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CCAA78" w14:textId="7D35C090" w:rsidR="00A95652" w:rsidRDefault="009B3BCE" w:rsidP="009B3BCE">
      <w:pPr>
        <w:pStyle w:val="Heading2"/>
      </w:pPr>
      <w:r>
        <w:t>OFF</w:t>
      </w:r>
    </w:p>
    <w:p w14:paraId="12295651" w14:textId="0017CAFE" w:rsidR="002324A3" w:rsidRPr="002324A3" w:rsidRDefault="002324A3" w:rsidP="002324A3">
      <w:pPr>
        <w:pStyle w:val="Heading4"/>
        <w:rPr>
          <w:color w:val="FF0000"/>
        </w:rPr>
      </w:pPr>
      <w:r w:rsidRPr="002324A3">
        <w:rPr>
          <w:color w:val="FF0000"/>
        </w:rPr>
        <w:t>Content warning – death good</w:t>
      </w:r>
    </w:p>
    <w:p w14:paraId="6A065BE4" w14:textId="49E9BFCC" w:rsidR="009B3BCE" w:rsidRDefault="009B3BCE" w:rsidP="009B3BCE">
      <w:pPr>
        <w:pStyle w:val="Heading3"/>
      </w:pPr>
      <w:r>
        <w:lastRenderedPageBreak/>
        <w:t>1NC – OFF</w:t>
      </w:r>
    </w:p>
    <w:p w14:paraId="059A0684" w14:textId="77777777" w:rsidR="009B3BCE" w:rsidRDefault="009B3BCE" w:rsidP="009B3BCE">
      <w:pPr>
        <w:pStyle w:val="Heading4"/>
      </w:pPr>
      <w:r>
        <w:t>Interp: The affirmative must not defend permissibility as sufficient to prove an obligation.</w:t>
      </w:r>
    </w:p>
    <w:p w14:paraId="00F8AC0E" w14:textId="77777777" w:rsidR="009B3BCE" w:rsidRDefault="009B3BCE" w:rsidP="009B3BCE">
      <w:pPr>
        <w:pStyle w:val="Heading4"/>
      </w:pPr>
      <w:r>
        <w:t>Violation: Their Advocacy and FW defend permissibility affirms</w:t>
      </w:r>
    </w:p>
    <w:p w14:paraId="5EED4E1B" w14:textId="77777777" w:rsidR="009B3BCE" w:rsidRDefault="009B3BCE" w:rsidP="009B3BCE">
      <w:pPr>
        <w:pStyle w:val="Heading4"/>
      </w:pPr>
      <w:r>
        <w:t>Prefer</w:t>
      </w:r>
    </w:p>
    <w:p w14:paraId="50DA446A" w14:textId="77777777" w:rsidR="009B3BCE" w:rsidRPr="00357697" w:rsidRDefault="009B3BCE" w:rsidP="009B3BCE">
      <w:pPr>
        <w:pStyle w:val="Heading4"/>
      </w:pPr>
      <w:r>
        <w:t>1] Precision – Permissibility negates -- the aff has to prove an obligation which means that failure to do so negates.</w:t>
      </w:r>
    </w:p>
    <w:p w14:paraId="607F7D4F" w14:textId="77777777" w:rsidR="009B3BCE" w:rsidRPr="002C4E07" w:rsidRDefault="009B3BCE" w:rsidP="009B3BCE">
      <w:pPr>
        <w:pStyle w:val="Heading4"/>
      </w:pPr>
      <w:r>
        <w:t>Ought is defined as</w:t>
      </w:r>
    </w:p>
    <w:p w14:paraId="15F721A2" w14:textId="77777777" w:rsidR="009B3BCE" w:rsidRDefault="009B3BCE" w:rsidP="009B3BCE">
      <w:r>
        <w:t xml:space="preserve">“Definition of OUGHT," Merriam Webster, No Date. Accessed 2/26/21. </w:t>
      </w:r>
      <w:hyperlink r:id="rId6" w:history="1">
        <w:r w:rsidRPr="009C1ADF">
          <w:rPr>
            <w:rStyle w:val="Hyperlink"/>
          </w:rPr>
          <w:t>https://www.merriam-webster.com/dictionary/ought</w:t>
        </w:r>
      </w:hyperlink>
      <w:r>
        <w:rPr>
          <w:rStyle w:val="Hyperlink"/>
        </w:rPr>
        <w:t xml:space="preserve"> //Houston Memorial SC]</w:t>
      </w:r>
    </w:p>
    <w:p w14:paraId="44D206D6" w14:textId="77777777" w:rsidR="009B3BCE" w:rsidRDefault="009B3BCE" w:rsidP="009B3BCE">
      <w:pPr>
        <w:rPr>
          <w:rStyle w:val="Emphasis"/>
        </w:rPr>
      </w:pPr>
      <w:r>
        <w:t xml:space="preserve">Ought is </w:t>
      </w:r>
      <w:r w:rsidRPr="00342363">
        <w:rPr>
          <w:rStyle w:val="Emphasis"/>
          <w:highlight w:val="yellow"/>
        </w:rPr>
        <w:t>used to express obligation</w:t>
      </w:r>
    </w:p>
    <w:p w14:paraId="485D286B" w14:textId="77777777" w:rsidR="009B3BCE" w:rsidRDefault="009B3BCE" w:rsidP="009B3BCE">
      <w:pPr>
        <w:pStyle w:val="Heading4"/>
      </w:pPr>
      <w:r>
        <w:t xml:space="preserve">Proving permissibility alone triggers moral </w:t>
      </w:r>
      <w:r w:rsidRPr="00DC06B5">
        <w:rPr>
          <w:u w:val="single"/>
        </w:rPr>
        <w:t>Omissiblity</w:t>
      </w:r>
      <w:r>
        <w:t xml:space="preserve"> – the aff has to prove that their aff is possible </w:t>
      </w:r>
      <w:r w:rsidRPr="00DC06B5">
        <w:rPr>
          <w:u w:val="single"/>
        </w:rPr>
        <w:t>and</w:t>
      </w:r>
      <w:r>
        <w:t xml:space="preserve"> necessary. Chart in doc for clarity.</w:t>
      </w:r>
    </w:p>
    <w:p w14:paraId="38E46132" w14:textId="77777777" w:rsidR="009B3BCE" w:rsidRPr="00EF348E" w:rsidRDefault="009B3BCE" w:rsidP="009B3BCE">
      <w:r w:rsidRPr="00FE211C">
        <w:rPr>
          <w:b/>
          <w:bCs/>
        </w:rPr>
        <w:t>McNamara 06</w:t>
      </w:r>
      <w:r w:rsidRPr="00FE211C">
        <w:rPr>
          <w:sz w:val="16"/>
          <w:szCs w:val="16"/>
        </w:rPr>
        <w:t xml:space="preserve">[Paul McNamara(Associate Professor of Philosophy @ the University of New Hampshire). “Deontic Logic.” Stanford Encyclopedia of Philosophy. First published Tue Feb 7, 2006; substantive revision Wed Apr 21, 2010. Accessed </w:t>
      </w:r>
      <w:r>
        <w:rPr>
          <w:sz w:val="16"/>
          <w:szCs w:val="16"/>
        </w:rPr>
        <w:t>2/26/21</w:t>
      </w:r>
      <w:r w:rsidRPr="00FE211C">
        <w:rPr>
          <w:sz w:val="16"/>
          <w:szCs w:val="16"/>
        </w:rPr>
        <w:t xml:space="preserve">. </w:t>
      </w:r>
      <w:hyperlink r:id="rId7" w:history="1">
        <w:r w:rsidRPr="00FE211C">
          <w:rPr>
            <w:rStyle w:val="Hyperlink"/>
            <w:sz w:val="16"/>
            <w:szCs w:val="16"/>
          </w:rPr>
          <w:t>https://plato.stanford.edu/entries/logic-deontic//</w:t>
        </w:r>
      </w:hyperlink>
      <w:r w:rsidRPr="00FE211C">
        <w:rPr>
          <w:sz w:val="16"/>
          <w:szCs w:val="16"/>
        </w:rPr>
        <w:t xml:space="preserve"> Houston Memorial </w:t>
      </w:r>
      <w:r>
        <w:rPr>
          <w:sz w:val="16"/>
          <w:szCs w:val="16"/>
        </w:rPr>
        <w:t>SC</w:t>
      </w:r>
      <w:r w:rsidRPr="00FE211C">
        <w:rPr>
          <w:sz w:val="16"/>
          <w:szCs w:val="16"/>
        </w:rPr>
        <w:t>]</w:t>
      </w:r>
    </w:p>
    <w:p w14:paraId="2C718A37" w14:textId="77777777" w:rsidR="009B3BCE" w:rsidRPr="007E53F5" w:rsidRDefault="009B3BCE" w:rsidP="009B3BCE">
      <w:pPr>
        <w:rPr>
          <w:sz w:val="16"/>
        </w:rPr>
      </w:pPr>
      <w:r w:rsidRPr="007E53F5">
        <w:rPr>
          <w:sz w:val="16"/>
        </w:rPr>
        <w:t xml:space="preserve">Here too, all </w:t>
      </w:r>
      <w:r w:rsidRPr="00D371A0">
        <w:rPr>
          <w:rStyle w:val="Emphasis"/>
          <w:highlight w:val="green"/>
        </w:rPr>
        <w:t>propositions are divided into three jointly exhaustive</w:t>
      </w:r>
      <w:r w:rsidRPr="007E53F5">
        <w:rPr>
          <w:sz w:val="16"/>
        </w:rPr>
        <w:t xml:space="preserve"> and </w:t>
      </w:r>
      <w:r w:rsidRPr="00D371A0">
        <w:rPr>
          <w:rStyle w:val="Emphasis"/>
          <w:highlight w:val="green"/>
        </w:rPr>
        <w:t>mutually exclusive classes</w:t>
      </w:r>
      <w:r w:rsidRPr="007E53F5">
        <w:rPr>
          <w:sz w:val="16"/>
        </w:rPr>
        <w:t xml:space="preserve">: every proposition is </w:t>
      </w:r>
      <w:r w:rsidRPr="00D371A0">
        <w:rPr>
          <w:rStyle w:val="Emphasis"/>
          <w:highlight w:val="green"/>
        </w:rPr>
        <w:t>obligatory, optional, or impermissible</w:t>
      </w:r>
      <w:r w:rsidRPr="007E53F5">
        <w:rPr>
          <w:sz w:val="16"/>
        </w:rPr>
        <w:t xml:space="preserve">, but </w:t>
      </w:r>
      <w:r w:rsidRPr="00D371A0">
        <w:rPr>
          <w:rStyle w:val="Emphasis"/>
          <w:highlight w:val="green"/>
        </w:rPr>
        <w:t>no proposition falls into more than one of these three categories</w:t>
      </w:r>
      <w:r w:rsidRPr="007E53F5">
        <w:rPr>
          <w:sz w:val="16"/>
        </w:rPr>
        <w:t xml:space="preserve">. Furthermore, the </w:t>
      </w:r>
      <w:r w:rsidRPr="00D371A0">
        <w:rPr>
          <w:rStyle w:val="Emphasis"/>
          <w:highlight w:val="green"/>
        </w:rPr>
        <w:t>permissible propositions are</w:t>
      </w:r>
      <w:r w:rsidRPr="007E53F5">
        <w:rPr>
          <w:sz w:val="16"/>
        </w:rPr>
        <w:t xml:space="preserve"> those that are either </w:t>
      </w:r>
      <w:r w:rsidRPr="00D371A0">
        <w:rPr>
          <w:rStyle w:val="Emphasis"/>
          <w:highlight w:val="green"/>
        </w:rPr>
        <w:t>obligatory or optional</w:t>
      </w:r>
      <w:r w:rsidRPr="007E53F5">
        <w:rPr>
          <w:sz w:val="16"/>
        </w:rPr>
        <w:t>, and the omissible propositions are those that are impermissible or optional. The reader can easily confirm that this natural scheme is also perfectly analogous to the threefold classification we gave above for the alethic modal notions.</w:t>
      </w:r>
    </w:p>
    <w:p w14:paraId="1AD02BA9" w14:textId="77777777" w:rsidR="009B3BCE" w:rsidRDefault="009B3BCE" w:rsidP="009B3BCE">
      <w:pPr>
        <w:rPr>
          <w:rStyle w:val="Heading4Char"/>
        </w:rPr>
      </w:pPr>
      <w:r>
        <w:rPr>
          <w:noProof/>
        </w:rPr>
        <w:drawing>
          <wp:inline distT="0" distB="0" distL="0" distR="0" wp14:anchorId="031C0EE2" wp14:editId="66739CC9">
            <wp:extent cx="5943600" cy="1427480"/>
            <wp:effectExtent l="0" t="0" r="0" b="1270"/>
            <wp:docPr id="4" name="Picture 4" descr="A picture containing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able&#10;&#10;Description automatically generated"/>
                    <pic:cNvPicPr/>
                  </pic:nvPicPr>
                  <pic:blipFill>
                    <a:blip r:embed="rId8"/>
                    <a:stretch>
                      <a:fillRect/>
                    </a:stretch>
                  </pic:blipFill>
                  <pic:spPr>
                    <a:xfrm>
                      <a:off x="0" y="0"/>
                      <a:ext cx="5943600" cy="1427480"/>
                    </a:xfrm>
                    <a:prstGeom prst="rect">
                      <a:avLst/>
                    </a:prstGeom>
                  </pic:spPr>
                </pic:pic>
              </a:graphicData>
            </a:graphic>
          </wp:inline>
        </w:drawing>
      </w:r>
    </w:p>
    <w:p w14:paraId="3F27B767" w14:textId="77777777" w:rsidR="009B3BCE" w:rsidRDefault="009B3BCE" w:rsidP="009B3BCE">
      <w:pPr>
        <w:pStyle w:val="Heading4"/>
      </w:pPr>
      <w:r>
        <w:lastRenderedPageBreak/>
        <w:t>Our definition o/ws</w:t>
      </w:r>
    </w:p>
    <w:p w14:paraId="71B3CF6B" w14:textId="77777777" w:rsidR="009B3BCE" w:rsidRDefault="009B3BCE" w:rsidP="009B3BCE">
      <w:pPr>
        <w:pStyle w:val="Heading4"/>
      </w:pPr>
      <w:r>
        <w:t>A] Intent to define – our ev distincts obligations from permissibility in the context of morality.</w:t>
      </w:r>
    </w:p>
    <w:p w14:paraId="1A293662" w14:textId="77777777" w:rsidR="009B3BCE" w:rsidRPr="00240A43" w:rsidRDefault="009B3BCE" w:rsidP="009B3BCE">
      <w:pPr>
        <w:pStyle w:val="Heading4"/>
        <w:rPr>
          <w:vertAlign w:val="subscript"/>
        </w:rPr>
      </w:pPr>
      <w:r>
        <w:t>B] Author Quals – our ev sources over 100 peer-reviewed articles, 4 years of substantive revision and backed by a credible publisher.</w:t>
      </w:r>
    </w:p>
    <w:p w14:paraId="3A18007B" w14:textId="77777777" w:rsidR="009B3BCE" w:rsidRPr="000A5328" w:rsidRDefault="009B3BCE" w:rsidP="009B3BCE">
      <w:pPr>
        <w:pStyle w:val="Heading4"/>
      </w:pPr>
      <w:r>
        <w:t>Precision o/ws</w:t>
      </w:r>
    </w:p>
    <w:p w14:paraId="45D72EF9" w14:textId="77777777" w:rsidR="009B3BCE" w:rsidRDefault="009B3BCE" w:rsidP="009B3BCE">
      <w:pPr>
        <w:pStyle w:val="Heading4"/>
      </w:pPr>
      <w:r>
        <w:t>A] Jurisdiction –</w:t>
      </w:r>
      <w:r w:rsidRPr="00A309AB">
        <w:t xml:space="preserve"> judge is contracted to vote inside the rez. </w:t>
      </w:r>
    </w:p>
    <w:p w14:paraId="6B31DA73" w14:textId="77777777" w:rsidR="009B3BCE" w:rsidRDefault="009B3BCE" w:rsidP="009B3BCE">
      <w:pPr>
        <w:pStyle w:val="Heading4"/>
      </w:pPr>
      <w:r>
        <w:t>B] Side constraint – you need a model of the topic before winning a more pragmatic one</w:t>
      </w:r>
    </w:p>
    <w:p w14:paraId="72965F5E" w14:textId="77777777" w:rsidR="009B3BCE" w:rsidRPr="00D7603A" w:rsidRDefault="009B3BCE" w:rsidP="009B3BCE">
      <w:pPr>
        <w:pStyle w:val="Heading4"/>
      </w:pPr>
      <w:r>
        <w:t>C] Absent rules debate collapses – you follow speech times – we need agreed upon rules else a structured activity doesn’t exist</w:t>
      </w:r>
    </w:p>
    <w:p w14:paraId="0DD58114" w14:textId="7DEF7879" w:rsidR="009B3BCE" w:rsidRDefault="009B3BCE" w:rsidP="009B3BCE">
      <w:pPr>
        <w:pStyle w:val="Heading4"/>
      </w:pPr>
      <w:r>
        <w:t xml:space="preserve">2] </w:t>
      </w:r>
      <w:r>
        <w:rPr>
          <w:u w:val="single"/>
        </w:rPr>
        <w:t>Infinite Abuse</w:t>
      </w:r>
      <w:r>
        <w:t xml:space="preserve"> – They can just pick any advocacy that’s permissible like drinking water, or affs with 0 lit controls the IL to fairness because its impossible to negate when every descriptive fw and solvency deficit affirms under their model. also key to Topic Specific Clash</w:t>
      </w:r>
      <w:r>
        <w:t xml:space="preserve"> since Private Appropriation</w:t>
      </w:r>
      <w:r>
        <w:t xml:space="preserve"> are morally irresponsible is core topic controversy.</w:t>
      </w:r>
    </w:p>
    <w:p w14:paraId="52C58D58" w14:textId="77777777" w:rsidR="009B3BCE" w:rsidRPr="008D26F3" w:rsidRDefault="009B3BCE" w:rsidP="009B3BCE">
      <w:pPr>
        <w:pStyle w:val="Heading4"/>
      </w:pPr>
      <w:r>
        <w:t>3] Ethical repugnance – understanding permissibility as sufficient to greenlight neutral action is the foundation of rape culture by viewing action as ethically permissible until told otherwise – prefer a paradigm of explicit consent that assumes a lack of permission – that’s an independent voter for safety which o/ws on access.</w:t>
      </w:r>
    </w:p>
    <w:p w14:paraId="7FCC41D5" w14:textId="77777777" w:rsidR="009B3BCE" w:rsidRPr="00CB3DAE" w:rsidRDefault="009B3BCE" w:rsidP="009B3BCE">
      <w:pPr>
        <w:rPr>
          <w:rStyle w:val="Style13ptBold"/>
        </w:rPr>
      </w:pPr>
      <w:r w:rsidRPr="00BA7786">
        <w:rPr>
          <w:b/>
          <w:bCs/>
          <w:sz w:val="24"/>
          <w:szCs w:val="24"/>
        </w:rPr>
        <w:t>Fraser ’15</w:t>
      </w:r>
      <w:r w:rsidRPr="00BA7786">
        <w:t xml:space="preserve"> –</w:t>
      </w:r>
      <w:r>
        <w:t xml:space="preserve"> </w:t>
      </w:r>
      <w:r w:rsidRPr="00BA7786">
        <w:t>Fraser, Courtney</w:t>
      </w:r>
      <w:r>
        <w:t xml:space="preserve"> (</w:t>
      </w:r>
      <w:r w:rsidRPr="003F1F40">
        <w:t>J.D. Candidate, University of California, Berkeley, School of Law</w:t>
      </w:r>
      <w:r>
        <w:t>)</w:t>
      </w:r>
      <w:r w:rsidRPr="00BA7786">
        <w:t xml:space="preserve">. </w:t>
      </w:r>
      <w:r>
        <w:t>‘</w:t>
      </w:r>
      <w:r w:rsidRPr="00BA7786">
        <w:t>From “Ladies First” to “Asking for It”: Benevolent Sexism in the Maintenance of Rape Culture</w:t>
      </w:r>
      <w:r>
        <w:t>’.</w:t>
      </w:r>
      <w:r w:rsidRPr="00BA7786">
        <w:t xml:space="preserve"> </w:t>
      </w:r>
      <w:r>
        <w:t xml:space="preserve">CALIFORNIA LAW REVIEW [Vol. 103:141] </w:t>
      </w:r>
      <w:r w:rsidRPr="00BA7786">
        <w:t xml:space="preserve">Jan. 2015. </w:t>
      </w:r>
      <w:r>
        <w:rPr>
          <w:rStyle w:val="Style13ptBold"/>
        </w:rPr>
        <w:t xml:space="preserve">Cw//az </w:t>
      </w:r>
      <w:r w:rsidRPr="00CB3DAE">
        <w:rPr>
          <w:rStyle w:val="Style13ptBold"/>
        </w:rPr>
        <w:t>recut</w:t>
      </w:r>
    </w:p>
    <w:p w14:paraId="5A06728D" w14:textId="77777777" w:rsidR="009B3BCE" w:rsidRPr="00832744" w:rsidRDefault="009B3BCE" w:rsidP="009B3BCE">
      <w:pPr>
        <w:rPr>
          <w:sz w:val="16"/>
        </w:rPr>
      </w:pPr>
      <w:r w:rsidRPr="00832744">
        <w:rPr>
          <w:sz w:val="16"/>
        </w:rPr>
        <w:t xml:space="preserve">The </w:t>
      </w:r>
      <w:r w:rsidRPr="0010135B">
        <w:rPr>
          <w:rStyle w:val="Emphasis"/>
          <w:highlight w:val="green"/>
        </w:rPr>
        <w:t>problem of sexual violence</w:t>
      </w:r>
      <w:r w:rsidRPr="00832744">
        <w:rPr>
          <w:sz w:val="16"/>
        </w:rPr>
        <w:t xml:space="preserve"> </w:t>
      </w:r>
      <w:r w:rsidRPr="0010135B">
        <w:rPr>
          <w:rStyle w:val="Emphasis"/>
          <w:highlight w:val="green"/>
        </w:rPr>
        <w:t>against wom</w:t>
      </w:r>
      <w:r>
        <w:rPr>
          <w:rStyle w:val="Emphasis"/>
          <w:highlight w:val="green"/>
        </w:rPr>
        <w:t>e</w:t>
      </w:r>
      <w:r w:rsidRPr="0010135B">
        <w:rPr>
          <w:rStyle w:val="Emphasis"/>
          <w:highlight w:val="green"/>
        </w:rPr>
        <w:t>n</w:t>
      </w:r>
      <w:r w:rsidRPr="00832744">
        <w:rPr>
          <w:sz w:val="16"/>
        </w:rPr>
        <w:t xml:space="preserve"> has been analyzed with an eye to the causal significance of misogyny, but </w:t>
      </w:r>
      <w:r w:rsidRPr="0010135B">
        <w:rPr>
          <w:rStyle w:val="Emphasis"/>
          <w:highlight w:val="green"/>
        </w:rPr>
        <w:t>legal analysis</w:t>
      </w:r>
      <w:r w:rsidRPr="00832744">
        <w:rPr>
          <w:sz w:val="16"/>
        </w:rPr>
        <w:t xml:space="preserve"> has </w:t>
      </w:r>
      <w:r w:rsidRPr="0010135B">
        <w:rPr>
          <w:rStyle w:val="Emphasis"/>
          <w:highlight w:val="green"/>
        </w:rPr>
        <w:t>neglected</w:t>
      </w:r>
      <w:r w:rsidRPr="00832744">
        <w:rPr>
          <w:sz w:val="16"/>
        </w:rPr>
        <w:t xml:space="preserve"> the role played by other facets of sexism, including ostensibly “</w:t>
      </w:r>
      <w:r w:rsidRPr="00CB3DAE">
        <w:rPr>
          <w:rStyle w:val="Emphasis"/>
        </w:rPr>
        <w:t>benevolent</w:t>
      </w:r>
      <w:r w:rsidRPr="00832744">
        <w:rPr>
          <w:sz w:val="16"/>
        </w:rPr>
        <w:t xml:space="preserve">” sexism (or </w:t>
      </w:r>
      <w:r w:rsidRPr="00CB3DAE">
        <w:rPr>
          <w:rStyle w:val="Emphasis"/>
        </w:rPr>
        <w:t>chivalry</w:t>
      </w:r>
      <w:r w:rsidRPr="00832744">
        <w:rPr>
          <w:sz w:val="16"/>
        </w:rPr>
        <w:t xml:space="preserve">), </w:t>
      </w:r>
      <w:r w:rsidRPr="00CB3DAE">
        <w:rPr>
          <w:rStyle w:val="Emphasis"/>
        </w:rPr>
        <w:t>in</w:t>
      </w:r>
      <w:r w:rsidRPr="00832744">
        <w:rPr>
          <w:sz w:val="16"/>
        </w:rPr>
        <w:t xml:space="preserve"> the perpetuation of </w:t>
      </w:r>
      <w:r w:rsidRPr="0089793F">
        <w:rPr>
          <w:rStyle w:val="Emphasis"/>
          <w:highlight w:val="green"/>
        </w:rPr>
        <w:t>rape culture</w:t>
      </w:r>
      <w:r w:rsidRPr="00832744">
        <w:rPr>
          <w:sz w:val="16"/>
        </w:rPr>
        <w:t xml:space="preserve">, which normalizes this violence. Additionally, discussions of sexual violence often overlook the epidemic of acquaintance rape, although it accounts for the majority of sexual assaults committed. This Comment draws on </w:t>
      </w:r>
      <w:r w:rsidRPr="00CB3DAE">
        <w:rPr>
          <w:rStyle w:val="Emphasis"/>
        </w:rPr>
        <w:t>social psychology and gender theory</w:t>
      </w:r>
      <w:r w:rsidRPr="00832744">
        <w:rPr>
          <w:sz w:val="16"/>
        </w:rPr>
        <w:t xml:space="preserve"> to </w:t>
      </w:r>
      <w:r w:rsidRPr="0089793F">
        <w:rPr>
          <w:rStyle w:val="Emphasis"/>
          <w:highlight w:val="green"/>
        </w:rPr>
        <w:t>posit</w:t>
      </w:r>
      <w:r w:rsidRPr="00832744">
        <w:rPr>
          <w:sz w:val="16"/>
          <w:highlight w:val="green"/>
        </w:rPr>
        <w:t xml:space="preserve"> </w:t>
      </w:r>
      <w:r w:rsidRPr="0089793F">
        <w:rPr>
          <w:rStyle w:val="Emphasis"/>
          <w:highlight w:val="green"/>
        </w:rPr>
        <w:t>that</w:t>
      </w:r>
      <w:r w:rsidRPr="00832744">
        <w:rPr>
          <w:sz w:val="16"/>
        </w:rPr>
        <w:t xml:space="preserve"> benevolent-sexist </w:t>
      </w:r>
      <w:r w:rsidRPr="00CB3DAE">
        <w:rPr>
          <w:rStyle w:val="Emphasis"/>
        </w:rPr>
        <w:t>ideologies</w:t>
      </w:r>
      <w:r w:rsidRPr="00832744">
        <w:rPr>
          <w:sz w:val="16"/>
        </w:rPr>
        <w:t xml:space="preserve"> </w:t>
      </w:r>
      <w:r w:rsidRPr="00CB3DAE">
        <w:rPr>
          <w:rStyle w:val="Emphasis"/>
        </w:rPr>
        <w:t xml:space="preserve">construct </w:t>
      </w:r>
      <w:r w:rsidRPr="0089793F">
        <w:rPr>
          <w:rStyle w:val="Emphasis"/>
          <w:highlight w:val="green"/>
        </w:rPr>
        <w:t>women as</w:t>
      </w:r>
      <w:r w:rsidRPr="00CB3DAE">
        <w:rPr>
          <w:rStyle w:val="Emphasis"/>
        </w:rPr>
        <w:t xml:space="preserve"> creatures </w:t>
      </w:r>
      <w:r w:rsidRPr="0089793F">
        <w:rPr>
          <w:rStyle w:val="Emphasis"/>
          <w:highlight w:val="green"/>
        </w:rPr>
        <w:t>devoid of agency</w:t>
      </w:r>
      <w:r w:rsidRPr="00CB3DAE">
        <w:rPr>
          <w:rStyle w:val="Emphasis"/>
        </w:rPr>
        <w:t>,</w:t>
      </w:r>
      <w:r w:rsidRPr="00832744">
        <w:rPr>
          <w:sz w:val="16"/>
        </w:rPr>
        <w:t xml:space="preserve"> </w:t>
      </w:r>
      <w:r w:rsidRPr="00CB3DAE">
        <w:rPr>
          <w:rStyle w:val="Emphasis"/>
        </w:rPr>
        <w:t xml:space="preserve">leading </w:t>
      </w:r>
      <w:r w:rsidRPr="00832744">
        <w:rPr>
          <w:sz w:val="16"/>
        </w:rPr>
        <w:t>men</w:t>
      </w:r>
      <w:r w:rsidRPr="00CB3DAE">
        <w:rPr>
          <w:rStyle w:val="Emphasis"/>
        </w:rPr>
        <w:t xml:space="preserve"> </w:t>
      </w:r>
      <w:r w:rsidRPr="0089793F">
        <w:rPr>
          <w:rStyle w:val="Emphasis"/>
          <w:highlight w:val="green"/>
        </w:rPr>
        <w:t>to</w:t>
      </w:r>
      <w:r w:rsidRPr="00CB3DAE">
        <w:rPr>
          <w:rStyle w:val="Emphasis"/>
        </w:rPr>
        <w:t xml:space="preserve"> routinely </w:t>
      </w:r>
      <w:r w:rsidRPr="0089793F">
        <w:rPr>
          <w:rStyle w:val="Emphasis"/>
          <w:highlight w:val="green"/>
        </w:rPr>
        <w:t>presume</w:t>
      </w:r>
      <w:r w:rsidRPr="00CB3DAE">
        <w:rPr>
          <w:rStyle w:val="Emphasis"/>
        </w:rPr>
        <w:t xml:space="preserve"> </w:t>
      </w:r>
      <w:r w:rsidRPr="00832744">
        <w:rPr>
          <w:sz w:val="16"/>
        </w:rPr>
        <w:t xml:space="preserve">women’s </w:t>
      </w:r>
      <w:r w:rsidRPr="0089793F">
        <w:rPr>
          <w:rStyle w:val="Emphasis"/>
          <w:highlight w:val="green"/>
        </w:rPr>
        <w:t>consent</w:t>
      </w:r>
      <w:r w:rsidRPr="0089793F">
        <w:rPr>
          <w:rStyle w:val="Emphasis"/>
        </w:rPr>
        <w:t xml:space="preserve"> to</w:t>
      </w:r>
      <w:r w:rsidRPr="00CB3DAE">
        <w:rPr>
          <w:rStyle w:val="Emphasis"/>
        </w:rPr>
        <w:t xml:space="preserve"> sexual activity</w:t>
      </w:r>
      <w:r w:rsidRPr="00832744">
        <w:rPr>
          <w:sz w:val="16"/>
        </w:rPr>
        <w:t xml:space="preserve"> whether or not such consent in fact exists. The legal treatment of women’s rape and sexual harassment claims shows these catastrophic effects of this process as </w:t>
      </w:r>
      <w:r w:rsidRPr="00832744">
        <w:rPr>
          <w:rStyle w:val="Emphasis"/>
          <w:sz w:val="16"/>
          <w:highlight w:val="green"/>
          <w:u w:val="none"/>
        </w:rPr>
        <w:t>women</w:t>
      </w:r>
      <w:r w:rsidRPr="00832744">
        <w:rPr>
          <w:rStyle w:val="Emphasis"/>
          <w:sz w:val="16"/>
          <w:u w:val="none"/>
        </w:rPr>
        <w:t xml:space="preserve"> </w:t>
      </w:r>
      <w:r w:rsidRPr="00832744">
        <w:rPr>
          <w:sz w:val="16"/>
        </w:rPr>
        <w:t>are relegated cognitively, socially, and legally to the role of passive receptivity—</w:t>
      </w:r>
      <w:r w:rsidRPr="0089793F">
        <w:rPr>
          <w:rStyle w:val="Emphasis"/>
          <w:highlight w:val="green"/>
        </w:rPr>
        <w:t>forced to prove an absence of consent</w:t>
      </w:r>
      <w:r w:rsidRPr="00832744">
        <w:rPr>
          <w:sz w:val="16"/>
        </w:rPr>
        <w:t xml:space="preserve"> as </w:t>
      </w:r>
      <w:r w:rsidRPr="0089793F">
        <w:rPr>
          <w:rStyle w:val="Emphasis"/>
          <w:highlight w:val="green"/>
        </w:rPr>
        <w:t>men are taught to assume its</w:t>
      </w:r>
      <w:r w:rsidRPr="0089793F">
        <w:rPr>
          <w:rStyle w:val="Emphasis"/>
        </w:rPr>
        <w:t xml:space="preserve"> </w:t>
      </w:r>
      <w:r w:rsidRPr="00832744">
        <w:rPr>
          <w:sz w:val="16"/>
        </w:rPr>
        <w:t>presence. This Comment reviews legal proposals to address rape and sexual harassment, some of which have been implemented, and concludes that direct legal reforms alone are insufficient. It asserts that gender norms, and the rigid binary division of gender, must be broken down if the rates at which rape is committed and acquitted are to decrease. It finally identifies possible steps that target the root of sexism and rape culture—binary gender differentiation—and concludes that the liberation of queer, trans, and intersex communities is essential to the feminist project of eradicating sexual violence.</w:t>
      </w:r>
    </w:p>
    <w:p w14:paraId="446573E6" w14:textId="77777777" w:rsidR="009B3BCE" w:rsidRPr="00014579" w:rsidRDefault="009B3BCE" w:rsidP="009B3BCE">
      <w:pPr>
        <w:pStyle w:val="Heading4"/>
      </w:pPr>
      <w:r>
        <w:t>TVA – choose between permissibility negates or whole-res. Presumption affirms solves all your offense.</w:t>
      </w:r>
    </w:p>
    <w:p w14:paraId="276FC309" w14:textId="77777777" w:rsidR="009B3BCE" w:rsidRPr="009B3BCE" w:rsidRDefault="009B3BCE" w:rsidP="009B3BCE"/>
    <w:p w14:paraId="288B8ED2" w14:textId="6A70AA1F" w:rsidR="009B3BCE" w:rsidRDefault="009B3BCE" w:rsidP="009B3BCE">
      <w:pPr>
        <w:pStyle w:val="Heading3"/>
      </w:pPr>
      <w:r>
        <w:lastRenderedPageBreak/>
        <w:t xml:space="preserve">1NC – OFF </w:t>
      </w:r>
    </w:p>
    <w:p w14:paraId="236AA403" w14:textId="77777777" w:rsidR="009B3BCE" w:rsidRDefault="009B3BCE" w:rsidP="009B3BCE">
      <w:pPr>
        <w:pStyle w:val="Heading4"/>
      </w:pPr>
      <w:r>
        <w:t xml:space="preserve">The age of </w:t>
      </w:r>
      <w:r w:rsidRPr="00164FC5">
        <w:rPr>
          <w:u w:val="single"/>
        </w:rPr>
        <w:t>state-centric</w:t>
      </w:r>
      <w:r>
        <w:t xml:space="preserve"> politics is over. The Newtonian IR paradigm fails to address interactions </w:t>
      </w:r>
      <w:r w:rsidRPr="00265F3D">
        <w:rPr>
          <w:u w:val="single"/>
        </w:rPr>
        <w:t>beyond</w:t>
      </w:r>
      <w:r>
        <w:t xml:space="preserve"> Westphalian </w:t>
      </w:r>
      <w:r w:rsidRPr="00265F3D">
        <w:rPr>
          <w:u w:val="single"/>
        </w:rPr>
        <w:t>abstractions</w:t>
      </w:r>
      <w:r>
        <w:t xml:space="preserve"> and guarantees </w:t>
      </w:r>
      <w:r w:rsidRPr="00FC1CC8">
        <w:rPr>
          <w:u w:val="single"/>
        </w:rPr>
        <w:t>extinction</w:t>
      </w:r>
      <w:r>
        <w:t xml:space="preserve">. </w:t>
      </w:r>
    </w:p>
    <w:p w14:paraId="4D22BBC4" w14:textId="77777777" w:rsidR="009B3BCE" w:rsidRPr="002C5341" w:rsidRDefault="009B3BCE" w:rsidP="009B3BCE">
      <w:r w:rsidRPr="00331274">
        <w:rPr>
          <w:rStyle w:val="Style13ptBold"/>
        </w:rPr>
        <w:t>Pan 20</w:t>
      </w:r>
      <w:r w:rsidRPr="008C3B79">
        <w:rPr>
          <w:sz w:val="16"/>
          <w:szCs w:val="16"/>
        </w:rPr>
        <w:t xml:space="preserve"> – Chengxin Pan, Faculty of Arts and Education, Deakin University, Australia, 2020 (“Enfolding wholes in parts: quantum holography and International Relations”, European Journal of International Relations 2020, Vol. 26(S1) 14–38 © The Author(s) 2020 Article reuse guidelines: sagepub.com/journals-permissions DOI: 10.1177/1354066120938844 journals.sagepub.com/home/ejt, Available online at </w:t>
      </w:r>
      <w:hyperlink r:id="rId9" w:history="1">
        <w:r w:rsidRPr="008C3B79">
          <w:rPr>
            <w:rStyle w:val="Hyperlink"/>
            <w:sz w:val="16"/>
            <w:szCs w:val="16"/>
          </w:rPr>
          <w:t>https://journals.sagepub.com/doi/pdf/10.1177/1354066120938844</w:t>
        </w:r>
      </w:hyperlink>
      <w:r w:rsidRPr="008C3B79">
        <w:rPr>
          <w:sz w:val="16"/>
          <w:szCs w:val="16"/>
        </w:rPr>
        <w:t>, Accessed 11-08-2020)</w:t>
      </w:r>
    </w:p>
    <w:p w14:paraId="488A1C47" w14:textId="77777777" w:rsidR="009B3BCE" w:rsidRDefault="009B3BCE" w:rsidP="009B3BCE">
      <w:pPr>
        <w:rPr>
          <w:sz w:val="16"/>
        </w:rPr>
      </w:pPr>
      <w:r w:rsidRPr="00856E58">
        <w:rPr>
          <w:sz w:val="16"/>
        </w:rPr>
        <w:t xml:space="preserve">Wholeness and the study of IR </w:t>
      </w:r>
      <w:r w:rsidRPr="00856E58">
        <w:rPr>
          <w:rStyle w:val="StyleUnderline"/>
        </w:rPr>
        <w:t xml:space="preserve">The concept of </w:t>
      </w:r>
      <w:r w:rsidRPr="00856E58">
        <w:rPr>
          <w:rStyle w:val="Emphasis"/>
          <w:highlight w:val="green"/>
        </w:rPr>
        <w:t>wholeness</w:t>
      </w:r>
      <w:r w:rsidRPr="00856E58">
        <w:rPr>
          <w:rStyle w:val="StyleUnderline"/>
          <w:highlight w:val="green"/>
        </w:rPr>
        <w:t xml:space="preserve"> is central to </w:t>
      </w:r>
      <w:r w:rsidRPr="00856E58">
        <w:rPr>
          <w:rStyle w:val="Emphasis"/>
          <w:highlight w:val="green"/>
        </w:rPr>
        <w:t xml:space="preserve">Bohm’s </w:t>
      </w:r>
      <w:r w:rsidRPr="00270E58">
        <w:rPr>
          <w:rStyle w:val="Emphasis"/>
          <w:highlight w:val="green"/>
        </w:rPr>
        <w:t>ontological interpretation</w:t>
      </w:r>
      <w:r w:rsidRPr="00856E58">
        <w:rPr>
          <w:rStyle w:val="StyleUnderline"/>
        </w:rPr>
        <w:t xml:space="preserve"> of quantum theory</w:t>
      </w:r>
      <w:r w:rsidRPr="00856E58">
        <w:rPr>
          <w:sz w:val="16"/>
        </w:rPr>
        <w:t xml:space="preserve"> (Bohm, 1980; Bohm and Hiley, 1993; Zinkin, 1987: 6). Despite a growing effort to include a wider array of issues and factors, </w:t>
      </w:r>
      <w:r w:rsidRPr="00856E58">
        <w:rPr>
          <w:rStyle w:val="StyleUnderline"/>
        </w:rPr>
        <w:t xml:space="preserve">IR still has a rather “weak sense of a social whole” </w:t>
      </w:r>
      <w:r w:rsidRPr="00856E58">
        <w:rPr>
          <w:sz w:val="16"/>
        </w:rPr>
        <w:t xml:space="preserve">(Albert and Buzan, 2013: 121). </w:t>
      </w:r>
      <w:r w:rsidRPr="00856E58">
        <w:rPr>
          <w:rStyle w:val="StyleUnderline"/>
        </w:rPr>
        <w:t xml:space="preserve">Even </w:t>
      </w:r>
      <w:r w:rsidRPr="00856E58">
        <w:rPr>
          <w:rStyle w:val="StyleUnderline"/>
          <w:highlight w:val="green"/>
        </w:rPr>
        <w:t>as IR scholars focus on</w:t>
      </w:r>
      <w:r w:rsidRPr="00856E58">
        <w:rPr>
          <w:rStyle w:val="StyleUnderline"/>
        </w:rPr>
        <w:t xml:space="preserve"> “macrolevel” factors such as </w:t>
      </w:r>
      <w:r w:rsidRPr="00856E58">
        <w:rPr>
          <w:rStyle w:val="Emphasis"/>
          <w:highlight w:val="green"/>
        </w:rPr>
        <w:t>international</w:t>
      </w:r>
      <w:r w:rsidRPr="00856E58">
        <w:rPr>
          <w:rStyle w:val="StyleUnderline"/>
        </w:rPr>
        <w:t xml:space="preserve"> political </w:t>
      </w:r>
      <w:r w:rsidRPr="00856E58">
        <w:rPr>
          <w:rStyle w:val="Emphasis"/>
          <w:highlight w:val="green"/>
        </w:rPr>
        <w:t>systems</w:t>
      </w:r>
      <w:r w:rsidRPr="00856E58">
        <w:rPr>
          <w:sz w:val="16"/>
        </w:rPr>
        <w:t xml:space="preserve">, international structures, international societies, world systems, and global networks, </w:t>
      </w:r>
      <w:r w:rsidRPr="00856E58">
        <w:rPr>
          <w:rStyle w:val="StyleUnderline"/>
          <w:highlight w:val="green"/>
        </w:rPr>
        <w:t>these</w:t>
      </w:r>
      <w:r w:rsidRPr="00856E58">
        <w:rPr>
          <w:rStyle w:val="StyleUnderline"/>
        </w:rPr>
        <w:t xml:space="preserve"> </w:t>
      </w:r>
      <w:r w:rsidRPr="00856E58">
        <w:rPr>
          <w:rStyle w:val="Emphasis"/>
        </w:rPr>
        <w:t xml:space="preserve">systemic </w:t>
      </w:r>
      <w:r w:rsidRPr="00856E58">
        <w:rPr>
          <w:rStyle w:val="Emphasis"/>
          <w:highlight w:val="green"/>
        </w:rPr>
        <w:t>factors are at best</w:t>
      </w:r>
      <w:r w:rsidRPr="00856E58">
        <w:rPr>
          <w:sz w:val="16"/>
        </w:rPr>
        <w:t xml:space="preserve"> </w:t>
      </w:r>
      <w:r w:rsidRPr="00856E58">
        <w:rPr>
          <w:rStyle w:val="StyleUnderline"/>
        </w:rPr>
        <w:t>particular</w:t>
      </w:r>
      <w:r w:rsidRPr="00856E58">
        <w:rPr>
          <w:sz w:val="16"/>
        </w:rPr>
        <w:t xml:space="preserve"> </w:t>
      </w:r>
      <w:r w:rsidRPr="00856E58">
        <w:rPr>
          <w:rStyle w:val="Emphasis"/>
          <w:highlight w:val="green"/>
        </w:rPr>
        <w:t>structural abstractions</w:t>
      </w:r>
      <w:r w:rsidRPr="00856E58">
        <w:rPr>
          <w:rStyle w:val="StyleUnderline"/>
        </w:rPr>
        <w:t xml:space="preserve"> of world politics</w:t>
      </w:r>
      <w:r w:rsidRPr="00856E58">
        <w:rPr>
          <w:sz w:val="16"/>
        </w:rPr>
        <w:t xml:space="preserve">, such as anarchy, the distribution of capabilities, and international norms and rules. </w:t>
      </w:r>
      <w:r w:rsidRPr="00856E58">
        <w:rPr>
          <w:rStyle w:val="StyleUnderline"/>
        </w:rPr>
        <w:t xml:space="preserve">While these </w:t>
      </w:r>
      <w:r w:rsidRPr="00856E58">
        <w:rPr>
          <w:rStyle w:val="Emphasis"/>
          <w:highlight w:val="green"/>
        </w:rPr>
        <w:t>systemic</w:t>
      </w:r>
      <w:r w:rsidRPr="00856E58">
        <w:rPr>
          <w:sz w:val="16"/>
        </w:rPr>
        <w:t xml:space="preserve"> or structural </w:t>
      </w:r>
      <w:r w:rsidRPr="00856E58">
        <w:rPr>
          <w:rStyle w:val="Emphasis"/>
          <w:highlight w:val="green"/>
        </w:rPr>
        <w:t>features</w:t>
      </w:r>
      <w:r w:rsidRPr="00856E58">
        <w:rPr>
          <w:sz w:val="16"/>
          <w:highlight w:val="green"/>
        </w:rPr>
        <w:t xml:space="preserve"> </w:t>
      </w:r>
      <w:r w:rsidRPr="00856E58">
        <w:rPr>
          <w:rStyle w:val="StyleUnderline"/>
          <w:highlight w:val="green"/>
        </w:rPr>
        <w:t xml:space="preserve">are </w:t>
      </w:r>
      <w:r w:rsidRPr="00856E58">
        <w:rPr>
          <w:rStyle w:val="Emphasis"/>
          <w:highlight w:val="green"/>
        </w:rPr>
        <w:t>part and parcel</w:t>
      </w:r>
      <w:r w:rsidRPr="00856E58">
        <w:rPr>
          <w:rStyle w:val="StyleUnderline"/>
        </w:rPr>
        <w:t xml:space="preserve"> </w:t>
      </w:r>
      <w:r w:rsidRPr="00856E58">
        <w:rPr>
          <w:rStyle w:val="StyleUnderline"/>
          <w:highlight w:val="green"/>
        </w:rPr>
        <w:t xml:space="preserve">of the </w:t>
      </w:r>
      <w:r w:rsidRPr="00856E58">
        <w:rPr>
          <w:rStyle w:val="Emphasis"/>
          <w:highlight w:val="green"/>
        </w:rPr>
        <w:t>whole</w:t>
      </w:r>
      <w:r w:rsidRPr="00856E58">
        <w:rPr>
          <w:sz w:val="16"/>
        </w:rPr>
        <w:t xml:space="preserve">, </w:t>
      </w:r>
      <w:r w:rsidRPr="00856E58">
        <w:rPr>
          <w:rStyle w:val="StyleUnderline"/>
        </w:rPr>
        <w:t xml:space="preserve">ontologically </w:t>
      </w:r>
      <w:r w:rsidRPr="002E3200">
        <w:rPr>
          <w:rStyle w:val="Emphasis"/>
          <w:highlight w:val="green"/>
        </w:rPr>
        <w:t>they a</w:t>
      </w:r>
      <w:r w:rsidRPr="00856E58">
        <w:rPr>
          <w:rStyle w:val="Emphasis"/>
          <w:highlight w:val="green"/>
        </w:rPr>
        <w:t>re</w:t>
      </w:r>
      <w:r w:rsidRPr="00856E58">
        <w:rPr>
          <w:rStyle w:val="StyleUnderline"/>
        </w:rPr>
        <w:t xml:space="preserve"> often </w:t>
      </w:r>
      <w:r w:rsidRPr="00856E58">
        <w:rPr>
          <w:rStyle w:val="Emphasis"/>
          <w:highlight w:val="green"/>
        </w:rPr>
        <w:t>seen</w:t>
      </w:r>
      <w:r w:rsidRPr="00856E58">
        <w:rPr>
          <w:rStyle w:val="StyleUnderline"/>
          <w:highlight w:val="green"/>
        </w:rPr>
        <w:t xml:space="preserve"> as </w:t>
      </w:r>
      <w:r w:rsidRPr="00856E58">
        <w:rPr>
          <w:rStyle w:val="StyleUnderline"/>
        </w:rPr>
        <w:t>either mere</w:t>
      </w:r>
      <w:r w:rsidRPr="00856E58">
        <w:rPr>
          <w:sz w:val="16"/>
        </w:rPr>
        <w:t xml:space="preserve"> </w:t>
      </w:r>
      <w:r w:rsidRPr="00856E58">
        <w:rPr>
          <w:rStyle w:val="Emphasis"/>
          <w:highlight w:val="green"/>
        </w:rPr>
        <w:t>external</w:t>
      </w:r>
      <w:r w:rsidRPr="00856E58">
        <w:rPr>
          <w:rStyle w:val="StyleUnderline"/>
          <w:highlight w:val="green"/>
        </w:rPr>
        <w:t xml:space="preserve"> and </w:t>
      </w:r>
      <w:r w:rsidRPr="00856E58">
        <w:rPr>
          <w:rStyle w:val="Emphasis"/>
          <w:highlight w:val="green"/>
        </w:rPr>
        <w:t>causal determinants</w:t>
      </w:r>
      <w:r w:rsidRPr="00856E58">
        <w:rPr>
          <w:rStyle w:val="StyleUnderline"/>
        </w:rPr>
        <w:t xml:space="preserve"> of state behavior</w:t>
      </w:r>
      <w:r w:rsidRPr="00856E58">
        <w:rPr>
          <w:sz w:val="16"/>
        </w:rPr>
        <w:t xml:space="preserve">, </w:t>
      </w:r>
      <w:r w:rsidRPr="00856E58">
        <w:rPr>
          <w:rStyle w:val="StyleUnderline"/>
          <w:highlight w:val="green"/>
        </w:rPr>
        <w:t xml:space="preserve">or </w:t>
      </w:r>
      <w:r w:rsidRPr="00856E58">
        <w:rPr>
          <w:rStyle w:val="Emphasis"/>
        </w:rPr>
        <w:t xml:space="preserve">ultimately </w:t>
      </w:r>
      <w:r w:rsidRPr="00856E58">
        <w:rPr>
          <w:rStyle w:val="Emphasis"/>
          <w:highlight w:val="green"/>
        </w:rPr>
        <w:t>reducible</w:t>
      </w:r>
      <w:r w:rsidRPr="00856E58">
        <w:rPr>
          <w:rStyle w:val="StyleUnderline"/>
        </w:rPr>
        <w:t xml:space="preserve"> to parts</w:t>
      </w:r>
      <w:r w:rsidRPr="00856E58">
        <w:rPr>
          <w:sz w:val="16"/>
        </w:rPr>
        <w:t xml:space="preserve"> (e.g. states, material resources, or ideas),15 </w:t>
      </w:r>
      <w:r w:rsidRPr="00856E58">
        <w:rPr>
          <w:rStyle w:val="StyleUnderline"/>
          <w:highlight w:val="green"/>
        </w:rPr>
        <w:t>rather than</w:t>
      </w:r>
      <w:r w:rsidRPr="00856E58">
        <w:rPr>
          <w:rStyle w:val="StyleUnderline"/>
        </w:rPr>
        <w:t xml:space="preserve"> as </w:t>
      </w:r>
      <w:r w:rsidRPr="002E3200">
        <w:rPr>
          <w:rStyle w:val="StyleUnderline"/>
          <w:highlight w:val="green"/>
        </w:rPr>
        <w:t xml:space="preserve">the whole in the </w:t>
      </w:r>
      <w:r w:rsidRPr="00856E58">
        <w:rPr>
          <w:rStyle w:val="Emphasis"/>
          <w:highlight w:val="green"/>
        </w:rPr>
        <w:t>holographic sense</w:t>
      </w:r>
      <w:r w:rsidRPr="00856E58">
        <w:rPr>
          <w:rStyle w:val="StyleUnderline"/>
        </w:rPr>
        <w:t xml:space="preserve"> of the word.</w:t>
      </w:r>
      <w:r>
        <w:rPr>
          <w:rStyle w:val="StyleUnderline"/>
        </w:rPr>
        <w:t xml:space="preserve"> </w:t>
      </w:r>
      <w:r w:rsidRPr="00856E58">
        <w:rPr>
          <w:rStyle w:val="Emphasis"/>
          <w:highlight w:val="green"/>
        </w:rPr>
        <w:t>By whole</w:t>
      </w:r>
      <w:r w:rsidRPr="00856E58">
        <w:rPr>
          <w:rStyle w:val="StyleUnderline"/>
          <w:highlight w:val="green"/>
        </w:rPr>
        <w:t xml:space="preserve"> we mean </w:t>
      </w:r>
      <w:r w:rsidRPr="00856E58">
        <w:rPr>
          <w:rStyle w:val="Emphasis"/>
          <w:highlight w:val="green"/>
        </w:rPr>
        <w:t xml:space="preserve">the </w:t>
      </w:r>
      <w:r w:rsidRPr="002E3200">
        <w:rPr>
          <w:rStyle w:val="Emphasis"/>
          <w:highlight w:val="green"/>
        </w:rPr>
        <w:t>entirety of space</w:t>
      </w:r>
      <w:r w:rsidRPr="00856E58">
        <w:rPr>
          <w:rStyle w:val="Emphasis"/>
          <w:highlight w:val="green"/>
        </w:rPr>
        <w:t>, time</w:t>
      </w:r>
      <w:r w:rsidRPr="00856E58">
        <w:rPr>
          <w:sz w:val="16"/>
        </w:rPr>
        <w:t xml:space="preserve">, and the information, relations, structures, processes, movements, and parts/agents contained within that all-encompassing space-time. </w:t>
      </w:r>
      <w:r w:rsidRPr="00856E58">
        <w:rPr>
          <w:rStyle w:val="StyleUnderline"/>
        </w:rPr>
        <w:t>In the IR context</w:t>
      </w:r>
      <w:r w:rsidRPr="00856E58">
        <w:rPr>
          <w:sz w:val="16"/>
        </w:rPr>
        <w:t xml:space="preserve">, </w:t>
      </w:r>
      <w:r w:rsidRPr="002C5341">
        <w:rPr>
          <w:rStyle w:val="Emphasis"/>
          <w:highlight w:val="green"/>
        </w:rPr>
        <w:t>the whole</w:t>
      </w:r>
      <w:r w:rsidRPr="002C5341">
        <w:rPr>
          <w:rStyle w:val="StyleUnderline"/>
          <w:highlight w:val="green"/>
        </w:rPr>
        <w:t xml:space="preserve"> goes </w:t>
      </w:r>
      <w:r w:rsidRPr="002C5341">
        <w:rPr>
          <w:rStyle w:val="Emphasis"/>
        </w:rPr>
        <w:t xml:space="preserve">well </w:t>
      </w:r>
      <w:r w:rsidRPr="002C5341">
        <w:rPr>
          <w:rStyle w:val="Emphasis"/>
          <w:highlight w:val="green"/>
        </w:rPr>
        <w:t>beyond states</w:t>
      </w:r>
      <w:r w:rsidRPr="002C5341">
        <w:rPr>
          <w:sz w:val="16"/>
          <w:highlight w:val="green"/>
        </w:rPr>
        <w:t xml:space="preserve"> </w:t>
      </w:r>
      <w:r w:rsidRPr="002E3200">
        <w:rPr>
          <w:rStyle w:val="StyleUnderline"/>
          <w:highlight w:val="green"/>
        </w:rPr>
        <w:t xml:space="preserve">and the </w:t>
      </w:r>
      <w:r w:rsidRPr="002E3200">
        <w:rPr>
          <w:rStyle w:val="Emphasis"/>
          <w:highlight w:val="green"/>
        </w:rPr>
        <w:t>totality</w:t>
      </w:r>
      <w:r w:rsidRPr="002E3200">
        <w:rPr>
          <w:rStyle w:val="StyleUnderline"/>
          <w:highlight w:val="green"/>
        </w:rPr>
        <w:t xml:space="preserve"> </w:t>
      </w:r>
      <w:r w:rsidRPr="002C5341">
        <w:rPr>
          <w:rStyle w:val="StyleUnderline"/>
          <w:highlight w:val="green"/>
        </w:rPr>
        <w:t xml:space="preserve">of their </w:t>
      </w:r>
      <w:r w:rsidRPr="002C5341">
        <w:rPr>
          <w:rStyle w:val="Emphasis"/>
          <w:highlight w:val="green"/>
        </w:rPr>
        <w:t>interactions</w:t>
      </w:r>
      <w:r w:rsidRPr="00856E58">
        <w:rPr>
          <w:sz w:val="16"/>
        </w:rPr>
        <w:t xml:space="preserve">. </w:t>
      </w:r>
      <w:r w:rsidRPr="002C5341">
        <w:rPr>
          <w:rStyle w:val="StyleUnderline"/>
          <w:highlight w:val="green"/>
        </w:rPr>
        <w:t>It embodies the</w:t>
      </w:r>
      <w:r w:rsidRPr="00856E58">
        <w:rPr>
          <w:rStyle w:val="StyleUnderline"/>
        </w:rPr>
        <w:t xml:space="preserve"> whole </w:t>
      </w:r>
      <w:r w:rsidRPr="002C5341">
        <w:rPr>
          <w:rStyle w:val="Emphasis"/>
          <w:highlight w:val="green"/>
        </w:rPr>
        <w:t>social</w:t>
      </w:r>
      <w:r w:rsidRPr="002C5341">
        <w:rPr>
          <w:rStyle w:val="StyleUnderline"/>
          <w:highlight w:val="green"/>
        </w:rPr>
        <w:t xml:space="preserve"> and </w:t>
      </w:r>
      <w:r w:rsidRPr="002E3200">
        <w:rPr>
          <w:rStyle w:val="Emphasis"/>
          <w:highlight w:val="green"/>
        </w:rPr>
        <w:t>ecological systems</w:t>
      </w:r>
      <w:r w:rsidRPr="00856E58">
        <w:rPr>
          <w:sz w:val="16"/>
        </w:rPr>
        <w:t xml:space="preserve"> </w:t>
      </w:r>
      <w:r w:rsidRPr="00856E58">
        <w:rPr>
          <w:rStyle w:val="StyleUnderline"/>
        </w:rPr>
        <w:t>as well as their explicate</w:t>
      </w:r>
      <w:r w:rsidRPr="00856E58">
        <w:rPr>
          <w:sz w:val="16"/>
        </w:rPr>
        <w:t xml:space="preserve"> and implicate </w:t>
      </w:r>
      <w:r w:rsidRPr="00856E58">
        <w:rPr>
          <w:rStyle w:val="StyleUnderline"/>
        </w:rPr>
        <w:t>relations both between and embedded within their constituent “parts.”</w:t>
      </w:r>
      <w:r w:rsidRPr="00856E58">
        <w:rPr>
          <w:sz w:val="16"/>
        </w:rPr>
        <w:t xml:space="preserve"> </w:t>
      </w:r>
      <w:r w:rsidRPr="00856E58">
        <w:rPr>
          <w:rStyle w:val="StyleUnderline"/>
        </w:rPr>
        <w:t>Such</w:t>
      </w:r>
      <w:r w:rsidRPr="00856E58">
        <w:rPr>
          <w:sz w:val="16"/>
        </w:rPr>
        <w:t xml:space="preserve"> “parts” may </w:t>
      </w:r>
      <w:r w:rsidRPr="00856E58">
        <w:rPr>
          <w:rStyle w:val="StyleUnderline"/>
        </w:rPr>
        <w:t>include regions, states, societies, cultures, religions, peoples, economies, markets, goods, histories, ideas, emotions, materials, creatures, and natural phenomena</w:t>
      </w:r>
      <w:r w:rsidRPr="00856E58">
        <w:rPr>
          <w:sz w:val="16"/>
        </w:rPr>
        <w:t xml:space="preserve">. Of course, what exactly makes up the whole for IR cannot be exhaustively tallied a priori, because by definition such a task is impossible in any given space-time. But the point is that </w:t>
      </w:r>
      <w:r w:rsidRPr="002C5341">
        <w:rPr>
          <w:rStyle w:val="Emphasis"/>
          <w:highlight w:val="green"/>
        </w:rPr>
        <w:t>wholeness</w:t>
      </w:r>
      <w:r w:rsidRPr="00856E58">
        <w:rPr>
          <w:rStyle w:val="StyleUnderline"/>
        </w:rPr>
        <w:t xml:space="preserve"> </w:t>
      </w:r>
      <w:r w:rsidRPr="002C5341">
        <w:rPr>
          <w:rStyle w:val="StyleUnderline"/>
          <w:highlight w:val="green"/>
        </w:rPr>
        <w:t xml:space="preserve">should be given a </w:t>
      </w:r>
      <w:r w:rsidRPr="002C5341">
        <w:rPr>
          <w:rStyle w:val="Emphasis"/>
          <w:highlight w:val="green"/>
        </w:rPr>
        <w:t>higher ontological priority</w:t>
      </w:r>
      <w:r w:rsidRPr="00856E58">
        <w:rPr>
          <w:rStyle w:val="StyleUnderline"/>
        </w:rPr>
        <w:t xml:space="preserve"> in IR</w:t>
      </w:r>
      <w:r w:rsidRPr="00856E58">
        <w:rPr>
          <w:sz w:val="16"/>
        </w:rPr>
        <w:t xml:space="preserve">. </w:t>
      </w:r>
      <w:r w:rsidRPr="00856E58">
        <w:rPr>
          <w:rStyle w:val="StyleUnderline"/>
        </w:rPr>
        <w:t>Just as trees do not grow as assemblages of previously separate branches</w:t>
      </w:r>
      <w:r w:rsidRPr="00856E58">
        <w:rPr>
          <w:sz w:val="16"/>
        </w:rPr>
        <w:t xml:space="preserve">, leaves, and roots, </w:t>
      </w:r>
      <w:r w:rsidRPr="002C5341">
        <w:rPr>
          <w:rStyle w:val="Emphasis"/>
          <w:highlight w:val="green"/>
        </w:rPr>
        <w:t xml:space="preserve">the world does </w:t>
      </w:r>
      <w:r w:rsidRPr="002E3200">
        <w:rPr>
          <w:rStyle w:val="Emphasis"/>
          <w:highlight w:val="green"/>
        </w:rPr>
        <w:t xml:space="preserve">not start </w:t>
      </w:r>
      <w:r w:rsidRPr="002C5341">
        <w:rPr>
          <w:rStyle w:val="Emphasis"/>
          <w:highlight w:val="green"/>
        </w:rPr>
        <w:t>off</w:t>
      </w:r>
      <w:r w:rsidRPr="002C5341">
        <w:rPr>
          <w:rStyle w:val="StyleUnderline"/>
          <w:highlight w:val="green"/>
        </w:rPr>
        <w:t xml:space="preserve"> with</w:t>
      </w:r>
      <w:r w:rsidRPr="00856E58">
        <w:rPr>
          <w:rStyle w:val="StyleUnderline"/>
        </w:rPr>
        <w:t xml:space="preserve"> merely </w:t>
      </w:r>
      <w:r w:rsidRPr="002C5341">
        <w:rPr>
          <w:rStyle w:val="Emphasis"/>
          <w:highlight w:val="green"/>
        </w:rPr>
        <w:t>fragmented parts</w:t>
      </w:r>
      <w:r w:rsidRPr="002C5341">
        <w:rPr>
          <w:rStyle w:val="StyleUnderline"/>
          <w:highlight w:val="green"/>
        </w:rPr>
        <w:t xml:space="preserve"> and </w:t>
      </w:r>
      <w:r w:rsidRPr="002C5341">
        <w:rPr>
          <w:rStyle w:val="Emphasis"/>
          <w:highlight w:val="green"/>
        </w:rPr>
        <w:t>preexisting</w:t>
      </w:r>
      <w:r w:rsidRPr="00856E58">
        <w:rPr>
          <w:rStyle w:val="StyleUnderline"/>
        </w:rPr>
        <w:t xml:space="preserve"> sovereign </w:t>
      </w:r>
      <w:r w:rsidRPr="002C5341">
        <w:rPr>
          <w:rStyle w:val="Emphasis"/>
          <w:highlight w:val="green"/>
        </w:rPr>
        <w:t>states</w:t>
      </w:r>
      <w:r w:rsidRPr="00856E58">
        <w:rPr>
          <w:sz w:val="16"/>
        </w:rPr>
        <w:t xml:space="preserve"> </w:t>
      </w:r>
      <w:r w:rsidRPr="00856E58">
        <w:rPr>
          <w:rStyle w:val="StyleUnderline"/>
        </w:rPr>
        <w:t>which then come together to form a global system</w:t>
      </w:r>
      <w:r w:rsidRPr="00856E58">
        <w:rPr>
          <w:sz w:val="16"/>
        </w:rPr>
        <w:t xml:space="preserve">; </w:t>
      </w:r>
      <w:r w:rsidRPr="002C5341">
        <w:rPr>
          <w:rStyle w:val="StyleUnderline"/>
          <w:highlight w:val="green"/>
        </w:rPr>
        <w:t xml:space="preserve">it is the </w:t>
      </w:r>
      <w:r w:rsidRPr="002C5341">
        <w:rPr>
          <w:rStyle w:val="Emphasis"/>
          <w:highlight w:val="green"/>
        </w:rPr>
        <w:t>other way round</w:t>
      </w:r>
      <w:r w:rsidRPr="00856E58">
        <w:rPr>
          <w:rStyle w:val="StyleUnderline"/>
        </w:rPr>
        <w:t xml:space="preserve">: </w:t>
      </w:r>
      <w:r w:rsidRPr="002C5341">
        <w:rPr>
          <w:rStyle w:val="StyleUnderline"/>
          <w:highlight w:val="green"/>
        </w:rPr>
        <w:t xml:space="preserve">the </w:t>
      </w:r>
      <w:r w:rsidRPr="002E3200">
        <w:rPr>
          <w:rStyle w:val="Emphasis"/>
          <w:highlight w:val="green"/>
        </w:rPr>
        <w:t>whole</w:t>
      </w:r>
      <w:r w:rsidRPr="002E3200">
        <w:rPr>
          <w:rStyle w:val="StyleUnderline"/>
          <w:highlight w:val="green"/>
        </w:rPr>
        <w:t xml:space="preserve"> permeates</w:t>
      </w:r>
      <w:r w:rsidRPr="002E3200">
        <w:rPr>
          <w:sz w:val="16"/>
          <w:highlight w:val="green"/>
        </w:rPr>
        <w:t xml:space="preserve"> </w:t>
      </w:r>
      <w:r w:rsidRPr="002C5341">
        <w:rPr>
          <w:rStyle w:val="StyleUnderline"/>
          <w:highlight w:val="green"/>
        </w:rPr>
        <w:t xml:space="preserve">through </w:t>
      </w:r>
      <w:r w:rsidRPr="002C5341">
        <w:rPr>
          <w:rStyle w:val="Emphasis"/>
          <w:highlight w:val="green"/>
        </w:rPr>
        <w:t>the parts</w:t>
      </w:r>
      <w:r w:rsidRPr="00856E58">
        <w:rPr>
          <w:sz w:val="16"/>
        </w:rPr>
        <w:t xml:space="preserve"> </w:t>
      </w:r>
      <w:r w:rsidRPr="00856E58">
        <w:rPr>
          <w:rStyle w:val="StyleUnderline"/>
        </w:rPr>
        <w:t>and forms the essential relational conditions under which parts</w:t>
      </w:r>
      <w:r w:rsidRPr="00856E58">
        <w:rPr>
          <w:sz w:val="16"/>
        </w:rPr>
        <w:t xml:space="preserve"> </w:t>
      </w:r>
      <w:r w:rsidRPr="00856E58">
        <w:rPr>
          <w:rStyle w:val="StyleUnderline"/>
        </w:rPr>
        <w:t>emerge and exist</w:t>
      </w:r>
      <w:r w:rsidRPr="00856E58">
        <w:rPr>
          <w:sz w:val="16"/>
        </w:rPr>
        <w:t xml:space="preserve">. </w:t>
      </w:r>
      <w:r w:rsidRPr="002C5341">
        <w:rPr>
          <w:rStyle w:val="StyleUnderline"/>
          <w:highlight w:val="green"/>
        </w:rPr>
        <w:t>This</w:t>
      </w:r>
      <w:r w:rsidRPr="00856E58">
        <w:rPr>
          <w:sz w:val="16"/>
        </w:rPr>
        <w:t xml:space="preserve"> approach </w:t>
      </w:r>
      <w:r w:rsidRPr="002C5341">
        <w:rPr>
          <w:rStyle w:val="StyleUnderline"/>
          <w:highlight w:val="green"/>
        </w:rPr>
        <w:t>makes it imperative</w:t>
      </w:r>
      <w:r w:rsidRPr="002C5341">
        <w:rPr>
          <w:rStyle w:val="StyleUnderline"/>
        </w:rPr>
        <w:t xml:space="preserve"> for</w:t>
      </w:r>
      <w:r w:rsidRPr="00856E58">
        <w:rPr>
          <w:rStyle w:val="StyleUnderline"/>
        </w:rPr>
        <w:t xml:space="preserve"> IR </w:t>
      </w:r>
      <w:r w:rsidRPr="002C5341">
        <w:rPr>
          <w:rStyle w:val="StyleUnderline"/>
          <w:highlight w:val="green"/>
        </w:rPr>
        <w:t>to look for relations in</w:t>
      </w:r>
      <w:r w:rsidRPr="00856E58">
        <w:rPr>
          <w:rStyle w:val="StyleUnderline"/>
        </w:rPr>
        <w:t xml:space="preserve"> much</w:t>
      </w:r>
      <w:r w:rsidRPr="00856E58">
        <w:rPr>
          <w:sz w:val="16"/>
        </w:rPr>
        <w:t xml:space="preserve"> </w:t>
      </w:r>
      <w:r w:rsidRPr="00856E58">
        <w:rPr>
          <w:rStyle w:val="StyleUnderline"/>
        </w:rPr>
        <w:t xml:space="preserve">broader </w:t>
      </w:r>
      <w:r w:rsidRPr="002C5341">
        <w:rPr>
          <w:rStyle w:val="StyleUnderline"/>
          <w:highlight w:val="green"/>
        </w:rPr>
        <w:t>contexts</w:t>
      </w:r>
      <w:r w:rsidRPr="002C5341">
        <w:rPr>
          <w:rStyle w:val="StyleUnderline"/>
        </w:rPr>
        <w:t xml:space="preserve"> which</w:t>
      </w:r>
      <w:r w:rsidRPr="00856E58">
        <w:rPr>
          <w:sz w:val="16"/>
        </w:rPr>
        <w:t xml:space="preserve"> otherwise </w:t>
      </w:r>
      <w:r w:rsidRPr="00856E58">
        <w:rPr>
          <w:rStyle w:val="StyleUnderline"/>
        </w:rPr>
        <w:t>have been invisible</w:t>
      </w:r>
      <w:r w:rsidRPr="00856E58">
        <w:rPr>
          <w:sz w:val="16"/>
        </w:rPr>
        <w:t xml:space="preserve">, understudied, </w:t>
      </w:r>
      <w:r w:rsidRPr="00856E58">
        <w:rPr>
          <w:rStyle w:val="StyleUnderline"/>
        </w:rPr>
        <w:t xml:space="preserve">or </w:t>
      </w:r>
      <w:r w:rsidRPr="002E3200">
        <w:rPr>
          <w:rStyle w:val="Emphasis"/>
          <w:highlight w:val="green"/>
        </w:rPr>
        <w:t xml:space="preserve">artificially carved </w:t>
      </w:r>
      <w:r w:rsidRPr="002C5341">
        <w:rPr>
          <w:rStyle w:val="Emphasis"/>
          <w:highlight w:val="green"/>
        </w:rPr>
        <w:t xml:space="preserve">up by </w:t>
      </w:r>
      <w:r w:rsidRPr="002C5341">
        <w:rPr>
          <w:rStyle w:val="Emphasis"/>
        </w:rPr>
        <w:t xml:space="preserve">mainstream </w:t>
      </w:r>
      <w:r w:rsidRPr="002C5341">
        <w:rPr>
          <w:rStyle w:val="Emphasis"/>
          <w:highlight w:val="green"/>
        </w:rPr>
        <w:t>IR</w:t>
      </w:r>
      <w:r w:rsidRPr="00856E58">
        <w:rPr>
          <w:sz w:val="16"/>
        </w:rPr>
        <w:t>.</w:t>
      </w:r>
      <w:r w:rsidRPr="002C5341">
        <w:t xml:space="preserve"> </w:t>
      </w:r>
      <w:r w:rsidRPr="00856E58">
        <w:rPr>
          <w:sz w:val="16"/>
        </w:rPr>
        <w:t xml:space="preserve">To advocate for wholeness does not mean always privileging “macro-level” issues at the global level. In any case, whole-part or macro-micro issues are always already entangled and co-emergent (Wendt, 2015: 257). Micro parts and issues, precisely because they are microscopic, may be particularly prone to be diffusely spread and enfolded into various parts of the whole. As a result, micro parts simultaneously develop an emergent, holographic property of the whole. </w:t>
      </w:r>
      <w:r w:rsidRPr="00856E58">
        <w:rPr>
          <w:rStyle w:val="StyleUnderline"/>
        </w:rPr>
        <w:t xml:space="preserve">The fact that </w:t>
      </w:r>
      <w:r w:rsidRPr="002C5341">
        <w:rPr>
          <w:rStyle w:val="StyleUnderline"/>
          <w:highlight w:val="green"/>
        </w:rPr>
        <w:t xml:space="preserve">the </w:t>
      </w:r>
      <w:r w:rsidRPr="002C5341">
        <w:rPr>
          <w:rStyle w:val="Emphasis"/>
          <w:highlight w:val="green"/>
        </w:rPr>
        <w:t>tiny coronavirus</w:t>
      </w:r>
      <w:r w:rsidRPr="00856E58">
        <w:rPr>
          <w:sz w:val="16"/>
        </w:rPr>
        <w:t xml:space="preserve"> </w:t>
      </w:r>
      <w:r w:rsidRPr="002C5341">
        <w:rPr>
          <w:rStyle w:val="StyleUnderline"/>
          <w:highlight w:val="green"/>
        </w:rPr>
        <w:t>can be</w:t>
      </w:r>
      <w:r w:rsidRPr="00856E58">
        <w:rPr>
          <w:rStyle w:val="StyleUnderline"/>
        </w:rPr>
        <w:t xml:space="preserve"> quickly</w:t>
      </w:r>
      <w:r w:rsidRPr="00856E58">
        <w:rPr>
          <w:sz w:val="16"/>
        </w:rPr>
        <w:t xml:space="preserve"> </w:t>
      </w:r>
      <w:r w:rsidRPr="002C5341">
        <w:rPr>
          <w:rStyle w:val="StyleUnderline"/>
          <w:highlight w:val="green"/>
        </w:rPr>
        <w:t>enfolded</w:t>
      </w:r>
      <w:r w:rsidRPr="00856E58">
        <w:rPr>
          <w:rStyle w:val="StyleUnderline"/>
        </w:rPr>
        <w:t xml:space="preserve"> </w:t>
      </w:r>
      <w:r w:rsidRPr="002C5341">
        <w:rPr>
          <w:rStyle w:val="StyleUnderline"/>
          <w:highlight w:val="green"/>
        </w:rPr>
        <w:t>into</w:t>
      </w:r>
      <w:r w:rsidRPr="00856E58">
        <w:rPr>
          <w:rStyle w:val="StyleUnderline"/>
        </w:rPr>
        <w:t xml:space="preserve"> almost </w:t>
      </w:r>
      <w:r w:rsidRPr="002C5341">
        <w:rPr>
          <w:rStyle w:val="Emphasis"/>
          <w:highlight w:val="green"/>
        </w:rPr>
        <w:t>every corner</w:t>
      </w:r>
      <w:r w:rsidRPr="00856E58">
        <w:rPr>
          <w:sz w:val="16"/>
        </w:rPr>
        <w:t xml:space="preserve"> of the whole world </w:t>
      </w:r>
      <w:r w:rsidRPr="002C5341">
        <w:rPr>
          <w:rStyle w:val="StyleUnderline"/>
          <w:highlight w:val="green"/>
        </w:rPr>
        <w:t xml:space="preserve">and </w:t>
      </w:r>
      <w:r w:rsidRPr="002C5341">
        <w:rPr>
          <w:rStyle w:val="Emphasis"/>
          <w:highlight w:val="green"/>
        </w:rPr>
        <w:t>turn global life upside down</w:t>
      </w:r>
      <w:r w:rsidRPr="00856E58">
        <w:rPr>
          <w:sz w:val="16"/>
        </w:rPr>
        <w:t xml:space="preserve"> </w:t>
      </w:r>
      <w:r w:rsidRPr="00856E58">
        <w:rPr>
          <w:rStyle w:val="StyleUnderline"/>
        </w:rPr>
        <w:t>illustrates the part-whole entanglement</w:t>
      </w:r>
      <w:r w:rsidRPr="00856E58">
        <w:rPr>
          <w:sz w:val="16"/>
        </w:rPr>
        <w:t xml:space="preserve">, and we dismiss its holographically holistic nature and impact at our own peril. To further illustrate, often traditionally considered outside the purview of IR, micro issues or </w:t>
      </w:r>
      <w:r w:rsidRPr="00856E58">
        <w:rPr>
          <w:rStyle w:val="StyleUnderline"/>
        </w:rPr>
        <w:t>events such as music</w:t>
      </w:r>
      <w:r w:rsidRPr="00856E58">
        <w:rPr>
          <w:sz w:val="16"/>
        </w:rPr>
        <w:t xml:space="preserve"> (Gienow-Hecht, 2015), </w:t>
      </w:r>
      <w:r w:rsidRPr="00856E58">
        <w:rPr>
          <w:rStyle w:val="StyleUnderline"/>
        </w:rPr>
        <w:t>sports</w:t>
      </w:r>
      <w:r w:rsidRPr="00856E58">
        <w:rPr>
          <w:sz w:val="16"/>
        </w:rPr>
        <w:t xml:space="preserve"> (e</w:t>
      </w:r>
      <w:r w:rsidRPr="00856E58">
        <w:rPr>
          <w:rStyle w:val="StyleUnderline"/>
        </w:rPr>
        <w:t xml:space="preserve">.g. </w:t>
      </w:r>
      <w:r w:rsidRPr="002C5341">
        <w:rPr>
          <w:rStyle w:val="StyleUnderline"/>
          <w:highlight w:val="green"/>
        </w:rPr>
        <w:t>ping-pong diplomacy</w:t>
      </w:r>
      <w:r w:rsidRPr="00856E58">
        <w:rPr>
          <w:sz w:val="16"/>
        </w:rPr>
        <w:t xml:space="preserve">), </w:t>
      </w:r>
      <w:r w:rsidRPr="002C5341">
        <w:rPr>
          <w:rStyle w:val="StyleUnderline"/>
        </w:rPr>
        <w:t xml:space="preserve">the </w:t>
      </w:r>
      <w:r w:rsidRPr="002C5341">
        <w:rPr>
          <w:rStyle w:val="StyleUnderline"/>
          <w:highlight w:val="green"/>
        </w:rPr>
        <w:t>Chernobyl</w:t>
      </w:r>
      <w:r w:rsidRPr="002C5341">
        <w:rPr>
          <w:rStyle w:val="StyleUnderline"/>
        </w:rPr>
        <w:t xml:space="preserve"> disaster</w:t>
      </w:r>
      <w:r w:rsidRPr="002C5341">
        <w:rPr>
          <w:sz w:val="16"/>
        </w:rPr>
        <w:t xml:space="preserve"> (e.g. the collapse of the Soviet Union, van der Veen, 2013), </w:t>
      </w:r>
      <w:r w:rsidRPr="002C5341">
        <w:rPr>
          <w:rStyle w:val="StyleUnderline"/>
        </w:rPr>
        <w:t xml:space="preserve">a </w:t>
      </w:r>
      <w:r w:rsidRPr="002C5341">
        <w:rPr>
          <w:rStyle w:val="StyleUnderline"/>
          <w:highlight w:val="green"/>
        </w:rPr>
        <w:t>flight school in Florida</w:t>
      </w:r>
      <w:r w:rsidRPr="002C5341">
        <w:rPr>
          <w:sz w:val="16"/>
        </w:rPr>
        <w:t xml:space="preserve"> (e.g. 9/11),</w:t>
      </w:r>
      <w:r w:rsidRPr="00856E58">
        <w:rPr>
          <w:sz w:val="16"/>
        </w:rPr>
        <w:t xml:space="preserve"> </w:t>
      </w:r>
      <w:r w:rsidRPr="002C5341">
        <w:rPr>
          <w:rStyle w:val="StyleUnderline"/>
          <w:highlight w:val="green"/>
        </w:rPr>
        <w:t>US subprime</w:t>
      </w:r>
      <w:r w:rsidRPr="00856E58">
        <w:rPr>
          <w:rStyle w:val="StyleUnderline"/>
        </w:rPr>
        <w:t xml:space="preserve"> mortgage </w:t>
      </w:r>
      <w:r w:rsidRPr="002C5341">
        <w:rPr>
          <w:rStyle w:val="StyleUnderline"/>
          <w:highlight w:val="green"/>
        </w:rPr>
        <w:t>crisis</w:t>
      </w:r>
      <w:r w:rsidRPr="00856E58">
        <w:rPr>
          <w:sz w:val="16"/>
        </w:rPr>
        <w:t xml:space="preserve">, </w:t>
      </w:r>
      <w:r w:rsidRPr="002C5341">
        <w:rPr>
          <w:rStyle w:val="StyleUnderline"/>
          <w:highlight w:val="green"/>
        </w:rPr>
        <w:t>Fukushima</w:t>
      </w:r>
      <w:r w:rsidRPr="00856E58">
        <w:rPr>
          <w:sz w:val="16"/>
        </w:rPr>
        <w:t xml:space="preserve">, </w:t>
      </w:r>
      <w:r w:rsidRPr="002C5341">
        <w:rPr>
          <w:rStyle w:val="StyleUnderline"/>
          <w:highlight w:val="green"/>
        </w:rPr>
        <w:t>Wikileaks</w:t>
      </w:r>
      <w:r w:rsidRPr="00856E58">
        <w:rPr>
          <w:sz w:val="16"/>
        </w:rPr>
        <w:t xml:space="preserve">, </w:t>
      </w:r>
      <w:r w:rsidRPr="00856E58">
        <w:rPr>
          <w:rStyle w:val="StyleUnderline"/>
        </w:rPr>
        <w:t>melting polar ice caps</w:t>
      </w:r>
      <w:r w:rsidRPr="00856E58">
        <w:rPr>
          <w:sz w:val="16"/>
        </w:rPr>
        <w:t xml:space="preserve">, </w:t>
      </w:r>
      <w:r w:rsidRPr="002C5341">
        <w:rPr>
          <w:rStyle w:val="StyleUnderline"/>
          <w:highlight w:val="green"/>
        </w:rPr>
        <w:t>a Tunisian street vendor</w:t>
      </w:r>
      <w:r w:rsidRPr="00856E58">
        <w:rPr>
          <w:sz w:val="16"/>
        </w:rPr>
        <w:t xml:space="preserve"> (e.g. the Arab Spring and the Syria conflict) </w:t>
      </w:r>
      <w:r w:rsidRPr="00856E58">
        <w:rPr>
          <w:rStyle w:val="StyleUnderline"/>
        </w:rPr>
        <w:t>and now even COVID-19</w:t>
      </w:r>
      <w:r w:rsidRPr="00856E58">
        <w:rPr>
          <w:sz w:val="16"/>
        </w:rPr>
        <w:t xml:space="preserve"> </w:t>
      </w:r>
      <w:r w:rsidRPr="002C5341">
        <w:rPr>
          <w:rStyle w:val="StyleUnderline"/>
          <w:highlight w:val="green"/>
        </w:rPr>
        <w:t>may be</w:t>
      </w:r>
      <w:r w:rsidRPr="00856E58">
        <w:rPr>
          <w:rStyle w:val="StyleUnderline"/>
        </w:rPr>
        <w:t xml:space="preserve"> all in various </w:t>
      </w:r>
      <w:r w:rsidRPr="002C5341">
        <w:rPr>
          <w:rStyle w:val="StyleUnderline"/>
        </w:rPr>
        <w:t xml:space="preserve">ways </w:t>
      </w:r>
      <w:r w:rsidRPr="002C5341">
        <w:rPr>
          <w:rStyle w:val="StyleUnderline"/>
          <w:highlight w:val="green"/>
        </w:rPr>
        <w:t>“localized”</w:t>
      </w:r>
      <w:r w:rsidRPr="00856E58">
        <w:rPr>
          <w:rStyle w:val="StyleUnderline"/>
        </w:rPr>
        <w:t xml:space="preserve"> holographic instantiations</w:t>
      </w:r>
      <w:r w:rsidRPr="00856E58">
        <w:rPr>
          <w:sz w:val="16"/>
        </w:rPr>
        <w:t xml:space="preserve"> </w:t>
      </w:r>
      <w:r w:rsidRPr="00856E58">
        <w:rPr>
          <w:rStyle w:val="StyleUnderline"/>
        </w:rPr>
        <w:t xml:space="preserve">of the </w:t>
      </w:r>
      <w:r w:rsidRPr="002C5341">
        <w:rPr>
          <w:rStyle w:val="StyleUnderline"/>
          <w:highlight w:val="green"/>
        </w:rPr>
        <w:t>wholes</w:t>
      </w:r>
      <w:r w:rsidRPr="00856E58">
        <w:rPr>
          <w:sz w:val="16"/>
        </w:rPr>
        <w:t xml:space="preserve">. As such, </w:t>
      </w:r>
      <w:r w:rsidRPr="00856E58">
        <w:rPr>
          <w:rStyle w:val="StyleUnderline"/>
        </w:rPr>
        <w:t>they</w:t>
      </w:r>
      <w:r w:rsidRPr="00856E58">
        <w:rPr>
          <w:sz w:val="16"/>
        </w:rPr>
        <w:t xml:space="preserve"> can and do </w:t>
      </w:r>
      <w:r w:rsidRPr="00856E58">
        <w:rPr>
          <w:rStyle w:val="StyleUnderline"/>
        </w:rPr>
        <w:t>play an important part in</w:t>
      </w:r>
      <w:r w:rsidRPr="00856E58">
        <w:rPr>
          <w:sz w:val="16"/>
        </w:rPr>
        <w:t xml:space="preserve"> both </w:t>
      </w:r>
      <w:r w:rsidRPr="002C5341">
        <w:rPr>
          <w:rStyle w:val="StyleUnderline"/>
          <w:highlight w:val="green"/>
        </w:rPr>
        <w:t>reflecting</w:t>
      </w:r>
      <w:r w:rsidRPr="00856E58">
        <w:rPr>
          <w:sz w:val="16"/>
        </w:rPr>
        <w:t xml:space="preserve"> and shaping </w:t>
      </w:r>
      <w:r w:rsidRPr="00856E58">
        <w:rPr>
          <w:rStyle w:val="StyleUnderline"/>
        </w:rPr>
        <w:t>the whole</w:t>
      </w:r>
      <w:r w:rsidRPr="00856E58">
        <w:rPr>
          <w:sz w:val="16"/>
        </w:rPr>
        <w:t xml:space="preserve">, especially in the form of some unexpected events and surprising turns, </w:t>
      </w:r>
      <w:r w:rsidRPr="00856E58">
        <w:rPr>
          <w:rStyle w:val="StyleUnderline"/>
        </w:rPr>
        <w:t>such as the end</w:t>
      </w:r>
      <w:r w:rsidRPr="00856E58">
        <w:rPr>
          <w:sz w:val="16"/>
        </w:rPr>
        <w:t xml:space="preserve"> </w:t>
      </w:r>
      <w:r w:rsidRPr="00856E58">
        <w:rPr>
          <w:rStyle w:val="StyleUnderline"/>
        </w:rPr>
        <w:t xml:space="preserve">of </w:t>
      </w:r>
      <w:r w:rsidRPr="002C5341">
        <w:rPr>
          <w:rStyle w:val="StyleUnderline"/>
          <w:highlight w:val="green"/>
        </w:rPr>
        <w:t>the Cold War, 9/11, the</w:t>
      </w:r>
      <w:r w:rsidRPr="00856E58">
        <w:rPr>
          <w:rStyle w:val="StyleUnderline"/>
        </w:rPr>
        <w:t xml:space="preserve"> global </w:t>
      </w:r>
      <w:r w:rsidRPr="002C5341">
        <w:rPr>
          <w:rStyle w:val="StyleUnderline"/>
          <w:highlight w:val="green"/>
        </w:rPr>
        <w:t>financial crisis</w:t>
      </w:r>
      <w:r w:rsidRPr="00856E58">
        <w:rPr>
          <w:sz w:val="16"/>
        </w:rPr>
        <w:t xml:space="preserve">, </w:t>
      </w:r>
      <w:r w:rsidRPr="00856E58">
        <w:rPr>
          <w:rStyle w:val="StyleUnderline"/>
        </w:rPr>
        <w:t xml:space="preserve">the rise of Donald </w:t>
      </w:r>
      <w:r w:rsidRPr="002C5341">
        <w:rPr>
          <w:rStyle w:val="StyleUnderline"/>
          <w:highlight w:val="green"/>
        </w:rPr>
        <w:t>Trump</w:t>
      </w:r>
      <w:r w:rsidRPr="00856E58">
        <w:rPr>
          <w:sz w:val="16"/>
        </w:rPr>
        <w:t xml:space="preserve">, </w:t>
      </w:r>
      <w:r w:rsidRPr="002C5341">
        <w:rPr>
          <w:rStyle w:val="StyleUnderline"/>
          <w:highlight w:val="green"/>
        </w:rPr>
        <w:t>and the</w:t>
      </w:r>
      <w:r w:rsidRPr="00856E58">
        <w:rPr>
          <w:rStyle w:val="StyleUnderline"/>
        </w:rPr>
        <w:t xml:space="preserve"> current global </w:t>
      </w:r>
      <w:r w:rsidRPr="002C5341">
        <w:rPr>
          <w:rStyle w:val="StyleUnderline"/>
          <w:highlight w:val="green"/>
        </w:rPr>
        <w:t>pandemic</w:t>
      </w:r>
      <w:r w:rsidRPr="00856E58">
        <w:rPr>
          <w:sz w:val="16"/>
        </w:rPr>
        <w:t xml:space="preserve">. True, some of those “micropolitical” issues have begun to attract IR’s attention (Kertzer, 2017; Solomon and Steele, 2017), but overall </w:t>
      </w:r>
      <w:r w:rsidRPr="00856E58">
        <w:rPr>
          <w:rStyle w:val="StyleUnderline"/>
        </w:rPr>
        <w:t>the discipline lacks an explicit and</w:t>
      </w:r>
      <w:r w:rsidRPr="00856E58">
        <w:rPr>
          <w:sz w:val="16"/>
        </w:rPr>
        <w:t xml:space="preserve"> holographic ontological and </w:t>
      </w:r>
      <w:r w:rsidRPr="00856E58">
        <w:rPr>
          <w:rStyle w:val="StyleUnderline"/>
        </w:rPr>
        <w:t>conceptual foundation for a more systematic engagement</w:t>
      </w:r>
      <w:r w:rsidRPr="00856E58">
        <w:rPr>
          <w:sz w:val="16"/>
        </w:rPr>
        <w:t xml:space="preserve"> with the duality of whole-part. Of course, we cannot deal with “the whole of </w:t>
      </w:r>
      <w:r w:rsidRPr="00856E58">
        <w:rPr>
          <w:sz w:val="16"/>
        </w:rPr>
        <w:lastRenderedPageBreak/>
        <w:t xml:space="preserve">reality all at once” (Bohm, 1980: 2; see also Wendt, 1999: 14). Often it is necessary to take things “apart” and analyze them as if they were separable units. But </w:t>
      </w:r>
      <w:r w:rsidRPr="002C5341">
        <w:rPr>
          <w:rStyle w:val="StyleUnderline"/>
          <w:highlight w:val="green"/>
        </w:rPr>
        <w:t>it is important to</w:t>
      </w:r>
      <w:r w:rsidRPr="00856E58">
        <w:rPr>
          <w:rStyle w:val="StyleUnderline"/>
        </w:rPr>
        <w:t xml:space="preserve"> always</w:t>
      </w:r>
      <w:r w:rsidRPr="00856E58">
        <w:rPr>
          <w:sz w:val="16"/>
        </w:rPr>
        <w:t xml:space="preserve"> </w:t>
      </w:r>
      <w:r w:rsidRPr="002C5341">
        <w:rPr>
          <w:rStyle w:val="StyleUnderline"/>
          <w:highlight w:val="green"/>
        </w:rPr>
        <w:t>remember</w:t>
      </w:r>
      <w:r w:rsidRPr="00856E58">
        <w:rPr>
          <w:rStyle w:val="StyleUnderline"/>
        </w:rPr>
        <w:t xml:space="preserve"> </w:t>
      </w:r>
      <w:r w:rsidRPr="002C5341">
        <w:rPr>
          <w:rStyle w:val="StyleUnderline"/>
          <w:highlight w:val="green"/>
        </w:rPr>
        <w:t xml:space="preserve">the </w:t>
      </w:r>
      <w:r w:rsidRPr="002C5341">
        <w:rPr>
          <w:rStyle w:val="Emphasis"/>
          <w:highlight w:val="green"/>
        </w:rPr>
        <w:t>“as if” caveat</w:t>
      </w:r>
      <w:r w:rsidRPr="00856E58">
        <w:rPr>
          <w:sz w:val="16"/>
        </w:rPr>
        <w:t xml:space="preserve">, </w:t>
      </w:r>
      <w:r w:rsidRPr="00856E58">
        <w:rPr>
          <w:rStyle w:val="StyleUnderline"/>
        </w:rPr>
        <w:t>lest we reify them</w:t>
      </w:r>
      <w:r w:rsidRPr="00856E58">
        <w:rPr>
          <w:sz w:val="16"/>
        </w:rPr>
        <w:t xml:space="preserve"> </w:t>
      </w:r>
      <w:r w:rsidRPr="00856E58">
        <w:rPr>
          <w:rStyle w:val="StyleUnderline"/>
        </w:rPr>
        <w:t>as something objectively autonomous</w:t>
      </w:r>
      <w:r w:rsidRPr="00856E58">
        <w:rPr>
          <w:sz w:val="16"/>
        </w:rPr>
        <w:t xml:space="preserve">. It is also worth remembering that ontologically international relations are always a holographic part of bigger wholes, not closed or autonomous systems or units in and of themselves. In this context, </w:t>
      </w:r>
      <w:r w:rsidRPr="002C5341">
        <w:rPr>
          <w:rStyle w:val="StyleUnderline"/>
          <w:highlight w:val="green"/>
        </w:rPr>
        <w:t>a quantum</w:t>
      </w:r>
      <w:r w:rsidRPr="00856E58">
        <w:rPr>
          <w:sz w:val="16"/>
        </w:rPr>
        <w:t xml:space="preserve"> holographic </w:t>
      </w:r>
      <w:r w:rsidRPr="002C5341">
        <w:rPr>
          <w:rStyle w:val="StyleUnderline"/>
          <w:highlight w:val="green"/>
        </w:rPr>
        <w:t>perspective</w:t>
      </w:r>
      <w:r w:rsidRPr="00856E58">
        <w:rPr>
          <w:rStyle w:val="StyleUnderline"/>
        </w:rPr>
        <w:t xml:space="preserve"> </w:t>
      </w:r>
      <w:r w:rsidRPr="002C5341">
        <w:rPr>
          <w:rStyle w:val="StyleUnderline"/>
          <w:highlight w:val="green"/>
        </w:rPr>
        <w:t>becomes imperative</w:t>
      </w:r>
      <w:r w:rsidRPr="00856E58">
        <w:rPr>
          <w:sz w:val="16"/>
        </w:rPr>
        <w:t xml:space="preserve"> </w:t>
      </w:r>
      <w:r w:rsidRPr="00856E58">
        <w:rPr>
          <w:rStyle w:val="StyleUnderline"/>
        </w:rPr>
        <w:t xml:space="preserve">especially </w:t>
      </w:r>
      <w:r w:rsidRPr="002C5341">
        <w:rPr>
          <w:rStyle w:val="StyleUnderline"/>
          <w:highlight w:val="green"/>
        </w:rPr>
        <w:t>in the face</w:t>
      </w:r>
      <w:r w:rsidRPr="00856E58">
        <w:rPr>
          <w:sz w:val="16"/>
        </w:rPr>
        <w:t xml:space="preserve">, for example, </w:t>
      </w:r>
      <w:r w:rsidRPr="002C5341">
        <w:rPr>
          <w:rStyle w:val="StyleUnderline"/>
          <w:highlight w:val="green"/>
        </w:rPr>
        <w:t>of</w:t>
      </w:r>
      <w:r w:rsidRPr="00856E58">
        <w:rPr>
          <w:rStyle w:val="StyleUnderline"/>
        </w:rPr>
        <w:t xml:space="preserve"> the increasingly apparent human-nature</w:t>
      </w:r>
      <w:r w:rsidRPr="00856E58">
        <w:rPr>
          <w:sz w:val="16"/>
        </w:rPr>
        <w:t xml:space="preserve"> holographic entanglement as evidenced </w:t>
      </w:r>
      <w:r w:rsidRPr="002C5341">
        <w:rPr>
          <w:rStyle w:val="StyleUnderline"/>
        </w:rPr>
        <w:t xml:space="preserve">by </w:t>
      </w:r>
      <w:r w:rsidRPr="002C5341">
        <w:rPr>
          <w:rStyle w:val="StyleUnderline"/>
          <w:highlight w:val="green"/>
        </w:rPr>
        <w:t>mounting</w:t>
      </w:r>
      <w:r w:rsidRPr="00856E58">
        <w:rPr>
          <w:rStyle w:val="StyleUnderline"/>
        </w:rPr>
        <w:t xml:space="preserve"> </w:t>
      </w:r>
      <w:r w:rsidRPr="002C5341">
        <w:rPr>
          <w:rStyle w:val="Emphasis"/>
          <w:highlight w:val="green"/>
        </w:rPr>
        <w:t>“glocal” environmental crises</w:t>
      </w:r>
      <w:r w:rsidRPr="002C5341">
        <w:rPr>
          <w:sz w:val="16"/>
          <w:highlight w:val="green"/>
        </w:rPr>
        <w:t xml:space="preserve"> </w:t>
      </w:r>
      <w:r w:rsidRPr="002C5341">
        <w:rPr>
          <w:rStyle w:val="StyleUnderline"/>
          <w:highlight w:val="green"/>
        </w:rPr>
        <w:t>and</w:t>
      </w:r>
      <w:r w:rsidRPr="00856E58">
        <w:rPr>
          <w:rStyle w:val="StyleUnderline"/>
        </w:rPr>
        <w:t xml:space="preserve"> their implications for </w:t>
      </w:r>
      <w:r w:rsidRPr="002C5341">
        <w:rPr>
          <w:rStyle w:val="Emphasis"/>
          <w:highlight w:val="green"/>
        </w:rPr>
        <w:t>economic development</w:t>
      </w:r>
      <w:r w:rsidRPr="00856E58">
        <w:rPr>
          <w:sz w:val="16"/>
        </w:rPr>
        <w:t xml:space="preserve">, </w:t>
      </w:r>
      <w:r w:rsidRPr="0025414C">
        <w:rPr>
          <w:rStyle w:val="Emphasis"/>
          <w:highlight w:val="green"/>
        </w:rPr>
        <w:t>international conflict</w:t>
      </w:r>
      <w:r w:rsidRPr="00856E58">
        <w:rPr>
          <w:sz w:val="16"/>
        </w:rPr>
        <w:t xml:space="preserve">, </w:t>
      </w:r>
      <w:r w:rsidRPr="002C5341">
        <w:rPr>
          <w:rStyle w:val="StyleUnderline"/>
          <w:highlight w:val="green"/>
        </w:rPr>
        <w:t xml:space="preserve">and </w:t>
      </w:r>
      <w:r w:rsidRPr="002E3200">
        <w:rPr>
          <w:rStyle w:val="Emphasis"/>
          <w:highlight w:val="green"/>
        </w:rPr>
        <w:t>planetary survival</w:t>
      </w:r>
      <w:r w:rsidRPr="00856E58">
        <w:rPr>
          <w:sz w:val="16"/>
        </w:rPr>
        <w:t xml:space="preserve">. </w:t>
      </w:r>
      <w:r w:rsidRPr="002C5341">
        <w:rPr>
          <w:rStyle w:val="StyleUnderline"/>
          <w:highlight w:val="green"/>
        </w:rPr>
        <w:t>Contrary to</w:t>
      </w:r>
      <w:r w:rsidRPr="00856E58">
        <w:rPr>
          <w:rStyle w:val="StyleUnderline"/>
        </w:rPr>
        <w:t xml:space="preserve"> the prevailing IR </w:t>
      </w:r>
      <w:r w:rsidRPr="002C5341">
        <w:rPr>
          <w:rStyle w:val="StyleUnderline"/>
          <w:highlight w:val="green"/>
        </w:rPr>
        <w:t>approaches</w:t>
      </w:r>
      <w:r w:rsidRPr="002C5341">
        <w:rPr>
          <w:sz w:val="16"/>
          <w:highlight w:val="green"/>
        </w:rPr>
        <w:t xml:space="preserve"> </w:t>
      </w:r>
      <w:r w:rsidRPr="002C5341">
        <w:rPr>
          <w:rStyle w:val="StyleUnderline"/>
          <w:highlight w:val="green"/>
        </w:rPr>
        <w:t>that</w:t>
      </w:r>
      <w:r w:rsidRPr="00856E58">
        <w:rPr>
          <w:rStyle w:val="StyleUnderline"/>
        </w:rPr>
        <w:t xml:space="preserve"> continue to</w:t>
      </w:r>
      <w:r w:rsidRPr="00856E58">
        <w:rPr>
          <w:sz w:val="16"/>
        </w:rPr>
        <w:t xml:space="preserve"> </w:t>
      </w:r>
      <w:r w:rsidRPr="002E3200">
        <w:rPr>
          <w:rStyle w:val="Emphasis"/>
          <w:highlight w:val="green"/>
        </w:rPr>
        <w:t xml:space="preserve">subordinate environmental </w:t>
      </w:r>
      <w:r w:rsidRPr="002C5341">
        <w:rPr>
          <w:rStyle w:val="Emphasis"/>
          <w:highlight w:val="green"/>
        </w:rPr>
        <w:t>issues</w:t>
      </w:r>
      <w:r w:rsidRPr="00856E58">
        <w:rPr>
          <w:sz w:val="16"/>
        </w:rPr>
        <w:t xml:space="preserve"> </w:t>
      </w:r>
      <w:r w:rsidRPr="002C5341">
        <w:rPr>
          <w:rStyle w:val="StyleUnderline"/>
          <w:highlight w:val="green"/>
        </w:rPr>
        <w:t xml:space="preserve">to a </w:t>
      </w:r>
      <w:r w:rsidRPr="002C5341">
        <w:rPr>
          <w:rStyle w:val="Emphasis"/>
          <w:highlight w:val="green"/>
        </w:rPr>
        <w:t>state-centric</w:t>
      </w:r>
      <w:r w:rsidRPr="00856E58">
        <w:rPr>
          <w:rStyle w:val="StyleUnderline"/>
        </w:rPr>
        <w:t xml:space="preserve"> framework</w:t>
      </w:r>
      <w:r w:rsidRPr="00856E58">
        <w:rPr>
          <w:sz w:val="16"/>
        </w:rPr>
        <w:t xml:space="preserve"> </w:t>
      </w:r>
      <w:r w:rsidRPr="002C5341">
        <w:rPr>
          <w:rStyle w:val="StyleUnderline"/>
          <w:highlight w:val="green"/>
        </w:rPr>
        <w:t>and a “</w:t>
      </w:r>
      <w:r w:rsidRPr="002C5341">
        <w:rPr>
          <w:rStyle w:val="Emphasis"/>
          <w:highlight w:val="green"/>
        </w:rPr>
        <w:t>national economic</w:t>
      </w:r>
      <w:r w:rsidRPr="002C5341">
        <w:rPr>
          <w:rStyle w:val="StyleUnderline"/>
        </w:rPr>
        <w:t xml:space="preserve">” </w:t>
      </w:r>
      <w:r w:rsidRPr="002C5341">
        <w:rPr>
          <w:rStyle w:val="StyleUnderline"/>
          <w:highlight w:val="green"/>
        </w:rPr>
        <w:t>imperative</w:t>
      </w:r>
      <w:r w:rsidRPr="00856E58">
        <w:rPr>
          <w:sz w:val="16"/>
        </w:rPr>
        <w:t xml:space="preserve"> (Saurin, 1996), </w:t>
      </w:r>
      <w:r w:rsidRPr="00856E58">
        <w:rPr>
          <w:rStyle w:val="StyleUnderline"/>
        </w:rPr>
        <w:t>a quantum holographic approach has the potential</w:t>
      </w:r>
      <w:r w:rsidRPr="00856E58">
        <w:rPr>
          <w:sz w:val="16"/>
        </w:rPr>
        <w:t xml:space="preserve"> </w:t>
      </w:r>
      <w:r w:rsidRPr="00856E58">
        <w:rPr>
          <w:rStyle w:val="StyleUnderline"/>
        </w:rPr>
        <w:t>to bridge the ontological</w:t>
      </w:r>
      <w:r w:rsidRPr="00856E58">
        <w:rPr>
          <w:sz w:val="16"/>
        </w:rPr>
        <w:t xml:space="preserve"> and conceptual </w:t>
      </w:r>
      <w:r w:rsidRPr="00856E58">
        <w:rPr>
          <w:rStyle w:val="StyleUnderline"/>
        </w:rPr>
        <w:t>division between the parts and the wholes</w:t>
      </w:r>
      <w:r w:rsidRPr="00856E58">
        <w:rPr>
          <w:sz w:val="16"/>
        </w:rPr>
        <w:t>.</w:t>
      </w:r>
    </w:p>
    <w:p w14:paraId="756BB3F8" w14:textId="77777777" w:rsidR="009B3BCE" w:rsidRDefault="009B3BCE" w:rsidP="009B3BCE"/>
    <w:p w14:paraId="3FE42BAD" w14:textId="77777777" w:rsidR="009B3BCE" w:rsidRDefault="009B3BCE" w:rsidP="009B3BCE">
      <w:pPr>
        <w:pStyle w:val="Heading4"/>
      </w:pPr>
      <w:r>
        <w:t xml:space="preserve">The alternative is </w:t>
      </w:r>
      <w:r w:rsidRPr="00AC279D">
        <w:rPr>
          <w:u w:val="single"/>
        </w:rPr>
        <w:t>quantum holography</w:t>
      </w:r>
      <w:r>
        <w:t>.</w:t>
      </w:r>
    </w:p>
    <w:p w14:paraId="2F6C6BFB" w14:textId="77777777" w:rsidR="009B3BCE" w:rsidRDefault="009B3BCE" w:rsidP="009B3BCE"/>
    <w:p w14:paraId="6D7757BE" w14:textId="77777777" w:rsidR="009B3BCE" w:rsidRDefault="009B3BCE" w:rsidP="009B3BCE">
      <w:pPr>
        <w:pStyle w:val="Heading4"/>
      </w:pPr>
      <w:r>
        <w:t xml:space="preserve">That challenges the drawbacks of Newtonian theorization. </w:t>
      </w:r>
    </w:p>
    <w:p w14:paraId="166E12E1" w14:textId="77777777" w:rsidR="009B3BCE" w:rsidRPr="00331274" w:rsidRDefault="009B3BCE" w:rsidP="009B3BCE">
      <w:r w:rsidRPr="00331274">
        <w:rPr>
          <w:rStyle w:val="Style13ptBold"/>
        </w:rPr>
        <w:t>Pan 20</w:t>
      </w:r>
      <w:r>
        <w:t xml:space="preserve"> </w:t>
      </w:r>
      <w:r w:rsidRPr="005921B1">
        <w:rPr>
          <w:sz w:val="16"/>
          <w:szCs w:val="16"/>
        </w:rPr>
        <w:t xml:space="preserve">– Chengxin Pan, Faculty of Arts and Education, Deakin University, Australia, 2020 (“Enfolding wholes in parts: quantum holography and International Relations”, European Journal of International Relations 2020, Vol. 26(S1) 14–38 © The Author(s) 2020 Article reuse guidelines: sagepub.com/journals-permissions DOI: 10.1177/1354066120938844 journals.sagepub.com/home/ejt, Available online at </w:t>
      </w:r>
      <w:hyperlink r:id="rId10" w:history="1">
        <w:r w:rsidRPr="005921B1">
          <w:rPr>
            <w:rStyle w:val="Hyperlink"/>
            <w:sz w:val="16"/>
            <w:szCs w:val="16"/>
          </w:rPr>
          <w:t>https://journals.sagepub.com/doi/pdf/10.1177/1354066120938844</w:t>
        </w:r>
      </w:hyperlink>
      <w:r w:rsidRPr="005921B1">
        <w:rPr>
          <w:sz w:val="16"/>
          <w:szCs w:val="16"/>
        </w:rPr>
        <w:t>, Accessed 11-08-2020)</w:t>
      </w:r>
    </w:p>
    <w:p w14:paraId="17D70926" w14:textId="77777777" w:rsidR="009B3BCE" w:rsidRPr="008451B8" w:rsidRDefault="009B3BCE" w:rsidP="009B3BCE">
      <w:pPr>
        <w:rPr>
          <w:rStyle w:val="StyleUnderline"/>
        </w:rPr>
      </w:pPr>
      <w:r w:rsidRPr="00331274">
        <w:rPr>
          <w:sz w:val="16"/>
        </w:rPr>
        <w:t xml:space="preserve">Despite its name, International Relations </w:t>
      </w:r>
      <w:r w:rsidRPr="00B20A7B">
        <w:rPr>
          <w:rStyle w:val="StyleUnderline"/>
        </w:rPr>
        <w:t xml:space="preserve">(IR) has long been predicated on a </w:t>
      </w:r>
      <w:r w:rsidRPr="00B20A7B">
        <w:rPr>
          <w:rStyle w:val="Emphasis"/>
        </w:rPr>
        <w:t>Newtonian</w:t>
      </w:r>
      <w:r w:rsidRPr="00B20A7B">
        <w:rPr>
          <w:rStyle w:val="StyleUnderline"/>
        </w:rPr>
        <w:t xml:space="preserve"> substantialist </w:t>
      </w:r>
      <w:r w:rsidRPr="00B20A7B">
        <w:rPr>
          <w:rStyle w:val="Emphasis"/>
        </w:rPr>
        <w:t>ontology of things</w:t>
      </w:r>
      <w:r w:rsidRPr="00B20A7B">
        <w:rPr>
          <w:sz w:val="16"/>
        </w:rPr>
        <w:t xml:space="preserve">, </w:t>
      </w:r>
      <w:r w:rsidRPr="00B20A7B">
        <w:rPr>
          <w:rStyle w:val="StyleUnderline"/>
        </w:rPr>
        <w:t xml:space="preserve">rather than an </w:t>
      </w:r>
      <w:r w:rsidRPr="00B20A7B">
        <w:rPr>
          <w:rStyle w:val="Emphasis"/>
        </w:rPr>
        <w:t>ontology of relations</w:t>
      </w:r>
      <w:r w:rsidRPr="00B20A7B">
        <w:rPr>
          <w:sz w:val="16"/>
        </w:rPr>
        <w:t xml:space="preserve">, which are “the important missing dimension in most theories of IR” (Wight, 2006: 296). In recent years, </w:t>
      </w:r>
      <w:r w:rsidRPr="00B20A7B">
        <w:rPr>
          <w:rStyle w:val="StyleUnderline"/>
        </w:rPr>
        <w:t>IR’s “deep Newtonian slumber”</w:t>
      </w:r>
      <w:r w:rsidRPr="00B20A7B">
        <w:rPr>
          <w:sz w:val="16"/>
        </w:rPr>
        <w:t xml:space="preserve"> (Ruggie, 1998: 194) </w:t>
      </w:r>
      <w:r w:rsidRPr="00B20A7B">
        <w:rPr>
          <w:rStyle w:val="StyleUnderline"/>
        </w:rPr>
        <w:t>has been disturbed by</w:t>
      </w:r>
      <w:r w:rsidRPr="00E36638">
        <w:rPr>
          <w:rStyle w:val="StyleUnderline"/>
        </w:rPr>
        <w:t xml:space="preserve"> a “relational turn”</w:t>
      </w:r>
      <w:r w:rsidRPr="00331274">
        <w:rPr>
          <w:sz w:val="16"/>
        </w:rPr>
        <w:t xml:space="preserve"> (Bousquet and Curtis, 2011; Jackson and Nexon, 1999; Kavalski, 2018; McClurg and Young, 2011; Neumann, 2013; Nexon, 2010; Nordin et al., 2019; Nordin and Smith, 2018; Qin, 2018; Shih, 2016; Trownsell et al., 2019). </w:t>
      </w:r>
      <w:r w:rsidRPr="00331274">
        <w:rPr>
          <w:rStyle w:val="StyleUnderline"/>
          <w:highlight w:val="green"/>
        </w:rPr>
        <w:t>Challenging</w:t>
      </w:r>
      <w:r w:rsidRPr="00E36638">
        <w:rPr>
          <w:rStyle w:val="StyleUnderline"/>
        </w:rPr>
        <w:t xml:space="preserve"> two versions of</w:t>
      </w:r>
      <w:r w:rsidRPr="00331274">
        <w:rPr>
          <w:sz w:val="16"/>
        </w:rPr>
        <w:t xml:space="preserve"> </w:t>
      </w:r>
      <w:r w:rsidRPr="00331274">
        <w:rPr>
          <w:rStyle w:val="StyleUnderline"/>
        </w:rPr>
        <w:t>Newtonian substantialism</w:t>
      </w:r>
      <w:r w:rsidRPr="00331274">
        <w:rPr>
          <w:sz w:val="16"/>
        </w:rPr>
        <w:t xml:space="preserve">: </w:t>
      </w:r>
      <w:r w:rsidRPr="00331274">
        <w:rPr>
          <w:rStyle w:val="Emphasis"/>
          <w:highlight w:val="green"/>
        </w:rPr>
        <w:t>atomism</w:t>
      </w:r>
      <w:r w:rsidRPr="00331274">
        <w:rPr>
          <w:sz w:val="16"/>
        </w:rPr>
        <w:t xml:space="preserve"> (individualism) </w:t>
      </w:r>
      <w:r w:rsidRPr="00331274">
        <w:rPr>
          <w:rStyle w:val="StyleUnderline"/>
          <w:highlight w:val="green"/>
        </w:rPr>
        <w:t xml:space="preserve">and </w:t>
      </w:r>
      <w:r w:rsidRPr="00331274">
        <w:rPr>
          <w:rStyle w:val="Emphasis"/>
          <w:highlight w:val="green"/>
        </w:rPr>
        <w:t>structuralism</w:t>
      </w:r>
      <w:r w:rsidRPr="00E36638">
        <w:rPr>
          <w:rStyle w:val="StyleUnderline"/>
        </w:rPr>
        <w:t xml:space="preserve"> </w:t>
      </w:r>
      <w:r w:rsidRPr="00331274">
        <w:rPr>
          <w:sz w:val="16"/>
        </w:rPr>
        <w:t xml:space="preserve">(structuralistsubstantialism) (Zanotti, 2017; see also Wendt, 1999: 26), </w:t>
      </w:r>
      <w:r w:rsidRPr="00331274">
        <w:rPr>
          <w:rStyle w:val="StyleUnderline"/>
          <w:highlight w:val="green"/>
        </w:rPr>
        <w:t>the gist</w:t>
      </w:r>
      <w:r w:rsidRPr="00E36638">
        <w:rPr>
          <w:rStyle w:val="StyleUnderline"/>
        </w:rPr>
        <w:t xml:space="preserve"> of this turn </w:t>
      </w:r>
      <w:r w:rsidRPr="00331274">
        <w:rPr>
          <w:rStyle w:val="StyleUnderline"/>
          <w:highlight w:val="green"/>
        </w:rPr>
        <w:t>is that the</w:t>
      </w:r>
      <w:r w:rsidRPr="00E36638">
        <w:rPr>
          <w:rStyle w:val="StyleUnderline"/>
        </w:rPr>
        <w:t xml:space="preserve"> fundamental </w:t>
      </w:r>
      <w:r w:rsidRPr="00331274">
        <w:rPr>
          <w:rStyle w:val="Emphasis"/>
          <w:highlight w:val="green"/>
        </w:rPr>
        <w:t>reality</w:t>
      </w:r>
      <w:r w:rsidRPr="00331274">
        <w:rPr>
          <w:rStyle w:val="StyleUnderline"/>
          <w:highlight w:val="green"/>
        </w:rPr>
        <w:t xml:space="preserve"> is </w:t>
      </w:r>
      <w:r w:rsidRPr="00331274">
        <w:rPr>
          <w:rStyle w:val="Emphasis"/>
          <w:highlight w:val="green"/>
        </w:rPr>
        <w:t xml:space="preserve">not </w:t>
      </w:r>
      <w:r w:rsidRPr="00B20A7B">
        <w:rPr>
          <w:rStyle w:val="Emphasis"/>
          <w:highlight w:val="green"/>
        </w:rPr>
        <w:t>independent</w:t>
      </w:r>
      <w:r w:rsidRPr="00B20A7B">
        <w:rPr>
          <w:rStyle w:val="StyleUnderline"/>
          <w:highlight w:val="green"/>
        </w:rPr>
        <w:t xml:space="preserve"> things</w:t>
      </w:r>
      <w:r w:rsidRPr="00331274">
        <w:rPr>
          <w:sz w:val="16"/>
        </w:rPr>
        <w:t xml:space="preserve">, </w:t>
      </w:r>
      <w:r w:rsidRPr="00B20A7B">
        <w:rPr>
          <w:rStyle w:val="StyleUnderline"/>
          <w:highlight w:val="green"/>
        </w:rPr>
        <w:t>but relations</w:t>
      </w:r>
      <w:r w:rsidRPr="00331274">
        <w:rPr>
          <w:sz w:val="16"/>
        </w:rPr>
        <w:t xml:space="preserve">. Focusing on “a relation between entities” (Jackson and Nexon, 2019: 584–585, emphases in original), the relational scholarship also departs from the agent-structure and level-of-analysis debates. Yet, </w:t>
      </w:r>
      <w:r w:rsidRPr="00331274">
        <w:rPr>
          <w:rStyle w:val="Emphasis"/>
          <w:highlight w:val="green"/>
        </w:rPr>
        <w:t>despite this</w:t>
      </w:r>
      <w:r w:rsidRPr="00E36638">
        <w:rPr>
          <w:rStyle w:val="StyleUnderline"/>
        </w:rPr>
        <w:t xml:space="preserve"> significant</w:t>
      </w:r>
      <w:r w:rsidRPr="00331274">
        <w:rPr>
          <w:sz w:val="16"/>
        </w:rPr>
        <w:t xml:space="preserve"> and welcome development, </w:t>
      </w:r>
      <w:r w:rsidRPr="00331274">
        <w:rPr>
          <w:rStyle w:val="Emphasis"/>
          <w:highlight w:val="green"/>
        </w:rPr>
        <w:t>IR’s relational turn</w:t>
      </w:r>
      <w:r w:rsidRPr="00331274">
        <w:rPr>
          <w:rStyle w:val="StyleUnderline"/>
          <w:highlight w:val="green"/>
        </w:rPr>
        <w:t xml:space="preserve"> suffers</w:t>
      </w:r>
      <w:r w:rsidRPr="00E36638">
        <w:rPr>
          <w:rStyle w:val="StyleUnderline"/>
        </w:rPr>
        <w:t xml:space="preserve"> several </w:t>
      </w:r>
      <w:r w:rsidRPr="00331274">
        <w:rPr>
          <w:rStyle w:val="Emphasis"/>
          <w:highlight w:val="green"/>
        </w:rPr>
        <w:t>drawbacks</w:t>
      </w:r>
      <w:r w:rsidRPr="00331274">
        <w:rPr>
          <w:sz w:val="16"/>
        </w:rPr>
        <w:t xml:space="preserve">. First, </w:t>
      </w:r>
      <w:r w:rsidRPr="00331274">
        <w:rPr>
          <w:rStyle w:val="StyleUnderline"/>
          <w:highlight w:val="green"/>
        </w:rPr>
        <w:t>it lacks a</w:t>
      </w:r>
      <w:r w:rsidRPr="00E36638">
        <w:rPr>
          <w:rStyle w:val="StyleUnderline"/>
        </w:rPr>
        <w:t xml:space="preserve"> clear </w:t>
      </w:r>
      <w:r w:rsidRPr="00331274">
        <w:rPr>
          <w:rStyle w:val="Emphasis"/>
          <w:highlight w:val="green"/>
        </w:rPr>
        <w:t>conception</w:t>
      </w:r>
      <w:r w:rsidRPr="00331274">
        <w:rPr>
          <w:rStyle w:val="StyleUnderline"/>
          <w:highlight w:val="green"/>
        </w:rPr>
        <w:t xml:space="preserve"> of relations</w:t>
      </w:r>
      <w:r w:rsidRPr="00331274">
        <w:rPr>
          <w:sz w:val="16"/>
        </w:rPr>
        <w:t xml:space="preserve">/relationality </w:t>
      </w:r>
      <w:r w:rsidRPr="00331274">
        <w:rPr>
          <w:rStyle w:val="StyleUnderline"/>
          <w:highlight w:val="green"/>
        </w:rPr>
        <w:t>beyond</w:t>
      </w:r>
      <w:r w:rsidRPr="00E36638">
        <w:rPr>
          <w:rStyle w:val="StyleUnderline"/>
        </w:rPr>
        <w:t xml:space="preserve"> often </w:t>
      </w:r>
      <w:r w:rsidRPr="00331274">
        <w:rPr>
          <w:rStyle w:val="Emphasis"/>
          <w:highlight w:val="green"/>
        </w:rPr>
        <w:t>tautological definitions</w:t>
      </w:r>
      <w:r w:rsidRPr="00331274">
        <w:rPr>
          <w:sz w:val="16"/>
        </w:rPr>
        <w:t xml:space="preserve">. Second, </w:t>
      </w:r>
      <w:r w:rsidRPr="00E36638">
        <w:rPr>
          <w:rStyle w:val="StyleUnderline"/>
        </w:rPr>
        <w:t>insisting on the temporal priority of relations over entities</w:t>
      </w:r>
      <w:r w:rsidRPr="00331274">
        <w:rPr>
          <w:sz w:val="16"/>
        </w:rPr>
        <w:t xml:space="preserve">, </w:t>
      </w:r>
      <w:r w:rsidRPr="00331274">
        <w:rPr>
          <w:rStyle w:val="StyleUnderline"/>
          <w:highlight w:val="green"/>
        </w:rPr>
        <w:t>much</w:t>
      </w:r>
      <w:r w:rsidRPr="00E36638">
        <w:rPr>
          <w:rStyle w:val="StyleUnderline"/>
        </w:rPr>
        <w:t xml:space="preserve"> of the literature </w:t>
      </w:r>
      <w:r w:rsidRPr="00331274">
        <w:rPr>
          <w:rStyle w:val="StyleUnderline"/>
          <w:highlight w:val="green"/>
        </w:rPr>
        <w:t>sidesteps an implicit</w:t>
      </w:r>
      <w:r w:rsidRPr="00E36638">
        <w:rPr>
          <w:rStyle w:val="StyleUnderline"/>
        </w:rPr>
        <w:t xml:space="preserve"> </w:t>
      </w:r>
      <w:r w:rsidRPr="00331274">
        <w:rPr>
          <w:rStyle w:val="Emphasis"/>
          <w:highlight w:val="green"/>
        </w:rPr>
        <w:t>“chicken-egg” dilemma</w:t>
      </w:r>
      <w:r w:rsidRPr="00331274">
        <w:rPr>
          <w:sz w:val="16"/>
        </w:rPr>
        <w:t xml:space="preserve"> </w:t>
      </w:r>
      <w:r w:rsidRPr="00331274">
        <w:rPr>
          <w:rStyle w:val="StyleUnderline"/>
          <w:highlight w:val="green"/>
        </w:rPr>
        <w:t>between entities and relations</w:t>
      </w:r>
      <w:r w:rsidRPr="00331274">
        <w:rPr>
          <w:sz w:val="16"/>
        </w:rPr>
        <w:t xml:space="preserve">. </w:t>
      </w:r>
      <w:r w:rsidRPr="00E36638">
        <w:rPr>
          <w:rStyle w:val="StyleUnderline"/>
        </w:rPr>
        <w:t xml:space="preserve">Further </w:t>
      </w:r>
      <w:r w:rsidRPr="00331274">
        <w:rPr>
          <w:rStyle w:val="StyleUnderline"/>
          <w:highlight w:val="green"/>
        </w:rPr>
        <w:t>and</w:t>
      </w:r>
      <w:r w:rsidRPr="00E36638">
        <w:rPr>
          <w:rStyle w:val="StyleUnderline"/>
        </w:rPr>
        <w:t xml:space="preserve"> more importantly</w:t>
      </w:r>
      <w:r w:rsidRPr="00331274">
        <w:rPr>
          <w:sz w:val="16"/>
        </w:rPr>
        <w:t xml:space="preserve">, </w:t>
      </w:r>
      <w:r w:rsidRPr="00331274">
        <w:rPr>
          <w:rStyle w:val="StyleUnderline"/>
        </w:rPr>
        <w:t xml:space="preserve">the relational turn </w:t>
      </w:r>
      <w:r w:rsidRPr="00331274">
        <w:rPr>
          <w:rStyle w:val="StyleUnderline"/>
          <w:highlight w:val="green"/>
        </w:rPr>
        <w:t>has not</w:t>
      </w:r>
      <w:r w:rsidRPr="00331274">
        <w:rPr>
          <w:sz w:val="16"/>
        </w:rPr>
        <w:t xml:space="preserve"> yet </w:t>
      </w:r>
      <w:r w:rsidRPr="00E36638">
        <w:rPr>
          <w:rStyle w:val="StyleUnderline"/>
        </w:rPr>
        <w:t xml:space="preserve">seriously </w:t>
      </w:r>
      <w:r w:rsidRPr="00331274">
        <w:rPr>
          <w:rStyle w:val="StyleUnderline"/>
          <w:highlight w:val="green"/>
        </w:rPr>
        <w:t>engaged with</w:t>
      </w:r>
      <w:r w:rsidRPr="00331274">
        <w:rPr>
          <w:sz w:val="16"/>
        </w:rPr>
        <w:t xml:space="preserve"> another important development in the social sciences in general and IR in particular, namely, </w:t>
      </w:r>
      <w:r w:rsidRPr="00331274">
        <w:rPr>
          <w:rStyle w:val="StyleUnderline"/>
          <w:highlight w:val="green"/>
        </w:rPr>
        <w:t xml:space="preserve">the </w:t>
      </w:r>
      <w:r w:rsidRPr="00331274">
        <w:rPr>
          <w:rStyle w:val="Emphasis"/>
          <w:highlight w:val="green"/>
        </w:rPr>
        <w:t>“quantum turn”</w:t>
      </w:r>
      <w:r w:rsidRPr="00331274">
        <w:rPr>
          <w:sz w:val="16"/>
        </w:rPr>
        <w:t xml:space="preserve"> (Keeley, 2007; Wendt, 2015), or according to Der Derian and Wendt (2020), </w:t>
      </w:r>
      <w:r w:rsidRPr="00E36638">
        <w:rPr>
          <w:rStyle w:val="StyleUnderline"/>
        </w:rPr>
        <w:t>a permanent quantum revolution</w:t>
      </w:r>
      <w:r w:rsidRPr="00331274">
        <w:rPr>
          <w:sz w:val="16"/>
        </w:rPr>
        <w:t xml:space="preserve">. This neglect is both surprising and lamentable. </w:t>
      </w:r>
      <w:r w:rsidRPr="00E36638">
        <w:rPr>
          <w:rStyle w:val="StyleUnderline"/>
        </w:rPr>
        <w:t>Both turns share an anti-Newtonian stand</w:t>
      </w:r>
      <w:r w:rsidRPr="00331274">
        <w:rPr>
          <w:sz w:val="16"/>
        </w:rPr>
        <w:t xml:space="preserve">, and as a “momentous shift in metaphysical outlook” (Seager, 2018: 5), </w:t>
      </w:r>
      <w:r w:rsidRPr="00331274">
        <w:rPr>
          <w:rStyle w:val="Emphasis"/>
          <w:highlight w:val="green"/>
        </w:rPr>
        <w:t>quantum mechanics</w:t>
      </w:r>
      <w:r w:rsidRPr="00331274">
        <w:rPr>
          <w:rStyle w:val="StyleUnderline"/>
          <w:highlight w:val="green"/>
        </w:rPr>
        <w:t xml:space="preserve"> espouses</w:t>
      </w:r>
      <w:r w:rsidRPr="00E36638">
        <w:rPr>
          <w:rStyle w:val="StyleUnderline"/>
        </w:rPr>
        <w:t xml:space="preserve"> a doctrine of </w:t>
      </w:r>
      <w:r w:rsidRPr="00331274">
        <w:rPr>
          <w:rStyle w:val="Emphasis"/>
          <w:highlight w:val="green"/>
        </w:rPr>
        <w:t>relational holism</w:t>
      </w:r>
      <w:r w:rsidRPr="00E36638">
        <w:rPr>
          <w:rStyle w:val="StyleUnderline"/>
        </w:rPr>
        <w:t xml:space="preserve"> “in an all pervasive way”</w:t>
      </w:r>
      <w:r w:rsidRPr="00331274">
        <w:rPr>
          <w:sz w:val="16"/>
        </w:rPr>
        <w:t xml:space="preserve"> (Teller, 1986: 71), </w:t>
      </w:r>
      <w:r w:rsidRPr="00331274">
        <w:rPr>
          <w:rStyle w:val="StyleUnderline"/>
          <w:highlight w:val="green"/>
        </w:rPr>
        <w:t xml:space="preserve">which would make </w:t>
      </w:r>
      <w:r w:rsidRPr="00331274">
        <w:rPr>
          <w:rStyle w:val="Emphasis"/>
          <w:highlight w:val="green"/>
        </w:rPr>
        <w:t>quantum theory</w:t>
      </w:r>
      <w:r w:rsidRPr="00331274">
        <w:rPr>
          <w:rStyle w:val="StyleUnderline"/>
          <w:highlight w:val="green"/>
        </w:rPr>
        <w:t xml:space="preserve"> a valuable source</w:t>
      </w:r>
      <w:r w:rsidRPr="00331274">
        <w:rPr>
          <w:sz w:val="16"/>
        </w:rPr>
        <w:t xml:space="preserve"> in IR’s relational quest. To be fair, at least in the IR context the neglect seems mutual. With few exceptions and some general references to relational ontology (e.g. Wendt, 2015; Fierke, 2017; Zanotti, 2017), the burgeoning quantum turn literature in IR has not focused extensively on relations either. </w:t>
      </w:r>
      <w:r w:rsidRPr="00E36638">
        <w:rPr>
          <w:rStyle w:val="StyleUnderline"/>
        </w:rPr>
        <w:t>Wendt’s</w:t>
      </w:r>
      <w:r w:rsidRPr="00331274">
        <w:rPr>
          <w:sz w:val="16"/>
        </w:rPr>
        <w:t xml:space="preserve"> pioneering work on quantum theory, for example, is </w:t>
      </w:r>
      <w:r w:rsidRPr="00E36638">
        <w:rPr>
          <w:rStyle w:val="StyleUnderline"/>
        </w:rPr>
        <w:t>driven primarily by the need to “reconcile consciousness</w:t>
      </w:r>
      <w:r w:rsidRPr="00331274">
        <w:rPr>
          <w:sz w:val="16"/>
        </w:rPr>
        <w:t xml:space="preserve"> and meaning </w:t>
      </w:r>
      <w:r w:rsidRPr="00E36638">
        <w:rPr>
          <w:rStyle w:val="StyleUnderline"/>
        </w:rPr>
        <w:t>with the material world</w:t>
      </w:r>
      <w:r w:rsidRPr="00331274">
        <w:rPr>
          <w:sz w:val="16"/>
        </w:rPr>
        <w:t xml:space="preserve">” (Wendt, 2006: 218), though he acknowledges that quantum mechanics’ holistic and relational contribution is “a thematic that needs to be developed down the road” (Wendt, 2015: 35). Therefore, </w:t>
      </w:r>
      <w:r w:rsidRPr="00331274">
        <w:rPr>
          <w:rStyle w:val="StyleUnderline"/>
          <w:highlight w:val="green"/>
        </w:rPr>
        <w:t>the gap between these two</w:t>
      </w:r>
      <w:r w:rsidRPr="00E36638">
        <w:rPr>
          <w:rStyle w:val="StyleUnderline"/>
        </w:rPr>
        <w:t xml:space="preserve"> turns</w:t>
      </w:r>
      <w:r w:rsidRPr="00331274">
        <w:rPr>
          <w:sz w:val="16"/>
        </w:rPr>
        <w:t xml:space="preserve"> in IR </w:t>
      </w:r>
      <w:r w:rsidRPr="00331274">
        <w:rPr>
          <w:rStyle w:val="StyleUnderline"/>
          <w:highlight w:val="green"/>
        </w:rPr>
        <w:t xml:space="preserve">calls for an explicit </w:t>
      </w:r>
      <w:r w:rsidRPr="00331274">
        <w:rPr>
          <w:rStyle w:val="Emphasis"/>
          <w:highlight w:val="green"/>
        </w:rPr>
        <w:t>quantum</w:t>
      </w:r>
      <w:r w:rsidRPr="00E36638">
        <w:rPr>
          <w:rStyle w:val="Emphasis"/>
        </w:rPr>
        <w:t xml:space="preserve"> relational </w:t>
      </w:r>
      <w:r w:rsidRPr="00331274">
        <w:rPr>
          <w:rStyle w:val="Emphasis"/>
          <w:highlight w:val="green"/>
        </w:rPr>
        <w:t>perspective</w:t>
      </w:r>
      <w:r w:rsidRPr="00331274">
        <w:rPr>
          <w:sz w:val="16"/>
        </w:rPr>
        <w:t xml:space="preserve">. This is what this article sets out to do, </w:t>
      </w:r>
      <w:r w:rsidRPr="00331274">
        <w:rPr>
          <w:rStyle w:val="StyleUnderline"/>
          <w:highlight w:val="green"/>
        </w:rPr>
        <w:t>by offering</w:t>
      </w:r>
      <w:r w:rsidRPr="00331274">
        <w:rPr>
          <w:sz w:val="16"/>
        </w:rPr>
        <w:t xml:space="preserve">, more specifically, </w:t>
      </w:r>
      <w:r w:rsidRPr="00331274">
        <w:rPr>
          <w:rStyle w:val="Emphasis"/>
          <w:highlight w:val="green"/>
        </w:rPr>
        <w:t>a</w:t>
      </w:r>
      <w:r w:rsidRPr="00331274">
        <w:rPr>
          <w:rStyle w:val="Emphasis"/>
        </w:rPr>
        <w:t xml:space="preserve"> quantum</w:t>
      </w:r>
      <w:r w:rsidRPr="00E36638">
        <w:rPr>
          <w:rStyle w:val="Emphasis"/>
        </w:rPr>
        <w:t xml:space="preserve"> </w:t>
      </w:r>
      <w:r w:rsidRPr="00331274">
        <w:rPr>
          <w:rStyle w:val="Emphasis"/>
          <w:highlight w:val="green"/>
        </w:rPr>
        <w:t>holographic approach</w:t>
      </w:r>
      <w:r w:rsidRPr="00331274">
        <w:rPr>
          <w:sz w:val="16"/>
        </w:rPr>
        <w:t xml:space="preserve">. </w:t>
      </w:r>
      <w:r w:rsidRPr="00331274">
        <w:rPr>
          <w:rStyle w:val="StyleUnderline"/>
          <w:highlight w:val="green"/>
        </w:rPr>
        <w:t>The</w:t>
      </w:r>
      <w:r w:rsidRPr="00E36638">
        <w:rPr>
          <w:rStyle w:val="StyleUnderline"/>
        </w:rPr>
        <w:t xml:space="preserve"> basic </w:t>
      </w:r>
      <w:r w:rsidRPr="00331274">
        <w:rPr>
          <w:rStyle w:val="StyleUnderline"/>
          <w:highlight w:val="green"/>
        </w:rPr>
        <w:t xml:space="preserve">notion of </w:t>
      </w:r>
      <w:r w:rsidRPr="00331274">
        <w:rPr>
          <w:rStyle w:val="Emphasis"/>
          <w:highlight w:val="green"/>
        </w:rPr>
        <w:t>holography</w:t>
      </w:r>
      <w:r w:rsidRPr="00331274">
        <w:rPr>
          <w:rStyle w:val="StyleUnderline"/>
        </w:rPr>
        <w:t xml:space="preserve"> is that an “object” is “</w:t>
      </w:r>
      <w:r w:rsidRPr="00331274">
        <w:rPr>
          <w:rStyle w:val="Emphasis"/>
          <w:highlight w:val="green"/>
        </w:rPr>
        <w:t>part of the whole</w:t>
      </w:r>
      <w:r w:rsidRPr="00E36638">
        <w:rPr>
          <w:rStyle w:val="StyleUnderline"/>
        </w:rPr>
        <w:t xml:space="preserve"> </w:t>
      </w:r>
      <w:r w:rsidRPr="00331274">
        <w:rPr>
          <w:rStyle w:val="StyleUnderline"/>
          <w:highlight w:val="green"/>
        </w:rPr>
        <w:t>while it</w:t>
      </w:r>
      <w:r w:rsidRPr="00E36638">
        <w:rPr>
          <w:rStyle w:val="StyleUnderline"/>
        </w:rPr>
        <w:t xml:space="preserve"> simultaneously </w:t>
      </w:r>
      <w:r w:rsidRPr="00331274">
        <w:rPr>
          <w:rStyle w:val="Emphasis"/>
          <w:highlight w:val="green"/>
        </w:rPr>
        <w:t>contains the whole</w:t>
      </w:r>
      <w:r w:rsidRPr="00331274">
        <w:rPr>
          <w:sz w:val="16"/>
        </w:rPr>
        <w:t xml:space="preserve">” (Van Daele, 2018: 651, </w:t>
      </w:r>
      <w:r w:rsidRPr="00331274">
        <w:rPr>
          <w:sz w:val="16"/>
        </w:rPr>
        <w:lastRenderedPageBreak/>
        <w:t xml:space="preserve">emphases added).1 In quantum theory, </w:t>
      </w:r>
      <w:r w:rsidRPr="00E36638">
        <w:rPr>
          <w:rStyle w:val="StyleUnderline"/>
        </w:rPr>
        <w:t xml:space="preserve">the holographic </w:t>
      </w:r>
      <w:r w:rsidRPr="00331274">
        <w:rPr>
          <w:rStyle w:val="StyleUnderline"/>
          <w:highlight w:val="green"/>
        </w:rPr>
        <w:t>principle promises</w:t>
      </w:r>
      <w:r w:rsidRPr="00E36638">
        <w:rPr>
          <w:rStyle w:val="StyleUnderline"/>
        </w:rPr>
        <w:t xml:space="preserve"> a solution</w:t>
      </w:r>
      <w:r w:rsidRPr="00331274">
        <w:rPr>
          <w:sz w:val="16"/>
        </w:rPr>
        <w:t xml:space="preserve"> to the well-known tensions </w:t>
      </w:r>
      <w:r w:rsidRPr="00331274">
        <w:rPr>
          <w:rStyle w:val="StyleUnderline"/>
          <w:highlight w:val="green"/>
        </w:rPr>
        <w:t xml:space="preserve">between </w:t>
      </w:r>
      <w:r w:rsidRPr="00331274">
        <w:rPr>
          <w:rStyle w:val="Emphasis"/>
          <w:highlight w:val="green"/>
        </w:rPr>
        <w:t>atomic-level</w:t>
      </w:r>
      <w:r w:rsidRPr="00E36638">
        <w:rPr>
          <w:rStyle w:val="StyleUnderline"/>
        </w:rPr>
        <w:t xml:space="preserve"> quantum physics </w:t>
      </w:r>
      <w:r w:rsidRPr="00331274">
        <w:rPr>
          <w:rStyle w:val="StyleUnderline"/>
          <w:highlight w:val="green"/>
        </w:rPr>
        <w:t>and</w:t>
      </w:r>
      <w:r w:rsidRPr="00331274">
        <w:rPr>
          <w:sz w:val="16"/>
        </w:rPr>
        <w:t xml:space="preserve"> Albert </w:t>
      </w:r>
      <w:r w:rsidRPr="00E36638">
        <w:rPr>
          <w:rStyle w:val="StyleUnderline"/>
        </w:rPr>
        <w:t xml:space="preserve">Einstein’s </w:t>
      </w:r>
      <w:r w:rsidRPr="00331274">
        <w:rPr>
          <w:rStyle w:val="Emphasis"/>
          <w:highlight w:val="green"/>
        </w:rPr>
        <w:t>planet-level</w:t>
      </w:r>
      <w:r w:rsidRPr="00331274">
        <w:rPr>
          <w:rStyle w:val="StyleUnderline"/>
          <w:highlight w:val="green"/>
        </w:rPr>
        <w:t xml:space="preserve"> theory</w:t>
      </w:r>
      <w:r w:rsidRPr="00E36638">
        <w:rPr>
          <w:rStyle w:val="StyleUnderline"/>
        </w:rPr>
        <w:t xml:space="preserve"> of gravity </w:t>
      </w:r>
      <w:r w:rsidRPr="00331274">
        <w:rPr>
          <w:rStyle w:val="StyleUnderline"/>
          <w:highlight w:val="green"/>
        </w:rPr>
        <w:t>by suggesting</w:t>
      </w:r>
      <w:r w:rsidRPr="00331274">
        <w:rPr>
          <w:sz w:val="16"/>
        </w:rPr>
        <w:t xml:space="preserve"> that </w:t>
      </w:r>
      <w:r w:rsidRPr="00E36638">
        <w:rPr>
          <w:rStyle w:val="StyleUnderline"/>
        </w:rPr>
        <w:t xml:space="preserve">the universe is a </w:t>
      </w:r>
      <w:r w:rsidRPr="00E36638">
        <w:rPr>
          <w:rStyle w:val="Emphasis"/>
        </w:rPr>
        <w:t xml:space="preserve">holographic </w:t>
      </w:r>
      <w:r w:rsidRPr="00331274">
        <w:rPr>
          <w:rStyle w:val="Emphasis"/>
          <w:highlight w:val="green"/>
        </w:rPr>
        <w:t>projection</w:t>
      </w:r>
      <w:r w:rsidRPr="00331274">
        <w:rPr>
          <w:sz w:val="16"/>
        </w:rPr>
        <w:t xml:space="preserve">: </w:t>
      </w:r>
      <w:r w:rsidRPr="00331274">
        <w:rPr>
          <w:rStyle w:val="StyleUnderline"/>
          <w:highlight w:val="green"/>
        </w:rPr>
        <w:t>what appears on</w:t>
      </w:r>
      <w:r w:rsidRPr="00E36638">
        <w:rPr>
          <w:rStyle w:val="StyleUnderline"/>
        </w:rPr>
        <w:t xml:space="preserve"> the surface</w:t>
      </w:r>
      <w:r w:rsidRPr="00331274">
        <w:rPr>
          <w:sz w:val="16"/>
        </w:rPr>
        <w:t xml:space="preserve"> (</w:t>
      </w:r>
      <w:r w:rsidRPr="00331274">
        <w:rPr>
          <w:rStyle w:val="Emphasis"/>
          <w:highlight w:val="green"/>
        </w:rPr>
        <w:t>event horizon</w:t>
      </w:r>
      <w:r w:rsidRPr="00331274">
        <w:rPr>
          <w:sz w:val="16"/>
        </w:rPr>
        <w:t xml:space="preserve">) </w:t>
      </w:r>
      <w:r w:rsidRPr="00E36638">
        <w:rPr>
          <w:rStyle w:val="StyleUnderline"/>
        </w:rPr>
        <w:t xml:space="preserve">of a black hole </w:t>
      </w:r>
      <w:r w:rsidRPr="00331274">
        <w:rPr>
          <w:rStyle w:val="StyleUnderline"/>
          <w:highlight w:val="green"/>
        </w:rPr>
        <w:t xml:space="preserve">is </w:t>
      </w:r>
      <w:r w:rsidRPr="00331274">
        <w:rPr>
          <w:rStyle w:val="Emphasis"/>
          <w:highlight w:val="green"/>
        </w:rPr>
        <w:t>encoded information</w:t>
      </w:r>
      <w:r w:rsidRPr="00E36638">
        <w:rPr>
          <w:rStyle w:val="StyleUnderline"/>
        </w:rPr>
        <w:t xml:space="preserve"> </w:t>
      </w:r>
      <w:r w:rsidRPr="00331274">
        <w:rPr>
          <w:rStyle w:val="StyleUnderline"/>
          <w:highlight w:val="green"/>
        </w:rPr>
        <w:t xml:space="preserve">about </w:t>
      </w:r>
      <w:r w:rsidRPr="00331274">
        <w:rPr>
          <w:rStyle w:val="Emphasis"/>
          <w:highlight w:val="green"/>
        </w:rPr>
        <w:t>what is inside</w:t>
      </w:r>
      <w:r w:rsidRPr="00E36638">
        <w:rPr>
          <w:rStyle w:val="StyleUnderline"/>
        </w:rPr>
        <w:t>,</w:t>
      </w:r>
      <w:r w:rsidRPr="00331274">
        <w:rPr>
          <w:sz w:val="16"/>
        </w:rPr>
        <w:t xml:space="preserve"> “just as a two-dimensional hologram encodes a three-dimensional image” (Merali, 2013: 517). So far still largely alien to this field (few exceptions include Pan, 2018; Wendt, 2015), quantum holography adds value to IR in several important ways. First, </w:t>
      </w:r>
      <w:r w:rsidRPr="00331274">
        <w:rPr>
          <w:rStyle w:val="StyleUnderline"/>
        </w:rPr>
        <w:t>as a specific form of relationality</w:t>
      </w:r>
      <w:r w:rsidRPr="00331274">
        <w:rPr>
          <w:sz w:val="16"/>
        </w:rPr>
        <w:t xml:space="preserve">, </w:t>
      </w:r>
      <w:r w:rsidRPr="00331274">
        <w:rPr>
          <w:rStyle w:val="StyleUnderline"/>
        </w:rPr>
        <w:t>quantum holography helps mitigate the existing definitional vagueness about relations</w:t>
      </w:r>
      <w:r w:rsidRPr="00331274">
        <w:rPr>
          <w:sz w:val="16"/>
        </w:rPr>
        <w:t xml:space="preserve">. Second, instead of asserting relations’ priority over entities, quantum </w:t>
      </w:r>
      <w:r w:rsidRPr="00331274">
        <w:rPr>
          <w:rStyle w:val="StyleUnderline"/>
          <w:highlight w:val="green"/>
        </w:rPr>
        <w:t>holography</w:t>
      </w:r>
      <w:r w:rsidRPr="00331274">
        <w:rPr>
          <w:rStyle w:val="StyleUnderline"/>
        </w:rPr>
        <w:t xml:space="preserve"> </w:t>
      </w:r>
      <w:r w:rsidRPr="00331274">
        <w:rPr>
          <w:rStyle w:val="StyleUnderline"/>
          <w:highlight w:val="green"/>
        </w:rPr>
        <w:t>accentuates the</w:t>
      </w:r>
      <w:r w:rsidRPr="00331274">
        <w:rPr>
          <w:sz w:val="16"/>
        </w:rPr>
        <w:t xml:space="preserve"> </w:t>
      </w:r>
      <w:r w:rsidRPr="00331274">
        <w:rPr>
          <w:rStyle w:val="Emphasis"/>
        </w:rPr>
        <w:t xml:space="preserve">ontological </w:t>
      </w:r>
      <w:r w:rsidRPr="00331274">
        <w:rPr>
          <w:rStyle w:val="Emphasis"/>
          <w:highlight w:val="green"/>
        </w:rPr>
        <w:t>duality</w:t>
      </w:r>
      <w:r w:rsidRPr="00331274">
        <w:rPr>
          <w:rStyle w:val="StyleUnderline"/>
          <w:highlight w:val="green"/>
        </w:rPr>
        <w:t xml:space="preserve"> of </w:t>
      </w:r>
      <w:r w:rsidRPr="00331274">
        <w:rPr>
          <w:rStyle w:val="Emphasis"/>
          <w:highlight w:val="green"/>
        </w:rPr>
        <w:t>relations</w:t>
      </w:r>
      <w:r w:rsidRPr="00331274">
        <w:rPr>
          <w:rStyle w:val="StyleUnderline"/>
          <w:highlight w:val="green"/>
        </w:rPr>
        <w:t xml:space="preserve"> and </w:t>
      </w:r>
      <w:r w:rsidRPr="00331274">
        <w:rPr>
          <w:rStyle w:val="Emphasis"/>
          <w:highlight w:val="green"/>
        </w:rPr>
        <w:t>things</w:t>
      </w:r>
      <w:r w:rsidRPr="00331274">
        <w:rPr>
          <w:sz w:val="16"/>
        </w:rPr>
        <w:t xml:space="preserve">. </w:t>
      </w:r>
      <w:r w:rsidRPr="00331274">
        <w:rPr>
          <w:rStyle w:val="StyleUnderline"/>
        </w:rPr>
        <w:t>Avoiding the ontological chickenegg</w:t>
      </w:r>
      <w:r w:rsidRPr="00331274">
        <w:rPr>
          <w:sz w:val="16"/>
        </w:rPr>
        <w:t xml:space="preserve"> </w:t>
      </w:r>
      <w:r w:rsidRPr="00331274">
        <w:rPr>
          <w:rStyle w:val="StyleUnderline"/>
        </w:rPr>
        <w:t>dilemma</w:t>
      </w:r>
      <w:r w:rsidRPr="00331274">
        <w:rPr>
          <w:sz w:val="16"/>
        </w:rPr>
        <w:t xml:space="preserve"> over which comes first, </w:t>
      </w:r>
      <w:r w:rsidRPr="00331274">
        <w:rPr>
          <w:rStyle w:val="StyleUnderline"/>
          <w:highlight w:val="green"/>
        </w:rPr>
        <w:t>the</w:t>
      </w:r>
      <w:r w:rsidRPr="00331274">
        <w:rPr>
          <w:rStyle w:val="StyleUnderline"/>
        </w:rPr>
        <w:t xml:space="preserve"> duality </w:t>
      </w:r>
      <w:r w:rsidRPr="00331274">
        <w:rPr>
          <w:rStyle w:val="StyleUnderline"/>
          <w:highlight w:val="green"/>
        </w:rPr>
        <w:t>proposition suggests that</w:t>
      </w:r>
      <w:r w:rsidRPr="00331274">
        <w:rPr>
          <w:rStyle w:val="StyleUnderline"/>
        </w:rPr>
        <w:t xml:space="preserve"> </w:t>
      </w:r>
      <w:r w:rsidRPr="00331274">
        <w:rPr>
          <w:rStyle w:val="Emphasis"/>
          <w:highlight w:val="green"/>
        </w:rPr>
        <w:t>relations do not exist either before or after</w:t>
      </w:r>
      <w:r w:rsidRPr="00331274">
        <w:rPr>
          <w:rStyle w:val="StyleUnderline"/>
        </w:rPr>
        <w:t xml:space="preserve"> things</w:t>
      </w:r>
      <w:r w:rsidRPr="00331274">
        <w:rPr>
          <w:sz w:val="16"/>
        </w:rPr>
        <w:t xml:space="preserve">; rather, </w:t>
      </w:r>
      <w:r w:rsidRPr="00331274">
        <w:rPr>
          <w:rStyle w:val="StyleUnderline"/>
        </w:rPr>
        <w:t>relations are from the outset implicated or embodied in things</w:t>
      </w:r>
      <w:r w:rsidRPr="00331274">
        <w:rPr>
          <w:sz w:val="16"/>
        </w:rPr>
        <w:t xml:space="preserve">. Relations-in-things are implicate relations that can be better understood through quantum mechanics, whereas things-in-relations (and relations-between-things) represent more classical understandings of relations as something external, compositional, and derivative. Third, </w:t>
      </w:r>
      <w:r w:rsidRPr="00331274">
        <w:rPr>
          <w:rStyle w:val="Emphasis"/>
        </w:rPr>
        <w:t xml:space="preserve">quantum </w:t>
      </w:r>
      <w:r w:rsidRPr="00331274">
        <w:rPr>
          <w:rStyle w:val="Emphasis"/>
          <w:highlight w:val="green"/>
        </w:rPr>
        <w:t>holography</w:t>
      </w:r>
      <w:r w:rsidRPr="00331274">
        <w:rPr>
          <w:rStyle w:val="StyleUnderline"/>
          <w:highlight w:val="green"/>
        </w:rPr>
        <w:t xml:space="preserve"> provides a</w:t>
      </w:r>
      <w:r w:rsidRPr="00331274">
        <w:rPr>
          <w:sz w:val="16"/>
        </w:rPr>
        <w:t xml:space="preserve"> deeper and </w:t>
      </w:r>
      <w:r w:rsidRPr="00331274">
        <w:rPr>
          <w:rStyle w:val="StyleUnderline"/>
        </w:rPr>
        <w:t xml:space="preserve">more </w:t>
      </w:r>
      <w:r w:rsidRPr="00331274">
        <w:rPr>
          <w:rStyle w:val="StyleUnderline"/>
          <w:highlight w:val="green"/>
        </w:rPr>
        <w:t>sophisticated understanding of</w:t>
      </w:r>
      <w:r w:rsidRPr="00331274">
        <w:rPr>
          <w:rStyle w:val="StyleUnderline"/>
        </w:rPr>
        <w:t xml:space="preserve"> relations</w:t>
      </w:r>
      <w:r w:rsidRPr="00331274">
        <w:rPr>
          <w:sz w:val="16"/>
        </w:rPr>
        <w:t xml:space="preserve">, </w:t>
      </w:r>
      <w:r w:rsidRPr="00331274">
        <w:rPr>
          <w:rStyle w:val="StyleUnderline"/>
        </w:rPr>
        <w:t xml:space="preserve">including </w:t>
      </w:r>
      <w:r w:rsidRPr="00331274">
        <w:rPr>
          <w:rStyle w:val="Emphasis"/>
          <w:highlight w:val="green"/>
        </w:rPr>
        <w:t>whole-part</w:t>
      </w:r>
      <w:r w:rsidRPr="00331274">
        <w:rPr>
          <w:rStyle w:val="Emphasis"/>
        </w:rPr>
        <w:t xml:space="preserve"> relations</w:t>
      </w:r>
      <w:r w:rsidRPr="00331274">
        <w:rPr>
          <w:sz w:val="16"/>
        </w:rPr>
        <w:t xml:space="preserve"> </w:t>
      </w:r>
      <w:r w:rsidRPr="00331274">
        <w:rPr>
          <w:rStyle w:val="StyleUnderline"/>
          <w:highlight w:val="green"/>
        </w:rPr>
        <w:t xml:space="preserve">and </w:t>
      </w:r>
      <w:r w:rsidRPr="00331274">
        <w:rPr>
          <w:rStyle w:val="Emphasis"/>
          <w:highlight w:val="green"/>
        </w:rPr>
        <w:t>internal relations</w:t>
      </w:r>
      <w:r w:rsidRPr="00331274">
        <w:rPr>
          <w:sz w:val="16"/>
        </w:rPr>
        <w:t xml:space="preserve">, </w:t>
      </w:r>
      <w:r w:rsidRPr="00331274">
        <w:rPr>
          <w:rStyle w:val="StyleUnderline"/>
        </w:rPr>
        <w:t>which have not been adequately theorized in IR</w:t>
      </w:r>
      <w:r w:rsidRPr="00331274">
        <w:rPr>
          <w:sz w:val="16"/>
        </w:rPr>
        <w:t xml:space="preserve">. Furthermore, </w:t>
      </w:r>
      <w:r w:rsidRPr="00331274">
        <w:rPr>
          <w:rStyle w:val="StyleUnderline"/>
        </w:rPr>
        <w:t xml:space="preserve">its differentiation between explicate </w:t>
      </w:r>
      <w:r w:rsidRPr="00331274">
        <w:rPr>
          <w:rStyle w:val="StyleUnderline"/>
          <w:highlight w:val="green"/>
        </w:rPr>
        <w:t>and</w:t>
      </w:r>
      <w:r w:rsidRPr="00331274">
        <w:rPr>
          <w:rStyle w:val="StyleUnderline"/>
        </w:rPr>
        <w:t xml:space="preserve"> implicate relations </w:t>
      </w:r>
      <w:r w:rsidRPr="00331274">
        <w:rPr>
          <w:rStyle w:val="StyleUnderline"/>
          <w:highlight w:val="green"/>
        </w:rPr>
        <w:t>enables us to</w:t>
      </w:r>
      <w:r w:rsidRPr="00331274">
        <w:rPr>
          <w:sz w:val="16"/>
          <w:highlight w:val="green"/>
        </w:rPr>
        <w:t xml:space="preserve"> </w:t>
      </w:r>
      <w:r w:rsidRPr="00331274">
        <w:rPr>
          <w:rStyle w:val="StyleUnderline"/>
          <w:highlight w:val="green"/>
        </w:rPr>
        <w:t>incorporate</w:t>
      </w:r>
      <w:r w:rsidRPr="00331274">
        <w:rPr>
          <w:rStyle w:val="StyleUnderline"/>
        </w:rPr>
        <w:t xml:space="preserve"> mainstream IR’s </w:t>
      </w:r>
      <w:r w:rsidRPr="00331274">
        <w:rPr>
          <w:rStyle w:val="StyleUnderline"/>
          <w:highlight w:val="green"/>
        </w:rPr>
        <w:t xml:space="preserve">Newtonian ontology </w:t>
      </w:r>
      <w:r w:rsidRPr="00331274">
        <w:rPr>
          <w:rStyle w:val="Emphasis"/>
          <w:highlight w:val="green"/>
        </w:rPr>
        <w:t>as a limiting case</w:t>
      </w:r>
      <w:r w:rsidRPr="00331274">
        <w:rPr>
          <w:sz w:val="16"/>
        </w:rPr>
        <w:t xml:space="preserve"> </w:t>
      </w:r>
      <w:r w:rsidRPr="00331274">
        <w:rPr>
          <w:rStyle w:val="StyleUnderline"/>
        </w:rPr>
        <w:t>in a broader quantum relational ontology,</w:t>
      </w:r>
      <w:r w:rsidRPr="00331274">
        <w:rPr>
          <w:sz w:val="16"/>
        </w:rPr>
        <w:t xml:space="preserve"> </w:t>
      </w:r>
      <w:r w:rsidRPr="00331274">
        <w:rPr>
          <w:rStyle w:val="StyleUnderline"/>
        </w:rPr>
        <w:t>rather than simply brush it aside.</w:t>
      </w:r>
    </w:p>
    <w:p w14:paraId="2F86AE41" w14:textId="77777777" w:rsidR="009B3BCE" w:rsidRPr="00FF2431" w:rsidRDefault="009B3BCE" w:rsidP="009B3BCE">
      <w:pPr>
        <w:pStyle w:val="Heading4"/>
      </w:pPr>
      <w:r w:rsidRPr="006B4F76">
        <w:rPr>
          <w:u w:val="single"/>
        </w:rPr>
        <w:t>Critically</w:t>
      </w:r>
      <w:r>
        <w:t xml:space="preserve"> evaluating the </w:t>
      </w:r>
      <w:r w:rsidRPr="006B4F76">
        <w:rPr>
          <w:u w:val="single"/>
        </w:rPr>
        <w:t>observer effect</w:t>
      </w:r>
      <w:r>
        <w:t xml:space="preserve"> halts </w:t>
      </w:r>
      <w:r w:rsidRPr="006B4F76">
        <w:rPr>
          <w:u w:val="single"/>
        </w:rPr>
        <w:t>erroneous</w:t>
      </w:r>
      <w:r>
        <w:t xml:space="preserve"> predictions. </w:t>
      </w:r>
    </w:p>
    <w:p w14:paraId="5CD7B6F9" w14:textId="77777777" w:rsidR="009B3BCE" w:rsidRPr="00FF2431" w:rsidRDefault="009B3BCE" w:rsidP="009B3BCE">
      <w:r w:rsidRPr="00FF2431">
        <w:rPr>
          <w:rStyle w:val="Style13ptBold"/>
        </w:rPr>
        <w:t>Obi-Okolie 14</w:t>
      </w:r>
      <w:r>
        <w:t xml:space="preserve"> </w:t>
      </w:r>
      <w:r w:rsidRPr="00FF2431">
        <w:rPr>
          <w:sz w:val="16"/>
          <w:szCs w:val="16"/>
        </w:rPr>
        <w:t xml:space="preserve">– Obi-Okolie, Favour, Delta State University, Abraka Delta State, Nigeria, 2014 (“Towards A Quantum Mechanical Model of Foreign Policy Analysis”, International Affairs and Global Strategy, Vol.27, ISSN 2224-574X (Paper) ISSN 2224-8951 (Online), Available online at </w:t>
      </w:r>
      <w:hyperlink r:id="rId11" w:history="1">
        <w:r w:rsidRPr="00FF2431">
          <w:rPr>
            <w:rStyle w:val="Hyperlink"/>
            <w:sz w:val="16"/>
            <w:szCs w:val="16"/>
          </w:rPr>
          <w:t>https://www.iiste.org/Journals/index.php/IAGS/article/view/18219/18594</w:t>
        </w:r>
      </w:hyperlink>
      <w:r w:rsidRPr="00FF2431">
        <w:rPr>
          <w:sz w:val="16"/>
          <w:szCs w:val="16"/>
        </w:rPr>
        <w:t>, Accessed 11-08-2020)</w:t>
      </w:r>
    </w:p>
    <w:p w14:paraId="5A93539C" w14:textId="77777777" w:rsidR="009B3BCE" w:rsidRDefault="009B3BCE" w:rsidP="009B3BCE">
      <w:pPr>
        <w:rPr>
          <w:sz w:val="16"/>
        </w:rPr>
      </w:pPr>
      <w:r w:rsidRPr="00FF2431">
        <w:rPr>
          <w:sz w:val="16"/>
        </w:rPr>
        <w:t xml:space="preserve">Uncertainty, as noted earlier, is one of the key features of quantum mechanics. It holds that no matter how carefully we observe, even with adequate knowledge of initial conditions, </w:t>
      </w:r>
      <w:r w:rsidRPr="00FF2431">
        <w:rPr>
          <w:rStyle w:val="StyleUnderline"/>
        </w:rPr>
        <w:t>we can never objectively understand a physical reality</w:t>
      </w:r>
      <w:r w:rsidRPr="00FF2431">
        <w:rPr>
          <w:sz w:val="16"/>
        </w:rPr>
        <w:t xml:space="preserve">. Applying the concept to politics, Cioffi-Revilla defines uncertainty as the “lack of sureness or absence of strict determination in political life”44 </w:t>
      </w:r>
      <w:r w:rsidRPr="00FF2431">
        <w:rPr>
          <w:rStyle w:val="StyleUnderline"/>
        </w:rPr>
        <w:t>Rathbun furthers that “information is ambiguous</w:t>
      </w:r>
      <w:r w:rsidRPr="00FF2431">
        <w:rPr>
          <w:sz w:val="16"/>
        </w:rPr>
        <w:t xml:space="preserve"> </w:t>
      </w:r>
      <w:r w:rsidRPr="00FF2431">
        <w:rPr>
          <w:rStyle w:val="StyleUnderline"/>
        </w:rPr>
        <w:t>because the world is complex</w:t>
      </w:r>
      <w:r w:rsidRPr="00FF2431">
        <w:rPr>
          <w:sz w:val="16"/>
        </w:rPr>
        <w:t xml:space="preserve"> </w:t>
      </w:r>
      <w:r w:rsidRPr="00FF2431">
        <w:rPr>
          <w:rStyle w:val="StyleUnderline"/>
        </w:rPr>
        <w:t>and can only be approximated</w:t>
      </w:r>
      <w:r w:rsidRPr="00FF2431">
        <w:rPr>
          <w:sz w:val="16"/>
        </w:rPr>
        <w:t xml:space="preserve"> and partially understood </w:t>
      </w:r>
      <w:r w:rsidRPr="00FF2431">
        <w:rPr>
          <w:rStyle w:val="StyleUnderline"/>
        </w:rPr>
        <w:t>due to cognitive limitations</w:t>
      </w:r>
      <w:r w:rsidRPr="00FF2431">
        <w:rPr>
          <w:sz w:val="16"/>
        </w:rPr>
        <w:t xml:space="preserve">.”45 </w:t>
      </w:r>
      <w:r w:rsidRPr="00FF2431">
        <w:rPr>
          <w:rStyle w:val="StyleUnderline"/>
        </w:rPr>
        <w:t>He</w:t>
      </w:r>
      <w:r w:rsidRPr="00FF2431">
        <w:rPr>
          <w:sz w:val="16"/>
        </w:rPr>
        <w:t xml:space="preserve"> therefore </w:t>
      </w:r>
      <w:r w:rsidRPr="00FF2431">
        <w:rPr>
          <w:rStyle w:val="StyleUnderline"/>
        </w:rPr>
        <w:t xml:space="preserve">sought </w:t>
      </w:r>
      <w:r w:rsidRPr="00FF2431">
        <w:rPr>
          <w:rStyle w:val="StyleUnderline"/>
          <w:highlight w:val="green"/>
        </w:rPr>
        <w:t>to explain</w:t>
      </w:r>
      <w:r w:rsidRPr="00FF2431">
        <w:rPr>
          <w:rStyle w:val="StyleUnderline"/>
        </w:rPr>
        <w:t xml:space="preserve"> </w:t>
      </w:r>
      <w:r w:rsidRPr="00FF2431">
        <w:rPr>
          <w:sz w:val="16"/>
        </w:rPr>
        <w:t xml:space="preserve">the element of </w:t>
      </w:r>
      <w:r w:rsidRPr="00FF2431">
        <w:rPr>
          <w:rStyle w:val="StyleUnderline"/>
          <w:highlight w:val="green"/>
        </w:rPr>
        <w:t>uncertainty</w:t>
      </w:r>
      <w:r w:rsidRPr="00FF2431">
        <w:rPr>
          <w:sz w:val="16"/>
          <w:highlight w:val="green"/>
        </w:rPr>
        <w:t xml:space="preserve"> </w:t>
      </w:r>
      <w:r w:rsidRPr="00FF2431">
        <w:rPr>
          <w:rStyle w:val="StyleUnderline"/>
          <w:highlight w:val="green"/>
        </w:rPr>
        <w:t>within</w:t>
      </w:r>
      <w:r w:rsidRPr="00FF2431">
        <w:rPr>
          <w:rStyle w:val="StyleUnderline"/>
        </w:rPr>
        <w:t xml:space="preserve"> mainstream </w:t>
      </w:r>
      <w:r w:rsidRPr="00FF2431">
        <w:rPr>
          <w:rStyle w:val="StyleUnderline"/>
          <w:highlight w:val="green"/>
        </w:rPr>
        <w:t>IR theories</w:t>
      </w:r>
      <w:r w:rsidRPr="00FF2431">
        <w:rPr>
          <w:sz w:val="16"/>
        </w:rPr>
        <w:t xml:space="preserve">. </w:t>
      </w:r>
      <w:r w:rsidRPr="00FF2431">
        <w:rPr>
          <w:rStyle w:val="Emphasis"/>
          <w:highlight w:val="green"/>
        </w:rPr>
        <w:t>For realists</w:t>
      </w:r>
      <w:r w:rsidRPr="00FF2431">
        <w:rPr>
          <w:sz w:val="16"/>
        </w:rPr>
        <w:t xml:space="preserve">, </w:t>
      </w:r>
      <w:r w:rsidRPr="00FF2431">
        <w:rPr>
          <w:rStyle w:val="StyleUnderline"/>
          <w:highlight w:val="green"/>
        </w:rPr>
        <w:t>it is</w:t>
      </w:r>
      <w:r w:rsidRPr="00FF2431">
        <w:rPr>
          <w:rStyle w:val="StyleUnderline"/>
        </w:rPr>
        <w:t xml:space="preserve"> experienced </w:t>
      </w:r>
      <w:r w:rsidRPr="00FF2431">
        <w:rPr>
          <w:rStyle w:val="Emphasis"/>
          <w:highlight w:val="green"/>
        </w:rPr>
        <w:t>in fear</w:t>
      </w:r>
      <w:r w:rsidRPr="00FF2431">
        <w:rPr>
          <w:rStyle w:val="StyleUnderline"/>
          <w:highlight w:val="green"/>
        </w:rPr>
        <w:t xml:space="preserve"> of each other’s</w:t>
      </w:r>
      <w:r w:rsidRPr="00FF2431">
        <w:rPr>
          <w:sz w:val="16"/>
          <w:highlight w:val="green"/>
        </w:rPr>
        <w:t xml:space="preserve"> </w:t>
      </w:r>
      <w:r w:rsidRPr="00FF2431">
        <w:rPr>
          <w:rStyle w:val="Emphasis"/>
          <w:highlight w:val="green"/>
        </w:rPr>
        <w:t>intention</w:t>
      </w:r>
      <w:r w:rsidRPr="00FF2431">
        <w:rPr>
          <w:sz w:val="16"/>
        </w:rPr>
        <w:t xml:space="preserve">, </w:t>
      </w:r>
      <w:r w:rsidRPr="00FF2431">
        <w:rPr>
          <w:rStyle w:val="StyleUnderline"/>
          <w:highlight w:val="green"/>
        </w:rPr>
        <w:t>while</w:t>
      </w:r>
      <w:r w:rsidRPr="00FF2431">
        <w:rPr>
          <w:rStyle w:val="StyleUnderline"/>
        </w:rPr>
        <w:t xml:space="preserve"> </w:t>
      </w:r>
      <w:r w:rsidRPr="00FF2431">
        <w:rPr>
          <w:rStyle w:val="Emphasis"/>
          <w:highlight w:val="green"/>
        </w:rPr>
        <w:t>rationalists</w:t>
      </w:r>
      <w:r w:rsidRPr="00FF2431">
        <w:rPr>
          <w:rStyle w:val="StyleUnderline"/>
          <w:highlight w:val="green"/>
        </w:rPr>
        <w:t xml:space="preserve"> try </w:t>
      </w:r>
      <w:r w:rsidRPr="00FF2431">
        <w:rPr>
          <w:rStyle w:val="Emphasis"/>
          <w:highlight w:val="green"/>
        </w:rPr>
        <w:t>to cope</w:t>
      </w:r>
      <w:r w:rsidRPr="00FF2431">
        <w:rPr>
          <w:rStyle w:val="StyleUnderline"/>
          <w:highlight w:val="green"/>
        </w:rPr>
        <w:t xml:space="preserve"> with </w:t>
      </w:r>
      <w:r w:rsidRPr="00FF2431">
        <w:rPr>
          <w:rStyle w:val="Emphasis"/>
          <w:highlight w:val="green"/>
        </w:rPr>
        <w:t>uncertainty</w:t>
      </w:r>
      <w:r w:rsidRPr="00FF2431">
        <w:rPr>
          <w:rStyle w:val="StyleUnderline"/>
        </w:rPr>
        <w:t xml:space="preserve"> through international institutions charged to monitor </w:t>
      </w:r>
      <w:r w:rsidRPr="00FF2431">
        <w:rPr>
          <w:rStyle w:val="StyleUnderline"/>
          <w:highlight w:val="green"/>
        </w:rPr>
        <w:t xml:space="preserve">and </w:t>
      </w:r>
      <w:r w:rsidRPr="00FF2431">
        <w:rPr>
          <w:rStyle w:val="Emphasis"/>
          <w:highlight w:val="green"/>
        </w:rPr>
        <w:t>signal benign intent</w:t>
      </w:r>
      <w:r w:rsidRPr="00FF2431">
        <w:rPr>
          <w:sz w:val="16"/>
        </w:rPr>
        <w:t xml:space="preserve">. For constructivists, uncertainty stems from an assumption that states are uncertain about action to take when norms as defined by identity are absent. Then cognitivists argue that uncertainty emanates from the confusion caused by the complexity of international politics as well as mental limitations of statesmen. 46 Assessing uncertainty from the quantum mechanical framework, we begin with Heisenberg who is arguably the first to introduce the principle. From his perspective, </w:t>
      </w:r>
      <w:r w:rsidRPr="00FF2431">
        <w:rPr>
          <w:rStyle w:val="StyleUnderline"/>
        </w:rPr>
        <w:t>we cannot completely describe an object since we cannot</w:t>
      </w:r>
      <w:r w:rsidRPr="00FF2431">
        <w:rPr>
          <w:sz w:val="16"/>
        </w:rPr>
        <w:t xml:space="preserve"> </w:t>
      </w:r>
      <w:r w:rsidRPr="00FF2431">
        <w:rPr>
          <w:rStyle w:val="StyleUnderline"/>
        </w:rPr>
        <w:t>simultaneously describe its momentum</w:t>
      </w:r>
      <w:r w:rsidRPr="00FF2431">
        <w:rPr>
          <w:sz w:val="16"/>
        </w:rPr>
        <w:t xml:space="preserve"> </w:t>
      </w:r>
      <w:r w:rsidRPr="00FF2431">
        <w:rPr>
          <w:rStyle w:val="StyleUnderline"/>
        </w:rPr>
        <w:t>and position with exactitude</w:t>
      </w:r>
      <w:r w:rsidRPr="00FF2431">
        <w:rPr>
          <w:sz w:val="16"/>
        </w:rPr>
        <w:t xml:space="preserve">. </w:t>
      </w:r>
      <w:r w:rsidRPr="00FF2431">
        <w:rPr>
          <w:rStyle w:val="StyleUnderline"/>
          <w:highlight w:val="green"/>
        </w:rPr>
        <w:t>The</w:t>
      </w:r>
      <w:r w:rsidRPr="00FF2431">
        <w:rPr>
          <w:rStyle w:val="StyleUnderline"/>
        </w:rPr>
        <w:t xml:space="preserve"> </w:t>
      </w:r>
      <w:r w:rsidRPr="00FF2431">
        <w:rPr>
          <w:rStyle w:val="Emphasis"/>
          <w:highlight w:val="green"/>
        </w:rPr>
        <w:t>more accurately</w:t>
      </w:r>
      <w:r w:rsidRPr="00FF2431">
        <w:rPr>
          <w:rStyle w:val="StyleUnderline"/>
        </w:rPr>
        <w:t xml:space="preserve"> </w:t>
      </w:r>
      <w:r w:rsidRPr="00FF2431">
        <w:rPr>
          <w:rStyle w:val="StyleUnderline"/>
          <w:highlight w:val="green"/>
        </w:rPr>
        <w:t xml:space="preserve">we understand </w:t>
      </w:r>
      <w:r w:rsidRPr="00FF2431">
        <w:rPr>
          <w:rStyle w:val="Emphasis"/>
          <w:highlight w:val="green"/>
        </w:rPr>
        <w:t>position</w:t>
      </w:r>
      <w:r w:rsidRPr="00FF2431">
        <w:rPr>
          <w:sz w:val="16"/>
        </w:rPr>
        <w:t xml:space="preserve">, </w:t>
      </w:r>
      <w:r w:rsidRPr="00FF2431">
        <w:rPr>
          <w:rStyle w:val="StyleUnderline"/>
          <w:highlight w:val="green"/>
        </w:rPr>
        <w:t xml:space="preserve">the </w:t>
      </w:r>
      <w:r w:rsidRPr="00FF2431">
        <w:rPr>
          <w:rStyle w:val="Emphasis"/>
          <w:highlight w:val="green"/>
        </w:rPr>
        <w:t>less accurately</w:t>
      </w:r>
      <w:r w:rsidRPr="00FF2431">
        <w:rPr>
          <w:sz w:val="16"/>
          <w:highlight w:val="green"/>
        </w:rPr>
        <w:t xml:space="preserve"> </w:t>
      </w:r>
      <w:r w:rsidRPr="00FF2431">
        <w:rPr>
          <w:rStyle w:val="StyleUnderline"/>
          <w:highlight w:val="green"/>
        </w:rPr>
        <w:t>we understand</w:t>
      </w:r>
      <w:r w:rsidRPr="00FF2431">
        <w:rPr>
          <w:rStyle w:val="StyleUnderline"/>
        </w:rPr>
        <w:t xml:space="preserve"> the </w:t>
      </w:r>
      <w:r w:rsidRPr="00FF2431">
        <w:rPr>
          <w:rStyle w:val="Emphasis"/>
          <w:highlight w:val="green"/>
        </w:rPr>
        <w:t>momentum</w:t>
      </w:r>
      <w:r w:rsidRPr="00FF2431">
        <w:rPr>
          <w:sz w:val="16"/>
        </w:rPr>
        <w:t xml:space="preserve">, vice versa. As such, </w:t>
      </w:r>
      <w:r w:rsidRPr="00FF2431">
        <w:rPr>
          <w:rStyle w:val="Emphasis"/>
        </w:rPr>
        <w:t>it becomes impossible</w:t>
      </w:r>
      <w:r w:rsidRPr="00FF2431">
        <w:rPr>
          <w:rStyle w:val="StyleUnderline"/>
        </w:rPr>
        <w:t xml:space="preserve"> to predict the </w:t>
      </w:r>
      <w:r w:rsidRPr="00FF2431">
        <w:rPr>
          <w:rStyle w:val="Emphasis"/>
        </w:rPr>
        <w:t>destination</w:t>
      </w:r>
      <w:r w:rsidRPr="00FF2431">
        <w:rPr>
          <w:rStyle w:val="StyleUnderline"/>
        </w:rPr>
        <w:t xml:space="preserve"> of a moving object</w:t>
      </w:r>
      <w:r w:rsidRPr="00FF2431">
        <w:rPr>
          <w:sz w:val="16"/>
        </w:rPr>
        <w:t xml:space="preserve"> since we cannot accurately determine its position and momentum at the same time. From quantum mechanical thought, </w:t>
      </w:r>
      <w:r w:rsidRPr="00FF2431">
        <w:rPr>
          <w:rStyle w:val="StyleUnderline"/>
        </w:rPr>
        <w:t>this is may be due to hidden variables</w:t>
      </w:r>
      <w:r w:rsidRPr="00FF2431">
        <w:rPr>
          <w:sz w:val="16"/>
        </w:rPr>
        <w:t xml:space="preserve"> </w:t>
      </w:r>
      <w:r w:rsidRPr="00FF2431">
        <w:rPr>
          <w:rStyle w:val="StyleUnderline"/>
        </w:rPr>
        <w:t>and/or non-locality</w:t>
      </w:r>
      <w:r w:rsidRPr="00FF2431">
        <w:rPr>
          <w:sz w:val="16"/>
        </w:rPr>
        <w:t xml:space="preserve">. Non-locality describes the possibility of a quantum state to interact with another quantum state of the same pair, even when separated by large distances without an established means of communication. By position we refer to the location of an object relative to a reference point while momentum is taken to mean the measure of the motion of an object relative to its mass and velocity. </w:t>
      </w:r>
      <w:r w:rsidRPr="00FF2431">
        <w:rPr>
          <w:rStyle w:val="StyleUnderline"/>
        </w:rPr>
        <w:t>Position</w:t>
      </w:r>
      <w:r w:rsidRPr="00FF2431">
        <w:rPr>
          <w:sz w:val="16"/>
        </w:rPr>
        <w:t xml:space="preserve"> in theoretical physics </w:t>
      </w:r>
      <w:r w:rsidRPr="00FF2431">
        <w:rPr>
          <w:rStyle w:val="StyleUnderline"/>
        </w:rPr>
        <w:t>is synonymous with</w:t>
      </w:r>
      <w:r w:rsidRPr="00FF2431">
        <w:rPr>
          <w:sz w:val="16"/>
        </w:rPr>
        <w:t xml:space="preserve"> </w:t>
      </w:r>
      <w:r w:rsidRPr="00FF2431">
        <w:rPr>
          <w:rStyle w:val="StyleUnderline"/>
        </w:rPr>
        <w:t>the condition of a State prior to an action</w:t>
      </w:r>
      <w:r w:rsidRPr="00FF2431">
        <w:rPr>
          <w:sz w:val="16"/>
        </w:rPr>
        <w:t xml:space="preserve"> or event being analysed. By condition we mean the geographic and politico-economic structure of a State. In the same vein, </w:t>
      </w:r>
      <w:r w:rsidRPr="00FF2431">
        <w:rPr>
          <w:rStyle w:val="StyleUnderline"/>
        </w:rPr>
        <w:t>the foreign policy action</w:t>
      </w:r>
      <w:r w:rsidRPr="00FF2431">
        <w:rPr>
          <w:sz w:val="16"/>
        </w:rPr>
        <w:t xml:space="preserve"> of a State in a given case, </w:t>
      </w:r>
      <w:r w:rsidRPr="00FF2431">
        <w:rPr>
          <w:rStyle w:val="StyleUnderline"/>
        </w:rPr>
        <w:t>accounts for momentum in physics</w:t>
      </w:r>
      <w:r w:rsidRPr="00FF2431">
        <w:rPr>
          <w:sz w:val="16"/>
        </w:rPr>
        <w:t xml:space="preserve">. Therefore, by directly applying Heisenberg’s argument to foreign policy analysis, </w:t>
      </w:r>
      <w:r w:rsidRPr="00FF2431">
        <w:rPr>
          <w:rStyle w:val="Emphasis"/>
          <w:highlight w:val="green"/>
        </w:rPr>
        <w:t>it is impossible</w:t>
      </w:r>
      <w:r w:rsidRPr="00FF2431">
        <w:rPr>
          <w:rStyle w:val="StyleUnderline"/>
          <w:highlight w:val="green"/>
        </w:rPr>
        <w:t xml:space="preserve"> to</w:t>
      </w:r>
      <w:r w:rsidRPr="00FF2431">
        <w:rPr>
          <w:rStyle w:val="StyleUnderline"/>
        </w:rPr>
        <w:t xml:space="preserve"> completely </w:t>
      </w:r>
      <w:r w:rsidRPr="00FF2431">
        <w:rPr>
          <w:rStyle w:val="Emphasis"/>
          <w:highlight w:val="green"/>
        </w:rPr>
        <w:t>understand foreign policy</w:t>
      </w:r>
      <w:r w:rsidRPr="00FF2431">
        <w:rPr>
          <w:sz w:val="16"/>
        </w:rPr>
        <w:t xml:space="preserve"> behaviour </w:t>
      </w:r>
      <w:r w:rsidRPr="00FF2431">
        <w:rPr>
          <w:rStyle w:val="StyleUnderline"/>
        </w:rPr>
        <w:t xml:space="preserve">of a State </w:t>
      </w:r>
      <w:r w:rsidRPr="00FF2431">
        <w:rPr>
          <w:rStyle w:val="StyleUnderline"/>
          <w:highlight w:val="green"/>
        </w:rPr>
        <w:t>by merely understanding</w:t>
      </w:r>
      <w:r w:rsidRPr="00FF2431">
        <w:rPr>
          <w:rStyle w:val="StyleUnderline"/>
        </w:rPr>
        <w:t xml:space="preserve"> its </w:t>
      </w:r>
      <w:r w:rsidRPr="00FF2431">
        <w:rPr>
          <w:rStyle w:val="Emphasis"/>
          <w:highlight w:val="green"/>
        </w:rPr>
        <w:t>condition prior</w:t>
      </w:r>
      <w:r w:rsidRPr="00FF2431">
        <w:rPr>
          <w:rStyle w:val="StyleUnderline"/>
          <w:highlight w:val="green"/>
        </w:rPr>
        <w:t xml:space="preserve"> to</w:t>
      </w:r>
      <w:r w:rsidRPr="00FF2431">
        <w:rPr>
          <w:rStyle w:val="StyleUnderline"/>
        </w:rPr>
        <w:t xml:space="preserve"> the behaviour </w:t>
      </w:r>
      <w:r w:rsidRPr="00FF2431">
        <w:rPr>
          <w:rStyle w:val="Emphasis"/>
          <w:highlight w:val="green"/>
        </w:rPr>
        <w:t>being analysed</w:t>
      </w:r>
      <w:r w:rsidRPr="00FF2431">
        <w:rPr>
          <w:sz w:val="16"/>
        </w:rPr>
        <w:t xml:space="preserve">. Also, </w:t>
      </w:r>
      <w:r w:rsidRPr="00FF2431">
        <w:rPr>
          <w:rStyle w:val="StyleUnderline"/>
          <w:highlight w:val="green"/>
        </w:rPr>
        <w:t xml:space="preserve">it is </w:t>
      </w:r>
      <w:r w:rsidRPr="00FF2431">
        <w:rPr>
          <w:rStyle w:val="Emphasis"/>
          <w:highlight w:val="green"/>
        </w:rPr>
        <w:t>impossible</w:t>
      </w:r>
      <w:r w:rsidRPr="00FF2431">
        <w:rPr>
          <w:rStyle w:val="StyleUnderline"/>
          <w:highlight w:val="green"/>
        </w:rPr>
        <w:t xml:space="preserve"> to </w:t>
      </w:r>
      <w:r w:rsidRPr="00FF2431">
        <w:rPr>
          <w:rStyle w:val="Emphasis"/>
          <w:highlight w:val="green"/>
        </w:rPr>
        <w:t>predict the outcome</w:t>
      </w:r>
      <w:r w:rsidRPr="00FF2431">
        <w:rPr>
          <w:sz w:val="16"/>
        </w:rPr>
        <w:t xml:space="preserve"> of a given foreign policy behaviour. This explains why despite efforts to predict the outcome of a given foreign policy behaviour, </w:t>
      </w:r>
      <w:r w:rsidRPr="00FF2431">
        <w:rPr>
          <w:rStyle w:val="StyleUnderline"/>
        </w:rPr>
        <w:t>mainstream approaches</w:t>
      </w:r>
      <w:r w:rsidRPr="00FF2431">
        <w:rPr>
          <w:sz w:val="16"/>
        </w:rPr>
        <w:t xml:space="preserve"> to foreign policy analysis </w:t>
      </w:r>
      <w:r w:rsidRPr="00FF2431">
        <w:rPr>
          <w:rStyle w:val="StyleUnderline"/>
        </w:rPr>
        <w:t>have routinely fallen short in this regard</w:t>
      </w:r>
      <w:r w:rsidRPr="00FF2431">
        <w:rPr>
          <w:sz w:val="16"/>
        </w:rPr>
        <w:t xml:space="preserve">. A good example showing the compatibility of </w:t>
      </w:r>
      <w:r w:rsidRPr="00FF2431">
        <w:rPr>
          <w:sz w:val="16"/>
        </w:rPr>
        <w:lastRenderedPageBreak/>
        <w:t xml:space="preserve">Heisenberg’s uncertainty in foreign policy analysis could be found </w:t>
      </w:r>
      <w:r w:rsidRPr="00FF2431">
        <w:rPr>
          <w:rStyle w:val="StyleUnderline"/>
          <w:highlight w:val="green"/>
        </w:rPr>
        <w:t>in the</w:t>
      </w:r>
      <w:r w:rsidRPr="00FF2431">
        <w:rPr>
          <w:rStyle w:val="StyleUnderline"/>
        </w:rPr>
        <w:t xml:space="preserve"> recent </w:t>
      </w:r>
      <w:r w:rsidRPr="00FF2431">
        <w:rPr>
          <w:rStyle w:val="StyleUnderline"/>
          <w:highlight w:val="green"/>
        </w:rPr>
        <w:t>Arab Spring</w:t>
      </w:r>
      <w:r w:rsidRPr="00FF2431">
        <w:rPr>
          <w:sz w:val="16"/>
          <w:highlight w:val="green"/>
        </w:rPr>
        <w:t>.</w:t>
      </w:r>
      <w:r w:rsidRPr="00FF2431">
        <w:rPr>
          <w:sz w:val="16"/>
        </w:rPr>
        <w:t xml:space="preserve"> </w:t>
      </w:r>
      <w:r w:rsidRPr="00FF2431">
        <w:rPr>
          <w:rStyle w:val="StyleUnderline"/>
        </w:rPr>
        <w:t xml:space="preserve">An understanding of </w:t>
      </w:r>
      <w:r w:rsidRPr="00FF2431">
        <w:rPr>
          <w:rStyle w:val="StyleUnderline"/>
          <w:highlight w:val="green"/>
        </w:rPr>
        <w:t xml:space="preserve">the </w:t>
      </w:r>
      <w:r w:rsidRPr="00FF2431">
        <w:rPr>
          <w:rStyle w:val="Emphasis"/>
          <w:highlight w:val="green"/>
        </w:rPr>
        <w:t>socio-political</w:t>
      </w:r>
      <w:r w:rsidRPr="00FF2431">
        <w:rPr>
          <w:rStyle w:val="StyleUnderline"/>
          <w:highlight w:val="green"/>
        </w:rPr>
        <w:t xml:space="preserve"> landscape</w:t>
      </w:r>
      <w:r w:rsidRPr="00FF2431">
        <w:rPr>
          <w:rStyle w:val="StyleUnderline"/>
        </w:rPr>
        <w:t xml:space="preserve"> of the Arab world</w:t>
      </w:r>
      <w:r w:rsidRPr="00FF2431">
        <w:rPr>
          <w:sz w:val="16"/>
        </w:rPr>
        <w:t xml:space="preserve"> had </w:t>
      </w:r>
      <w:r w:rsidRPr="00FF2431">
        <w:rPr>
          <w:rStyle w:val="Emphasis"/>
          <w:highlight w:val="green"/>
        </w:rPr>
        <w:t>led scholars</w:t>
      </w:r>
      <w:r w:rsidRPr="00FF2431">
        <w:rPr>
          <w:sz w:val="16"/>
        </w:rPr>
        <w:t xml:space="preserve"> of different schools </w:t>
      </w:r>
      <w:r w:rsidRPr="00FF2431">
        <w:rPr>
          <w:rStyle w:val="StyleUnderline"/>
          <w:highlight w:val="green"/>
        </w:rPr>
        <w:t>to conclude</w:t>
      </w:r>
      <w:r w:rsidRPr="00FF2431">
        <w:rPr>
          <w:rStyle w:val="StyleUnderline"/>
        </w:rPr>
        <w:t xml:space="preserve"> that</w:t>
      </w:r>
      <w:r w:rsidRPr="00FF2431">
        <w:rPr>
          <w:sz w:val="16"/>
        </w:rPr>
        <w:t xml:space="preserve"> </w:t>
      </w:r>
      <w:r w:rsidRPr="00FF2431">
        <w:rPr>
          <w:rStyle w:val="StyleUnderline"/>
          <w:highlight w:val="green"/>
        </w:rPr>
        <w:t>democracy was</w:t>
      </w:r>
      <w:r w:rsidRPr="00FF2431">
        <w:rPr>
          <w:sz w:val="16"/>
        </w:rPr>
        <w:t xml:space="preserve"> essentially </w:t>
      </w:r>
      <w:r w:rsidRPr="00FF2431">
        <w:rPr>
          <w:rStyle w:val="Emphasis"/>
          <w:highlight w:val="green"/>
        </w:rPr>
        <w:t>incompatible</w:t>
      </w:r>
      <w:r w:rsidRPr="00FF2431">
        <w:rPr>
          <w:sz w:val="16"/>
        </w:rPr>
        <w:t xml:space="preserve"> with the Arab world. However, </w:t>
      </w:r>
      <w:r w:rsidRPr="00FF2431">
        <w:rPr>
          <w:rStyle w:val="StyleUnderline"/>
          <w:highlight w:val="green"/>
        </w:rPr>
        <w:t>at the</w:t>
      </w:r>
      <w:r w:rsidRPr="00FF2431">
        <w:rPr>
          <w:rStyle w:val="StyleUnderline"/>
        </w:rPr>
        <w:t xml:space="preserve"> outbreak of</w:t>
      </w:r>
      <w:r w:rsidRPr="00FF2431">
        <w:rPr>
          <w:sz w:val="16"/>
        </w:rPr>
        <w:t xml:space="preserve"> the </w:t>
      </w:r>
      <w:r w:rsidRPr="00FF2431">
        <w:rPr>
          <w:rStyle w:val="StyleUnderline"/>
        </w:rPr>
        <w:t xml:space="preserve">region-wide </w:t>
      </w:r>
      <w:r w:rsidRPr="00FF2431">
        <w:rPr>
          <w:rStyle w:val="Emphasis"/>
          <w:highlight w:val="green"/>
        </w:rPr>
        <w:t>uprising</w:t>
      </w:r>
      <w:r w:rsidRPr="00FF2431">
        <w:rPr>
          <w:sz w:val="16"/>
        </w:rPr>
        <w:t xml:space="preserve">, </w:t>
      </w:r>
      <w:r w:rsidRPr="00FF2431">
        <w:rPr>
          <w:rStyle w:val="Emphasis"/>
          <w:highlight w:val="green"/>
        </w:rPr>
        <w:t>scholars</w:t>
      </w:r>
      <w:r w:rsidRPr="00FF2431">
        <w:rPr>
          <w:rStyle w:val="StyleUnderline"/>
        </w:rPr>
        <w:t xml:space="preserve"> </w:t>
      </w:r>
      <w:r w:rsidRPr="00FF2431">
        <w:rPr>
          <w:rStyle w:val="StyleUnderline"/>
          <w:highlight w:val="green"/>
        </w:rPr>
        <w:t xml:space="preserve">began to </w:t>
      </w:r>
      <w:r w:rsidRPr="00FF2431">
        <w:rPr>
          <w:rStyle w:val="Emphasis"/>
          <w:highlight w:val="green"/>
        </w:rPr>
        <w:t>foretell democratization</w:t>
      </w:r>
      <w:r w:rsidRPr="00FF2431">
        <w:rPr>
          <w:sz w:val="16"/>
        </w:rPr>
        <w:t xml:space="preserve">. </w:t>
      </w:r>
      <w:r w:rsidRPr="00FF2431">
        <w:rPr>
          <w:rStyle w:val="StyleUnderline"/>
          <w:highlight w:val="green"/>
        </w:rPr>
        <w:t>Soon</w:t>
      </w:r>
      <w:r w:rsidRPr="00FF2431">
        <w:rPr>
          <w:rStyle w:val="StyleUnderline"/>
        </w:rPr>
        <w:t xml:space="preserve">, </w:t>
      </w:r>
      <w:r w:rsidRPr="00FF2431">
        <w:rPr>
          <w:rStyle w:val="Emphasis"/>
          <w:highlight w:val="green"/>
        </w:rPr>
        <w:t>scholars began</w:t>
      </w:r>
      <w:r w:rsidRPr="00FF2431">
        <w:rPr>
          <w:rStyle w:val="StyleUnderline"/>
          <w:highlight w:val="green"/>
        </w:rPr>
        <w:t xml:space="preserve"> </w:t>
      </w:r>
      <w:r w:rsidRPr="00FF2431">
        <w:rPr>
          <w:rStyle w:val="StyleUnderline"/>
        </w:rPr>
        <w:t xml:space="preserve">to make </w:t>
      </w:r>
      <w:r w:rsidRPr="00FF2431">
        <w:rPr>
          <w:rStyle w:val="Emphasis"/>
          <w:highlight w:val="green"/>
        </w:rPr>
        <w:t>reversals</w:t>
      </w:r>
      <w:r w:rsidRPr="00FF2431">
        <w:rPr>
          <w:rStyle w:val="StyleUnderline"/>
        </w:rPr>
        <w:t xml:space="preserve"> in their predictions</w:t>
      </w:r>
      <w:r w:rsidRPr="00FF2431">
        <w:rPr>
          <w:sz w:val="16"/>
        </w:rPr>
        <w:t xml:space="preserve">, such that it is no longer fashionable to equate the Arab uprising with democratization. What is deducible from this instance is that, in agreement with Heisenberg’s uncertainty, it is impossible to understand the present and predict the future by simply understanding initial conditions. </w:t>
      </w:r>
      <w:r w:rsidRPr="00FF2431">
        <w:rPr>
          <w:rStyle w:val="StyleUnderline"/>
        </w:rPr>
        <w:t>This position is</w:t>
      </w:r>
      <w:r w:rsidRPr="00FF2431">
        <w:rPr>
          <w:sz w:val="16"/>
        </w:rPr>
        <w:t xml:space="preserve"> also </w:t>
      </w:r>
      <w:r w:rsidRPr="00FF2431">
        <w:rPr>
          <w:rStyle w:val="StyleUnderline"/>
        </w:rPr>
        <w:t>understood by recalling that</w:t>
      </w:r>
      <w:r w:rsidRPr="00FF2431">
        <w:rPr>
          <w:sz w:val="16"/>
        </w:rPr>
        <w:t xml:space="preserve"> </w:t>
      </w:r>
      <w:r w:rsidRPr="00FF2431">
        <w:rPr>
          <w:rStyle w:val="StyleUnderline"/>
          <w:highlight w:val="green"/>
        </w:rPr>
        <w:t>whereas</w:t>
      </w:r>
      <w:r w:rsidRPr="00FF2431">
        <w:rPr>
          <w:sz w:val="16"/>
        </w:rPr>
        <w:t xml:space="preserve"> </w:t>
      </w:r>
      <w:r w:rsidRPr="00FF2431">
        <w:rPr>
          <w:rStyle w:val="Emphasis"/>
          <w:highlight w:val="green"/>
        </w:rPr>
        <w:t>the Cold War</w:t>
      </w:r>
      <w:r w:rsidRPr="00FF2431">
        <w:rPr>
          <w:rStyle w:val="StyleUnderline"/>
          <w:highlight w:val="green"/>
        </w:rPr>
        <w:t xml:space="preserve"> engaged IR</w:t>
      </w:r>
      <w:r w:rsidRPr="00FF2431">
        <w:rPr>
          <w:rStyle w:val="StyleUnderline"/>
        </w:rPr>
        <w:t xml:space="preserve"> scholars </w:t>
      </w:r>
      <w:r w:rsidRPr="00FF2431">
        <w:rPr>
          <w:rStyle w:val="StyleUnderline"/>
          <w:highlight w:val="green"/>
        </w:rPr>
        <w:t>in a war of</w:t>
      </w:r>
      <w:r w:rsidRPr="00FF2431">
        <w:rPr>
          <w:sz w:val="16"/>
        </w:rPr>
        <w:t xml:space="preserve"> </w:t>
      </w:r>
      <w:r w:rsidRPr="00FF2431">
        <w:rPr>
          <w:rStyle w:val="StyleUnderline"/>
          <w:highlight w:val="green"/>
        </w:rPr>
        <w:t>paradigms</w:t>
      </w:r>
      <w:r w:rsidRPr="00FF2431">
        <w:rPr>
          <w:sz w:val="16"/>
        </w:rPr>
        <w:t xml:space="preserve">, </w:t>
      </w:r>
      <w:r w:rsidRPr="00FF2431">
        <w:rPr>
          <w:rStyle w:val="Emphasis"/>
          <w:highlight w:val="green"/>
        </w:rPr>
        <w:t>none</w:t>
      </w:r>
      <w:r w:rsidRPr="00FF2431">
        <w:rPr>
          <w:rStyle w:val="StyleUnderline"/>
          <w:highlight w:val="green"/>
        </w:rPr>
        <w:t xml:space="preserve"> of the</w:t>
      </w:r>
      <w:r w:rsidRPr="00FF2431">
        <w:rPr>
          <w:sz w:val="16"/>
        </w:rPr>
        <w:t xml:space="preserve"> theories and </w:t>
      </w:r>
      <w:r w:rsidRPr="00FF2431">
        <w:rPr>
          <w:rStyle w:val="Emphasis"/>
          <w:highlight w:val="green"/>
        </w:rPr>
        <w:t>models</w:t>
      </w:r>
      <w:r w:rsidRPr="00FF2431">
        <w:rPr>
          <w:rStyle w:val="StyleUnderline"/>
          <w:highlight w:val="green"/>
        </w:rPr>
        <w:t xml:space="preserve"> predicted the </w:t>
      </w:r>
      <w:r w:rsidRPr="00FF2431">
        <w:rPr>
          <w:rStyle w:val="Emphasis"/>
          <w:highlight w:val="green"/>
        </w:rPr>
        <w:t>end of the conflict</w:t>
      </w:r>
      <w:r w:rsidRPr="00FF2431">
        <w:rPr>
          <w:sz w:val="16"/>
        </w:rPr>
        <w:t xml:space="preserve">.47 Schrodinger’s wave equation furthers our understanding of the compatibility of quantum mechanics with foreign policy analysis. Inferring from his postulation, it is impossible to understand the totality of a State’s foreign policy behaviour. Rather, </w:t>
      </w:r>
      <w:r w:rsidRPr="00FF2431">
        <w:rPr>
          <w:rStyle w:val="Emphasis"/>
          <w:highlight w:val="green"/>
        </w:rPr>
        <w:t>every State</w:t>
      </w:r>
      <w:r w:rsidRPr="00FF2431">
        <w:rPr>
          <w:rStyle w:val="StyleUnderline"/>
        </w:rPr>
        <w:t xml:space="preserve"> </w:t>
      </w:r>
      <w:r w:rsidRPr="00FF2431">
        <w:rPr>
          <w:rStyle w:val="StyleUnderline"/>
          <w:highlight w:val="green"/>
        </w:rPr>
        <w:t>possesses</w:t>
      </w:r>
      <w:r w:rsidRPr="00FF2431">
        <w:rPr>
          <w:sz w:val="16"/>
          <w:highlight w:val="green"/>
        </w:rPr>
        <w:t xml:space="preserve"> </w:t>
      </w:r>
      <w:r w:rsidRPr="00FF2431">
        <w:rPr>
          <w:rStyle w:val="Emphasis"/>
          <w:highlight w:val="green"/>
        </w:rPr>
        <w:t>every possible</w:t>
      </w:r>
      <w:r w:rsidRPr="00FF2431">
        <w:rPr>
          <w:rStyle w:val="StyleUnderline"/>
          <w:highlight w:val="green"/>
        </w:rPr>
        <w:t xml:space="preserve"> theoretical </w:t>
      </w:r>
      <w:r w:rsidRPr="00FF2431">
        <w:rPr>
          <w:rStyle w:val="Emphasis"/>
          <w:highlight w:val="green"/>
        </w:rPr>
        <w:t>element</w:t>
      </w:r>
      <w:r w:rsidRPr="00FF2431">
        <w:rPr>
          <w:rStyle w:val="StyleUnderline"/>
        </w:rPr>
        <w:t xml:space="preserve"> </w:t>
      </w:r>
      <w:r w:rsidRPr="00FF2431">
        <w:rPr>
          <w:sz w:val="16"/>
        </w:rPr>
        <w:t xml:space="preserve">that can be attributed to a State’s foreign policy. For instance, before observation is made, </w:t>
      </w:r>
      <w:r w:rsidRPr="00FF2431">
        <w:rPr>
          <w:rStyle w:val="StyleUnderline"/>
        </w:rPr>
        <w:t>every state is weak and strong at the same time</w:t>
      </w:r>
      <w:r w:rsidRPr="00FF2431">
        <w:rPr>
          <w:sz w:val="16"/>
        </w:rPr>
        <w:t xml:space="preserve">; </w:t>
      </w:r>
      <w:r w:rsidRPr="00FF2431">
        <w:rPr>
          <w:rStyle w:val="StyleUnderline"/>
        </w:rPr>
        <w:t>aggressive and accommodating</w:t>
      </w:r>
      <w:r w:rsidRPr="00FF2431">
        <w:rPr>
          <w:sz w:val="16"/>
        </w:rPr>
        <w:t xml:space="preserve">; </w:t>
      </w:r>
      <w:r w:rsidRPr="00FF2431">
        <w:rPr>
          <w:rStyle w:val="StyleUnderline"/>
        </w:rPr>
        <w:t>cooperative and competitive</w:t>
      </w:r>
      <w:r w:rsidRPr="00FF2431">
        <w:rPr>
          <w:sz w:val="16"/>
        </w:rPr>
        <w:t xml:space="preserve">. However, upon observation, </w:t>
      </w:r>
      <w:r w:rsidRPr="00FF2431">
        <w:rPr>
          <w:rStyle w:val="Emphasis"/>
          <w:highlight w:val="green"/>
        </w:rPr>
        <w:t>the observer</w:t>
      </w:r>
      <w:r w:rsidRPr="00FF2431">
        <w:rPr>
          <w:rStyle w:val="StyleUnderline"/>
        </w:rPr>
        <w:t xml:space="preserve"> interferes </w:t>
      </w:r>
      <w:r w:rsidRPr="00FF2431">
        <w:rPr>
          <w:rStyle w:val="StyleUnderline"/>
          <w:highlight w:val="green"/>
        </w:rPr>
        <w:t xml:space="preserve">with </w:t>
      </w:r>
      <w:r w:rsidRPr="00FF2431">
        <w:rPr>
          <w:rStyle w:val="Emphasis"/>
          <w:highlight w:val="green"/>
        </w:rPr>
        <w:t>reality</w:t>
      </w:r>
      <w:r w:rsidRPr="00FF2431">
        <w:rPr>
          <w:sz w:val="16"/>
          <w:highlight w:val="green"/>
        </w:rPr>
        <w:t xml:space="preserve"> </w:t>
      </w:r>
      <w:r w:rsidRPr="00FF2431">
        <w:rPr>
          <w:rStyle w:val="StyleUnderline"/>
          <w:highlight w:val="green"/>
        </w:rPr>
        <w:t>such that</w:t>
      </w:r>
      <w:r w:rsidRPr="00FF2431">
        <w:rPr>
          <w:rStyle w:val="StyleUnderline"/>
        </w:rPr>
        <w:t xml:space="preserve"> the condition of </w:t>
      </w:r>
      <w:r w:rsidRPr="00FF2431">
        <w:rPr>
          <w:rStyle w:val="StyleUnderline"/>
          <w:highlight w:val="green"/>
        </w:rPr>
        <w:t>the</w:t>
      </w:r>
      <w:r w:rsidRPr="00FF2431">
        <w:rPr>
          <w:sz w:val="16"/>
          <w:highlight w:val="green"/>
        </w:rPr>
        <w:t xml:space="preserve"> </w:t>
      </w:r>
      <w:r w:rsidRPr="00FF2431">
        <w:rPr>
          <w:rStyle w:val="StyleUnderline"/>
          <w:highlight w:val="green"/>
        </w:rPr>
        <w:t>State aligns with</w:t>
      </w:r>
      <w:r w:rsidRPr="00FF2431">
        <w:rPr>
          <w:rStyle w:val="StyleUnderline"/>
        </w:rPr>
        <w:t xml:space="preserve"> </w:t>
      </w:r>
      <w:r w:rsidRPr="00FF2431">
        <w:rPr>
          <w:rStyle w:val="Emphasis"/>
          <w:highlight w:val="green"/>
        </w:rPr>
        <w:t>the premonition</w:t>
      </w:r>
      <w:r w:rsidRPr="00FF2431">
        <w:rPr>
          <w:rStyle w:val="StyleUnderline"/>
          <w:highlight w:val="green"/>
        </w:rPr>
        <w:t xml:space="preserve"> of the </w:t>
      </w:r>
      <w:r w:rsidRPr="00FF2431">
        <w:rPr>
          <w:rStyle w:val="Emphasis"/>
          <w:highlight w:val="green"/>
        </w:rPr>
        <w:t>observer</w:t>
      </w:r>
      <w:r w:rsidRPr="00FF2431">
        <w:rPr>
          <w:sz w:val="16"/>
        </w:rPr>
        <w:t xml:space="preserve">/analyst. Thus, we are uncertain of a State’s foreign policy behaviour until we decide to observe and/or analyse. Upon analysis, </w:t>
      </w:r>
      <w:r w:rsidRPr="00FF2431">
        <w:rPr>
          <w:rStyle w:val="StyleUnderline"/>
          <w:highlight w:val="green"/>
        </w:rPr>
        <w:t>our uncertainty is</w:t>
      </w:r>
      <w:r w:rsidRPr="00FF2431">
        <w:rPr>
          <w:rStyle w:val="StyleUnderline"/>
        </w:rPr>
        <w:t xml:space="preserve"> substituted by </w:t>
      </w:r>
      <w:r w:rsidRPr="00FF2431">
        <w:rPr>
          <w:rStyle w:val="Emphasis"/>
          <w:highlight w:val="green"/>
        </w:rPr>
        <w:t>the ‘creation’ of reality</w:t>
      </w:r>
      <w:r w:rsidRPr="00FF2431">
        <w:rPr>
          <w:sz w:val="16"/>
        </w:rPr>
        <w:t xml:space="preserve">. It is at this point therefore that the foreign policy analyst relinquishes every claim to objectivity, having created the reality s/he claims to analyse. Relating the foregoing to Bohr’s contribution to Quantum Mechanics, the foreign policy analyst can no longer be regarded as an impartial observer but as an active participant. The instrument with which s/he assesses a phenomenon directly interacts with the physical object being observed to influence the result obtained. Consequently, we could safely assume that if no one was observing, then nothing would be existing. Then, </w:t>
      </w:r>
      <w:r w:rsidRPr="00FF2431">
        <w:rPr>
          <w:rStyle w:val="StyleUnderline"/>
        </w:rPr>
        <w:t xml:space="preserve">should we now assume that </w:t>
      </w:r>
      <w:r w:rsidRPr="00FF2431">
        <w:rPr>
          <w:rStyle w:val="Emphasis"/>
          <w:highlight w:val="green"/>
        </w:rPr>
        <w:t>occurrences</w:t>
      </w:r>
      <w:r w:rsidRPr="00FF2431">
        <w:rPr>
          <w:rStyle w:val="StyleUnderline"/>
          <w:highlight w:val="green"/>
        </w:rPr>
        <w:t xml:space="preserve"> in </w:t>
      </w:r>
      <w:r w:rsidRPr="00FF2431">
        <w:rPr>
          <w:rStyle w:val="Emphasis"/>
          <w:highlight w:val="green"/>
        </w:rPr>
        <w:t>international politics</w:t>
      </w:r>
      <w:r w:rsidRPr="00FF2431">
        <w:rPr>
          <w:rStyle w:val="StyleUnderline"/>
          <w:highlight w:val="green"/>
        </w:rPr>
        <w:t xml:space="preserve"> are the</w:t>
      </w:r>
      <w:r w:rsidRPr="00FF2431">
        <w:rPr>
          <w:rStyle w:val="StyleUnderline"/>
        </w:rPr>
        <w:t xml:space="preserve"> </w:t>
      </w:r>
      <w:r w:rsidRPr="00FF2431">
        <w:rPr>
          <w:rStyle w:val="Emphasis"/>
          <w:highlight w:val="green"/>
        </w:rPr>
        <w:t>creation of analysts</w:t>
      </w:r>
      <w:r w:rsidRPr="00FF2431">
        <w:rPr>
          <w:sz w:val="16"/>
          <w:highlight w:val="green"/>
        </w:rPr>
        <w:t>?</w:t>
      </w:r>
      <w:r w:rsidRPr="00FF2431">
        <w:rPr>
          <w:sz w:val="16"/>
        </w:rPr>
        <w:t xml:space="preserve"> To a large extent, </w:t>
      </w:r>
      <w:r w:rsidRPr="00FF2431">
        <w:rPr>
          <w:rStyle w:val="StyleUnderline"/>
          <w:highlight w:val="green"/>
        </w:rPr>
        <w:t>the answer weighs</w:t>
      </w:r>
      <w:r w:rsidRPr="00FF2431">
        <w:rPr>
          <w:rStyle w:val="StyleUnderline"/>
        </w:rPr>
        <w:t xml:space="preserve"> to the affirmative</w:t>
      </w:r>
      <w:r w:rsidRPr="00FF2431">
        <w:rPr>
          <w:sz w:val="16"/>
        </w:rPr>
        <w:t xml:space="preserve"> </w:t>
      </w:r>
      <w:r w:rsidRPr="00FF2431">
        <w:rPr>
          <w:rStyle w:val="StyleUnderline"/>
        </w:rPr>
        <w:t xml:space="preserve">and accounts for </w:t>
      </w:r>
      <w:r w:rsidRPr="00FF2431">
        <w:rPr>
          <w:rStyle w:val="Emphasis"/>
          <w:highlight w:val="green"/>
        </w:rPr>
        <w:t>why</w:t>
      </w:r>
      <w:r w:rsidRPr="00FF2431">
        <w:rPr>
          <w:rStyle w:val="StyleUnderline"/>
        </w:rPr>
        <w:t xml:space="preserve"> certain </w:t>
      </w:r>
      <w:r w:rsidRPr="00FF2431">
        <w:rPr>
          <w:rStyle w:val="Emphasis"/>
          <w:highlight w:val="green"/>
        </w:rPr>
        <w:t>state</w:t>
      </w:r>
      <w:r w:rsidRPr="00FF2431">
        <w:rPr>
          <w:sz w:val="16"/>
          <w:highlight w:val="green"/>
        </w:rPr>
        <w:t xml:space="preserve"> </w:t>
      </w:r>
      <w:r w:rsidRPr="00FF2431">
        <w:rPr>
          <w:rStyle w:val="StyleUnderline"/>
          <w:highlight w:val="green"/>
        </w:rPr>
        <w:t xml:space="preserve">and </w:t>
      </w:r>
      <w:r w:rsidRPr="00FF2431">
        <w:rPr>
          <w:rStyle w:val="Emphasis"/>
          <w:highlight w:val="green"/>
        </w:rPr>
        <w:t>non-state actors</w:t>
      </w:r>
      <w:r w:rsidRPr="00FF2431">
        <w:rPr>
          <w:sz w:val="16"/>
        </w:rPr>
        <w:t xml:space="preserve">, </w:t>
      </w:r>
      <w:r w:rsidRPr="00FF2431">
        <w:rPr>
          <w:rStyle w:val="StyleUnderline"/>
        </w:rPr>
        <w:t xml:space="preserve">cognizant of this fact, </w:t>
      </w:r>
      <w:r w:rsidRPr="00FF2431">
        <w:rPr>
          <w:rStyle w:val="StyleUnderline"/>
          <w:highlight w:val="green"/>
        </w:rPr>
        <w:t xml:space="preserve">have </w:t>
      </w:r>
      <w:r w:rsidRPr="00FF2431">
        <w:rPr>
          <w:rStyle w:val="Emphasis"/>
          <w:highlight w:val="green"/>
        </w:rPr>
        <w:t>immensely</w:t>
      </w:r>
      <w:r w:rsidRPr="00FF2431">
        <w:rPr>
          <w:rStyle w:val="Emphasis"/>
        </w:rPr>
        <w:t xml:space="preserve"> </w:t>
      </w:r>
      <w:r w:rsidRPr="00FF2431">
        <w:rPr>
          <w:rStyle w:val="Emphasis"/>
          <w:highlight w:val="green"/>
        </w:rPr>
        <w:t>invested</w:t>
      </w:r>
      <w:r w:rsidRPr="00FF2431">
        <w:rPr>
          <w:rStyle w:val="StyleUnderline"/>
        </w:rPr>
        <w:t xml:space="preserve"> </w:t>
      </w:r>
      <w:r w:rsidRPr="00FF2431">
        <w:rPr>
          <w:rStyle w:val="StyleUnderline"/>
          <w:highlight w:val="green"/>
        </w:rPr>
        <w:t>towards gaining</w:t>
      </w:r>
      <w:r w:rsidRPr="00FF2431">
        <w:rPr>
          <w:rStyle w:val="StyleUnderline"/>
        </w:rPr>
        <w:t xml:space="preserve"> the </w:t>
      </w:r>
      <w:r w:rsidRPr="00FF2431">
        <w:rPr>
          <w:rStyle w:val="Emphasis"/>
          <w:highlight w:val="green"/>
        </w:rPr>
        <w:t>attention</w:t>
      </w:r>
      <w:r w:rsidRPr="00FF2431">
        <w:rPr>
          <w:rStyle w:val="Emphasis"/>
        </w:rPr>
        <w:t xml:space="preserve"> of observers</w:t>
      </w:r>
      <w:r w:rsidRPr="00FF2431">
        <w:rPr>
          <w:sz w:val="16"/>
        </w:rPr>
        <w:t xml:space="preserve">/analysts. </w:t>
      </w:r>
      <w:r w:rsidRPr="00FF2431">
        <w:rPr>
          <w:rStyle w:val="Emphasis"/>
          <w:highlight w:val="green"/>
        </w:rPr>
        <w:t>Terrorist</w:t>
      </w:r>
      <w:r w:rsidRPr="00FF2431">
        <w:rPr>
          <w:sz w:val="16"/>
        </w:rPr>
        <w:t xml:space="preserve"> organizations </w:t>
      </w:r>
      <w:r w:rsidRPr="00FF2431">
        <w:rPr>
          <w:rStyle w:val="StyleUnderline"/>
        </w:rPr>
        <w:t xml:space="preserve">routinely </w:t>
      </w:r>
      <w:r w:rsidRPr="00FF2431">
        <w:rPr>
          <w:rStyle w:val="StyleUnderline"/>
          <w:highlight w:val="green"/>
        </w:rPr>
        <w:t xml:space="preserve">post </w:t>
      </w:r>
      <w:r w:rsidRPr="00FF2431">
        <w:rPr>
          <w:rStyle w:val="Emphasis"/>
          <w:highlight w:val="green"/>
        </w:rPr>
        <w:t xml:space="preserve">videos </w:t>
      </w:r>
      <w:r w:rsidRPr="00AC5833">
        <w:rPr>
          <w:rStyle w:val="StyleUnderline"/>
        </w:rPr>
        <w:t>of violence</w:t>
      </w:r>
      <w:r w:rsidRPr="00FF2431">
        <w:rPr>
          <w:rStyle w:val="StyleUnderline"/>
        </w:rPr>
        <w:t xml:space="preserve"> on the internet</w:t>
      </w:r>
      <w:r w:rsidRPr="00FF2431">
        <w:rPr>
          <w:sz w:val="16"/>
        </w:rPr>
        <w:t xml:space="preserve"> </w:t>
      </w:r>
      <w:r w:rsidRPr="00FF2431">
        <w:rPr>
          <w:rStyle w:val="StyleUnderline"/>
        </w:rPr>
        <w:t xml:space="preserve">for analysts </w:t>
      </w:r>
      <w:r w:rsidRPr="00FF2431">
        <w:rPr>
          <w:rStyle w:val="Emphasis"/>
          <w:highlight w:val="green"/>
        </w:rPr>
        <w:t>to ‘create’</w:t>
      </w:r>
      <w:r w:rsidRPr="00FF2431">
        <w:rPr>
          <w:rStyle w:val="StyleUnderline"/>
          <w:highlight w:val="green"/>
        </w:rPr>
        <w:t xml:space="preserve"> their</w:t>
      </w:r>
      <w:r w:rsidRPr="00FF2431">
        <w:rPr>
          <w:rStyle w:val="StyleUnderline"/>
        </w:rPr>
        <w:t xml:space="preserve"> </w:t>
      </w:r>
      <w:r w:rsidRPr="00FF2431">
        <w:rPr>
          <w:rStyle w:val="Emphasis"/>
          <w:highlight w:val="green"/>
        </w:rPr>
        <w:t>existence</w:t>
      </w:r>
      <w:r w:rsidRPr="00FF2431">
        <w:rPr>
          <w:sz w:val="16"/>
        </w:rPr>
        <w:t xml:space="preserve">. </w:t>
      </w:r>
      <w:r w:rsidRPr="00FF2431">
        <w:rPr>
          <w:rStyle w:val="StyleUnderline"/>
          <w:highlight w:val="green"/>
        </w:rPr>
        <w:t>States</w:t>
      </w:r>
      <w:r w:rsidRPr="00FF2431">
        <w:rPr>
          <w:rStyle w:val="StyleUnderline"/>
        </w:rPr>
        <w:t xml:space="preserve"> regularly </w:t>
      </w:r>
      <w:r w:rsidRPr="00FF2431">
        <w:rPr>
          <w:rStyle w:val="StyleUnderline"/>
          <w:highlight w:val="green"/>
        </w:rPr>
        <w:t>release videos</w:t>
      </w:r>
      <w:r w:rsidRPr="00FF2431">
        <w:rPr>
          <w:rStyle w:val="StyleUnderline"/>
        </w:rPr>
        <w:t xml:space="preserve"> and images </w:t>
      </w:r>
      <w:r w:rsidRPr="00FF2431">
        <w:rPr>
          <w:rStyle w:val="StyleUnderline"/>
          <w:highlight w:val="green"/>
        </w:rPr>
        <w:t xml:space="preserve">of </w:t>
      </w:r>
      <w:r w:rsidRPr="00FF2431">
        <w:rPr>
          <w:rStyle w:val="Emphasis"/>
          <w:highlight w:val="green"/>
        </w:rPr>
        <w:t>military drills</w:t>
      </w:r>
      <w:r w:rsidRPr="00FF2431">
        <w:rPr>
          <w:sz w:val="16"/>
          <w:highlight w:val="green"/>
        </w:rPr>
        <w:t xml:space="preserve"> </w:t>
      </w:r>
      <w:r w:rsidRPr="00FF2431">
        <w:rPr>
          <w:rStyle w:val="StyleUnderline"/>
          <w:highlight w:val="green"/>
        </w:rPr>
        <w:t>and</w:t>
      </w:r>
      <w:r w:rsidRPr="00FF2431">
        <w:rPr>
          <w:sz w:val="16"/>
        </w:rPr>
        <w:t xml:space="preserve"> military </w:t>
      </w:r>
      <w:r w:rsidRPr="00FF2431">
        <w:rPr>
          <w:rStyle w:val="Emphasis"/>
          <w:highlight w:val="green"/>
        </w:rPr>
        <w:t>hardware</w:t>
      </w:r>
      <w:r w:rsidRPr="00FF2431">
        <w:rPr>
          <w:sz w:val="16"/>
        </w:rPr>
        <w:t xml:space="preserve">. </w:t>
      </w:r>
      <w:r w:rsidRPr="00FF2431">
        <w:rPr>
          <w:rStyle w:val="StyleUnderline"/>
        </w:rPr>
        <w:t>The essence is to gain attention of</w:t>
      </w:r>
      <w:r w:rsidRPr="00FF2431">
        <w:rPr>
          <w:sz w:val="16"/>
        </w:rPr>
        <w:t xml:space="preserve"> </w:t>
      </w:r>
      <w:r w:rsidRPr="00FF2431">
        <w:rPr>
          <w:rStyle w:val="StyleUnderline"/>
        </w:rPr>
        <w:t>analysts who would</w:t>
      </w:r>
      <w:r w:rsidRPr="00FF2431">
        <w:rPr>
          <w:sz w:val="16"/>
        </w:rPr>
        <w:t xml:space="preserve"> therefore </w:t>
      </w:r>
      <w:r w:rsidRPr="00FF2431">
        <w:rPr>
          <w:rStyle w:val="StyleUnderline"/>
        </w:rPr>
        <w:t>‘create’ the desired reality</w:t>
      </w:r>
      <w:r w:rsidRPr="00FF2431">
        <w:rPr>
          <w:sz w:val="16"/>
        </w:rPr>
        <w:t xml:space="preserve">. Indeed, terrorism is non-existent until it is so designated by analysts. More so, war is simply what analysts and observers make of it. In addition to the foregoing, quantum mechanics gives us insight in understanding causation. This is chiefly in its notion of interconnectedness which carries potentially far-reaching implications for foreign policy analysis. According to Senge, et al, we are now aware that interconnectivity is the organizing principle of the universe.48 The universe is interconnected in a complex web or relationships such that we cannot adequately understand a physical reality without acknowledging its web of relationships. However, this aspect of the universe was ignored by the Newtonian scientists perhaps as a result of the pervasiveness of relationships which can sometimes fade into the background so that “only the apparently separate ‘things’ of the world are noticed.”49 If objects are interconnected within the universe, do we then assume same for humans and States? Of course, yes. This is largely because humans as well as </w:t>
      </w:r>
      <w:r w:rsidRPr="00FF2431">
        <w:rPr>
          <w:rStyle w:val="StyleUnderline"/>
        </w:rPr>
        <w:t>States share the same</w:t>
      </w:r>
      <w:r w:rsidRPr="00FF2431">
        <w:rPr>
          <w:sz w:val="16"/>
        </w:rPr>
        <w:t xml:space="preserve"> </w:t>
      </w:r>
      <w:r w:rsidRPr="00FF2431">
        <w:rPr>
          <w:rStyle w:val="StyleUnderline"/>
        </w:rPr>
        <w:t>feature with all other objects</w:t>
      </w:r>
      <w:r w:rsidRPr="00FF2431">
        <w:rPr>
          <w:sz w:val="16"/>
        </w:rPr>
        <w:t xml:space="preserve">: </w:t>
      </w:r>
      <w:r w:rsidRPr="00FF2431">
        <w:rPr>
          <w:rStyle w:val="StyleUnderline"/>
        </w:rPr>
        <w:t>wave-particle duality</w:t>
      </w:r>
      <w:r w:rsidRPr="00FF2431">
        <w:rPr>
          <w:sz w:val="16"/>
        </w:rPr>
        <w:t xml:space="preserve">. </w:t>
      </w:r>
      <w:r w:rsidRPr="00FF2431">
        <w:rPr>
          <w:rStyle w:val="StyleUnderline"/>
        </w:rPr>
        <w:t>As particles they have form,</w:t>
      </w:r>
      <w:r w:rsidRPr="00FF2431">
        <w:rPr>
          <w:sz w:val="16"/>
        </w:rPr>
        <w:t xml:space="preserve"> </w:t>
      </w:r>
      <w:r w:rsidRPr="00FF2431">
        <w:rPr>
          <w:rStyle w:val="StyleUnderline"/>
        </w:rPr>
        <w:t>boundaries, and identity while as wave</w:t>
      </w:r>
      <w:r w:rsidRPr="00FF2431">
        <w:rPr>
          <w:sz w:val="16"/>
        </w:rPr>
        <w:t xml:space="preserve">, </w:t>
      </w:r>
      <w:r w:rsidRPr="00FF2431">
        <w:rPr>
          <w:rStyle w:val="StyleUnderline"/>
        </w:rPr>
        <w:t>they possess an unstructured potential which,</w:t>
      </w:r>
      <w:r w:rsidRPr="00FF2431">
        <w:rPr>
          <w:sz w:val="16"/>
        </w:rPr>
        <w:t xml:space="preserve"> according to Zohar, </w:t>
      </w:r>
      <w:r w:rsidRPr="00FF2431">
        <w:rPr>
          <w:rStyle w:val="StyleUnderline"/>
        </w:rPr>
        <w:t>spreads out across the boundaries of space, time, choice and identity</w:t>
      </w:r>
      <w:r w:rsidRPr="00FF2431">
        <w:rPr>
          <w:sz w:val="16"/>
        </w:rPr>
        <w:t xml:space="preserve">.50 Therefore, State and non-State actors, as applicable to other objects, are interconnected or better still entangled in a complex manner that makes it particularly tasking if not impossible to accurately assess foreign policy behaviour. From the foregoing, it could be assumed that quantum mechanics emphasizes what we cannot do over what we can do. How does it then help our understanding of foreign policy? The answer is not far-fetched. </w:t>
      </w:r>
      <w:r w:rsidRPr="00FF2431">
        <w:rPr>
          <w:rStyle w:val="StyleUnderline"/>
          <w:highlight w:val="green"/>
        </w:rPr>
        <w:t>By identifying</w:t>
      </w:r>
      <w:r w:rsidRPr="00FF2431">
        <w:rPr>
          <w:rStyle w:val="StyleUnderline"/>
        </w:rPr>
        <w:t xml:space="preserve"> </w:t>
      </w:r>
      <w:r w:rsidRPr="00FF2431">
        <w:rPr>
          <w:rStyle w:val="Emphasis"/>
          <w:highlight w:val="green"/>
        </w:rPr>
        <w:t>what we cannot do</w:t>
      </w:r>
      <w:r w:rsidRPr="00FF2431">
        <w:rPr>
          <w:sz w:val="16"/>
          <w:highlight w:val="green"/>
        </w:rPr>
        <w:t>,</w:t>
      </w:r>
      <w:r w:rsidRPr="00FF2431">
        <w:rPr>
          <w:sz w:val="16"/>
        </w:rPr>
        <w:t xml:space="preserve"> </w:t>
      </w:r>
      <w:r w:rsidRPr="00FF2431">
        <w:rPr>
          <w:rStyle w:val="StyleUnderline"/>
          <w:highlight w:val="green"/>
        </w:rPr>
        <w:t>quantum</w:t>
      </w:r>
      <w:r w:rsidRPr="00FF2431">
        <w:rPr>
          <w:rStyle w:val="StyleUnderline"/>
        </w:rPr>
        <w:t xml:space="preserve"> mechanics </w:t>
      </w:r>
      <w:r w:rsidRPr="00FF2431">
        <w:rPr>
          <w:rStyle w:val="StyleUnderline"/>
          <w:highlight w:val="green"/>
        </w:rPr>
        <w:t xml:space="preserve">saves us from </w:t>
      </w:r>
      <w:r w:rsidRPr="00FF2431">
        <w:rPr>
          <w:rStyle w:val="Emphasis"/>
          <w:highlight w:val="green"/>
        </w:rPr>
        <w:t>raising false alarms</w:t>
      </w:r>
      <w:r w:rsidRPr="00FF2431">
        <w:rPr>
          <w:sz w:val="16"/>
          <w:highlight w:val="green"/>
        </w:rPr>
        <w:t xml:space="preserve"> </w:t>
      </w:r>
      <w:r w:rsidRPr="00FF2431">
        <w:rPr>
          <w:rStyle w:val="StyleUnderline"/>
          <w:highlight w:val="green"/>
        </w:rPr>
        <w:t>and</w:t>
      </w:r>
      <w:r w:rsidRPr="00FF2431">
        <w:rPr>
          <w:rStyle w:val="StyleUnderline"/>
        </w:rPr>
        <w:t xml:space="preserve"> </w:t>
      </w:r>
      <w:r w:rsidRPr="00FF2431">
        <w:rPr>
          <w:rStyle w:val="StyleUnderline"/>
          <w:highlight w:val="green"/>
        </w:rPr>
        <w:t xml:space="preserve">making </w:t>
      </w:r>
      <w:r w:rsidRPr="00FF2431">
        <w:rPr>
          <w:rStyle w:val="Emphasis"/>
          <w:highlight w:val="green"/>
        </w:rPr>
        <w:t>erroneous claims</w:t>
      </w:r>
      <w:r w:rsidRPr="00FF2431">
        <w:rPr>
          <w:sz w:val="16"/>
          <w:highlight w:val="green"/>
        </w:rPr>
        <w:t xml:space="preserve">. </w:t>
      </w:r>
      <w:r w:rsidRPr="00FF2431">
        <w:rPr>
          <w:rStyle w:val="StyleUnderline"/>
          <w:highlight w:val="green"/>
        </w:rPr>
        <w:t>It</w:t>
      </w:r>
      <w:r w:rsidRPr="00FF2431">
        <w:rPr>
          <w:rStyle w:val="StyleUnderline"/>
        </w:rPr>
        <w:t xml:space="preserve"> rather </w:t>
      </w:r>
      <w:r w:rsidRPr="00FF2431">
        <w:rPr>
          <w:rStyle w:val="StyleUnderline"/>
          <w:highlight w:val="green"/>
        </w:rPr>
        <w:t xml:space="preserve">makes case for </w:t>
      </w:r>
      <w:r w:rsidRPr="00FF2431">
        <w:rPr>
          <w:rStyle w:val="Emphasis"/>
          <w:highlight w:val="green"/>
        </w:rPr>
        <w:t>intellectual diligence</w:t>
      </w:r>
      <w:r w:rsidRPr="00FF2431">
        <w:rPr>
          <w:sz w:val="16"/>
        </w:rPr>
        <w:t xml:space="preserve"> by encouraging cross-paradigmatic approach to foreign policy analysis. It underscores that no single theory or approach to foreign policy analysis is on its own adequate for foreign policy analysis. Thus, by engaging all possible approaches, the analyst increases the proportion of objectivity in his/her analysis</w:t>
      </w:r>
    </w:p>
    <w:p w14:paraId="60FB69C0" w14:textId="77777777" w:rsidR="009B3BCE" w:rsidRDefault="009B3BCE" w:rsidP="009B3BCE">
      <w:pPr>
        <w:pStyle w:val="Heading4"/>
      </w:pPr>
      <w:r>
        <w:t xml:space="preserve">Classical decision theory is </w:t>
      </w:r>
      <w:r w:rsidRPr="00BA4ECE">
        <w:rPr>
          <w:u w:val="single"/>
        </w:rPr>
        <w:t>unfalsifiable</w:t>
      </w:r>
      <w:r>
        <w:t xml:space="preserve"> and ignores </w:t>
      </w:r>
      <w:r w:rsidRPr="00BA4ECE">
        <w:rPr>
          <w:u w:val="single"/>
        </w:rPr>
        <w:t>superposition</w:t>
      </w:r>
      <w:r>
        <w:rPr>
          <w:u w:val="single"/>
        </w:rPr>
        <w:t>s</w:t>
      </w:r>
      <w:r>
        <w:t xml:space="preserve"> of </w:t>
      </w:r>
      <w:r w:rsidRPr="00BA4ECE">
        <w:rPr>
          <w:u w:val="single"/>
        </w:rPr>
        <w:t>state preferences</w:t>
      </w:r>
      <w:r>
        <w:t xml:space="preserve">. </w:t>
      </w:r>
    </w:p>
    <w:p w14:paraId="2814E20A" w14:textId="77777777" w:rsidR="009B3BCE" w:rsidRPr="00E21EAD" w:rsidRDefault="009B3BCE" w:rsidP="009B3BCE">
      <w:pPr>
        <w:rPr>
          <w:sz w:val="16"/>
          <w:szCs w:val="16"/>
        </w:rPr>
      </w:pPr>
      <w:r w:rsidRPr="001A323E">
        <w:rPr>
          <w:rStyle w:val="Style13ptBold"/>
        </w:rPr>
        <w:t>Der Derian and Wendt 20</w:t>
      </w:r>
      <w:r>
        <w:t xml:space="preserve"> </w:t>
      </w:r>
      <w:r w:rsidRPr="00E21EAD">
        <w:rPr>
          <w:sz w:val="16"/>
          <w:szCs w:val="16"/>
        </w:rPr>
        <w:t xml:space="preserve">– James Der Derian is the Michael Hintze Chair of International Security Studies and Director of the Centre for International Security Studies at The University of Sydney, having taken up his appointment in January 2013. His research and teaching interests are in international security, information technology, international theory and documentary film; Alexander Wendt is an American political scientist who is one of the core social constructivist researchers in the field of international relations, and a key contributor to quantum social science (“Quantizing international relations: The case for quantum approaches to international theory and security practice”, </w:t>
      </w:r>
      <w:r w:rsidRPr="00E21EAD">
        <w:rPr>
          <w:i/>
          <w:iCs/>
          <w:sz w:val="16"/>
          <w:szCs w:val="16"/>
        </w:rPr>
        <w:lastRenderedPageBreak/>
        <w:t xml:space="preserve">Security Dialogue </w:t>
      </w:r>
      <w:r w:rsidRPr="00E21EAD">
        <w:rPr>
          <w:sz w:val="16"/>
          <w:szCs w:val="16"/>
        </w:rPr>
        <w:t xml:space="preserve">2020, Vol. 51(5) 399–413 © The Author(s) 2020, Available online at </w:t>
      </w:r>
      <w:hyperlink r:id="rId12" w:history="1">
        <w:r w:rsidRPr="00E21EAD">
          <w:rPr>
            <w:rStyle w:val="Hyperlink"/>
            <w:sz w:val="16"/>
            <w:szCs w:val="16"/>
          </w:rPr>
          <w:t>https://journals-sagepub-com.libproxy1.usc.edu/doi/pdf/10.1177/0967010620901905</w:t>
        </w:r>
      </w:hyperlink>
      <w:r w:rsidRPr="00E21EAD">
        <w:rPr>
          <w:sz w:val="16"/>
          <w:szCs w:val="16"/>
        </w:rPr>
        <w:t>, Accessed 11-04-2020)</w:t>
      </w:r>
    </w:p>
    <w:p w14:paraId="443053B4" w14:textId="77777777" w:rsidR="009B3BCE" w:rsidRDefault="009B3BCE" w:rsidP="009B3BCE">
      <w:pPr>
        <w:rPr>
          <w:sz w:val="16"/>
        </w:rPr>
      </w:pPr>
      <w:r w:rsidRPr="00C222E2">
        <w:rPr>
          <w:sz w:val="16"/>
        </w:rPr>
        <w:t xml:space="preserve">So far, this is about what is going on at a very micro level; </w:t>
      </w:r>
      <w:r w:rsidRPr="00C222E2">
        <w:rPr>
          <w:rStyle w:val="StyleUnderline"/>
          <w:highlight w:val="green"/>
        </w:rPr>
        <w:t>the question</w:t>
      </w:r>
      <w:r w:rsidRPr="00A42A51">
        <w:rPr>
          <w:rStyle w:val="StyleUnderline"/>
        </w:rPr>
        <w:t xml:space="preserve"> facing</w:t>
      </w:r>
      <w:r w:rsidRPr="00C222E2">
        <w:rPr>
          <w:sz w:val="16"/>
        </w:rPr>
        <w:t xml:space="preserve"> </w:t>
      </w:r>
      <w:r w:rsidRPr="00A42A51">
        <w:rPr>
          <w:rStyle w:val="StyleUnderline"/>
        </w:rPr>
        <w:t>international relations</w:t>
      </w:r>
      <w:r w:rsidRPr="00C222E2">
        <w:rPr>
          <w:sz w:val="16"/>
        </w:rPr>
        <w:t xml:space="preserve"> scholars and social scientists </w:t>
      </w:r>
      <w:r w:rsidRPr="00A42A51">
        <w:rPr>
          <w:rStyle w:val="StyleUnderline"/>
        </w:rPr>
        <w:t xml:space="preserve">more generally </w:t>
      </w:r>
      <w:r w:rsidRPr="00C222E2">
        <w:rPr>
          <w:rStyle w:val="StyleUnderline"/>
          <w:highlight w:val="green"/>
        </w:rPr>
        <w:t>is whether</w:t>
      </w:r>
      <w:r w:rsidRPr="00C222E2">
        <w:rPr>
          <w:sz w:val="16"/>
          <w:highlight w:val="green"/>
        </w:rPr>
        <w:t xml:space="preserve"> </w:t>
      </w:r>
      <w:r w:rsidRPr="00C222E2">
        <w:rPr>
          <w:rStyle w:val="Emphasis"/>
          <w:highlight w:val="green"/>
        </w:rPr>
        <w:t>superpositions</w:t>
      </w:r>
      <w:r w:rsidRPr="00C222E2">
        <w:rPr>
          <w:sz w:val="16"/>
        </w:rPr>
        <w:t xml:space="preserve"> and wave-function collapse </w:t>
      </w:r>
      <w:r w:rsidRPr="00C222E2">
        <w:rPr>
          <w:rStyle w:val="StyleUnderline"/>
          <w:highlight w:val="green"/>
        </w:rPr>
        <w:t>can be found at the</w:t>
      </w:r>
      <w:r w:rsidRPr="00C222E2">
        <w:rPr>
          <w:sz w:val="16"/>
        </w:rPr>
        <w:t xml:space="preserve"> human or </w:t>
      </w:r>
      <w:r w:rsidRPr="00C222E2">
        <w:rPr>
          <w:rStyle w:val="Emphasis"/>
          <w:highlight w:val="green"/>
        </w:rPr>
        <w:t>macro scale</w:t>
      </w:r>
      <w:r w:rsidRPr="00C222E2">
        <w:rPr>
          <w:sz w:val="16"/>
        </w:rPr>
        <w:t xml:space="preserve">, not just by analogy, but really. Most physicists would still say no because of the decoherence problem, where microscopic quantum effects ‘wash out’ in large, wet and warm environments like the brain (Waldner, 2017). However, that </w:t>
      </w:r>
      <w:r w:rsidRPr="00C222E2">
        <w:rPr>
          <w:rStyle w:val="StyleUnderline"/>
          <w:highlight w:val="green"/>
        </w:rPr>
        <w:t>opposition is</w:t>
      </w:r>
      <w:r w:rsidRPr="00A42A51">
        <w:rPr>
          <w:rStyle w:val="StyleUnderline"/>
        </w:rPr>
        <w:t xml:space="preserve"> clearly</w:t>
      </w:r>
      <w:r w:rsidRPr="00C222E2">
        <w:rPr>
          <w:sz w:val="16"/>
        </w:rPr>
        <w:t xml:space="preserve"> </w:t>
      </w:r>
      <w:r w:rsidRPr="00C222E2">
        <w:rPr>
          <w:rStyle w:val="StyleUnderline"/>
          <w:highlight w:val="green"/>
        </w:rPr>
        <w:t>challenged by</w:t>
      </w:r>
      <w:r w:rsidRPr="00A42A51">
        <w:rPr>
          <w:rStyle w:val="StyleUnderline"/>
        </w:rPr>
        <w:t xml:space="preserve"> the emergence of</w:t>
      </w:r>
      <w:r w:rsidRPr="00C222E2">
        <w:rPr>
          <w:sz w:val="16"/>
        </w:rPr>
        <w:t xml:space="preserve"> quantum biology and especially </w:t>
      </w:r>
      <w:r w:rsidRPr="00C222E2">
        <w:rPr>
          <w:rStyle w:val="StyleUnderline"/>
          <w:highlight w:val="green"/>
        </w:rPr>
        <w:t xml:space="preserve">quantum </w:t>
      </w:r>
      <w:r w:rsidRPr="00C222E2">
        <w:rPr>
          <w:rStyle w:val="StyleUnderline"/>
        </w:rPr>
        <w:t xml:space="preserve">decision </w:t>
      </w:r>
      <w:r w:rsidRPr="00C222E2">
        <w:rPr>
          <w:rStyle w:val="StyleUnderline"/>
          <w:highlight w:val="green"/>
        </w:rPr>
        <w:t>theory</w:t>
      </w:r>
      <w:r w:rsidRPr="00A42A51">
        <w:rPr>
          <w:rStyle w:val="StyleUnderline"/>
        </w:rPr>
        <w:t>.</w:t>
      </w:r>
      <w:r w:rsidRPr="00C222E2">
        <w:rPr>
          <w:sz w:val="16"/>
        </w:rPr>
        <w:t xml:space="preserve"> </w:t>
      </w:r>
      <w:r w:rsidRPr="00C222E2">
        <w:rPr>
          <w:rStyle w:val="Emphasis"/>
          <w:highlight w:val="green"/>
        </w:rPr>
        <w:t>Classical decision</w:t>
      </w:r>
      <w:r w:rsidRPr="00C222E2">
        <w:rPr>
          <w:sz w:val="16"/>
        </w:rPr>
        <w:t xml:space="preserve"> (‘rational choice’) </w:t>
      </w:r>
      <w:r w:rsidRPr="00C222E2">
        <w:rPr>
          <w:rStyle w:val="Emphasis"/>
          <w:highlight w:val="green"/>
        </w:rPr>
        <w:t>theory</w:t>
      </w:r>
      <w:r w:rsidRPr="00C222E2">
        <w:rPr>
          <w:sz w:val="16"/>
          <w:highlight w:val="green"/>
        </w:rPr>
        <w:t xml:space="preserve"> </w:t>
      </w:r>
      <w:r w:rsidRPr="00C222E2">
        <w:rPr>
          <w:rStyle w:val="StyleUnderline"/>
          <w:highlight w:val="green"/>
        </w:rPr>
        <w:t>assumes</w:t>
      </w:r>
      <w:r w:rsidRPr="00C222E2">
        <w:rPr>
          <w:sz w:val="16"/>
        </w:rPr>
        <w:t xml:space="preserve"> that </w:t>
      </w:r>
      <w:r w:rsidRPr="00C222E2">
        <w:rPr>
          <w:rStyle w:val="StyleUnderline"/>
          <w:highlight w:val="green"/>
        </w:rPr>
        <w:t xml:space="preserve">people have </w:t>
      </w:r>
      <w:r w:rsidRPr="00C222E2">
        <w:rPr>
          <w:rStyle w:val="Emphasis"/>
          <w:highlight w:val="green"/>
        </w:rPr>
        <w:t>a portfolio of preferences</w:t>
      </w:r>
      <w:r w:rsidRPr="00C222E2">
        <w:rPr>
          <w:sz w:val="16"/>
        </w:rPr>
        <w:t xml:space="preserve"> and beliefs </w:t>
      </w:r>
      <w:r w:rsidRPr="00C222E2">
        <w:rPr>
          <w:rStyle w:val="StyleUnderline"/>
        </w:rPr>
        <w:t>in their minds</w:t>
      </w:r>
      <w:r w:rsidRPr="00C222E2">
        <w:rPr>
          <w:sz w:val="16"/>
        </w:rPr>
        <w:t xml:space="preserve">, </w:t>
      </w:r>
      <w:r w:rsidRPr="00C222E2">
        <w:rPr>
          <w:rStyle w:val="StyleUnderline"/>
        </w:rPr>
        <w:t>which ideally obey</w:t>
      </w:r>
      <w:r w:rsidRPr="00C222E2">
        <w:rPr>
          <w:sz w:val="16"/>
        </w:rPr>
        <w:t xml:space="preserve"> the rules of </w:t>
      </w:r>
      <w:r w:rsidRPr="00C222E2">
        <w:rPr>
          <w:rStyle w:val="StyleUnderline"/>
        </w:rPr>
        <w:t>classical logic</w:t>
      </w:r>
      <w:r w:rsidRPr="00C222E2">
        <w:rPr>
          <w:sz w:val="16"/>
        </w:rPr>
        <w:t xml:space="preserve"> and thereby make their holders rational. Moreover, although rarely explicit, it seems clear that </w:t>
      </w:r>
      <w:r w:rsidRPr="00C222E2">
        <w:rPr>
          <w:rStyle w:val="StyleUnderline"/>
        </w:rPr>
        <w:t>a tacit assumption of this model is that the brains behind the human mind are classical</w:t>
      </w:r>
      <w:r w:rsidRPr="00C222E2">
        <w:rPr>
          <w:sz w:val="16"/>
        </w:rPr>
        <w:t xml:space="preserve">. </w:t>
      </w:r>
      <w:r w:rsidRPr="00C222E2">
        <w:rPr>
          <w:rStyle w:val="StyleUnderline"/>
        </w:rPr>
        <w:t>If they were quantum</w:t>
      </w:r>
      <w:r w:rsidRPr="00C222E2">
        <w:rPr>
          <w:sz w:val="16"/>
        </w:rPr>
        <w:t xml:space="preserve">, </w:t>
      </w:r>
      <w:r w:rsidRPr="00C222E2">
        <w:rPr>
          <w:rStyle w:val="StyleUnderline"/>
        </w:rPr>
        <w:t>why would the standard</w:t>
      </w:r>
      <w:r w:rsidRPr="00C222E2">
        <w:rPr>
          <w:sz w:val="16"/>
        </w:rPr>
        <w:t xml:space="preserve"> of rationality </w:t>
      </w:r>
      <w:r w:rsidRPr="00A42A51">
        <w:rPr>
          <w:rStyle w:val="StyleUnderline"/>
        </w:rPr>
        <w:t>be classical</w:t>
      </w:r>
      <w:r w:rsidRPr="00C222E2">
        <w:rPr>
          <w:sz w:val="16"/>
        </w:rPr>
        <w:t xml:space="preserve">, given the vastly greater, almost ‘super-rational’ computational powers of a quantum brain? All of which is to say, </w:t>
      </w:r>
      <w:r w:rsidRPr="00C222E2">
        <w:rPr>
          <w:rStyle w:val="StyleUnderline"/>
          <w:highlight w:val="green"/>
        </w:rPr>
        <w:t xml:space="preserve">according to </w:t>
      </w:r>
      <w:r w:rsidRPr="00C222E2">
        <w:rPr>
          <w:rStyle w:val="StyleUnderline"/>
        </w:rPr>
        <w:t xml:space="preserve">the </w:t>
      </w:r>
      <w:r w:rsidRPr="00C222E2">
        <w:rPr>
          <w:rStyle w:val="Emphasis"/>
          <w:highlight w:val="green"/>
        </w:rPr>
        <w:t>rationalist orthodoxy</w:t>
      </w:r>
      <w:r w:rsidRPr="00C222E2">
        <w:rPr>
          <w:sz w:val="16"/>
        </w:rPr>
        <w:t xml:space="preserve">, </w:t>
      </w:r>
      <w:r w:rsidRPr="00C222E2">
        <w:rPr>
          <w:rStyle w:val="StyleUnderline"/>
          <w:highlight w:val="green"/>
        </w:rPr>
        <w:t xml:space="preserve">the contents of </w:t>
      </w:r>
      <w:r w:rsidRPr="00C222E2">
        <w:rPr>
          <w:rStyle w:val="Emphasis"/>
          <w:highlight w:val="green"/>
        </w:rPr>
        <w:t>our mind</w:t>
      </w:r>
      <w:r w:rsidRPr="00C222E2">
        <w:rPr>
          <w:sz w:val="16"/>
        </w:rPr>
        <w:t xml:space="preserve">/brains – our ‘types’, in the jargon – </w:t>
      </w:r>
      <w:r w:rsidRPr="00C222E2">
        <w:rPr>
          <w:rStyle w:val="StyleUnderline"/>
          <w:highlight w:val="green"/>
        </w:rPr>
        <w:t xml:space="preserve">will always be in </w:t>
      </w:r>
      <w:r w:rsidRPr="00C222E2">
        <w:rPr>
          <w:rStyle w:val="Emphasis"/>
          <w:highlight w:val="green"/>
        </w:rPr>
        <w:t>well-defined states</w:t>
      </w:r>
      <w:r w:rsidRPr="00C222E2">
        <w:rPr>
          <w:sz w:val="16"/>
        </w:rPr>
        <w:t xml:space="preserve">. If they are rational, then actors can be assumed to know their own types, but often not those of others; as classical states, others can be assumed to have types, but they are hidden away in other brains. Thus, </w:t>
      </w:r>
      <w:r w:rsidRPr="00C222E2">
        <w:rPr>
          <w:rStyle w:val="Emphasis"/>
          <w:highlight w:val="green"/>
        </w:rPr>
        <w:t>the</w:t>
      </w:r>
      <w:r w:rsidRPr="00A42A51">
        <w:rPr>
          <w:rStyle w:val="StyleUnderline"/>
        </w:rPr>
        <w:t xml:space="preserve"> primary </w:t>
      </w:r>
      <w:r w:rsidRPr="00C222E2">
        <w:rPr>
          <w:rStyle w:val="Emphasis"/>
          <w:highlight w:val="green"/>
        </w:rPr>
        <w:t>strategic problem</w:t>
      </w:r>
      <w:r w:rsidRPr="00C222E2">
        <w:rPr>
          <w:sz w:val="16"/>
        </w:rPr>
        <w:t xml:space="preserve"> facing rational actors in such a world </w:t>
      </w:r>
      <w:r w:rsidRPr="00C222E2">
        <w:rPr>
          <w:rStyle w:val="Emphasis"/>
          <w:highlight w:val="green"/>
        </w:rPr>
        <w:t>is trying to determine</w:t>
      </w:r>
      <w:r w:rsidRPr="00C222E2">
        <w:rPr>
          <w:rStyle w:val="StyleUnderline"/>
          <w:highlight w:val="green"/>
        </w:rPr>
        <w:t xml:space="preserve"> others’ types so that </w:t>
      </w:r>
      <w:r w:rsidRPr="00C222E2">
        <w:rPr>
          <w:rStyle w:val="Emphasis"/>
          <w:highlight w:val="green"/>
        </w:rPr>
        <w:t>interaction will be optimal</w:t>
      </w:r>
      <w:r w:rsidRPr="00C222E2">
        <w:rPr>
          <w:sz w:val="16"/>
        </w:rPr>
        <w:t xml:space="preserve"> (</w:t>
      </w:r>
      <w:r w:rsidRPr="00C222E2">
        <w:rPr>
          <w:rStyle w:val="StyleUnderline"/>
          <w:highlight w:val="green"/>
        </w:rPr>
        <w:t xml:space="preserve">think </w:t>
      </w:r>
      <w:r w:rsidRPr="00C222E2">
        <w:rPr>
          <w:rStyle w:val="Emphasis"/>
          <w:highlight w:val="green"/>
        </w:rPr>
        <w:t>security dilemma theory</w:t>
      </w:r>
      <w:r w:rsidRPr="00C222E2">
        <w:rPr>
          <w:sz w:val="16"/>
        </w:rPr>
        <w:t xml:space="preserve">).25 </w:t>
      </w:r>
      <w:r w:rsidRPr="00A42A51">
        <w:rPr>
          <w:rStyle w:val="StyleUnderline"/>
        </w:rPr>
        <w:t>A very different picture emerges from</w:t>
      </w:r>
      <w:r w:rsidRPr="00C222E2">
        <w:rPr>
          <w:sz w:val="16"/>
        </w:rPr>
        <w:t xml:space="preserve"> </w:t>
      </w:r>
      <w:r w:rsidRPr="00A42A51">
        <w:rPr>
          <w:rStyle w:val="StyleUnderline"/>
        </w:rPr>
        <w:t>quantum decision theory</w:t>
      </w:r>
      <w:r w:rsidRPr="00C222E2">
        <w:rPr>
          <w:sz w:val="16"/>
        </w:rPr>
        <w:t xml:space="preserve">, best explained by Ariane Lambert-Mogiliansky and co-authors in an essay suggestively entitled ‘Type Indeterminacy: A Model of the KT (Kahneman–Tversky)-Man’.26 </w:t>
      </w:r>
      <w:r w:rsidRPr="00A42A51">
        <w:rPr>
          <w:rStyle w:val="StyleUnderline"/>
        </w:rPr>
        <w:t>Playing off ‘Harsanyi Man’</w:t>
      </w:r>
      <w:r w:rsidRPr="00C222E2">
        <w:rPr>
          <w:sz w:val="16"/>
        </w:rPr>
        <w:t xml:space="preserve">, </w:t>
      </w:r>
      <w:r w:rsidRPr="00C222E2">
        <w:rPr>
          <w:rStyle w:val="StyleUnderline"/>
          <w:highlight w:val="green"/>
        </w:rPr>
        <w:t>the ideal</w:t>
      </w:r>
      <w:r w:rsidRPr="00A42A51">
        <w:rPr>
          <w:rStyle w:val="StyleUnderline"/>
        </w:rPr>
        <w:t xml:space="preserve"> </w:t>
      </w:r>
      <w:r w:rsidRPr="00C222E2">
        <w:rPr>
          <w:rStyle w:val="Emphasis"/>
          <w:highlight w:val="green"/>
        </w:rPr>
        <w:t>Bayesian rational actor</w:t>
      </w:r>
      <w:r w:rsidRPr="00A42A51">
        <w:rPr>
          <w:rStyle w:val="StyleUnderline"/>
        </w:rPr>
        <w:t xml:space="preserve"> operating </w:t>
      </w:r>
      <w:r w:rsidRPr="00C222E2">
        <w:rPr>
          <w:rStyle w:val="Emphasis"/>
          <w:highlight w:val="green"/>
        </w:rPr>
        <w:t>under uncertainty</w:t>
      </w:r>
      <w:r w:rsidRPr="00C222E2">
        <w:rPr>
          <w:sz w:val="16"/>
        </w:rPr>
        <w:t>, Lambert-</w:t>
      </w:r>
      <w:r w:rsidRPr="00C222E2">
        <w:rPr>
          <w:rStyle w:val="StyleUnderline"/>
        </w:rPr>
        <w:t>Mogiliansky</w:t>
      </w:r>
      <w:r w:rsidRPr="00A42A51">
        <w:rPr>
          <w:rStyle w:val="StyleUnderline"/>
        </w:rPr>
        <w:t xml:space="preserve"> et al. </w:t>
      </w:r>
      <w:r w:rsidRPr="00C222E2">
        <w:rPr>
          <w:rStyle w:val="StyleUnderline"/>
          <w:highlight w:val="green"/>
        </w:rPr>
        <w:t>represent</w:t>
      </w:r>
      <w:r w:rsidRPr="00A42A51">
        <w:rPr>
          <w:rStyle w:val="StyleUnderline"/>
        </w:rPr>
        <w:t xml:space="preserve"> a person’s </w:t>
      </w:r>
      <w:r w:rsidRPr="00C222E2">
        <w:rPr>
          <w:rStyle w:val="Emphasis"/>
          <w:highlight w:val="green"/>
        </w:rPr>
        <w:t>‘state’</w:t>
      </w:r>
      <w:r w:rsidRPr="00C222E2">
        <w:rPr>
          <w:rStyle w:val="StyleUnderline"/>
          <w:highlight w:val="green"/>
        </w:rPr>
        <w:t xml:space="preserve"> as a </w:t>
      </w:r>
      <w:r w:rsidRPr="00C222E2">
        <w:rPr>
          <w:rStyle w:val="Emphasis"/>
          <w:highlight w:val="green"/>
        </w:rPr>
        <w:t>superposition</w:t>
      </w:r>
      <w:r w:rsidRPr="00C222E2">
        <w:rPr>
          <w:sz w:val="16"/>
        </w:rPr>
        <w:t xml:space="preserve"> of all their potential types relevant to a given situation, </w:t>
      </w:r>
      <w:r w:rsidRPr="00A42A51">
        <w:rPr>
          <w:rStyle w:val="StyleUnderline"/>
        </w:rPr>
        <w:t xml:space="preserve">each of which is </w:t>
      </w:r>
      <w:r w:rsidRPr="00C222E2">
        <w:rPr>
          <w:rStyle w:val="Emphasis"/>
          <w:highlight w:val="green"/>
        </w:rPr>
        <w:t>modelled</w:t>
      </w:r>
      <w:r w:rsidRPr="00C222E2">
        <w:rPr>
          <w:rStyle w:val="StyleUnderline"/>
          <w:highlight w:val="green"/>
        </w:rPr>
        <w:t xml:space="preserve"> as a </w:t>
      </w:r>
      <w:r w:rsidRPr="00C222E2">
        <w:rPr>
          <w:rStyle w:val="Emphasis"/>
          <w:highlight w:val="green"/>
        </w:rPr>
        <w:t>distinct vector</w:t>
      </w:r>
      <w:r w:rsidRPr="00C222E2">
        <w:rPr>
          <w:rStyle w:val="StyleUnderline"/>
          <w:highlight w:val="green"/>
        </w:rPr>
        <w:t xml:space="preserve"> in</w:t>
      </w:r>
      <w:r w:rsidRPr="00A42A51">
        <w:rPr>
          <w:rStyle w:val="StyleUnderline"/>
        </w:rPr>
        <w:t xml:space="preserve"> an </w:t>
      </w:r>
      <w:r w:rsidRPr="00C222E2">
        <w:rPr>
          <w:rStyle w:val="Emphasis"/>
          <w:highlight w:val="green"/>
        </w:rPr>
        <w:t>n-dimensional</w:t>
      </w:r>
      <w:r w:rsidRPr="00A42A51">
        <w:rPr>
          <w:rStyle w:val="StyleUnderline"/>
        </w:rPr>
        <w:t xml:space="preserve"> decision </w:t>
      </w:r>
      <w:r w:rsidRPr="00C222E2">
        <w:rPr>
          <w:rStyle w:val="StyleUnderline"/>
          <w:highlight w:val="green"/>
        </w:rPr>
        <w:t>space</w:t>
      </w:r>
      <w:r w:rsidRPr="00C222E2">
        <w:rPr>
          <w:sz w:val="16"/>
        </w:rPr>
        <w:t xml:space="preserve">. </w:t>
      </w:r>
      <w:r w:rsidRPr="00A42A51">
        <w:rPr>
          <w:rStyle w:val="StyleUnderline"/>
        </w:rPr>
        <w:t xml:space="preserve">The superposition of </w:t>
      </w:r>
      <w:r w:rsidRPr="00C222E2">
        <w:rPr>
          <w:rStyle w:val="StyleUnderline"/>
          <w:highlight w:val="green"/>
        </w:rPr>
        <w:t>these</w:t>
      </w:r>
      <w:r w:rsidRPr="00A42A51">
        <w:rPr>
          <w:rStyle w:val="StyleUnderline"/>
        </w:rPr>
        <w:t xml:space="preserve"> vectors </w:t>
      </w:r>
      <w:r w:rsidRPr="00C222E2">
        <w:rPr>
          <w:rStyle w:val="Emphasis"/>
          <w:highlight w:val="green"/>
        </w:rPr>
        <w:t>do</w:t>
      </w:r>
      <w:r w:rsidRPr="00A42A51">
        <w:rPr>
          <w:rStyle w:val="StyleUnderline"/>
        </w:rPr>
        <w:t xml:space="preserve">es </w:t>
      </w:r>
      <w:r w:rsidRPr="00C222E2">
        <w:rPr>
          <w:rStyle w:val="Emphasis"/>
          <w:highlight w:val="green"/>
        </w:rPr>
        <w:t>not collapse</w:t>
      </w:r>
      <w:r w:rsidRPr="00A42A51">
        <w:rPr>
          <w:rStyle w:val="StyleUnderline"/>
        </w:rPr>
        <w:t xml:space="preserve"> into an actual type </w:t>
      </w:r>
      <w:r w:rsidRPr="00C222E2">
        <w:rPr>
          <w:rStyle w:val="StyleUnderline"/>
          <w:highlight w:val="green"/>
        </w:rPr>
        <w:t>until a measurement</w:t>
      </w:r>
      <w:r w:rsidRPr="00C222E2">
        <w:rPr>
          <w:sz w:val="16"/>
        </w:rPr>
        <w:t xml:space="preserve"> (interaction) </w:t>
      </w:r>
      <w:r w:rsidRPr="00C222E2">
        <w:rPr>
          <w:rStyle w:val="StyleUnderline"/>
          <w:highlight w:val="green"/>
        </w:rPr>
        <w:t>occurs</w:t>
      </w:r>
      <w:r w:rsidRPr="00C222E2">
        <w:rPr>
          <w:sz w:val="16"/>
        </w:rPr>
        <w:t xml:space="preserve">, whether on one’s own or on someone else’s initiative. At that point, depending on the context, </w:t>
      </w:r>
      <w:r w:rsidRPr="00A42A51">
        <w:rPr>
          <w:rStyle w:val="StyleUnderline"/>
        </w:rPr>
        <w:t>one vector will become what is called ‘preferred’ and a single type will emerge</w:t>
      </w:r>
      <w:r w:rsidRPr="00C222E2">
        <w:rPr>
          <w:sz w:val="16"/>
        </w:rPr>
        <w:t xml:space="preserve"> </w:t>
      </w:r>
      <w:r w:rsidRPr="00A42A51">
        <w:rPr>
          <w:rStyle w:val="StyleUnderline"/>
        </w:rPr>
        <w:t>in the collapse of the wave function</w:t>
      </w:r>
      <w:r w:rsidRPr="00C222E2">
        <w:rPr>
          <w:sz w:val="16"/>
        </w:rPr>
        <w:t xml:space="preserve"> (manifested as ‘behaviour’). Note that </w:t>
      </w:r>
      <w:r w:rsidRPr="00C222E2">
        <w:rPr>
          <w:rStyle w:val="StyleUnderline"/>
          <w:highlight w:val="green"/>
        </w:rPr>
        <w:t xml:space="preserve">this is the </w:t>
      </w:r>
      <w:r w:rsidRPr="00174279">
        <w:rPr>
          <w:rStyle w:val="Emphasis"/>
          <w:highlight w:val="green"/>
        </w:rPr>
        <w:t>exact opposite</w:t>
      </w:r>
      <w:r w:rsidRPr="00174279">
        <w:rPr>
          <w:sz w:val="16"/>
          <w:highlight w:val="green"/>
        </w:rPr>
        <w:t xml:space="preserve"> </w:t>
      </w:r>
      <w:r w:rsidRPr="00C222E2">
        <w:rPr>
          <w:rStyle w:val="StyleUnderline"/>
          <w:highlight w:val="green"/>
        </w:rPr>
        <w:t>of the standard</w:t>
      </w:r>
      <w:r w:rsidRPr="00C222E2">
        <w:rPr>
          <w:sz w:val="16"/>
        </w:rPr>
        <w:t xml:space="preserve">, classical </w:t>
      </w:r>
      <w:r w:rsidRPr="00C222E2">
        <w:rPr>
          <w:rStyle w:val="StyleUnderline"/>
          <w:highlight w:val="green"/>
        </w:rPr>
        <w:t>view</w:t>
      </w:r>
      <w:r w:rsidRPr="00C222E2">
        <w:rPr>
          <w:sz w:val="16"/>
          <w:highlight w:val="green"/>
        </w:rPr>
        <w:t xml:space="preserve">. </w:t>
      </w:r>
      <w:r w:rsidRPr="00C222E2">
        <w:rPr>
          <w:rStyle w:val="StyleUnderline"/>
          <w:highlight w:val="green"/>
        </w:rPr>
        <w:t>Rather than</w:t>
      </w:r>
      <w:r w:rsidRPr="00A42A51">
        <w:rPr>
          <w:rStyle w:val="StyleUnderline"/>
        </w:rPr>
        <w:t xml:space="preserve"> being </w:t>
      </w:r>
      <w:r w:rsidRPr="00C222E2">
        <w:rPr>
          <w:rStyle w:val="StyleUnderline"/>
          <w:highlight w:val="green"/>
        </w:rPr>
        <w:t xml:space="preserve">an </w:t>
      </w:r>
      <w:r w:rsidRPr="00C222E2">
        <w:rPr>
          <w:rStyle w:val="Emphasis"/>
          <w:highlight w:val="green"/>
        </w:rPr>
        <w:t>expression</w:t>
      </w:r>
      <w:r w:rsidRPr="00C222E2">
        <w:rPr>
          <w:rStyle w:val="StyleUnderline"/>
          <w:highlight w:val="green"/>
        </w:rPr>
        <w:t xml:space="preserve"> of underlying</w:t>
      </w:r>
      <w:r w:rsidRPr="00C222E2">
        <w:rPr>
          <w:sz w:val="16"/>
        </w:rPr>
        <w:t xml:space="preserve">, well-defined preferences and </w:t>
      </w:r>
      <w:r w:rsidRPr="00C222E2">
        <w:rPr>
          <w:rStyle w:val="Emphasis"/>
          <w:highlight w:val="green"/>
        </w:rPr>
        <w:t>beliefs</w:t>
      </w:r>
      <w:r w:rsidRPr="00C222E2">
        <w:rPr>
          <w:sz w:val="16"/>
        </w:rPr>
        <w:t xml:space="preserve">, </w:t>
      </w:r>
      <w:r w:rsidRPr="00C222E2">
        <w:rPr>
          <w:rStyle w:val="StyleUnderline"/>
          <w:highlight w:val="green"/>
        </w:rPr>
        <w:t>the latter become well-defined</w:t>
      </w:r>
      <w:r w:rsidRPr="00A42A51">
        <w:rPr>
          <w:rStyle w:val="StyleUnderline"/>
        </w:rPr>
        <w:t xml:space="preserve"> only </w:t>
      </w:r>
      <w:r w:rsidRPr="00C222E2">
        <w:rPr>
          <w:rStyle w:val="StyleUnderline"/>
          <w:highlight w:val="green"/>
        </w:rPr>
        <w:t>through</w:t>
      </w:r>
      <w:r w:rsidRPr="00C222E2">
        <w:rPr>
          <w:sz w:val="16"/>
        </w:rPr>
        <w:t xml:space="preserve"> the act of </w:t>
      </w:r>
      <w:r w:rsidRPr="00C222E2">
        <w:rPr>
          <w:rStyle w:val="StyleUnderline"/>
          <w:highlight w:val="green"/>
        </w:rPr>
        <w:t>measurement itself</w:t>
      </w:r>
      <w:r w:rsidRPr="00C222E2">
        <w:rPr>
          <w:sz w:val="16"/>
        </w:rPr>
        <w:t xml:space="preserve">. Thus, whereas Harsanyi Man’s problem is merely uncertainty about others’ types, KT ‘Man’ (sic) does not even know her own type until she makes a choice. Perhaps the feeling of ambivalence is more genuine than classical metaphysics would have us </w:t>
      </w:r>
      <w:r w:rsidRPr="00C222E2">
        <w:rPr>
          <w:sz w:val="16"/>
          <w:szCs w:val="16"/>
        </w:rPr>
        <w:t>believe. Quantum international relations builds on the resonances between Lambert-Mogiliansky’s highly mathematical quantum model of human beings as collapsing superpositions and Judith Butler’s performative model of agency (which figures centrally in Karen Barad’s approach to quantum social theory as well).27 Although, as a feminist theorist, Butler’s foil is identity theory more than rational choice, her critique of the former is similar to what we have just seen – namely, gendered performances are not enacted by an intrinsically gendered subject with pre-existing desires and beliefs; rather, they make someone a gendered subject with those desires and beliefs in the first place. We would not want to overstate</w:t>
      </w:r>
      <w:r w:rsidRPr="00C222E2">
        <w:rPr>
          <w:sz w:val="16"/>
        </w:rPr>
        <w:t xml:space="preserve"> the affinities between these theorists, but it is striking to us that two approaches that – at least on the surface – could hardly be more different epistemologically or methodologically would arrive at such similar pictures of the human being. Call it consilience if you want, but, at the very least, in </w:t>
      </w:r>
      <w:r w:rsidRPr="00C222E2">
        <w:rPr>
          <w:rStyle w:val="StyleUnderline"/>
        </w:rPr>
        <w:t>quantum social science and quantum international relations there seems to be an opportunity for a fresh</w:t>
      </w:r>
      <w:r w:rsidRPr="00C222E2">
        <w:rPr>
          <w:sz w:val="16"/>
        </w:rPr>
        <w:t xml:space="preserve"> and potentially very fruitful </w:t>
      </w:r>
      <w:r w:rsidRPr="00C222E2">
        <w:rPr>
          <w:rStyle w:val="StyleUnderline"/>
        </w:rPr>
        <w:t>inter-paradigmatic dialogue</w:t>
      </w:r>
      <w:r w:rsidRPr="00C222E2">
        <w:rPr>
          <w:sz w:val="16"/>
        </w:rPr>
        <w:t xml:space="preserve"> not just about social ontology but about epistemology as well. </w:t>
      </w:r>
      <w:r w:rsidRPr="00A42A51">
        <w:rPr>
          <w:rStyle w:val="StyleUnderline"/>
        </w:rPr>
        <w:t>We acknowledge</w:t>
      </w:r>
      <w:r w:rsidRPr="00C222E2">
        <w:rPr>
          <w:sz w:val="16"/>
        </w:rPr>
        <w:t xml:space="preserve"> (once more) </w:t>
      </w:r>
      <w:r w:rsidRPr="00A42A51">
        <w:rPr>
          <w:rStyle w:val="StyleUnderline"/>
        </w:rPr>
        <w:t xml:space="preserve">that all of </w:t>
      </w:r>
      <w:r w:rsidRPr="00C222E2">
        <w:rPr>
          <w:rStyle w:val="StyleUnderline"/>
          <w:highlight w:val="green"/>
        </w:rPr>
        <w:t>these new bodies</w:t>
      </w:r>
      <w:r w:rsidRPr="00C222E2">
        <w:rPr>
          <w:sz w:val="16"/>
        </w:rPr>
        <w:t xml:space="preserve"> of research </w:t>
      </w:r>
      <w:r w:rsidRPr="00C222E2">
        <w:rPr>
          <w:rStyle w:val="StyleUnderline"/>
          <w:highlight w:val="green"/>
        </w:rPr>
        <w:t>challenge a fundamental</w:t>
      </w:r>
      <w:r w:rsidRPr="00C222E2">
        <w:rPr>
          <w:sz w:val="16"/>
        </w:rPr>
        <w:t xml:space="preserve"> but completely implicit </w:t>
      </w:r>
      <w:r w:rsidRPr="00C222E2">
        <w:rPr>
          <w:rStyle w:val="StyleUnderline"/>
          <w:highlight w:val="green"/>
        </w:rPr>
        <w:t>assumption</w:t>
      </w:r>
      <w:r w:rsidRPr="00C222E2">
        <w:rPr>
          <w:sz w:val="16"/>
        </w:rPr>
        <w:t xml:space="preserve"> of the social sciences: </w:t>
      </w:r>
      <w:r w:rsidRPr="00C222E2">
        <w:rPr>
          <w:rStyle w:val="StyleUnderline"/>
          <w:highlight w:val="green"/>
        </w:rPr>
        <w:t xml:space="preserve">that </w:t>
      </w:r>
      <w:r w:rsidRPr="00C222E2">
        <w:rPr>
          <w:rStyle w:val="Emphasis"/>
          <w:highlight w:val="green"/>
        </w:rPr>
        <w:t>quantum theory</w:t>
      </w:r>
      <w:r w:rsidRPr="00A42A51">
        <w:rPr>
          <w:rStyle w:val="StyleUnderline"/>
        </w:rPr>
        <w:t xml:space="preserve"> </w:t>
      </w:r>
      <w:r w:rsidRPr="00C222E2">
        <w:rPr>
          <w:rStyle w:val="StyleUnderline"/>
          <w:highlight w:val="green"/>
        </w:rPr>
        <w:t xml:space="preserve">is only relevant at the </w:t>
      </w:r>
      <w:r w:rsidRPr="00C222E2">
        <w:rPr>
          <w:rStyle w:val="Emphasis"/>
          <w:highlight w:val="green"/>
        </w:rPr>
        <w:t>subatomic scale</w:t>
      </w:r>
      <w:r w:rsidRPr="00C222E2">
        <w:rPr>
          <w:sz w:val="16"/>
        </w:rPr>
        <w:t xml:space="preserve">, above which quantum effects decohere and classical physics takes over. In different ways, </w:t>
      </w:r>
      <w:r w:rsidRPr="00C222E2">
        <w:rPr>
          <w:rStyle w:val="StyleUnderline"/>
          <w:highlight w:val="green"/>
        </w:rPr>
        <w:t xml:space="preserve">these </w:t>
      </w:r>
      <w:r w:rsidRPr="00C222E2">
        <w:rPr>
          <w:rStyle w:val="Emphasis"/>
          <w:highlight w:val="green"/>
        </w:rPr>
        <w:t>new sciences</w:t>
      </w:r>
      <w:r w:rsidRPr="00C222E2">
        <w:rPr>
          <w:rStyle w:val="StyleUnderline"/>
          <w:highlight w:val="green"/>
        </w:rPr>
        <w:t xml:space="preserve"> suggest</w:t>
      </w:r>
      <w:r w:rsidRPr="00A42A51">
        <w:rPr>
          <w:rStyle w:val="StyleUnderline"/>
        </w:rPr>
        <w:t xml:space="preserve"> that</w:t>
      </w:r>
      <w:r w:rsidRPr="00C222E2">
        <w:rPr>
          <w:sz w:val="16"/>
        </w:rPr>
        <w:t xml:space="preserve">, far from washing out above the molecular level, </w:t>
      </w:r>
      <w:r w:rsidRPr="00A42A51">
        <w:rPr>
          <w:rStyle w:val="StyleUnderline"/>
        </w:rPr>
        <w:t xml:space="preserve">in living organisms </w:t>
      </w:r>
      <w:r w:rsidRPr="00C222E2">
        <w:rPr>
          <w:rStyle w:val="Emphasis"/>
          <w:highlight w:val="green"/>
        </w:rPr>
        <w:t>quantum effects</w:t>
      </w:r>
      <w:r w:rsidRPr="00C222E2">
        <w:rPr>
          <w:rStyle w:val="StyleUnderline"/>
          <w:highlight w:val="green"/>
        </w:rPr>
        <w:t xml:space="preserve"> might </w:t>
      </w:r>
      <w:r w:rsidRPr="00C222E2">
        <w:rPr>
          <w:rStyle w:val="Emphasis"/>
          <w:highlight w:val="green"/>
        </w:rPr>
        <w:t>actually get amplified</w:t>
      </w:r>
      <w:r w:rsidRPr="00C222E2">
        <w:rPr>
          <w:sz w:val="16"/>
        </w:rPr>
        <w:t xml:space="preserve">, right on up to the human scale. </w:t>
      </w:r>
    </w:p>
    <w:p w14:paraId="0D07F177" w14:textId="77777777" w:rsidR="009B3BCE" w:rsidRPr="00300E0A" w:rsidRDefault="009B3BCE" w:rsidP="009B3BCE">
      <w:pPr>
        <w:pStyle w:val="Heading4"/>
      </w:pPr>
      <w:r w:rsidRPr="00300E0A">
        <w:t xml:space="preserve">Being IR scholar is a </w:t>
      </w:r>
      <w:r w:rsidRPr="00300E0A">
        <w:rPr>
          <w:u w:val="single"/>
        </w:rPr>
        <w:t>reverse qualification</w:t>
      </w:r>
      <w:r w:rsidRPr="00300E0A">
        <w:t xml:space="preserve">. </w:t>
      </w:r>
    </w:p>
    <w:p w14:paraId="04C72A3E" w14:textId="77777777" w:rsidR="009B3BCE" w:rsidRPr="00C7707A" w:rsidRDefault="009B3BCE" w:rsidP="009B3BCE">
      <w:pPr>
        <w:rPr>
          <w:sz w:val="16"/>
          <w:szCs w:val="16"/>
        </w:rPr>
      </w:pPr>
      <w:r w:rsidRPr="00300E0A">
        <w:rPr>
          <w:rStyle w:val="Style13ptBold"/>
        </w:rPr>
        <w:t>Menand 5</w:t>
      </w:r>
      <w:r w:rsidRPr="00300E0A">
        <w:t xml:space="preserve"> </w:t>
      </w:r>
      <w:r w:rsidRPr="00C7707A">
        <w:rPr>
          <w:sz w:val="16"/>
          <w:szCs w:val="16"/>
        </w:rPr>
        <w:t>– Louis Menand has contributed to The New Yorker since 1991 and has been a staff writer since 2001. His book “The Metaphysical Club” was awarded the 2002 Pulitzer Prize for history and the Francis Parkman Prize from the Society of American Historians. He was an associate editor at The New Republic from 1986 to 1987, an editor at The New Yorker from 1992 to 1993, and a contributing editor at The New York Review of Books from 1994 to 2001. He is the Lee Simpkins Family Professor of Arts and Sciences and the Anne T. and Robert M. Bass Professor of English at Harvard University. In 2016, he was awarded the National Humanities Medal by President Obama, November 28</w:t>
      </w:r>
      <w:r w:rsidRPr="00C7707A">
        <w:rPr>
          <w:sz w:val="16"/>
          <w:szCs w:val="16"/>
          <w:vertAlign w:val="superscript"/>
        </w:rPr>
        <w:t>th</w:t>
      </w:r>
      <w:r w:rsidRPr="00C7707A">
        <w:rPr>
          <w:sz w:val="16"/>
          <w:szCs w:val="16"/>
        </w:rPr>
        <w:t xml:space="preserve"> </w:t>
      </w:r>
      <w:r w:rsidRPr="00C7707A">
        <w:rPr>
          <w:sz w:val="16"/>
          <w:szCs w:val="16"/>
        </w:rPr>
        <w:lastRenderedPageBreak/>
        <w:t>("Everybody’S an Expert", New Yorker, Available online at https://www.newyorker.com/magazine/2005/12/05/everybodys-an-expert, Accessed 11-10-2020)</w:t>
      </w:r>
    </w:p>
    <w:p w14:paraId="67AC2EFD" w14:textId="77777777" w:rsidR="009B3BCE" w:rsidRDefault="009B3BCE" w:rsidP="009B3BCE">
      <w:pPr>
        <w:rPr>
          <w:sz w:val="16"/>
        </w:rPr>
      </w:pPr>
      <w:r w:rsidRPr="00300E0A">
        <w:rPr>
          <w:sz w:val="16"/>
        </w:rPr>
        <w:t xml:space="preserve">It is the somewhat gratifying lesson of Philip Tetlock’s new book, “Expert Political Judgment: How Good Is It? How Can We Know?” (Princeton; $35), that </w:t>
      </w:r>
      <w:r w:rsidRPr="00300E0A">
        <w:rPr>
          <w:rStyle w:val="StyleUnderline"/>
          <w:highlight w:val="green"/>
        </w:rPr>
        <w:t xml:space="preserve">people who make </w:t>
      </w:r>
      <w:r w:rsidRPr="00300E0A">
        <w:rPr>
          <w:rStyle w:val="Emphasis"/>
          <w:highlight w:val="green"/>
        </w:rPr>
        <w:t>prediction</w:t>
      </w:r>
      <w:r w:rsidRPr="00300E0A">
        <w:rPr>
          <w:rStyle w:val="StyleUnderline"/>
        </w:rPr>
        <w:t xml:space="preserve"> their business</w:t>
      </w:r>
      <w:r w:rsidRPr="00300E0A">
        <w:rPr>
          <w:sz w:val="16"/>
        </w:rPr>
        <w:t>—</w:t>
      </w:r>
      <w:r w:rsidRPr="00300E0A">
        <w:rPr>
          <w:rStyle w:val="StyleUnderline"/>
        </w:rPr>
        <w:t xml:space="preserve">people who appear </w:t>
      </w:r>
      <w:r w:rsidRPr="00300E0A">
        <w:rPr>
          <w:rStyle w:val="StyleUnderline"/>
          <w:highlight w:val="green"/>
        </w:rPr>
        <w:t xml:space="preserve">as </w:t>
      </w:r>
      <w:r w:rsidRPr="00300E0A">
        <w:rPr>
          <w:rStyle w:val="Emphasis"/>
          <w:highlight w:val="green"/>
        </w:rPr>
        <w:t>experts</w:t>
      </w:r>
      <w:r w:rsidRPr="00300E0A">
        <w:rPr>
          <w:sz w:val="16"/>
        </w:rPr>
        <w:t xml:space="preserve"> on television, </w:t>
      </w:r>
      <w:r w:rsidRPr="00300E0A">
        <w:rPr>
          <w:rStyle w:val="StyleUnderline"/>
          <w:highlight w:val="green"/>
        </w:rPr>
        <w:t>get quoted</w:t>
      </w:r>
      <w:r w:rsidRPr="00300E0A">
        <w:rPr>
          <w:sz w:val="16"/>
        </w:rPr>
        <w:t xml:space="preserve"> in newspaper articles, </w:t>
      </w:r>
      <w:r w:rsidRPr="00300E0A">
        <w:rPr>
          <w:rStyle w:val="StyleUnderline"/>
          <w:highlight w:val="green"/>
        </w:rPr>
        <w:t>advise governments</w:t>
      </w:r>
      <w:r w:rsidRPr="00300E0A">
        <w:rPr>
          <w:sz w:val="16"/>
        </w:rPr>
        <w:t xml:space="preserve"> and businesses, </w:t>
      </w:r>
      <w:r w:rsidRPr="00300E0A">
        <w:rPr>
          <w:rStyle w:val="StyleUnderline"/>
        </w:rPr>
        <w:t>and participate in punditry</w:t>
      </w:r>
      <w:r w:rsidRPr="00300E0A">
        <w:rPr>
          <w:sz w:val="16"/>
        </w:rPr>
        <w:t xml:space="preserve"> roundtables—</w:t>
      </w:r>
      <w:r w:rsidRPr="00300E0A">
        <w:rPr>
          <w:rStyle w:val="Emphasis"/>
          <w:highlight w:val="green"/>
        </w:rPr>
        <w:t>are no better</w:t>
      </w:r>
      <w:r w:rsidRPr="00300E0A">
        <w:rPr>
          <w:rStyle w:val="StyleUnderline"/>
        </w:rPr>
        <w:t xml:space="preserve"> </w:t>
      </w:r>
      <w:r w:rsidRPr="00300E0A">
        <w:rPr>
          <w:rStyle w:val="StyleUnderline"/>
          <w:highlight w:val="green"/>
        </w:rPr>
        <w:t xml:space="preserve">than the </w:t>
      </w:r>
      <w:r w:rsidRPr="00300E0A">
        <w:rPr>
          <w:rStyle w:val="Emphasis"/>
          <w:highlight w:val="green"/>
        </w:rPr>
        <w:t>rest of us</w:t>
      </w:r>
      <w:r w:rsidRPr="00300E0A">
        <w:rPr>
          <w:sz w:val="16"/>
        </w:rPr>
        <w:t xml:space="preserve">. </w:t>
      </w:r>
      <w:r w:rsidRPr="00300E0A">
        <w:rPr>
          <w:rStyle w:val="StyleUnderline"/>
        </w:rPr>
        <w:t>When they’re wrong</w:t>
      </w:r>
      <w:r w:rsidRPr="00300E0A">
        <w:rPr>
          <w:sz w:val="16"/>
        </w:rPr>
        <w:t xml:space="preserve">, </w:t>
      </w:r>
      <w:r w:rsidRPr="00300E0A">
        <w:rPr>
          <w:rStyle w:val="StyleUnderline"/>
        </w:rPr>
        <w:t>they’re rarely held accountable</w:t>
      </w:r>
      <w:r w:rsidRPr="00300E0A">
        <w:rPr>
          <w:sz w:val="16"/>
        </w:rPr>
        <w:t xml:space="preserve">, and </w:t>
      </w:r>
      <w:r w:rsidRPr="00300E0A">
        <w:rPr>
          <w:sz w:val="16"/>
          <w:szCs w:val="16"/>
        </w:rPr>
        <w:t>they rarely admit it, either. They insist that they were just off on timing, or blindsided by an improbable event, or almost right, or wrong for the right reasons. They have the same repertoire of self-justifications that everyone has, and are no more inclined than anyone else to revise their beliefs about the way the world works, or ought to work, just because they made a mistake. No one</w:t>
      </w:r>
      <w:r w:rsidRPr="00300E0A">
        <w:rPr>
          <w:sz w:val="16"/>
        </w:rPr>
        <w:t xml:space="preserve"> is paying you for your gratuitous opinions about other people, but the experts are being paid, and Tetlock claims that the better known and more frequently quoted they are, the less reliable their guesses about the future are likely to be. </w:t>
      </w:r>
      <w:r w:rsidRPr="00300E0A">
        <w:rPr>
          <w:rStyle w:val="StyleUnderline"/>
        </w:rPr>
        <w:t xml:space="preserve">The </w:t>
      </w:r>
      <w:r w:rsidRPr="00300E0A">
        <w:rPr>
          <w:rStyle w:val="StyleUnderline"/>
          <w:highlight w:val="green"/>
        </w:rPr>
        <w:t>accuracy</w:t>
      </w:r>
      <w:r w:rsidRPr="00300E0A">
        <w:rPr>
          <w:rStyle w:val="StyleUnderline"/>
        </w:rPr>
        <w:t xml:space="preserve"> of an expert’s predictions actually </w:t>
      </w:r>
      <w:r w:rsidRPr="00300E0A">
        <w:rPr>
          <w:rStyle w:val="StyleUnderline"/>
          <w:highlight w:val="green"/>
        </w:rPr>
        <w:t xml:space="preserve">has an </w:t>
      </w:r>
      <w:r w:rsidRPr="00300E0A">
        <w:rPr>
          <w:rStyle w:val="Emphasis"/>
          <w:highlight w:val="green"/>
        </w:rPr>
        <w:t>inverse relationship</w:t>
      </w:r>
      <w:r w:rsidRPr="00300E0A">
        <w:rPr>
          <w:sz w:val="16"/>
          <w:highlight w:val="green"/>
        </w:rPr>
        <w:t xml:space="preserve"> </w:t>
      </w:r>
      <w:r w:rsidRPr="00300E0A">
        <w:rPr>
          <w:rStyle w:val="StyleUnderline"/>
          <w:highlight w:val="green"/>
        </w:rPr>
        <w:t>to</w:t>
      </w:r>
      <w:r w:rsidRPr="00300E0A">
        <w:rPr>
          <w:rStyle w:val="StyleUnderline"/>
        </w:rPr>
        <w:t xml:space="preserve"> his or her </w:t>
      </w:r>
      <w:r w:rsidRPr="00300E0A">
        <w:rPr>
          <w:rStyle w:val="Emphasis"/>
          <w:highlight w:val="green"/>
        </w:rPr>
        <w:t>self-confidence</w:t>
      </w:r>
      <w:r w:rsidRPr="00300E0A">
        <w:rPr>
          <w:sz w:val="16"/>
        </w:rPr>
        <w:t xml:space="preserve">, </w:t>
      </w:r>
      <w:r w:rsidRPr="00300E0A">
        <w:rPr>
          <w:rStyle w:val="StyleUnderline"/>
        </w:rPr>
        <w:t>renown</w:t>
      </w:r>
      <w:r w:rsidRPr="00300E0A">
        <w:t>,</w:t>
      </w:r>
      <w:r w:rsidRPr="00300E0A">
        <w:rPr>
          <w:sz w:val="16"/>
        </w:rPr>
        <w:t xml:space="preserve"> </w:t>
      </w:r>
      <w:r w:rsidRPr="00300E0A">
        <w:rPr>
          <w:rStyle w:val="StyleUnderline"/>
          <w:highlight w:val="green"/>
        </w:rPr>
        <w:t>and</w:t>
      </w:r>
      <w:r w:rsidRPr="00300E0A">
        <w:rPr>
          <w:sz w:val="16"/>
        </w:rPr>
        <w:t xml:space="preserve">, beyond a certain point, </w:t>
      </w:r>
      <w:r w:rsidRPr="00300E0A">
        <w:rPr>
          <w:rStyle w:val="Emphasis"/>
          <w:highlight w:val="green"/>
        </w:rPr>
        <w:t>depth of knowledge</w:t>
      </w:r>
      <w:r w:rsidRPr="00300E0A">
        <w:rPr>
          <w:sz w:val="16"/>
        </w:rPr>
        <w:t xml:space="preserve">. People who follow current events by reading the papers and newsmagazines regularly can guess what is likely to happen about as accurately as the specialists whom the papers quote. </w:t>
      </w:r>
      <w:r w:rsidRPr="00300E0A">
        <w:rPr>
          <w:rStyle w:val="Emphasis"/>
          <w:highlight w:val="green"/>
        </w:rPr>
        <w:t>Our system of expertise</w:t>
      </w:r>
      <w:r w:rsidRPr="00300E0A">
        <w:rPr>
          <w:sz w:val="16"/>
        </w:rPr>
        <w:t xml:space="preserve"> is completely inside out: it </w:t>
      </w:r>
      <w:r w:rsidRPr="00300E0A">
        <w:rPr>
          <w:rStyle w:val="Emphasis"/>
          <w:highlight w:val="green"/>
        </w:rPr>
        <w:t>rewards bad judgments</w:t>
      </w:r>
      <w:r w:rsidRPr="00300E0A">
        <w:rPr>
          <w:rStyle w:val="StyleUnderline"/>
        </w:rPr>
        <w:t xml:space="preserve"> over good ones</w:t>
      </w:r>
      <w:r w:rsidRPr="00300E0A">
        <w:rPr>
          <w:sz w:val="16"/>
        </w:rPr>
        <w:t xml:space="preserve">. “Expert Political Judgment” is not a work of media criticism. </w:t>
      </w:r>
      <w:r w:rsidRPr="00300E0A">
        <w:rPr>
          <w:rStyle w:val="StyleUnderline"/>
          <w:highlight w:val="green"/>
        </w:rPr>
        <w:t>Tetlock</w:t>
      </w:r>
      <w:r w:rsidRPr="00300E0A">
        <w:rPr>
          <w:sz w:val="16"/>
        </w:rPr>
        <w:t xml:space="preserve"> is a psychologist—he teaches at Berkeley—and his conclusions are based on a long-term study that he began twenty years ago. He </w:t>
      </w:r>
      <w:r w:rsidRPr="00300E0A">
        <w:rPr>
          <w:rStyle w:val="StyleUnderline"/>
          <w:highlight w:val="green"/>
        </w:rPr>
        <w:t xml:space="preserve">picked </w:t>
      </w:r>
      <w:r w:rsidRPr="00300E0A">
        <w:rPr>
          <w:rStyle w:val="Emphasis"/>
          <w:highlight w:val="green"/>
        </w:rPr>
        <w:t>two</w:t>
      </w:r>
      <w:r w:rsidRPr="00300E0A">
        <w:rPr>
          <w:rStyle w:val="Emphasis"/>
        </w:rPr>
        <w:t xml:space="preserve"> </w:t>
      </w:r>
      <w:r w:rsidRPr="00300E0A">
        <w:rPr>
          <w:rStyle w:val="Emphasis"/>
          <w:highlight w:val="green"/>
        </w:rPr>
        <w:t>hundred</w:t>
      </w:r>
      <w:r w:rsidRPr="00300E0A">
        <w:rPr>
          <w:rStyle w:val="StyleUnderline"/>
        </w:rPr>
        <w:t xml:space="preserve"> and </w:t>
      </w:r>
      <w:r w:rsidRPr="00300E0A">
        <w:rPr>
          <w:rStyle w:val="Emphasis"/>
          <w:highlight w:val="green"/>
        </w:rPr>
        <w:t>eighty-four</w:t>
      </w:r>
      <w:r w:rsidRPr="00300E0A">
        <w:rPr>
          <w:sz w:val="16"/>
        </w:rPr>
        <w:t xml:space="preserve"> </w:t>
      </w:r>
      <w:r w:rsidRPr="00300E0A">
        <w:rPr>
          <w:rStyle w:val="StyleUnderline"/>
        </w:rPr>
        <w:t xml:space="preserve">people </w:t>
      </w:r>
      <w:r w:rsidRPr="00300E0A">
        <w:rPr>
          <w:rStyle w:val="StyleUnderline"/>
          <w:highlight w:val="green"/>
        </w:rPr>
        <w:t>who made their</w:t>
      </w:r>
      <w:r w:rsidRPr="00300E0A">
        <w:rPr>
          <w:sz w:val="16"/>
          <w:highlight w:val="green"/>
        </w:rPr>
        <w:t xml:space="preserve"> </w:t>
      </w:r>
      <w:r w:rsidRPr="00300E0A">
        <w:rPr>
          <w:rStyle w:val="StyleUnderline"/>
          <w:highlight w:val="green"/>
        </w:rPr>
        <w:t>living</w:t>
      </w:r>
      <w:r w:rsidRPr="00300E0A">
        <w:rPr>
          <w:sz w:val="16"/>
        </w:rPr>
        <w:t xml:space="preserve"> “commenting or </w:t>
      </w:r>
      <w:r w:rsidRPr="00300E0A">
        <w:rPr>
          <w:rStyle w:val="StyleUnderline"/>
          <w:highlight w:val="green"/>
        </w:rPr>
        <w:t>offering</w:t>
      </w:r>
      <w:r w:rsidRPr="00300E0A">
        <w:rPr>
          <w:sz w:val="16"/>
        </w:rPr>
        <w:t xml:space="preserve"> advice on </w:t>
      </w:r>
      <w:r w:rsidRPr="00300E0A">
        <w:rPr>
          <w:rStyle w:val="StyleUnderline"/>
        </w:rPr>
        <w:t>political and economic</w:t>
      </w:r>
      <w:r w:rsidRPr="00300E0A">
        <w:rPr>
          <w:sz w:val="16"/>
        </w:rPr>
        <w:t xml:space="preserve"> </w:t>
      </w:r>
      <w:r w:rsidRPr="00300E0A">
        <w:rPr>
          <w:rStyle w:val="StyleUnderline"/>
          <w:highlight w:val="green"/>
        </w:rPr>
        <w:t>trends</w:t>
      </w:r>
      <w:r w:rsidRPr="00300E0A">
        <w:rPr>
          <w:sz w:val="16"/>
        </w:rPr>
        <w:t xml:space="preserve">,” </w:t>
      </w:r>
      <w:r w:rsidRPr="00300E0A">
        <w:rPr>
          <w:rStyle w:val="StyleUnderline"/>
        </w:rPr>
        <w:t>and</w:t>
      </w:r>
      <w:r w:rsidRPr="00300E0A">
        <w:rPr>
          <w:sz w:val="16"/>
        </w:rPr>
        <w:t xml:space="preserve"> he </w:t>
      </w:r>
      <w:r w:rsidRPr="00300E0A">
        <w:rPr>
          <w:rStyle w:val="StyleUnderline"/>
        </w:rPr>
        <w:t>started</w:t>
      </w:r>
      <w:r w:rsidRPr="00300E0A">
        <w:rPr>
          <w:sz w:val="16"/>
        </w:rPr>
        <w:t xml:space="preserve"> </w:t>
      </w:r>
      <w:r w:rsidRPr="00300E0A">
        <w:rPr>
          <w:rStyle w:val="StyleUnderline"/>
        </w:rPr>
        <w:t>asking them to assess the probability that various things would</w:t>
      </w:r>
      <w:r w:rsidRPr="00300E0A">
        <w:rPr>
          <w:sz w:val="16"/>
        </w:rPr>
        <w:t xml:space="preserve"> or would not </w:t>
      </w:r>
      <w:r w:rsidRPr="00300E0A">
        <w:rPr>
          <w:rStyle w:val="StyleUnderline"/>
        </w:rPr>
        <w:t>come to pass</w:t>
      </w:r>
      <w:r w:rsidRPr="00300E0A">
        <w:rPr>
          <w:sz w:val="16"/>
        </w:rPr>
        <w:t xml:space="preserve">, both in the areas of the world in which they specialized and in areas about which they were not expert. Would there be a nonviolent end to apartheid in South Africa? </w:t>
      </w:r>
      <w:r w:rsidRPr="00300E0A">
        <w:rPr>
          <w:rStyle w:val="Emphasis"/>
          <w:highlight w:val="green"/>
        </w:rPr>
        <w:t>Would</w:t>
      </w:r>
      <w:r w:rsidRPr="00300E0A">
        <w:rPr>
          <w:rStyle w:val="StyleUnderline"/>
        </w:rPr>
        <w:t xml:space="preserve"> </w:t>
      </w:r>
      <w:r w:rsidRPr="00300E0A">
        <w:rPr>
          <w:rStyle w:val="Emphasis"/>
          <w:highlight w:val="green"/>
        </w:rPr>
        <w:t>Gorbachev be ousted</w:t>
      </w:r>
      <w:r w:rsidRPr="00300E0A">
        <w:rPr>
          <w:rStyle w:val="StyleUnderline"/>
        </w:rPr>
        <w:t xml:space="preserve"> in a coup?</w:t>
      </w:r>
      <w:r w:rsidRPr="00300E0A">
        <w:rPr>
          <w:sz w:val="16"/>
        </w:rPr>
        <w:t xml:space="preserve"> </w:t>
      </w:r>
      <w:r w:rsidRPr="00300E0A">
        <w:rPr>
          <w:rStyle w:val="Emphasis"/>
          <w:highlight w:val="green"/>
        </w:rPr>
        <w:t>Would the U</w:t>
      </w:r>
      <w:r w:rsidRPr="00300E0A">
        <w:rPr>
          <w:rStyle w:val="StyleUnderline"/>
        </w:rPr>
        <w:t xml:space="preserve">nited </w:t>
      </w:r>
      <w:r w:rsidRPr="00300E0A">
        <w:rPr>
          <w:rStyle w:val="Emphasis"/>
          <w:highlight w:val="green"/>
        </w:rPr>
        <w:t>S</w:t>
      </w:r>
      <w:r w:rsidRPr="00300E0A">
        <w:rPr>
          <w:rStyle w:val="StyleUnderline"/>
        </w:rPr>
        <w:t xml:space="preserve">tates </w:t>
      </w:r>
      <w:r w:rsidRPr="00300E0A">
        <w:rPr>
          <w:rStyle w:val="Emphasis"/>
          <w:highlight w:val="green"/>
        </w:rPr>
        <w:t>go to war</w:t>
      </w:r>
      <w:r w:rsidRPr="00300E0A">
        <w:rPr>
          <w:sz w:val="16"/>
        </w:rPr>
        <w:t xml:space="preserve"> in the Persian Gulf? Would Canada disintegrate? (Many experts believed that it would, on the ground that Quebec would succeed in seceding.) And so on. </w:t>
      </w:r>
      <w:r w:rsidRPr="00300E0A">
        <w:rPr>
          <w:rStyle w:val="StyleUnderline"/>
        </w:rPr>
        <w:t>By the end of the study</w:t>
      </w:r>
      <w:r w:rsidRPr="00300E0A">
        <w:rPr>
          <w:sz w:val="16"/>
        </w:rPr>
        <w:t xml:space="preserve">, in 2003, </w:t>
      </w:r>
      <w:r w:rsidRPr="00300E0A">
        <w:rPr>
          <w:rStyle w:val="StyleUnderline"/>
        </w:rPr>
        <w:t xml:space="preserve">the </w:t>
      </w:r>
      <w:r w:rsidRPr="00300E0A">
        <w:rPr>
          <w:rStyle w:val="StyleUnderline"/>
          <w:highlight w:val="green"/>
        </w:rPr>
        <w:t>experts</w:t>
      </w:r>
      <w:r w:rsidRPr="00300E0A">
        <w:rPr>
          <w:rStyle w:val="StyleUnderline"/>
        </w:rPr>
        <w:t xml:space="preserve"> had </w:t>
      </w:r>
      <w:r w:rsidRPr="00300E0A">
        <w:rPr>
          <w:rStyle w:val="StyleUnderline"/>
          <w:highlight w:val="green"/>
        </w:rPr>
        <w:t xml:space="preserve">made </w:t>
      </w:r>
      <w:r w:rsidRPr="00300E0A">
        <w:rPr>
          <w:rStyle w:val="Emphasis"/>
          <w:highlight w:val="green"/>
        </w:rPr>
        <w:t>82,361</w:t>
      </w:r>
      <w:r w:rsidRPr="00300E0A">
        <w:rPr>
          <w:rStyle w:val="StyleUnderline"/>
          <w:highlight w:val="green"/>
        </w:rPr>
        <w:t xml:space="preserve"> forecasts</w:t>
      </w:r>
      <w:r w:rsidRPr="00300E0A">
        <w:rPr>
          <w:sz w:val="16"/>
        </w:rPr>
        <w:t xml:space="preserve">. </w:t>
      </w:r>
      <w:r w:rsidRPr="00300E0A">
        <w:rPr>
          <w:rStyle w:val="StyleUnderline"/>
        </w:rPr>
        <w:t>Tetlock</w:t>
      </w:r>
      <w:r w:rsidRPr="00300E0A">
        <w:rPr>
          <w:sz w:val="16"/>
        </w:rPr>
        <w:t xml:space="preserve"> also </w:t>
      </w:r>
      <w:r w:rsidRPr="00300E0A">
        <w:rPr>
          <w:rStyle w:val="StyleUnderline"/>
        </w:rPr>
        <w:t>asked</w:t>
      </w:r>
      <w:r w:rsidRPr="00300E0A">
        <w:rPr>
          <w:sz w:val="16"/>
        </w:rPr>
        <w:t xml:space="preserve"> </w:t>
      </w:r>
      <w:r w:rsidRPr="00300E0A">
        <w:rPr>
          <w:rStyle w:val="StyleUnderline"/>
        </w:rPr>
        <w:t>questions designed to determine how they reached their judgments</w:t>
      </w:r>
      <w:r w:rsidRPr="00300E0A">
        <w:rPr>
          <w:sz w:val="16"/>
        </w:rPr>
        <w:t xml:space="preserve">, how they reacted when their predictions proved to be wrong, how they evaluated new information that did not support their views, and how they assessed the probability that rival theories and predictions were accurate. </w:t>
      </w:r>
      <w:r w:rsidRPr="00300E0A">
        <w:rPr>
          <w:rStyle w:val="StyleUnderline"/>
        </w:rPr>
        <w:t>Tetlock got a statistical handle</w:t>
      </w:r>
      <w:r w:rsidRPr="00300E0A">
        <w:rPr>
          <w:sz w:val="16"/>
        </w:rPr>
        <w:t xml:space="preserve"> on his task </w:t>
      </w:r>
      <w:r w:rsidRPr="00300E0A">
        <w:rPr>
          <w:rStyle w:val="StyleUnderline"/>
        </w:rPr>
        <w:t>by putting most of the forecasting</w:t>
      </w:r>
      <w:r w:rsidRPr="00300E0A">
        <w:rPr>
          <w:sz w:val="16"/>
        </w:rPr>
        <w:t xml:space="preserve"> questions </w:t>
      </w:r>
      <w:r w:rsidRPr="00300E0A">
        <w:rPr>
          <w:rStyle w:val="StyleUnderline"/>
        </w:rPr>
        <w:t>into a “three possible futures” form</w:t>
      </w:r>
      <w:r w:rsidRPr="00300E0A">
        <w:rPr>
          <w:sz w:val="16"/>
        </w:rPr>
        <w:t xml:space="preserve">. </w:t>
      </w:r>
      <w:r w:rsidRPr="00300E0A">
        <w:rPr>
          <w:rStyle w:val="StyleUnderline"/>
        </w:rPr>
        <w:t>The respondents were asked to rate</w:t>
      </w:r>
      <w:r w:rsidRPr="00300E0A">
        <w:rPr>
          <w:sz w:val="16"/>
        </w:rPr>
        <w:t xml:space="preserve"> the probability of </w:t>
      </w:r>
      <w:r w:rsidRPr="00300E0A">
        <w:rPr>
          <w:rStyle w:val="StyleUnderline"/>
        </w:rPr>
        <w:t>three alternative outcomes</w:t>
      </w:r>
      <w:r w:rsidRPr="00300E0A">
        <w:rPr>
          <w:sz w:val="16"/>
        </w:rPr>
        <w:t xml:space="preserve">: the persistence of the status quo, more of something (political freedom, economic growth), or less of something (repression, recession).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300E0A">
        <w:rPr>
          <w:rStyle w:val="StyleUnderline"/>
        </w:rPr>
        <w:t>the experts</w:t>
      </w:r>
      <w:r w:rsidRPr="00300E0A">
        <w:rPr>
          <w:rStyle w:val="Emphasis"/>
        </w:rPr>
        <w:t xml:space="preserve"> </w:t>
      </w:r>
      <w:r w:rsidRPr="00300E0A">
        <w:rPr>
          <w:rStyle w:val="Emphasis"/>
          <w:highlight w:val="green"/>
        </w:rPr>
        <w:t>performed worse than</w:t>
      </w:r>
      <w:r w:rsidRPr="00300E0A">
        <w:rPr>
          <w:rStyle w:val="StyleUnderline"/>
        </w:rPr>
        <w:t xml:space="preserve"> they would have</w:t>
      </w:r>
      <w:r w:rsidRPr="00300E0A">
        <w:rPr>
          <w:sz w:val="16"/>
        </w:rPr>
        <w:t xml:space="preserve"> </w:t>
      </w:r>
      <w:r w:rsidRPr="00300E0A">
        <w:rPr>
          <w:rStyle w:val="StyleUnderline"/>
        </w:rPr>
        <w:t>if they had simply assigned</w:t>
      </w:r>
      <w:r w:rsidRPr="00300E0A">
        <w:rPr>
          <w:sz w:val="16"/>
        </w:rPr>
        <w:t xml:space="preserve"> </w:t>
      </w:r>
      <w:r w:rsidRPr="00300E0A">
        <w:rPr>
          <w:rStyle w:val="StyleUnderline"/>
          <w:highlight w:val="green"/>
        </w:rPr>
        <w:t xml:space="preserve">an </w:t>
      </w:r>
      <w:r w:rsidRPr="00300E0A">
        <w:rPr>
          <w:rStyle w:val="Emphasis"/>
          <w:highlight w:val="green"/>
        </w:rPr>
        <w:t>equal probability</w:t>
      </w:r>
      <w:r w:rsidRPr="00300E0A">
        <w:rPr>
          <w:rStyle w:val="Emphasis"/>
        </w:rPr>
        <w:t xml:space="preserve"> to all three outcomes</w:t>
      </w:r>
      <w:r w:rsidRPr="00300E0A">
        <w:rPr>
          <w:sz w:val="16"/>
        </w:rPr>
        <w:t xml:space="preserve">—if they had given each possible future a thirty-three-per-cent chance of occurring. </w:t>
      </w:r>
      <w:r w:rsidRPr="00300E0A">
        <w:rPr>
          <w:rStyle w:val="Emphasis"/>
          <w:highlight w:val="green"/>
        </w:rPr>
        <w:t>Human beings</w:t>
      </w:r>
      <w:r w:rsidRPr="00300E0A">
        <w:rPr>
          <w:sz w:val="16"/>
        </w:rPr>
        <w:t xml:space="preserve"> </w:t>
      </w:r>
      <w:r w:rsidRPr="00300E0A">
        <w:rPr>
          <w:rStyle w:val="StyleUnderline"/>
          <w:highlight w:val="green"/>
        </w:rPr>
        <w:t xml:space="preserve">who </w:t>
      </w:r>
      <w:r w:rsidRPr="00300E0A">
        <w:rPr>
          <w:rStyle w:val="Emphasis"/>
          <w:highlight w:val="green"/>
        </w:rPr>
        <w:t>spend their lives</w:t>
      </w:r>
      <w:r w:rsidRPr="00300E0A">
        <w:rPr>
          <w:rStyle w:val="StyleUnderline"/>
        </w:rPr>
        <w:t xml:space="preserve"> </w:t>
      </w:r>
      <w:r w:rsidRPr="00300E0A">
        <w:rPr>
          <w:rStyle w:val="StyleUnderline"/>
          <w:highlight w:val="green"/>
        </w:rPr>
        <w:t>studying</w:t>
      </w:r>
      <w:r w:rsidRPr="00300E0A">
        <w:rPr>
          <w:rStyle w:val="StyleUnderline"/>
        </w:rPr>
        <w:t xml:space="preserve"> the state of </w:t>
      </w:r>
      <w:r w:rsidRPr="00300E0A">
        <w:rPr>
          <w:rStyle w:val="Emphasis"/>
          <w:highlight w:val="green"/>
        </w:rPr>
        <w:t>the world</w:t>
      </w:r>
      <w:r w:rsidRPr="00300E0A">
        <w:rPr>
          <w:sz w:val="16"/>
        </w:rPr>
        <w:t xml:space="preserve">, in other words, </w:t>
      </w:r>
      <w:r w:rsidRPr="00300E0A">
        <w:rPr>
          <w:rStyle w:val="StyleUnderline"/>
          <w:highlight w:val="green"/>
        </w:rPr>
        <w:t xml:space="preserve">are </w:t>
      </w:r>
      <w:r w:rsidRPr="00300E0A">
        <w:rPr>
          <w:rStyle w:val="Emphasis"/>
          <w:highlight w:val="green"/>
        </w:rPr>
        <w:t>poorer forecasters</w:t>
      </w:r>
      <w:r w:rsidRPr="00300E0A">
        <w:rPr>
          <w:rStyle w:val="StyleUnderline"/>
          <w:highlight w:val="green"/>
        </w:rPr>
        <w:t xml:space="preserve"> than </w:t>
      </w:r>
      <w:r w:rsidRPr="00300E0A">
        <w:rPr>
          <w:rStyle w:val="Emphasis"/>
          <w:highlight w:val="green"/>
        </w:rPr>
        <w:t>dart-throwing monkeys</w:t>
      </w:r>
      <w:r w:rsidRPr="00300E0A">
        <w:rPr>
          <w:sz w:val="16"/>
        </w:rPr>
        <w:t xml:space="preserve">, </w:t>
      </w:r>
      <w:r w:rsidRPr="00300E0A">
        <w:rPr>
          <w:rStyle w:val="StyleUnderline"/>
        </w:rPr>
        <w:t xml:space="preserve">who would have distributed their picks evenly over the three choices. </w:t>
      </w:r>
      <w:r w:rsidRPr="00300E0A">
        <w:rPr>
          <w:sz w:val="16"/>
        </w:rPr>
        <w:t xml:space="preserve">Tetlock also found that </w:t>
      </w:r>
      <w:r w:rsidRPr="00300E0A">
        <w:rPr>
          <w:rStyle w:val="Emphasis"/>
          <w:highlight w:val="green"/>
        </w:rPr>
        <w:t>specialists</w:t>
      </w:r>
      <w:r w:rsidRPr="00300E0A">
        <w:rPr>
          <w:rStyle w:val="StyleUnderline"/>
          <w:highlight w:val="green"/>
        </w:rPr>
        <w:t xml:space="preserve"> are</w:t>
      </w:r>
      <w:r w:rsidRPr="00300E0A">
        <w:rPr>
          <w:rStyle w:val="StyleUnderline"/>
        </w:rPr>
        <w:t xml:space="preserve"> </w:t>
      </w:r>
      <w:r w:rsidRPr="00300E0A">
        <w:rPr>
          <w:rStyle w:val="Emphasis"/>
          <w:highlight w:val="green"/>
        </w:rPr>
        <w:t>not significantly</w:t>
      </w:r>
      <w:r w:rsidRPr="00300E0A">
        <w:rPr>
          <w:sz w:val="16"/>
        </w:rPr>
        <w:t xml:space="preserve"> </w:t>
      </w:r>
      <w:r w:rsidRPr="00300E0A">
        <w:rPr>
          <w:rStyle w:val="StyleUnderline"/>
          <w:highlight w:val="green"/>
        </w:rPr>
        <w:t>more reliable</w:t>
      </w:r>
      <w:r w:rsidRPr="00300E0A">
        <w:rPr>
          <w:rStyle w:val="StyleUnderline"/>
        </w:rPr>
        <w:t xml:space="preserve"> </w:t>
      </w:r>
      <w:r w:rsidRPr="00300E0A">
        <w:rPr>
          <w:rStyle w:val="StyleUnderline"/>
          <w:highlight w:val="green"/>
        </w:rPr>
        <w:t xml:space="preserve">than </w:t>
      </w:r>
      <w:r w:rsidRPr="00300E0A">
        <w:rPr>
          <w:rStyle w:val="Emphasis"/>
          <w:highlight w:val="green"/>
        </w:rPr>
        <w:t>non-specialists</w:t>
      </w:r>
      <w:r w:rsidRPr="00300E0A">
        <w:rPr>
          <w:rStyle w:val="StyleUnderline"/>
        </w:rPr>
        <w:t xml:space="preserve"> in guessing what is going to happen</w:t>
      </w:r>
      <w:r w:rsidRPr="00300E0A">
        <w:rPr>
          <w:sz w:val="16"/>
        </w:rPr>
        <w:t xml:space="preserve"> in the region they study. Knowing a little might make someone a more reliable forecaster, but Tetlock found that </w:t>
      </w:r>
      <w:r w:rsidRPr="00300E0A">
        <w:rPr>
          <w:rStyle w:val="StyleUnderline"/>
        </w:rPr>
        <w:t>knowing a lot can actually make a person less reliable</w:t>
      </w:r>
      <w:r w:rsidRPr="00300E0A">
        <w:rPr>
          <w:sz w:val="16"/>
        </w:rPr>
        <w:t>. “</w:t>
      </w:r>
      <w:r w:rsidRPr="00300E0A">
        <w:rPr>
          <w:rStyle w:val="StyleUnderline"/>
          <w:highlight w:val="green"/>
        </w:rPr>
        <w:t>We reach</w:t>
      </w:r>
      <w:r w:rsidRPr="00300E0A">
        <w:rPr>
          <w:rStyle w:val="StyleUnderline"/>
        </w:rPr>
        <w:t xml:space="preserve"> the point of </w:t>
      </w:r>
      <w:r w:rsidRPr="00300E0A">
        <w:rPr>
          <w:rStyle w:val="Emphasis"/>
          <w:highlight w:val="green"/>
        </w:rPr>
        <w:t>diminishing</w:t>
      </w:r>
      <w:r w:rsidRPr="00300E0A">
        <w:rPr>
          <w:rStyle w:val="StyleUnderline"/>
        </w:rPr>
        <w:t xml:space="preserve"> marginal </w:t>
      </w:r>
      <w:r w:rsidRPr="00300E0A">
        <w:rPr>
          <w:rStyle w:val="Emphasis"/>
          <w:highlight w:val="green"/>
        </w:rPr>
        <w:t>predictive returns</w:t>
      </w:r>
      <w:r w:rsidRPr="00300E0A">
        <w:rPr>
          <w:rStyle w:val="StyleUnderline"/>
          <w:highlight w:val="green"/>
        </w:rPr>
        <w:t xml:space="preserve"> for knowledge</w:t>
      </w:r>
      <w:r w:rsidRPr="00300E0A">
        <w:rPr>
          <w:rStyle w:val="StyleUnderline"/>
        </w:rPr>
        <w:t xml:space="preserve"> </w:t>
      </w:r>
      <w:r w:rsidRPr="00300E0A">
        <w:rPr>
          <w:rStyle w:val="Emphasis"/>
          <w:highlight w:val="green"/>
        </w:rPr>
        <w:t>disconcertingly quickly</w:t>
      </w:r>
      <w:r w:rsidRPr="00300E0A">
        <w:rPr>
          <w:sz w:val="16"/>
          <w:highlight w:val="green"/>
        </w:rPr>
        <w:t>,</w:t>
      </w:r>
      <w:r w:rsidRPr="00300E0A">
        <w:rPr>
          <w:sz w:val="16"/>
        </w:rPr>
        <w:t xml:space="preserve">” he reports. “In this age of academic hyperspecialization, </w:t>
      </w:r>
      <w:r w:rsidRPr="00300E0A">
        <w:rPr>
          <w:rStyle w:val="Emphasis"/>
          <w:highlight w:val="green"/>
        </w:rPr>
        <w:t>there is no reason</w:t>
      </w:r>
      <w:r w:rsidRPr="00300E0A">
        <w:rPr>
          <w:rStyle w:val="StyleUnderline"/>
        </w:rPr>
        <w:t xml:space="preserve"> for supposing that contributors to </w:t>
      </w:r>
      <w:r w:rsidRPr="00300E0A">
        <w:rPr>
          <w:rStyle w:val="Emphasis"/>
          <w:highlight w:val="green"/>
        </w:rPr>
        <w:t>top journals</w:t>
      </w:r>
      <w:r w:rsidRPr="00300E0A">
        <w:rPr>
          <w:sz w:val="16"/>
        </w:rPr>
        <w:t>—distinguished political scientists, area study specialists, economists, and so on—</w:t>
      </w:r>
      <w:r w:rsidRPr="00300E0A">
        <w:rPr>
          <w:rStyle w:val="StyleUnderline"/>
          <w:highlight w:val="green"/>
        </w:rPr>
        <w:t xml:space="preserve">are </w:t>
      </w:r>
      <w:r w:rsidRPr="00300E0A">
        <w:rPr>
          <w:rStyle w:val="Emphasis"/>
          <w:highlight w:val="green"/>
        </w:rPr>
        <w:t>any better than</w:t>
      </w:r>
      <w:r w:rsidRPr="00300E0A">
        <w:rPr>
          <w:rStyle w:val="StyleUnderline"/>
        </w:rPr>
        <w:t xml:space="preserve"> journalists or </w:t>
      </w:r>
      <w:r w:rsidRPr="00300E0A">
        <w:rPr>
          <w:rStyle w:val="Emphasis"/>
          <w:highlight w:val="green"/>
        </w:rPr>
        <w:t>attentive readers</w:t>
      </w:r>
      <w:r w:rsidRPr="00300E0A">
        <w:rPr>
          <w:sz w:val="16"/>
        </w:rPr>
        <w:t xml:space="preserve"> of the New York Times </w:t>
      </w:r>
      <w:r w:rsidRPr="00300E0A">
        <w:rPr>
          <w:rStyle w:val="StyleUnderline"/>
        </w:rPr>
        <w:t>in ‘reading’ emerging situations</w:t>
      </w:r>
      <w:r w:rsidRPr="00300E0A">
        <w:rPr>
          <w:sz w:val="16"/>
        </w:rPr>
        <w:t xml:space="preserve">.” And the more famous the forecaster the more overblown the forecasts. “Experts in demand,” Tetlock says, “were more overconfident than their colleagues who eked out existences far from the limelight.” People who are not experts in the psychology of expertise are likely (I predict) to find Tetlock’s results a surprise and a matter for concern. For psychologists, though, nothing could be less surprising. </w:t>
      </w:r>
      <w:r w:rsidRPr="00300E0A">
        <w:rPr>
          <w:rStyle w:val="StyleUnderline"/>
        </w:rPr>
        <w:t xml:space="preserve">“Expert Political Judgment” is just one of </w:t>
      </w:r>
      <w:r w:rsidRPr="00300E0A">
        <w:rPr>
          <w:rStyle w:val="StyleUnderline"/>
          <w:highlight w:val="green"/>
        </w:rPr>
        <w:t xml:space="preserve">more than a </w:t>
      </w:r>
      <w:r w:rsidRPr="00300E0A">
        <w:rPr>
          <w:rStyle w:val="Emphasis"/>
          <w:highlight w:val="green"/>
        </w:rPr>
        <w:t>hundred studies</w:t>
      </w:r>
      <w:r w:rsidRPr="00300E0A">
        <w:rPr>
          <w:sz w:val="16"/>
        </w:rPr>
        <w:t xml:space="preserve"> </w:t>
      </w:r>
      <w:r w:rsidRPr="00300E0A">
        <w:rPr>
          <w:rStyle w:val="StyleUnderline"/>
        </w:rPr>
        <w:t xml:space="preserve">that </w:t>
      </w:r>
      <w:r w:rsidRPr="00300E0A">
        <w:rPr>
          <w:rStyle w:val="StyleUnderline"/>
          <w:highlight w:val="green"/>
        </w:rPr>
        <w:t>have pitted experts</w:t>
      </w:r>
      <w:r w:rsidRPr="00300E0A">
        <w:rPr>
          <w:sz w:val="16"/>
          <w:highlight w:val="green"/>
        </w:rPr>
        <w:t xml:space="preserve"> </w:t>
      </w:r>
      <w:r w:rsidRPr="00300E0A">
        <w:rPr>
          <w:rStyle w:val="StyleUnderline"/>
          <w:highlight w:val="green"/>
        </w:rPr>
        <w:t xml:space="preserve">against </w:t>
      </w:r>
      <w:r w:rsidRPr="00300E0A">
        <w:rPr>
          <w:rStyle w:val="Emphasis"/>
          <w:highlight w:val="green"/>
        </w:rPr>
        <w:t>statistical</w:t>
      </w:r>
      <w:r w:rsidRPr="00300E0A">
        <w:rPr>
          <w:sz w:val="16"/>
        </w:rPr>
        <w:t xml:space="preserve"> or actuarial </w:t>
      </w:r>
      <w:r w:rsidRPr="00300E0A">
        <w:rPr>
          <w:rStyle w:val="Emphasis"/>
          <w:highlight w:val="green"/>
        </w:rPr>
        <w:t>formulas</w:t>
      </w:r>
      <w:r w:rsidRPr="00300E0A">
        <w:rPr>
          <w:sz w:val="16"/>
        </w:rPr>
        <w:t xml:space="preserve">, </w:t>
      </w:r>
      <w:r w:rsidRPr="00300E0A">
        <w:rPr>
          <w:rStyle w:val="StyleUnderline"/>
          <w:highlight w:val="green"/>
        </w:rPr>
        <w:t>and in almost all of those</w:t>
      </w:r>
      <w:r w:rsidRPr="00300E0A">
        <w:rPr>
          <w:rStyle w:val="StyleUnderline"/>
        </w:rPr>
        <w:t xml:space="preserve"> studies</w:t>
      </w:r>
      <w:r w:rsidRPr="00300E0A">
        <w:rPr>
          <w:sz w:val="16"/>
        </w:rPr>
        <w:t xml:space="preserve"> </w:t>
      </w:r>
      <w:r w:rsidRPr="00300E0A">
        <w:rPr>
          <w:rStyle w:val="StyleUnderline"/>
        </w:rPr>
        <w:t xml:space="preserve">the </w:t>
      </w:r>
      <w:r w:rsidRPr="00300E0A">
        <w:rPr>
          <w:rStyle w:val="Emphasis"/>
          <w:highlight w:val="green"/>
        </w:rPr>
        <w:t>people</w:t>
      </w:r>
      <w:r w:rsidRPr="00300E0A">
        <w:rPr>
          <w:rStyle w:val="StyleUnderline"/>
        </w:rPr>
        <w:t xml:space="preserve"> either </w:t>
      </w:r>
      <w:r w:rsidRPr="00300E0A">
        <w:rPr>
          <w:rStyle w:val="Emphasis"/>
          <w:highlight w:val="green"/>
        </w:rPr>
        <w:t>do no better</w:t>
      </w:r>
      <w:r w:rsidRPr="00300E0A">
        <w:rPr>
          <w:sz w:val="16"/>
        </w:rPr>
        <w:t xml:space="preserve"> </w:t>
      </w:r>
      <w:r w:rsidRPr="00300E0A">
        <w:rPr>
          <w:rStyle w:val="StyleUnderline"/>
        </w:rPr>
        <w:t>than the formulas</w:t>
      </w:r>
      <w:r w:rsidRPr="00300E0A">
        <w:rPr>
          <w:sz w:val="16"/>
        </w:rPr>
        <w:t xml:space="preserve"> or do worse. In one study, college counsellors were given information about a group of high-school students and asked to predict their freshman grades in college. The counsellors had access to test scores, grades, the results of personality and vocational tests, and personal statements from the students, whom they were also permitted to interview. Predictions that were produced by a formula using just test scores and grades were more accurate. There are also many studies showing that expertise and experience do not make someone a better reader of the evidence. In one,</w:t>
      </w:r>
      <w:r w:rsidRPr="00300E0A">
        <w:rPr>
          <w:rStyle w:val="StyleUnderline"/>
        </w:rPr>
        <w:t xml:space="preserve"> data from a test used to diagnose brain </w:t>
      </w:r>
      <w:r w:rsidRPr="00300E0A">
        <w:rPr>
          <w:rStyle w:val="StyleUnderline"/>
        </w:rPr>
        <w:lastRenderedPageBreak/>
        <w:t>damage were given to a group of clinical psychologists and their secretaries</w:t>
      </w:r>
      <w:r w:rsidRPr="00300E0A">
        <w:rPr>
          <w:sz w:val="16"/>
        </w:rPr>
        <w:t xml:space="preserve">. The psychologists’ diagnoses were no better than the secretaries’. The experts’ trouble in Tetlock’s study is exactly the trouble that all human beings have: </w:t>
      </w:r>
      <w:r w:rsidRPr="00300E0A">
        <w:rPr>
          <w:rStyle w:val="StyleUnderline"/>
          <w:highlight w:val="green"/>
        </w:rPr>
        <w:t xml:space="preserve">we fall </w:t>
      </w:r>
      <w:r w:rsidRPr="00300E0A">
        <w:rPr>
          <w:rStyle w:val="Emphasis"/>
          <w:highlight w:val="green"/>
        </w:rPr>
        <w:t>in love</w:t>
      </w:r>
      <w:r w:rsidRPr="00300E0A">
        <w:rPr>
          <w:rStyle w:val="StyleUnderline"/>
          <w:highlight w:val="green"/>
        </w:rPr>
        <w:t xml:space="preserve"> with </w:t>
      </w:r>
      <w:r w:rsidRPr="00300E0A">
        <w:rPr>
          <w:rStyle w:val="Emphasis"/>
          <w:highlight w:val="green"/>
        </w:rPr>
        <w:t>our</w:t>
      </w:r>
      <w:r w:rsidRPr="00300E0A">
        <w:rPr>
          <w:rStyle w:val="Emphasis"/>
        </w:rPr>
        <w:t xml:space="preserve"> </w:t>
      </w:r>
      <w:r w:rsidRPr="00300E0A">
        <w:rPr>
          <w:rStyle w:val="Emphasis"/>
          <w:highlight w:val="green"/>
        </w:rPr>
        <w:t>hunches</w:t>
      </w:r>
      <w:r w:rsidRPr="00300E0A">
        <w:rPr>
          <w:sz w:val="16"/>
        </w:rPr>
        <w:t xml:space="preserve">, and we really, really hate to be wrong. Tetlock describes an experiment that he witnessed thirty years ago in a Yale classroom. A rat was put in a T-shaped maze. Food was placed in either the right or the left transept of the T in a random sequence such that, over the long run, the food was on the left sixty per cent of the time and on the right forty per cent. Neither the students nor (needless to say) the rat was told these frequencies. The students were asked to predict on which side of the T the food would appear each time. The rat eventually figured out that the food was on the left side more often than the right, and it therefore nearly always went to the left, scoring roughly sixty per cent—D, but a passing grade. The students looked for patterns of left-right placement, and ended up scoring only fifty-two per cent, an F. The rat, having no reputation to begin with, was not embarrassed about being wrong two out of every five tries. But Yale students, who do have reputations, searched for a hidden order in the sequence. They couldn’t deal with forty-per-cent error, so they ended up with almost fifty-per-cent error. The expert-prediction game is not much different. When television pundits make predictions, the more ingenious their forecasts the greater their cachet. An arresting new prediction means that the expert has discovered a set of interlocking causes that no one else has spotted, and that could lead to an outcome that the conventional wisdom is ignoring. On shows like “The McLaughlin Group,” these experts never lose their reputations, or their jobs, because long shots are their business. More serious commentators differ from the pundits only in the degree of showmanship. </w:t>
      </w:r>
      <w:r w:rsidRPr="00300E0A">
        <w:rPr>
          <w:rStyle w:val="StyleUnderline"/>
        </w:rPr>
        <w:t>These serious experts</w:t>
      </w:r>
      <w:r w:rsidRPr="00300E0A">
        <w:rPr>
          <w:sz w:val="16"/>
        </w:rPr>
        <w:t>—</w:t>
      </w:r>
      <w:r w:rsidRPr="00300E0A">
        <w:rPr>
          <w:rStyle w:val="StyleUnderline"/>
          <w:highlight w:val="green"/>
        </w:rPr>
        <w:t xml:space="preserve">the </w:t>
      </w:r>
      <w:r w:rsidRPr="00300E0A">
        <w:rPr>
          <w:rStyle w:val="Emphasis"/>
          <w:highlight w:val="green"/>
        </w:rPr>
        <w:t>think tankers</w:t>
      </w:r>
      <w:r w:rsidRPr="00300E0A">
        <w:rPr>
          <w:sz w:val="16"/>
          <w:highlight w:val="green"/>
        </w:rPr>
        <w:t xml:space="preserve"> </w:t>
      </w:r>
      <w:r w:rsidRPr="00300E0A">
        <w:rPr>
          <w:rStyle w:val="StyleUnderline"/>
          <w:highlight w:val="green"/>
        </w:rPr>
        <w:t xml:space="preserve">and </w:t>
      </w:r>
      <w:r w:rsidRPr="00300E0A">
        <w:rPr>
          <w:rStyle w:val="Emphasis"/>
          <w:highlight w:val="green"/>
        </w:rPr>
        <w:t>area-studies</w:t>
      </w:r>
      <w:r w:rsidRPr="00300E0A">
        <w:rPr>
          <w:rStyle w:val="StyleUnderline"/>
          <w:highlight w:val="green"/>
        </w:rPr>
        <w:t xml:space="preserve"> professors</w:t>
      </w:r>
      <w:r w:rsidRPr="00300E0A">
        <w:rPr>
          <w:sz w:val="16"/>
        </w:rPr>
        <w:t xml:space="preserve">—are not entirely out to entertain, but they </w:t>
      </w:r>
      <w:r w:rsidRPr="00300E0A">
        <w:rPr>
          <w:rStyle w:val="StyleUnderline"/>
          <w:highlight w:val="green"/>
        </w:rPr>
        <w:t>are</w:t>
      </w:r>
      <w:r w:rsidRPr="00300E0A">
        <w:rPr>
          <w:rStyle w:val="StyleUnderline"/>
        </w:rPr>
        <w:t xml:space="preserve"> a little </w:t>
      </w:r>
      <w:r w:rsidRPr="00300E0A">
        <w:rPr>
          <w:rStyle w:val="Emphasis"/>
          <w:highlight w:val="green"/>
        </w:rPr>
        <w:t>out to entertain</w:t>
      </w:r>
      <w:r w:rsidRPr="00300E0A">
        <w:rPr>
          <w:sz w:val="16"/>
        </w:rPr>
        <w:t xml:space="preserve">, </w:t>
      </w:r>
      <w:r w:rsidRPr="00300E0A">
        <w:rPr>
          <w:rStyle w:val="StyleUnderline"/>
        </w:rPr>
        <w:t xml:space="preserve">and both their status as experts and their appeal as performers require them </w:t>
      </w:r>
      <w:r w:rsidRPr="00300E0A">
        <w:rPr>
          <w:rStyle w:val="Emphasis"/>
          <w:highlight w:val="green"/>
        </w:rPr>
        <w:t>to predict futures that are not obvious</w:t>
      </w:r>
      <w:r w:rsidRPr="00300E0A">
        <w:rPr>
          <w:rStyle w:val="StyleUnderline"/>
        </w:rPr>
        <w:t xml:space="preserve"> </w:t>
      </w:r>
      <w:r w:rsidRPr="00300E0A">
        <w:rPr>
          <w:rStyle w:val="StyleUnderline"/>
          <w:highlight w:val="green"/>
        </w:rPr>
        <w:t>to the viewer</w:t>
      </w:r>
      <w:r w:rsidRPr="00300E0A">
        <w:rPr>
          <w:rStyle w:val="StyleUnderline"/>
        </w:rPr>
        <w:t>.</w:t>
      </w:r>
      <w:r w:rsidRPr="00300E0A">
        <w:rPr>
          <w:sz w:val="16"/>
        </w:rPr>
        <w:t xml:space="preserve"> The producer of the show does not want you and me to sit there listening to an expert and thinking, I could have said that. </w:t>
      </w:r>
      <w:r w:rsidRPr="00300E0A">
        <w:rPr>
          <w:rStyle w:val="StyleUnderline"/>
          <w:highlight w:val="green"/>
        </w:rPr>
        <w:t>The expert</w:t>
      </w:r>
      <w:r w:rsidRPr="00300E0A">
        <w:rPr>
          <w:rStyle w:val="StyleUnderline"/>
        </w:rPr>
        <w:t xml:space="preserve"> also </w:t>
      </w:r>
      <w:r w:rsidRPr="00300E0A">
        <w:rPr>
          <w:rStyle w:val="StyleUnderline"/>
          <w:highlight w:val="green"/>
        </w:rPr>
        <w:t>suffers from knowing too much</w:t>
      </w:r>
      <w:r w:rsidRPr="00300E0A">
        <w:rPr>
          <w:rStyle w:val="StyleUnderline"/>
        </w:rPr>
        <w:t>:</w:t>
      </w:r>
      <w:r w:rsidRPr="00300E0A">
        <w:rPr>
          <w:sz w:val="16"/>
        </w:rPr>
        <w:t xml:space="preserve"> </w:t>
      </w:r>
      <w:r w:rsidRPr="00300E0A">
        <w:rPr>
          <w:rStyle w:val="StyleUnderline"/>
        </w:rPr>
        <w:t>the more facts an expert has</w:t>
      </w:r>
      <w:r w:rsidRPr="00300E0A">
        <w:rPr>
          <w:sz w:val="16"/>
        </w:rPr>
        <w:t xml:space="preserve">, </w:t>
      </w:r>
      <w:r w:rsidRPr="00300E0A">
        <w:rPr>
          <w:rStyle w:val="StyleUnderline"/>
        </w:rPr>
        <w:t xml:space="preserve">the more </w:t>
      </w:r>
      <w:r w:rsidRPr="00300E0A">
        <w:rPr>
          <w:rStyle w:val="StyleUnderline"/>
          <w:highlight w:val="green"/>
        </w:rPr>
        <w:t>information is</w:t>
      </w:r>
      <w:r w:rsidRPr="00300E0A">
        <w:rPr>
          <w:rStyle w:val="StyleUnderline"/>
        </w:rPr>
        <w:t xml:space="preserve"> available </w:t>
      </w:r>
      <w:r w:rsidRPr="00300E0A">
        <w:rPr>
          <w:rStyle w:val="StyleUnderline"/>
          <w:highlight w:val="green"/>
        </w:rPr>
        <w:t xml:space="preserve">to be </w:t>
      </w:r>
      <w:r w:rsidRPr="00300E0A">
        <w:rPr>
          <w:rStyle w:val="Emphasis"/>
          <w:highlight w:val="green"/>
        </w:rPr>
        <w:t>enlisted in support</w:t>
      </w:r>
      <w:r w:rsidRPr="00300E0A">
        <w:rPr>
          <w:rStyle w:val="StyleUnderline"/>
        </w:rPr>
        <w:t xml:space="preserve"> of his </w:t>
      </w:r>
      <w:r w:rsidRPr="00300E0A">
        <w:rPr>
          <w:rStyle w:val="StyleUnderline"/>
          <w:highlight w:val="green"/>
        </w:rPr>
        <w:t>or</w:t>
      </w:r>
      <w:r w:rsidRPr="00300E0A">
        <w:rPr>
          <w:rStyle w:val="StyleUnderline"/>
        </w:rPr>
        <w:t xml:space="preserve"> her </w:t>
      </w:r>
      <w:r w:rsidRPr="00300E0A">
        <w:rPr>
          <w:rStyle w:val="Emphasis"/>
          <w:highlight w:val="green"/>
        </w:rPr>
        <w:t>pet theories</w:t>
      </w:r>
      <w:r w:rsidRPr="00300E0A">
        <w:rPr>
          <w:sz w:val="16"/>
        </w:rPr>
        <w:t xml:space="preserve">, </w:t>
      </w:r>
      <w:r w:rsidRPr="00300E0A">
        <w:rPr>
          <w:rStyle w:val="StyleUnderline"/>
          <w:highlight w:val="green"/>
        </w:rPr>
        <w:t>and</w:t>
      </w:r>
      <w:r w:rsidRPr="00300E0A">
        <w:rPr>
          <w:rStyle w:val="StyleUnderline"/>
        </w:rPr>
        <w:t xml:space="preserve"> the more </w:t>
      </w:r>
      <w:r w:rsidRPr="00300E0A">
        <w:rPr>
          <w:rStyle w:val="Emphasis"/>
          <w:highlight w:val="green"/>
        </w:rPr>
        <w:t>chains of causation</w:t>
      </w:r>
      <w:r w:rsidRPr="00300E0A">
        <w:rPr>
          <w:sz w:val="16"/>
        </w:rPr>
        <w:t xml:space="preserve"> </w:t>
      </w:r>
      <w:r w:rsidRPr="00300E0A">
        <w:rPr>
          <w:rStyle w:val="StyleUnderline"/>
        </w:rPr>
        <w:t>he or she can find beguiling.</w:t>
      </w:r>
      <w:r w:rsidRPr="00300E0A">
        <w:rPr>
          <w:sz w:val="16"/>
        </w:rPr>
        <w:t xml:space="preserve"> This helps explain why specialists fail to outguess non-specialists. The odds tend to be with the obvious. Tetlock’s experts were also no different from the rest of us when it came to learning from their mistakes. Most people tend to dismiss new information that doesn’t fit with what they already believe. Tetlock found that his experts used a double standard: they were much tougher in assessing the validity of information that undercut their theory than they were in crediting information that supported it. The same deficiency leads liberals to read only The Nation and conservatives to read only National Review. We are not natural falsificationists: we would rather find more reasons for believing what we already believe than look for reasons that we might be wrong. In the terms of Karl Popper’s famous example, to verify our intuition that all swans are white we look for lots more white swans, when what we should really be looking for is one black swan. Also, people tend to see the future as indeterminate and the past as inevitable. </w:t>
      </w:r>
      <w:r w:rsidRPr="00300E0A">
        <w:rPr>
          <w:rStyle w:val="StyleUnderline"/>
        </w:rPr>
        <w:t>If you look backward</w:t>
      </w:r>
      <w:r w:rsidRPr="00300E0A">
        <w:rPr>
          <w:sz w:val="16"/>
        </w:rPr>
        <w:t xml:space="preserve">, </w:t>
      </w:r>
      <w:r w:rsidRPr="00300E0A">
        <w:rPr>
          <w:rStyle w:val="StyleUnderline"/>
        </w:rPr>
        <w:t>the dots that lead up to Hitler or the fall of the Soviet Union or the attacks on September 11th all connect</w:t>
      </w:r>
      <w:r w:rsidRPr="00300E0A">
        <w:rPr>
          <w:sz w:val="16"/>
        </w:rPr>
        <w:t xml:space="preserve">. </w:t>
      </w:r>
      <w:r w:rsidRPr="00300E0A">
        <w:rPr>
          <w:rStyle w:val="StyleUnderline"/>
          <w:highlight w:val="green"/>
        </w:rPr>
        <w:t>If you look forward</w:t>
      </w:r>
      <w:r w:rsidRPr="00300E0A">
        <w:rPr>
          <w:rStyle w:val="StyleUnderline"/>
        </w:rPr>
        <w:t>,</w:t>
      </w:r>
      <w:r w:rsidRPr="00300E0A">
        <w:rPr>
          <w:sz w:val="16"/>
        </w:rPr>
        <w:t xml:space="preserve"> </w:t>
      </w:r>
      <w:r w:rsidRPr="00300E0A">
        <w:rPr>
          <w:rStyle w:val="Emphasis"/>
          <w:highlight w:val="green"/>
        </w:rPr>
        <w:t>it’s</w:t>
      </w:r>
      <w:r w:rsidRPr="00300E0A">
        <w:rPr>
          <w:rStyle w:val="StyleUnderline"/>
        </w:rPr>
        <w:t xml:space="preserve"> just </w:t>
      </w:r>
      <w:r w:rsidRPr="00300E0A">
        <w:rPr>
          <w:rStyle w:val="Emphasis"/>
          <w:highlight w:val="green"/>
        </w:rPr>
        <w:t>a random scatter of dots</w:t>
      </w:r>
      <w:r w:rsidRPr="00300E0A">
        <w:rPr>
          <w:rStyle w:val="StyleUnderline"/>
        </w:rPr>
        <w:t>,</w:t>
      </w:r>
      <w:r w:rsidRPr="00300E0A">
        <w:rPr>
          <w:sz w:val="16"/>
        </w:rPr>
        <w:t xml:space="preserve"> </w:t>
      </w:r>
      <w:r w:rsidRPr="00300E0A">
        <w:rPr>
          <w:rStyle w:val="StyleUnderline"/>
        </w:rPr>
        <w:t xml:space="preserve">many potential </w:t>
      </w:r>
      <w:r w:rsidRPr="00300E0A">
        <w:rPr>
          <w:rStyle w:val="Emphasis"/>
        </w:rPr>
        <w:t>chains of causation</w:t>
      </w:r>
      <w:r w:rsidRPr="00300E0A">
        <w:rPr>
          <w:sz w:val="16"/>
        </w:rPr>
        <w:t xml:space="preserve"> </w:t>
      </w:r>
      <w:r w:rsidRPr="00300E0A">
        <w:rPr>
          <w:rStyle w:val="StyleUnderline"/>
          <w:highlight w:val="green"/>
        </w:rPr>
        <w:t xml:space="preserve">leading to </w:t>
      </w:r>
      <w:r w:rsidRPr="00300E0A">
        <w:rPr>
          <w:rStyle w:val="Emphasis"/>
          <w:highlight w:val="green"/>
        </w:rPr>
        <w:t>many possible outcomes</w:t>
      </w:r>
      <w:r w:rsidRPr="00300E0A">
        <w:rPr>
          <w:sz w:val="16"/>
        </w:rPr>
        <w:t xml:space="preserve">. </w:t>
      </w:r>
      <w:r w:rsidRPr="00300E0A">
        <w:rPr>
          <w:rStyle w:val="StyleUnderline"/>
          <w:highlight w:val="green"/>
        </w:rPr>
        <w:t xml:space="preserve">We have </w:t>
      </w:r>
      <w:r w:rsidRPr="00300E0A">
        <w:rPr>
          <w:rStyle w:val="Emphasis"/>
          <w:highlight w:val="green"/>
        </w:rPr>
        <w:t>no idea</w:t>
      </w:r>
      <w:r w:rsidRPr="00300E0A">
        <w:rPr>
          <w:rStyle w:val="StyleUnderline"/>
        </w:rPr>
        <w:t xml:space="preserve"> today</w:t>
      </w:r>
      <w:r w:rsidRPr="00300E0A">
        <w:rPr>
          <w:sz w:val="16"/>
        </w:rPr>
        <w:t xml:space="preserve"> </w:t>
      </w:r>
      <w:r w:rsidRPr="00300E0A">
        <w:rPr>
          <w:rStyle w:val="StyleUnderline"/>
          <w:highlight w:val="green"/>
        </w:rPr>
        <w:t>how</w:t>
      </w:r>
      <w:r w:rsidRPr="00300E0A">
        <w:rPr>
          <w:rStyle w:val="StyleUnderline"/>
        </w:rPr>
        <w:t xml:space="preserve"> </w:t>
      </w:r>
      <w:r w:rsidRPr="00300E0A">
        <w:rPr>
          <w:rStyle w:val="Emphasis"/>
          <w:highlight w:val="green"/>
        </w:rPr>
        <w:t>tomorrow’s invasion</w:t>
      </w:r>
      <w:r w:rsidRPr="00300E0A">
        <w:rPr>
          <w:rStyle w:val="StyleUnderline"/>
        </w:rPr>
        <w:t xml:space="preserve"> </w:t>
      </w:r>
      <w:r w:rsidRPr="00300E0A">
        <w:rPr>
          <w:rStyle w:val="StyleUnderline"/>
          <w:highlight w:val="green"/>
        </w:rPr>
        <w:t xml:space="preserve">of a </w:t>
      </w:r>
      <w:r w:rsidRPr="00300E0A">
        <w:rPr>
          <w:rStyle w:val="Emphasis"/>
          <w:highlight w:val="green"/>
        </w:rPr>
        <w:t>foreign land</w:t>
      </w:r>
      <w:r w:rsidRPr="00300E0A">
        <w:rPr>
          <w:rStyle w:val="StyleUnderline"/>
        </w:rPr>
        <w:t xml:space="preserve"> </w:t>
      </w:r>
      <w:r w:rsidRPr="00300E0A">
        <w:rPr>
          <w:rStyle w:val="StyleUnderline"/>
          <w:highlight w:val="green"/>
        </w:rPr>
        <w:t>is going</w:t>
      </w:r>
      <w:r w:rsidRPr="00300E0A">
        <w:rPr>
          <w:rStyle w:val="StyleUnderline"/>
        </w:rPr>
        <w:t xml:space="preserve"> to go</w:t>
      </w:r>
      <w:r w:rsidRPr="00300E0A">
        <w:rPr>
          <w:sz w:val="16"/>
        </w:rPr>
        <w:t xml:space="preserve">; </w:t>
      </w:r>
      <w:r w:rsidRPr="00300E0A">
        <w:rPr>
          <w:rStyle w:val="Emphasis"/>
          <w:highlight w:val="green"/>
        </w:rPr>
        <w:t>after the invasion</w:t>
      </w:r>
      <w:r w:rsidRPr="00300E0A">
        <w:rPr>
          <w:sz w:val="16"/>
        </w:rPr>
        <w:t xml:space="preserve">, </w:t>
      </w:r>
      <w:r w:rsidRPr="00300E0A">
        <w:rPr>
          <w:rStyle w:val="StyleUnderline"/>
          <w:highlight w:val="green"/>
        </w:rPr>
        <w:t>we can</w:t>
      </w:r>
      <w:r w:rsidRPr="00300E0A">
        <w:rPr>
          <w:rStyle w:val="StyleUnderline"/>
        </w:rPr>
        <w:t xml:space="preserve"> actually </w:t>
      </w:r>
      <w:r w:rsidRPr="00300E0A">
        <w:rPr>
          <w:rStyle w:val="StyleUnderline"/>
          <w:highlight w:val="green"/>
        </w:rPr>
        <w:t>persuade ourselves</w:t>
      </w:r>
      <w:r w:rsidRPr="00300E0A">
        <w:rPr>
          <w:sz w:val="16"/>
        </w:rPr>
        <w:t xml:space="preserve"> </w:t>
      </w:r>
      <w:r w:rsidRPr="00300E0A">
        <w:rPr>
          <w:rStyle w:val="StyleUnderline"/>
        </w:rPr>
        <w:t xml:space="preserve">that </w:t>
      </w:r>
      <w:r w:rsidRPr="00300E0A">
        <w:rPr>
          <w:rStyle w:val="StyleUnderline"/>
          <w:highlight w:val="green"/>
        </w:rPr>
        <w:t>we knew all along</w:t>
      </w:r>
      <w:r w:rsidRPr="00300E0A">
        <w:rPr>
          <w:sz w:val="16"/>
        </w:rPr>
        <w:t xml:space="preserve">. </w:t>
      </w:r>
      <w:r w:rsidRPr="00300E0A">
        <w:rPr>
          <w:rStyle w:val="StyleUnderline"/>
        </w:rPr>
        <w:t>The result seems inevitable</w:t>
      </w:r>
      <w:r w:rsidRPr="00300E0A">
        <w:rPr>
          <w:sz w:val="16"/>
        </w:rPr>
        <w:t xml:space="preserve">, </w:t>
      </w:r>
      <w:r w:rsidRPr="00300E0A">
        <w:rPr>
          <w:rStyle w:val="StyleUnderline"/>
        </w:rPr>
        <w:t>and therefore predictable</w:t>
      </w:r>
      <w:r w:rsidRPr="00300E0A">
        <w:rPr>
          <w:sz w:val="16"/>
        </w:rPr>
        <w:t xml:space="preserve">. Tetlock found that, consistent with this asymmetry, </w:t>
      </w:r>
      <w:r w:rsidRPr="00300E0A">
        <w:rPr>
          <w:rStyle w:val="Emphasis"/>
          <w:highlight w:val="green"/>
        </w:rPr>
        <w:t>experts</w:t>
      </w:r>
      <w:r w:rsidRPr="00300E0A">
        <w:rPr>
          <w:rStyle w:val="StyleUnderline"/>
          <w:highlight w:val="green"/>
        </w:rPr>
        <w:t xml:space="preserve"> </w:t>
      </w:r>
      <w:r w:rsidRPr="00300E0A">
        <w:rPr>
          <w:rStyle w:val="StyleUnderline"/>
        </w:rPr>
        <w:t xml:space="preserve">routinely </w:t>
      </w:r>
      <w:r w:rsidRPr="00300E0A">
        <w:rPr>
          <w:rStyle w:val="Emphasis"/>
          <w:highlight w:val="green"/>
        </w:rPr>
        <w:t>misremembered</w:t>
      </w:r>
      <w:r w:rsidRPr="00300E0A">
        <w:rPr>
          <w:rStyle w:val="StyleUnderline"/>
        </w:rPr>
        <w:t xml:space="preserve"> the </w:t>
      </w:r>
      <w:r w:rsidRPr="00300E0A">
        <w:rPr>
          <w:rStyle w:val="Emphasis"/>
        </w:rPr>
        <w:t xml:space="preserve">degree of </w:t>
      </w:r>
      <w:r w:rsidRPr="00300E0A">
        <w:rPr>
          <w:rStyle w:val="Emphasis"/>
          <w:highlight w:val="green"/>
        </w:rPr>
        <w:t>probability</w:t>
      </w:r>
      <w:r w:rsidRPr="00300E0A">
        <w:rPr>
          <w:sz w:val="16"/>
        </w:rPr>
        <w:t xml:space="preserve"> they had assigned to an event after it came to pass. They claimed to have predicted what happened with a higher degree of certainty than, according to the record, they really did. When this was pointed out to them, by Tetlock’s researchers, they sometimes became defensive. And, like most of us, </w:t>
      </w:r>
      <w:r w:rsidRPr="00300E0A">
        <w:rPr>
          <w:rStyle w:val="Emphasis"/>
        </w:rPr>
        <w:t>experts</w:t>
      </w:r>
      <w:r w:rsidRPr="00300E0A">
        <w:rPr>
          <w:rStyle w:val="StyleUnderline"/>
        </w:rPr>
        <w:t xml:space="preserve"> violate a fundamental rule of probabilities </w:t>
      </w:r>
      <w:r w:rsidRPr="00300E0A">
        <w:rPr>
          <w:rStyle w:val="StyleUnderline"/>
          <w:highlight w:val="green"/>
        </w:rPr>
        <w:t xml:space="preserve">by tending to </w:t>
      </w:r>
      <w:r w:rsidRPr="00300E0A">
        <w:rPr>
          <w:rStyle w:val="Emphasis"/>
          <w:highlight w:val="green"/>
        </w:rPr>
        <w:t>find scenarios</w:t>
      </w:r>
      <w:r w:rsidRPr="00300E0A">
        <w:rPr>
          <w:rStyle w:val="StyleUnderline"/>
          <w:highlight w:val="green"/>
        </w:rPr>
        <w:t xml:space="preserve"> with</w:t>
      </w:r>
      <w:r w:rsidRPr="00300E0A">
        <w:rPr>
          <w:rStyle w:val="StyleUnderline"/>
        </w:rPr>
        <w:t xml:space="preserve"> </w:t>
      </w:r>
      <w:r w:rsidRPr="00300E0A">
        <w:rPr>
          <w:rStyle w:val="Emphasis"/>
          <w:highlight w:val="green"/>
        </w:rPr>
        <w:t>more variables</w:t>
      </w:r>
      <w:r w:rsidRPr="00300E0A">
        <w:rPr>
          <w:rStyle w:val="StyleUnderline"/>
        </w:rPr>
        <w:t xml:space="preserve"> more likely</w:t>
      </w:r>
      <w:r w:rsidRPr="00300E0A">
        <w:rPr>
          <w:sz w:val="16"/>
        </w:rPr>
        <w:t xml:space="preserve">. If a prediction needs two independent things to happen in order for it to be true, its probability is the product of the probability of each of the things it depends on. If there is a one-in-three chance of x and a one-in-four chance of y, the probability of both x and y occurring is one in twelve. But we often feel instinctively that if the two events “fit together” in some scenario the chance of both is greater, not less. </w:t>
      </w:r>
      <w:r w:rsidRPr="00300E0A">
        <w:rPr>
          <w:rStyle w:val="StyleUnderline"/>
        </w:rPr>
        <w:t>The classic “Linda problem” is an analogous case</w:t>
      </w:r>
      <w:r w:rsidRPr="00300E0A">
        <w:rPr>
          <w:sz w:val="16"/>
        </w:rPr>
        <w:t xml:space="preserve">. In this experiment, subjects are told, “Linda is thirty-one years old, single, outspoken, and very bright. She majored in philosophy. As a student, she was deeply concerned with issues of discrimination and social justice and also participated in antinuclear demonstrations.” They are then asked to rank the probability of several possible descriptions of Linda today. Two of them are “bank teller” and “bank teller and active in the feminist movement.” People rank the second description higher than the first, even though, logically, its likelihood is smaller, because it requires two things to be true—that Linda is a bank teller and that Linda is an active feminist—rather than one. Plausible detail makes us believers. When subjects were given a choice between an insurance policy that covered hospitalization for any reason and a policy that covered hospitalization for all accidents and diseases, they were willing to pay a higher premium for the second policy, because the added detail gave them a more vivid picture of the circumstances in which it might be needed. In 1982, </w:t>
      </w:r>
      <w:r w:rsidRPr="00300E0A">
        <w:rPr>
          <w:rStyle w:val="StyleUnderline"/>
          <w:highlight w:val="green"/>
        </w:rPr>
        <w:t>an experiment was done with</w:t>
      </w:r>
      <w:r w:rsidRPr="00300E0A">
        <w:rPr>
          <w:rStyle w:val="StyleUnderline"/>
        </w:rPr>
        <w:t xml:space="preserve"> </w:t>
      </w:r>
      <w:r w:rsidRPr="00300E0A">
        <w:rPr>
          <w:rStyle w:val="Emphasis"/>
          <w:highlight w:val="green"/>
        </w:rPr>
        <w:t>professional forecasters</w:t>
      </w:r>
      <w:r w:rsidRPr="00300E0A">
        <w:rPr>
          <w:rStyle w:val="StyleUnderline"/>
        </w:rPr>
        <w:t xml:space="preserve"> and planners</w:t>
      </w:r>
      <w:r w:rsidRPr="00300E0A">
        <w:rPr>
          <w:sz w:val="16"/>
        </w:rPr>
        <w:t xml:space="preserve">. </w:t>
      </w:r>
      <w:r w:rsidRPr="00300E0A">
        <w:rPr>
          <w:rStyle w:val="StyleUnderline"/>
        </w:rPr>
        <w:t xml:space="preserve">One group was asked </w:t>
      </w:r>
      <w:r w:rsidRPr="00300E0A">
        <w:rPr>
          <w:rStyle w:val="StyleUnderline"/>
          <w:highlight w:val="green"/>
        </w:rPr>
        <w:t>to assess</w:t>
      </w:r>
      <w:r w:rsidRPr="00300E0A">
        <w:rPr>
          <w:rStyle w:val="StyleUnderline"/>
        </w:rPr>
        <w:t xml:space="preserve"> the probability of “</w:t>
      </w:r>
      <w:r w:rsidRPr="00300E0A">
        <w:rPr>
          <w:rStyle w:val="StyleUnderline"/>
          <w:highlight w:val="green"/>
        </w:rPr>
        <w:t xml:space="preserve">a </w:t>
      </w:r>
      <w:r w:rsidRPr="00300E0A">
        <w:rPr>
          <w:rStyle w:val="Emphasis"/>
          <w:highlight w:val="green"/>
        </w:rPr>
        <w:t>complete suspension</w:t>
      </w:r>
      <w:r w:rsidRPr="00300E0A">
        <w:rPr>
          <w:sz w:val="16"/>
          <w:highlight w:val="green"/>
        </w:rPr>
        <w:t xml:space="preserve"> </w:t>
      </w:r>
      <w:r w:rsidRPr="00300E0A">
        <w:rPr>
          <w:rStyle w:val="StyleUnderline"/>
          <w:highlight w:val="green"/>
        </w:rPr>
        <w:t xml:space="preserve">of </w:t>
      </w:r>
      <w:r w:rsidRPr="00300E0A">
        <w:rPr>
          <w:rStyle w:val="Emphasis"/>
          <w:highlight w:val="green"/>
        </w:rPr>
        <w:t>diplomatic</w:t>
      </w:r>
      <w:r w:rsidRPr="00300E0A">
        <w:rPr>
          <w:rStyle w:val="Emphasis"/>
        </w:rPr>
        <w:t xml:space="preserve"> </w:t>
      </w:r>
      <w:r w:rsidRPr="00300E0A">
        <w:rPr>
          <w:rStyle w:val="Emphasis"/>
          <w:highlight w:val="green"/>
        </w:rPr>
        <w:t>relations</w:t>
      </w:r>
      <w:r w:rsidRPr="00300E0A">
        <w:rPr>
          <w:sz w:val="16"/>
          <w:highlight w:val="green"/>
        </w:rPr>
        <w:t xml:space="preserve"> </w:t>
      </w:r>
      <w:r w:rsidRPr="00300E0A">
        <w:rPr>
          <w:rStyle w:val="StyleUnderline"/>
          <w:highlight w:val="green"/>
        </w:rPr>
        <w:t xml:space="preserve">between the </w:t>
      </w:r>
      <w:r w:rsidRPr="00300E0A">
        <w:rPr>
          <w:rStyle w:val="Emphasis"/>
          <w:highlight w:val="green"/>
        </w:rPr>
        <w:t>U.S. and the Soviet Union</w:t>
      </w:r>
      <w:r w:rsidRPr="00300E0A">
        <w:rPr>
          <w:rStyle w:val="StyleUnderline"/>
        </w:rPr>
        <w:t>, sometime in 1983</w:t>
      </w:r>
      <w:r w:rsidRPr="00300E0A">
        <w:rPr>
          <w:sz w:val="16"/>
        </w:rPr>
        <w:t xml:space="preserve">,” </w:t>
      </w:r>
      <w:r w:rsidRPr="00300E0A">
        <w:rPr>
          <w:rStyle w:val="StyleUnderline"/>
          <w:highlight w:val="green"/>
        </w:rPr>
        <w:t xml:space="preserve">and </w:t>
      </w:r>
      <w:r w:rsidRPr="00300E0A">
        <w:rPr>
          <w:rStyle w:val="Emphasis"/>
          <w:highlight w:val="green"/>
        </w:rPr>
        <w:t>another</w:t>
      </w:r>
      <w:r w:rsidRPr="00300E0A">
        <w:rPr>
          <w:rStyle w:val="Emphasis"/>
        </w:rPr>
        <w:t xml:space="preserve"> </w:t>
      </w:r>
      <w:r w:rsidRPr="00300E0A">
        <w:rPr>
          <w:rStyle w:val="StyleUnderline"/>
        </w:rPr>
        <w:t>group was asked to assess the probability</w:t>
      </w:r>
      <w:r w:rsidRPr="00300E0A">
        <w:rPr>
          <w:sz w:val="16"/>
        </w:rPr>
        <w:t xml:space="preserve"> </w:t>
      </w:r>
      <w:r w:rsidRPr="00300E0A">
        <w:rPr>
          <w:rStyle w:val="Emphasis"/>
          <w:highlight w:val="green"/>
        </w:rPr>
        <w:t>of “a Russian invasion</w:t>
      </w:r>
      <w:r w:rsidRPr="00300E0A">
        <w:rPr>
          <w:rStyle w:val="StyleUnderline"/>
        </w:rPr>
        <w:t xml:space="preserve"> of Poland</w:t>
      </w:r>
      <w:r w:rsidRPr="00300E0A">
        <w:rPr>
          <w:sz w:val="16"/>
        </w:rPr>
        <w:t xml:space="preserve">, </w:t>
      </w:r>
      <w:r w:rsidRPr="00300E0A">
        <w:rPr>
          <w:rStyle w:val="Emphasis"/>
          <w:highlight w:val="green"/>
        </w:rPr>
        <w:t>and a</w:t>
      </w:r>
      <w:r w:rsidRPr="00300E0A">
        <w:rPr>
          <w:rStyle w:val="StyleUnderline"/>
        </w:rPr>
        <w:t xml:space="preserve"> </w:t>
      </w:r>
      <w:r w:rsidRPr="00300E0A">
        <w:rPr>
          <w:rStyle w:val="Emphasis"/>
          <w:highlight w:val="green"/>
        </w:rPr>
        <w:t>complete suspension</w:t>
      </w:r>
      <w:r w:rsidRPr="00300E0A">
        <w:rPr>
          <w:rStyle w:val="StyleUnderline"/>
        </w:rPr>
        <w:t xml:space="preserve"> </w:t>
      </w:r>
      <w:r w:rsidRPr="00300E0A">
        <w:rPr>
          <w:rStyle w:val="StyleUnderline"/>
          <w:highlight w:val="green"/>
        </w:rPr>
        <w:t xml:space="preserve">of </w:t>
      </w:r>
      <w:r w:rsidRPr="00300E0A">
        <w:rPr>
          <w:rStyle w:val="Emphasis"/>
          <w:highlight w:val="green"/>
        </w:rPr>
        <w:t>diplomatic relations</w:t>
      </w:r>
      <w:r w:rsidRPr="00300E0A">
        <w:rPr>
          <w:rStyle w:val="StyleUnderline"/>
        </w:rPr>
        <w:t xml:space="preserve"> between the U.S. and the Soviet Union</w:t>
      </w:r>
      <w:r w:rsidRPr="00300E0A">
        <w:rPr>
          <w:sz w:val="16"/>
        </w:rPr>
        <w:t xml:space="preserve">, </w:t>
      </w:r>
      <w:r w:rsidRPr="00300E0A">
        <w:rPr>
          <w:rStyle w:val="StyleUnderline"/>
        </w:rPr>
        <w:t>sometime in 1983</w:t>
      </w:r>
      <w:r w:rsidRPr="00300E0A">
        <w:rPr>
          <w:sz w:val="16"/>
        </w:rPr>
        <w:t xml:space="preserve">.” </w:t>
      </w:r>
      <w:r w:rsidRPr="00300E0A">
        <w:rPr>
          <w:rStyle w:val="StyleUnderline"/>
          <w:highlight w:val="green"/>
        </w:rPr>
        <w:t xml:space="preserve">The experts judged the </w:t>
      </w:r>
      <w:r w:rsidRPr="00300E0A">
        <w:rPr>
          <w:rStyle w:val="Emphasis"/>
          <w:highlight w:val="green"/>
        </w:rPr>
        <w:t>second scenario</w:t>
      </w:r>
      <w:r w:rsidRPr="00300E0A">
        <w:rPr>
          <w:rStyle w:val="StyleUnderline"/>
          <w:highlight w:val="green"/>
        </w:rPr>
        <w:t xml:space="preserve"> more likely than </w:t>
      </w:r>
      <w:r w:rsidRPr="00300E0A">
        <w:rPr>
          <w:rStyle w:val="Emphasis"/>
          <w:highlight w:val="green"/>
        </w:rPr>
        <w:t>the first</w:t>
      </w:r>
      <w:r w:rsidRPr="00300E0A">
        <w:rPr>
          <w:sz w:val="16"/>
        </w:rPr>
        <w:t xml:space="preserve">, </w:t>
      </w:r>
      <w:r w:rsidRPr="00300E0A">
        <w:rPr>
          <w:rStyle w:val="StyleUnderline"/>
          <w:highlight w:val="green"/>
        </w:rPr>
        <w:t xml:space="preserve">even though it </w:t>
      </w:r>
      <w:r w:rsidRPr="00300E0A">
        <w:rPr>
          <w:rStyle w:val="StyleUnderline"/>
          <w:highlight w:val="green"/>
        </w:rPr>
        <w:lastRenderedPageBreak/>
        <w:t>required</w:t>
      </w:r>
      <w:r w:rsidRPr="00300E0A">
        <w:rPr>
          <w:rStyle w:val="StyleUnderline"/>
        </w:rPr>
        <w:t xml:space="preserve"> </w:t>
      </w:r>
      <w:r w:rsidRPr="00300E0A">
        <w:rPr>
          <w:rStyle w:val="Emphasis"/>
          <w:highlight w:val="green"/>
        </w:rPr>
        <w:t>two separate events</w:t>
      </w:r>
      <w:r w:rsidRPr="00300E0A">
        <w:rPr>
          <w:rStyle w:val="StyleUnderline"/>
          <w:highlight w:val="green"/>
        </w:rPr>
        <w:t xml:space="preserve"> to occur</w:t>
      </w:r>
      <w:r w:rsidRPr="00300E0A">
        <w:rPr>
          <w:sz w:val="16"/>
        </w:rPr>
        <w:t xml:space="preserve">. They were seduced by the detail. It was no news to Tetlock, therefore, that </w:t>
      </w:r>
      <w:r w:rsidRPr="00300E0A">
        <w:rPr>
          <w:rStyle w:val="StyleUnderline"/>
        </w:rPr>
        <w:t>experts got beaten by formulas</w:t>
      </w:r>
      <w:r w:rsidRPr="00300E0A">
        <w:rPr>
          <w:sz w:val="16"/>
        </w:rPr>
        <w:t xml:space="preserve">. But he does believe that he discovered something about why some people make better forecasters than other people. It has to do not with what the experts believe but with the way they think. Tetlock uses Isaiah Berlin’s metaphor from Archilochus, from his essay on Tolstoy, “The Hedgehog and the Fox,” to illustrate the difference. He says: </w:t>
      </w:r>
      <w:r w:rsidRPr="00300E0A">
        <w:rPr>
          <w:rStyle w:val="StyleUnderline"/>
          <w:highlight w:val="green"/>
        </w:rPr>
        <w:t xml:space="preserve">Low scorers look like </w:t>
      </w:r>
      <w:r w:rsidRPr="00300E0A">
        <w:rPr>
          <w:rStyle w:val="Emphasis"/>
          <w:highlight w:val="green"/>
        </w:rPr>
        <w:t>hedgehogs</w:t>
      </w:r>
      <w:r w:rsidRPr="00300E0A">
        <w:rPr>
          <w:sz w:val="16"/>
          <w:highlight w:val="green"/>
        </w:rPr>
        <w:t>:</w:t>
      </w:r>
      <w:r w:rsidRPr="00300E0A">
        <w:rPr>
          <w:sz w:val="16"/>
        </w:rPr>
        <w:t xml:space="preserve"> </w:t>
      </w:r>
      <w:r w:rsidRPr="00300E0A">
        <w:rPr>
          <w:rStyle w:val="Emphasis"/>
          <w:highlight w:val="green"/>
        </w:rPr>
        <w:t>thinkers</w:t>
      </w:r>
      <w:r w:rsidRPr="00300E0A">
        <w:rPr>
          <w:rStyle w:val="StyleUnderline"/>
          <w:highlight w:val="green"/>
        </w:rPr>
        <w:t xml:space="preserve"> who</w:t>
      </w:r>
      <w:r w:rsidRPr="00300E0A">
        <w:rPr>
          <w:rStyle w:val="StyleUnderline"/>
        </w:rPr>
        <w:t xml:space="preserve"> “know one big thing</w:t>
      </w:r>
      <w:r w:rsidRPr="00300E0A">
        <w:rPr>
          <w:sz w:val="16"/>
        </w:rPr>
        <w:t xml:space="preserve">,” </w:t>
      </w:r>
      <w:r w:rsidRPr="00300E0A">
        <w:rPr>
          <w:rStyle w:val="Emphasis"/>
          <w:highlight w:val="green"/>
        </w:rPr>
        <w:t>aggressively extend</w:t>
      </w:r>
      <w:r w:rsidRPr="00300E0A">
        <w:rPr>
          <w:rStyle w:val="StyleUnderline"/>
        </w:rPr>
        <w:t xml:space="preserve"> </w:t>
      </w:r>
      <w:r w:rsidRPr="00300E0A">
        <w:rPr>
          <w:rStyle w:val="StyleUnderline"/>
          <w:highlight w:val="green"/>
        </w:rPr>
        <w:t>the</w:t>
      </w:r>
      <w:r w:rsidRPr="00300E0A">
        <w:rPr>
          <w:rStyle w:val="StyleUnderline"/>
        </w:rPr>
        <w:t xml:space="preserve"> explanatory </w:t>
      </w:r>
      <w:r w:rsidRPr="00300E0A">
        <w:rPr>
          <w:rStyle w:val="StyleUnderline"/>
          <w:highlight w:val="green"/>
        </w:rPr>
        <w:t>reach</w:t>
      </w:r>
      <w:r w:rsidRPr="00300E0A">
        <w:rPr>
          <w:sz w:val="16"/>
          <w:highlight w:val="green"/>
        </w:rPr>
        <w:t xml:space="preserve"> </w:t>
      </w:r>
      <w:r w:rsidRPr="00300E0A">
        <w:rPr>
          <w:rStyle w:val="StyleUnderline"/>
          <w:highlight w:val="green"/>
        </w:rPr>
        <w:t>of that</w:t>
      </w:r>
      <w:r w:rsidRPr="00300E0A">
        <w:rPr>
          <w:rStyle w:val="StyleUnderline"/>
        </w:rPr>
        <w:t xml:space="preserve"> </w:t>
      </w:r>
      <w:r w:rsidRPr="00300E0A">
        <w:rPr>
          <w:rStyle w:val="Emphasis"/>
          <w:highlight w:val="green"/>
        </w:rPr>
        <w:t>one big thing</w:t>
      </w:r>
      <w:r w:rsidRPr="00300E0A">
        <w:rPr>
          <w:rStyle w:val="StyleUnderline"/>
        </w:rPr>
        <w:t xml:space="preserve"> </w:t>
      </w:r>
      <w:r w:rsidRPr="00300E0A">
        <w:rPr>
          <w:rStyle w:val="StyleUnderline"/>
          <w:highlight w:val="green"/>
        </w:rPr>
        <w:t xml:space="preserve">into </w:t>
      </w:r>
      <w:r w:rsidRPr="00300E0A">
        <w:rPr>
          <w:rStyle w:val="Emphasis"/>
          <w:highlight w:val="green"/>
        </w:rPr>
        <w:t>new domains</w:t>
      </w:r>
      <w:r w:rsidRPr="00300E0A">
        <w:rPr>
          <w:sz w:val="16"/>
        </w:rPr>
        <w:t xml:space="preserve">, display bristly impatience with those who “do not get it,” </w:t>
      </w:r>
      <w:r w:rsidRPr="00300E0A">
        <w:rPr>
          <w:rStyle w:val="StyleUnderline"/>
        </w:rPr>
        <w:t>and express considerable confidence that they are already pretty proficient forecasters</w:t>
      </w:r>
      <w:r w:rsidRPr="00300E0A">
        <w:rPr>
          <w:sz w:val="16"/>
        </w:rPr>
        <w:t xml:space="preserve">, </w:t>
      </w:r>
      <w:r w:rsidRPr="00300E0A">
        <w:rPr>
          <w:rStyle w:val="StyleUnderline"/>
        </w:rPr>
        <w:t>at least in the long term</w:t>
      </w:r>
      <w:r w:rsidRPr="00300E0A">
        <w:rPr>
          <w:sz w:val="16"/>
        </w:rPr>
        <w:t xml:space="preserve">. </w:t>
      </w:r>
      <w:r w:rsidRPr="00300E0A">
        <w:rPr>
          <w:rStyle w:val="StyleUnderline"/>
          <w:highlight w:val="green"/>
        </w:rPr>
        <w:t xml:space="preserve">High scorers look like </w:t>
      </w:r>
      <w:r w:rsidRPr="00300E0A">
        <w:rPr>
          <w:rStyle w:val="Emphasis"/>
          <w:highlight w:val="green"/>
        </w:rPr>
        <w:t>foxes</w:t>
      </w:r>
      <w:r w:rsidRPr="00300E0A">
        <w:rPr>
          <w:sz w:val="16"/>
        </w:rPr>
        <w:t xml:space="preserve">: thinkers who know many small things (tricks of their trade), </w:t>
      </w:r>
      <w:r w:rsidRPr="00300E0A">
        <w:rPr>
          <w:rStyle w:val="StyleUnderline"/>
        </w:rPr>
        <w:t>are</w:t>
      </w:r>
      <w:r w:rsidRPr="00300E0A">
        <w:rPr>
          <w:sz w:val="16"/>
        </w:rPr>
        <w:t xml:space="preserve"> </w:t>
      </w:r>
      <w:r w:rsidRPr="00300E0A">
        <w:rPr>
          <w:rStyle w:val="StyleUnderline"/>
          <w:highlight w:val="green"/>
        </w:rPr>
        <w:t xml:space="preserve">skeptical of </w:t>
      </w:r>
      <w:r w:rsidRPr="00300E0A">
        <w:rPr>
          <w:rStyle w:val="Emphasis"/>
          <w:highlight w:val="green"/>
        </w:rPr>
        <w:t>grand schemes</w:t>
      </w:r>
      <w:r w:rsidRPr="00300E0A">
        <w:rPr>
          <w:sz w:val="16"/>
        </w:rPr>
        <w:t xml:space="preserve">, see explanation and prediction not as deductive exercises but rather as exercises in flexible “ad hocery” that require stitching together diverse sources of information, and </w:t>
      </w:r>
      <w:r w:rsidRPr="00300E0A">
        <w:rPr>
          <w:rStyle w:val="StyleUnderline"/>
        </w:rPr>
        <w:t>are rather diffident</w:t>
      </w:r>
      <w:r w:rsidRPr="00300E0A">
        <w:rPr>
          <w:sz w:val="16"/>
        </w:rPr>
        <w:t xml:space="preserve"> about their own forecasting prowess. </w:t>
      </w:r>
      <w:r w:rsidRPr="00300E0A">
        <w:rPr>
          <w:rStyle w:val="StyleUnderline"/>
          <w:highlight w:val="green"/>
        </w:rPr>
        <w:t xml:space="preserve">A </w:t>
      </w:r>
      <w:r w:rsidRPr="00300E0A">
        <w:rPr>
          <w:rStyle w:val="Emphasis"/>
          <w:highlight w:val="green"/>
        </w:rPr>
        <w:t>hedgehog</w:t>
      </w:r>
      <w:r w:rsidRPr="00300E0A">
        <w:rPr>
          <w:rStyle w:val="StyleUnderline"/>
        </w:rPr>
        <w:t xml:space="preserve"> is a person who </w:t>
      </w:r>
      <w:r w:rsidRPr="00300E0A">
        <w:rPr>
          <w:rStyle w:val="StyleUnderline"/>
          <w:highlight w:val="green"/>
        </w:rPr>
        <w:t>sees international</w:t>
      </w:r>
      <w:r w:rsidRPr="00300E0A">
        <w:rPr>
          <w:rStyle w:val="StyleUnderline"/>
        </w:rPr>
        <w:t xml:space="preserve"> </w:t>
      </w:r>
      <w:r w:rsidRPr="00300E0A">
        <w:rPr>
          <w:rStyle w:val="StyleUnderline"/>
          <w:highlight w:val="green"/>
        </w:rPr>
        <w:t>affairs</w:t>
      </w:r>
      <w:r w:rsidRPr="00300E0A">
        <w:rPr>
          <w:sz w:val="16"/>
          <w:highlight w:val="green"/>
        </w:rPr>
        <w:t xml:space="preserve"> </w:t>
      </w:r>
      <w:r w:rsidRPr="00300E0A">
        <w:rPr>
          <w:rStyle w:val="StyleUnderline"/>
          <w:highlight w:val="green"/>
        </w:rPr>
        <w:t>to be</w:t>
      </w:r>
      <w:r w:rsidRPr="00300E0A">
        <w:rPr>
          <w:rStyle w:val="StyleUnderline"/>
        </w:rPr>
        <w:t xml:space="preserve"> ultimately </w:t>
      </w:r>
      <w:r w:rsidRPr="00300E0A">
        <w:rPr>
          <w:rStyle w:val="StyleUnderline"/>
          <w:highlight w:val="green"/>
        </w:rPr>
        <w:t>determined by a single</w:t>
      </w:r>
      <w:r w:rsidRPr="00300E0A">
        <w:rPr>
          <w:rStyle w:val="StyleUnderline"/>
        </w:rPr>
        <w:t xml:space="preserve"> bottom-line </w:t>
      </w:r>
      <w:r w:rsidRPr="00300E0A">
        <w:rPr>
          <w:rStyle w:val="StyleUnderline"/>
          <w:highlight w:val="green"/>
        </w:rPr>
        <w:t>force</w:t>
      </w:r>
      <w:r w:rsidRPr="00300E0A">
        <w:rPr>
          <w:sz w:val="16"/>
        </w:rPr>
        <w:t xml:space="preserve">: </w:t>
      </w:r>
      <w:r w:rsidRPr="00300E0A">
        <w:rPr>
          <w:rStyle w:val="Emphasis"/>
          <w:highlight w:val="green"/>
        </w:rPr>
        <w:t>balance-of-power</w:t>
      </w:r>
      <w:r w:rsidRPr="00300E0A">
        <w:rPr>
          <w:rStyle w:val="Emphasis"/>
        </w:rPr>
        <w:t xml:space="preserve"> </w:t>
      </w:r>
      <w:r w:rsidRPr="00300E0A">
        <w:rPr>
          <w:rStyle w:val="Emphasis"/>
          <w:highlight w:val="green"/>
        </w:rPr>
        <w:t>considerations</w:t>
      </w:r>
      <w:r w:rsidRPr="00300E0A">
        <w:rPr>
          <w:sz w:val="16"/>
        </w:rPr>
        <w:t xml:space="preserve">, </w:t>
      </w:r>
      <w:r w:rsidRPr="00300E0A">
        <w:rPr>
          <w:rStyle w:val="StyleUnderline"/>
        </w:rPr>
        <w:t xml:space="preserve">or the </w:t>
      </w:r>
      <w:r w:rsidRPr="00300E0A">
        <w:rPr>
          <w:rStyle w:val="Emphasis"/>
          <w:highlight w:val="green"/>
        </w:rPr>
        <w:t>clash of civilizations</w:t>
      </w:r>
      <w:r w:rsidRPr="00300E0A">
        <w:rPr>
          <w:sz w:val="16"/>
        </w:rPr>
        <w:t xml:space="preserve">, </w:t>
      </w:r>
      <w:r w:rsidRPr="00300E0A">
        <w:rPr>
          <w:rStyle w:val="StyleUnderline"/>
        </w:rPr>
        <w:t>or globalization and the spread of free markets</w:t>
      </w:r>
      <w:r w:rsidRPr="00300E0A">
        <w:rPr>
          <w:sz w:val="16"/>
        </w:rPr>
        <w:t xml:space="preserve">. </w:t>
      </w:r>
      <w:r w:rsidRPr="00300E0A">
        <w:rPr>
          <w:rStyle w:val="StyleUnderline"/>
        </w:rPr>
        <w:t xml:space="preserve">A hedgehog is the kind of person who holds a </w:t>
      </w:r>
      <w:r w:rsidRPr="00300E0A">
        <w:rPr>
          <w:rStyle w:val="Emphasis"/>
          <w:highlight w:val="green"/>
        </w:rPr>
        <w:t>great-man theory</w:t>
      </w:r>
      <w:r w:rsidRPr="00300E0A">
        <w:rPr>
          <w:rStyle w:val="StyleUnderline"/>
        </w:rPr>
        <w:t xml:space="preserve"> of history</w:t>
      </w:r>
      <w:r w:rsidRPr="00300E0A">
        <w:rPr>
          <w:sz w:val="16"/>
        </w:rPr>
        <w:t xml:space="preserve">, according to which the Cold War does not end if there is no Ronald Reagan. </w:t>
      </w:r>
      <w:r w:rsidRPr="00300E0A">
        <w:rPr>
          <w:rStyle w:val="StyleUnderline"/>
        </w:rPr>
        <w:t>Or</w:t>
      </w:r>
      <w:r w:rsidRPr="00300E0A">
        <w:rPr>
          <w:sz w:val="16"/>
        </w:rPr>
        <w:t xml:space="preserve"> he or she might adhere to </w:t>
      </w:r>
      <w:r w:rsidRPr="00300E0A">
        <w:rPr>
          <w:rStyle w:val="StyleUnderline"/>
        </w:rPr>
        <w:t>the “</w:t>
      </w:r>
      <w:r w:rsidRPr="00300E0A">
        <w:rPr>
          <w:rStyle w:val="Emphasis"/>
          <w:highlight w:val="green"/>
        </w:rPr>
        <w:t>actor-dispensability thesis</w:t>
      </w:r>
      <w:r w:rsidRPr="00300E0A">
        <w:rPr>
          <w:rStyle w:val="StyleUnderline"/>
        </w:rPr>
        <w:t>,”</w:t>
      </w:r>
      <w:r w:rsidRPr="00300E0A">
        <w:rPr>
          <w:sz w:val="16"/>
        </w:rPr>
        <w:t xml:space="preserve"> according to which Soviet Communism was doomed no matter what. </w:t>
      </w:r>
      <w:r w:rsidRPr="00300E0A">
        <w:rPr>
          <w:rStyle w:val="StyleUnderline"/>
        </w:rPr>
        <w:t>Whatever it is, the big idea</w:t>
      </w:r>
      <w:r w:rsidRPr="00300E0A">
        <w:rPr>
          <w:sz w:val="16"/>
        </w:rPr>
        <w:t xml:space="preserve">, and that idea alone, </w:t>
      </w:r>
      <w:r w:rsidRPr="00300E0A">
        <w:rPr>
          <w:rStyle w:val="StyleUnderline"/>
        </w:rPr>
        <w:t>dictates the probable outcome of events.</w:t>
      </w:r>
      <w:r w:rsidRPr="00300E0A">
        <w:rPr>
          <w:sz w:val="16"/>
        </w:rPr>
        <w:t xml:space="preserve"> For the hedgehog, therefore, </w:t>
      </w:r>
      <w:r w:rsidRPr="00300E0A">
        <w:rPr>
          <w:rStyle w:val="Emphasis"/>
          <w:highlight w:val="green"/>
        </w:rPr>
        <w:t>predictions</w:t>
      </w:r>
      <w:r w:rsidRPr="00300E0A">
        <w:rPr>
          <w:rStyle w:val="StyleUnderline"/>
          <w:highlight w:val="green"/>
        </w:rPr>
        <w:t xml:space="preserve"> that </w:t>
      </w:r>
      <w:r w:rsidRPr="00300E0A">
        <w:rPr>
          <w:rStyle w:val="Emphasis"/>
          <w:highlight w:val="green"/>
        </w:rPr>
        <w:t>fail</w:t>
      </w:r>
      <w:r w:rsidRPr="00300E0A">
        <w:rPr>
          <w:rStyle w:val="StyleUnderline"/>
        </w:rPr>
        <w:t xml:space="preserve"> </w:t>
      </w:r>
      <w:r w:rsidRPr="00300E0A">
        <w:rPr>
          <w:rStyle w:val="StyleUnderline"/>
          <w:highlight w:val="green"/>
        </w:rPr>
        <w:t>are only “</w:t>
      </w:r>
      <w:r w:rsidRPr="00300E0A">
        <w:rPr>
          <w:rStyle w:val="Emphasis"/>
          <w:highlight w:val="green"/>
        </w:rPr>
        <w:t>off on timing,”</w:t>
      </w:r>
      <w:r w:rsidRPr="00300E0A">
        <w:rPr>
          <w:sz w:val="16"/>
        </w:rPr>
        <w:t xml:space="preserve"> or are “almost right,” derailed by an unforeseeable accident. </w:t>
      </w:r>
      <w:r w:rsidRPr="00300E0A">
        <w:rPr>
          <w:rStyle w:val="StyleUnderline"/>
          <w:highlight w:val="green"/>
        </w:rPr>
        <w:t>There are</w:t>
      </w:r>
      <w:r w:rsidRPr="00300E0A">
        <w:rPr>
          <w:rStyle w:val="StyleUnderline"/>
        </w:rPr>
        <w:t xml:space="preserve"> always </w:t>
      </w:r>
      <w:r w:rsidRPr="00300E0A">
        <w:rPr>
          <w:rStyle w:val="StyleUnderline"/>
          <w:highlight w:val="green"/>
        </w:rPr>
        <w:t>little swerves</w:t>
      </w:r>
      <w:r w:rsidRPr="00300E0A">
        <w:rPr>
          <w:rStyle w:val="StyleUnderline"/>
        </w:rPr>
        <w:t xml:space="preserve"> in the short run, </w:t>
      </w:r>
      <w:r w:rsidRPr="00300E0A">
        <w:rPr>
          <w:rStyle w:val="StyleUnderline"/>
          <w:highlight w:val="green"/>
        </w:rPr>
        <w:t>but the long run irons them out</w:t>
      </w:r>
      <w:r w:rsidRPr="00300E0A">
        <w:rPr>
          <w:sz w:val="16"/>
        </w:rPr>
        <w:t xml:space="preserve">. </w:t>
      </w:r>
      <w:r w:rsidRPr="00300E0A">
        <w:rPr>
          <w:rStyle w:val="StyleUnderline"/>
          <w:highlight w:val="green"/>
        </w:rPr>
        <w:t>Foxes</w:t>
      </w:r>
      <w:r w:rsidRPr="00300E0A">
        <w:rPr>
          <w:sz w:val="16"/>
        </w:rPr>
        <w:t xml:space="preserve">, on the other hand, </w:t>
      </w:r>
      <w:r w:rsidRPr="00300E0A">
        <w:rPr>
          <w:rStyle w:val="StyleUnderline"/>
          <w:highlight w:val="green"/>
        </w:rPr>
        <w:t xml:space="preserve">don’t see a </w:t>
      </w:r>
      <w:r w:rsidRPr="00300E0A">
        <w:rPr>
          <w:rStyle w:val="Emphasis"/>
          <w:highlight w:val="green"/>
        </w:rPr>
        <w:t>single determining</w:t>
      </w:r>
      <w:r w:rsidRPr="00300E0A">
        <w:rPr>
          <w:rStyle w:val="StyleUnderline"/>
          <w:highlight w:val="green"/>
        </w:rPr>
        <w:t xml:space="preserve"> explanation</w:t>
      </w:r>
      <w:r w:rsidRPr="00300E0A">
        <w:rPr>
          <w:sz w:val="16"/>
        </w:rPr>
        <w:t xml:space="preserve"> in history. They tend, Tetlock says, “</w:t>
      </w:r>
      <w:r w:rsidRPr="00300E0A">
        <w:rPr>
          <w:rStyle w:val="StyleUnderline"/>
          <w:highlight w:val="green"/>
        </w:rPr>
        <w:t>to see the world as a shifting</w:t>
      </w:r>
      <w:r w:rsidRPr="00300E0A">
        <w:rPr>
          <w:sz w:val="16"/>
        </w:rPr>
        <w:t xml:space="preserve"> </w:t>
      </w:r>
      <w:r w:rsidRPr="00300E0A">
        <w:rPr>
          <w:rStyle w:val="StyleUnderline"/>
          <w:highlight w:val="green"/>
        </w:rPr>
        <w:t>mixture</w:t>
      </w:r>
      <w:r w:rsidRPr="00300E0A">
        <w:rPr>
          <w:sz w:val="16"/>
        </w:rPr>
        <w:t xml:space="preserve"> </w:t>
      </w:r>
      <w:r w:rsidRPr="00300E0A">
        <w:rPr>
          <w:rStyle w:val="StyleUnderline"/>
          <w:highlight w:val="green"/>
        </w:rPr>
        <w:t xml:space="preserve">of </w:t>
      </w:r>
      <w:r w:rsidRPr="00300E0A">
        <w:rPr>
          <w:rStyle w:val="Emphasis"/>
          <w:highlight w:val="green"/>
        </w:rPr>
        <w:t>self-fulfilling</w:t>
      </w:r>
      <w:r w:rsidRPr="00300E0A">
        <w:rPr>
          <w:sz w:val="16"/>
        </w:rPr>
        <w:t xml:space="preserve"> and self-negating </w:t>
      </w:r>
      <w:r w:rsidRPr="00300E0A">
        <w:rPr>
          <w:rStyle w:val="Emphasis"/>
          <w:highlight w:val="green"/>
        </w:rPr>
        <w:t>prophecies</w:t>
      </w:r>
      <w:r w:rsidRPr="00300E0A">
        <w:rPr>
          <w:sz w:val="16"/>
        </w:rPr>
        <w:t>: self-fulfilling ones in which success breeds success, and failure, failure but only up to a point, and then self-negating prophecies kick in as people recognize that things have gone too far.”</w:t>
      </w:r>
    </w:p>
    <w:p w14:paraId="7F3B5CF8" w14:textId="77777777" w:rsidR="009B3BCE" w:rsidRPr="009B3BCE" w:rsidRDefault="009B3BCE" w:rsidP="009B3BCE"/>
    <w:p w14:paraId="3BADAF23" w14:textId="42C528EC" w:rsidR="009B3BCE" w:rsidRDefault="009B3BCE" w:rsidP="009B3BCE">
      <w:pPr>
        <w:pStyle w:val="Heading3"/>
      </w:pPr>
      <w:r>
        <w:lastRenderedPageBreak/>
        <w:t xml:space="preserve">1NC – OFF </w:t>
      </w:r>
    </w:p>
    <w:p w14:paraId="5A676F1A" w14:textId="77777777" w:rsidR="009B3BCE" w:rsidRDefault="009B3BCE" w:rsidP="009B3BCE">
      <w:pPr>
        <w:pStyle w:val="Heading4"/>
      </w:pPr>
      <w:r>
        <w:t xml:space="preserve">All existence is just one object – “The blobject.” There are no independent parts, just variations of the blobject. Prefer – </w:t>
      </w:r>
    </w:p>
    <w:p w14:paraId="4D1E3055" w14:textId="77777777" w:rsidR="009B3BCE" w:rsidRDefault="009B3BCE" w:rsidP="009B3BCE">
      <w:pPr>
        <w:pStyle w:val="Heading4"/>
      </w:pPr>
      <w:r>
        <w:t>1] Language – Language has an indirect relationship with the external world since we can refer to non-tangible concepts such as humor, while still being coherent, which nullifies differences between objects</w:t>
      </w:r>
    </w:p>
    <w:p w14:paraId="1A30F856" w14:textId="77777777" w:rsidR="009B3BCE" w:rsidRPr="002056A3" w:rsidRDefault="009B3BCE" w:rsidP="009B3BCE">
      <w:r>
        <w:t xml:space="preserve">Language cannot encompass physical reality, but can represent it incompletely – we may not be able to “touch”” humor, but can still laugh at funny jokes. </w:t>
      </w:r>
    </w:p>
    <w:p w14:paraId="63B3AB58" w14:textId="77777777" w:rsidR="009B3BCE" w:rsidRPr="0078614C" w:rsidRDefault="009B3BCE" w:rsidP="009B3BCE">
      <w:r w:rsidRPr="00F43C91">
        <w:rPr>
          <w:b/>
          <w:bCs/>
        </w:rPr>
        <w:t>Horgan</w:t>
      </w:r>
      <w:r>
        <w:rPr>
          <w:b/>
          <w:bCs/>
        </w:rPr>
        <w:t xml:space="preserve"> &amp; Potrc 1 </w:t>
      </w:r>
      <w:r w:rsidRPr="00F43C91">
        <w:rPr>
          <w:sz w:val="16"/>
          <w:szCs w:val="16"/>
        </w:rPr>
        <w:t xml:space="preserve">[Terry Horgan(Department of Philosophy @ University of Arizona, B.A. Philosophy from Stanford University, Ph.D. Philosophy from University of Michigan) and Matjaz Potrc(Professor for Analytic Philosophy @ University of Ljubljana). “Blobjectivism and Indirect Correspondence.” Facta Philosophica. 2000. Accessed 4/30/20. </w:t>
      </w:r>
      <w:hyperlink r:id="rId13" w:history="1">
        <w:r w:rsidRPr="00F43C91">
          <w:rPr>
            <w:rStyle w:val="Hyperlink"/>
            <w:sz w:val="16"/>
            <w:szCs w:val="16"/>
          </w:rPr>
          <w:t>https://philpapers.org/rec/HORBAI-2</w:t>
        </w:r>
      </w:hyperlink>
      <w:r w:rsidRPr="00F43C91">
        <w:rPr>
          <w:sz w:val="16"/>
          <w:szCs w:val="16"/>
        </w:rPr>
        <w:t xml:space="preserve"> //Houston Memorial</w:t>
      </w:r>
      <w:r>
        <w:rPr>
          <w:sz w:val="16"/>
          <w:szCs w:val="16"/>
        </w:rPr>
        <w:t xml:space="preserve"> SC</w:t>
      </w:r>
    </w:p>
    <w:p w14:paraId="7EC14055" w14:textId="77777777" w:rsidR="009B3BCE" w:rsidRPr="009058EC" w:rsidRDefault="009B3BCE" w:rsidP="009B3BCE">
      <w:pPr>
        <w:rPr>
          <w:sz w:val="16"/>
        </w:rPr>
      </w:pPr>
      <w:r w:rsidRPr="009058EC">
        <w:rPr>
          <w:sz w:val="16"/>
        </w:rPr>
        <w:t xml:space="preserve">In this paper we articulate and defend a philosophical position we call blobjectivism, which has both an ontological and a semantical component. The ontological component, which we call ontological blobjectivism, makes two fundamental claims: 1. There really is just one concrete particular, viz., the whole universe (the blobject). 2. </w:t>
      </w:r>
      <w:r w:rsidRPr="00FE0CDC">
        <w:rPr>
          <w:rStyle w:val="Emphasis"/>
          <w:highlight w:val="cyan"/>
        </w:rPr>
        <w:t>The blobject has enormous spatiotemporal</w:t>
      </w:r>
      <w:r w:rsidRPr="009058EC">
        <w:rPr>
          <w:sz w:val="16"/>
        </w:rPr>
        <w:t xml:space="preserve"> structural </w:t>
      </w:r>
      <w:r w:rsidRPr="00FE0CDC">
        <w:rPr>
          <w:rStyle w:val="Emphasis"/>
          <w:highlight w:val="cyan"/>
        </w:rPr>
        <w:t>complexity, and enormous local variability</w:t>
      </w:r>
      <w:r w:rsidRPr="009058EC">
        <w:rPr>
          <w:sz w:val="16"/>
        </w:rPr>
        <w:t xml:space="preserve">—even </w:t>
      </w:r>
      <w:r w:rsidRPr="00FE0CDC">
        <w:rPr>
          <w:rStyle w:val="Emphasis"/>
          <w:highlight w:val="cyan"/>
        </w:rPr>
        <w:t>though</w:t>
      </w:r>
      <w:r w:rsidRPr="009058EC">
        <w:rPr>
          <w:sz w:val="16"/>
        </w:rPr>
        <w:t xml:space="preserve"> it does </w:t>
      </w:r>
      <w:r w:rsidRPr="00FE0CDC">
        <w:rPr>
          <w:rStyle w:val="Emphasis"/>
          <w:highlight w:val="cyan"/>
        </w:rPr>
        <w:t>no</w:t>
      </w:r>
      <w:r w:rsidRPr="009058EC">
        <w:rPr>
          <w:sz w:val="16"/>
        </w:rPr>
        <w:t xml:space="preserve">t have any </w:t>
      </w:r>
      <w:r w:rsidRPr="00FE0CDC">
        <w:rPr>
          <w:rStyle w:val="Emphasis"/>
          <w:highlight w:val="cyan"/>
        </w:rPr>
        <w:t>genuine parts</w:t>
      </w:r>
      <w:r w:rsidRPr="009058EC">
        <w:rPr>
          <w:sz w:val="16"/>
        </w:rPr>
        <w:t xml:space="preserve">. </w:t>
      </w:r>
      <w:r w:rsidRPr="009058EC">
        <w:rPr>
          <w:sz w:val="4"/>
          <w:szCs w:val="4"/>
        </w:rPr>
        <w:t>The semantical component of blobjectivism adds two additional claims: 3. Numerous statements employing posits of common sense and science are true, even though nothing in the world answers directly to these posits. 4. Truth, for such statements, is indirect language-world correspondence. In the first part of the paper we will argue that blobjectivism is a coherent conceptual possibility, and moreover is a position that accommodates both common sense and science quite well despite its radical ontological claims. The upshot will be that the position, because of the combination of its dramatic ontological parsimony and its capacity to accommodate ordinary and scientific claims as genuinely true, is a viable metaphysical-cum-semantical position that deserves to be taken very seriously and to be further articulated and explored. In the second part we will sketch a range of considerations that jointly and cumulatively provide a strong case for blobjectivism. Each consideration will tend simultaneously (a) to call into question a certain class of posits as items in the correct ontology, and thereby (b) to support the contention that truth, at least for language and thought involving these posits, is indirect correspondence. The effect will be to progressively broaden the scope of posits in language and thought that are ontologically dubious, and simultaneously to progressively broaden the range of statements and beliefs for which truth is appropriately construed as indirect correspondence. The 2 upshot of these considerations will be a class of competing ontologies of concrete particulars, all of which are ontologically quite austere insofar as they eschew vastly many of the posits of common sense and of science as ontologically real.1 Considerations will then be put forth to the effect that ontological blobjectivism has serious theoretical advantages vis-a-vis these various austere competing alternatives. We will be arguing in broad brushstrokes in this paper, painting a large philosophical canvas quickly and sometimes adverting to claims and arguments that have been developed in more detail elsewhere.2 We acknowledge at the outset that notion of truth as indirect correspondence, which will figure centrally in the discussion, is an idea that cries out for substantial further theoretical investigation. We will be adverting to relevant extant philosophical work on this notion, but we acknowledge that there is more to be done. We seek to underscore the central importance of the claim that truth is often indirect language/world correspondence, rather than direct correspondence—and hence the need to explore this claim further. 1. The Coherence and Tenability of Blobjectivism. Imagine a world consisting entirely of gunkish, jello-ish, stuff. Suppose that this jelloworld is literally partless, and yet also exhibits local variation (both spatially and temporally) in features like color, transparency, density, and the like. Given that this jello-world does not really have any parts, what would be an appropriate way to describe how various features are instantiated by the jello in various spatiotemporally local ways? One natural-looking way would be to introduce a linguistic/conceptual framework that posits certain kinds of discrete entities, and attributes various features to them. For instance, the framework might posit points and/or regions, and then attribute various properties (e.g., specific degrees of transparency or density, or specific shades of color) to these putative entities. This descriptive framework would be apt, because it would provide a way to track and describe the various aspects of real local spatio-temporal variability exhibited by the jello-world. There would be systematic correspondence between 3 certain statements couched in this discourse, on the one hand, and how things really are with the jello-world, on the other hand. Nonetheless, the posited points and regions would not be denizens of the jello-world itself, because this world is one which, ex hypothesi, lacks genuine parts. Thus, the operative language/world correspondence would be indirect, in the sense that the task of specifying how various properties are locally instantiated within the jello-world is accomplished by means of a descriptive/conceptual framework whose posits—viz., spatio-temporal points and regions—are mere constructs of the framework itself and are not genuine parts of the world being described. (That world has no real parts, by supposition.) The jello-world might occasionally exhibit quite abrupt local spatial or temporal variations, in the degree to which various magnititudes are locally instantiated. Some such variations would be naturally trackable by means of still further posits in our descriptive/conceptual framework—for instance, bodies, events, and processes. In the case of dramatic local spatial transitions from high density and opacity on one hand, to low density and transparency on the other hand, it would be natural to speak of certain kinds of bodies in the jello—e.g., lumps. Likewise, the jello-world might occasionally exhibit variation of a kind that is locally abrupt both spatially and temporally, and is naturally trackable by means of posits like events and processes—e.g., local congealings. Systematic patterns of local spatio-temporal variation might well be trackable by means of generalizations involving these further posits—for instance, the generalization “Congealings generate lumps.” Again, discourse employing posits like lumps and congealing-events would systematically track how things really are with the blobject—how it really does vary spatiotemporally in its local instantiatiation of magnitudes like density, transparency, color, and the like—even though it does not have any real parts. And again, such tracking would constitute an indirect kind of language/world correspondence—indirect because the posited entities would be linguistic/conceptual constructs that are not denizens of the partless jello-in-itself. 4 Color, transparency, density and the like need not be among the fundamental properties and magnitides instantiated locally in jello-stuff. It might turn out instead that other magnitudes of a theoretically more basic kind are locally instantiated in this partless world, and that “macroproperties” like color and transparency are supervenient upon, and explainable in terms of, lawful regularities involving these basic properties. Yet these basic regularities too might employ posits like points, regions, and particles—again as a way of facilitating the articulation of how the basic magnitudes are locally instantiated by the partless jello. So a conceptual/descriptive framework that posits various kinds of parts, and makes claims employing those posits, would be quite natural even if the world being described were one which, like our hypothetical jello-world, did not really have any genuine parts at all. Such talk would track genuine local spatiotemporal variation with respect to how magnitudes are instantiated. There would be substantial and systematic—albeit somewhat indirect—languageworld correspondence. Such correspondence, we suggest, would be a very plausible candidate for truth. After all, the posits would be playing the role of enabling us to say how the partless jellostuff instantiates magnitudes spatio-temporally locally—something that otherwise would not be easy, and perhaps would not even be possible.3 In light of these remarks about the hypothetical jello-world, it now emerges as a conceptually coherent possibility that our own world, in all its glorious complexity and local spatiotemporal variation, does not have any real parts. Indeed, this is a conceptually coherent ontological framework for physics, especially if one focuses on broadly field-theoretic formulations of physical theory. The ontological framework construes the entire cosmos as a physical field which, although it certainly exhibits local variation, does not really have parts.4 Likewise, it now emerges as a conceptually coherent possibility that numerous positwielding statements of physical theory are true even if the posits are mere constructs of</w:t>
      </w:r>
      <w:r w:rsidRPr="009058EC">
        <w:rPr>
          <w:sz w:val="16"/>
        </w:rPr>
        <w:t xml:space="preserve"> the theoretical framework and are not genuine denizens of reality. </w:t>
      </w:r>
      <w:r w:rsidRPr="005945A0">
        <w:rPr>
          <w:rStyle w:val="Emphasis"/>
          <w:highlight w:val="cyan"/>
        </w:rPr>
        <w:t xml:space="preserve">It is possible </w:t>
      </w:r>
      <w:r w:rsidRPr="009058EC">
        <w:rPr>
          <w:sz w:val="16"/>
        </w:rPr>
        <w:t>(1)</w:t>
      </w:r>
      <w:r w:rsidRPr="005945A0">
        <w:rPr>
          <w:rStyle w:val="Emphasis"/>
          <w:highlight w:val="cyan"/>
        </w:rPr>
        <w:t xml:space="preserve"> that </w:t>
      </w:r>
      <w:r w:rsidRPr="009058EC">
        <w:rPr>
          <w:sz w:val="16"/>
        </w:rPr>
        <w:t>for</w:t>
      </w:r>
      <w:r w:rsidRPr="005945A0">
        <w:rPr>
          <w:rStyle w:val="Emphasis"/>
          <w:highlight w:val="cyan"/>
        </w:rPr>
        <w:t xml:space="preserve"> our world, </w:t>
      </w:r>
      <w:r w:rsidRPr="009058EC">
        <w:rPr>
          <w:sz w:val="16"/>
        </w:rPr>
        <w:t>as for the hypothetical jello-world</w:t>
      </w:r>
      <w:r w:rsidRPr="005945A0">
        <w:rPr>
          <w:rStyle w:val="Emphasis"/>
          <w:highlight w:val="cyan"/>
        </w:rPr>
        <w:t xml:space="preserve">, posit-wielding statements </w:t>
      </w:r>
      <w:r w:rsidRPr="009058EC">
        <w:rPr>
          <w:sz w:val="16"/>
        </w:rPr>
        <w:t>couched in the language</w:t>
      </w:r>
      <w:r w:rsidRPr="005945A0">
        <w:rPr>
          <w:rStyle w:val="Emphasis"/>
        </w:rPr>
        <w:t xml:space="preserve"> </w:t>
      </w:r>
      <w:r w:rsidRPr="005945A0">
        <w:rPr>
          <w:rStyle w:val="Emphasis"/>
          <w:highlight w:val="cyan"/>
        </w:rPr>
        <w:t xml:space="preserve">of physics  track genuine local spatiotemporal variation </w:t>
      </w:r>
      <w:r w:rsidRPr="009058EC">
        <w:rPr>
          <w:sz w:val="16"/>
        </w:rPr>
        <w:t>with respect to how physical magnitudes are instantiated; (2)</w:t>
      </w:r>
      <w:r w:rsidRPr="005945A0">
        <w:rPr>
          <w:rStyle w:val="Emphasis"/>
        </w:rPr>
        <w:t xml:space="preserve"> </w:t>
      </w:r>
      <w:r w:rsidRPr="005945A0">
        <w:rPr>
          <w:rStyle w:val="Emphasis"/>
          <w:highlight w:val="cyan"/>
        </w:rPr>
        <w:t xml:space="preserve">that </w:t>
      </w:r>
      <w:r w:rsidRPr="009058EC">
        <w:rPr>
          <w:sz w:val="16"/>
        </w:rPr>
        <w:t>this tracking-relation</w:t>
      </w:r>
      <w:r w:rsidRPr="005945A0">
        <w:rPr>
          <w:rStyle w:val="Emphasis"/>
          <w:highlight w:val="cyan"/>
        </w:rPr>
        <w:t xml:space="preserve"> constitutes truth for such statements; and </w:t>
      </w:r>
      <w:r w:rsidRPr="009058EC">
        <w:rPr>
          <w:sz w:val="16"/>
        </w:rPr>
        <w:t>nevertheless (3)</w:t>
      </w:r>
      <w:r w:rsidRPr="005945A0">
        <w:rPr>
          <w:rStyle w:val="Emphasis"/>
          <w:highlight w:val="cyan"/>
        </w:rPr>
        <w:t xml:space="preserve"> that our world does not </w:t>
      </w:r>
      <w:r w:rsidRPr="009058EC">
        <w:rPr>
          <w:sz w:val="16"/>
        </w:rPr>
        <w:t>really</w:t>
      </w:r>
      <w:r w:rsidRPr="005945A0">
        <w:rPr>
          <w:rStyle w:val="Emphasis"/>
          <w:highlight w:val="cyan"/>
        </w:rPr>
        <w:t xml:space="preserve"> contain </w:t>
      </w:r>
      <w:r w:rsidRPr="009058EC">
        <w:rPr>
          <w:sz w:val="16"/>
        </w:rPr>
        <w:t>any</w:t>
      </w:r>
      <w:r w:rsidRPr="005945A0">
        <w:rPr>
          <w:rStyle w:val="Emphasis"/>
          <w:highlight w:val="cyan"/>
        </w:rPr>
        <w:t xml:space="preserve"> parts. If so, </w:t>
      </w:r>
      <w:r w:rsidRPr="009058EC">
        <w:rPr>
          <w:sz w:val="16"/>
        </w:rPr>
        <w:t>then the</w:t>
      </w:r>
      <w:r w:rsidRPr="005945A0">
        <w:rPr>
          <w:rStyle w:val="Emphasis"/>
          <w:highlight w:val="cyan"/>
        </w:rPr>
        <w:t xml:space="preserve"> truth </w:t>
      </w:r>
      <w:r w:rsidRPr="009058EC">
        <w:rPr>
          <w:sz w:val="16"/>
        </w:rPr>
        <w:t xml:space="preserve">of such statements </w:t>
      </w:r>
      <w:r w:rsidRPr="005945A0">
        <w:rPr>
          <w:rStyle w:val="Emphasis"/>
          <w:highlight w:val="cyan"/>
        </w:rPr>
        <w:t xml:space="preserve">is a matter of indirect language/world correspondence, since the posits </w:t>
      </w:r>
      <w:r w:rsidRPr="003721AD">
        <w:t>(e.g., space-time points and regions, as putative parts of the physical field that is the cosmos)</w:t>
      </w:r>
      <w:r w:rsidRPr="005945A0">
        <w:rPr>
          <w:rStyle w:val="Emphasis"/>
          <w:highlight w:val="cyan"/>
        </w:rPr>
        <w:t xml:space="preserve"> enable us to say how things are physically with the cosmos without actually designating real entities themselves.</w:t>
      </w:r>
      <w:r w:rsidRPr="009058EC">
        <w:rPr>
          <w:sz w:val="16"/>
        </w:rPr>
        <w:t xml:space="preserve"> Can more be said about truth, in order to make clear why and how truth could be an indirect kind of correspondence relation? Indeed so. </w:t>
      </w:r>
      <w:r w:rsidRPr="005945A0">
        <w:rPr>
          <w:rStyle w:val="Emphasis"/>
          <w:highlight w:val="cyan"/>
        </w:rPr>
        <w:t>Truth is</w:t>
      </w:r>
      <w:r w:rsidRPr="009058EC">
        <w:rPr>
          <w:sz w:val="16"/>
        </w:rPr>
        <w:t xml:space="preserve"> plausibly </w:t>
      </w:r>
      <w:r w:rsidRPr="005945A0">
        <w:rPr>
          <w:rStyle w:val="Emphasis"/>
          <w:highlight w:val="cyan"/>
        </w:rPr>
        <w:t>construed as semantically correct assertibility, under contextually operative semantic standards</w:t>
      </w:r>
      <w:r w:rsidRPr="009058EC">
        <w:rPr>
          <w:sz w:val="16"/>
        </w:rPr>
        <w:t xml:space="preserve">.  A statement‟s truth results from the interaction of two factors: the contextually operative semantic standards, and how things stand with the mind-independent world. When the semantic standards operate in such a way that a given statement can be correct semantically (i.e., true) </w:t>
      </w:r>
      <w:r w:rsidRPr="005945A0">
        <w:rPr>
          <w:rStyle w:val="Emphasis"/>
          <w:highlight w:val="cyan"/>
        </w:rPr>
        <w:t>even though the statement posits</w:t>
      </w:r>
      <w:r w:rsidRPr="009058EC">
        <w:rPr>
          <w:sz w:val="16"/>
        </w:rPr>
        <w:t xml:space="preserve"> (i.e., quantifies over) </w:t>
      </w:r>
      <w:r w:rsidRPr="005945A0">
        <w:rPr>
          <w:rStyle w:val="Emphasis"/>
          <w:highlight w:val="cyan"/>
        </w:rPr>
        <w:t>certain items that are not there in reality</w:t>
      </w:r>
      <w:r w:rsidRPr="009058EC">
        <w:rPr>
          <w:sz w:val="16"/>
        </w:rPr>
        <w:t xml:space="preserve">, then </w:t>
      </w:r>
      <w:r w:rsidRPr="005945A0">
        <w:rPr>
          <w:rStyle w:val="Emphasis"/>
          <w:highlight w:val="cyan"/>
        </w:rPr>
        <w:t>truth</w:t>
      </w:r>
      <w:r w:rsidRPr="009058EC">
        <w:rPr>
          <w:sz w:val="16"/>
        </w:rPr>
        <w:t xml:space="preserve"> (for discourse governed by such semantic standards) thereby </w:t>
      </w:r>
      <w:r w:rsidRPr="005945A0">
        <w:rPr>
          <w:rStyle w:val="Emphasis"/>
          <w:highlight w:val="cyan"/>
        </w:rPr>
        <w:t>becomes an indirect form of language/world correspondence</w:t>
      </w:r>
      <w:r w:rsidRPr="009058EC">
        <w:rPr>
          <w:sz w:val="16"/>
        </w:rPr>
        <w:t xml:space="preserve">.6 Since statements in physics-level discourse could be true even if the world does not really have parts, the same goes for statements of other kinds—statements employing terms and concepts of the “special sciences,” and statements of ordinary non-scientific discourse. After all, it is very plausible that all truths about our world are supervenient on physics-level truths—that the facts describable physically determine all the facts. Thus, insofar as the relevant truths of physics already involve indirect correspondence, in general this also should be so for truths of higher-level discourse, truths that supervene on physics-level truths. Here too, our language and thought would be tracking real local spatiotemporal variation in the blobject. And in general, the operative language/world correspondence relation now would be even more indirect than in physics: the contextually operative semantic standards would conspire with mind-independent reality in more complex, more subtle, and more holistic ways to render statements semantically correct (i.e., true). 6 Take, </w:t>
      </w:r>
      <w:r w:rsidRPr="005945A0">
        <w:rPr>
          <w:rStyle w:val="Emphasis"/>
          <w:highlight w:val="cyan"/>
        </w:rPr>
        <w:t>for instance</w:t>
      </w:r>
      <w:r w:rsidRPr="009058EC">
        <w:rPr>
          <w:sz w:val="16"/>
        </w:rPr>
        <w:t>, a statement like “</w:t>
      </w:r>
      <w:r w:rsidRPr="005945A0">
        <w:rPr>
          <w:rStyle w:val="Emphasis"/>
          <w:highlight w:val="cyan"/>
        </w:rPr>
        <w:t>In summer of 1999, NATO was conducting a massive bombing campaign against targets in Serbia</w:t>
      </w:r>
      <w:r w:rsidRPr="009058EC">
        <w:rPr>
          <w:sz w:val="16"/>
        </w:rPr>
        <w:t xml:space="preserve"> and Kosovo.” Certainly </w:t>
      </w:r>
      <w:r w:rsidRPr="005945A0">
        <w:rPr>
          <w:rStyle w:val="Emphasis"/>
          <w:highlight w:val="cyan"/>
        </w:rPr>
        <w:t>there are genuine</w:t>
      </w:r>
      <w:r w:rsidRPr="009058EC">
        <w:rPr>
          <w:sz w:val="16"/>
        </w:rPr>
        <w:t xml:space="preserve">, mind-independently real, </w:t>
      </w:r>
      <w:r w:rsidRPr="005945A0">
        <w:rPr>
          <w:rStyle w:val="Emphasis"/>
          <w:highlight w:val="cyan"/>
        </w:rPr>
        <w:t>physical variations in the blobject that are tracked</w:t>
      </w:r>
      <w:r w:rsidRPr="005945A0">
        <w:rPr>
          <w:rStyle w:val="Emphasis"/>
        </w:rPr>
        <w:t xml:space="preserve"> </w:t>
      </w:r>
      <w:r w:rsidRPr="009058EC">
        <w:rPr>
          <w:sz w:val="16"/>
        </w:rPr>
        <w:t>by this statement, even on the supposition that the blobject lacks real parts—</w:t>
      </w:r>
      <w:r w:rsidRPr="005945A0">
        <w:rPr>
          <w:rStyle w:val="Emphasis"/>
          <w:highlight w:val="cyan"/>
        </w:rPr>
        <w:t>e.g., the kinds of physical</w:t>
      </w:r>
      <w:r w:rsidRPr="009058EC">
        <w:rPr>
          <w:sz w:val="16"/>
        </w:rPr>
        <w:t xml:space="preserve"> variations </w:t>
      </w:r>
      <w:r w:rsidRPr="003721AD">
        <w:rPr>
          <w:rStyle w:val="Emphasis"/>
          <w:highlight w:val="cyan"/>
        </w:rPr>
        <w:t>that correspond to talk of explosions</w:t>
      </w:r>
      <w:r w:rsidRPr="009058EC">
        <w:rPr>
          <w:sz w:val="16"/>
        </w:rPr>
        <w:t xml:space="preserve">. But </w:t>
      </w:r>
      <w:r w:rsidRPr="005945A0">
        <w:rPr>
          <w:rStyle w:val="Emphasis"/>
          <w:highlight w:val="cyan"/>
        </w:rPr>
        <w:t>the statement also presupposes a rich and complex network of intertwined concepts</w:t>
      </w:r>
      <w:r w:rsidRPr="009058EC">
        <w:rPr>
          <w:sz w:val="16"/>
        </w:rPr>
        <w:t xml:space="preserve"> (nation, international agency, campaign, bomb, war, airplane, etc., etc.); these concepts figure in a broad fabric of interconnected statements. According to the ontological/semantical picture now being suggested, such statements typically would figure collectively in complex, somewhat holistic, indirect-correspondence relations to goings-on in the mind-</w:t>
      </w:r>
      <w:r w:rsidRPr="009058EC">
        <w:rPr>
          <w:sz w:val="16"/>
        </w:rPr>
        <w:lastRenderedPageBreak/>
        <w:t xml:space="preserve">independent world.7 </w:t>
      </w:r>
      <w:r w:rsidRPr="005945A0">
        <w:rPr>
          <w:rStyle w:val="Emphasis"/>
          <w:highlight w:val="cyan"/>
        </w:rPr>
        <w:t>Individual statements would often count</w:t>
      </w:r>
      <w:r w:rsidRPr="009058EC">
        <w:rPr>
          <w:sz w:val="16"/>
        </w:rPr>
        <w:t xml:space="preserve"> as semantically correct (i.e., true), </w:t>
      </w:r>
      <w:r w:rsidRPr="005945A0">
        <w:rPr>
          <w:rStyle w:val="Emphasis"/>
          <w:highlight w:val="cyan"/>
        </w:rPr>
        <w:t>under contextually operative semantic standards, even though they employ posits (e.g., NATO</w:t>
      </w:r>
      <w:r w:rsidRPr="009058EC">
        <w:rPr>
          <w:sz w:val="16"/>
        </w:rPr>
        <w:t xml:space="preserve">, Serbia) </w:t>
      </w:r>
      <w:r w:rsidRPr="005945A0">
        <w:rPr>
          <w:rStyle w:val="Emphasis"/>
          <w:highlight w:val="cyan"/>
        </w:rPr>
        <w:t>that do not designate genuine denizens of reality.</w:t>
      </w:r>
      <w:r w:rsidRPr="009058EC">
        <w:rPr>
          <w:sz w:val="16"/>
        </w:rPr>
        <w:t xml:space="preserve"> </w:t>
      </w:r>
    </w:p>
    <w:p w14:paraId="56CDF643" w14:textId="77777777" w:rsidR="009B3BCE" w:rsidRPr="009058EC" w:rsidRDefault="009B3BCE" w:rsidP="009B3BCE">
      <w:pPr>
        <w:pStyle w:val="Heading4"/>
      </w:pPr>
      <w:r>
        <w:rPr>
          <w:rStyle w:val="Style13ptBold"/>
          <w:b/>
          <w:bCs w:val="0"/>
        </w:rPr>
        <w:t xml:space="preserve">2] Redundancy – Blobjectivism is </w:t>
      </w:r>
      <w:r w:rsidRPr="009058EC">
        <w:rPr>
          <w:rStyle w:val="Style13ptBold"/>
          <w:b/>
          <w:bCs w:val="0"/>
          <w:u w:val="single"/>
        </w:rPr>
        <w:t>sufficient</w:t>
      </w:r>
      <w:r>
        <w:rPr>
          <w:rStyle w:val="Style13ptBold"/>
          <w:b/>
          <w:bCs w:val="0"/>
        </w:rPr>
        <w:t xml:space="preserve"> and over-complex views are redundant</w:t>
      </w:r>
    </w:p>
    <w:p w14:paraId="366D4C12" w14:textId="77777777" w:rsidR="009B3BCE" w:rsidRPr="00BE60ED" w:rsidRDefault="009B3BCE" w:rsidP="009B3BCE">
      <w:pPr>
        <w:rPr>
          <w:sz w:val="16"/>
          <w:szCs w:val="16"/>
        </w:rPr>
      </w:pPr>
      <w:r>
        <w:rPr>
          <w:b/>
          <w:bCs/>
        </w:rPr>
        <w:t>Schaffer 18</w:t>
      </w:r>
      <w:r w:rsidRPr="00BE60ED">
        <w:rPr>
          <w:sz w:val="16"/>
          <w:szCs w:val="16"/>
        </w:rPr>
        <w:t xml:space="preserve">[Jonathan Schaffer (Professor in the Department of Philosophy at Rutgers).“Monism.” Stanford Encyclopedia of Philosophy. 12/10/18. Accessed 4/30/20. </w:t>
      </w:r>
      <w:hyperlink r:id="rId14" w:history="1">
        <w:r w:rsidRPr="00BE60ED">
          <w:rPr>
            <w:sz w:val="16"/>
            <w:szCs w:val="16"/>
          </w:rPr>
          <w:t>https://plato.stanford.edu/entries/monism/</w:t>
        </w:r>
      </w:hyperlink>
      <w:r w:rsidRPr="00BE60ED">
        <w:rPr>
          <w:sz w:val="16"/>
          <w:szCs w:val="16"/>
        </w:rPr>
        <w:t xml:space="preserve"> //Houston Memorial SC]</w:t>
      </w:r>
    </w:p>
    <w:p w14:paraId="1A0C1F50" w14:textId="77777777" w:rsidR="009B3BCE" w:rsidRPr="009058EC" w:rsidRDefault="009B3BCE" w:rsidP="009B3BCE">
      <w:pPr>
        <w:rPr>
          <w:sz w:val="16"/>
        </w:rPr>
      </w:pPr>
      <w:r w:rsidRPr="009058EC">
        <w:rPr>
          <w:sz w:val="16"/>
        </w:rPr>
        <w:t xml:space="preserve">To my knowledge there is one main argument for existence monism, which is that it provides the simplest sufficient ontology. The idea is that we can give a complete account of the phenomena in which the world is the only concrete object mentioned, so that there is need to posit any further concreta. The argument may be formulated as follows: 1. The world is the only concrete object needed to explain how the world evolves. Somewhat more precisely, 1 claims that </w:t>
      </w:r>
      <w:r w:rsidRPr="009058EC">
        <w:rPr>
          <w:rStyle w:val="Emphasis"/>
          <w:highlight w:val="cyan"/>
        </w:rPr>
        <w:t>the complete causal story of the world can be told in terms of the physical aspect of the world</w:t>
      </w:r>
      <w:r w:rsidRPr="009058EC">
        <w:rPr>
          <w:sz w:val="16"/>
        </w:rPr>
        <w:t xml:space="preserve"> (a0 path in physical configuration space</w:t>
      </w:r>
      <w:r w:rsidRPr="009058EC">
        <w:rPr>
          <w:rStyle w:val="Emphasis"/>
          <w:highlight w:val="cyan"/>
        </w:rPr>
        <w:t>), together with whatever laws of nature govern temporal evolution</w:t>
      </w:r>
      <w:r w:rsidRPr="009058EC">
        <w:rPr>
          <w:sz w:val="16"/>
        </w:rPr>
        <w:t xml:space="preserve">. No pieces of the world (such as tables or particles) need be mentioned in this story. To take a toy example, </w:t>
      </w:r>
      <w:r w:rsidRPr="009058EC">
        <w:rPr>
          <w:rStyle w:val="Emphasis"/>
          <w:highlight w:val="cyan"/>
        </w:rPr>
        <w:t>consider</w:t>
      </w:r>
      <w:r w:rsidRPr="009058EC">
        <w:rPr>
          <w:sz w:val="16"/>
        </w:rPr>
        <w:t xml:space="preserve"> a Newtonian world containing what the folk would describe as </w:t>
      </w:r>
      <w:r w:rsidRPr="009058EC">
        <w:rPr>
          <w:b/>
          <w:highlight w:val="cyan"/>
          <w:u w:val="single"/>
        </w:rPr>
        <w:t>a rock shattering a window</w:t>
      </w:r>
      <w:r w:rsidRPr="009058EC">
        <w:rPr>
          <w:sz w:val="16"/>
        </w:rPr>
        <w:t xml:space="preserve">. </w:t>
      </w:r>
      <w:r w:rsidRPr="009058EC">
        <w:rPr>
          <w:b/>
          <w:highlight w:val="cyan"/>
          <w:u w:val="single"/>
        </w:rPr>
        <w:t xml:space="preserve">The complete causal story here can be told purely in terms of the world's occupational </w:t>
      </w:r>
      <w:r w:rsidRPr="009058EC">
        <w:rPr>
          <w:rStyle w:val="Emphasis"/>
          <w:highlight w:val="cyan"/>
        </w:rPr>
        <w:t>manner vis-à-vis Newtonian configuration space</w:t>
      </w:r>
      <w:r w:rsidRPr="009058EC">
        <w:rPr>
          <w:sz w:val="16"/>
        </w:rPr>
        <w:t>.[</w:t>
      </w:r>
      <w:hyperlink r:id="rId15" w:anchor="16" w:history="1">
        <w:r w:rsidRPr="009058EC">
          <w:rPr>
            <w:rStyle w:val="Hyperlink"/>
            <w:sz w:val="16"/>
          </w:rPr>
          <w:t>16</w:t>
        </w:r>
      </w:hyperlink>
      <w:bookmarkStart w:id="0" w:name="note-16"/>
      <w:bookmarkEnd w:id="0"/>
      <w:r w:rsidRPr="009058EC">
        <w:rPr>
          <w:sz w:val="16"/>
        </w:rPr>
        <w:t>] </w:t>
      </w:r>
      <w:r w:rsidRPr="009058EC">
        <w:rPr>
          <w:rStyle w:val="Emphasis"/>
          <w:highlight w:val="cyan"/>
        </w:rPr>
        <w:t>The rock</w:t>
      </w:r>
      <w:r w:rsidRPr="009058EC">
        <w:rPr>
          <w:b/>
          <w:highlight w:val="cyan"/>
          <w:u w:val="single"/>
        </w:rPr>
        <w:t xml:space="preserve"> </w:t>
      </w:r>
      <w:r w:rsidRPr="009058EC">
        <w:rPr>
          <w:sz w:val="16"/>
        </w:rPr>
        <w:t xml:space="preserve">and the window </w:t>
      </w:r>
      <w:r w:rsidRPr="009058EC">
        <w:rPr>
          <w:rStyle w:val="Emphasis"/>
          <w:highlight w:val="cyan"/>
        </w:rPr>
        <w:t>need not be mentioned.</w:t>
      </w:r>
      <w:r w:rsidRPr="009058EC">
        <w:rPr>
          <w:sz w:val="16"/>
          <w:highlight w:val="cyan"/>
        </w:rPr>
        <w:t xml:space="preserve"> </w:t>
      </w:r>
      <w:r w:rsidRPr="009058EC">
        <w:rPr>
          <w:sz w:val="16"/>
        </w:rPr>
        <w:t>The world bears all the causal information</w:t>
      </w:r>
      <w:r>
        <w:rPr>
          <w:b/>
          <w:u w:val="single"/>
        </w:rPr>
        <w:t>.</w:t>
      </w:r>
      <w:r w:rsidRPr="009058EC">
        <w:rPr>
          <w:sz w:val="16"/>
        </w:rPr>
        <w:t xml:space="preserve"> The argument then adds that recognizing proper parts of the world is recognizing what is either explanatorily redundant or epiphenomenal: 2. </w:t>
      </w:r>
      <w:r>
        <w:rPr>
          <w:b/>
          <w:u w:val="single"/>
        </w:rPr>
        <w:t xml:space="preserve">If the world is the only concrete object needed to explain how the world evolves, then if there were proper parts of the world, </w:t>
      </w:r>
      <w:r w:rsidRPr="009058EC">
        <w:rPr>
          <w:sz w:val="16"/>
        </w:rPr>
        <w:t xml:space="preserve">these proper </w:t>
      </w:r>
      <w:r w:rsidRPr="009058EC">
        <w:rPr>
          <w:rStyle w:val="Emphasis"/>
          <w:highlight w:val="cyan"/>
        </w:rPr>
        <w:t>parts would be explanatorily</w:t>
      </w:r>
      <w:r w:rsidRPr="009058EC">
        <w:rPr>
          <w:b/>
          <w:highlight w:val="cyan"/>
          <w:u w:val="single"/>
        </w:rPr>
        <w:t xml:space="preserve"> </w:t>
      </w:r>
      <w:r w:rsidRPr="009058EC">
        <w:rPr>
          <w:rStyle w:val="Emphasis"/>
          <w:highlight w:val="cyan"/>
        </w:rPr>
        <w:t>redundant</w:t>
      </w:r>
      <w:r w:rsidRPr="009058EC">
        <w:rPr>
          <w:rStyle w:val="Emphasis"/>
        </w:rPr>
        <w:t xml:space="preserve"> </w:t>
      </w:r>
      <w:r w:rsidRPr="009058EC">
        <w:rPr>
          <w:sz w:val="16"/>
        </w:rPr>
        <w:t xml:space="preserve">or epiphenomenal entities. If the world suffices to explain everything, then there is nothing left for its proper parts to explain. Its proper parts can at best explain what the world already suffices for. So if the proper parts explain anything at all they are redundant, while if they explain nothing at all they are epiphenomenal. The argument continues with a rejection of both explanatorily redundant and epiphenomenal entities: 3. There are no explanatorily redundant or epiphenomenal entities. Such a rejection is best defended on methodological grounds. </w:t>
      </w:r>
      <w:r w:rsidRPr="009058EC">
        <w:rPr>
          <w:rStyle w:val="Emphasis"/>
          <w:highlight w:val="cyan"/>
        </w:rPr>
        <w:t>Occam's Razor cuts against</w:t>
      </w:r>
      <w:r w:rsidRPr="009058EC">
        <w:rPr>
          <w:sz w:val="16"/>
          <w:highlight w:val="cyan"/>
        </w:rPr>
        <w:t xml:space="preserve"> </w:t>
      </w:r>
      <w:r w:rsidRPr="009058EC">
        <w:rPr>
          <w:sz w:val="16"/>
        </w:rPr>
        <w:t xml:space="preserve">both </w:t>
      </w:r>
      <w:r w:rsidRPr="009058EC">
        <w:rPr>
          <w:rStyle w:val="Emphasis"/>
          <w:highlight w:val="cyan"/>
        </w:rPr>
        <w:t>explanatorily redundant</w:t>
      </w:r>
      <w:r w:rsidRPr="009058EC">
        <w:rPr>
          <w:sz w:val="16"/>
          <w:highlight w:val="cyan"/>
        </w:rPr>
        <w:t xml:space="preserve"> </w:t>
      </w:r>
      <w:r w:rsidRPr="009058EC">
        <w:rPr>
          <w:sz w:val="16"/>
        </w:rPr>
        <w:t xml:space="preserve">and epiphenomenal </w:t>
      </w:r>
      <w:r w:rsidRPr="009058EC">
        <w:rPr>
          <w:rStyle w:val="Emphasis"/>
          <w:highlight w:val="cyan"/>
        </w:rPr>
        <w:t>entities</w:t>
      </w:r>
      <w:r w:rsidRPr="009058EC">
        <w:rPr>
          <w:sz w:val="16"/>
          <w:highlight w:val="cyan"/>
        </w:rPr>
        <w:t>,</w:t>
      </w:r>
      <w:r w:rsidRPr="009058EC">
        <w:rPr>
          <w:b/>
          <w:highlight w:val="cyan"/>
          <w:u w:val="single"/>
        </w:rPr>
        <w:t xml:space="preserve"> </w:t>
      </w:r>
      <w:r w:rsidRPr="009058EC">
        <w:rPr>
          <w:sz w:val="16"/>
        </w:rPr>
        <w:t>as there can be no need for positing either.[</w:t>
      </w:r>
      <w:hyperlink r:id="rId16" w:anchor="17" w:history="1">
        <w:r w:rsidRPr="009058EC">
          <w:rPr>
            <w:rStyle w:val="Hyperlink"/>
            <w:sz w:val="16"/>
          </w:rPr>
          <w:t>17</w:t>
        </w:r>
      </w:hyperlink>
      <w:bookmarkStart w:id="1" w:name="note-17"/>
      <w:bookmarkEnd w:id="1"/>
      <w:r w:rsidRPr="009058EC">
        <w:rPr>
          <w:sz w:val="16"/>
        </w:rPr>
        <w:t>] From which the argument concludes: 4. The world has no proper parts. The conclusion may seem shocking, but the argument is valid, and the premises seem plausible.[</w:t>
      </w:r>
      <w:hyperlink r:id="rId17" w:anchor="19" w:history="1">
        <w:r w:rsidRPr="009058EC">
          <w:rPr>
            <w:rStyle w:val="Hyperlink"/>
            <w:sz w:val="16"/>
          </w:rPr>
          <w:t>19</w:t>
        </w:r>
      </w:hyperlink>
      <w:bookmarkStart w:id="2" w:name="note-19"/>
      <w:bookmarkEnd w:id="2"/>
      <w:r w:rsidRPr="009058EC">
        <w:rPr>
          <w:sz w:val="16"/>
        </w:rPr>
        <w:t>]</w:t>
      </w:r>
    </w:p>
    <w:p w14:paraId="5E1A128F" w14:textId="77777777" w:rsidR="009B3BCE" w:rsidRDefault="009B3BCE" w:rsidP="009B3BCE">
      <w:pPr>
        <w:pStyle w:val="Heading4"/>
      </w:pPr>
      <w:r>
        <w:t>Pluralism triggers linguistic skep but Blobjectivism solves</w:t>
      </w:r>
    </w:p>
    <w:p w14:paraId="2946D144" w14:textId="77777777" w:rsidR="009B3BCE" w:rsidRPr="009058EC" w:rsidRDefault="009B3BCE" w:rsidP="009B3BCE">
      <w:r w:rsidRPr="00F43C91">
        <w:rPr>
          <w:b/>
          <w:bCs/>
        </w:rPr>
        <w:t>Horgan</w:t>
      </w:r>
      <w:r>
        <w:rPr>
          <w:b/>
          <w:bCs/>
        </w:rPr>
        <w:t xml:space="preserve"> &amp; Potrc 12</w:t>
      </w:r>
      <w:r w:rsidRPr="00F43C91">
        <w:rPr>
          <w:sz w:val="16"/>
          <w:szCs w:val="16"/>
        </w:rPr>
        <w:t xml:space="preserve">[Terry Horgan(Department of Philosophy @ University of Arizona, B.A. Philosophy from Stanford University, Ph.D. Philosophy from University of Michigan) and Matjaz Potrc(Professor for Analytic Philosophy @ University of Ljubljana). “Blobjectivism and Indirect Correspondence.” Facta Philosophica. 2000. Accessed 4/30/20. </w:t>
      </w:r>
      <w:hyperlink r:id="rId18" w:history="1">
        <w:r w:rsidRPr="00F43C91">
          <w:rPr>
            <w:rStyle w:val="Hyperlink"/>
            <w:sz w:val="16"/>
            <w:szCs w:val="16"/>
          </w:rPr>
          <w:t>https://philpapers.org/rec/HORBAI-2</w:t>
        </w:r>
      </w:hyperlink>
      <w:r w:rsidRPr="00F43C91">
        <w:rPr>
          <w:sz w:val="16"/>
          <w:szCs w:val="16"/>
        </w:rPr>
        <w:t xml:space="preserve"> //Houston Memorial</w:t>
      </w:r>
      <w:r>
        <w:rPr>
          <w:sz w:val="16"/>
          <w:szCs w:val="16"/>
        </w:rPr>
        <w:t xml:space="preserve"> SC</w:t>
      </w:r>
    </w:p>
    <w:p w14:paraId="1CD6E4F6" w14:textId="77777777" w:rsidR="009B3BCE" w:rsidRPr="009058EC" w:rsidRDefault="009B3BCE" w:rsidP="009B3BCE">
      <w:pPr>
        <w:rPr>
          <w:sz w:val="16"/>
        </w:rPr>
      </w:pPr>
      <w:r w:rsidRPr="009058EC">
        <w:rPr>
          <w:sz w:val="16"/>
        </w:rPr>
        <w:t>Reply: Surely it is implausible that there are truth conditions of the kind in question. But,given the general conception of truth as semantic correctness under contextually operative semantic standards, there simply need not be (and very probably are not) those kinds of truth conditions—</w:t>
      </w:r>
      <w:r w:rsidRPr="005945A0">
        <w:rPr>
          <w:rStyle w:val="Emphasis"/>
          <w:highlight w:val="cyan"/>
        </w:rPr>
        <w:t>conditions which would amount, in effect, to systematic paraphrases of all true statements into statements which would bear a direct-correspondence relation to the mindindependent world</w:t>
      </w:r>
      <w:r w:rsidRPr="009058EC">
        <w:rPr>
          <w:sz w:val="16"/>
        </w:rPr>
        <w:t>. What is required</w:t>
      </w:r>
      <w:r w:rsidRPr="005945A0">
        <w:rPr>
          <w:rStyle w:val="Emphasis"/>
          <w:highlight w:val="cyan"/>
        </w:rPr>
        <w:t>, rather</w:t>
      </w:r>
      <w:r w:rsidRPr="009058EC">
        <w:rPr>
          <w:sz w:val="16"/>
        </w:rPr>
        <w:t xml:space="preserve">, is that the </w:t>
      </w:r>
      <w:r w:rsidRPr="005945A0">
        <w:rPr>
          <w:rStyle w:val="Emphasis"/>
          <w:highlight w:val="cyan"/>
        </w:rPr>
        <w:t>semantic standards be</w:t>
      </w:r>
      <w:r w:rsidRPr="009058EC">
        <w:rPr>
          <w:sz w:val="16"/>
        </w:rPr>
        <w:t xml:space="preserve"> masterable by humans—i.e., </w:t>
      </w:r>
      <w:r w:rsidRPr="005945A0">
        <w:rPr>
          <w:rStyle w:val="Emphasis"/>
          <w:highlight w:val="cyan"/>
        </w:rPr>
        <w:t>internalizable</w:t>
      </w:r>
      <w:r w:rsidRPr="005945A0">
        <w:rPr>
          <w:rStyle w:val="Emphasis"/>
        </w:rPr>
        <w:t xml:space="preserve"> </w:t>
      </w:r>
      <w:r w:rsidRPr="009058EC">
        <w:rPr>
          <w:sz w:val="16"/>
        </w:rPr>
        <w:t xml:space="preserve">as a component of human linguistic and conceptual competence. But this </w:t>
      </w:r>
      <w:r w:rsidRPr="009058EC">
        <w:rPr>
          <w:rStyle w:val="Emphasis"/>
          <w:highlight w:val="cyan"/>
        </w:rPr>
        <w:t>latter</w:t>
      </w:r>
      <w:r w:rsidRPr="009058EC">
        <w:rPr>
          <w:sz w:val="16"/>
        </w:rPr>
        <w:t xml:space="preserve"> requirement </w:t>
      </w:r>
      <w:r w:rsidRPr="009058EC">
        <w:rPr>
          <w:rStyle w:val="Emphasis"/>
          <w:highlight w:val="cyan"/>
        </w:rPr>
        <w:t>could</w:t>
      </w:r>
      <w:r w:rsidRPr="009058EC">
        <w:rPr>
          <w:sz w:val="16"/>
        </w:rPr>
        <w:t xml:space="preserve"> very well </w:t>
      </w:r>
      <w:r w:rsidRPr="009058EC">
        <w:rPr>
          <w:rStyle w:val="Emphasis"/>
          <w:highlight w:val="cyan"/>
        </w:rPr>
        <w:t>be satisfiable</w:t>
      </w:r>
      <w:r w:rsidRPr="009058EC">
        <w:rPr>
          <w:sz w:val="16"/>
        </w:rPr>
        <w:t xml:space="preserve">, </w:t>
      </w:r>
      <w:r w:rsidRPr="009058EC">
        <w:rPr>
          <w:rStyle w:val="Emphasis"/>
          <w:highlight w:val="cyan"/>
        </w:rPr>
        <w:t>even if statements</w:t>
      </w:r>
      <w:r w:rsidRPr="009058EC">
        <w:rPr>
          <w:sz w:val="16"/>
        </w:rPr>
        <w:t xml:space="preserve"> that </w:t>
      </w:r>
      <w:r w:rsidRPr="009058EC">
        <w:rPr>
          <w:rStyle w:val="Emphasis"/>
          <w:highlight w:val="cyan"/>
        </w:rPr>
        <w:t>conform to indirect</w:t>
      </w:r>
      <w:r w:rsidRPr="009058EC">
        <w:rPr>
          <w:sz w:val="16"/>
        </w:rPr>
        <w:t xml:space="preserve">-correspondence semantic </w:t>
      </w:r>
      <w:r w:rsidRPr="009058EC">
        <w:rPr>
          <w:rStyle w:val="Emphasis"/>
          <w:highlight w:val="cyan"/>
        </w:rPr>
        <w:t>standards</w:t>
      </w:r>
      <w:r w:rsidRPr="009058EC">
        <w:rPr>
          <w:sz w:val="16"/>
        </w:rPr>
        <w:t xml:space="preserve"> are not systematically </w:t>
      </w:r>
      <w:r w:rsidRPr="009058EC">
        <w:rPr>
          <w:rStyle w:val="Emphasis"/>
          <w:highlight w:val="cyan"/>
        </w:rPr>
        <w:t>translatable into</w:t>
      </w:r>
      <w:r w:rsidRPr="009058EC">
        <w:rPr>
          <w:sz w:val="16"/>
        </w:rPr>
        <w:t xml:space="preserve"> </w:t>
      </w:r>
      <w:r w:rsidRPr="009058EC">
        <w:rPr>
          <w:rStyle w:val="Emphasis"/>
          <w:highlight w:val="cyan"/>
        </w:rPr>
        <w:t>statements that eschew all part-posits</w:t>
      </w:r>
      <w:r w:rsidRPr="009058EC">
        <w:rPr>
          <w:sz w:val="16"/>
        </w:rPr>
        <w:t xml:space="preserve"> and are true even under limit-case, direct-correspondence, semantic standards.</w:t>
      </w:r>
    </w:p>
    <w:p w14:paraId="7B1A813D" w14:textId="77777777" w:rsidR="009B3BCE" w:rsidRDefault="009B3BCE" w:rsidP="009B3BCE">
      <w:pPr>
        <w:pStyle w:val="Heading4"/>
      </w:pPr>
      <w:r>
        <w:t>3] Performativity – You concede the validity of blobjectivism since we can with thing like “Aff” “Neg” and “Fairness” that don’t have real correspondent entities, but can still maintain the indirect language/world correspondence.</w:t>
      </w:r>
    </w:p>
    <w:p w14:paraId="42DCF320" w14:textId="77777777" w:rsidR="009B3BCE" w:rsidRDefault="009B3BCE" w:rsidP="009B3BCE">
      <w:pPr>
        <w:rPr>
          <w:rStyle w:val="Heading4Char"/>
        </w:rPr>
      </w:pPr>
      <w:r w:rsidRPr="00A7075B">
        <w:rPr>
          <w:rStyle w:val="Heading4Char"/>
        </w:rPr>
        <w:t>4]</w:t>
      </w:r>
      <w:r>
        <w:rPr>
          <w:rStyle w:val="Heading4Char"/>
        </w:rPr>
        <w:t>Linguistic vagueness – To overcome nihilism, we must overcome weak logical incoherence by embracing vagueness’ boundaryless nature as a legitimate semantic standard for governing discourse.</w:t>
      </w:r>
    </w:p>
    <w:p w14:paraId="3167F71B" w14:textId="77777777" w:rsidR="009B3BCE" w:rsidRPr="009E4A17" w:rsidRDefault="009B3BCE" w:rsidP="009B3BCE">
      <w:pPr>
        <w:rPr>
          <w:rStyle w:val="Heading4Char"/>
          <w:rFonts w:eastAsiaTheme="minorHAnsi" w:cstheme="minorBidi"/>
          <w:b w:val="0"/>
          <w:iCs w:val="0"/>
          <w:sz w:val="22"/>
        </w:rPr>
      </w:pPr>
      <w:r w:rsidRPr="00F43C91">
        <w:rPr>
          <w:b/>
          <w:bCs/>
        </w:rPr>
        <w:lastRenderedPageBreak/>
        <w:t>Horgan</w:t>
      </w:r>
      <w:r>
        <w:rPr>
          <w:b/>
          <w:bCs/>
        </w:rPr>
        <w:t xml:space="preserve"> &amp; Potrc 1 </w:t>
      </w:r>
      <w:r w:rsidRPr="00F43C91">
        <w:rPr>
          <w:sz w:val="16"/>
          <w:szCs w:val="16"/>
        </w:rPr>
        <w:t xml:space="preserve">[Terry Horgan(Department of Philosophy @ University of Arizona, B.A. Philosophy from Stanford University, Ph.D. Philosophy from University of Michigan) and Matjaz Potrc(Professor for Analytic Philosophy @ University of Ljubljana). “Blobjectivism and Indirect Correspondence.” Facta Philosophica. 2000. Accessed 4/30/20. </w:t>
      </w:r>
      <w:hyperlink r:id="rId19" w:history="1">
        <w:r w:rsidRPr="00F43C91">
          <w:rPr>
            <w:rStyle w:val="Hyperlink"/>
            <w:sz w:val="16"/>
            <w:szCs w:val="16"/>
          </w:rPr>
          <w:t>https://philpapers.org/rec/HORBAI-2</w:t>
        </w:r>
      </w:hyperlink>
      <w:r w:rsidRPr="00F43C91">
        <w:rPr>
          <w:sz w:val="16"/>
          <w:szCs w:val="16"/>
        </w:rPr>
        <w:t xml:space="preserve"> //Houston Memorial</w:t>
      </w:r>
      <w:r>
        <w:rPr>
          <w:sz w:val="16"/>
          <w:szCs w:val="16"/>
        </w:rPr>
        <w:t xml:space="preserve"> SC</w:t>
      </w:r>
    </w:p>
    <w:p w14:paraId="7C7F9089" w14:textId="77777777" w:rsidR="009B3BCE" w:rsidRPr="00AA217B" w:rsidRDefault="009B3BCE" w:rsidP="009B3BCE">
      <w:pPr>
        <w:rPr>
          <w:sz w:val="14"/>
        </w:rPr>
      </w:pPr>
      <w:r>
        <w:t xml:space="preserve"> </w:t>
      </w:r>
      <w:r w:rsidRPr="003250BF">
        <w:rPr>
          <w:sz w:val="14"/>
        </w:rPr>
        <w:t xml:space="preserve">Transvaluationism is the name for the general approach to vagueness we have been describing. Transvaluationism claims that </w:t>
      </w:r>
      <w:r w:rsidRPr="00F633CB">
        <w:rPr>
          <w:rStyle w:val="Emphasis"/>
          <w:highlight w:val="cyan"/>
        </w:rPr>
        <w:t>vagueness is weakly logically incoherent without beingstrongly logically incoherent</w:t>
      </w:r>
      <w:r w:rsidRPr="003250BF">
        <w:rPr>
          <w:sz w:val="14"/>
        </w:rPr>
        <w:t xml:space="preserve">. It also claims that </w:t>
      </w:r>
      <w:r w:rsidRPr="00F633CB">
        <w:rPr>
          <w:rStyle w:val="Emphasis"/>
          <w:highlight w:val="cyan"/>
        </w:rPr>
        <w:t>vagueness is viable</w:t>
      </w:r>
      <w:r w:rsidRPr="003250BF">
        <w:rPr>
          <w:sz w:val="14"/>
        </w:rPr>
        <w:t xml:space="preserve">, legitimate, </w:t>
      </w:r>
      <w:r w:rsidRPr="00F633CB">
        <w:rPr>
          <w:rStyle w:val="Emphasis"/>
          <w:highlight w:val="cyan"/>
        </w:rPr>
        <w:t>and</w:t>
      </w:r>
      <w:r w:rsidRPr="003250BF">
        <w:rPr>
          <w:sz w:val="14"/>
        </w:rPr>
        <w:t xml:space="preserve"> indeed </w:t>
      </w:r>
      <w:r w:rsidRPr="00F633CB">
        <w:rPr>
          <w:rStyle w:val="Emphasis"/>
          <w:highlight w:val="cyan"/>
        </w:rPr>
        <w:t>essential in human language</w:t>
      </w:r>
      <w:r w:rsidRPr="003250BF">
        <w:rPr>
          <w:sz w:val="14"/>
        </w:rPr>
        <w:t xml:space="preserve"> and thought; its weak logical incoherence is benign rather than malevolent. Just as Nietzsche held that one can overcome nihilism by embracing what he called the transvaluation of all values, transvaluationism asserts that </w:t>
      </w:r>
      <w:r w:rsidRPr="00F633CB">
        <w:rPr>
          <w:rStyle w:val="Emphasis"/>
          <w:highlight w:val="cyan"/>
        </w:rPr>
        <w:t>vagueness, although</w:t>
      </w:r>
      <w:r w:rsidRPr="003250BF">
        <w:rPr>
          <w:sz w:val="14"/>
        </w:rPr>
        <w:t xml:space="preserve"> logically </w:t>
      </w:r>
      <w:r w:rsidRPr="003250BF">
        <w:rPr>
          <w:sz w:val="14"/>
          <w:highlight w:val="cyan"/>
        </w:rPr>
        <w:t>i</w:t>
      </w:r>
      <w:r w:rsidRPr="00F633CB">
        <w:rPr>
          <w:rStyle w:val="Emphasis"/>
          <w:highlight w:val="cyan"/>
        </w:rPr>
        <w:t>ncoherent</w:t>
      </w:r>
      <w:r w:rsidRPr="003250BF">
        <w:rPr>
          <w:sz w:val="14"/>
        </w:rPr>
        <w:t xml:space="preserve"> in a certain way, can and </w:t>
      </w:r>
      <w:r w:rsidRPr="00F633CB">
        <w:rPr>
          <w:rStyle w:val="Emphasis"/>
          <w:highlight w:val="cyan"/>
        </w:rPr>
        <w:t>should be</w:t>
      </w:r>
      <w:r w:rsidRPr="003250BF">
        <w:rPr>
          <w:sz w:val="14"/>
        </w:rPr>
        <w:t xml:space="preserve"> affirmed and </w:t>
      </w:r>
      <w:r w:rsidRPr="00F633CB">
        <w:rPr>
          <w:rStyle w:val="Emphasis"/>
          <w:highlight w:val="cyan"/>
        </w:rPr>
        <w:t xml:space="preserve">embraced, not </w:t>
      </w:r>
      <w:r>
        <w:rPr>
          <w:rStyle w:val="Emphasis"/>
          <w:highlight w:val="cyan"/>
        </w:rPr>
        <w:t>nihilistically</w:t>
      </w:r>
      <w:r w:rsidRPr="003250BF">
        <w:rPr>
          <w:rStyle w:val="Emphasis"/>
          <w:b w:val="0"/>
          <w:iCs w:val="0"/>
          <w:sz w:val="14"/>
          <w:u w:val="none"/>
        </w:rPr>
        <w:t xml:space="preserve"> </w:t>
      </w:r>
      <w:r w:rsidRPr="00F633CB">
        <w:rPr>
          <w:rStyle w:val="Emphasis"/>
          <w:highlight w:val="cyan"/>
        </w:rPr>
        <w:t>repudiated.</w:t>
      </w:r>
      <w:r w:rsidRPr="003250BF">
        <w:rPr>
          <w:sz w:val="14"/>
        </w:rPr>
        <w:t xml:space="preserve"> If </w:t>
      </w:r>
      <w:r w:rsidRPr="00F633CB">
        <w:rPr>
          <w:rStyle w:val="Emphasis"/>
          <w:highlight w:val="cyan"/>
        </w:rPr>
        <w:t>vagueness is</w:t>
      </w:r>
      <w:r w:rsidRPr="003250BF">
        <w:rPr>
          <w:sz w:val="14"/>
        </w:rPr>
        <w:t xml:space="preserve"> really </w:t>
      </w:r>
      <w:r w:rsidRPr="00F633CB">
        <w:rPr>
          <w:rStyle w:val="Emphasis"/>
          <w:highlight w:val="cyan"/>
        </w:rPr>
        <w:t>boundarylessness</w:t>
      </w:r>
      <w:r w:rsidRPr="003250BF">
        <w:rPr>
          <w:sz w:val="14"/>
        </w:rPr>
        <w:t xml:space="preserve">, as it certainly appears to be, then, since boundarylessness involves disciplined weak logical incoherence, an adequate treatment of vagueness will have to be some version of transvaluationism. Moreover, transvaluationism is a fairly generic approach, potentially open to further development and articulation in a variety of different ways. Numerous details about the logic and semantics of vagueness remain open within the generic conception, and might get handled differently in different versions.9 But regardless of how the details go, any account of vagueness that seriously comes to grips with boundarylessness must be a version of transvaluationism—whether its proponents acknowledge this fact or not.10 In effect, specific proposals amount to suggested strategies for implementing the dominance without-defeat of collectivistic semantic standards over individualistic ones. We are ready now to draw out the </w:t>
      </w:r>
      <w:r w:rsidRPr="000C3740">
        <w:rPr>
          <w:rStyle w:val="Emphasis"/>
          <w:highlight w:val="cyan"/>
        </w:rPr>
        <w:t>powerful implications of boundarylessness for</w:t>
      </w:r>
      <w:r w:rsidRPr="003250BF">
        <w:rPr>
          <w:rStyle w:val="Emphasis"/>
          <w:b w:val="0"/>
          <w:iCs w:val="0"/>
          <w:sz w:val="14"/>
          <w:u w:val="none"/>
        </w:rPr>
        <w:t xml:space="preserve"> </w:t>
      </w:r>
      <w:r w:rsidRPr="000C3740">
        <w:rPr>
          <w:rStyle w:val="Emphasis"/>
          <w:highlight w:val="cyan"/>
        </w:rPr>
        <w:t>metaphysics</w:t>
      </w:r>
      <w:r w:rsidRPr="003250BF">
        <w:rPr>
          <w:sz w:val="14"/>
        </w:rPr>
        <w:t xml:space="preserve"> and for semantics. First, metaphysics. The world cannot be logically incoherent, even in the weak way: it cannot have features that are the ontological analogues of mutually\ unsatisfiable semantic standards. (For example</w:t>
      </w:r>
      <w:r w:rsidRPr="000C3740">
        <w:rPr>
          <w:rStyle w:val="Emphasis"/>
          <w:highlight w:val="cyan"/>
        </w:rPr>
        <w:t>, there cannot be a genuine property</w:t>
      </w:r>
      <w:r w:rsidRPr="003250BF">
        <w:rPr>
          <w:sz w:val="14"/>
        </w:rPr>
        <w:t xml:space="preserve"> H (</w:t>
      </w:r>
      <w:r w:rsidRPr="000C3740">
        <w:rPr>
          <w:rStyle w:val="Emphasis"/>
          <w:highlight w:val="cyan"/>
        </w:rPr>
        <w:t>for</w:t>
      </w:r>
      <w:r w:rsidRPr="003250BF">
        <w:rPr>
          <w:rStyle w:val="Emphasis"/>
          <w:b w:val="0"/>
          <w:iCs w:val="0"/>
          <w:sz w:val="14"/>
          <w:u w:val="none"/>
        </w:rPr>
        <w:t xml:space="preserve"> </w:t>
      </w:r>
      <w:r w:rsidRPr="000C3740">
        <w:rPr>
          <w:rStyle w:val="Emphasis"/>
          <w:highlight w:val="cyan"/>
        </w:rPr>
        <w:t>„heap</w:t>
      </w:r>
      <w:r w:rsidRPr="003250BF">
        <w:rPr>
          <w:sz w:val="14"/>
        </w:rPr>
        <w:t xml:space="preserve">hood‟), and a sequence of </w:t>
      </w:r>
      <w:r w:rsidRPr="000C3740">
        <w:rPr>
          <w:rStyle w:val="Emphasis"/>
          <w:highlight w:val="cyan"/>
        </w:rPr>
        <w:t>sand conglomerations</w:t>
      </w:r>
      <w:r w:rsidRPr="003250BF">
        <w:rPr>
          <w:sz w:val="14"/>
        </w:rPr>
        <w:t xml:space="preserve"> each of which </w:t>
      </w:r>
      <w:r w:rsidRPr="000C3740">
        <w:rPr>
          <w:rStyle w:val="Emphasis"/>
          <w:highlight w:val="cyan"/>
        </w:rPr>
        <w:t>has one fewer grain than its</w:t>
      </w:r>
      <w:r w:rsidRPr="003250BF">
        <w:rPr>
          <w:rStyle w:val="Emphasis"/>
          <w:b w:val="0"/>
          <w:iCs w:val="0"/>
          <w:sz w:val="14"/>
          <w:u w:val="none"/>
        </w:rPr>
        <w:t xml:space="preserve"> </w:t>
      </w:r>
      <w:r w:rsidRPr="000C3740">
        <w:rPr>
          <w:rStyle w:val="Emphasis"/>
          <w:highlight w:val="cyan"/>
        </w:rPr>
        <w:t>predecessor</w:t>
      </w:r>
      <w:r w:rsidRPr="003250BF">
        <w:rPr>
          <w:sz w:val="14"/>
        </w:rPr>
        <w:t xml:space="preserve">, such that (i) initially in the sequence </w:t>
      </w:r>
      <w:r w:rsidRPr="003250BF">
        <w:rPr>
          <w:rStyle w:val="Emphasis"/>
          <w:highlight w:val="cyan"/>
        </w:rPr>
        <w:t>there are instances of H</w:t>
      </w:r>
      <w:r w:rsidRPr="003250BF">
        <w:rPr>
          <w:sz w:val="14"/>
        </w:rPr>
        <w:t xml:space="preserve"> (with each predecessor of an H instance being an H instance), (ii) </w:t>
      </w:r>
      <w:r w:rsidRPr="003250BF">
        <w:rPr>
          <w:rStyle w:val="Emphasis"/>
          <w:highlight w:val="cyan"/>
        </w:rPr>
        <w:t>eventually there are non-H instances</w:t>
      </w:r>
      <w:r w:rsidRPr="003250BF">
        <w:rPr>
          <w:sz w:val="14"/>
        </w:rPr>
        <w:t xml:space="preserve"> (with each successor of a non-H instance being a non-H instance), and (iii) for each pair of successive piles in the sequence, either both are H instances, or both are non-H instances, or both are neither. For, the only way </w:t>
      </w:r>
      <w:r w:rsidRPr="003250BF">
        <w:rPr>
          <w:rStyle w:val="Emphasis"/>
          <w:highlight w:val="cyan"/>
        </w:rPr>
        <w:t>to satisfy condition</w:t>
      </w:r>
      <w:r w:rsidRPr="003250BF">
        <w:rPr>
          <w:rStyle w:val="Emphasis"/>
        </w:rPr>
        <w:t xml:space="preserve"> </w:t>
      </w:r>
      <w:r w:rsidRPr="003250BF">
        <w:rPr>
          <w:sz w:val="14"/>
        </w:rPr>
        <w:t xml:space="preserve">(iii) would be for </w:t>
      </w:r>
      <w:r w:rsidRPr="003250BF">
        <w:rPr>
          <w:rStyle w:val="Emphasis"/>
          <w:highlight w:val="cyan"/>
        </w:rPr>
        <w:t>all the piles to have the same status vis-à-vis</w:t>
      </w:r>
      <w:r w:rsidRPr="003250BF">
        <w:rPr>
          <w:sz w:val="14"/>
        </w:rPr>
        <w:t xml:space="preserve"> H.) But </w:t>
      </w:r>
      <w:r w:rsidRPr="003250BF">
        <w:rPr>
          <w:rStyle w:val="Emphasis"/>
          <w:highlight w:val="cyan"/>
        </w:rPr>
        <w:t>vagueness involves boundarylessness</w:t>
      </w:r>
      <w:r w:rsidRPr="003250BF">
        <w:rPr>
          <w:sz w:val="14"/>
        </w:rPr>
        <w:t xml:space="preserve"> essentially, and boundarylessness </w:t>
      </w:r>
      <w:r w:rsidRPr="003250BF">
        <w:rPr>
          <w:rStyle w:val="Emphasis"/>
          <w:highlight w:val="cyan"/>
        </w:rPr>
        <w:t>involves</w:t>
      </w:r>
      <w:r w:rsidRPr="003250BF">
        <w:rPr>
          <w:rStyle w:val="Emphasis"/>
        </w:rPr>
        <w:t xml:space="preserve"> </w:t>
      </w:r>
      <w:r w:rsidRPr="003250BF">
        <w:rPr>
          <w:sz w:val="14"/>
        </w:rPr>
        <w:t xml:space="preserve">weak </w:t>
      </w:r>
      <w:r w:rsidRPr="003250BF">
        <w:rPr>
          <w:rStyle w:val="Emphasis"/>
          <w:highlight w:val="cyan"/>
        </w:rPr>
        <w:t>logical incoherence</w:t>
      </w:r>
      <w:r w:rsidRPr="003250BF">
        <w:rPr>
          <w:sz w:val="14"/>
        </w:rPr>
        <w:t xml:space="preserve"> essentially. Hence there cannot be ontological vagueness—and in particular, there cannot be vague objects. Next, </w:t>
      </w:r>
      <w:r w:rsidRPr="003250BF">
        <w:rPr>
          <w:rStyle w:val="Emphasis"/>
          <w:highlight w:val="cyan"/>
        </w:rPr>
        <w:t>semantics.</w:t>
      </w:r>
      <w:r w:rsidRPr="003250BF">
        <w:rPr>
          <w:sz w:val="14"/>
        </w:rPr>
        <w:t xml:space="preserve"> Weak logical incoherence is a feature of the </w:t>
      </w:r>
      <w:r w:rsidRPr="003250BF">
        <w:rPr>
          <w:rStyle w:val="Emphasis"/>
          <w:highlight w:val="cyan"/>
        </w:rPr>
        <w:t>contextually operative semantic standards governing vague discourse</w:t>
      </w:r>
      <w:r w:rsidRPr="003250BF">
        <w:rPr>
          <w:sz w:val="14"/>
        </w:rPr>
        <w:t xml:space="preserve">, in ordinary contexts of usage. Hence truth, for </w:t>
      </w:r>
      <w:r w:rsidRPr="003250BF">
        <w:rPr>
          <w:rStyle w:val="Emphasis"/>
          <w:highlight w:val="cyan"/>
        </w:rPr>
        <w:t>discourse involving vagueness, cannot be a matter of direct language-world correspondence</w:t>
      </w:r>
      <w:r w:rsidRPr="003250BF">
        <w:rPr>
          <w:sz w:val="14"/>
        </w:rPr>
        <w:t>; for, this would mean that the world itself would have to exhibit the same logical incoherence that is present in vagueness; and this is impossible</w:t>
      </w:r>
      <w:r w:rsidRPr="003250BF">
        <w:rPr>
          <w:rStyle w:val="Emphasis"/>
          <w:highlight w:val="cyan"/>
        </w:rPr>
        <w:t>. Thus—barring the wildly implausible, nihilistically self-defeating, position that vague statements are never true—</w:t>
      </w:r>
      <w:r w:rsidRPr="003250BF">
        <w:rPr>
          <w:sz w:val="14"/>
        </w:rPr>
        <w:t>truth for vague discourse must be a</w:t>
      </w:r>
      <w:r>
        <w:rPr>
          <w:b/>
          <w:iCs/>
          <w:u w:val="single"/>
        </w:rPr>
        <w:t xml:space="preserve"> </w:t>
      </w:r>
      <w:r w:rsidRPr="003250BF">
        <w:rPr>
          <w:sz w:val="14"/>
        </w:rPr>
        <w:t>form of indirect correspondence. Furthermore, if this is so, then there is no particular problem</w:t>
      </w:r>
      <w:r>
        <w:rPr>
          <w:b/>
          <w:iCs/>
          <w:u w:val="single"/>
        </w:rPr>
        <w:t xml:space="preserve"> </w:t>
      </w:r>
      <w:r w:rsidRPr="003250BF">
        <w:rPr>
          <w:sz w:val="14"/>
        </w:rPr>
        <w:t>about the weak logical incoherence of the operative semantic standards—as long as these standards are logically disciplined, and hence are not also strongly logically incoherent. The upshot of these considerations is that the only viable general approach to vagueness is one that conceives it non-ontologically (thereby repudiating all vague objects), and construes ntruth (for vague discourse) as indirect correspondence. The correct ontology of concrete particulars will have to be one that admits no vague ones, and an appropriate semantics for discourse employing vague posits will have to be one that treats truth, for such discourse, as indirect correspondence. These conclusions have very wide application indeed, since vastly many of the posits employed both in common sense and in science are vague.</w:t>
      </w:r>
    </w:p>
    <w:p w14:paraId="44D8CDC8" w14:textId="77777777" w:rsidR="009B3BCE" w:rsidRDefault="009B3BCE" w:rsidP="009B3BCE">
      <w:pPr>
        <w:pStyle w:val="Heading4"/>
      </w:pPr>
      <w:r>
        <w:t xml:space="preserve">Negate – </w:t>
      </w:r>
    </w:p>
    <w:p w14:paraId="4C5B4ECB" w14:textId="77777777" w:rsidR="009B3BCE" w:rsidRDefault="009B3BCE" w:rsidP="009B3BCE">
      <w:pPr>
        <w:pStyle w:val="Heading4"/>
      </w:pPr>
      <w:r>
        <w:t>[1] Affirming is impossible because __ &amp; __ don’t exist as separate entities, they are just variations in the blobject. Their inherency proves that the squo is the blobject. Since action is prescripted behavior of the blobject, the only possible outcome is the squo which means there’s no ethical culpability.</w:t>
      </w:r>
    </w:p>
    <w:p w14:paraId="65EA931E" w14:textId="77777777" w:rsidR="009B3BCE" w:rsidRDefault="009B3BCE" w:rsidP="009B3BCE">
      <w:pPr>
        <w:pStyle w:val="Heading4"/>
      </w:pPr>
      <w:r>
        <w:t>[2] We cant be morally obligated by or to anything else, since there is no anything else, which triggers permissibility.</w:t>
      </w:r>
    </w:p>
    <w:p w14:paraId="20BFC81E" w14:textId="6DF5F53D" w:rsidR="009B3BCE" w:rsidRDefault="009B3BCE" w:rsidP="009B3BCE">
      <w:pPr>
        <w:pStyle w:val="Heading3"/>
      </w:pPr>
      <w:r>
        <w:lastRenderedPageBreak/>
        <w:t xml:space="preserve">1NC – OFF </w:t>
      </w:r>
    </w:p>
    <w:p w14:paraId="716DFEB0" w14:textId="77777777" w:rsidR="009B3BCE" w:rsidRPr="00FA3DAF" w:rsidRDefault="009B3BCE" w:rsidP="009B3BCE">
      <w:pPr>
        <w:pStyle w:val="Heading4"/>
      </w:pPr>
      <w:r w:rsidRPr="00FA3DAF">
        <w:t xml:space="preserve">Revolution is </w:t>
      </w:r>
      <w:r w:rsidRPr="00FA3DAF">
        <w:rPr>
          <w:u w:val="single"/>
        </w:rPr>
        <w:t>closer than ever</w:t>
      </w:r>
      <w:r w:rsidRPr="00FA3DAF">
        <w:t xml:space="preserve"> but requires </w:t>
      </w:r>
      <w:r w:rsidRPr="00FA3DAF">
        <w:rPr>
          <w:u w:val="single"/>
        </w:rPr>
        <w:t>communist organization</w:t>
      </w:r>
      <w:r w:rsidRPr="00FA3DAF">
        <w:t xml:space="preserve">. </w:t>
      </w:r>
    </w:p>
    <w:p w14:paraId="23D08A0B" w14:textId="77777777" w:rsidR="009B3BCE" w:rsidRPr="00FA3DAF" w:rsidRDefault="009B3BCE" w:rsidP="009B3BCE">
      <w:pPr>
        <w:rPr>
          <w:rStyle w:val="Style13ptBold"/>
        </w:rPr>
      </w:pPr>
      <w:r w:rsidRPr="00FA3DAF">
        <w:rPr>
          <w:rStyle w:val="Style13ptBold"/>
        </w:rPr>
        <w:t>Basanta ‘20</w:t>
      </w:r>
    </w:p>
    <w:p w14:paraId="124C9540" w14:textId="77777777" w:rsidR="009B3BCE" w:rsidRPr="00FA3DAF" w:rsidRDefault="009B3BCE" w:rsidP="009B3BCE">
      <w:pPr>
        <w:rPr>
          <w:sz w:val="16"/>
          <w:szCs w:val="16"/>
        </w:rPr>
      </w:pPr>
      <w:r w:rsidRPr="00FA3DAF">
        <w:rPr>
          <w:sz w:val="16"/>
          <w:szCs w:val="16"/>
        </w:rPr>
        <w:t xml:space="preserve">[Comrade Basanta, polit-bureau member of the CPN-Maoist. 06/14/2020. “On American Crisis — 2,” </w:t>
      </w:r>
      <w:hyperlink r:id="rId20" w:history="1">
        <w:r w:rsidRPr="00FA3DAF">
          <w:rPr>
            <w:rStyle w:val="Hyperlink"/>
            <w:sz w:val="16"/>
            <w:szCs w:val="16"/>
          </w:rPr>
          <w:t>https://www.bannedthought.net/Nepal/CPN-Maoist/2020/OnAmericanCrisis-2-Basanta-Eng.pdf</w:t>
        </w:r>
      </w:hyperlink>
      <w:r w:rsidRPr="00FA3DAF">
        <w:rPr>
          <w:sz w:val="16"/>
          <w:szCs w:val="16"/>
        </w:rPr>
        <w:t>] pat</w:t>
      </w:r>
    </w:p>
    <w:p w14:paraId="1F067625" w14:textId="77777777" w:rsidR="009B3BCE" w:rsidRPr="00FA3DAF" w:rsidRDefault="009B3BCE" w:rsidP="009B3BCE">
      <w:pPr>
        <w:rPr>
          <w:sz w:val="12"/>
        </w:rPr>
      </w:pPr>
      <w:r w:rsidRPr="00FA3DAF">
        <w:rPr>
          <w:sz w:val="12"/>
        </w:rPr>
        <w:t xml:space="preserve">Nowadays, </w:t>
      </w:r>
      <w:r w:rsidRPr="00FA3DAF">
        <w:rPr>
          <w:rStyle w:val="Emphasis"/>
          <w:highlight w:val="green"/>
        </w:rPr>
        <w:t>the U</w:t>
      </w:r>
      <w:r w:rsidRPr="00FA3DAF">
        <w:rPr>
          <w:rStyle w:val="Emphasis"/>
        </w:rPr>
        <w:t xml:space="preserve">nited </w:t>
      </w:r>
      <w:r w:rsidRPr="00FA3DAF">
        <w:rPr>
          <w:rStyle w:val="Emphasis"/>
          <w:highlight w:val="green"/>
        </w:rPr>
        <w:t>S</w:t>
      </w:r>
      <w:r w:rsidRPr="00FA3DAF">
        <w:rPr>
          <w:rStyle w:val="Emphasis"/>
        </w:rPr>
        <w:t xml:space="preserve">tates of America </w:t>
      </w:r>
      <w:r w:rsidRPr="00FA3DAF">
        <w:rPr>
          <w:rStyle w:val="Emphasis"/>
          <w:highlight w:val="green"/>
        </w:rPr>
        <w:t>is undergoing</w:t>
      </w:r>
      <w:r w:rsidRPr="00FA3DAF">
        <w:rPr>
          <w:rStyle w:val="Emphasis"/>
        </w:rPr>
        <w:t xml:space="preserve"> a serious </w:t>
      </w:r>
      <w:r w:rsidRPr="00FA3DAF">
        <w:rPr>
          <w:rStyle w:val="Emphasis"/>
          <w:highlight w:val="green"/>
        </w:rPr>
        <w:t>crisis</w:t>
      </w:r>
      <w:r w:rsidRPr="00FA3DAF">
        <w:rPr>
          <w:sz w:val="12"/>
        </w:rPr>
        <w:t xml:space="preserve">. </w:t>
      </w:r>
      <w:r w:rsidRPr="00FA3DAF">
        <w:rPr>
          <w:rStyle w:val="StyleUnderline"/>
        </w:rPr>
        <w:t xml:space="preserve">As a consequence of the health crisis brought in by the mishandling of the </w:t>
      </w:r>
      <w:r w:rsidRPr="00FA3DAF">
        <w:rPr>
          <w:rStyle w:val="StyleUnderline"/>
          <w:highlight w:val="green"/>
        </w:rPr>
        <w:t>Covid-19</w:t>
      </w:r>
      <w:r w:rsidRPr="00FA3DAF">
        <w:rPr>
          <w:sz w:val="12"/>
        </w:rPr>
        <w:t xml:space="preserve">, </w:t>
      </w:r>
      <w:r w:rsidRPr="00FA3DAF">
        <w:rPr>
          <w:rStyle w:val="StyleUnderline"/>
        </w:rPr>
        <w:t xml:space="preserve">the </w:t>
      </w:r>
      <w:r w:rsidRPr="00FA3DAF">
        <w:rPr>
          <w:rStyle w:val="StyleUnderline"/>
          <w:highlight w:val="green"/>
        </w:rPr>
        <w:t>unemployment</w:t>
      </w:r>
      <w:r w:rsidRPr="00FA3DAF">
        <w:rPr>
          <w:rStyle w:val="StyleUnderline"/>
        </w:rPr>
        <w:t xml:space="preserve"> and the economic crisis caused by lockdown</w:t>
      </w:r>
      <w:r w:rsidRPr="00FA3DAF">
        <w:rPr>
          <w:sz w:val="12"/>
        </w:rPr>
        <w:t xml:space="preserve">, </w:t>
      </w:r>
      <w:r w:rsidRPr="00FA3DAF">
        <w:rPr>
          <w:rStyle w:val="StyleUnderline"/>
        </w:rPr>
        <w:t xml:space="preserve">the Black Lives Matter movement created by the </w:t>
      </w:r>
      <w:r w:rsidRPr="00FA3DAF">
        <w:rPr>
          <w:rStyle w:val="StyleUnderline"/>
          <w:highlight w:val="green"/>
        </w:rPr>
        <w:t>white</w:t>
      </w:r>
      <w:r w:rsidRPr="00FA3DAF">
        <w:rPr>
          <w:rStyle w:val="StyleUnderline"/>
        </w:rPr>
        <w:t xml:space="preserve"> racist </w:t>
      </w:r>
      <w:r w:rsidRPr="00FA3DAF">
        <w:rPr>
          <w:rStyle w:val="StyleUnderline"/>
          <w:highlight w:val="green"/>
        </w:rPr>
        <w:t>supremacy</w:t>
      </w:r>
      <w:r w:rsidRPr="00FA3DAF">
        <w:rPr>
          <w:rStyle w:val="StyleUnderline"/>
        </w:rPr>
        <w:t xml:space="preserve"> on the part of ruling class</w:t>
      </w:r>
      <w:r w:rsidRPr="00FA3DAF">
        <w:rPr>
          <w:sz w:val="12"/>
        </w:rPr>
        <w:t xml:space="preserve">, the US now has been trapped in a vicious circle of crisis after crisis. The former defence secretary Collin Powel and the former state secretary of the US James Mattis, who were strong pillars and confidants of Donald Trump, have turned sharp critics due to his mishandling of the on-going movement. President Trump has stopped talking with Dr. Anthony Fauci, the health advisor of the President as their row in the handling of pandemic sharpened. President Donald Trump has now been isolated almost from all quarters. Moreover, </w:t>
      </w:r>
      <w:r w:rsidRPr="00FA3DAF">
        <w:rPr>
          <w:rStyle w:val="StyleUnderline"/>
          <w:highlight w:val="green"/>
        </w:rPr>
        <w:t>the</w:t>
      </w:r>
      <w:r w:rsidRPr="00FA3DAF">
        <w:rPr>
          <w:rStyle w:val="StyleUnderline"/>
        </w:rPr>
        <w:t xml:space="preserve"> political tussle in the </w:t>
      </w:r>
      <w:r w:rsidRPr="00FA3DAF">
        <w:rPr>
          <w:rStyle w:val="StyleUnderline"/>
          <w:highlight w:val="green"/>
        </w:rPr>
        <w:t>upcoming</w:t>
      </w:r>
      <w:r w:rsidRPr="00FA3DAF">
        <w:rPr>
          <w:rStyle w:val="StyleUnderline"/>
        </w:rPr>
        <w:t xml:space="preserve"> presidential </w:t>
      </w:r>
      <w:r w:rsidRPr="00FA3DAF">
        <w:rPr>
          <w:rStyle w:val="StyleUnderline"/>
          <w:highlight w:val="green"/>
        </w:rPr>
        <w:t>election</w:t>
      </w:r>
      <w:r w:rsidRPr="00FA3DAF">
        <w:rPr>
          <w:rStyle w:val="StyleUnderline"/>
        </w:rPr>
        <w:t xml:space="preserve"> is going to divide and polarise the US society further and he seems to get trapped in an awful crisis and further isolation causing insanity</w:t>
      </w:r>
      <w:r w:rsidRPr="00FA3DAF">
        <w:rPr>
          <w:sz w:val="12"/>
        </w:rPr>
        <w:t>. No one can deny that the obstinate president can deploy military to cleanse racial opposition in the name of containing the 'anarchists' and 'terrorists'. The present crisis in the US seems like a wakeup call for a bigger crisis in the days ahead.</w:t>
      </w:r>
    </w:p>
    <w:p w14:paraId="55EF1E44" w14:textId="77777777" w:rsidR="009B3BCE" w:rsidRPr="00FA3DAF" w:rsidRDefault="009B3BCE" w:rsidP="009B3BCE">
      <w:pPr>
        <w:rPr>
          <w:sz w:val="12"/>
        </w:rPr>
      </w:pPr>
      <w:r w:rsidRPr="00FA3DAF">
        <w:rPr>
          <w:sz w:val="12"/>
        </w:rPr>
        <w:t xml:space="preserve">I feel to offer a red salute to the declaration of the autonomous region made recently in the Capitol Hill of Seattle, America. However, </w:t>
      </w:r>
      <w:r w:rsidRPr="00FA3DAF">
        <w:rPr>
          <w:rStyle w:val="Emphasis"/>
          <w:highlight w:val="green"/>
        </w:rPr>
        <w:t>emotion is not decisive</w:t>
      </w:r>
      <w:r w:rsidRPr="00FA3DAF">
        <w:rPr>
          <w:sz w:val="12"/>
        </w:rPr>
        <w:t xml:space="preserve">. The autonomous region established within the framework of the reactionary state power provokes the enemy more than it safeguards the liberation of the oppressed people in CHAZ. This kind of tactical move can be supportive if it is made a part of the overall strategy of revolution. The on-going movement seems to be spontaneous, and it does not have any stated destination. Reform in police does not solve the problem the proletariat and the oppressed black people have been confronting in the US. The solution to the on-going crisis in America is scientific socialism guided by Marxism-Leninism-Maoism and led by a party of the proletariat. Worth noting is that, </w:t>
      </w:r>
      <w:r w:rsidRPr="00FA3DAF">
        <w:rPr>
          <w:rStyle w:val="StyleUnderline"/>
        </w:rPr>
        <w:t xml:space="preserve">the </w:t>
      </w:r>
      <w:r w:rsidRPr="00FA3DAF">
        <w:rPr>
          <w:rStyle w:val="StyleUnderline"/>
          <w:highlight w:val="green"/>
        </w:rPr>
        <w:t>spontaneous movement cannot bring about</w:t>
      </w:r>
      <w:r w:rsidRPr="00FA3DAF">
        <w:rPr>
          <w:rStyle w:val="StyleUnderline"/>
        </w:rPr>
        <w:t xml:space="preserve"> any revolutionary </w:t>
      </w:r>
      <w:r w:rsidRPr="00FA3DAF">
        <w:rPr>
          <w:rStyle w:val="StyleUnderline"/>
          <w:highlight w:val="green"/>
        </w:rPr>
        <w:t>change</w:t>
      </w:r>
      <w:r w:rsidRPr="00FA3DAF">
        <w:rPr>
          <w:rStyle w:val="StyleUnderline"/>
        </w:rPr>
        <w:t xml:space="preserve"> in society </w:t>
      </w:r>
      <w:r w:rsidRPr="00FA3DAF">
        <w:rPr>
          <w:rStyle w:val="StyleUnderline"/>
          <w:highlight w:val="green"/>
        </w:rPr>
        <w:t>but it creates</w:t>
      </w:r>
      <w:r w:rsidRPr="00FA3DAF">
        <w:rPr>
          <w:rStyle w:val="StyleUnderline"/>
        </w:rPr>
        <w:t xml:space="preserve"> a situation from the womb of which </w:t>
      </w:r>
      <w:r w:rsidRPr="00FA3DAF">
        <w:rPr>
          <w:rStyle w:val="StyleUnderline"/>
          <w:highlight w:val="green"/>
        </w:rPr>
        <w:t>a correct</w:t>
      </w:r>
      <w:r w:rsidRPr="00FA3DAF">
        <w:rPr>
          <w:rStyle w:val="StyleUnderline"/>
        </w:rPr>
        <w:t xml:space="preserve"> ideological and political </w:t>
      </w:r>
      <w:r w:rsidRPr="00FA3DAF">
        <w:rPr>
          <w:rStyle w:val="StyleUnderline"/>
          <w:highlight w:val="green"/>
        </w:rPr>
        <w:t>line</w:t>
      </w:r>
      <w:r w:rsidRPr="00FA3DAF">
        <w:rPr>
          <w:rStyle w:val="StyleUnderline"/>
        </w:rPr>
        <w:t xml:space="preserve"> and the leadership gestate</w:t>
      </w:r>
      <w:r w:rsidRPr="00FA3DAF">
        <w:rPr>
          <w:sz w:val="12"/>
        </w:rPr>
        <w:t xml:space="preserve">. </w:t>
      </w:r>
      <w:r w:rsidRPr="00FA3DAF">
        <w:rPr>
          <w:rStyle w:val="StyleUnderline"/>
        </w:rPr>
        <w:t xml:space="preserve">The present situation in the US shows that </w:t>
      </w:r>
      <w:r w:rsidRPr="00FA3DAF">
        <w:rPr>
          <w:rStyle w:val="StyleUnderline"/>
          <w:highlight w:val="green"/>
        </w:rPr>
        <w:t>the objective condition is</w:t>
      </w:r>
      <w:r w:rsidRPr="00FA3DAF">
        <w:rPr>
          <w:rStyle w:val="StyleUnderline"/>
        </w:rPr>
        <w:t xml:space="preserve"> getting </w:t>
      </w:r>
      <w:r w:rsidRPr="00FA3DAF">
        <w:rPr>
          <w:rStyle w:val="StyleUnderline"/>
          <w:highlight w:val="green"/>
        </w:rPr>
        <w:t>favourable for</w:t>
      </w:r>
      <w:r w:rsidRPr="00FA3DAF">
        <w:rPr>
          <w:rStyle w:val="StyleUnderline"/>
        </w:rPr>
        <w:t xml:space="preserve"> the success of the </w:t>
      </w:r>
      <w:r w:rsidRPr="00FA3DAF">
        <w:rPr>
          <w:rStyle w:val="StyleUnderline"/>
          <w:highlight w:val="green"/>
        </w:rPr>
        <w:t>socialist revolution</w:t>
      </w:r>
      <w:r w:rsidRPr="00FA3DAF">
        <w:rPr>
          <w:sz w:val="12"/>
        </w:rPr>
        <w:t>. But as Che Guevara has said the revolution is not like a mango which automatically falls from the mango tree when it is ripe. What is necessary to develop for the American proletariat at present is the armoury of weapons that help make the revolution a success when they act upon the favourably developing situation.</w:t>
      </w:r>
    </w:p>
    <w:p w14:paraId="5168F2B7" w14:textId="77777777" w:rsidR="009B3BCE" w:rsidRPr="00FA3DAF" w:rsidRDefault="009B3BCE" w:rsidP="009B3BCE">
      <w:pPr>
        <w:rPr>
          <w:sz w:val="12"/>
        </w:rPr>
      </w:pPr>
      <w:r w:rsidRPr="00FA3DAF">
        <w:rPr>
          <w:rStyle w:val="StyleUnderline"/>
        </w:rPr>
        <w:t xml:space="preserve">The first weapon for the </w:t>
      </w:r>
      <w:r w:rsidRPr="00FA3DAF">
        <w:rPr>
          <w:rStyle w:val="StyleUnderline"/>
          <w:highlight w:val="green"/>
        </w:rPr>
        <w:t>success</w:t>
      </w:r>
      <w:r w:rsidRPr="00FA3DAF">
        <w:rPr>
          <w:rStyle w:val="StyleUnderline"/>
        </w:rPr>
        <w:t xml:space="preserve"> of the socialist revolution </w:t>
      </w:r>
      <w:r w:rsidRPr="00FA3DAF">
        <w:rPr>
          <w:rStyle w:val="StyleUnderline"/>
          <w:highlight w:val="green"/>
        </w:rPr>
        <w:t>in the US is</w:t>
      </w:r>
      <w:r w:rsidRPr="00FA3DAF">
        <w:rPr>
          <w:rStyle w:val="StyleUnderline"/>
        </w:rPr>
        <w:t xml:space="preserve"> the formation of </w:t>
      </w:r>
      <w:r w:rsidRPr="00FA3DAF">
        <w:rPr>
          <w:rStyle w:val="StyleUnderline"/>
          <w:highlight w:val="green"/>
        </w:rPr>
        <w:t>a genuine Communist Party</w:t>
      </w:r>
      <w:r w:rsidRPr="00FA3DAF">
        <w:rPr>
          <w:rStyle w:val="StyleUnderline"/>
        </w:rPr>
        <w:t xml:space="preserve"> guided by MLM</w:t>
      </w:r>
      <w:r w:rsidRPr="00FA3DAF">
        <w:rPr>
          <w:sz w:val="12"/>
        </w:rPr>
        <w:t xml:space="preserve">. </w:t>
      </w:r>
      <w:r w:rsidRPr="00FA3DAF">
        <w:rPr>
          <w:rStyle w:val="StyleUnderline"/>
        </w:rPr>
        <w:t>And the second weapon is a united front led by the party</w:t>
      </w:r>
      <w:r w:rsidRPr="00FA3DAF">
        <w:rPr>
          <w:sz w:val="12"/>
        </w:rPr>
        <w:t xml:space="preserve">. </w:t>
      </w:r>
      <w:r w:rsidRPr="00FA3DAF">
        <w:rPr>
          <w:rStyle w:val="StyleUnderline"/>
        </w:rPr>
        <w:t xml:space="preserve">In the particular situation of America the strong ideological and political </w:t>
      </w:r>
      <w:r w:rsidRPr="00FA3DAF">
        <w:rPr>
          <w:rStyle w:val="StyleUnderline"/>
          <w:highlight w:val="green"/>
        </w:rPr>
        <w:t>unity</w:t>
      </w:r>
      <w:r w:rsidRPr="00FA3DAF">
        <w:rPr>
          <w:rStyle w:val="StyleUnderline"/>
        </w:rPr>
        <w:t xml:space="preserve"> mainly </w:t>
      </w:r>
      <w:r w:rsidRPr="00FA3DAF">
        <w:rPr>
          <w:rStyle w:val="StyleUnderline"/>
          <w:highlight w:val="green"/>
        </w:rPr>
        <w:t>between</w:t>
      </w:r>
      <w:r w:rsidRPr="00FA3DAF">
        <w:rPr>
          <w:rStyle w:val="StyleUnderline"/>
        </w:rPr>
        <w:t xml:space="preserve"> the </w:t>
      </w:r>
      <w:r w:rsidRPr="00FA3DAF">
        <w:rPr>
          <w:rStyle w:val="StyleUnderline"/>
          <w:highlight w:val="green"/>
        </w:rPr>
        <w:t>proletariats</w:t>
      </w:r>
      <w:r w:rsidRPr="00FA3DAF">
        <w:rPr>
          <w:rStyle w:val="StyleUnderline"/>
        </w:rPr>
        <w:t xml:space="preserve"> of white and black colours along with other oppressed people </w:t>
      </w:r>
      <w:r w:rsidRPr="00FA3DAF">
        <w:rPr>
          <w:rStyle w:val="StyleUnderline"/>
          <w:highlight w:val="green"/>
        </w:rPr>
        <w:t>is a must</w:t>
      </w:r>
      <w:r w:rsidRPr="00FA3DAF">
        <w:rPr>
          <w:sz w:val="12"/>
        </w:rPr>
        <w:t xml:space="preserve">. The reactionary cultural makeup of the US society based on white racist supremacy has made this task more challenging. The third weapon is the fighting force. All of these weapons are unlikely to get realised in a single attempt now in America. Nevertheless, </w:t>
      </w:r>
      <w:r w:rsidRPr="00FA3DAF">
        <w:rPr>
          <w:rStyle w:val="StyleUnderline"/>
        </w:rPr>
        <w:t xml:space="preserve">the </w:t>
      </w:r>
      <w:r w:rsidRPr="00FA3DAF">
        <w:rPr>
          <w:rStyle w:val="StyleUnderline"/>
          <w:highlight w:val="green"/>
        </w:rPr>
        <w:t>sharpening</w:t>
      </w:r>
      <w:r w:rsidRPr="00FA3DAF">
        <w:rPr>
          <w:rStyle w:val="StyleUnderline"/>
        </w:rPr>
        <w:t xml:space="preserve"> of </w:t>
      </w:r>
      <w:r w:rsidRPr="00FA3DAF">
        <w:rPr>
          <w:rStyle w:val="StyleUnderline"/>
          <w:highlight w:val="green"/>
        </w:rPr>
        <w:t>contradictions</w:t>
      </w:r>
      <w:r w:rsidRPr="00FA3DAF">
        <w:rPr>
          <w:rStyle w:val="StyleUnderline"/>
        </w:rPr>
        <w:t xml:space="preserve"> in the US society and the objective necessity of revolution to solve them </w:t>
      </w:r>
      <w:r w:rsidRPr="00FA3DAF">
        <w:rPr>
          <w:rStyle w:val="StyleUnderline"/>
          <w:highlight w:val="green"/>
        </w:rPr>
        <w:t>is creating a</w:t>
      </w:r>
      <w:r w:rsidRPr="00FA3DAF">
        <w:rPr>
          <w:sz w:val="12"/>
        </w:rPr>
        <w:t xml:space="preserve">n </w:t>
      </w:r>
      <w:r w:rsidRPr="00FA3DAF">
        <w:rPr>
          <w:rStyle w:val="StyleUnderline"/>
        </w:rPr>
        <w:t xml:space="preserve">objective </w:t>
      </w:r>
      <w:r w:rsidRPr="00FA3DAF">
        <w:rPr>
          <w:rStyle w:val="StyleUnderline"/>
          <w:highlight w:val="green"/>
        </w:rPr>
        <w:t>condition to realise it</w:t>
      </w:r>
      <w:r w:rsidRPr="00FA3DAF">
        <w:rPr>
          <w:sz w:val="12"/>
        </w:rPr>
        <w:t>.</w:t>
      </w:r>
    </w:p>
    <w:p w14:paraId="4234326B" w14:textId="77777777" w:rsidR="009B3BCE" w:rsidRDefault="009B3BCE" w:rsidP="009B3BCE">
      <w:pPr>
        <w:rPr>
          <w:sz w:val="12"/>
        </w:rPr>
      </w:pPr>
      <w:r w:rsidRPr="00FA3DAF">
        <w:rPr>
          <w:sz w:val="12"/>
        </w:rPr>
        <w:t xml:space="preserve">In the given situation, </w:t>
      </w:r>
      <w:r w:rsidRPr="00FA3DAF">
        <w:rPr>
          <w:rStyle w:val="StyleUnderline"/>
        </w:rPr>
        <w:t xml:space="preserve">the communist </w:t>
      </w:r>
      <w:r w:rsidRPr="00FA3DAF">
        <w:rPr>
          <w:rStyle w:val="StyleUnderline"/>
          <w:highlight w:val="green"/>
        </w:rPr>
        <w:t>revolutionaries</w:t>
      </w:r>
      <w:r w:rsidRPr="00FA3DAF">
        <w:rPr>
          <w:rStyle w:val="StyleUnderline"/>
        </w:rPr>
        <w:t xml:space="preserve"> in the US </w:t>
      </w:r>
      <w:r w:rsidRPr="00FA3DAF">
        <w:rPr>
          <w:rStyle w:val="StyleUnderline"/>
          <w:highlight w:val="green"/>
        </w:rPr>
        <w:t>have to</w:t>
      </w:r>
      <w:r w:rsidRPr="00FA3DAF">
        <w:rPr>
          <w:rStyle w:val="StyleUnderline"/>
        </w:rPr>
        <w:t xml:space="preserve"> make a conscious effort to </w:t>
      </w:r>
      <w:r w:rsidRPr="00FA3DAF">
        <w:rPr>
          <w:rStyle w:val="StyleUnderline"/>
          <w:highlight w:val="green"/>
        </w:rPr>
        <w:t>build up a</w:t>
      </w:r>
      <w:r w:rsidRPr="00FA3DAF">
        <w:rPr>
          <w:sz w:val="12"/>
        </w:rPr>
        <w:t xml:space="preserve">n </w:t>
      </w:r>
      <w:r w:rsidRPr="00FA3DAF">
        <w:rPr>
          <w:rStyle w:val="StyleUnderline"/>
        </w:rPr>
        <w:t xml:space="preserve">ideologically and politically </w:t>
      </w:r>
      <w:r w:rsidRPr="00FA3DAF">
        <w:rPr>
          <w:rStyle w:val="StyleUnderline"/>
          <w:highlight w:val="green"/>
        </w:rPr>
        <w:t>strong</w:t>
      </w:r>
      <w:r w:rsidRPr="00FA3DAF">
        <w:rPr>
          <w:rStyle w:val="StyleUnderline"/>
        </w:rPr>
        <w:t xml:space="preserve"> communist </w:t>
      </w:r>
      <w:r w:rsidRPr="00FA3DAF">
        <w:rPr>
          <w:rStyle w:val="StyleUnderline"/>
          <w:highlight w:val="green"/>
        </w:rPr>
        <w:t>party and unite</w:t>
      </w:r>
      <w:r w:rsidRPr="00FA3DAF">
        <w:rPr>
          <w:rStyle w:val="StyleUnderline"/>
        </w:rPr>
        <w:t xml:space="preserve"> in it several </w:t>
      </w:r>
      <w:r w:rsidRPr="00FA3DAF">
        <w:rPr>
          <w:rStyle w:val="StyleUnderline"/>
          <w:highlight w:val="green"/>
        </w:rPr>
        <w:t>groups</w:t>
      </w:r>
      <w:r w:rsidRPr="00FA3DAF">
        <w:rPr>
          <w:rStyle w:val="StyleUnderline"/>
        </w:rPr>
        <w:t xml:space="preserve"> and individuals scattered all across the US</w:t>
      </w:r>
      <w:r w:rsidRPr="00FA3DAF">
        <w:rPr>
          <w:sz w:val="12"/>
        </w:rPr>
        <w:t xml:space="preserve">. </w:t>
      </w:r>
      <w:r w:rsidRPr="00FA3DAF">
        <w:rPr>
          <w:rStyle w:val="StyleUnderline"/>
          <w:highlight w:val="green"/>
        </w:rPr>
        <w:t>Once</w:t>
      </w:r>
      <w:r w:rsidRPr="00FA3DAF">
        <w:rPr>
          <w:rStyle w:val="StyleUnderline"/>
        </w:rPr>
        <w:t xml:space="preserve"> the political party and </w:t>
      </w:r>
      <w:r w:rsidRPr="00FA3DAF">
        <w:rPr>
          <w:rStyle w:val="StyleUnderline"/>
          <w:highlight w:val="green"/>
        </w:rPr>
        <w:t>its</w:t>
      </w:r>
      <w:r w:rsidRPr="00FA3DAF">
        <w:rPr>
          <w:rStyle w:val="StyleUnderline"/>
        </w:rPr>
        <w:t xml:space="preserve"> ideological and political </w:t>
      </w:r>
      <w:r w:rsidRPr="00FA3DAF">
        <w:rPr>
          <w:rStyle w:val="StyleUnderline"/>
          <w:highlight w:val="green"/>
        </w:rPr>
        <w:t>line are built</w:t>
      </w:r>
      <w:r w:rsidRPr="00FA3DAF">
        <w:rPr>
          <w:rStyle w:val="StyleUnderline"/>
        </w:rPr>
        <w:t xml:space="preserve"> up</w:t>
      </w:r>
      <w:r w:rsidRPr="00FA3DAF">
        <w:rPr>
          <w:sz w:val="12"/>
        </w:rPr>
        <w:t xml:space="preserve">, </w:t>
      </w:r>
      <w:r w:rsidRPr="00FA3DAF">
        <w:rPr>
          <w:rStyle w:val="Emphasis"/>
        </w:rPr>
        <w:t xml:space="preserve">then the </w:t>
      </w:r>
      <w:r w:rsidRPr="00FA3DAF">
        <w:rPr>
          <w:rStyle w:val="Emphasis"/>
          <w:highlight w:val="green"/>
        </w:rPr>
        <w:t>others will come</w:t>
      </w:r>
      <w:r w:rsidRPr="00FA3DAF">
        <w:rPr>
          <w:rStyle w:val="Emphasis"/>
        </w:rPr>
        <w:t xml:space="preserve"> on its way</w:t>
      </w:r>
      <w:r w:rsidRPr="00FA3DAF">
        <w:rPr>
          <w:sz w:val="12"/>
        </w:rPr>
        <w:t>. The revolutionaries have to take up this task sooner than later for the emancipation of the entire oppressed people in America, including the blacks.</w:t>
      </w:r>
    </w:p>
    <w:p w14:paraId="677F07D6" w14:textId="77777777" w:rsidR="009B3BCE" w:rsidRDefault="009B3BCE" w:rsidP="009B3BCE">
      <w:pPr>
        <w:pStyle w:val="Heading4"/>
      </w:pPr>
      <w:r w:rsidRPr="00FA3DAF">
        <w:lastRenderedPageBreak/>
        <w:t xml:space="preserve">Debate is a site of revolutionary subjectivity and they have </w:t>
      </w:r>
      <w:r w:rsidRPr="003D25AD">
        <w:rPr>
          <w:u w:val="single"/>
        </w:rPr>
        <w:t>refused</w:t>
      </w:r>
      <w:r w:rsidRPr="00FA3DAF">
        <w:t xml:space="preserve"> to align with the Party –</w:t>
      </w:r>
      <w:r>
        <w:t xml:space="preserve"> interp and violation –  </w:t>
      </w:r>
    </w:p>
    <w:p w14:paraId="0F5C9C33" w14:textId="77777777" w:rsidR="009B3BCE" w:rsidRPr="00437E05" w:rsidRDefault="009B3BCE" w:rsidP="009B3BCE">
      <w:pPr>
        <w:pStyle w:val="Heading4"/>
      </w:pPr>
      <w:r w:rsidRPr="00FA3DAF">
        <w:t xml:space="preserve">Revolutionary </w:t>
      </w:r>
      <w:r>
        <w:t>S</w:t>
      </w:r>
      <w:r w:rsidRPr="00FA3DAF">
        <w:t xml:space="preserve">ubjectivity is a voter – </w:t>
      </w:r>
      <w:r>
        <w:t>it’s</w:t>
      </w:r>
      <w:r w:rsidRPr="00FA3DAF">
        <w:t xml:space="preserve"> the only exportable skill from debate </w:t>
      </w:r>
      <w:r>
        <w:t>that</w:t>
      </w:r>
      <w:r w:rsidRPr="00FA3DAF">
        <w:t xml:space="preserve"> models </w:t>
      </w:r>
      <w:r>
        <w:t xml:space="preserve">the organization of the </w:t>
      </w:r>
      <w:r w:rsidRPr="00FA3DAF">
        <w:t>revolution –</w:t>
      </w:r>
      <w:r>
        <w:t xml:space="preserve"> ignoring procedural barriers decimates method testing and is an internal link to any benefit of their discourse.  </w:t>
      </w:r>
    </w:p>
    <w:p w14:paraId="6EE102E0" w14:textId="77777777" w:rsidR="009B3BCE" w:rsidRDefault="009B3BCE" w:rsidP="009B3BCE">
      <w:pPr>
        <w:pStyle w:val="Heading4"/>
      </w:pPr>
      <w:r>
        <w:t xml:space="preserve">DTD – organization requires uncompromising commitment to the revolution – losing is </w:t>
      </w:r>
      <w:r w:rsidRPr="00A22EE7">
        <w:rPr>
          <w:u w:val="single"/>
        </w:rPr>
        <w:t>deterrence</w:t>
      </w:r>
      <w:r>
        <w:t xml:space="preserve"> against reactionary subjects. </w:t>
      </w:r>
    </w:p>
    <w:p w14:paraId="49384DFA" w14:textId="77777777" w:rsidR="009B3BCE" w:rsidRDefault="009B3BCE" w:rsidP="009B3BCE">
      <w:pPr>
        <w:pStyle w:val="Heading4"/>
      </w:pPr>
      <w:r>
        <w:t xml:space="preserve">CI – revolution is about competing models of organization – reasonability is incoherent and does nothing to further the resolution – only robust method testing ensures praxis. </w:t>
      </w:r>
    </w:p>
    <w:p w14:paraId="10143A61" w14:textId="77777777" w:rsidR="009B3BCE" w:rsidRDefault="009B3BCE" w:rsidP="009B3BCE">
      <w:pPr>
        <w:pStyle w:val="Heading4"/>
      </w:pPr>
      <w:r>
        <w:t xml:space="preserve">No RVIs – its neoliberal feel-good politics that creates a feedback loop from single instances of success – revolution requires unflinching commitment. </w:t>
      </w:r>
    </w:p>
    <w:p w14:paraId="0FCE1E53" w14:textId="1AE119EB" w:rsidR="009B3BCE" w:rsidRDefault="009B3BCE" w:rsidP="009B3BCE">
      <w:pPr>
        <w:pStyle w:val="Heading3"/>
      </w:pPr>
      <w:r>
        <w:lastRenderedPageBreak/>
        <w:t xml:space="preserve">1NC – OFF </w:t>
      </w:r>
    </w:p>
    <w:p w14:paraId="09ED54B9" w14:textId="77777777" w:rsidR="009B3BCE" w:rsidRDefault="009B3BCE" w:rsidP="009B3BCE">
      <w:pPr>
        <w:pStyle w:val="Analytics"/>
      </w:pPr>
      <w:r>
        <w:rPr>
          <w:u w:val="single"/>
        </w:rPr>
        <w:t>Dissolution</w:t>
      </w:r>
      <w:r>
        <w:t>:</w:t>
      </w:r>
    </w:p>
    <w:p w14:paraId="70D7F134" w14:textId="77777777" w:rsidR="009B3BCE" w:rsidRPr="00ED3497" w:rsidRDefault="009B3BCE" w:rsidP="009B3BCE">
      <w:pPr>
        <w:pStyle w:val="Heading4"/>
      </w:pPr>
      <w:r>
        <w:t xml:space="preserve">The 1AC embodies an </w:t>
      </w:r>
      <w:r>
        <w:rPr>
          <w:u w:val="single"/>
        </w:rPr>
        <w:t>avatar of destruction</w:t>
      </w:r>
      <w:r>
        <w:t xml:space="preserve"> that </w:t>
      </w:r>
      <w:r>
        <w:rPr>
          <w:u w:val="single"/>
        </w:rPr>
        <w:t>marshals</w:t>
      </w:r>
      <w:r>
        <w:t xml:space="preserve"> violent energies to </w:t>
      </w:r>
      <w:r>
        <w:rPr>
          <w:u w:val="single"/>
        </w:rPr>
        <w:t>annihilate</w:t>
      </w:r>
      <w:r>
        <w:t xml:space="preserve"> the archive -- vote negative for </w:t>
      </w:r>
      <w:r>
        <w:rPr>
          <w:u w:val="single"/>
        </w:rPr>
        <w:t>Black Alchemy</w:t>
      </w:r>
      <w:r>
        <w:t xml:space="preserve">, to transform the fears of the 1AC into </w:t>
      </w:r>
      <w:r>
        <w:rPr>
          <w:u w:val="single"/>
        </w:rPr>
        <w:t>incoherent spaces</w:t>
      </w:r>
      <w:r>
        <w:t xml:space="preserve"> for Black life. </w:t>
      </w:r>
    </w:p>
    <w:p w14:paraId="274D5A58" w14:textId="77777777" w:rsidR="009B3BCE" w:rsidRPr="00ED3497" w:rsidRDefault="009B3BCE" w:rsidP="009B3BCE">
      <w:r w:rsidRPr="00A72AA6">
        <w:rPr>
          <w:rStyle w:val="Style13ptBold"/>
        </w:rPr>
        <w:t>Murillo, 20</w:t>
      </w:r>
      <w:r>
        <w:t>—Assistant Professor, African American Studies School of Humanities, UC-Irvine (John, “Untimely Dispatch From the Middle of Nowhere 24,” Propter Nos Vol. 4 (2020), dml)</w:t>
      </w:r>
    </w:p>
    <w:p w14:paraId="5D8F9E96" w14:textId="77777777" w:rsidR="009B3BCE" w:rsidRPr="00A72AA6" w:rsidRDefault="009B3BCE" w:rsidP="009B3BCE">
      <w:pPr>
        <w:rPr>
          <w:sz w:val="16"/>
        </w:rPr>
      </w:pPr>
      <w:r w:rsidRPr="00A72AA6">
        <w:rPr>
          <w:sz w:val="16"/>
        </w:rPr>
        <w:t xml:space="preserve">We work with the shards of Black life and death that called out to us because we knew and know that </w:t>
      </w:r>
      <w:r w:rsidRPr="00714082">
        <w:rPr>
          <w:rStyle w:val="StyleUnderline"/>
          <w:highlight w:val="green"/>
        </w:rPr>
        <w:t>the</w:t>
      </w:r>
      <w:r w:rsidRPr="006842DC">
        <w:rPr>
          <w:rStyle w:val="StyleUnderline"/>
        </w:rPr>
        <w:t xml:space="preserve"> critical, caring, and perilous </w:t>
      </w:r>
      <w:r w:rsidRPr="00714082">
        <w:rPr>
          <w:rStyle w:val="StyleUnderline"/>
          <w:highlight w:val="green"/>
        </w:rPr>
        <w:t xml:space="preserve">work we need to do is bound up with </w:t>
      </w:r>
      <w:r w:rsidRPr="00714082">
        <w:rPr>
          <w:rStyle w:val="Emphasis"/>
          <w:highlight w:val="green"/>
        </w:rPr>
        <w:t>destruction</w:t>
      </w:r>
      <w:r w:rsidRPr="006842DC">
        <w:rPr>
          <w:rStyle w:val="StyleUnderline"/>
        </w:rPr>
        <w:t xml:space="preserve">. These fragments of Black life and death surrounding us affirm our sense of our own </w:t>
      </w:r>
      <w:r w:rsidRPr="00E20AED">
        <w:rPr>
          <w:rStyle w:val="Emphasis"/>
        </w:rPr>
        <w:t>untimeliness</w:t>
      </w:r>
      <w:r w:rsidRPr="006842DC">
        <w:rPr>
          <w:rStyle w:val="StyleUnderline"/>
        </w:rPr>
        <w:t xml:space="preserve"> against the neatness of time</w:t>
      </w:r>
      <w:r w:rsidRPr="00A72AA6">
        <w:rPr>
          <w:sz w:val="16"/>
        </w:rPr>
        <w:t xml:space="preserve">, and of our stankiness in the middle of nowhere. </w:t>
      </w:r>
    </w:p>
    <w:p w14:paraId="69C3B84E" w14:textId="77777777" w:rsidR="009B3BCE" w:rsidRPr="00A72AA6" w:rsidRDefault="009B3BCE" w:rsidP="009B3BCE">
      <w:pPr>
        <w:rPr>
          <w:sz w:val="16"/>
        </w:rPr>
      </w:pPr>
      <w:r w:rsidRPr="00A72AA6">
        <w:rPr>
          <w:sz w:val="16"/>
        </w:rPr>
        <w:t xml:space="preserve">I have written elsewhere and at length about what I am calling “untime,” which describes the dereliction of Black temporality, and about “stankiness,”1 the defining characteristic of the nowhere of Black spatiality. </w:t>
      </w:r>
      <w:r w:rsidRPr="006842DC">
        <w:rPr>
          <w:rStyle w:val="StyleUnderline"/>
        </w:rPr>
        <w:t xml:space="preserve">The </w:t>
      </w:r>
      <w:r w:rsidRPr="00714082">
        <w:rPr>
          <w:rStyle w:val="StyleUnderline"/>
          <w:highlight w:val="green"/>
        </w:rPr>
        <w:t>untimeliness</w:t>
      </w:r>
      <w:r w:rsidRPr="006842DC">
        <w:rPr>
          <w:rStyle w:val="StyleUnderline"/>
        </w:rPr>
        <w:t xml:space="preserve"> that signals our destructive relationship to human models and experiences of time</w:t>
      </w:r>
      <w:r w:rsidRPr="00A72AA6">
        <w:rPr>
          <w:sz w:val="16"/>
        </w:rPr>
        <w:t xml:space="preserve"> and the stankiness that signals our destructive relationship to human spaces and spatiality </w:t>
      </w:r>
      <w:r w:rsidRPr="00714082">
        <w:rPr>
          <w:rStyle w:val="StyleUnderline"/>
          <w:highlight w:val="green"/>
        </w:rPr>
        <w:t xml:space="preserve">act as the </w:t>
      </w:r>
      <w:r w:rsidRPr="00714082">
        <w:rPr>
          <w:rStyle w:val="Emphasis"/>
          <w:highlight w:val="green"/>
        </w:rPr>
        <w:t>Black prima materia</w:t>
      </w:r>
      <w:r w:rsidRPr="00A72AA6">
        <w:rPr>
          <w:sz w:val="16"/>
        </w:rPr>
        <w:t xml:space="preserve">, the Black and essential material, </w:t>
      </w:r>
      <w:r w:rsidRPr="00714082">
        <w:rPr>
          <w:rStyle w:val="StyleUnderline"/>
          <w:highlight w:val="green"/>
        </w:rPr>
        <w:t>with which we</w:t>
      </w:r>
      <w:r w:rsidRPr="006842DC">
        <w:rPr>
          <w:rStyle w:val="StyleUnderline"/>
        </w:rPr>
        <w:t xml:space="preserve"> must work to </w:t>
      </w:r>
      <w:r w:rsidRPr="00714082">
        <w:rPr>
          <w:rStyle w:val="StyleUnderline"/>
          <w:highlight w:val="green"/>
        </w:rPr>
        <w:t xml:space="preserve">create </w:t>
      </w:r>
      <w:r w:rsidRPr="007409FA">
        <w:rPr>
          <w:rStyle w:val="StyleUnderline"/>
        </w:rPr>
        <w:t xml:space="preserve">these </w:t>
      </w:r>
      <w:r w:rsidRPr="00714082">
        <w:rPr>
          <w:rStyle w:val="Emphasis"/>
          <w:highlight w:val="green"/>
        </w:rPr>
        <w:t>impossible stories</w:t>
      </w:r>
      <w:r w:rsidRPr="006842DC">
        <w:rPr>
          <w:rStyle w:val="StyleUnderline"/>
        </w:rPr>
        <w:t xml:space="preserve"> we imagine</w:t>
      </w:r>
      <w:r w:rsidRPr="00A72AA6">
        <w:rPr>
          <w:sz w:val="16"/>
        </w:rPr>
        <w:t xml:space="preserve">, witness, bear, </w:t>
      </w:r>
      <w:r w:rsidRPr="006842DC">
        <w:rPr>
          <w:rStyle w:val="StyleUnderline"/>
        </w:rPr>
        <w:t xml:space="preserve">conjure, and live in and against </w:t>
      </w:r>
      <w:r w:rsidRPr="00714082">
        <w:rPr>
          <w:rStyle w:val="StyleUnderline"/>
          <w:highlight w:val="green"/>
        </w:rPr>
        <w:t>the antiblack cosmos</w:t>
      </w:r>
      <w:r w:rsidRPr="006842DC">
        <w:rPr>
          <w:rStyle w:val="StyleUnderline"/>
        </w:rPr>
        <w:t xml:space="preserve"> where and when we cannot be</w:t>
      </w:r>
      <w:r w:rsidRPr="00A72AA6">
        <w:rPr>
          <w:sz w:val="16"/>
        </w:rPr>
        <w:t xml:space="preserve">. What we knew, and now know with excruciating intimacy, to be </w:t>
      </w:r>
      <w:r w:rsidRPr="006842DC">
        <w:rPr>
          <w:rStyle w:val="StyleUnderline"/>
        </w:rPr>
        <w:t xml:space="preserve">the violent, distorted fabric of spacetime shaping the field of fragments around us </w:t>
      </w:r>
      <w:r w:rsidRPr="00714082">
        <w:rPr>
          <w:rStyle w:val="StyleUnderline"/>
          <w:highlight w:val="green"/>
        </w:rPr>
        <w:t xml:space="preserve">is the </w:t>
      </w:r>
      <w:r w:rsidRPr="00714082">
        <w:rPr>
          <w:rStyle w:val="Emphasis"/>
          <w:highlight w:val="green"/>
        </w:rPr>
        <w:t>material we must bend</w:t>
      </w:r>
      <w:r w:rsidRPr="00714082">
        <w:rPr>
          <w:rStyle w:val="StyleUnderline"/>
          <w:highlight w:val="green"/>
        </w:rPr>
        <w:t xml:space="preserve"> to create </w:t>
      </w:r>
      <w:r w:rsidRPr="00714082">
        <w:rPr>
          <w:rStyle w:val="Emphasis"/>
          <w:highlight w:val="green"/>
        </w:rPr>
        <w:t>Black pocket universes</w:t>
      </w:r>
      <w:r w:rsidRPr="006842DC">
        <w:rPr>
          <w:rStyle w:val="StyleUnderline"/>
        </w:rPr>
        <w:t xml:space="preserve"> from streets to pages</w:t>
      </w:r>
      <w:r w:rsidRPr="00A72AA6">
        <w:rPr>
          <w:sz w:val="16"/>
        </w:rPr>
        <w:t xml:space="preserve"> (and everywhere and when between). We knew and know that </w:t>
      </w:r>
      <w:r w:rsidRPr="006842DC">
        <w:rPr>
          <w:rStyle w:val="StyleUnderline"/>
        </w:rPr>
        <w:t xml:space="preserve">in order to conjure Black spacetimes that might </w:t>
      </w:r>
      <w:r w:rsidRPr="005560E2">
        <w:rPr>
          <w:rStyle w:val="Emphasis"/>
        </w:rPr>
        <w:t>upend the antiblack cosmos</w:t>
      </w:r>
      <w:r w:rsidRPr="006842DC">
        <w:rPr>
          <w:rStyle w:val="StyleUnderline"/>
        </w:rPr>
        <w:t xml:space="preserve">, </w:t>
      </w:r>
      <w:r w:rsidRPr="00714082">
        <w:rPr>
          <w:rStyle w:val="StyleUnderline"/>
          <w:highlight w:val="green"/>
        </w:rPr>
        <w:t>we</w:t>
      </w:r>
      <w:r w:rsidRPr="006842DC">
        <w:rPr>
          <w:rStyle w:val="StyleUnderline"/>
        </w:rPr>
        <w:t xml:space="preserve"> would </w:t>
      </w:r>
      <w:r w:rsidRPr="00714082">
        <w:rPr>
          <w:rStyle w:val="StyleUnderline"/>
          <w:highlight w:val="green"/>
        </w:rPr>
        <w:t xml:space="preserve">have to become </w:t>
      </w:r>
      <w:r w:rsidRPr="00714082">
        <w:rPr>
          <w:rStyle w:val="Emphasis"/>
          <w:highlight w:val="green"/>
        </w:rPr>
        <w:t>avatars of destruction</w:t>
      </w:r>
      <w:r w:rsidRPr="006842DC">
        <w:rPr>
          <w:rStyle w:val="StyleUnderline"/>
        </w:rPr>
        <w:t>, able to bend the forces of untimeliness</w:t>
      </w:r>
      <w:r w:rsidRPr="00A72AA6">
        <w:rPr>
          <w:sz w:val="16"/>
        </w:rPr>
        <w:t xml:space="preserve"> and stankiness and love </w:t>
      </w:r>
      <w:r w:rsidRPr="00714082">
        <w:rPr>
          <w:rStyle w:val="StyleUnderline"/>
          <w:highlight w:val="green"/>
        </w:rPr>
        <w:t>toward</w:t>
      </w:r>
      <w:r w:rsidRPr="006842DC">
        <w:rPr>
          <w:rStyle w:val="StyleUnderline"/>
        </w:rPr>
        <w:t xml:space="preserve"> the kinds of </w:t>
      </w:r>
      <w:r w:rsidRPr="00714082">
        <w:rPr>
          <w:rStyle w:val="Emphasis"/>
          <w:highlight w:val="green"/>
        </w:rPr>
        <w:t>authentic upheaval</w:t>
      </w:r>
      <w:r w:rsidRPr="006842DC">
        <w:rPr>
          <w:rStyle w:val="StyleUnderline"/>
        </w:rPr>
        <w:t xml:space="preserve"> that must be born if we are </w:t>
      </w:r>
      <w:r w:rsidRPr="00714082">
        <w:rPr>
          <w:rStyle w:val="StyleUnderline"/>
          <w:highlight w:val="green"/>
        </w:rPr>
        <w:t xml:space="preserve">to </w:t>
      </w:r>
      <w:r w:rsidRPr="00714082">
        <w:rPr>
          <w:rStyle w:val="Emphasis"/>
          <w:highlight w:val="green"/>
        </w:rPr>
        <w:t>save the earth</w:t>
      </w:r>
      <w:r w:rsidRPr="00714082">
        <w:rPr>
          <w:rStyle w:val="StyleUnderline"/>
          <w:highlight w:val="green"/>
        </w:rPr>
        <w:t xml:space="preserve"> and conjure</w:t>
      </w:r>
      <w:r w:rsidRPr="006842DC">
        <w:rPr>
          <w:rStyle w:val="StyleUnderline"/>
        </w:rPr>
        <w:t xml:space="preserve"> the </w:t>
      </w:r>
      <w:r w:rsidRPr="005560E2">
        <w:rPr>
          <w:rStyle w:val="Emphasis"/>
        </w:rPr>
        <w:t>impossible story</w:t>
      </w:r>
      <w:r w:rsidRPr="006842DC">
        <w:rPr>
          <w:rStyle w:val="StyleUnderline"/>
        </w:rPr>
        <w:t xml:space="preserve"> of </w:t>
      </w:r>
      <w:r w:rsidRPr="00714082">
        <w:rPr>
          <w:rStyle w:val="StyleUnderline"/>
          <w:highlight w:val="green"/>
        </w:rPr>
        <w:t xml:space="preserve">a </w:t>
      </w:r>
      <w:r w:rsidRPr="00714082">
        <w:rPr>
          <w:rStyle w:val="Emphasis"/>
          <w:highlight w:val="green"/>
        </w:rPr>
        <w:t>wholly unimaginable world</w:t>
      </w:r>
      <w:r w:rsidRPr="00A72AA6">
        <w:rPr>
          <w:sz w:val="16"/>
        </w:rPr>
        <w:t xml:space="preserve">. </w:t>
      </w:r>
    </w:p>
    <w:p w14:paraId="1482840C" w14:textId="77777777" w:rsidR="009B3BCE" w:rsidRPr="00A72AA6" w:rsidRDefault="009B3BCE" w:rsidP="009B3BCE">
      <w:pPr>
        <w:rPr>
          <w:sz w:val="16"/>
        </w:rPr>
      </w:pPr>
      <w:r w:rsidRPr="00A72AA6">
        <w:rPr>
          <w:sz w:val="16"/>
        </w:rPr>
        <w:t xml:space="preserve">Wherever and whenever we’ve ended up, nowhere is better or more apropos, and we’ve got no time to celebrate. We wordly wanderers wander wondering about the possibility of other worlds, word worlds that would warp and rend and otherwise radically reimagine the fabric of spacetime, especially since we understand the ways that our pain, terror, and subjection stitch that fabric together. We traverse the perilous folds in space and wrinkles in time in search of the fragments of a theory of Black spacetime because we recognized that </w:t>
      </w:r>
      <w:r w:rsidRPr="006842DC">
        <w:rPr>
          <w:rStyle w:val="StyleUnderline"/>
        </w:rPr>
        <w:t>understanding</w:t>
      </w:r>
      <w:r w:rsidRPr="00A72AA6">
        <w:rPr>
          <w:sz w:val="16"/>
        </w:rPr>
        <w:t xml:space="preserve"> not only how time and space tear Black life, death, and creation absolutely asunder, but also </w:t>
      </w:r>
      <w:r w:rsidRPr="006842DC">
        <w:rPr>
          <w:rStyle w:val="StyleUnderline"/>
        </w:rPr>
        <w:t xml:space="preserve">how Black life, death, and creation </w:t>
      </w:r>
      <w:r w:rsidRPr="005560E2">
        <w:rPr>
          <w:rStyle w:val="Emphasis"/>
        </w:rPr>
        <w:t>unsettle</w:t>
      </w:r>
      <w:r w:rsidRPr="006842DC">
        <w:rPr>
          <w:rStyle w:val="StyleUnderline"/>
        </w:rPr>
        <w:t xml:space="preserve"> and </w:t>
      </w:r>
      <w:r w:rsidRPr="005560E2">
        <w:rPr>
          <w:rStyle w:val="Emphasis"/>
        </w:rPr>
        <w:t>upend</w:t>
      </w:r>
      <w:r w:rsidRPr="006842DC">
        <w:rPr>
          <w:rStyle w:val="StyleUnderline"/>
        </w:rPr>
        <w:t xml:space="preserve"> time and space</w:t>
      </w:r>
      <w:r w:rsidRPr="00A72AA6">
        <w:rPr>
          <w:sz w:val="16"/>
        </w:rPr>
        <w:t xml:space="preserve">,2 </w:t>
      </w:r>
      <w:r w:rsidRPr="006842DC">
        <w:rPr>
          <w:rStyle w:val="StyleUnderline"/>
        </w:rPr>
        <w:t xml:space="preserve">would be </w:t>
      </w:r>
      <w:r w:rsidRPr="005560E2">
        <w:rPr>
          <w:rStyle w:val="Emphasis"/>
        </w:rPr>
        <w:t>essential</w:t>
      </w:r>
      <w:r w:rsidRPr="00A72AA6">
        <w:rPr>
          <w:sz w:val="16"/>
        </w:rPr>
        <w:t xml:space="preserve"> if we aimed </w:t>
      </w:r>
      <w:r w:rsidRPr="006842DC">
        <w:rPr>
          <w:rStyle w:val="StyleUnderline"/>
        </w:rPr>
        <w:t xml:space="preserve">to </w:t>
      </w:r>
      <w:r w:rsidRPr="005560E2">
        <w:rPr>
          <w:rStyle w:val="Emphasis"/>
        </w:rPr>
        <w:t>take time</w:t>
      </w:r>
      <w:r w:rsidRPr="006842DC">
        <w:rPr>
          <w:rStyle w:val="StyleUnderline"/>
        </w:rPr>
        <w:t xml:space="preserve"> and </w:t>
      </w:r>
      <w:r w:rsidRPr="005560E2">
        <w:rPr>
          <w:rStyle w:val="Emphasis"/>
        </w:rPr>
        <w:t>make space</w:t>
      </w:r>
      <w:r w:rsidRPr="006842DC">
        <w:rPr>
          <w:rStyle w:val="StyleUnderline"/>
        </w:rPr>
        <w:t xml:space="preserve"> for Black folk</w:t>
      </w:r>
      <w:r w:rsidRPr="00A72AA6">
        <w:rPr>
          <w:sz w:val="16"/>
        </w:rPr>
        <w:t xml:space="preserve">, in theory, in word, and in deed. </w:t>
      </w:r>
    </w:p>
    <w:p w14:paraId="6E106F90" w14:textId="77777777" w:rsidR="009B3BCE" w:rsidRPr="00A72AA6" w:rsidRDefault="009B3BCE" w:rsidP="009B3BCE">
      <w:pPr>
        <w:rPr>
          <w:sz w:val="16"/>
        </w:rPr>
      </w:pPr>
      <w:r w:rsidRPr="00A72AA6">
        <w:rPr>
          <w:sz w:val="16"/>
        </w:rPr>
        <w:t xml:space="preserve">Our many lingering questions about the actual possibilities of Black creation are the connective force arranging the field of these fragmented, impossible stories we sought out and that sought us out, that we write and we tell, around us. For Jasmine, Shakara, Dajerria, Sandra, Kalief, Nephi, for my students across time and space, for my wife and my family, and for all the Black folk living and dying untimely lives and deaths in the middle of nowhere, these questions illuminate the path forward, propel and direct the vector of our imaginative journey, and shape our vision of a destination. </w:t>
      </w:r>
      <w:r w:rsidRPr="006842DC">
        <w:rPr>
          <w:rStyle w:val="StyleUnderline"/>
        </w:rPr>
        <w:t>Asking how we</w:t>
      </w:r>
      <w:r w:rsidRPr="00A72AA6">
        <w:rPr>
          <w:sz w:val="16"/>
        </w:rPr>
        <w:t xml:space="preserve"> have marshaled, do marshal, and </w:t>
      </w:r>
      <w:r w:rsidRPr="006842DC">
        <w:rPr>
          <w:rStyle w:val="StyleUnderline"/>
        </w:rPr>
        <w:t xml:space="preserve">might better </w:t>
      </w:r>
      <w:r w:rsidRPr="005560E2">
        <w:rPr>
          <w:rStyle w:val="Emphasis"/>
        </w:rPr>
        <w:t>marshal the violent energy</w:t>
      </w:r>
      <w:r w:rsidRPr="006842DC">
        <w:rPr>
          <w:rStyle w:val="StyleUnderline"/>
        </w:rPr>
        <w:t xml:space="preserve"> of our spatiotemporal dereliction and </w:t>
      </w:r>
      <w:r w:rsidRPr="005560E2">
        <w:rPr>
          <w:rStyle w:val="Emphasis"/>
        </w:rPr>
        <w:t>transmute</w:t>
      </w:r>
      <w:r w:rsidRPr="006842DC">
        <w:rPr>
          <w:rStyle w:val="StyleUnderline"/>
        </w:rPr>
        <w:t xml:space="preserve"> it into the </w:t>
      </w:r>
      <w:r w:rsidRPr="005560E2">
        <w:rPr>
          <w:rStyle w:val="Emphasis"/>
        </w:rPr>
        <w:t>creative</w:t>
      </w:r>
      <w:r w:rsidRPr="006842DC">
        <w:rPr>
          <w:rStyle w:val="StyleUnderline"/>
        </w:rPr>
        <w:t xml:space="preserve">, </w:t>
      </w:r>
      <w:r w:rsidRPr="005560E2">
        <w:rPr>
          <w:rStyle w:val="Emphasis"/>
        </w:rPr>
        <w:t>caring energy</w:t>
      </w:r>
      <w:r w:rsidRPr="006842DC">
        <w:rPr>
          <w:rStyle w:val="StyleUnderline"/>
        </w:rPr>
        <w:t xml:space="preserve"> required to conjure moments and sites for Black folk</w:t>
      </w:r>
      <w:r w:rsidRPr="00A72AA6">
        <w:rPr>
          <w:sz w:val="16"/>
        </w:rPr>
        <w:t xml:space="preserve"> to disturb the air with our breath </w:t>
      </w:r>
      <w:r w:rsidRPr="006842DC">
        <w:rPr>
          <w:rStyle w:val="StyleUnderline"/>
        </w:rPr>
        <w:t xml:space="preserve">opens us into a serious consideration of the stakes and potentiality of </w:t>
      </w:r>
      <w:r w:rsidRPr="00714082">
        <w:rPr>
          <w:rStyle w:val="Emphasis"/>
          <w:highlight w:val="green"/>
        </w:rPr>
        <w:t>Black creation</w:t>
      </w:r>
      <w:r w:rsidRPr="00A72AA6">
        <w:rPr>
          <w:sz w:val="16"/>
        </w:rPr>
        <w:t xml:space="preserve">. Our visitations with Black words and worlds created and lived by Black folk allow us to advance this consideration and to move ourselves toward taking the leap into the wholly Black black hole of it all. </w:t>
      </w:r>
    </w:p>
    <w:p w14:paraId="0794D1CA" w14:textId="77777777" w:rsidR="009B3BCE" w:rsidRPr="00A72AA6" w:rsidRDefault="009B3BCE" w:rsidP="009B3BCE">
      <w:pPr>
        <w:rPr>
          <w:sz w:val="16"/>
        </w:rPr>
      </w:pPr>
      <w:r w:rsidRPr="00A72AA6">
        <w:rPr>
          <w:sz w:val="16"/>
        </w:rPr>
        <w:t xml:space="preserve">Ultimately, our leap leads us to recognize that </w:t>
      </w:r>
      <w:r w:rsidRPr="006842DC">
        <w:rPr>
          <w:rStyle w:val="StyleUnderline"/>
        </w:rPr>
        <w:t>to make the arrangements</w:t>
      </w:r>
      <w:r w:rsidRPr="00A72AA6">
        <w:rPr>
          <w:sz w:val="16"/>
        </w:rPr>
        <w:t xml:space="preserve">, conjure ways out of no way, and take and make time when there is none to spare </w:t>
      </w:r>
      <w:r w:rsidRPr="006842DC">
        <w:rPr>
          <w:rStyle w:val="StyleUnderline"/>
        </w:rPr>
        <w:t xml:space="preserve">is to engage in </w:t>
      </w:r>
      <w:r w:rsidRPr="005560E2">
        <w:rPr>
          <w:rStyle w:val="Emphasis"/>
        </w:rPr>
        <w:t>dangerous work</w:t>
      </w:r>
      <w:r w:rsidRPr="00A72AA6">
        <w:rPr>
          <w:sz w:val="16"/>
        </w:rPr>
        <w:t xml:space="preserve">—and not in the least </w:t>
      </w:r>
      <w:r w:rsidRPr="006842DC">
        <w:rPr>
          <w:rStyle w:val="StyleUnderline"/>
        </w:rPr>
        <w:t xml:space="preserve">because the work </w:t>
      </w:r>
      <w:r w:rsidRPr="00714082">
        <w:rPr>
          <w:rStyle w:val="StyleUnderline"/>
          <w:highlight w:val="green"/>
        </w:rPr>
        <w:t xml:space="preserve">tends to draw the </w:t>
      </w:r>
      <w:r w:rsidRPr="00714082">
        <w:rPr>
          <w:rStyle w:val="Emphasis"/>
          <w:highlight w:val="green"/>
        </w:rPr>
        <w:t>fire</w:t>
      </w:r>
      <w:r w:rsidRPr="00714082">
        <w:rPr>
          <w:rStyle w:val="StyleUnderline"/>
          <w:highlight w:val="green"/>
        </w:rPr>
        <w:t xml:space="preserve">, </w:t>
      </w:r>
      <w:r w:rsidRPr="00714082">
        <w:rPr>
          <w:rStyle w:val="Emphasis"/>
          <w:highlight w:val="green"/>
        </w:rPr>
        <w:t>bullets</w:t>
      </w:r>
      <w:r w:rsidRPr="00714082">
        <w:rPr>
          <w:rStyle w:val="StyleUnderline"/>
          <w:highlight w:val="green"/>
        </w:rPr>
        <w:t xml:space="preserve">, </w:t>
      </w:r>
      <w:r w:rsidRPr="00714082">
        <w:rPr>
          <w:rStyle w:val="Emphasis"/>
          <w:highlight w:val="green"/>
        </w:rPr>
        <w:t>terror</w:t>
      </w:r>
      <w:r w:rsidRPr="00714082">
        <w:rPr>
          <w:rStyle w:val="StyleUnderline"/>
          <w:highlight w:val="green"/>
        </w:rPr>
        <w:t xml:space="preserve">, and </w:t>
      </w:r>
      <w:r w:rsidRPr="00714082">
        <w:rPr>
          <w:rStyle w:val="Emphasis"/>
          <w:highlight w:val="green"/>
        </w:rPr>
        <w:t>domination</w:t>
      </w:r>
      <w:r w:rsidRPr="00714082">
        <w:rPr>
          <w:rStyle w:val="StyleUnderline"/>
          <w:highlight w:val="green"/>
        </w:rPr>
        <w:t xml:space="preserve"> of the antiblack world</w:t>
      </w:r>
      <w:r w:rsidRPr="006842DC">
        <w:rPr>
          <w:rStyle w:val="StyleUnderline"/>
        </w:rPr>
        <w:t>, its institutions, and its agents</w:t>
      </w:r>
      <w:r w:rsidRPr="00A72AA6">
        <w:rPr>
          <w:sz w:val="16"/>
        </w:rPr>
        <w:t xml:space="preserve">;3 we work with volatile material, this stuff of untimely death and destruction, and this stank of nowhere, so </w:t>
      </w:r>
      <w:r w:rsidRPr="00714082">
        <w:rPr>
          <w:rStyle w:val="StyleUnderline"/>
          <w:highlight w:val="green"/>
        </w:rPr>
        <w:t>we must</w:t>
      </w:r>
      <w:r w:rsidRPr="006842DC">
        <w:rPr>
          <w:rStyle w:val="StyleUnderline"/>
        </w:rPr>
        <w:t xml:space="preserve"> negotiate how we </w:t>
      </w:r>
      <w:r w:rsidRPr="00714082">
        <w:rPr>
          <w:rStyle w:val="Emphasis"/>
          <w:highlight w:val="green"/>
        </w:rPr>
        <w:t xml:space="preserve">imperil </w:t>
      </w:r>
      <w:r w:rsidRPr="00714082">
        <w:rPr>
          <w:rStyle w:val="Emphasis"/>
          <w:highlight w:val="green"/>
        </w:rPr>
        <w:lastRenderedPageBreak/>
        <w:t>ourselves</w:t>
      </w:r>
      <w:r w:rsidRPr="006842DC">
        <w:rPr>
          <w:rStyle w:val="StyleUnderline"/>
        </w:rPr>
        <w:t xml:space="preserve"> and the variously dead and living Black folk for whom we care. How we handle the forces that </w:t>
      </w:r>
      <w:r w:rsidRPr="005560E2">
        <w:rPr>
          <w:rStyle w:val="Emphasis"/>
        </w:rPr>
        <w:t>destroy us</w:t>
      </w:r>
      <w:r w:rsidRPr="006842DC">
        <w:rPr>
          <w:rStyle w:val="StyleUnderline"/>
        </w:rPr>
        <w:t xml:space="preserve">, that </w:t>
      </w:r>
      <w:r w:rsidRPr="005560E2">
        <w:rPr>
          <w:rStyle w:val="Emphasis"/>
        </w:rPr>
        <w:t>remove us</w:t>
      </w:r>
      <w:r w:rsidRPr="006842DC">
        <w:rPr>
          <w:rStyle w:val="StyleUnderline"/>
        </w:rPr>
        <w:t xml:space="preserve"> from a subject position</w:t>
      </w:r>
      <w:r w:rsidRPr="00A72AA6">
        <w:rPr>
          <w:sz w:val="16"/>
        </w:rPr>
        <w:t>—that is, from a stable location relative to space and time—</w:t>
      </w:r>
      <w:r w:rsidRPr="006842DC">
        <w:rPr>
          <w:rStyle w:val="StyleUnderline"/>
        </w:rPr>
        <w:t xml:space="preserve">has </w:t>
      </w:r>
      <w:r w:rsidRPr="005560E2">
        <w:rPr>
          <w:rStyle w:val="Emphasis"/>
        </w:rPr>
        <w:t>significant import</w:t>
      </w:r>
      <w:r w:rsidRPr="00A72AA6">
        <w:rPr>
          <w:sz w:val="16"/>
        </w:rPr>
        <w:t xml:space="preserve"> for us because our handling of these forces will impact those who encounter the creations we destructively produce. </w:t>
      </w:r>
    </w:p>
    <w:p w14:paraId="7340EA34" w14:textId="77777777" w:rsidR="009B3BCE" w:rsidRPr="00A72AA6" w:rsidRDefault="009B3BCE" w:rsidP="009B3BCE">
      <w:pPr>
        <w:rPr>
          <w:sz w:val="16"/>
        </w:rPr>
      </w:pPr>
      <w:r w:rsidRPr="006842DC">
        <w:rPr>
          <w:rStyle w:val="StyleUnderline"/>
        </w:rPr>
        <w:t xml:space="preserve">How we alchemically transmute destruction determines the </w:t>
      </w:r>
      <w:r w:rsidRPr="005560E2">
        <w:rPr>
          <w:rStyle w:val="Emphasis"/>
        </w:rPr>
        <w:t>shape</w:t>
      </w:r>
      <w:r w:rsidRPr="006842DC">
        <w:rPr>
          <w:rStyle w:val="StyleUnderline"/>
        </w:rPr>
        <w:t xml:space="preserve"> the product takes and the </w:t>
      </w:r>
      <w:r w:rsidRPr="005560E2">
        <w:rPr>
          <w:rStyle w:val="Emphasis"/>
        </w:rPr>
        <w:t>effects</w:t>
      </w:r>
      <w:r w:rsidRPr="006842DC">
        <w:rPr>
          <w:rStyle w:val="StyleUnderline"/>
        </w:rPr>
        <w:t xml:space="preserve"> it might have</w:t>
      </w:r>
      <w:r w:rsidRPr="00A72AA6">
        <w:rPr>
          <w:sz w:val="16"/>
        </w:rPr>
        <w:t xml:space="preserve"> on those for whom we endeavored to create it. How we treat this material across each step of the process of alchemical creation affects what form that material is able to take. </w:t>
      </w:r>
      <w:r w:rsidRPr="00714082">
        <w:rPr>
          <w:rStyle w:val="StyleUnderline"/>
          <w:highlight w:val="green"/>
        </w:rPr>
        <w:t>Alchemy</w:t>
      </w:r>
      <w:r w:rsidRPr="006842DC">
        <w:rPr>
          <w:rStyle w:val="StyleUnderline"/>
        </w:rPr>
        <w:t xml:space="preserve"> functions as a </w:t>
      </w:r>
      <w:r w:rsidRPr="005560E2">
        <w:rPr>
          <w:rStyle w:val="Emphasis"/>
        </w:rPr>
        <w:t>useful frame</w:t>
      </w:r>
      <w:r w:rsidRPr="00A72AA6">
        <w:rPr>
          <w:sz w:val="16"/>
        </w:rPr>
        <w:t xml:space="preserve"> for this process </w:t>
      </w:r>
      <w:r w:rsidRPr="006842DC">
        <w:rPr>
          <w:rStyle w:val="StyleUnderline"/>
        </w:rPr>
        <w:t xml:space="preserve">because it </w:t>
      </w:r>
      <w:r w:rsidRPr="00714082">
        <w:rPr>
          <w:rStyle w:val="StyleUnderline"/>
          <w:highlight w:val="green"/>
        </w:rPr>
        <w:t>requires the</w:t>
      </w:r>
      <w:r w:rsidRPr="006842DC">
        <w:rPr>
          <w:rStyle w:val="StyleUnderline"/>
        </w:rPr>
        <w:t xml:space="preserve"> </w:t>
      </w:r>
      <w:r w:rsidRPr="005560E2">
        <w:rPr>
          <w:rStyle w:val="Emphasis"/>
        </w:rPr>
        <w:t>dissolution</w:t>
      </w:r>
      <w:r w:rsidRPr="006842DC">
        <w:rPr>
          <w:rStyle w:val="StyleUnderline"/>
        </w:rPr>
        <w:t xml:space="preserve"> or </w:t>
      </w:r>
      <w:r w:rsidRPr="00714082">
        <w:rPr>
          <w:rStyle w:val="Emphasis"/>
          <w:highlight w:val="green"/>
        </w:rPr>
        <w:t>destruction</w:t>
      </w:r>
      <w:r w:rsidRPr="00714082">
        <w:rPr>
          <w:rStyle w:val="StyleUnderline"/>
          <w:highlight w:val="green"/>
        </w:rPr>
        <w:t xml:space="preserve"> of our </w:t>
      </w:r>
      <w:r w:rsidRPr="00714082">
        <w:rPr>
          <w:rStyle w:val="Emphasis"/>
          <w:highlight w:val="green"/>
        </w:rPr>
        <w:t>prima materia</w:t>
      </w:r>
      <w:r w:rsidRPr="00A72AA6">
        <w:rPr>
          <w:sz w:val="16"/>
        </w:rPr>
        <w:t xml:space="preserve">, our original material, </w:t>
      </w:r>
      <w:r w:rsidRPr="00714082">
        <w:rPr>
          <w:rStyle w:val="StyleUnderline"/>
          <w:highlight w:val="green"/>
        </w:rPr>
        <w:t xml:space="preserve">as a </w:t>
      </w:r>
      <w:r w:rsidRPr="00714082">
        <w:rPr>
          <w:rStyle w:val="Emphasis"/>
          <w:highlight w:val="green"/>
        </w:rPr>
        <w:t>necessary</w:t>
      </w:r>
      <w:r w:rsidRPr="00714082">
        <w:rPr>
          <w:rStyle w:val="StyleUnderline"/>
          <w:highlight w:val="green"/>
        </w:rPr>
        <w:t xml:space="preserve"> and </w:t>
      </w:r>
      <w:r w:rsidRPr="00714082">
        <w:rPr>
          <w:rStyle w:val="Emphasis"/>
          <w:highlight w:val="green"/>
        </w:rPr>
        <w:t>first step</w:t>
      </w:r>
      <w:r w:rsidRPr="006842DC">
        <w:rPr>
          <w:rStyle w:val="StyleUnderline"/>
        </w:rPr>
        <w:t xml:space="preserve"> toward the creation of something else</w:t>
      </w:r>
      <w:r w:rsidRPr="00A72AA6">
        <w:rPr>
          <w:sz w:val="16"/>
        </w:rPr>
        <w:t xml:space="preserve">. Nigredo, alchemy’s first step, signifies blackness and requires the dissolution of our source material, compelling us to think about how we break our material down to its volatile essential components. Albedo, alchemy’s second step, signifies whiteness and requires the distillation of the usable from what nigredo produces, compelling us to consider how we scrub clean or purify what we can or want to use of that material. And rubedo, alchemy’s final step,4 signifies redness and results in the synthesis of the fabled philosopher stone itself, compels us to consider how we alter and synthesize that destructive force into a radically different product. </w:t>
      </w:r>
      <w:r w:rsidRPr="006842DC">
        <w:rPr>
          <w:rStyle w:val="StyleUnderline"/>
        </w:rPr>
        <w:t xml:space="preserve">Alchemical transmutation is the process of </w:t>
      </w:r>
      <w:r w:rsidRPr="005560E2">
        <w:rPr>
          <w:rStyle w:val="Emphasis"/>
        </w:rPr>
        <w:t>radical breaking-apart/disordering</w:t>
      </w:r>
      <w:r w:rsidRPr="006842DC">
        <w:rPr>
          <w:rStyle w:val="StyleUnderline"/>
        </w:rPr>
        <w:t xml:space="preserve">, </w:t>
      </w:r>
      <w:r w:rsidRPr="005560E2">
        <w:rPr>
          <w:rStyle w:val="Emphasis"/>
        </w:rPr>
        <w:t>reorganization</w:t>
      </w:r>
      <w:r w:rsidRPr="006842DC">
        <w:rPr>
          <w:rStyle w:val="StyleUnderline"/>
        </w:rPr>
        <w:t xml:space="preserve">, and </w:t>
      </w:r>
      <w:r w:rsidRPr="005560E2">
        <w:rPr>
          <w:rStyle w:val="Emphasis"/>
        </w:rPr>
        <w:t>creation</w:t>
      </w:r>
      <w:r w:rsidRPr="00A72AA6">
        <w:rPr>
          <w:sz w:val="16"/>
        </w:rPr>
        <w:t xml:space="preserve">. When we think of Black creation, especially when that creation is inherently a ‘working-with-fragments,’ we must think (and have thought) about the ways we handle these fragments throughout the complex process of transmutation under untimely, spatially dislocated conditions. </w:t>
      </w:r>
    </w:p>
    <w:p w14:paraId="1C65B318" w14:textId="77777777" w:rsidR="009B3BCE" w:rsidRPr="00A72AA6" w:rsidRDefault="009B3BCE" w:rsidP="009B3BCE">
      <w:pPr>
        <w:rPr>
          <w:sz w:val="16"/>
        </w:rPr>
      </w:pPr>
      <w:r w:rsidRPr="006842DC">
        <w:rPr>
          <w:rStyle w:val="StyleUnderline"/>
        </w:rPr>
        <w:t xml:space="preserve">This is a </w:t>
      </w:r>
      <w:r w:rsidRPr="005560E2">
        <w:rPr>
          <w:rStyle w:val="Emphasis"/>
        </w:rPr>
        <w:t>good way</w:t>
      </w:r>
      <w:r w:rsidRPr="006842DC">
        <w:rPr>
          <w:rStyle w:val="StyleUnderline"/>
        </w:rPr>
        <w:t xml:space="preserve"> of thinking about</w:t>
      </w:r>
      <w:r w:rsidRPr="00A72AA6">
        <w:rPr>
          <w:sz w:val="16"/>
        </w:rPr>
        <w:t xml:space="preserve"> what has been the subject and the work of </w:t>
      </w:r>
      <w:r w:rsidRPr="006842DC">
        <w:rPr>
          <w:rStyle w:val="StyleUnderline"/>
        </w:rPr>
        <w:t xml:space="preserve">the kind of </w:t>
      </w:r>
      <w:r w:rsidRPr="005560E2">
        <w:rPr>
          <w:rStyle w:val="Emphasis"/>
        </w:rPr>
        <w:t>impossible invention</w:t>
      </w:r>
      <w:r w:rsidRPr="006842DC">
        <w:rPr>
          <w:rStyle w:val="StyleUnderline"/>
        </w:rPr>
        <w:t xml:space="preserve"> Black folk</w:t>
      </w:r>
      <w:r w:rsidRPr="00A72AA6">
        <w:rPr>
          <w:sz w:val="16"/>
        </w:rPr>
        <w:t xml:space="preserve"> (vie to) </w:t>
      </w:r>
      <w:r w:rsidRPr="006842DC">
        <w:rPr>
          <w:rStyle w:val="StyleUnderline"/>
        </w:rPr>
        <w:t>perform</w:t>
      </w:r>
      <w:r w:rsidRPr="00A72AA6">
        <w:rPr>
          <w:sz w:val="16"/>
        </w:rPr>
        <w:t xml:space="preserve">: </w:t>
      </w:r>
      <w:r w:rsidRPr="00714082">
        <w:rPr>
          <w:rStyle w:val="StyleUnderline"/>
          <w:highlight w:val="green"/>
        </w:rPr>
        <w:t xml:space="preserve">on the one hand, we spend </w:t>
      </w:r>
      <w:r w:rsidRPr="00714082">
        <w:rPr>
          <w:rStyle w:val="Emphasis"/>
          <w:highlight w:val="green"/>
        </w:rPr>
        <w:t>pages</w:t>
      </w:r>
      <w:r w:rsidRPr="00714082">
        <w:rPr>
          <w:rStyle w:val="StyleUnderline"/>
          <w:highlight w:val="green"/>
        </w:rPr>
        <w:t xml:space="preserve"> trying to think about </w:t>
      </w:r>
      <w:r w:rsidRPr="00714082">
        <w:rPr>
          <w:rStyle w:val="Emphasis"/>
          <w:highlight w:val="green"/>
        </w:rPr>
        <w:t>how this</w:t>
      </w:r>
      <w:r w:rsidRPr="005560E2">
        <w:rPr>
          <w:rStyle w:val="Emphasis"/>
        </w:rPr>
        <w:t xml:space="preserve"> process </w:t>
      </w:r>
      <w:r w:rsidRPr="00714082">
        <w:rPr>
          <w:rStyle w:val="Emphasis"/>
          <w:highlight w:val="green"/>
        </w:rPr>
        <w:t>works</w:t>
      </w:r>
      <w:r w:rsidRPr="00A72AA6">
        <w:rPr>
          <w:sz w:val="16"/>
        </w:rPr>
        <w:t xml:space="preserve"> (its mechanics) </w:t>
      </w:r>
      <w:r w:rsidRPr="00714082">
        <w:rPr>
          <w:rStyle w:val="StyleUnderline"/>
          <w:highlight w:val="green"/>
        </w:rPr>
        <w:t xml:space="preserve">and to </w:t>
      </w:r>
      <w:r w:rsidRPr="00714082">
        <w:rPr>
          <w:rStyle w:val="Emphasis"/>
          <w:highlight w:val="green"/>
        </w:rPr>
        <w:t>what ends</w:t>
      </w:r>
      <w:r w:rsidRPr="00A72AA6">
        <w:rPr>
          <w:sz w:val="16"/>
        </w:rPr>
        <w:t xml:space="preserve"> (its stakes and possibilities); </w:t>
      </w:r>
      <w:r w:rsidRPr="00714082">
        <w:rPr>
          <w:rStyle w:val="StyleUnderline"/>
          <w:highlight w:val="green"/>
        </w:rPr>
        <w:t xml:space="preserve">on the other, we spend pages </w:t>
      </w:r>
      <w:r w:rsidRPr="007409FA">
        <w:rPr>
          <w:rStyle w:val="Emphasis"/>
        </w:rPr>
        <w:t>performing</w:t>
      </w:r>
      <w:r w:rsidRPr="006842DC">
        <w:rPr>
          <w:rStyle w:val="StyleUnderline"/>
        </w:rPr>
        <w:t xml:space="preserve"> this work by </w:t>
      </w:r>
      <w:r w:rsidRPr="005560E2">
        <w:rPr>
          <w:rStyle w:val="Emphasis"/>
        </w:rPr>
        <w:t>unraveling the entanglement</w:t>
      </w:r>
      <w:r w:rsidRPr="006842DC">
        <w:rPr>
          <w:rStyle w:val="StyleUnderline"/>
        </w:rPr>
        <w:t xml:space="preserve"> of Blackness</w:t>
      </w:r>
      <w:r w:rsidRPr="00A72AA6">
        <w:rPr>
          <w:sz w:val="16"/>
        </w:rPr>
        <w:t xml:space="preserve">, spacetime, care, and creation, </w:t>
      </w:r>
      <w:r w:rsidRPr="005560E2">
        <w:rPr>
          <w:rStyle w:val="Emphasis"/>
        </w:rPr>
        <w:t>extracting what is essential</w:t>
      </w:r>
      <w:r w:rsidRPr="006842DC">
        <w:rPr>
          <w:rStyle w:val="StyleUnderline"/>
        </w:rPr>
        <w:t xml:space="preserve"> to this entanglement, and </w:t>
      </w:r>
      <w:r w:rsidRPr="00714082">
        <w:rPr>
          <w:rStyle w:val="StyleUnderline"/>
          <w:highlight w:val="green"/>
        </w:rPr>
        <w:t>producing</w:t>
      </w:r>
      <w:r w:rsidRPr="006842DC">
        <w:rPr>
          <w:rStyle w:val="StyleUnderline"/>
        </w:rPr>
        <w:t xml:space="preserve"> a theory </w:t>
      </w:r>
      <w:r w:rsidRPr="007409FA">
        <w:rPr>
          <w:rStyle w:val="StyleUnderline"/>
        </w:rPr>
        <w:t xml:space="preserve">of </w:t>
      </w:r>
      <w:r w:rsidRPr="00714082">
        <w:rPr>
          <w:rStyle w:val="StyleUnderline"/>
          <w:highlight w:val="green"/>
        </w:rPr>
        <w:t xml:space="preserve">Black untimely creation </w:t>
      </w:r>
      <w:r w:rsidRPr="00714082">
        <w:rPr>
          <w:rStyle w:val="Emphasis"/>
          <w:highlight w:val="green"/>
        </w:rPr>
        <w:t>out of nowhere</w:t>
      </w:r>
      <w:r w:rsidRPr="00A72AA6">
        <w:rPr>
          <w:sz w:val="16"/>
        </w:rPr>
        <w:t xml:space="preserve">. Across genres, styles, disciplines, and paradigmatic divides marked by woefully inadequate names, written account of a difficult and dangerous transmutation. </w:t>
      </w:r>
      <w:r w:rsidRPr="006842DC">
        <w:rPr>
          <w:rStyle w:val="StyleUnderline"/>
        </w:rPr>
        <w:t>Working with and through our destructive relationship with the fabric of the cosmos produces</w:t>
      </w:r>
      <w:r w:rsidRPr="00A72AA6">
        <w:rPr>
          <w:sz w:val="16"/>
        </w:rPr>
        <w:t xml:space="preserve"> what we understand to be </w:t>
      </w:r>
      <w:r w:rsidRPr="00714082">
        <w:rPr>
          <w:rStyle w:val="StyleUnderline"/>
          <w:highlight w:val="green"/>
        </w:rPr>
        <w:t xml:space="preserve">an </w:t>
      </w:r>
      <w:r w:rsidRPr="00714082">
        <w:rPr>
          <w:rStyle w:val="Emphasis"/>
          <w:highlight w:val="green"/>
        </w:rPr>
        <w:t>essential contradiction</w:t>
      </w:r>
      <w:r w:rsidRPr="006842DC">
        <w:rPr>
          <w:rStyle w:val="StyleUnderline"/>
        </w:rPr>
        <w:t xml:space="preserve"> of Black creative work</w:t>
      </w:r>
      <w:r w:rsidRPr="00A72AA6">
        <w:rPr>
          <w:sz w:val="16"/>
        </w:rPr>
        <w:t xml:space="preserve">: in this cosmos, our untimeliness and our displacement are constitutive to our capacities to make time or take a minute, and to make space or find our way; </w:t>
      </w:r>
      <w:r w:rsidRPr="00714082">
        <w:rPr>
          <w:rStyle w:val="StyleUnderline"/>
          <w:highlight w:val="green"/>
        </w:rPr>
        <w:t xml:space="preserve">that which </w:t>
      </w:r>
      <w:r w:rsidRPr="00714082">
        <w:rPr>
          <w:rStyle w:val="Emphasis"/>
          <w:highlight w:val="green"/>
        </w:rPr>
        <w:t>destroys</w:t>
      </w:r>
      <w:r w:rsidRPr="006842DC">
        <w:rPr>
          <w:rStyle w:val="StyleUnderline"/>
        </w:rPr>
        <w:t xml:space="preserve"> our relationship to time, space, and each other </w:t>
      </w:r>
      <w:r w:rsidRPr="00714082">
        <w:rPr>
          <w:rStyle w:val="StyleUnderline"/>
          <w:highlight w:val="green"/>
        </w:rPr>
        <w:t>remains</w:t>
      </w:r>
      <w:r w:rsidRPr="006842DC">
        <w:rPr>
          <w:rStyle w:val="StyleUnderline"/>
        </w:rPr>
        <w:t xml:space="preserve"> </w:t>
      </w:r>
      <w:r w:rsidRPr="005560E2">
        <w:rPr>
          <w:rStyle w:val="Emphasis"/>
        </w:rPr>
        <w:t xml:space="preserve">inextricably </w:t>
      </w:r>
      <w:r w:rsidRPr="00714082">
        <w:rPr>
          <w:rStyle w:val="Emphasis"/>
          <w:highlight w:val="green"/>
        </w:rPr>
        <w:t>bound</w:t>
      </w:r>
      <w:r w:rsidRPr="005560E2">
        <w:rPr>
          <w:rStyle w:val="Emphasis"/>
        </w:rPr>
        <w:t xml:space="preserve"> up</w:t>
      </w:r>
      <w:r w:rsidRPr="006842DC">
        <w:rPr>
          <w:rStyle w:val="StyleUnderline"/>
        </w:rPr>
        <w:t xml:space="preserve"> </w:t>
      </w:r>
      <w:r w:rsidRPr="00714082">
        <w:rPr>
          <w:rStyle w:val="StyleUnderline"/>
          <w:highlight w:val="green"/>
        </w:rPr>
        <w:t>with</w:t>
      </w:r>
      <w:r w:rsidRPr="006842DC">
        <w:rPr>
          <w:rStyle w:val="StyleUnderline"/>
        </w:rPr>
        <w:t xml:space="preserve"> our </w:t>
      </w:r>
      <w:r w:rsidRPr="00714082">
        <w:rPr>
          <w:rStyle w:val="Emphasis"/>
          <w:highlight w:val="green"/>
        </w:rPr>
        <w:t>creative aspiration</w:t>
      </w:r>
      <w:r w:rsidRPr="006842DC">
        <w:rPr>
          <w:rStyle w:val="StyleUnderline"/>
        </w:rPr>
        <w:t xml:space="preserve"> and </w:t>
      </w:r>
      <w:r w:rsidRPr="005560E2">
        <w:rPr>
          <w:rStyle w:val="Emphasis"/>
        </w:rPr>
        <w:t>imaginative aim</w:t>
      </w:r>
      <w:r w:rsidRPr="00A72AA6">
        <w:rPr>
          <w:sz w:val="16"/>
        </w:rPr>
        <w:t xml:space="preserve">. We knew this, and we know this, and we have created, and do and will continue to create under these conditions. </w:t>
      </w:r>
    </w:p>
    <w:p w14:paraId="04947045" w14:textId="77777777" w:rsidR="009B3BCE" w:rsidRPr="00A72AA6" w:rsidRDefault="009B3BCE" w:rsidP="009B3BCE">
      <w:pPr>
        <w:rPr>
          <w:sz w:val="10"/>
          <w:szCs w:val="10"/>
        </w:rPr>
      </w:pPr>
      <w:r w:rsidRPr="00A72AA6">
        <w:rPr>
          <w:sz w:val="10"/>
          <w:szCs w:val="10"/>
        </w:rPr>
        <w:t xml:space="preserve">Fragment 117 </w:t>
      </w:r>
    </w:p>
    <w:p w14:paraId="4DA3C4A8" w14:textId="77777777" w:rsidR="009B3BCE" w:rsidRPr="00A72AA6" w:rsidRDefault="009B3BCE" w:rsidP="009B3BCE">
      <w:pPr>
        <w:rPr>
          <w:sz w:val="10"/>
          <w:szCs w:val="10"/>
        </w:rPr>
      </w:pPr>
      <w:r w:rsidRPr="00A72AA6">
        <w:rPr>
          <w:sz w:val="10"/>
          <w:szCs w:val="10"/>
        </w:rPr>
        <w:t>Destructive Writing, and Fragmented Work</w:t>
      </w:r>
    </w:p>
    <w:p w14:paraId="1EBC46B6" w14:textId="77777777" w:rsidR="009B3BCE" w:rsidRPr="00A72AA6" w:rsidRDefault="009B3BCE" w:rsidP="009B3BCE">
      <w:pPr>
        <w:rPr>
          <w:sz w:val="10"/>
          <w:szCs w:val="10"/>
        </w:rPr>
      </w:pPr>
      <w:r w:rsidRPr="00A72AA6">
        <w:rPr>
          <w:sz w:val="10"/>
          <w:szCs w:val="10"/>
        </w:rPr>
        <w:t>How</w:t>
      </w:r>
    </w:p>
    <w:p w14:paraId="37F17A40" w14:textId="77777777" w:rsidR="009B3BCE" w:rsidRPr="00A72AA6" w:rsidRDefault="009B3BCE" w:rsidP="009B3BCE">
      <w:pPr>
        <w:ind w:firstLine="720"/>
        <w:rPr>
          <w:sz w:val="10"/>
          <w:szCs w:val="10"/>
        </w:rPr>
      </w:pPr>
      <w:r w:rsidRPr="00A72AA6">
        <w:rPr>
          <w:sz w:val="10"/>
          <w:szCs w:val="10"/>
        </w:rPr>
        <w:t>to tell</w:t>
      </w:r>
    </w:p>
    <w:p w14:paraId="45EBC3B0" w14:textId="77777777" w:rsidR="009B3BCE" w:rsidRPr="00A72AA6" w:rsidRDefault="009B3BCE" w:rsidP="009B3BCE">
      <w:pPr>
        <w:ind w:left="720" w:firstLine="720"/>
        <w:rPr>
          <w:sz w:val="10"/>
          <w:szCs w:val="10"/>
        </w:rPr>
      </w:pPr>
      <w:r w:rsidRPr="00A72AA6">
        <w:rPr>
          <w:sz w:val="10"/>
          <w:szCs w:val="10"/>
        </w:rPr>
        <w:t>a</w:t>
      </w:r>
    </w:p>
    <w:p w14:paraId="00BF19FF" w14:textId="77777777" w:rsidR="009B3BCE" w:rsidRPr="00A72AA6" w:rsidRDefault="009B3BCE" w:rsidP="009B3BCE">
      <w:pPr>
        <w:rPr>
          <w:sz w:val="10"/>
          <w:szCs w:val="10"/>
        </w:rPr>
      </w:pPr>
      <w:r w:rsidRPr="00A72AA6">
        <w:rPr>
          <w:sz w:val="10"/>
          <w:szCs w:val="10"/>
        </w:rPr>
        <w:t>shattered</w:t>
      </w:r>
    </w:p>
    <w:p w14:paraId="3E55040F" w14:textId="77777777" w:rsidR="009B3BCE" w:rsidRPr="00A72AA6" w:rsidRDefault="009B3BCE" w:rsidP="009B3BCE">
      <w:pPr>
        <w:ind w:firstLine="720"/>
        <w:rPr>
          <w:sz w:val="10"/>
          <w:szCs w:val="10"/>
        </w:rPr>
      </w:pPr>
      <w:r w:rsidRPr="00A72AA6">
        <w:rPr>
          <w:sz w:val="10"/>
          <w:szCs w:val="10"/>
        </w:rPr>
        <w:t>story?5</w:t>
      </w:r>
    </w:p>
    <w:p w14:paraId="5E8984AC" w14:textId="77777777" w:rsidR="009B3BCE" w:rsidRPr="00A72AA6" w:rsidRDefault="009B3BCE" w:rsidP="009B3BCE">
      <w:pPr>
        <w:rPr>
          <w:sz w:val="10"/>
          <w:szCs w:val="10"/>
        </w:rPr>
      </w:pPr>
      <w:r w:rsidRPr="00A72AA6">
        <w:rPr>
          <w:sz w:val="10"/>
          <w:szCs w:val="10"/>
        </w:rPr>
        <w:t>What is required to…tell an impossible story?6</w:t>
      </w:r>
    </w:p>
    <w:p w14:paraId="5CB39BE4" w14:textId="77777777" w:rsidR="009B3BCE" w:rsidRPr="00A72AA6" w:rsidRDefault="009B3BCE" w:rsidP="009B3BCE">
      <w:pPr>
        <w:rPr>
          <w:sz w:val="10"/>
          <w:szCs w:val="10"/>
        </w:rPr>
      </w:pPr>
      <w:r w:rsidRPr="00A72AA6">
        <w:rPr>
          <w:sz w:val="10"/>
          <w:szCs w:val="10"/>
        </w:rPr>
        <w:t>I do not know</w:t>
      </w:r>
    </w:p>
    <w:p w14:paraId="717058C2" w14:textId="77777777" w:rsidR="009B3BCE" w:rsidRPr="00A72AA6" w:rsidRDefault="009B3BCE" w:rsidP="009B3BCE">
      <w:pPr>
        <w:ind w:firstLine="720"/>
        <w:rPr>
          <w:sz w:val="10"/>
          <w:szCs w:val="10"/>
        </w:rPr>
      </w:pPr>
      <w:r w:rsidRPr="00A72AA6">
        <w:rPr>
          <w:sz w:val="10"/>
          <w:szCs w:val="10"/>
        </w:rPr>
        <w:t>when or how else</w:t>
      </w:r>
    </w:p>
    <w:p w14:paraId="7E0A0FFF" w14:textId="77777777" w:rsidR="009B3BCE" w:rsidRPr="00A72AA6" w:rsidRDefault="009B3BCE" w:rsidP="009B3BCE">
      <w:pPr>
        <w:ind w:firstLine="720"/>
        <w:rPr>
          <w:sz w:val="10"/>
          <w:szCs w:val="10"/>
        </w:rPr>
      </w:pPr>
      <w:r w:rsidRPr="00A72AA6">
        <w:rPr>
          <w:sz w:val="10"/>
          <w:szCs w:val="10"/>
        </w:rPr>
        <w:t>to begin,</w:t>
      </w:r>
    </w:p>
    <w:p w14:paraId="63149DD9" w14:textId="77777777" w:rsidR="009B3BCE" w:rsidRPr="00A72AA6" w:rsidRDefault="009B3BCE" w:rsidP="009B3BCE">
      <w:pPr>
        <w:rPr>
          <w:sz w:val="10"/>
          <w:szCs w:val="10"/>
        </w:rPr>
      </w:pPr>
      <w:r w:rsidRPr="00A72AA6">
        <w:rPr>
          <w:sz w:val="10"/>
          <w:szCs w:val="10"/>
        </w:rPr>
        <w:t>but I do know that</w:t>
      </w:r>
    </w:p>
    <w:p w14:paraId="28F8838C" w14:textId="77777777" w:rsidR="009B3BCE" w:rsidRPr="00A72AA6" w:rsidRDefault="009B3BCE" w:rsidP="009B3BCE">
      <w:pPr>
        <w:ind w:firstLine="720"/>
        <w:rPr>
          <w:sz w:val="10"/>
          <w:szCs w:val="10"/>
        </w:rPr>
      </w:pPr>
      <w:r w:rsidRPr="00A72AA6">
        <w:rPr>
          <w:sz w:val="10"/>
          <w:szCs w:val="10"/>
        </w:rPr>
        <w:t>each and</w:t>
      </w:r>
    </w:p>
    <w:p w14:paraId="60DB530C" w14:textId="77777777" w:rsidR="009B3BCE" w:rsidRPr="00A72AA6" w:rsidRDefault="009B3BCE" w:rsidP="009B3BCE">
      <w:pPr>
        <w:rPr>
          <w:sz w:val="10"/>
          <w:szCs w:val="10"/>
        </w:rPr>
      </w:pPr>
      <w:r w:rsidRPr="00A72AA6">
        <w:rPr>
          <w:sz w:val="10"/>
          <w:szCs w:val="10"/>
        </w:rPr>
        <w:t xml:space="preserve">e </w:t>
      </w:r>
      <w:r w:rsidRPr="00A72AA6">
        <w:rPr>
          <w:sz w:val="10"/>
          <w:szCs w:val="10"/>
        </w:rPr>
        <w:tab/>
      </w:r>
      <w:r w:rsidRPr="00A72AA6">
        <w:rPr>
          <w:sz w:val="10"/>
          <w:szCs w:val="10"/>
        </w:rPr>
        <w:tab/>
        <w:t xml:space="preserve">ver </w:t>
      </w:r>
      <w:r w:rsidRPr="00A72AA6">
        <w:rPr>
          <w:sz w:val="10"/>
          <w:szCs w:val="10"/>
        </w:rPr>
        <w:tab/>
        <w:t>y Black frag</w:t>
      </w:r>
      <w:r w:rsidRPr="00A72AA6">
        <w:rPr>
          <w:sz w:val="10"/>
          <w:szCs w:val="10"/>
        </w:rPr>
        <w:tab/>
        <w:t xml:space="preserve"> ment</w:t>
      </w:r>
    </w:p>
    <w:p w14:paraId="590DCE3F" w14:textId="77777777" w:rsidR="009B3BCE" w:rsidRPr="00A72AA6" w:rsidRDefault="009B3BCE" w:rsidP="009B3BCE">
      <w:pPr>
        <w:rPr>
          <w:sz w:val="10"/>
          <w:szCs w:val="10"/>
        </w:rPr>
      </w:pPr>
      <w:r w:rsidRPr="00A72AA6">
        <w:rPr>
          <w:sz w:val="10"/>
          <w:szCs w:val="10"/>
        </w:rPr>
        <w:t>matters</w:t>
      </w:r>
    </w:p>
    <w:p w14:paraId="01AE2D65" w14:textId="77777777" w:rsidR="009B3BCE" w:rsidRPr="00A72AA6" w:rsidRDefault="009B3BCE" w:rsidP="009B3BCE">
      <w:pPr>
        <w:rPr>
          <w:sz w:val="10"/>
          <w:szCs w:val="10"/>
        </w:rPr>
      </w:pPr>
      <w:r w:rsidRPr="00A72AA6">
        <w:rPr>
          <w:sz w:val="10"/>
          <w:szCs w:val="10"/>
        </w:rPr>
        <w:t>Here are the fragments put together by another me7</w:t>
      </w:r>
    </w:p>
    <w:p w14:paraId="12101B64" w14:textId="77777777" w:rsidR="009B3BCE" w:rsidRPr="00A72AA6" w:rsidRDefault="009B3BCE" w:rsidP="009B3BCE">
      <w:pPr>
        <w:rPr>
          <w:sz w:val="10"/>
          <w:szCs w:val="10"/>
        </w:rPr>
      </w:pPr>
      <w:r w:rsidRPr="00A72AA6">
        <w:rPr>
          <w:sz w:val="10"/>
          <w:szCs w:val="10"/>
        </w:rPr>
        <w:t xml:space="preserve">The cord of cowrie shells drags across the polished dark wood of the floor beneath her feet, tracing a constellation through the small nodes of water she arranged before us. M. NourbeSe Philip conjures a liquid narrative arc from the watery remnants of the lost words and names, bodies and souls, and untimely timelines of Black lives lost at sea as she performs selections from Zong! for we who sought to bear water and witness. </w:t>
      </w:r>
    </w:p>
    <w:p w14:paraId="0EF77871" w14:textId="77777777" w:rsidR="009B3BCE" w:rsidRPr="00A72AA6" w:rsidRDefault="009B3BCE" w:rsidP="009B3BCE">
      <w:pPr>
        <w:rPr>
          <w:sz w:val="10"/>
          <w:szCs w:val="10"/>
        </w:rPr>
      </w:pPr>
      <w:r w:rsidRPr="00A72AA6">
        <w:rPr>
          <w:sz w:val="10"/>
          <w:szCs w:val="10"/>
        </w:rPr>
        <w:lastRenderedPageBreak/>
        <w:t xml:space="preserve">Clamoring cowrie shells clatter a rhythm for our guided collective recollection. Like the beautiful fragments of shells to which she was condemned to beaches to search, they are their own w/holes, and their arrangement along the snaking cord traces the coordinate field of the event horizon that she asks us to cross. The wet drag of heavy, shelled rope through water scratch-splash-crashes above a low rumble, the drumroll of tidal forces altering the fabric of the small, dark cosmos of the theater. Overwhelming, oceanic, Black, chant, song, dance, breath, wake, word, and work warp, wrinkle, and collapse into one another. We get lost in the riff, rift, and riptide of the performance, rhythmically called by shell fragments to where and when the lost might be.8 In the cosmic Black magic being conjured, uncertainty is our familiar. </w:t>
      </w:r>
    </w:p>
    <w:p w14:paraId="46D43881" w14:textId="77777777" w:rsidR="009B3BCE" w:rsidRPr="00A72AA6" w:rsidRDefault="009B3BCE" w:rsidP="009B3BCE">
      <w:pPr>
        <w:rPr>
          <w:sz w:val="16"/>
        </w:rPr>
      </w:pPr>
      <w:r w:rsidRPr="00A72AA6">
        <w:rPr>
          <w:sz w:val="16"/>
        </w:rPr>
        <w:t xml:space="preserve">Zong! is M. NourbeSe Philip playing with fragments, a poiesis of destructive means and ends. There are orders of fragments at play, here, and </w:t>
      </w:r>
      <w:r w:rsidRPr="006842DC">
        <w:rPr>
          <w:rStyle w:val="StyleUnderline"/>
        </w:rPr>
        <w:t xml:space="preserve">play is </w:t>
      </w:r>
      <w:r w:rsidRPr="005560E2">
        <w:rPr>
          <w:rStyle w:val="Emphasis"/>
        </w:rPr>
        <w:t>only possible</w:t>
      </w:r>
      <w:r w:rsidRPr="006842DC">
        <w:rPr>
          <w:rStyle w:val="StyleUnderline"/>
        </w:rPr>
        <w:t xml:space="preserve"> under the </w:t>
      </w:r>
      <w:r w:rsidRPr="005560E2">
        <w:rPr>
          <w:rStyle w:val="Emphasis"/>
        </w:rPr>
        <w:t>parameters set</w:t>
      </w:r>
      <w:r w:rsidRPr="00A72AA6">
        <w:rPr>
          <w:sz w:val="16"/>
        </w:rPr>
        <w:t xml:space="preserve"> by Philip </w:t>
      </w:r>
      <w:r w:rsidRPr="006842DC">
        <w:rPr>
          <w:rStyle w:val="StyleUnderline"/>
        </w:rPr>
        <w:t xml:space="preserve">in an agreement with the </w:t>
      </w:r>
      <w:r w:rsidRPr="005560E2">
        <w:rPr>
          <w:rStyle w:val="Emphasis"/>
        </w:rPr>
        <w:t>limitations of the archive</w:t>
      </w:r>
      <w:r w:rsidRPr="006842DC">
        <w:rPr>
          <w:rStyle w:val="StyleUnderline"/>
        </w:rPr>
        <w:t xml:space="preserve"> brokered by the</w:t>
      </w:r>
      <w:r w:rsidRPr="00A72AA6">
        <w:rPr>
          <w:sz w:val="16"/>
        </w:rPr>
        <w:t xml:space="preserve"> 150 </w:t>
      </w:r>
      <w:r w:rsidRPr="005560E2">
        <w:rPr>
          <w:rStyle w:val="Emphasis"/>
        </w:rPr>
        <w:t>Black folk thrown overboard</w:t>
      </w:r>
      <w:r w:rsidRPr="00A72AA6">
        <w:rPr>
          <w:sz w:val="16"/>
        </w:rPr>
        <w:t xml:space="preserve">. The first order is comprised of the narrative bits of Black life and death that make up, but will always fail to fully add up to, the 150 souls lost beneath the waves. The second order is established by the fragmentary (and figmentary) nature of the available, historical account—the insurance claim and the court case. </w:t>
      </w:r>
      <w:r w:rsidRPr="006842DC">
        <w:rPr>
          <w:rStyle w:val="StyleUnderline"/>
        </w:rPr>
        <w:t xml:space="preserve">To become both </w:t>
      </w:r>
      <w:r w:rsidRPr="005560E2">
        <w:rPr>
          <w:rStyle w:val="Emphasis"/>
        </w:rPr>
        <w:t>magician</w:t>
      </w:r>
      <w:r w:rsidRPr="006842DC">
        <w:rPr>
          <w:rStyle w:val="StyleUnderline"/>
        </w:rPr>
        <w:t xml:space="preserve"> and </w:t>
      </w:r>
      <w:r w:rsidRPr="005560E2">
        <w:rPr>
          <w:rStyle w:val="Emphasis"/>
        </w:rPr>
        <w:t>censor</w:t>
      </w:r>
      <w:r w:rsidRPr="006842DC">
        <w:rPr>
          <w:rStyle w:val="StyleUnderline"/>
        </w:rPr>
        <w:t xml:space="preserve">, the poet </w:t>
      </w:r>
      <w:r w:rsidRPr="005560E2">
        <w:rPr>
          <w:rStyle w:val="Emphasis"/>
        </w:rPr>
        <w:t>locks herself inside the limits</w:t>
      </w:r>
      <w:r w:rsidRPr="006842DC">
        <w:rPr>
          <w:rStyle w:val="StyleUnderline"/>
        </w:rPr>
        <w:t xml:space="preserve"> of the available archive</w:t>
      </w:r>
      <w:r w:rsidRPr="00A72AA6">
        <w:rPr>
          <w:sz w:val="16"/>
        </w:rPr>
        <w:t xml:space="preserve"> of the legal case, Gregson v. Gilbert, attempting to inhabit the same conditions endured by the slaves aboard the Zong/Zorgue. Sequestering herself to the language of the available record means situating herself in the “dysgraphia” characteristic of every untimely narrative fragment—of the Black lives thrown overboard from the deck of the Zong, of those left to die on a dinghy in the Mediterranean,9 of all of us. The “dysgraphia: </w:t>
      </w:r>
      <w:r w:rsidRPr="00714082">
        <w:rPr>
          <w:rStyle w:val="StyleUnderline"/>
          <w:highlight w:val="green"/>
        </w:rPr>
        <w:t xml:space="preserve">the </w:t>
      </w:r>
      <w:r w:rsidRPr="00714082">
        <w:rPr>
          <w:rStyle w:val="Emphasis"/>
          <w:highlight w:val="green"/>
        </w:rPr>
        <w:t>inability</w:t>
      </w:r>
      <w:r w:rsidRPr="00714082">
        <w:rPr>
          <w:rStyle w:val="StyleUnderline"/>
          <w:highlight w:val="green"/>
        </w:rPr>
        <w:t xml:space="preserve"> of language to </w:t>
      </w:r>
      <w:r w:rsidRPr="00714082">
        <w:rPr>
          <w:rStyle w:val="Emphasis"/>
          <w:highlight w:val="green"/>
        </w:rPr>
        <w:t>cohere</w:t>
      </w:r>
      <w:r w:rsidRPr="00714082">
        <w:rPr>
          <w:rStyle w:val="StyleUnderline"/>
          <w:highlight w:val="green"/>
        </w:rPr>
        <w:t xml:space="preserve"> around the bodies and</w:t>
      </w:r>
      <w:r w:rsidRPr="006842DC">
        <w:rPr>
          <w:rStyle w:val="StyleUnderline"/>
        </w:rPr>
        <w:t xml:space="preserve"> the </w:t>
      </w:r>
      <w:r w:rsidRPr="00714082">
        <w:rPr>
          <w:rStyle w:val="StyleUnderline"/>
          <w:highlight w:val="green"/>
        </w:rPr>
        <w:t>suffering of</w:t>
      </w:r>
      <w:r w:rsidRPr="00A72AA6">
        <w:rPr>
          <w:sz w:val="16"/>
        </w:rPr>
        <w:t xml:space="preserve"> [we] </w:t>
      </w:r>
      <w:r w:rsidRPr="00714082">
        <w:rPr>
          <w:rStyle w:val="StyleUnderline"/>
          <w:highlight w:val="green"/>
        </w:rPr>
        <w:t>Black people</w:t>
      </w:r>
      <w:r w:rsidRPr="006842DC">
        <w:rPr>
          <w:rStyle w:val="StyleUnderline"/>
        </w:rPr>
        <w:t xml:space="preserve"> who live and die in the wake</w:t>
      </w:r>
      <w:r w:rsidRPr="00A72AA6">
        <w:rPr>
          <w:sz w:val="16"/>
        </w:rPr>
        <w:t xml:space="preserve"> and whose everyday acts insist Black life into the wake”10 </w:t>
      </w:r>
      <w:r w:rsidRPr="00714082">
        <w:rPr>
          <w:rStyle w:val="StyleUnderline"/>
          <w:highlight w:val="green"/>
        </w:rPr>
        <w:t xml:space="preserve">is the </w:t>
      </w:r>
      <w:r w:rsidRPr="00714082">
        <w:rPr>
          <w:rStyle w:val="Emphasis"/>
          <w:highlight w:val="green"/>
        </w:rPr>
        <w:t>condition of possibility</w:t>
      </w:r>
      <w:r w:rsidRPr="00714082">
        <w:rPr>
          <w:rStyle w:val="StyleUnderline"/>
          <w:highlight w:val="green"/>
        </w:rPr>
        <w:t xml:space="preserve"> for</w:t>
      </w:r>
      <w:r w:rsidRPr="00A72AA6">
        <w:rPr>
          <w:sz w:val="16"/>
        </w:rPr>
        <w:t xml:space="preserve"> Philips’s </w:t>
      </w:r>
      <w:r w:rsidRPr="00714082">
        <w:rPr>
          <w:rStyle w:val="Emphasis"/>
          <w:highlight w:val="green"/>
        </w:rPr>
        <w:t>magic</w:t>
      </w:r>
      <w:r w:rsidRPr="00A72AA6">
        <w:rPr>
          <w:sz w:val="16"/>
        </w:rPr>
        <w:t xml:space="preserve">. </w:t>
      </w:r>
      <w:r w:rsidRPr="00714082">
        <w:rPr>
          <w:rStyle w:val="Emphasis"/>
          <w:highlight w:val="green"/>
        </w:rPr>
        <w:t>Incoherence makes</w:t>
      </w:r>
      <w:r w:rsidRPr="00A72AA6">
        <w:rPr>
          <w:sz w:val="16"/>
        </w:rPr>
        <w:t xml:space="preserve"> her form of </w:t>
      </w:r>
      <w:r w:rsidRPr="00714082">
        <w:rPr>
          <w:rStyle w:val="Emphasis"/>
          <w:highlight w:val="green"/>
        </w:rPr>
        <w:t>spellcasting</w:t>
      </w:r>
      <w:r w:rsidRPr="00A72AA6">
        <w:rPr>
          <w:sz w:val="16"/>
        </w:rPr>
        <w:t>—or spelling—</w:t>
      </w:r>
      <w:r w:rsidRPr="00714082">
        <w:rPr>
          <w:rStyle w:val="Emphasis"/>
          <w:highlight w:val="green"/>
        </w:rPr>
        <w:t>possible</w:t>
      </w:r>
      <w:r w:rsidRPr="00A72AA6">
        <w:rPr>
          <w:sz w:val="16"/>
        </w:rPr>
        <w:t xml:space="preserve">. </w:t>
      </w:r>
      <w:r w:rsidRPr="006842DC">
        <w:rPr>
          <w:rStyle w:val="StyleUnderline"/>
        </w:rPr>
        <w:t xml:space="preserve">We </w:t>
      </w:r>
      <w:r w:rsidRPr="005560E2">
        <w:rPr>
          <w:rStyle w:val="Emphasis"/>
        </w:rPr>
        <w:t>read</w:t>
      </w:r>
      <w:r w:rsidRPr="006842DC">
        <w:rPr>
          <w:rStyle w:val="StyleUnderline"/>
        </w:rPr>
        <w:t xml:space="preserve">, we </w:t>
      </w:r>
      <w:r w:rsidRPr="005560E2">
        <w:rPr>
          <w:rStyle w:val="Emphasis"/>
        </w:rPr>
        <w:t>watch</w:t>
      </w:r>
      <w:r w:rsidRPr="006842DC">
        <w:rPr>
          <w:rStyle w:val="StyleUnderline"/>
        </w:rPr>
        <w:t xml:space="preserve">, and we are </w:t>
      </w:r>
      <w:r w:rsidRPr="005560E2">
        <w:rPr>
          <w:rStyle w:val="Emphasis"/>
        </w:rPr>
        <w:t>caught</w:t>
      </w:r>
      <w:r w:rsidRPr="006842DC">
        <w:rPr>
          <w:rStyle w:val="StyleUnderline"/>
        </w:rPr>
        <w:t xml:space="preserve"> in the derangement of the spell</w:t>
      </w:r>
      <w:r w:rsidRPr="00A72AA6">
        <w:rPr>
          <w:sz w:val="16"/>
        </w:rPr>
        <w:t xml:space="preserve">. </w:t>
      </w:r>
    </w:p>
    <w:p w14:paraId="56888235" w14:textId="77777777" w:rsidR="009B3BCE" w:rsidRPr="00A72AA6" w:rsidRDefault="009B3BCE" w:rsidP="009B3BCE">
      <w:pPr>
        <w:rPr>
          <w:sz w:val="16"/>
        </w:rPr>
      </w:pPr>
      <w:r w:rsidRPr="00A72AA6">
        <w:rPr>
          <w:sz w:val="16"/>
        </w:rPr>
        <w:t xml:space="preserve">The story of the Zong, </w:t>
      </w:r>
      <w:r w:rsidRPr="00714082">
        <w:rPr>
          <w:rStyle w:val="StyleUnderline"/>
          <w:highlight w:val="green"/>
        </w:rPr>
        <w:t xml:space="preserve">the story that the dead </w:t>
      </w:r>
      <w:r w:rsidRPr="00714082">
        <w:rPr>
          <w:rStyle w:val="Emphasis"/>
          <w:highlight w:val="green"/>
        </w:rPr>
        <w:t>demand</w:t>
      </w:r>
      <w:r w:rsidRPr="006842DC">
        <w:rPr>
          <w:rStyle w:val="StyleUnderline"/>
        </w:rPr>
        <w:t xml:space="preserve"> to be told, </w:t>
      </w:r>
      <w:r w:rsidRPr="00714082">
        <w:rPr>
          <w:rStyle w:val="StyleUnderline"/>
          <w:highlight w:val="green"/>
        </w:rPr>
        <w:t>can only be ‘</w:t>
      </w:r>
      <w:r w:rsidRPr="00714082">
        <w:rPr>
          <w:rStyle w:val="Emphasis"/>
          <w:highlight w:val="green"/>
        </w:rPr>
        <w:t>un-told</w:t>
      </w:r>
      <w:r w:rsidRPr="006842DC">
        <w:rPr>
          <w:rStyle w:val="StyleUnderline"/>
        </w:rPr>
        <w:t xml:space="preserve">,’ or told in a </w:t>
      </w:r>
      <w:r w:rsidRPr="005560E2">
        <w:rPr>
          <w:rStyle w:val="Emphasis"/>
        </w:rPr>
        <w:t>deranged way</w:t>
      </w:r>
      <w:r w:rsidRPr="006842DC">
        <w:rPr>
          <w:rStyle w:val="StyleUnderline"/>
        </w:rPr>
        <w:t xml:space="preserve"> </w:t>
      </w:r>
      <w:r w:rsidRPr="00714082">
        <w:rPr>
          <w:rStyle w:val="StyleUnderline"/>
          <w:highlight w:val="green"/>
        </w:rPr>
        <w:t>by “</w:t>
      </w:r>
      <w:r w:rsidRPr="00714082">
        <w:rPr>
          <w:rStyle w:val="Emphasis"/>
          <w:highlight w:val="green"/>
        </w:rPr>
        <w:t>re-presenting the sequence</w:t>
      </w:r>
      <w:r w:rsidRPr="00714082">
        <w:rPr>
          <w:rStyle w:val="StyleUnderline"/>
          <w:highlight w:val="green"/>
        </w:rPr>
        <w:t>” of signs</w:t>
      </w:r>
      <w:r w:rsidRPr="006842DC">
        <w:rPr>
          <w:rStyle w:val="StyleUnderline"/>
        </w:rPr>
        <w:t xml:space="preserve"> and symbols </w:t>
      </w:r>
      <w:r w:rsidRPr="00714082">
        <w:rPr>
          <w:rStyle w:val="StyleUnderline"/>
          <w:highlight w:val="green"/>
        </w:rPr>
        <w:t>that index the available info</w:t>
      </w:r>
      <w:r w:rsidRPr="006842DC">
        <w:rPr>
          <w:rStyle w:val="StyleUnderline"/>
        </w:rPr>
        <w:t xml:space="preserve">rmation. The writing becomes its own process of </w:t>
      </w:r>
      <w:r w:rsidRPr="005560E2">
        <w:rPr>
          <w:rStyle w:val="Emphasis"/>
        </w:rPr>
        <w:t>disfigurement</w:t>
      </w:r>
      <w:r w:rsidRPr="006842DC">
        <w:rPr>
          <w:rStyle w:val="StyleUnderline"/>
        </w:rPr>
        <w:t xml:space="preserve"> and the process produces the </w:t>
      </w:r>
      <w:r w:rsidRPr="005560E2">
        <w:rPr>
          <w:rStyle w:val="Emphasis"/>
        </w:rPr>
        <w:t>second order</w:t>
      </w:r>
      <w:r w:rsidRPr="006842DC">
        <w:rPr>
          <w:rStyle w:val="StyleUnderline"/>
        </w:rPr>
        <w:t xml:space="preserve"> of fragments: the </w:t>
      </w:r>
      <w:r w:rsidRPr="005560E2">
        <w:rPr>
          <w:rStyle w:val="Emphasis"/>
        </w:rPr>
        <w:t>language</w:t>
      </w:r>
      <w:r w:rsidRPr="006842DC">
        <w:rPr>
          <w:rStyle w:val="StyleUnderline"/>
        </w:rPr>
        <w:t>. The falling, failing, ripped-apartness of language</w:t>
      </w:r>
      <w:r w:rsidRPr="00A72AA6">
        <w:rPr>
          <w:sz w:val="16"/>
        </w:rPr>
        <w:t xml:space="preserve">, as an echo of the “seared, divided, ripped-apartness” of the “primary narrative” of Black flesh, </w:t>
      </w:r>
      <w:r w:rsidRPr="006842DC">
        <w:rPr>
          <w:rStyle w:val="StyleUnderline"/>
        </w:rPr>
        <w:t xml:space="preserve">becomes the </w:t>
      </w:r>
      <w:r w:rsidRPr="005560E2">
        <w:rPr>
          <w:rStyle w:val="Emphasis"/>
        </w:rPr>
        <w:t>manifestation</w:t>
      </w:r>
      <w:r w:rsidRPr="006842DC">
        <w:rPr>
          <w:rStyle w:val="StyleUnderline"/>
        </w:rPr>
        <w:t xml:space="preserve"> of this destructive “</w:t>
      </w:r>
      <w:r w:rsidRPr="005560E2">
        <w:rPr>
          <w:rStyle w:val="Emphasis"/>
        </w:rPr>
        <w:t>praxis</w:t>
      </w:r>
      <w:r w:rsidRPr="006842DC">
        <w:rPr>
          <w:rStyle w:val="StyleUnderline"/>
        </w:rPr>
        <w:t>” and “</w:t>
      </w:r>
      <w:r w:rsidRPr="005560E2">
        <w:rPr>
          <w:rStyle w:val="Emphasis"/>
        </w:rPr>
        <w:t>theory</w:t>
      </w:r>
      <w:r w:rsidRPr="006842DC">
        <w:rPr>
          <w:rStyle w:val="StyleUnderline"/>
        </w:rPr>
        <w:t>,”</w:t>
      </w:r>
      <w:r w:rsidRPr="00A72AA6">
        <w:rPr>
          <w:sz w:val="16"/>
        </w:rPr>
        <w:t xml:space="preserve"> “text for living and for dying, and…method for [writing] them both.”11 Spacing the words out and exploding their letters into the unintelligible disarray littering the pages of Zong! produces imaginative and physical strain. Eyes arrhythmically fail to track the lexical debris across, up, and down pages of the text, and the lack of an orthographic anchor subjects the imagination to a form of interpretive disorientation. </w:t>
      </w:r>
      <w:r w:rsidRPr="006842DC">
        <w:rPr>
          <w:rStyle w:val="StyleUnderline"/>
        </w:rPr>
        <w:t xml:space="preserve">The </w:t>
      </w:r>
      <w:r w:rsidRPr="005560E2">
        <w:rPr>
          <w:rStyle w:val="Emphasis"/>
        </w:rPr>
        <w:t>difference in legibility</w:t>
      </w:r>
      <w:r w:rsidRPr="006842DC">
        <w:rPr>
          <w:rStyle w:val="StyleUnderline"/>
        </w:rPr>
        <w:t xml:space="preserve"> produced by a creative process that depends on the </w:t>
      </w:r>
      <w:r w:rsidRPr="005560E2">
        <w:rPr>
          <w:rStyle w:val="Emphasis"/>
        </w:rPr>
        <w:t>disfigurement of language</w:t>
      </w:r>
      <w:r w:rsidRPr="006842DC">
        <w:rPr>
          <w:rStyle w:val="StyleUnderline"/>
        </w:rPr>
        <w:t xml:space="preserve"> and the </w:t>
      </w:r>
      <w:r w:rsidRPr="005560E2">
        <w:rPr>
          <w:rStyle w:val="Emphasis"/>
        </w:rPr>
        <w:t>refusal to impose meaning</w:t>
      </w:r>
      <w:r w:rsidRPr="006842DC">
        <w:rPr>
          <w:rStyle w:val="StyleUnderline"/>
        </w:rPr>
        <w:t xml:space="preserve"> jettisons writer, reader, and witness into a state of imaginative vertigo</w:t>
      </w:r>
      <w:r w:rsidRPr="00A72AA6">
        <w:rPr>
          <w:sz w:val="16"/>
        </w:rPr>
        <w:t xml:space="preserve">. </w:t>
      </w:r>
    </w:p>
    <w:p w14:paraId="4DF800D2" w14:textId="77777777" w:rsidR="009B3BCE" w:rsidRPr="00A72AA6" w:rsidRDefault="009B3BCE" w:rsidP="009B3BCE">
      <w:pPr>
        <w:rPr>
          <w:sz w:val="16"/>
        </w:rPr>
      </w:pPr>
      <w:r w:rsidRPr="00A72AA6">
        <w:rPr>
          <w:sz w:val="16"/>
        </w:rPr>
        <w:t xml:space="preserve">M. NourbeSe Philip as Black poet, censor, and magician becomes something like a poetic Galactus: a Black cosmic entity and destroyer of words and worlds; a sentient, vigilant black hole in search of something in excess of meaning and sense, an “underlying current” subtending all that is written and all that the written account could ever mean. </w:t>
      </w:r>
      <w:r w:rsidRPr="00714082">
        <w:rPr>
          <w:rStyle w:val="StyleUnderline"/>
          <w:highlight w:val="green"/>
        </w:rPr>
        <w:t>Against grammar</w:t>
      </w:r>
      <w:r w:rsidRPr="006842DC">
        <w:rPr>
          <w:rStyle w:val="StyleUnderline"/>
        </w:rPr>
        <w:t xml:space="preserve">, the “mechanism of force” </w:t>
      </w:r>
      <w:r w:rsidRPr="00714082">
        <w:rPr>
          <w:rStyle w:val="StyleUnderline"/>
          <w:highlight w:val="green"/>
        </w:rPr>
        <w:t>structurally imposed</w:t>
      </w:r>
      <w:r w:rsidRPr="006842DC">
        <w:rPr>
          <w:rStyle w:val="StyleUnderline"/>
        </w:rPr>
        <w:t xml:space="preserve"> onto the available language </w:t>
      </w:r>
      <w:r w:rsidRPr="00714082">
        <w:rPr>
          <w:rStyle w:val="StyleUnderline"/>
          <w:highlight w:val="green"/>
        </w:rPr>
        <w:t xml:space="preserve">as </w:t>
      </w:r>
      <w:r w:rsidRPr="00714082">
        <w:rPr>
          <w:rStyle w:val="Emphasis"/>
          <w:highlight w:val="green"/>
        </w:rPr>
        <w:t>symbolic order</w:t>
      </w:r>
      <w:r w:rsidRPr="006842DC">
        <w:rPr>
          <w:rStyle w:val="StyleUnderline"/>
        </w:rPr>
        <w:t xml:space="preserve">—the order of ideas, knowledge, and imaginations </w:t>
      </w:r>
      <w:r w:rsidRPr="00714082">
        <w:rPr>
          <w:rStyle w:val="StyleUnderline"/>
          <w:highlight w:val="green"/>
        </w:rPr>
        <w:t xml:space="preserve">that </w:t>
      </w:r>
      <w:r w:rsidRPr="00714082">
        <w:rPr>
          <w:rStyle w:val="Emphasis"/>
          <w:highlight w:val="green"/>
        </w:rPr>
        <w:t>ceaselessly</w:t>
      </w:r>
      <w:r w:rsidRPr="00714082">
        <w:rPr>
          <w:rStyle w:val="StyleUnderline"/>
          <w:highlight w:val="green"/>
        </w:rPr>
        <w:t xml:space="preserve"> and </w:t>
      </w:r>
      <w:r w:rsidRPr="00714082">
        <w:rPr>
          <w:rStyle w:val="Emphasis"/>
          <w:highlight w:val="green"/>
        </w:rPr>
        <w:t>repeatedly murders Black beings</w:t>
      </w:r>
      <w:r w:rsidRPr="00A72AA6">
        <w:rPr>
          <w:sz w:val="16"/>
        </w:rPr>
        <w:t xml:space="preserve">—and the </w:t>
      </w:r>
      <w:r w:rsidRPr="00714082">
        <w:rPr>
          <w:rStyle w:val="StyleUnderline"/>
          <w:highlight w:val="green"/>
        </w:rPr>
        <w:t>Black dysgraphia</w:t>
      </w:r>
      <w:r w:rsidRPr="00A72AA6">
        <w:rPr>
          <w:sz w:val="16"/>
        </w:rPr>
        <w:t xml:space="preserve"> such grammar allows, Philip </w:t>
      </w:r>
      <w:r w:rsidRPr="007409FA">
        <w:rPr>
          <w:rStyle w:val="Emphasis"/>
        </w:rPr>
        <w:t>mutilates</w:t>
      </w:r>
      <w:r w:rsidRPr="006842DC">
        <w:rPr>
          <w:rStyle w:val="StyleUnderline"/>
        </w:rPr>
        <w:t xml:space="preserve"> and </w:t>
      </w:r>
      <w:r w:rsidRPr="00714082">
        <w:rPr>
          <w:rStyle w:val="Emphasis"/>
          <w:highlight w:val="green"/>
        </w:rPr>
        <w:t>disorders language</w:t>
      </w:r>
      <w:r w:rsidRPr="00A72AA6">
        <w:rPr>
          <w:sz w:val="16"/>
        </w:rPr>
        <w:t>, “literally [cutting] it into pieces, castrating verbs, suffocating adjectives, murdering nouns, throwing articles, prepositions, conjunctions overboard, jettisoning adverbs…[separating] subject from verb, verb from object—[</w:t>
      </w:r>
      <w:r w:rsidRPr="00714082">
        <w:rPr>
          <w:rStyle w:val="StyleUnderline"/>
          <w:highlight w:val="green"/>
        </w:rPr>
        <w:t>creating</w:t>
      </w:r>
      <w:r w:rsidRPr="00A72AA6">
        <w:rPr>
          <w:sz w:val="16"/>
        </w:rPr>
        <w:t xml:space="preserve">] </w:t>
      </w:r>
      <w:r w:rsidRPr="00714082">
        <w:rPr>
          <w:rStyle w:val="Emphasis"/>
          <w:highlight w:val="green"/>
        </w:rPr>
        <w:t>semantic mayhem</w:t>
      </w:r>
      <w:r w:rsidRPr="00A72AA6">
        <w:rPr>
          <w:sz w:val="16"/>
        </w:rPr>
        <w:t xml:space="preserve">” </w:t>
      </w:r>
      <w:r w:rsidRPr="006842DC">
        <w:rPr>
          <w:rStyle w:val="StyleUnderline"/>
        </w:rPr>
        <w:t>in the name of</w:t>
      </w:r>
      <w:r w:rsidRPr="00A72AA6">
        <w:rPr>
          <w:sz w:val="16"/>
        </w:rPr>
        <w:t xml:space="preserve"> “reaching into the stinking, eviscerated innards…and [</w:t>
      </w:r>
      <w:r w:rsidRPr="006842DC">
        <w:rPr>
          <w:rStyle w:val="StyleUnderline"/>
        </w:rPr>
        <w:t>reading</w:t>
      </w:r>
      <w:r w:rsidRPr="00A72AA6">
        <w:rPr>
          <w:sz w:val="16"/>
        </w:rPr>
        <w:t xml:space="preserve">] </w:t>
      </w:r>
      <w:r w:rsidRPr="006842DC">
        <w:rPr>
          <w:rStyle w:val="StyleUnderline"/>
        </w:rPr>
        <w:t xml:space="preserve">the untold story that tells itself by </w:t>
      </w:r>
      <w:r w:rsidRPr="002716C9">
        <w:rPr>
          <w:rStyle w:val="Emphasis"/>
        </w:rPr>
        <w:t>not telling</w:t>
      </w:r>
      <w:r w:rsidRPr="00A72AA6">
        <w:rPr>
          <w:sz w:val="16"/>
        </w:rPr>
        <w:t xml:space="preserve">.” This “not-telling” is both vengeful and protective. It is vengeful because it is aimed at mutilating, jettisoning, murdering, suffocating, castrating, cutting, and exploding the archive in the same way the archive mutilates, jettisons, murders, suffocates, castrates, cuts and explodes Black being. And </w:t>
      </w:r>
      <w:r w:rsidRPr="006842DC">
        <w:rPr>
          <w:rStyle w:val="StyleUnderline"/>
        </w:rPr>
        <w:t>it is protective</w:t>
      </w:r>
      <w:r w:rsidRPr="00A72AA6">
        <w:rPr>
          <w:sz w:val="16"/>
        </w:rPr>
        <w:t xml:space="preserve"> because Philip recognizes the need </w:t>
      </w:r>
      <w:r w:rsidRPr="00714082">
        <w:rPr>
          <w:rStyle w:val="StyleUnderline"/>
          <w:highlight w:val="green"/>
        </w:rPr>
        <w:t xml:space="preserve">to </w:t>
      </w:r>
      <w:r w:rsidRPr="00714082">
        <w:rPr>
          <w:rStyle w:val="Emphasis"/>
          <w:highlight w:val="green"/>
        </w:rPr>
        <w:t>avoid</w:t>
      </w:r>
      <w:r w:rsidRPr="00714082">
        <w:rPr>
          <w:rStyle w:val="StyleUnderline"/>
          <w:highlight w:val="green"/>
        </w:rPr>
        <w:t xml:space="preserve"> subjecting the dead “to </w:t>
      </w:r>
      <w:r w:rsidRPr="00714082">
        <w:rPr>
          <w:rStyle w:val="Emphasis"/>
          <w:highlight w:val="green"/>
        </w:rPr>
        <w:t>new dangers</w:t>
      </w:r>
      <w:r w:rsidRPr="00714082">
        <w:rPr>
          <w:rStyle w:val="StyleUnderline"/>
          <w:highlight w:val="green"/>
        </w:rPr>
        <w:t xml:space="preserve"> and</w:t>
      </w:r>
      <w:r w:rsidRPr="006842DC">
        <w:rPr>
          <w:rStyle w:val="StyleUnderline"/>
        </w:rPr>
        <w:t xml:space="preserve"> to </w:t>
      </w:r>
      <w:r w:rsidRPr="00714082">
        <w:rPr>
          <w:rStyle w:val="StyleUnderline"/>
          <w:highlight w:val="green"/>
        </w:rPr>
        <w:t xml:space="preserve">a </w:t>
      </w:r>
      <w:r w:rsidRPr="00714082">
        <w:rPr>
          <w:rStyle w:val="Emphasis"/>
          <w:highlight w:val="green"/>
        </w:rPr>
        <w:t xml:space="preserve">second order </w:t>
      </w:r>
      <w:r w:rsidRPr="007409FA">
        <w:rPr>
          <w:rStyle w:val="Emphasis"/>
        </w:rPr>
        <w:t>of violence</w:t>
      </w:r>
      <w:r w:rsidRPr="006842DC">
        <w:rPr>
          <w:rStyle w:val="StyleUnderline"/>
        </w:rPr>
        <w:t xml:space="preserve">,” one </w:t>
      </w:r>
      <w:r w:rsidRPr="00714082">
        <w:rPr>
          <w:rStyle w:val="StyleUnderline"/>
          <w:highlight w:val="green"/>
        </w:rPr>
        <w:t xml:space="preserve">that not only </w:t>
      </w:r>
      <w:r w:rsidRPr="00714082">
        <w:rPr>
          <w:rStyle w:val="Emphasis"/>
          <w:highlight w:val="green"/>
        </w:rPr>
        <w:t>affirms</w:t>
      </w:r>
      <w:r w:rsidRPr="00714082">
        <w:rPr>
          <w:rStyle w:val="StyleUnderline"/>
          <w:highlight w:val="green"/>
        </w:rPr>
        <w:t xml:space="preserve"> the violence of</w:t>
      </w:r>
      <w:r w:rsidRPr="006842DC">
        <w:rPr>
          <w:rStyle w:val="StyleUnderline"/>
        </w:rPr>
        <w:t xml:space="preserve"> the </w:t>
      </w:r>
      <w:r w:rsidRPr="00714082">
        <w:rPr>
          <w:rStyle w:val="StyleUnderline"/>
          <w:highlight w:val="green"/>
        </w:rPr>
        <w:t>grammar</w:t>
      </w:r>
      <w:r w:rsidRPr="006842DC">
        <w:rPr>
          <w:rStyle w:val="StyleUnderline"/>
        </w:rPr>
        <w:t xml:space="preserve"> that imposes meaning and structure, </w:t>
      </w:r>
      <w:r w:rsidRPr="00714082">
        <w:rPr>
          <w:rStyle w:val="StyleUnderline"/>
          <w:highlight w:val="green"/>
        </w:rPr>
        <w:t xml:space="preserve">but </w:t>
      </w:r>
      <w:r w:rsidRPr="00714082">
        <w:rPr>
          <w:rStyle w:val="Emphasis"/>
          <w:highlight w:val="green"/>
        </w:rPr>
        <w:t>reproduces</w:t>
      </w:r>
      <w:r w:rsidRPr="006842DC">
        <w:rPr>
          <w:rStyle w:val="StyleUnderline"/>
        </w:rPr>
        <w:t xml:space="preserve"> that violence</w:t>
      </w:r>
      <w:r w:rsidRPr="00A72AA6">
        <w:rPr>
          <w:sz w:val="16"/>
        </w:rPr>
        <w:t xml:space="preserve"> (by ‘maintaining order’)—and this is a need recognized by Hartman, Spillers, Sharpe, myself, and countless others who know the perils of bearing fragmented witness and water. </w:t>
      </w:r>
    </w:p>
    <w:p w14:paraId="3E4462C3" w14:textId="77777777" w:rsidR="009B3BCE" w:rsidRPr="00A72AA6" w:rsidRDefault="009B3BCE" w:rsidP="009B3BCE">
      <w:pPr>
        <w:rPr>
          <w:sz w:val="16"/>
        </w:rPr>
      </w:pPr>
      <w:r w:rsidRPr="00714082">
        <w:rPr>
          <w:rStyle w:val="StyleUnderline"/>
          <w:highlight w:val="green"/>
        </w:rPr>
        <w:t>Alchemically transmuting</w:t>
      </w:r>
      <w:r w:rsidRPr="006842DC">
        <w:rPr>
          <w:rStyle w:val="StyleUnderline"/>
        </w:rPr>
        <w:t xml:space="preserve"> fragments is</w:t>
      </w:r>
      <w:r w:rsidRPr="00A72AA6">
        <w:rPr>
          <w:sz w:val="16"/>
        </w:rPr>
        <w:t xml:space="preserve">, in one sense, </w:t>
      </w:r>
      <w:r w:rsidRPr="006842DC">
        <w:rPr>
          <w:rStyle w:val="StyleUnderline"/>
        </w:rPr>
        <w:t xml:space="preserve">a form of </w:t>
      </w:r>
      <w:r w:rsidRPr="002716C9">
        <w:rPr>
          <w:rStyle w:val="Emphasis"/>
        </w:rPr>
        <w:t>violent play</w:t>
      </w:r>
      <w:r w:rsidRPr="00A72AA6">
        <w:rPr>
          <w:sz w:val="16"/>
        </w:rPr>
        <w:t xml:space="preserve">, a form of derangement and disorder </w:t>
      </w:r>
      <w:r w:rsidRPr="006842DC">
        <w:rPr>
          <w:rStyle w:val="StyleUnderline"/>
        </w:rPr>
        <w:t xml:space="preserve">that </w:t>
      </w:r>
      <w:r w:rsidRPr="002716C9">
        <w:rPr>
          <w:rStyle w:val="Emphasis"/>
        </w:rPr>
        <w:t>playfully transforms</w:t>
      </w:r>
      <w:r w:rsidRPr="006842DC">
        <w:rPr>
          <w:rStyle w:val="StyleUnderline"/>
        </w:rPr>
        <w:t xml:space="preserve"> the violence that made them fragments into a form of violence that </w:t>
      </w:r>
      <w:r w:rsidRPr="00714082">
        <w:rPr>
          <w:rStyle w:val="StyleUnderline"/>
          <w:highlight w:val="green"/>
        </w:rPr>
        <w:t>can</w:t>
      </w:r>
      <w:r w:rsidRPr="006842DC">
        <w:rPr>
          <w:rStyle w:val="StyleUnderline"/>
        </w:rPr>
        <w:t xml:space="preserve"> </w:t>
      </w:r>
      <w:r w:rsidRPr="002716C9">
        <w:rPr>
          <w:rStyle w:val="Emphasis"/>
        </w:rPr>
        <w:t>challenge</w:t>
      </w:r>
      <w:r w:rsidRPr="006842DC">
        <w:rPr>
          <w:rStyle w:val="StyleUnderline"/>
        </w:rPr>
        <w:t xml:space="preserve">, or outright </w:t>
      </w:r>
      <w:r w:rsidRPr="00714082">
        <w:rPr>
          <w:rStyle w:val="Emphasis"/>
          <w:highlight w:val="green"/>
        </w:rPr>
        <w:t>disintegrate</w:t>
      </w:r>
      <w:r w:rsidRPr="006842DC">
        <w:rPr>
          <w:rStyle w:val="StyleUnderline"/>
        </w:rPr>
        <w:t xml:space="preserve">, </w:t>
      </w:r>
      <w:r w:rsidRPr="00714082">
        <w:rPr>
          <w:rStyle w:val="StyleUnderline"/>
          <w:highlight w:val="green"/>
        </w:rPr>
        <w:t>the symbolic order</w:t>
      </w:r>
      <w:r w:rsidRPr="00A72AA6">
        <w:rPr>
          <w:sz w:val="16"/>
        </w:rPr>
        <w:t xml:space="preserve">. Thinking in these terms frames Philip’s creative praxis as a form of offense. In </w:t>
      </w:r>
      <w:r w:rsidRPr="006842DC">
        <w:rPr>
          <w:rStyle w:val="StyleUnderline"/>
        </w:rPr>
        <w:t>this</w:t>
      </w:r>
      <w:r w:rsidRPr="00A72AA6">
        <w:rPr>
          <w:sz w:val="16"/>
        </w:rPr>
        <w:t xml:space="preserve"> light, Philip poetically plays with language in order to conjure an assault on the normative constraints of language, grammar, and knowledge. Philip </w:t>
      </w:r>
      <w:r w:rsidRPr="006842DC">
        <w:rPr>
          <w:rStyle w:val="StyleUnderline"/>
        </w:rPr>
        <w:t xml:space="preserve">works with the </w:t>
      </w:r>
      <w:r w:rsidRPr="002716C9">
        <w:rPr>
          <w:rStyle w:val="Emphasis"/>
        </w:rPr>
        <w:t>lexical</w:t>
      </w:r>
      <w:r w:rsidRPr="006842DC">
        <w:rPr>
          <w:rStyle w:val="StyleUnderline"/>
        </w:rPr>
        <w:t xml:space="preserve">, </w:t>
      </w:r>
      <w:r w:rsidRPr="002716C9">
        <w:rPr>
          <w:rStyle w:val="Emphasis"/>
        </w:rPr>
        <w:t>political</w:t>
      </w:r>
      <w:r w:rsidRPr="006842DC">
        <w:rPr>
          <w:rStyle w:val="StyleUnderline"/>
        </w:rPr>
        <w:t xml:space="preserve">, and </w:t>
      </w:r>
      <w:r w:rsidRPr="002716C9">
        <w:rPr>
          <w:rStyle w:val="Emphasis"/>
        </w:rPr>
        <w:t>metaphysical refuse</w:t>
      </w:r>
      <w:r w:rsidRPr="006842DC">
        <w:rPr>
          <w:rStyle w:val="StyleUnderline"/>
        </w:rPr>
        <w:t xml:space="preserve"> of the lost and dead Black folk</w:t>
      </w:r>
      <w:r w:rsidRPr="00A72AA6">
        <w:rPr>
          <w:sz w:val="16"/>
        </w:rPr>
        <w:t xml:space="preserve"> thrown </w:t>
      </w:r>
      <w:r w:rsidRPr="00A72AA6">
        <w:rPr>
          <w:sz w:val="16"/>
        </w:rPr>
        <w:lastRenderedPageBreak/>
        <w:t>overboard by first recognizing them as such—as refuse, as effluvium, as whatever one might call the end product of spaghettification—</w:t>
      </w:r>
      <w:r w:rsidRPr="006842DC">
        <w:rPr>
          <w:rStyle w:val="StyleUnderline"/>
        </w:rPr>
        <w:t>and</w:t>
      </w:r>
      <w:r w:rsidRPr="00A72AA6">
        <w:rPr>
          <w:sz w:val="16"/>
        </w:rPr>
        <w:t xml:space="preserve"> then by </w:t>
      </w:r>
      <w:r w:rsidRPr="006842DC">
        <w:rPr>
          <w:rStyle w:val="StyleUnderline"/>
        </w:rPr>
        <w:t>subjecting them to a</w:t>
      </w:r>
      <w:r w:rsidRPr="00A72AA6">
        <w:rPr>
          <w:sz w:val="16"/>
        </w:rPr>
        <w:t xml:space="preserve"> form of destructively creative and </w:t>
      </w:r>
      <w:r w:rsidRPr="002716C9">
        <w:rPr>
          <w:rStyle w:val="Emphasis"/>
        </w:rPr>
        <w:t>creatively destructive alchemy</w:t>
      </w:r>
      <w:r w:rsidRPr="006842DC">
        <w:rPr>
          <w:rStyle w:val="StyleUnderline"/>
        </w:rPr>
        <w:t xml:space="preserve"> that transmutes the violence that produced this refuse into something that attempts to </w:t>
      </w:r>
      <w:r w:rsidRPr="002716C9">
        <w:rPr>
          <w:rStyle w:val="Emphasis"/>
        </w:rPr>
        <w:t>dispose</w:t>
      </w:r>
      <w:r w:rsidRPr="006842DC">
        <w:rPr>
          <w:rStyle w:val="StyleUnderline"/>
        </w:rPr>
        <w:t xml:space="preserve"> of the symbolic order and all its attendant limits. </w:t>
      </w:r>
      <w:r w:rsidRPr="007409FA">
        <w:rPr>
          <w:rStyle w:val="StyleUnderline"/>
        </w:rPr>
        <w:t>The</w:t>
      </w:r>
      <w:r w:rsidRPr="006842DC">
        <w:rPr>
          <w:rStyle w:val="StyleUnderline"/>
        </w:rPr>
        <w:t xml:space="preserve"> organizing principle or grammar by which </w:t>
      </w:r>
      <w:r w:rsidRPr="00714082">
        <w:rPr>
          <w:rStyle w:val="StyleUnderline"/>
          <w:highlight w:val="green"/>
        </w:rPr>
        <w:t>the antiblack fictions of the archive</w:t>
      </w:r>
      <w:r w:rsidRPr="006842DC">
        <w:rPr>
          <w:rStyle w:val="StyleUnderline"/>
        </w:rPr>
        <w:t xml:space="preserve"> comes to be </w:t>
      </w:r>
      <w:r w:rsidRPr="00714082">
        <w:rPr>
          <w:rStyle w:val="StyleUnderline"/>
          <w:highlight w:val="green"/>
        </w:rPr>
        <w:t xml:space="preserve">faces </w:t>
      </w:r>
      <w:r w:rsidRPr="00714082">
        <w:rPr>
          <w:rStyle w:val="Emphasis"/>
          <w:highlight w:val="green"/>
        </w:rPr>
        <w:t>annihilation</w:t>
      </w:r>
      <w:r w:rsidRPr="00714082">
        <w:rPr>
          <w:rStyle w:val="StyleUnderline"/>
          <w:highlight w:val="green"/>
        </w:rPr>
        <w:t xml:space="preserve"> in</w:t>
      </w:r>
      <w:r w:rsidRPr="006842DC">
        <w:rPr>
          <w:rStyle w:val="StyleUnderline"/>
        </w:rPr>
        <w:t xml:space="preserve"> the form of a </w:t>
      </w:r>
      <w:r w:rsidRPr="00714082">
        <w:rPr>
          <w:rStyle w:val="StyleUnderline"/>
          <w:highlight w:val="green"/>
        </w:rPr>
        <w:t xml:space="preserve">poiesis that </w:t>
      </w:r>
      <w:r w:rsidRPr="00714082">
        <w:rPr>
          <w:rStyle w:val="Emphasis"/>
          <w:highlight w:val="green"/>
        </w:rPr>
        <w:t>turns its refuse against itself</w:t>
      </w:r>
      <w:r w:rsidRPr="00714082">
        <w:rPr>
          <w:sz w:val="16"/>
          <w:highlight w:val="green"/>
        </w:rPr>
        <w:t>.</w:t>
      </w:r>
      <w:r w:rsidRPr="00A72AA6">
        <w:rPr>
          <w:sz w:val="16"/>
        </w:rPr>
        <w:t xml:space="preserve">12 Reanimated13 or ghostly14 or deathly,15 </w:t>
      </w:r>
      <w:r w:rsidRPr="00714082">
        <w:rPr>
          <w:rStyle w:val="StyleUnderline"/>
          <w:highlight w:val="green"/>
        </w:rPr>
        <w:t>the</w:t>
      </w:r>
      <w:r w:rsidRPr="00A72AA6">
        <w:rPr>
          <w:rStyle w:val="StyleUnderline"/>
        </w:rPr>
        <w:t xml:space="preserve"> variously </w:t>
      </w:r>
      <w:r w:rsidRPr="00714082">
        <w:rPr>
          <w:rStyle w:val="StyleUnderline"/>
          <w:highlight w:val="green"/>
        </w:rPr>
        <w:t xml:space="preserve">dead </w:t>
      </w:r>
      <w:r w:rsidRPr="00714082">
        <w:rPr>
          <w:rStyle w:val="Emphasis"/>
          <w:highlight w:val="green"/>
        </w:rPr>
        <w:t>resurge</w:t>
      </w:r>
      <w:r w:rsidRPr="00A72AA6">
        <w:rPr>
          <w:rStyle w:val="StyleUnderline"/>
        </w:rPr>
        <w:t xml:space="preserve"> in the breaks of word and meaning, </w:t>
      </w:r>
      <w:r w:rsidRPr="00714082">
        <w:rPr>
          <w:rStyle w:val="StyleUnderline"/>
          <w:highlight w:val="green"/>
        </w:rPr>
        <w:t>and usher in</w:t>
      </w:r>
      <w:r w:rsidRPr="00A72AA6">
        <w:rPr>
          <w:rStyle w:val="StyleUnderline"/>
        </w:rPr>
        <w:t xml:space="preserve"> an </w:t>
      </w:r>
      <w:r w:rsidRPr="00714082">
        <w:rPr>
          <w:rStyle w:val="Emphasis"/>
          <w:highlight w:val="green"/>
        </w:rPr>
        <w:t>imaginative</w:t>
      </w:r>
      <w:r w:rsidRPr="002716C9">
        <w:rPr>
          <w:rStyle w:val="Emphasis"/>
        </w:rPr>
        <w:t xml:space="preserve"> form of </w:t>
      </w:r>
      <w:r w:rsidRPr="00714082">
        <w:rPr>
          <w:rStyle w:val="Emphasis"/>
          <w:highlight w:val="green"/>
        </w:rPr>
        <w:t>warfare</w:t>
      </w:r>
      <w:r w:rsidRPr="00A72AA6">
        <w:rPr>
          <w:rStyle w:val="StyleUnderline"/>
        </w:rPr>
        <w:t xml:space="preserve"> waged at and </w:t>
      </w:r>
      <w:r w:rsidRPr="00714082">
        <w:rPr>
          <w:rStyle w:val="StyleUnderline"/>
          <w:highlight w:val="green"/>
        </w:rPr>
        <w:t>against</w:t>
      </w:r>
      <w:r w:rsidRPr="00A72AA6">
        <w:rPr>
          <w:rStyle w:val="StyleUnderline"/>
        </w:rPr>
        <w:t xml:space="preserve"> the limits of creative possibility imposed by </w:t>
      </w:r>
      <w:r w:rsidRPr="00714082">
        <w:rPr>
          <w:rStyle w:val="StyleUnderline"/>
          <w:highlight w:val="green"/>
        </w:rPr>
        <w:t xml:space="preserve">the symbolic order that </w:t>
      </w:r>
      <w:r w:rsidRPr="00714082">
        <w:rPr>
          <w:rStyle w:val="Emphasis"/>
          <w:highlight w:val="green"/>
        </w:rPr>
        <w:t>made Black folk deathly</w:t>
      </w:r>
      <w:r w:rsidRPr="00A72AA6">
        <w:rPr>
          <w:rStyle w:val="StyleUnderline"/>
        </w:rPr>
        <w:t xml:space="preserve"> in the first place</w:t>
      </w:r>
      <w:r w:rsidRPr="00A72AA6">
        <w:rPr>
          <w:sz w:val="16"/>
        </w:rPr>
        <w:t xml:space="preserve">. </w:t>
      </w:r>
    </w:p>
    <w:p w14:paraId="48AC029E" w14:textId="514EACFF" w:rsidR="009B3BCE" w:rsidRDefault="009B3BCE" w:rsidP="009B3BCE">
      <w:pPr>
        <w:pStyle w:val="Heading3"/>
      </w:pPr>
      <w:r>
        <w:lastRenderedPageBreak/>
        <w:t xml:space="preserve">1NC – OFF </w:t>
      </w:r>
    </w:p>
    <w:p w14:paraId="4FBEC226" w14:textId="77777777" w:rsidR="009B3BCE" w:rsidRDefault="009B3BCE" w:rsidP="009B3BCE">
      <w:pPr>
        <w:pStyle w:val="Heading4"/>
      </w:pPr>
      <w:r>
        <w:t>Interp – at all TFA tournaments, debaters must keep their cameras on for the duration of the round.</w:t>
      </w:r>
    </w:p>
    <w:p w14:paraId="642B08F0" w14:textId="77777777" w:rsidR="009B3BCE" w:rsidRDefault="009B3BCE" w:rsidP="009B3BCE">
      <w:pPr>
        <w:pStyle w:val="Heading4"/>
      </w:pPr>
      <w:r>
        <w:t>Violation – theirs is off – SS</w:t>
      </w:r>
    </w:p>
    <w:p w14:paraId="6202D6EC" w14:textId="77777777" w:rsidR="009B3BCE" w:rsidRDefault="009B3BCE" w:rsidP="009B3BCE">
      <w:pPr>
        <w:pStyle w:val="Heading4"/>
      </w:pPr>
      <w:r>
        <w:t xml:space="preserve">Prefer – </w:t>
      </w:r>
    </w:p>
    <w:p w14:paraId="21FBFF9E" w14:textId="77777777" w:rsidR="009B3BCE" w:rsidRPr="00CE361A" w:rsidRDefault="009B3BCE" w:rsidP="009B3BCE">
      <w:pPr>
        <w:pStyle w:val="Heading4"/>
      </w:pPr>
      <w:r>
        <w:t>1] Jurisdiction – they broke rules which is a side constraint on the ballot – judging contracts implicitly consent to all tournament rules to decide a round.</w:t>
      </w:r>
    </w:p>
    <w:p w14:paraId="5B8A08BE" w14:textId="77777777" w:rsidR="009B3BCE" w:rsidRDefault="009B3BCE" w:rsidP="009B3BCE">
      <w:r w:rsidRPr="006639C4">
        <w:rPr>
          <w:rStyle w:val="Style13ptBold"/>
        </w:rPr>
        <w:t xml:space="preserve">TFA </w:t>
      </w:r>
      <w:r>
        <w:rPr>
          <w:rStyle w:val="Style13ptBold"/>
        </w:rPr>
        <w:t>20</w:t>
      </w:r>
      <w:r>
        <w:t xml:space="preserve"> [Texas Forensics Association. “</w:t>
      </w:r>
      <w:r w:rsidRPr="008B1247">
        <w:t>Guide for TFA Competitors and Rules for VIQTs</w:t>
      </w:r>
      <w:r>
        <w:t xml:space="preserve">”. Last updated 11/20/20. Accessed 9/9/21. </w:t>
      </w:r>
      <w:hyperlink r:id="rId21" w:anchor="heading=h.64tsywojfkh3" w:history="1">
        <w:r w:rsidRPr="00BF3B08">
          <w:rPr>
            <w:rStyle w:val="Hyperlink"/>
          </w:rPr>
          <w:t>https://docs.google.com/document/d/11xwSF1fZuWwhFqfwnoV4lThb27Xs3Ko2Ec2Xa7G1T8A/edit#heading=h.64tsywojfkh3</w:t>
        </w:r>
      </w:hyperlink>
      <w:r>
        <w:t xml:space="preserve"> //Xu]</w:t>
      </w:r>
    </w:p>
    <w:p w14:paraId="597E51A4" w14:textId="77777777" w:rsidR="009B3BCE" w:rsidRPr="00985594" w:rsidRDefault="009B3BCE" w:rsidP="009B3BCE">
      <w:pPr>
        <w:rPr>
          <w:sz w:val="16"/>
        </w:rPr>
      </w:pPr>
      <w:r w:rsidRPr="00985594">
        <w:rPr>
          <w:rStyle w:val="Emphasis"/>
          <w:highlight w:val="green"/>
        </w:rPr>
        <w:t xml:space="preserve">Competitors should keep </w:t>
      </w:r>
      <w:r w:rsidRPr="00985594">
        <w:rPr>
          <w:rStyle w:val="Emphasis"/>
        </w:rPr>
        <w:t xml:space="preserve">their </w:t>
      </w:r>
      <w:r w:rsidRPr="00985594">
        <w:rPr>
          <w:rStyle w:val="Emphasis"/>
          <w:highlight w:val="green"/>
        </w:rPr>
        <w:t>cameras on for</w:t>
      </w:r>
      <w:r w:rsidRPr="00985594">
        <w:rPr>
          <w:rStyle w:val="Emphasis"/>
        </w:rPr>
        <w:t xml:space="preserve"> the duration of </w:t>
      </w:r>
      <w:r w:rsidRPr="00985594">
        <w:rPr>
          <w:rStyle w:val="Emphasis"/>
          <w:highlight w:val="green"/>
        </w:rPr>
        <w:t>the round</w:t>
      </w:r>
      <w:r w:rsidRPr="00985594">
        <w:rPr>
          <w:rStyle w:val="Emphasis"/>
        </w:rPr>
        <w:t>.</w:t>
      </w:r>
      <w:r w:rsidRPr="00985594">
        <w:rPr>
          <w:sz w:val="16"/>
        </w:rPr>
        <w:t xml:space="preserve"> This helps safeguard against outside coaching and assistance during the round. </w:t>
      </w:r>
      <w:r w:rsidRPr="00985594">
        <w:rPr>
          <w:rStyle w:val="Emphasis"/>
        </w:rPr>
        <w:t xml:space="preserve">Keeping your camera on is also </w:t>
      </w:r>
      <w:r w:rsidRPr="00985594">
        <w:rPr>
          <w:rStyle w:val="Emphasis"/>
          <w:highlight w:val="green"/>
        </w:rPr>
        <w:t>important to</w:t>
      </w:r>
      <w:r w:rsidRPr="00985594">
        <w:rPr>
          <w:rStyle w:val="Emphasis"/>
        </w:rPr>
        <w:t xml:space="preserve"> the social and interactive elements of </w:t>
      </w:r>
      <w:r w:rsidRPr="00985594">
        <w:rPr>
          <w:rStyle w:val="Emphasis"/>
          <w:highlight w:val="green"/>
        </w:rPr>
        <w:t>competing online</w:t>
      </w:r>
      <w:r w:rsidRPr="00985594">
        <w:rPr>
          <w:rStyle w:val="Emphasis"/>
        </w:rPr>
        <w:t xml:space="preserve">. </w:t>
      </w:r>
      <w:r w:rsidRPr="00985594">
        <w:rPr>
          <w:sz w:val="16"/>
        </w:rPr>
        <w:t>Also, be mindful of the location of your camera when speaking. Try to look at the camera as much as possible when speaking in order to maximize eye contact with the judges and opponents. Be mindful of your facial expressions, as you will be constantly visible to all participants at all times in an online competition.</w:t>
      </w:r>
    </w:p>
    <w:p w14:paraId="5E0EDAA4" w14:textId="77777777" w:rsidR="009B3BCE" w:rsidRDefault="009B3BCE" w:rsidP="009B3BCE">
      <w:pPr>
        <w:pStyle w:val="Heading4"/>
      </w:pPr>
      <w:r>
        <w:t xml:space="preserve">2] Cheating – cameras-off incentives calling outside coaches but cameras-on allows competitors to verify there’s no oral communication take debates out of individuals hands – renders every </w:t>
      </w:r>
      <w:r w:rsidRPr="00D4791E">
        <w:t>claim</w:t>
      </w:r>
      <w:r>
        <w:t xml:space="preserve"> false since we don’t know if they’re doing the better debating.</w:t>
      </w:r>
    </w:p>
    <w:p w14:paraId="7AE6AC27" w14:textId="77777777" w:rsidR="009B3BCE" w:rsidRDefault="009B3BCE" w:rsidP="009B3BCE">
      <w:pPr>
        <w:pStyle w:val="Heading4"/>
      </w:pPr>
      <w:r>
        <w:t xml:space="preserve">3] Community – cameras-off environment renders debate impersonable – psychic violence o/w since it’s a side constraint on the pedagogical values of debate and durability since it affects debaters outside of round. </w:t>
      </w:r>
    </w:p>
    <w:p w14:paraId="7E67478E" w14:textId="77777777" w:rsidR="009B3BCE" w:rsidRDefault="009B3BCE" w:rsidP="009B3BCE">
      <w:r w:rsidRPr="001F15CA">
        <w:rPr>
          <w:rStyle w:val="Style13ptBold"/>
        </w:rPr>
        <w:t>Terada 21</w:t>
      </w:r>
      <w:r>
        <w:t xml:space="preserve"> [Youki Terada (</w:t>
      </w:r>
      <w:r w:rsidRPr="00164CC0">
        <w:t>Research and Standards Editor</w:t>
      </w:r>
      <w:r>
        <w:t xml:space="preserve"> @ Edutopia). “</w:t>
      </w:r>
      <w:r w:rsidRPr="00711C3C">
        <w:t>The Camera-On/Camera-Off Dilemma</w:t>
      </w:r>
      <w:r>
        <w:t xml:space="preserve">”. Edutopia. February 5, 2021. Accessed 9/9/21. </w:t>
      </w:r>
      <w:hyperlink r:id="rId22" w:history="1">
        <w:r w:rsidRPr="00BF3B08">
          <w:rPr>
            <w:rStyle w:val="Hyperlink"/>
          </w:rPr>
          <w:t>https://www.edutopia.org/article/camera-oncamera-dilemma</w:t>
        </w:r>
      </w:hyperlink>
      <w:r>
        <w:t xml:space="preserve"> //Xu]</w:t>
      </w:r>
    </w:p>
    <w:p w14:paraId="5B31084C" w14:textId="77777777" w:rsidR="009B3BCE" w:rsidRDefault="009B3BCE" w:rsidP="009B3BCE">
      <w:pPr>
        <w:rPr>
          <w:rStyle w:val="Emphasis"/>
        </w:rPr>
      </w:pPr>
      <w:r w:rsidRPr="008634BF">
        <w:rPr>
          <w:rStyle w:val="Emphasis"/>
          <w:highlight w:val="green"/>
        </w:rPr>
        <w:t>Students</w:t>
      </w:r>
      <w:r w:rsidRPr="008634BF">
        <w:rPr>
          <w:rStyle w:val="Emphasis"/>
        </w:rPr>
        <w:t xml:space="preserve">, too, </w:t>
      </w:r>
      <w:r w:rsidRPr="008634BF">
        <w:rPr>
          <w:rStyle w:val="Emphasis"/>
          <w:highlight w:val="green"/>
        </w:rPr>
        <w:t>benefit from</w:t>
      </w:r>
      <w:r w:rsidRPr="008634BF">
        <w:rPr>
          <w:rStyle w:val="Emphasis"/>
        </w:rPr>
        <w:t xml:space="preserve"> being able to </w:t>
      </w:r>
      <w:r w:rsidRPr="008634BF">
        <w:rPr>
          <w:rStyle w:val="Emphasis"/>
          <w:highlight w:val="green"/>
        </w:rPr>
        <w:t>see</w:t>
      </w:r>
      <w:r w:rsidRPr="008634BF">
        <w:rPr>
          <w:rStyle w:val="Emphasis"/>
        </w:rPr>
        <w:t xml:space="preserve"> </w:t>
      </w:r>
      <w:r w:rsidRPr="008634BF">
        <w:rPr>
          <w:rStyle w:val="Emphasis"/>
          <w:highlight w:val="green"/>
        </w:rPr>
        <w:t>each other onscreen</w:t>
      </w:r>
      <w:r w:rsidRPr="008634BF">
        <w:rPr>
          <w:rStyle w:val="Emphasis"/>
        </w:rPr>
        <w:t xml:space="preserve">. In the study, a majority indicated that “using </w:t>
      </w:r>
      <w:r w:rsidRPr="008634BF">
        <w:rPr>
          <w:rStyle w:val="Emphasis"/>
          <w:highlight w:val="green"/>
        </w:rPr>
        <w:t>videoconferencing</w:t>
      </w:r>
      <w:r w:rsidRPr="008634BF">
        <w:rPr>
          <w:rStyle w:val="Emphasis"/>
        </w:rPr>
        <w:t xml:space="preserve"> helped </w:t>
      </w:r>
      <w:r w:rsidRPr="008634BF">
        <w:rPr>
          <w:rStyle w:val="Emphasis"/>
          <w:highlight w:val="green"/>
        </w:rPr>
        <w:t>build trust and rapport</w:t>
      </w:r>
      <w:r w:rsidRPr="008634BF">
        <w:rPr>
          <w:rStyle w:val="Emphasis"/>
        </w:rPr>
        <w:t xml:space="preserve"> with other students and helped them to </w:t>
      </w:r>
      <w:r w:rsidRPr="008634BF">
        <w:rPr>
          <w:rStyle w:val="Emphasis"/>
          <w:highlight w:val="green"/>
        </w:rPr>
        <w:t>develop</w:t>
      </w:r>
      <w:r w:rsidRPr="008634BF">
        <w:rPr>
          <w:rStyle w:val="Emphasis"/>
        </w:rPr>
        <w:t xml:space="preserve"> a sense of </w:t>
      </w:r>
      <w:r w:rsidRPr="008634BF">
        <w:rPr>
          <w:rStyle w:val="Emphasis"/>
          <w:highlight w:val="green"/>
        </w:rPr>
        <w:t>identification with others</w:t>
      </w:r>
      <w:r w:rsidRPr="008634BF">
        <w:rPr>
          <w:rStyle w:val="Emphasis"/>
        </w:rPr>
        <w:t xml:space="preserve"> in their group</w:t>
      </w:r>
      <w:r w:rsidRPr="008634BF">
        <w:rPr>
          <w:sz w:val="16"/>
        </w:rPr>
        <w:t>.” The social context of living classrooms—the often-invisible human connection that reinforces learning—was missing for students, who insisted</w:t>
      </w:r>
      <w:r w:rsidRPr="008634BF">
        <w:rPr>
          <w:rStyle w:val="Emphasis"/>
        </w:rPr>
        <w:t xml:space="preserve"> “that being able to hear and see each other in real time helped construct </w:t>
      </w:r>
      <w:r w:rsidRPr="008634BF">
        <w:rPr>
          <w:rStyle w:val="Emphasis"/>
          <w:highlight w:val="green"/>
        </w:rPr>
        <w:t>a ‘more complete picture’ of their peers.”</w:t>
      </w:r>
      <w:r w:rsidRPr="008634BF">
        <w:rPr>
          <w:rStyle w:val="Emphasis"/>
        </w:rPr>
        <w:t xml:space="preserve"> </w:t>
      </w:r>
    </w:p>
    <w:p w14:paraId="0318333D" w14:textId="77777777" w:rsidR="009B3BCE" w:rsidRPr="00027245" w:rsidRDefault="009B3BCE" w:rsidP="009B3BCE">
      <w:pPr>
        <w:pStyle w:val="Heading4"/>
      </w:pPr>
      <w:r w:rsidRPr="00027245">
        <w:t xml:space="preserve">4] </w:t>
      </w:r>
      <w:r>
        <w:t>resolvability – im ugly</w:t>
      </w:r>
    </w:p>
    <w:p w14:paraId="527266A7" w14:textId="77777777" w:rsidR="009B3BCE" w:rsidRDefault="009B3BCE" w:rsidP="009B3BCE">
      <w:pPr>
        <w:pStyle w:val="Heading4"/>
      </w:pPr>
      <w:r>
        <w:t>Put away turns – its required.</w:t>
      </w:r>
    </w:p>
    <w:p w14:paraId="09D8F70E" w14:textId="77777777" w:rsidR="009B3BCE" w:rsidRPr="005768EE" w:rsidRDefault="009B3BCE" w:rsidP="009B3BCE">
      <w:r w:rsidRPr="006639C4">
        <w:rPr>
          <w:rStyle w:val="Style13ptBold"/>
        </w:rPr>
        <w:t xml:space="preserve">TFA </w:t>
      </w:r>
      <w:r>
        <w:rPr>
          <w:rStyle w:val="Style13ptBold"/>
        </w:rPr>
        <w:t>20</w:t>
      </w:r>
      <w:r>
        <w:t xml:space="preserve"> [Texas Forensics Association. “</w:t>
      </w:r>
      <w:r w:rsidRPr="008B1247">
        <w:t>Guide for TFA Competitors and Rules for VIQTs</w:t>
      </w:r>
      <w:r>
        <w:t xml:space="preserve">”. Last updated 11/20/20. Accessed 9/9/21. </w:t>
      </w:r>
      <w:hyperlink r:id="rId23" w:anchor="heading=h.64tsywojfkh3" w:history="1">
        <w:r w:rsidRPr="00BF3B08">
          <w:rPr>
            <w:rStyle w:val="Hyperlink"/>
          </w:rPr>
          <w:t>https://docs.google.com/document/d/11xwSF1fZuWwhFqfwnoV4lThb27Xs3Ko2Ec2Xa7G1T8A/edit#heading=h.64tsywojfkh3</w:t>
        </w:r>
      </w:hyperlink>
      <w:r>
        <w:t xml:space="preserve"> //Xu]</w:t>
      </w:r>
    </w:p>
    <w:p w14:paraId="638A8B28" w14:textId="77777777" w:rsidR="009B3BCE" w:rsidRPr="00A6181B" w:rsidRDefault="009B3BCE" w:rsidP="009B3BCE">
      <w:pPr>
        <w:rPr>
          <w:rStyle w:val="Emphasis"/>
        </w:rPr>
      </w:pPr>
      <w:r w:rsidRPr="00A6181B">
        <w:rPr>
          <w:rStyle w:val="Emphasis"/>
          <w:highlight w:val="green"/>
        </w:rPr>
        <w:t>Necessary equipment</w:t>
      </w:r>
    </w:p>
    <w:p w14:paraId="55096AC7" w14:textId="77777777" w:rsidR="009B3BCE" w:rsidRPr="00A6181B" w:rsidRDefault="009B3BCE" w:rsidP="009B3BCE">
      <w:pPr>
        <w:rPr>
          <w:rStyle w:val="Emphasis"/>
        </w:rPr>
      </w:pPr>
      <w:r w:rsidRPr="00A6181B">
        <w:rPr>
          <w:rStyle w:val="Emphasis"/>
        </w:rPr>
        <w:lastRenderedPageBreak/>
        <w:t xml:space="preserve">A </w:t>
      </w:r>
      <w:r w:rsidRPr="00A6181B">
        <w:rPr>
          <w:rStyle w:val="Emphasis"/>
          <w:highlight w:val="green"/>
        </w:rPr>
        <w:t xml:space="preserve">computer with </w:t>
      </w:r>
      <w:r w:rsidRPr="00A6181B">
        <w:rPr>
          <w:rStyle w:val="Emphasis"/>
        </w:rPr>
        <w:t>a</w:t>
      </w:r>
      <w:r w:rsidRPr="00300D6A">
        <w:rPr>
          <w:rStyle w:val="Emphasis"/>
        </w:rPr>
        <w:t xml:space="preserve"> webcam</w:t>
      </w:r>
      <w:r w:rsidRPr="00A6181B">
        <w:rPr>
          <w:rStyle w:val="Emphasis"/>
        </w:rPr>
        <w:t xml:space="preserve"> - in an online world, it really doesn’t matter if you’re using a desktop or laptop, so long as it has a </w:t>
      </w:r>
      <w:r w:rsidRPr="00300D6A">
        <w:rPr>
          <w:rStyle w:val="Emphasis"/>
          <w:highlight w:val="green"/>
        </w:rPr>
        <w:t>working webcam</w:t>
      </w:r>
      <w:r w:rsidRPr="00A6181B">
        <w:rPr>
          <w:rStyle w:val="Emphasis"/>
        </w:rPr>
        <w:t>.</w:t>
      </w:r>
    </w:p>
    <w:p w14:paraId="655227B0" w14:textId="77777777" w:rsidR="009B3BCE" w:rsidRDefault="009B3BCE" w:rsidP="009B3BCE">
      <w:r w:rsidRPr="00A6181B">
        <w:rPr>
          <w:rStyle w:val="Emphasis"/>
        </w:rPr>
        <w:t xml:space="preserve">Stable and reliable </w:t>
      </w:r>
      <w:r w:rsidRPr="00A4016F">
        <w:rPr>
          <w:rStyle w:val="Emphasis"/>
          <w:highlight w:val="green"/>
        </w:rPr>
        <w:t>high-speed internet connection</w:t>
      </w:r>
      <w:r>
        <w:t xml:space="preserve"> - you can Google “internet speed test” and run a diagnostic. Try testing from multiple locations in your home to find the best spot.</w:t>
      </w:r>
    </w:p>
    <w:p w14:paraId="1BC96B26" w14:textId="77777777" w:rsidR="009B3BCE" w:rsidRDefault="009B3BCE" w:rsidP="009B3BCE">
      <w:r>
        <w:t>In team events, you’ll need a means to communicate with your partner(s) during the debate - this can be a phone call that runs in the background during the round, a separate Google Hangouts call, or some other means.</w:t>
      </w:r>
    </w:p>
    <w:p w14:paraId="524F856F" w14:textId="4A7ADFE7" w:rsidR="009B3BCE" w:rsidRDefault="009B3BCE" w:rsidP="009B3BCE">
      <w:pPr>
        <w:pStyle w:val="Heading3"/>
      </w:pPr>
      <w:r>
        <w:lastRenderedPageBreak/>
        <w:t xml:space="preserve">1NC – OFF  </w:t>
      </w:r>
    </w:p>
    <w:p w14:paraId="66EC7F40" w14:textId="4FFC56D8" w:rsidR="00C1771C" w:rsidRDefault="00C1771C" w:rsidP="00C1771C">
      <w:pPr>
        <w:pStyle w:val="Heading4"/>
      </w:pPr>
      <w:r>
        <w:t>Interp: Debaters must not take prep time against disabled debaters and instead give it to disabled debaters. To clarify, I get 8 minutes of prep and they get zero</w:t>
      </w:r>
    </w:p>
    <w:p w14:paraId="04317976" w14:textId="1E9C87C5" w:rsidR="00C1771C" w:rsidRDefault="00C1771C" w:rsidP="00C1771C">
      <w:pPr>
        <w:pStyle w:val="Heading4"/>
      </w:pPr>
      <w:r>
        <w:t>Violation: its pre-emptive and they violate if they take prep.</w:t>
      </w:r>
    </w:p>
    <w:p w14:paraId="7611483C" w14:textId="6F3E27C5" w:rsidR="00C1771C" w:rsidRDefault="00C1771C" w:rsidP="00C1771C">
      <w:pPr>
        <w:pStyle w:val="Heading4"/>
      </w:pPr>
      <w:r>
        <w:t>Accommodations</w:t>
      </w:r>
    </w:p>
    <w:p w14:paraId="7B770C7C" w14:textId="3E4A3320" w:rsidR="00C1771C" w:rsidRDefault="00C1771C" w:rsidP="00C1771C">
      <w:pPr>
        <w:pStyle w:val="Heading4"/>
      </w:pPr>
      <w:r>
        <w:t xml:space="preserve">A] </w:t>
      </w:r>
      <w:r w:rsidR="002324A3">
        <w:t>Strucutral fairness o/ws procedural fairness</w:t>
      </w:r>
    </w:p>
    <w:p w14:paraId="03A5E456" w14:textId="608B9AED" w:rsidR="00C1771C" w:rsidRDefault="00C1771C" w:rsidP="00C1771C">
      <w:pPr>
        <w:pStyle w:val="Heading4"/>
      </w:pPr>
      <w:r>
        <w:t>B]</w:t>
      </w:r>
      <w:r w:rsidR="002324A3">
        <w:t xml:space="preserve"> Accessibility</w:t>
      </w:r>
    </w:p>
    <w:p w14:paraId="244328A1" w14:textId="0B09381B" w:rsidR="00C1771C" w:rsidRDefault="002324A3" w:rsidP="00C1771C">
      <w:pPr>
        <w:pStyle w:val="Heading4"/>
      </w:pPr>
      <w:r>
        <w:t xml:space="preserve">I have </w:t>
      </w:r>
      <w:r w:rsidR="00C1771C">
        <w:t xml:space="preserve">ADHD </w:t>
      </w:r>
      <w:r>
        <w:t>and need extra time</w:t>
      </w:r>
      <w:r w:rsidR="00C1771C">
        <w:t>– key to engagement</w:t>
      </w:r>
    </w:p>
    <w:p w14:paraId="0C4302C3" w14:textId="487C21A3" w:rsidR="00C1771C" w:rsidRDefault="00C1771C" w:rsidP="00C1771C">
      <w:pPr>
        <w:pStyle w:val="Heading4"/>
      </w:pPr>
      <w:r>
        <w:t>A] Fairness – I need extra time to prep</w:t>
      </w:r>
    </w:p>
    <w:p w14:paraId="1EB52E3C" w14:textId="54CABD8F" w:rsidR="00C1771C" w:rsidRPr="00C1771C" w:rsidRDefault="00C1771C" w:rsidP="00C1771C">
      <w:pPr>
        <w:pStyle w:val="Heading4"/>
      </w:pPr>
      <w:r>
        <w:t xml:space="preserve">B] Turns clash – extemp </w:t>
      </w:r>
    </w:p>
    <w:p w14:paraId="633B4289" w14:textId="2FEA9CBF" w:rsidR="00C1771C" w:rsidRDefault="00C1771C" w:rsidP="00C1771C">
      <w:pPr>
        <w:pStyle w:val="Heading4"/>
      </w:pPr>
      <w:r>
        <w:t>Its reciprocal – since you can prep during my prep</w:t>
      </w:r>
    </w:p>
    <w:p w14:paraId="568C1B1C" w14:textId="2FE55E1D" w:rsidR="00C1771C" w:rsidRDefault="00C1771C" w:rsidP="00C1771C">
      <w:pPr>
        <w:pStyle w:val="Heading3"/>
      </w:pPr>
      <w:r>
        <w:lastRenderedPageBreak/>
        <w:t xml:space="preserve">1NC – OFF </w:t>
      </w:r>
    </w:p>
    <w:p w14:paraId="0FD33D1B" w14:textId="77777777" w:rsidR="002324A3" w:rsidRDefault="002324A3" w:rsidP="002324A3">
      <w:pPr>
        <w:pStyle w:val="Heading4"/>
      </w:pPr>
      <w:r>
        <w:t xml:space="preserve">Interp – if debaters read util, they must take Adderall. </w:t>
      </w:r>
    </w:p>
    <w:p w14:paraId="35DBDE3F" w14:textId="77777777" w:rsidR="002324A3" w:rsidRDefault="002324A3" w:rsidP="002324A3">
      <w:pPr>
        <w:pStyle w:val="Heading4"/>
      </w:pPr>
      <w:r>
        <w:t xml:space="preserve">Violation – CX </w:t>
      </w:r>
    </w:p>
    <w:p w14:paraId="4EE9DB85" w14:textId="77777777" w:rsidR="002324A3" w:rsidRDefault="002324A3" w:rsidP="002324A3">
      <w:pPr>
        <w:pStyle w:val="Heading4"/>
      </w:pPr>
      <w:r>
        <w:t>Cut card about what Adderall does</w:t>
      </w:r>
    </w:p>
    <w:p w14:paraId="7C9765D7" w14:textId="4C645E01" w:rsidR="002324A3" w:rsidRDefault="002324A3" w:rsidP="002324A3">
      <w:pPr>
        <w:pStyle w:val="Heading4"/>
      </w:pPr>
      <w:r>
        <w:t>1] Dopamine</w:t>
      </w:r>
      <w:r>
        <w:t xml:space="preserve"> – that’s good under blum</w:t>
      </w:r>
    </w:p>
    <w:p w14:paraId="572AD1DB" w14:textId="690FC356" w:rsidR="002324A3" w:rsidRDefault="002324A3" w:rsidP="002324A3">
      <w:pPr>
        <w:pStyle w:val="Heading4"/>
      </w:pPr>
      <w:r>
        <w:t>2] Clash</w:t>
      </w:r>
    </w:p>
    <w:p w14:paraId="1CC5A458" w14:textId="6946817C" w:rsidR="002324A3" w:rsidRDefault="002324A3" w:rsidP="002324A3">
      <w:r>
        <w:t>Extemp</w:t>
      </w:r>
    </w:p>
    <w:p w14:paraId="68502780" w14:textId="5DFA0931" w:rsidR="002324A3" w:rsidRDefault="002324A3" w:rsidP="002324A3">
      <w:pPr>
        <w:pStyle w:val="Heading3"/>
      </w:pPr>
      <w:r>
        <w:lastRenderedPageBreak/>
        <w:t xml:space="preserve">1NC – OFF </w:t>
      </w:r>
    </w:p>
    <w:p w14:paraId="5C3F7A16" w14:textId="3F1A6C05" w:rsidR="002324A3" w:rsidRDefault="002324A3" w:rsidP="002324A3">
      <w:pPr>
        <w:pStyle w:val="Heading4"/>
      </w:pPr>
      <w:r>
        <w:t>Interp: debaters must not wear masks</w:t>
      </w:r>
    </w:p>
    <w:p w14:paraId="73AED5F4" w14:textId="7E6EBC80" w:rsidR="002324A3" w:rsidRDefault="002324A3" w:rsidP="002324A3">
      <w:pPr>
        <w:pStyle w:val="Heading4"/>
      </w:pPr>
      <w:r>
        <w:t>Violation: you do</w:t>
      </w:r>
    </w:p>
    <w:p w14:paraId="672355E1" w14:textId="1D2E8456" w:rsidR="002324A3" w:rsidRDefault="002324A3" w:rsidP="002324A3"/>
    <w:p w14:paraId="1C978E2B" w14:textId="77777777" w:rsidR="002324A3" w:rsidRDefault="002324A3" w:rsidP="002324A3"/>
    <w:p w14:paraId="24563E0F" w14:textId="77777777" w:rsidR="002324A3" w:rsidRPr="00321E17" w:rsidRDefault="002324A3" w:rsidP="002324A3">
      <w:pPr>
        <w:pStyle w:val="Heading4"/>
      </w:pPr>
      <w:r>
        <w:t>It prevents the worst disease outbreaks</w:t>
      </w:r>
    </w:p>
    <w:p w14:paraId="1B978524" w14:textId="77777777" w:rsidR="002324A3" w:rsidRPr="006F2FC2" w:rsidRDefault="002324A3" w:rsidP="002324A3">
      <w:r>
        <w:t xml:space="preserve">Andrew S. </w:t>
      </w:r>
      <w:r w:rsidRPr="006F2FC2">
        <w:rPr>
          <w:rStyle w:val="Style13ptBold"/>
        </w:rPr>
        <w:t>Natsios ‘17</w:t>
      </w:r>
      <w:r>
        <w:t xml:space="preserve">, Executive Professor and Director of the Scowcroft Institute of International Affairs at the George H.W. Bush School of Government at Texas A&amp;M University, “The Growing Threat of Pandemics: Enhancing Domestic and International Biosecurity,” A Scowcroft Institute of International Affairs White Paper, March 2017, </w:t>
      </w:r>
      <w:r w:rsidRPr="006F2FC2">
        <w:t>http://bush.tamu.edu/scowcroft/white-papers/The-Growing-Threat-of-Pandemics.pdf</w:t>
      </w:r>
    </w:p>
    <w:p w14:paraId="64C9B31E" w14:textId="1789D148" w:rsidR="002324A3" w:rsidRPr="002324A3" w:rsidRDefault="002324A3" w:rsidP="002324A3">
      <w:pPr>
        <w:rPr>
          <w:sz w:val="16"/>
        </w:rPr>
      </w:pPr>
      <w:r w:rsidRPr="00DE42F6">
        <w:rPr>
          <w:rStyle w:val="StyleUnderline"/>
        </w:rPr>
        <w:t xml:space="preserve">The world is experiencing accelerated levels of change. Massive expansion of global travel; economic interdependence; global supply chains; climate change; urbanization; deforestation; technological advancement; and the expansion of mechanized, scientific commercial food production </w:t>
      </w:r>
      <w:r w:rsidRPr="002759CA">
        <w:rPr>
          <w:sz w:val="16"/>
        </w:rPr>
        <w:t xml:space="preserve">are just a handful of the changes that have occurred globally in the last fifty to seventy years. Remote villages in Africa are not as disconnected from the US population as they once were, and people are coming in increasingly close contact with wildlife populations around the world. Armed conflict is causing an unprecedented migration of people, and, in fact, the United Nations High Commission for Refugees (UNHCR) reports that there are currently 65 million internally displaced people and refugees—the largest number in history. Air travel allows a person to move around the world in a day. All of these elements play </w:t>
      </w:r>
      <w:r w:rsidRPr="00DE42F6">
        <w:rPr>
          <w:rStyle w:val="StyleUnderline"/>
        </w:rPr>
        <w:t xml:space="preserve">a role in the </w:t>
      </w:r>
      <w:r w:rsidRPr="00DE42F6">
        <w:rPr>
          <w:rStyle w:val="Emphasis"/>
        </w:rPr>
        <w:t>increasing number of emerging and re-emerging infectious diseases</w:t>
      </w:r>
      <w:r w:rsidRPr="00DE42F6">
        <w:rPr>
          <w:rStyle w:val="StyleUnderline"/>
        </w:rPr>
        <w:t xml:space="preserve"> throughout the world</w:t>
      </w:r>
      <w:r w:rsidRPr="002759CA">
        <w:rPr>
          <w:sz w:val="16"/>
        </w:rPr>
        <w:t xml:space="preserve">. </w:t>
      </w:r>
      <w:r w:rsidRPr="002759CA">
        <w:rPr>
          <w:rStyle w:val="StyleUnderline"/>
          <w:highlight w:val="green"/>
        </w:rPr>
        <w:t>Preparing for and responding to diseases</w:t>
      </w:r>
      <w:r w:rsidRPr="00DE42F6">
        <w:rPr>
          <w:rStyle w:val="StyleUnderline"/>
        </w:rPr>
        <w:t xml:space="preserve"> with pandemic potential is one of the greatest challenges modern society faces. </w:t>
      </w:r>
      <w:r w:rsidRPr="002759CA">
        <w:rPr>
          <w:sz w:val="16"/>
        </w:rPr>
        <w:t xml:space="preserve">These outbreaks cause loss of life, loss in personal and national income, and foreign policy challenges. </w:t>
      </w:r>
      <w:r w:rsidRPr="00DE42F6">
        <w:rPr>
          <w:rStyle w:val="StyleUnderline"/>
        </w:rPr>
        <w:t xml:space="preserve">The United States government’s current response approach </w:t>
      </w:r>
      <w:r w:rsidRPr="002759CA">
        <w:rPr>
          <w:rStyle w:val="Emphasis"/>
          <w:highlight w:val="green"/>
        </w:rPr>
        <w:t>relies too heavily on supplemental emergency appropriations</w:t>
      </w:r>
      <w:r w:rsidRPr="00DE42F6">
        <w:rPr>
          <w:rStyle w:val="StyleUnderline"/>
        </w:rPr>
        <w:t xml:space="preserve"> from Con gress</w:t>
      </w:r>
      <w:r w:rsidRPr="002759CA">
        <w:rPr>
          <w:sz w:val="16"/>
        </w:rPr>
        <w:t xml:space="preserve"> and other donors for the massive funding required. </w:t>
      </w:r>
      <w:r w:rsidRPr="002759CA">
        <w:rPr>
          <w:rStyle w:val="StyleUnderline"/>
          <w:highlight w:val="green"/>
        </w:rPr>
        <w:t xml:space="preserve">This has the effect of </w:t>
      </w:r>
      <w:r w:rsidRPr="002759CA">
        <w:rPr>
          <w:rStyle w:val="Emphasis"/>
          <w:highlight w:val="green"/>
        </w:rPr>
        <w:t>creating</w:t>
      </w:r>
      <w:r w:rsidRPr="002759CA">
        <w:rPr>
          <w:rStyle w:val="StyleUnderline"/>
          <w:highlight w:val="green"/>
        </w:rPr>
        <w:t xml:space="preserve"> </w:t>
      </w:r>
      <w:r w:rsidRPr="002759CA">
        <w:rPr>
          <w:rStyle w:val="Emphasis"/>
          <w:highlight w:val="green"/>
        </w:rPr>
        <w:t>a slower than necessary response</w:t>
      </w:r>
      <w:r w:rsidRPr="00DE42F6">
        <w:rPr>
          <w:rStyle w:val="StyleUnderline"/>
        </w:rPr>
        <w:t xml:space="preserve"> as organizations are waiting for funds to be allocated before they take action. Once the funds are appropriated, the money must then be spent quickly in an attempt to control the epidemic after it is already out of control</w:t>
      </w:r>
      <w:r w:rsidRPr="002759CA">
        <w:rPr>
          <w:sz w:val="16"/>
        </w:rPr>
        <w:t xml:space="preserve">. The Department of Health and Human Services (HHS) and other supporting public health officials need emergency funding authorities and appropriations, similar to the Stafford Act, which is designated for the Federal Emergency Management Agency (FEMA) and other emergency management activities. We support the establishment of emergency funding authority but emphasize that establishing the emergency fund should not cause a reduction in funding for infectious disease preparedness more broadly. </w:t>
      </w:r>
      <w:r w:rsidRPr="00DE42F6">
        <w:rPr>
          <w:rStyle w:val="StyleUnderline"/>
        </w:rPr>
        <w:t>The 2014 Ebola outbreak</w:t>
      </w:r>
      <w:r w:rsidRPr="002759CA">
        <w:rPr>
          <w:sz w:val="16"/>
        </w:rPr>
        <w:t xml:space="preserve"> in West Africa </w:t>
      </w:r>
      <w:r w:rsidRPr="00DE42F6">
        <w:rPr>
          <w:rStyle w:val="StyleUnderline"/>
        </w:rPr>
        <w:t>cost the United States government $2.4 billion in response operations.</w:t>
      </w:r>
      <w:r w:rsidRPr="002759CA">
        <w:rPr>
          <w:sz w:val="16"/>
        </w:rPr>
        <w:t xml:space="preserve"> The United States and the rest of the international community spend billions of dollars responding to epidemics and pandemics that occur with greater and greater frequency. </w:t>
      </w:r>
      <w:r w:rsidRPr="002759CA">
        <w:rPr>
          <w:rStyle w:val="StyleUnderline"/>
          <w:highlight w:val="green"/>
        </w:rPr>
        <w:t>This reactive method</w:t>
      </w:r>
      <w:r w:rsidRPr="008E2488">
        <w:rPr>
          <w:rStyle w:val="StyleUnderline"/>
        </w:rPr>
        <w:t xml:space="preserve"> of disease response </w:t>
      </w:r>
      <w:r w:rsidRPr="002759CA">
        <w:rPr>
          <w:rStyle w:val="StyleUnderline"/>
          <w:highlight w:val="green"/>
        </w:rPr>
        <w:t xml:space="preserve">is </w:t>
      </w:r>
      <w:r w:rsidRPr="002759CA">
        <w:rPr>
          <w:rStyle w:val="Emphasis"/>
          <w:highlight w:val="green"/>
        </w:rPr>
        <w:t>not sustainable</w:t>
      </w:r>
      <w:r w:rsidRPr="002759CA">
        <w:rPr>
          <w:rStyle w:val="StyleUnderline"/>
          <w:highlight w:val="green"/>
        </w:rPr>
        <w:t xml:space="preserve"> and </w:t>
      </w:r>
      <w:r w:rsidRPr="002759CA">
        <w:rPr>
          <w:rStyle w:val="Emphasis"/>
          <w:highlight w:val="green"/>
        </w:rPr>
        <w:t>does little to prevent</w:t>
      </w:r>
      <w:r w:rsidRPr="008E2488">
        <w:rPr>
          <w:rStyle w:val="StyleUnderline"/>
        </w:rPr>
        <w:t xml:space="preserve"> the </w:t>
      </w:r>
      <w:r w:rsidRPr="002759CA">
        <w:rPr>
          <w:rStyle w:val="StyleUnderline"/>
          <w:highlight w:val="green"/>
        </w:rPr>
        <w:t>emergence</w:t>
      </w:r>
      <w:r w:rsidRPr="008E2488">
        <w:rPr>
          <w:rStyle w:val="StyleUnderline"/>
        </w:rPr>
        <w:t xml:space="preserve"> of infectious diseases </w:t>
      </w:r>
      <w:r w:rsidRPr="008E2488">
        <w:rPr>
          <w:rStyle w:val="Emphasis"/>
        </w:rPr>
        <w:t>at their source.</w:t>
      </w:r>
      <w:r w:rsidRPr="002759CA">
        <w:rPr>
          <w:sz w:val="16"/>
        </w:rPr>
        <w:t xml:space="preserve"> Organizational and funding changes must be made at a domestic and international level to avoid the exponential loss of resources, personnel, economic development, and human life caused by disease outbreaks. </w:t>
      </w:r>
      <w:r w:rsidRPr="008E2488">
        <w:rPr>
          <w:rStyle w:val="Emphasis"/>
        </w:rPr>
        <w:t>We cannot continue to rely on a reactive strategy</w:t>
      </w:r>
      <w:r w:rsidRPr="002759CA">
        <w:rPr>
          <w:sz w:val="16"/>
        </w:rPr>
        <w:t xml:space="preserve">. </w:t>
      </w:r>
      <w:r w:rsidRPr="008E2488">
        <w:rPr>
          <w:rStyle w:val="StyleUnderline"/>
        </w:rPr>
        <w:t xml:space="preserve">The importance of preparing for a pandemic </w:t>
      </w:r>
      <w:r w:rsidRPr="008E2488">
        <w:rPr>
          <w:rStyle w:val="Emphasis"/>
        </w:rPr>
        <w:t>cannot be overstated</w:t>
      </w:r>
      <w:r w:rsidRPr="002759CA">
        <w:rPr>
          <w:sz w:val="16"/>
        </w:rPr>
        <w:t xml:space="preserve">. At the same time, </w:t>
      </w:r>
      <w:r w:rsidRPr="008E2488">
        <w:rPr>
          <w:rStyle w:val="StyleUnderline"/>
        </w:rPr>
        <w:t>the importance of educated predictions and communication</w:t>
      </w:r>
      <w:r w:rsidRPr="002759CA">
        <w:rPr>
          <w:sz w:val="16"/>
        </w:rPr>
        <w:t xml:space="preserve">, rather than “crying wolf” every time there is a possible threat, </w:t>
      </w:r>
      <w:r w:rsidRPr="008E2488">
        <w:rPr>
          <w:rStyle w:val="StyleUnderline"/>
        </w:rPr>
        <w:t>also cannot be overstated</w:t>
      </w:r>
      <w:r w:rsidRPr="002759CA">
        <w:rPr>
          <w:sz w:val="16"/>
        </w:rPr>
        <w:t xml:space="preserve">. Expressing certainty of a threat that doesn’t materialize hurts the credibility of the government—and more specifically, the Centers for Disease Control and Prevention’s (CDC) reputation—making it less likely that citizens will take future threats seriously. A prime example of this is the 1976 swine flu outbreak, a virus said to be a direct descendant of the 1918 flu. A massive, nationwide vaccination campaign was launched in preparation for the outbreak. The outbreak America so greatly feared never materialized and, instead, an increased risk of GuillainBarre syndrome was later linked to the 1976 flu vaccine (CDC, 2015b). This incident resulted in the firing of the CDC director and embarrassment for the federal government as well as laying the groundwork for the distrust of flu vaccines we see today. Despite all of this, the 1976 incident does not diminish the danger posed by infectious diseases, nor does it take away from the importance of preparing for disease outbreaks. </w:t>
      </w:r>
      <w:r w:rsidRPr="008E2488">
        <w:rPr>
          <w:rStyle w:val="StyleUnderline"/>
        </w:rPr>
        <w:t xml:space="preserve">Thoughtful, deliberate, </w:t>
      </w:r>
      <w:r w:rsidRPr="002759CA">
        <w:rPr>
          <w:rStyle w:val="StyleUnderline"/>
          <w:highlight w:val="green"/>
        </w:rPr>
        <w:t xml:space="preserve">near real-time </w:t>
      </w:r>
      <w:r w:rsidRPr="002759CA">
        <w:rPr>
          <w:rStyle w:val="Emphasis"/>
          <w:highlight w:val="green"/>
        </w:rPr>
        <w:t>surveillance and epidemiological analysis</w:t>
      </w:r>
      <w:r w:rsidRPr="008E2488">
        <w:rPr>
          <w:rStyle w:val="StyleUnderline"/>
        </w:rPr>
        <w:t xml:space="preserve">, </w:t>
      </w:r>
      <w:r w:rsidRPr="002759CA">
        <w:rPr>
          <w:rStyle w:val="StyleUnderline"/>
          <w:highlight w:val="green"/>
        </w:rPr>
        <w:lastRenderedPageBreak/>
        <w:t>diagnostics</w:t>
      </w:r>
      <w:r w:rsidRPr="008E2488">
        <w:rPr>
          <w:rStyle w:val="StyleUnderline"/>
        </w:rPr>
        <w:t xml:space="preserve">, </w:t>
      </w:r>
      <w:r w:rsidRPr="002759CA">
        <w:rPr>
          <w:rStyle w:val="StyleUnderline"/>
          <w:highlight w:val="green"/>
        </w:rPr>
        <w:t>and</w:t>
      </w:r>
      <w:r w:rsidRPr="008E2488">
        <w:rPr>
          <w:rStyle w:val="StyleUnderline"/>
        </w:rPr>
        <w:t xml:space="preserve"> </w:t>
      </w:r>
      <w:r w:rsidRPr="002759CA">
        <w:rPr>
          <w:rStyle w:val="StyleUnderline"/>
          <w:highlight w:val="green"/>
        </w:rPr>
        <w:t xml:space="preserve">communication </w:t>
      </w:r>
      <w:r w:rsidRPr="002759CA">
        <w:rPr>
          <w:rStyle w:val="Emphasis"/>
          <w:highlight w:val="green"/>
        </w:rPr>
        <w:t>are critically important</w:t>
      </w:r>
      <w:r w:rsidRPr="008E2488">
        <w:rPr>
          <w:rStyle w:val="StyleUnderline"/>
        </w:rPr>
        <w:t xml:space="preserve"> in responding to pandemic risk</w:t>
      </w:r>
      <w:r w:rsidRPr="002759CA">
        <w:rPr>
          <w:sz w:val="16"/>
        </w:rPr>
        <w:t xml:space="preserve">. Prematurely or incorrectly announcing disease threats can cause backlash and a lack of trust among the public. </w:t>
      </w:r>
      <w:r w:rsidRPr="008E2488">
        <w:rPr>
          <w:rStyle w:val="StyleUnderline"/>
        </w:rPr>
        <w:t>Recognizing that we face the threat of pandemics is the first step. Taking action to correct or minimize the threat is the second</w:t>
      </w:r>
      <w:r w:rsidRPr="002759CA">
        <w:rPr>
          <w:sz w:val="16"/>
        </w:rPr>
        <w:t xml:space="preserve">. This white paper outlines the major obstacles standing in the way of optimal pandemic prevention, preparedness, and response—many of which were discussed during the 2nd Annual Pandemic Policy Summit hosted by the Scowcroft Institute of International Affairs. There are nine problem topics this white paper will cover. </w:t>
      </w:r>
      <w:r w:rsidRPr="002759CA">
        <w:rPr>
          <w:rStyle w:val="StyleUnderline"/>
          <w:highlight w:val="green"/>
        </w:rPr>
        <w:t xml:space="preserve">These areas are the need for </w:t>
      </w:r>
      <w:r w:rsidRPr="002759CA">
        <w:rPr>
          <w:rStyle w:val="Emphasis"/>
          <w:highlight w:val="green"/>
        </w:rPr>
        <w:t>effective, centralized leadership</w:t>
      </w:r>
      <w:r w:rsidRPr="002759CA">
        <w:rPr>
          <w:rStyle w:val="StyleUnderline"/>
          <w:highlight w:val="green"/>
        </w:rPr>
        <w:t xml:space="preserve"> and </w:t>
      </w:r>
      <w:r w:rsidRPr="002759CA">
        <w:rPr>
          <w:rStyle w:val="Emphasis"/>
          <w:highlight w:val="green"/>
        </w:rPr>
        <w:t>collaboration</w:t>
      </w:r>
      <w:r w:rsidRPr="002759CA">
        <w:rPr>
          <w:rStyle w:val="StyleUnderline"/>
          <w:highlight w:val="green"/>
        </w:rPr>
        <w:t xml:space="preserve"> </w:t>
      </w:r>
      <w:r w:rsidRPr="002759CA">
        <w:rPr>
          <w:rStyle w:val="Emphasis"/>
          <w:highlight w:val="green"/>
        </w:rPr>
        <w:t>and better use of available resources;</w:t>
      </w:r>
      <w:r w:rsidRPr="008E2488">
        <w:rPr>
          <w:rStyle w:val="StyleUnderline"/>
        </w:rPr>
        <w:t xml:space="preserve"> </w:t>
      </w:r>
      <w:r w:rsidRPr="002759CA">
        <w:rPr>
          <w:sz w:val="16"/>
        </w:rPr>
        <w:t xml:space="preserve">improved international system response; to counter the anti-vaccine movement and stress the threat from vaccine-preventable diseases; </w:t>
      </w:r>
      <w:r w:rsidRPr="002759CA">
        <w:rPr>
          <w:rStyle w:val="StyleUnderline"/>
          <w:highlight w:val="green"/>
        </w:rPr>
        <w:t>to bridge the gap between animal and human health</w:t>
      </w:r>
      <w:r w:rsidRPr="002759CA">
        <w:rPr>
          <w:sz w:val="16"/>
        </w:rPr>
        <w:t xml:space="preserve">; implementation of more uniform health screenings and travel education; </w:t>
      </w:r>
      <w:r w:rsidRPr="002759CA">
        <w:rPr>
          <w:rStyle w:val="StyleUnderline"/>
          <w:highlight w:val="green"/>
        </w:rPr>
        <w:t>improved</w:t>
      </w:r>
      <w:r w:rsidRPr="008E2488">
        <w:rPr>
          <w:rStyle w:val="StyleUnderline"/>
        </w:rPr>
        <w:t xml:space="preserve"> </w:t>
      </w:r>
      <w:r w:rsidRPr="002759CA">
        <w:rPr>
          <w:rStyle w:val="StyleUnderline"/>
          <w:highlight w:val="green"/>
        </w:rPr>
        <w:t>and</w:t>
      </w:r>
      <w:r w:rsidRPr="008E2488">
        <w:rPr>
          <w:rStyle w:val="StyleUnderline"/>
        </w:rPr>
        <w:t xml:space="preserve"> </w:t>
      </w:r>
      <w:r w:rsidRPr="002759CA">
        <w:rPr>
          <w:rStyle w:val="StyleUnderline"/>
          <w:highlight w:val="green"/>
        </w:rPr>
        <w:t>sustained</w:t>
      </w:r>
      <w:r w:rsidRPr="008E2488">
        <w:rPr>
          <w:rStyle w:val="StyleUnderline"/>
        </w:rPr>
        <w:t xml:space="preserve"> public health </w:t>
      </w:r>
      <w:r w:rsidRPr="002759CA">
        <w:rPr>
          <w:rStyle w:val="StyleUnderline"/>
          <w:highlight w:val="green"/>
        </w:rPr>
        <w:t>institutions and infrastructure</w:t>
      </w:r>
      <w:r w:rsidRPr="002759CA">
        <w:rPr>
          <w:sz w:val="16"/>
        </w:rPr>
        <w:t xml:space="preserve">; to respond effectively and in a timely way to disease outbreaks; to establish cultural competency in pandemic response; and to establish and expand the unique role of universities. </w:t>
      </w:r>
      <w:r w:rsidRPr="002759CA">
        <w:rPr>
          <w:rStyle w:val="StyleUnderline"/>
          <w:highlight w:val="green"/>
        </w:rPr>
        <w:t>Each problem</w:t>
      </w:r>
      <w:r w:rsidRPr="008E2488">
        <w:rPr>
          <w:rStyle w:val="StyleUnderline"/>
        </w:rPr>
        <w:t xml:space="preserve"> outlined </w:t>
      </w:r>
      <w:r w:rsidRPr="002759CA">
        <w:rPr>
          <w:rStyle w:val="StyleUnderline"/>
          <w:highlight w:val="green"/>
        </w:rPr>
        <w:t>in this paper is coupled</w:t>
      </w:r>
      <w:r w:rsidRPr="008E2488">
        <w:rPr>
          <w:rStyle w:val="StyleUnderline"/>
        </w:rPr>
        <w:t xml:space="preserve"> </w:t>
      </w:r>
      <w:r w:rsidRPr="002759CA">
        <w:rPr>
          <w:rStyle w:val="StyleUnderline"/>
          <w:highlight w:val="green"/>
        </w:rPr>
        <w:t>with action</w:t>
      </w:r>
      <w:r w:rsidRPr="008E2488">
        <w:rPr>
          <w:rStyle w:val="StyleUnderline"/>
        </w:rPr>
        <w:t xml:space="preserve"> items </w:t>
      </w:r>
      <w:r w:rsidRPr="002759CA">
        <w:rPr>
          <w:rStyle w:val="StyleUnderline"/>
          <w:highlight w:val="green"/>
        </w:rPr>
        <w:t xml:space="preserve">that </w:t>
      </w:r>
      <w:r w:rsidRPr="002759CA">
        <w:rPr>
          <w:rStyle w:val="Emphasis"/>
          <w:highlight w:val="green"/>
        </w:rPr>
        <w:t>will help close the gaps in disease preparedness and response</w:t>
      </w:r>
      <w:r w:rsidRPr="002759CA">
        <w:rPr>
          <w:sz w:val="16"/>
        </w:rPr>
        <w:t xml:space="preserve">. </w:t>
      </w:r>
    </w:p>
    <w:p w14:paraId="3782C678" w14:textId="77777777" w:rsidR="002324A3" w:rsidRDefault="002324A3" w:rsidP="002324A3">
      <w:pPr>
        <w:pStyle w:val="Heading4"/>
      </w:pPr>
      <w:r>
        <w:t>Cosmogenesis is inevitable</w:t>
      </w:r>
    </w:p>
    <w:p w14:paraId="2F04C635" w14:textId="77777777" w:rsidR="002324A3" w:rsidRPr="008F30F5" w:rsidRDefault="002324A3" w:rsidP="002324A3">
      <w:r w:rsidRPr="008F30F5">
        <w:rPr>
          <w:rStyle w:val="Style13ptBold"/>
        </w:rPr>
        <w:t>Merali 17 –</w:t>
      </w:r>
      <w:r>
        <w:t xml:space="preserve"> Dr. Zeeya Merali, PhD in Cosmology from Brown University, Master’s in Natural Sciences from the University of Cambridge, Freelance Journalist and Author Whose Work Has Appeared in Scientific American, Nature, New Scientist, and Discover, and on the BBC, “Scientists Want to Create a Universe in a Lab, And They Actually Could”, Futurism, 10-20, https://futurism.com/scientists-may-create-universe-actually-could</w:t>
      </w:r>
    </w:p>
    <w:p w14:paraId="6534A636" w14:textId="77777777" w:rsidR="002324A3" w:rsidRDefault="002324A3" w:rsidP="002324A3">
      <w:r>
        <w:t xml:space="preserve">Physicists aren’t often reprimanded for using risqué humour in their academic writings, but in 1991 that is exactly what happened to the cosmologist Andrei </w:t>
      </w:r>
      <w:r w:rsidRPr="005F1384">
        <w:rPr>
          <w:rStyle w:val="StyleUnderline"/>
          <w:highlight w:val="cyan"/>
        </w:rPr>
        <w:t>Linde</w:t>
      </w:r>
      <w:r>
        <w:t xml:space="preserve"> at Stanford University. He had submitted a draft article entitled ‘Hard Art of the Universe Creation’ to the journal Nuclear Physics B. In it, he </w:t>
      </w:r>
      <w:r w:rsidRPr="005F1384">
        <w:rPr>
          <w:rStyle w:val="StyleUnderline"/>
          <w:highlight w:val="cyan"/>
        </w:rPr>
        <w:t>outlined</w:t>
      </w:r>
      <w:r w:rsidRPr="00745BA1">
        <w:rPr>
          <w:rStyle w:val="StyleUnderline"/>
        </w:rPr>
        <w:t xml:space="preserve"> the possibility of </w:t>
      </w:r>
      <w:r w:rsidRPr="005F1384">
        <w:rPr>
          <w:rStyle w:val="StyleUnderline"/>
          <w:highlight w:val="cyan"/>
        </w:rPr>
        <w:t>creating a universe in a lab</w:t>
      </w:r>
      <w:r w:rsidRPr="00745BA1">
        <w:rPr>
          <w:rStyle w:val="StyleUnderline"/>
        </w:rPr>
        <w:t>oratory: a whole new cosmos that might one day evolve its own stars, planets and intelligent life</w:t>
      </w:r>
      <w:r>
        <w:t>. Near the end, Linde made a seemingly flippant suggestion that our Universe itself might have been knocked together by an alien ‘physicist hacker’. The paper’s referees objected to this ‘dirty joke’; religious people might be offended that scientists were aiming to steal the feat of universe-making out of the hands of God, they worried. Linde changed the paper’s title and abstract but held firm over the line that our Universe could have been made by an alien scientist. ‘I am not so sure that this is just a joke,’ he told me.</w:t>
      </w:r>
    </w:p>
    <w:p w14:paraId="2FD93FFB" w14:textId="77777777" w:rsidR="002324A3" w:rsidRDefault="002324A3" w:rsidP="002324A3">
      <w:r>
        <w:t xml:space="preserve">Fast-forward a quarter of a century, and the </w:t>
      </w:r>
      <w:r w:rsidRPr="00745BA1">
        <w:rPr>
          <w:rStyle w:val="StyleUnderline"/>
        </w:rPr>
        <w:t xml:space="preserve">notion of universe-making – or </w:t>
      </w:r>
      <w:r w:rsidRPr="005F1384">
        <w:rPr>
          <w:rStyle w:val="StyleUnderline"/>
          <w:highlight w:val="cyan"/>
        </w:rPr>
        <w:t>‘cosmogenesis’</w:t>
      </w:r>
      <w:r>
        <w:t xml:space="preserve"> as I dub it – </w:t>
      </w:r>
      <w:r w:rsidRPr="005F1384">
        <w:rPr>
          <w:rStyle w:val="StyleUnderline"/>
          <w:highlight w:val="cyan"/>
        </w:rPr>
        <w:t>seems less comical than ever</w:t>
      </w:r>
      <w:r>
        <w:t xml:space="preserve">. I’ve travelled the world talking to </w:t>
      </w:r>
      <w:r w:rsidRPr="005F1384">
        <w:rPr>
          <w:rStyle w:val="StyleUnderline"/>
          <w:highlight w:val="cyan"/>
        </w:rPr>
        <w:t>physicists</w:t>
      </w:r>
      <w:r>
        <w:t xml:space="preserve"> who </w:t>
      </w:r>
      <w:r w:rsidRPr="005F1384">
        <w:rPr>
          <w:rStyle w:val="StyleUnderline"/>
          <w:highlight w:val="cyan"/>
        </w:rPr>
        <w:t>take the concept seriously, and</w:t>
      </w:r>
      <w:r>
        <w:t xml:space="preserve"> who </w:t>
      </w:r>
      <w:r w:rsidRPr="005F1384">
        <w:rPr>
          <w:rStyle w:val="StyleUnderline"/>
          <w:highlight w:val="cyan"/>
        </w:rPr>
        <w:t>have</w:t>
      </w:r>
      <w:r>
        <w:t xml:space="preserve"> even </w:t>
      </w:r>
      <w:r w:rsidRPr="005F1384">
        <w:rPr>
          <w:rStyle w:val="StyleUnderline"/>
          <w:highlight w:val="cyan"/>
        </w:rPr>
        <w:t>sketched</w:t>
      </w:r>
      <w:r w:rsidRPr="00745BA1">
        <w:rPr>
          <w:rStyle w:val="StyleUnderline"/>
        </w:rPr>
        <w:t xml:space="preserve"> out</w:t>
      </w:r>
      <w:r>
        <w:t xml:space="preserve"> rough </w:t>
      </w:r>
      <w:r w:rsidRPr="005F1384">
        <w:rPr>
          <w:rStyle w:val="StyleUnderline"/>
          <w:highlight w:val="cyan"/>
        </w:rPr>
        <w:t>blueprints</w:t>
      </w:r>
      <w:r w:rsidRPr="00745BA1">
        <w:rPr>
          <w:rStyle w:val="StyleUnderline"/>
        </w:rPr>
        <w:t xml:space="preserve"> for how humanity might one day achieve it</w:t>
      </w:r>
      <w:r>
        <w:t>. Linde’s referees might have been right to be concerned, but they were asking the wrong questions. The issue is not who might be offended by cosmogenesis, but what would happen if it were truly possible. How would we handle the theological implications? What moral responsibilities would come with fallible humans taking on the role of cosmic creators?</w:t>
      </w:r>
    </w:p>
    <w:p w14:paraId="3C785C45" w14:textId="77777777" w:rsidR="002324A3" w:rsidRPr="008F30F5" w:rsidRDefault="002324A3" w:rsidP="002324A3">
      <w:r>
        <w:t xml:space="preserve">Theoretical physicists have grappled for years with related questions as part of their considerations of how our own Universe began. In the 1980s, the cosmologist Alex </w:t>
      </w:r>
      <w:r w:rsidRPr="00745BA1">
        <w:rPr>
          <w:rStyle w:val="StyleUnderline"/>
        </w:rPr>
        <w:t>Vilenkin at Tufts</w:t>
      </w:r>
      <w:r>
        <w:t xml:space="preserve"> University in Massachusetts </w:t>
      </w:r>
      <w:r w:rsidRPr="00745BA1">
        <w:rPr>
          <w:rStyle w:val="StyleUnderline"/>
        </w:rPr>
        <w:t>came up with a mechanism through which the laws of quantum mechanics could have generated an inflating universe from a state in which there was no time, no space and no matter. There’s an established principle in quantum theory that pairs of particles can spontaneously, momentarily pop out of empty space</w:t>
      </w:r>
      <w:r>
        <w:t xml:space="preserve">. Vilenkin took this notion a step further, arguing that </w:t>
      </w:r>
      <w:r w:rsidRPr="005F1384">
        <w:rPr>
          <w:rStyle w:val="StyleUnderline"/>
          <w:highlight w:val="cyan"/>
        </w:rPr>
        <w:t>quantum rules</w:t>
      </w:r>
      <w:r w:rsidRPr="00745BA1">
        <w:rPr>
          <w:rStyle w:val="StyleUnderline"/>
        </w:rPr>
        <w:t xml:space="preserve"> could also </w:t>
      </w:r>
      <w:r w:rsidRPr="005F1384">
        <w:rPr>
          <w:rStyle w:val="StyleUnderline"/>
          <w:highlight w:val="cyan"/>
        </w:rPr>
        <w:t>enable a</w:t>
      </w:r>
      <w:r w:rsidRPr="00745BA1">
        <w:rPr>
          <w:rStyle w:val="StyleUnderline"/>
        </w:rPr>
        <w:t xml:space="preserve"> minuscule </w:t>
      </w:r>
      <w:r w:rsidRPr="005F1384">
        <w:rPr>
          <w:rStyle w:val="StyleUnderline"/>
          <w:highlight w:val="cyan"/>
        </w:rPr>
        <w:t>bubble</w:t>
      </w:r>
      <w:r w:rsidRPr="00745BA1">
        <w:rPr>
          <w:rStyle w:val="StyleUnderline"/>
        </w:rPr>
        <w:t xml:space="preserve"> of space itself </w:t>
      </w:r>
      <w:r w:rsidRPr="005F1384">
        <w:rPr>
          <w:rStyle w:val="StyleUnderline"/>
          <w:highlight w:val="cyan"/>
        </w:rPr>
        <w:t>to burst</w:t>
      </w:r>
      <w:r w:rsidRPr="00745BA1">
        <w:rPr>
          <w:rStyle w:val="StyleUnderline"/>
        </w:rPr>
        <w:t xml:space="preserve"> into being </w:t>
      </w:r>
      <w:r w:rsidRPr="005F1384">
        <w:rPr>
          <w:rStyle w:val="StyleUnderline"/>
          <w:highlight w:val="cyan"/>
        </w:rPr>
        <w:t>from nothing</w:t>
      </w:r>
      <w:r w:rsidRPr="00745BA1">
        <w:rPr>
          <w:rStyle w:val="StyleUnderline"/>
        </w:rPr>
        <w:t xml:space="preserve">, with the </w:t>
      </w:r>
      <w:r w:rsidRPr="00745BA1">
        <w:rPr>
          <w:rStyle w:val="StyleUnderline"/>
        </w:rPr>
        <w:lastRenderedPageBreak/>
        <w:t xml:space="preserve">impetus </w:t>
      </w:r>
      <w:r w:rsidRPr="005F1384">
        <w:rPr>
          <w:rStyle w:val="StyleUnderline"/>
          <w:highlight w:val="cyan"/>
        </w:rPr>
        <w:t>to</w:t>
      </w:r>
      <w:r w:rsidRPr="00745BA1">
        <w:rPr>
          <w:rStyle w:val="StyleUnderline"/>
        </w:rPr>
        <w:t xml:space="preserve"> then </w:t>
      </w:r>
      <w:r w:rsidRPr="005F1384">
        <w:rPr>
          <w:rStyle w:val="StyleUnderline"/>
          <w:highlight w:val="cyan"/>
        </w:rPr>
        <w:t>inflate to astronomical scales</w:t>
      </w:r>
      <w:r>
        <w:t>. Our cosmos could thus have been burped into being by the laws of physics alone. To Vilenkin, this result put an end to the question of what came before the Big Bang: nothing. Many cosmologists have made peace with the notion of a universe without a prime mover, divine or otherwise.</w:t>
      </w:r>
    </w:p>
    <w:p w14:paraId="7078A5F8" w14:textId="77777777" w:rsidR="002324A3" w:rsidRDefault="002324A3" w:rsidP="002324A3"/>
    <w:p w14:paraId="5F84124E" w14:textId="77777777" w:rsidR="002324A3" w:rsidRPr="009C61FD" w:rsidRDefault="002324A3" w:rsidP="002324A3">
      <w:pPr>
        <w:pStyle w:val="Heading4"/>
      </w:pPr>
      <w:r>
        <w:t xml:space="preserve">That causes </w:t>
      </w:r>
      <w:r>
        <w:rPr>
          <w:u w:val="single"/>
        </w:rPr>
        <w:t>infinite</w:t>
      </w:r>
      <w:r>
        <w:t xml:space="preserve"> suffering</w:t>
      </w:r>
    </w:p>
    <w:p w14:paraId="68BF13E0" w14:textId="77777777" w:rsidR="002324A3" w:rsidRDefault="002324A3" w:rsidP="002324A3">
      <w:r w:rsidRPr="00A80336">
        <w:rPr>
          <w:rStyle w:val="Style13ptBold"/>
        </w:rPr>
        <w:t>Tomasik 1</w:t>
      </w:r>
      <w:r>
        <w:rPr>
          <w:rStyle w:val="Style13ptBold"/>
        </w:rPr>
        <w:t>7</w:t>
      </w:r>
      <w:r w:rsidRPr="00A80336">
        <w:rPr>
          <w:rStyle w:val="Style13ptBold"/>
        </w:rPr>
        <w:t xml:space="preserve"> –</w:t>
      </w:r>
      <w:r>
        <w:t xml:space="preserve"> Brian Tomasik, Researcher, Cofounder and Advisor at the Foundational Research Institute, BS in Computer Science from Swarthmore College, Former Research Assistant at the University of Pennsylvania, Former Software Development Engineer II at Microsoft, “Lab Universes: Creating Infinite Suffering”, Essays on Reducing Suffering, 6-16, https://reducing-suffering.org/lab-universes-creating-infinite-suffering/</w:t>
      </w:r>
    </w:p>
    <w:p w14:paraId="056A548A" w14:textId="77777777" w:rsidR="002324A3" w:rsidRPr="009C61FD" w:rsidRDefault="002324A3" w:rsidP="002324A3">
      <w:pPr>
        <w:rPr>
          <w:sz w:val="16"/>
        </w:rPr>
      </w:pPr>
      <w:r w:rsidRPr="009C61FD">
        <w:rPr>
          <w:sz w:val="16"/>
        </w:rPr>
        <w:t>Background on lab universes</w:t>
      </w:r>
    </w:p>
    <w:p w14:paraId="5B39F5A4" w14:textId="77777777" w:rsidR="002324A3" w:rsidRPr="009C61FD" w:rsidRDefault="002324A3" w:rsidP="002324A3">
      <w:pPr>
        <w:rPr>
          <w:sz w:val="16"/>
        </w:rPr>
      </w:pPr>
      <w:r w:rsidRPr="009C61FD">
        <w:rPr>
          <w:sz w:val="16"/>
        </w:rPr>
        <w:t xml:space="preserve">Some </w:t>
      </w:r>
      <w:r w:rsidRPr="00092DD4">
        <w:rPr>
          <w:rStyle w:val="StyleUnderline"/>
          <w:highlight w:val="cyan"/>
        </w:rPr>
        <w:t>physical theories predict</w:t>
      </w:r>
      <w:r w:rsidRPr="00120A8E">
        <w:rPr>
          <w:rStyle w:val="StyleUnderline"/>
        </w:rPr>
        <w:t xml:space="preserve"> that </w:t>
      </w:r>
      <w:r w:rsidRPr="00092DD4">
        <w:rPr>
          <w:rStyle w:val="StyleUnderline"/>
          <w:highlight w:val="cyan"/>
        </w:rPr>
        <w:t>it may be possible to create</w:t>
      </w:r>
      <w:r w:rsidRPr="00120A8E">
        <w:rPr>
          <w:rStyle w:val="StyleUnderline"/>
        </w:rPr>
        <w:t xml:space="preserve"> new, </w:t>
      </w:r>
      <w:r w:rsidRPr="00092DD4">
        <w:rPr>
          <w:rStyle w:val="StyleUnderline"/>
          <w:highlight w:val="cyan"/>
        </w:rPr>
        <w:t>"baby" universes</w:t>
      </w:r>
      <w:r w:rsidRPr="00120A8E">
        <w:rPr>
          <w:rStyle w:val="StyleUnderline"/>
        </w:rPr>
        <w:t xml:space="preserve"> out of a small amount of matter</w:t>
      </w:r>
      <w:r w:rsidRPr="009C61FD">
        <w:rPr>
          <w:sz w:val="16"/>
        </w:rPr>
        <w:t>. Technical reviews of the topic can be found in Stefano Ansoldi and Eduardo I. Guendelman, "Child Universes in the Laboratory," and Gordon McCabe, "How to Create a Universe." Popular-level introductions include the following:A Swarm of Ancient Stars - GPN-2000-000930</w:t>
      </w:r>
    </w:p>
    <w:p w14:paraId="599187AB" w14:textId="77777777" w:rsidR="002324A3" w:rsidRPr="009C61FD" w:rsidRDefault="002324A3" w:rsidP="002324A3">
      <w:pPr>
        <w:rPr>
          <w:sz w:val="16"/>
        </w:rPr>
      </w:pPr>
      <w:r w:rsidRPr="009C61FD">
        <w:rPr>
          <w:sz w:val="16"/>
        </w:rPr>
        <w:t>--Jim Holt, "The Big Lab Experiment," Slate, 2004</w:t>
      </w:r>
    </w:p>
    <w:p w14:paraId="3F0E84F6" w14:textId="77777777" w:rsidR="002324A3" w:rsidRPr="009C61FD" w:rsidRDefault="002324A3" w:rsidP="002324A3">
      <w:pPr>
        <w:rPr>
          <w:sz w:val="16"/>
        </w:rPr>
      </w:pPr>
      <w:r w:rsidRPr="009C61FD">
        <w:rPr>
          <w:sz w:val="16"/>
        </w:rPr>
        <w:t>--Zeeya Merali, "Create Your Own Universe," New Scientist, 2006</w:t>
      </w:r>
    </w:p>
    <w:p w14:paraId="2B0FA30A" w14:textId="77777777" w:rsidR="002324A3" w:rsidRPr="009C61FD" w:rsidRDefault="002324A3" w:rsidP="002324A3">
      <w:pPr>
        <w:rPr>
          <w:sz w:val="16"/>
        </w:rPr>
      </w:pPr>
      <w:r w:rsidRPr="009C61FD">
        <w:rPr>
          <w:sz w:val="16"/>
        </w:rPr>
        <w:t>--Robert Krulwich, "Build Your Own Universe," NPR, 2006.</w:t>
      </w:r>
    </w:p>
    <w:p w14:paraId="11EE9007" w14:textId="77777777" w:rsidR="002324A3" w:rsidRPr="009C61FD" w:rsidRDefault="002324A3" w:rsidP="002324A3">
      <w:pPr>
        <w:rPr>
          <w:sz w:val="16"/>
        </w:rPr>
      </w:pPr>
      <w:r w:rsidRPr="009C61FD">
        <w:rPr>
          <w:sz w:val="16"/>
        </w:rPr>
        <w:t>McCabe explained the concept clearly (p. 6):</w:t>
      </w:r>
    </w:p>
    <w:p w14:paraId="08180469" w14:textId="77777777" w:rsidR="002324A3" w:rsidRPr="009C61FD" w:rsidRDefault="002324A3" w:rsidP="002324A3">
      <w:pPr>
        <w:ind w:left="720"/>
        <w:rPr>
          <w:sz w:val="16"/>
        </w:rPr>
      </w:pPr>
      <w:r w:rsidRPr="009C61FD">
        <w:rPr>
          <w:sz w:val="16"/>
        </w:rPr>
        <w:t xml:space="preserve">Now, one of the most intriguing possibilities opened up by inflation, is the possible creation of a universe 'in a laboratory'. </w:t>
      </w:r>
      <w:r w:rsidRPr="009C61FD">
        <w:rPr>
          <w:rStyle w:val="StyleUnderline"/>
        </w:rPr>
        <w:t xml:space="preserve">Creation </w:t>
      </w:r>
      <w:r w:rsidRPr="00092DD4">
        <w:rPr>
          <w:rStyle w:val="StyleUnderline"/>
          <w:highlight w:val="cyan"/>
        </w:rPr>
        <w:t>in a lab</w:t>
      </w:r>
      <w:r w:rsidRPr="009C61FD">
        <w:rPr>
          <w:rStyle w:val="StyleUnderline"/>
        </w:rPr>
        <w:t>oratory is taken to mean the creation of a physical universe, by design, using the 'artificial' means available to an intelligent species. It is the ability of inflation to maintain a constant energy density, in combination with a period of exponential expansion</w:t>
      </w:r>
      <w:r w:rsidRPr="009C61FD">
        <w:rPr>
          <w:sz w:val="16"/>
        </w:rPr>
        <w:t xml:space="preserve">, which is the key to these laboratory creation scenarios. </w:t>
      </w:r>
      <w:r w:rsidRPr="00092DD4">
        <w:rPr>
          <w:rStyle w:val="StyleUnderline"/>
          <w:highlight w:val="cyan"/>
        </w:rPr>
        <w:t>The idea is to</w:t>
      </w:r>
      <w:r w:rsidRPr="009C61FD">
        <w:rPr>
          <w:rStyle w:val="StyleUnderline"/>
        </w:rPr>
        <w:t xml:space="preserve"> use a small amount of matter in the laboratory, and </w:t>
      </w:r>
      <w:r w:rsidRPr="00092DD4">
        <w:rPr>
          <w:rStyle w:val="StyleUnderline"/>
          <w:highlight w:val="cyan"/>
        </w:rPr>
        <w:t>induce</w:t>
      </w:r>
      <w:r w:rsidRPr="009C61FD">
        <w:rPr>
          <w:rStyle w:val="StyleUnderline"/>
        </w:rPr>
        <w:t xml:space="preserve"> it to undergo </w:t>
      </w:r>
      <w:r w:rsidRPr="00092DD4">
        <w:rPr>
          <w:rStyle w:val="StyleUnderline"/>
          <w:highlight w:val="cyan"/>
        </w:rPr>
        <w:t>inflation</w:t>
      </w:r>
      <w:r w:rsidRPr="009C61FD">
        <w:rPr>
          <w:rStyle w:val="StyleUnderline"/>
        </w:rPr>
        <w:t xml:space="preserve"> until its volume is comparable to that of our own observable universe</w:t>
      </w:r>
      <w:r w:rsidRPr="009C61FD">
        <w:rPr>
          <w:sz w:val="16"/>
        </w:rPr>
        <w:t>. The energy density of the inflating region remains constant, and because it becomes the energy density of a huge region, the inflating region acquires a huge total (non-gravitational) energy.</w:t>
      </w:r>
    </w:p>
    <w:p w14:paraId="1C6DD589" w14:textId="77777777" w:rsidR="002324A3" w:rsidRPr="009C61FD" w:rsidRDefault="002324A3" w:rsidP="002324A3">
      <w:pPr>
        <w:rPr>
          <w:sz w:val="16"/>
        </w:rPr>
      </w:pPr>
      <w:r w:rsidRPr="009C61FD">
        <w:rPr>
          <w:sz w:val="16"/>
        </w:rPr>
        <w:t>Andrei Linde, one of the founders of inflationary cosmology, put it this way (p. 8):</w:t>
      </w:r>
    </w:p>
    <w:p w14:paraId="3CA5B4BF" w14:textId="77777777" w:rsidR="002324A3" w:rsidRPr="009C61FD" w:rsidRDefault="002324A3" w:rsidP="002324A3">
      <w:pPr>
        <w:ind w:left="720"/>
        <w:rPr>
          <w:rStyle w:val="StyleUnderline"/>
        </w:rPr>
      </w:pPr>
      <w:r w:rsidRPr="009C61FD">
        <w:rPr>
          <w:sz w:val="16"/>
        </w:rPr>
        <w:t xml:space="preserve">Indeed, </w:t>
      </w:r>
      <w:r w:rsidRPr="009C61FD">
        <w:rPr>
          <w:rStyle w:val="StyleUnderline"/>
        </w:rPr>
        <w:t xml:space="preserve">one may need to have </w:t>
      </w:r>
      <w:r w:rsidRPr="00092DD4">
        <w:rPr>
          <w:rStyle w:val="Emphasis"/>
          <w:highlight w:val="cyan"/>
        </w:rPr>
        <w:t>only a milligram of matter</w:t>
      </w:r>
      <w:r w:rsidRPr="009C61FD">
        <w:rPr>
          <w:rStyle w:val="StyleUnderline"/>
        </w:rPr>
        <w:t xml:space="preserve"> in a vacuum-like exponentially expanding state, </w:t>
      </w:r>
      <w:r w:rsidRPr="00092DD4">
        <w:rPr>
          <w:rStyle w:val="StyleUnderline"/>
          <w:highlight w:val="cyan"/>
        </w:rPr>
        <w:t>and</w:t>
      </w:r>
      <w:r w:rsidRPr="009C61FD">
        <w:rPr>
          <w:rStyle w:val="StyleUnderline"/>
        </w:rPr>
        <w:t xml:space="preserve"> then</w:t>
      </w:r>
      <w:r w:rsidRPr="009C61FD">
        <w:rPr>
          <w:sz w:val="16"/>
        </w:rPr>
        <w:t xml:space="preserve"> the process of </w:t>
      </w:r>
      <w:r w:rsidRPr="00092DD4">
        <w:rPr>
          <w:rStyle w:val="StyleUnderline"/>
          <w:highlight w:val="cyan"/>
        </w:rPr>
        <w:t>self-reproduction will create</w:t>
      </w:r>
      <w:r w:rsidRPr="009C61FD">
        <w:rPr>
          <w:rStyle w:val="StyleUnderline"/>
        </w:rPr>
        <w:t xml:space="preserve"> from this matter </w:t>
      </w:r>
      <w:r w:rsidRPr="00092DD4">
        <w:rPr>
          <w:rStyle w:val="StyleUnderline"/>
          <w:highlight w:val="cyan"/>
        </w:rPr>
        <w:t xml:space="preserve">not one universe but </w:t>
      </w:r>
      <w:r w:rsidRPr="00092DD4">
        <w:rPr>
          <w:rStyle w:val="Emphasis"/>
          <w:highlight w:val="cyan"/>
        </w:rPr>
        <w:t>infinitely many</w:t>
      </w:r>
      <w:r w:rsidRPr="00092DD4">
        <w:rPr>
          <w:rStyle w:val="StyleUnderline"/>
          <w:highlight w:val="cyan"/>
        </w:rPr>
        <w:t>!</w:t>
      </w:r>
    </w:p>
    <w:p w14:paraId="3C13E445" w14:textId="77777777" w:rsidR="002324A3" w:rsidRPr="009C61FD" w:rsidRDefault="002324A3" w:rsidP="002324A3">
      <w:pPr>
        <w:rPr>
          <w:sz w:val="16"/>
        </w:rPr>
      </w:pPr>
      <w:r w:rsidRPr="009C61FD">
        <w:rPr>
          <w:sz w:val="16"/>
        </w:rPr>
        <w:t>Another pioneer of inflation is Alan Guth, the subject of a 1987 New York Times article:</w:t>
      </w:r>
    </w:p>
    <w:p w14:paraId="6228FF95" w14:textId="77777777" w:rsidR="002324A3" w:rsidRPr="009C61FD" w:rsidRDefault="002324A3" w:rsidP="002324A3">
      <w:pPr>
        <w:ind w:left="720"/>
        <w:rPr>
          <w:sz w:val="16"/>
        </w:rPr>
      </w:pPr>
      <w:r w:rsidRPr="009C61FD">
        <w:rPr>
          <w:sz w:val="16"/>
        </w:rPr>
        <w:t>PHYSICISTS often probe the workings of nature on a cosmic scale, but Prof. Alan H. Guth and his colleagues at the Massachusetts Institute of Technology may have set themselves the ultimate research goal. They are seeking a mechanism by which humans might create a new universe from scratch.</w:t>
      </w:r>
    </w:p>
    <w:p w14:paraId="59E1F322" w14:textId="77777777" w:rsidR="002324A3" w:rsidRPr="009C61FD" w:rsidRDefault="002324A3" w:rsidP="002324A3">
      <w:pPr>
        <w:ind w:left="720"/>
        <w:rPr>
          <w:sz w:val="16"/>
        </w:rPr>
      </w:pPr>
      <w:r w:rsidRPr="009C61FD">
        <w:rPr>
          <w:rStyle w:val="StyleUnderline"/>
        </w:rPr>
        <w:t>Outrageous though such a notion may be, Dr. Guth and his collaborators are perfectly serious about their investigation</w:t>
      </w:r>
      <w:r w:rsidRPr="009C61FD">
        <w:rPr>
          <w:sz w:val="16"/>
        </w:rPr>
        <w:t xml:space="preserve">. "Ten years ago, we couldn't even have posed the question of whether a man-made universe would be possible," he said. "But </w:t>
      </w:r>
      <w:r w:rsidRPr="009C61FD">
        <w:rPr>
          <w:rStyle w:val="StyleUnderline"/>
        </w:rPr>
        <w:t>physics has progressed a long way</w:t>
      </w:r>
      <w:r w:rsidRPr="009C61FD">
        <w:rPr>
          <w:sz w:val="16"/>
        </w:rPr>
        <w:t xml:space="preserve"> since then, and today we can ask this and related questions in the real hope of finding scientifically testable answers. We are working in a new and exciting environment."</w:t>
      </w:r>
    </w:p>
    <w:p w14:paraId="4C3950CB" w14:textId="77777777" w:rsidR="002324A3" w:rsidRPr="009C61FD" w:rsidRDefault="002324A3" w:rsidP="002324A3">
      <w:pPr>
        <w:rPr>
          <w:sz w:val="16"/>
        </w:rPr>
      </w:pPr>
      <w:r w:rsidRPr="009C61FD">
        <w:rPr>
          <w:sz w:val="16"/>
        </w:rPr>
        <w:lastRenderedPageBreak/>
        <w:t>In his 1997 book, The Inflationary Universe (pp. 268-69), Guth wrote:</w:t>
      </w:r>
    </w:p>
    <w:p w14:paraId="4DDD55BC" w14:textId="77777777" w:rsidR="002324A3" w:rsidRPr="009C61FD" w:rsidRDefault="002324A3" w:rsidP="002324A3">
      <w:pPr>
        <w:ind w:left="720"/>
        <w:rPr>
          <w:sz w:val="16"/>
        </w:rPr>
      </w:pPr>
      <w:r w:rsidRPr="009C61FD">
        <w:rPr>
          <w:sz w:val="16"/>
        </w:rPr>
        <w:t>To put the story in perspective, one should remember that the process of eternal inflation [postulated by the theory of the self-reproducing inflationary universe ...] leads to an exponential increase in the number of pocket universes on time scales as short as 10-37 seconds. Since the time needed for the development of a super-advanced civilization is measured in billions of years or more, there appears to be no chance that laboratory production of universes could compete with the "natural" process of eternal inflation.</w:t>
      </w:r>
    </w:p>
    <w:p w14:paraId="3F2EECE8" w14:textId="77777777" w:rsidR="002324A3" w:rsidRPr="009C61FD" w:rsidRDefault="002324A3" w:rsidP="002324A3">
      <w:pPr>
        <w:ind w:left="720"/>
        <w:rPr>
          <w:sz w:val="16"/>
        </w:rPr>
      </w:pPr>
      <w:r w:rsidRPr="009C61FD">
        <w:rPr>
          <w:sz w:val="16"/>
        </w:rPr>
        <w:t>On the other hand, a child universe created in a laboratory by a super-advanced civilization would set into motion its own progression of eternal inflation. Could the super-advanced civilization find a way to enhance its efficiency? We may have to wait a few billion years to find out.</w:t>
      </w:r>
    </w:p>
    <w:p w14:paraId="0643516F" w14:textId="77777777" w:rsidR="002324A3" w:rsidRPr="009C61FD" w:rsidRDefault="002324A3" w:rsidP="002324A3">
      <w:pPr>
        <w:rPr>
          <w:sz w:val="16"/>
        </w:rPr>
      </w:pPr>
      <w:r w:rsidRPr="009C61FD">
        <w:rPr>
          <w:sz w:val="16"/>
        </w:rPr>
        <w:t>Infinite suffering</w:t>
      </w:r>
    </w:p>
    <w:p w14:paraId="5F97B7EF" w14:textId="77777777" w:rsidR="002324A3" w:rsidRDefault="002324A3" w:rsidP="002324A3">
      <w:pPr>
        <w:rPr>
          <w:sz w:val="16"/>
        </w:rPr>
      </w:pPr>
      <w:r w:rsidRPr="009C61FD">
        <w:rPr>
          <w:rStyle w:val="StyleUnderline"/>
        </w:rPr>
        <w:t xml:space="preserve">Starting a chain of eternal inflation in the laboratory would produce </w:t>
      </w:r>
      <w:r w:rsidRPr="009C61FD">
        <w:rPr>
          <w:rStyle w:val="Emphasis"/>
        </w:rPr>
        <w:t>infinitely many new universes</w:t>
      </w:r>
      <w:r w:rsidRPr="009C61FD">
        <w:rPr>
          <w:rStyle w:val="StyleUnderline"/>
        </w:rPr>
        <w:t xml:space="preserve">. But </w:t>
      </w:r>
      <w:r w:rsidRPr="009C61FD">
        <w:rPr>
          <w:rStyle w:val="Emphasis"/>
        </w:rPr>
        <w:t>what types</w:t>
      </w:r>
      <w:r w:rsidRPr="009C61FD">
        <w:rPr>
          <w:rStyle w:val="StyleUnderline"/>
        </w:rPr>
        <w:t xml:space="preserve"> of universes would emerge?</w:t>
      </w:r>
      <w:r w:rsidRPr="009C61FD">
        <w:rPr>
          <w:sz w:val="16"/>
        </w:rPr>
        <w:t xml:space="preserve"> Suppose we assume -- as do Jaume Garriga and Alex Vilenkin in their 2001 article "Many worlds in one" -- that there are only finitely many possible universe histories of a particular duration (say, 13.7 billion years, the age of our universe); call these "histories" for short. The existence of infinitely many universes needn't, in general, imply the existence of all possible histories. As Alex Vilenkin notes in his 2006 book Many Worlds in One, the sequence 1, 3, 5, 7, ... contains infinitely many integers but doesn't contain all possible integers, and one might imagine an analogous situation for universe histories (p. 114). However, </w:t>
      </w:r>
      <w:r w:rsidRPr="00092DD4">
        <w:rPr>
          <w:rStyle w:val="StyleUnderline"/>
          <w:highlight w:val="cyan"/>
        </w:rPr>
        <w:t>because</w:t>
      </w:r>
      <w:r w:rsidRPr="009C61FD">
        <w:rPr>
          <w:rStyle w:val="StyleUnderline"/>
        </w:rPr>
        <w:t xml:space="preserve"> "the </w:t>
      </w:r>
      <w:r w:rsidRPr="00092DD4">
        <w:rPr>
          <w:rStyle w:val="StyleUnderline"/>
          <w:highlight w:val="cyan"/>
        </w:rPr>
        <w:t>initial conditions</w:t>
      </w:r>
      <w:r w:rsidRPr="009C61FD">
        <w:rPr>
          <w:rStyle w:val="StyleUnderline"/>
        </w:rPr>
        <w:t xml:space="preserve"> at the big bang </w:t>
      </w:r>
      <w:r w:rsidRPr="00092DD4">
        <w:rPr>
          <w:rStyle w:val="StyleUnderline"/>
          <w:highlight w:val="cyan"/>
        </w:rPr>
        <w:t>are set by random</w:t>
      </w:r>
      <w:r w:rsidRPr="009C61FD">
        <w:rPr>
          <w:rStyle w:val="StyleUnderline"/>
        </w:rPr>
        <w:t xml:space="preserve"> quantum </w:t>
      </w:r>
      <w:r w:rsidRPr="00092DD4">
        <w:rPr>
          <w:rStyle w:val="StyleUnderline"/>
          <w:highlight w:val="cyan"/>
        </w:rPr>
        <w:t>processes</w:t>
      </w:r>
      <w:r w:rsidRPr="009C61FD">
        <w:rPr>
          <w:rStyle w:val="StyleUnderline"/>
        </w:rPr>
        <w:t xml:space="preserve"> during inflation"</w:t>
      </w:r>
      <w:r w:rsidRPr="009C61FD">
        <w:rPr>
          <w:sz w:val="16"/>
        </w:rPr>
        <w:t xml:space="preserve"> (p. 114), </w:t>
      </w:r>
      <w:r w:rsidRPr="009C61FD">
        <w:rPr>
          <w:rStyle w:val="StyleUnderline"/>
        </w:rPr>
        <w:t xml:space="preserve">the theory of inflation does imply that </w:t>
      </w:r>
      <w:r w:rsidRPr="00092DD4">
        <w:rPr>
          <w:rStyle w:val="StyleUnderline"/>
          <w:highlight w:val="cyan"/>
        </w:rPr>
        <w:t xml:space="preserve">lab universes would instantiate </w:t>
      </w:r>
      <w:r w:rsidRPr="00092DD4">
        <w:rPr>
          <w:rStyle w:val="Emphasis"/>
          <w:highlight w:val="cyan"/>
        </w:rPr>
        <w:t>all possible histories</w:t>
      </w:r>
      <w:r w:rsidRPr="00092DD4">
        <w:rPr>
          <w:rStyle w:val="StyleUnderline"/>
          <w:highlight w:val="cyan"/>
        </w:rPr>
        <w:t xml:space="preserve"> </w:t>
      </w:r>
      <w:r w:rsidRPr="00092DD4">
        <w:rPr>
          <w:rStyle w:val="Emphasis"/>
          <w:highlight w:val="cyan"/>
        </w:rPr>
        <w:t>infinitely many times</w:t>
      </w:r>
      <w:r w:rsidRPr="00092DD4">
        <w:rPr>
          <w:rStyle w:val="StyleUnderline"/>
          <w:highlight w:val="cyan"/>
        </w:rPr>
        <w:t xml:space="preserve"> (with probability </w:t>
      </w:r>
      <w:r w:rsidRPr="00092DD4">
        <w:rPr>
          <w:rStyle w:val="Emphasis"/>
          <w:highlight w:val="cyan"/>
        </w:rPr>
        <w:t>one</w:t>
      </w:r>
      <w:r w:rsidRPr="00092DD4">
        <w:t xml:space="preserve"> </w:t>
      </w:r>
      <w:r w:rsidRPr="009C61FD">
        <w:rPr>
          <w:sz w:val="16"/>
        </w:rPr>
        <w:t xml:space="preserve">-- see the second Borel-Cantelli lemma). </w:t>
      </w:r>
      <w:r w:rsidRPr="00B6211A">
        <w:rPr>
          <w:rStyle w:val="StyleUnderline"/>
          <w:highlight w:val="cyan"/>
        </w:rPr>
        <w:t>This would</w:t>
      </w:r>
      <w:r w:rsidRPr="009C61FD">
        <w:rPr>
          <w:sz w:val="16"/>
        </w:rPr>
        <w:t xml:space="preserve">, of course, </w:t>
      </w:r>
      <w:r w:rsidRPr="00B6211A">
        <w:rPr>
          <w:rStyle w:val="StyleUnderline"/>
          <w:highlight w:val="cyan"/>
        </w:rPr>
        <w:t xml:space="preserve">include </w:t>
      </w:r>
      <w:r w:rsidRPr="00B6211A">
        <w:rPr>
          <w:rStyle w:val="Emphasis"/>
          <w:sz w:val="24"/>
          <w:highlight w:val="cyan"/>
        </w:rPr>
        <w:t>infinite</w:t>
      </w:r>
      <w:r w:rsidRPr="009C61FD">
        <w:rPr>
          <w:rStyle w:val="Emphasis"/>
          <w:sz w:val="24"/>
        </w:rPr>
        <w:t xml:space="preserve">ly many </w:t>
      </w:r>
      <w:r w:rsidRPr="00B6211A">
        <w:rPr>
          <w:rStyle w:val="Emphasis"/>
          <w:sz w:val="24"/>
          <w:highlight w:val="cyan"/>
        </w:rPr>
        <w:t>replications of</w:t>
      </w:r>
      <w:r w:rsidRPr="009C61FD">
        <w:rPr>
          <w:rStyle w:val="Emphasis"/>
          <w:sz w:val="24"/>
        </w:rPr>
        <w:t xml:space="preserve"> the </w:t>
      </w:r>
      <w:r w:rsidRPr="00B6211A">
        <w:rPr>
          <w:rStyle w:val="Emphasis"/>
          <w:sz w:val="24"/>
          <w:highlight w:val="cyan"/>
        </w:rPr>
        <w:t>Holocaust</w:t>
      </w:r>
      <w:r w:rsidRPr="009C61FD">
        <w:rPr>
          <w:rStyle w:val="StyleUnderline"/>
        </w:rPr>
        <w:t xml:space="preserve">, infinitely many acts of </w:t>
      </w:r>
      <w:r w:rsidRPr="00B6211A">
        <w:rPr>
          <w:rStyle w:val="Emphasis"/>
          <w:highlight w:val="cyan"/>
        </w:rPr>
        <w:t>torture</w:t>
      </w:r>
      <w:r w:rsidRPr="00B6211A">
        <w:rPr>
          <w:rStyle w:val="StyleUnderline"/>
          <w:highlight w:val="cyan"/>
        </w:rPr>
        <w:t>, and so on</w:t>
      </w:r>
      <w:r w:rsidRPr="009C61FD">
        <w:rPr>
          <w:rStyle w:val="StyleUnderline"/>
        </w:rPr>
        <w:t xml:space="preserve">. Indeed, there would be infinitely many universes in which </w:t>
      </w:r>
      <w:r w:rsidRPr="009C61FD">
        <w:rPr>
          <w:rStyle w:val="Emphasis"/>
        </w:rPr>
        <w:t>Hitler won World War II</w:t>
      </w:r>
      <w:r w:rsidRPr="009C61FD">
        <w:rPr>
          <w:rStyle w:val="StyleUnderline"/>
        </w:rPr>
        <w:t xml:space="preserve">, </w:t>
      </w:r>
      <w:r w:rsidRPr="00B6211A">
        <w:rPr>
          <w:rStyle w:val="StyleUnderline"/>
          <w:highlight w:val="cyan"/>
        </w:rPr>
        <w:t>as well as infinite</w:t>
      </w:r>
      <w:r w:rsidRPr="009C61FD">
        <w:rPr>
          <w:rStyle w:val="StyleUnderline"/>
        </w:rPr>
        <w:t xml:space="preserve">ly many </w:t>
      </w:r>
      <w:r w:rsidRPr="00B6211A">
        <w:rPr>
          <w:rStyle w:val="StyleUnderline"/>
          <w:highlight w:val="cyan"/>
        </w:rPr>
        <w:t>universes that</w:t>
      </w:r>
      <w:r w:rsidRPr="009C61FD">
        <w:rPr>
          <w:rStyle w:val="StyleUnderline"/>
        </w:rPr>
        <w:t xml:space="preserve"> would </w:t>
      </w:r>
      <w:r w:rsidRPr="00B6211A">
        <w:rPr>
          <w:rStyle w:val="StyleUnderline"/>
          <w:highlight w:val="cyan"/>
        </w:rPr>
        <w:t>be</w:t>
      </w:r>
      <w:r w:rsidRPr="009C61FD">
        <w:rPr>
          <w:rStyle w:val="StyleUnderline"/>
        </w:rPr>
        <w:t xml:space="preserve"> as </w:t>
      </w:r>
      <w:r w:rsidRPr="009C61FD">
        <w:rPr>
          <w:rStyle w:val="Emphasis"/>
          <w:sz w:val="24"/>
        </w:rPr>
        <w:t xml:space="preserve">close as physically possible to </w:t>
      </w:r>
      <w:r w:rsidRPr="00B6211A">
        <w:rPr>
          <w:rStyle w:val="Emphasis"/>
          <w:sz w:val="24"/>
          <w:highlight w:val="cyan"/>
        </w:rPr>
        <w:t>"hell on earth"</w:t>
      </w:r>
      <w:r w:rsidRPr="009C61FD">
        <w:rPr>
          <w:sz w:val="16"/>
        </w:rPr>
        <w:t xml:space="preserve"> (or on any other planet). The assumption of finitely many possible histories is not really important. As long as we assume that the probability is greater than zero that suffering will emerge in a random universe, </w:t>
      </w:r>
      <w:r w:rsidRPr="00B6211A">
        <w:rPr>
          <w:rStyle w:val="Emphasis"/>
          <w:sz w:val="26"/>
          <w:highlight w:val="cyan"/>
        </w:rPr>
        <w:t>creating infinite</w:t>
      </w:r>
      <w:r w:rsidRPr="009C61FD">
        <w:rPr>
          <w:rStyle w:val="Emphasis"/>
          <w:sz w:val="26"/>
        </w:rPr>
        <w:t xml:space="preserve">ly many </w:t>
      </w:r>
      <w:r w:rsidRPr="00B6211A">
        <w:rPr>
          <w:rStyle w:val="Emphasis"/>
          <w:sz w:val="26"/>
          <w:highlight w:val="cyan"/>
        </w:rPr>
        <w:t>universes would create infinite</w:t>
      </w:r>
      <w:r w:rsidRPr="009C61FD">
        <w:rPr>
          <w:rStyle w:val="Emphasis"/>
          <w:sz w:val="26"/>
        </w:rPr>
        <w:t xml:space="preserve"> amounts of </w:t>
      </w:r>
      <w:r w:rsidRPr="00B6211A">
        <w:rPr>
          <w:rStyle w:val="Emphasis"/>
          <w:sz w:val="26"/>
          <w:highlight w:val="cyan"/>
        </w:rPr>
        <w:t>suffering</w:t>
      </w:r>
      <w:r w:rsidRPr="009C61FD">
        <w:rPr>
          <w:sz w:val="16"/>
        </w:rPr>
        <w:t>.</w:t>
      </w:r>
    </w:p>
    <w:p w14:paraId="5A7836E5" w14:textId="77777777" w:rsidR="002324A3" w:rsidRDefault="002324A3" w:rsidP="002324A3">
      <w:pPr>
        <w:rPr>
          <w:sz w:val="16"/>
        </w:rPr>
      </w:pPr>
    </w:p>
    <w:p w14:paraId="50DEDEAF" w14:textId="77777777" w:rsidR="002324A3" w:rsidRDefault="002324A3" w:rsidP="002324A3">
      <w:pPr>
        <w:pStyle w:val="Heading4"/>
      </w:pPr>
      <w:r>
        <w:t xml:space="preserve">That </w:t>
      </w:r>
      <w:r>
        <w:rPr>
          <w:u w:val="single"/>
        </w:rPr>
        <w:t>comparatively</w:t>
      </w:r>
      <w:r>
        <w:t xml:space="preserve"> outweighs extinction</w:t>
      </w:r>
    </w:p>
    <w:p w14:paraId="1111C435" w14:textId="77777777" w:rsidR="002324A3" w:rsidRDefault="002324A3" w:rsidP="002324A3">
      <w:r w:rsidRPr="008945ED">
        <w:rPr>
          <w:rStyle w:val="Style13ptBold"/>
        </w:rPr>
        <w:t>Daniel 17 –</w:t>
      </w:r>
      <w:r>
        <w:t xml:space="preserve"> Max Daniel, Executive Director of the Foundational Research Institute, Senior Research Scholar at the Future of Humanity Institute, MS in Mathematics from Heidelberg University, “S-Risks: Why They Are The Worst Existential Risks, And How To Prevent Them”, Foundational Research Institute, https://foundational-research.org/s-risks-talk-eag-boston-2017/</w:t>
      </w:r>
    </w:p>
    <w:p w14:paraId="71A0D68E" w14:textId="77777777" w:rsidR="002324A3" w:rsidRDefault="002324A3" w:rsidP="002324A3">
      <w:r>
        <w:t xml:space="preserve">To come back to the title of my talk, I can now state why </w:t>
      </w:r>
      <w:r w:rsidRPr="008945ED">
        <w:rPr>
          <w:rStyle w:val="StyleUnderline"/>
          <w:highlight w:val="cyan"/>
        </w:rPr>
        <w:t xml:space="preserve">s-risks are the </w:t>
      </w:r>
      <w:r w:rsidRPr="008945ED">
        <w:rPr>
          <w:rStyle w:val="Emphasis"/>
          <w:highlight w:val="cyan"/>
        </w:rPr>
        <w:t>worst</w:t>
      </w:r>
      <w:r w:rsidRPr="008945ED">
        <w:rPr>
          <w:rStyle w:val="StyleUnderline"/>
        </w:rPr>
        <w:t xml:space="preserve"> existential </w:t>
      </w:r>
      <w:r w:rsidRPr="008945ED">
        <w:rPr>
          <w:rStyle w:val="StyleUnderline"/>
          <w:highlight w:val="cyan"/>
        </w:rPr>
        <w:t>risks</w:t>
      </w:r>
      <w:r>
        <w:t xml:space="preserve">. S-risks are the worst existential risks </w:t>
      </w:r>
      <w:r w:rsidRPr="008945ED">
        <w:rPr>
          <w:rStyle w:val="StyleUnderline"/>
        </w:rPr>
        <w:t>because</w:t>
      </w:r>
      <w:r>
        <w:t xml:space="preserve"> I’ll define them to have </w:t>
      </w:r>
      <w:r w:rsidRPr="008945ED">
        <w:rPr>
          <w:rStyle w:val="StyleUnderline"/>
          <w:highlight w:val="cyan"/>
        </w:rPr>
        <w:t>the largest</w:t>
      </w:r>
      <w:r w:rsidRPr="008945ED">
        <w:rPr>
          <w:rStyle w:val="StyleUnderline"/>
        </w:rPr>
        <w:t xml:space="preserve"> possible </w:t>
      </w:r>
      <w:r w:rsidRPr="008945ED">
        <w:rPr>
          <w:rStyle w:val="Emphasis"/>
          <w:highlight w:val="cyan"/>
        </w:rPr>
        <w:t>scope</w:t>
      </w:r>
      <w:r w:rsidRPr="008945ED">
        <w:rPr>
          <w:rStyle w:val="StyleUnderline"/>
          <w:highlight w:val="cyan"/>
        </w:rPr>
        <w:t xml:space="preserve"> and</w:t>
      </w:r>
      <w:r w:rsidRPr="008945ED">
        <w:rPr>
          <w:rStyle w:val="StyleUnderline"/>
        </w:rPr>
        <w:t xml:space="preserve"> the largest possible </w:t>
      </w:r>
      <w:r w:rsidRPr="008945ED">
        <w:rPr>
          <w:rStyle w:val="Emphasis"/>
          <w:highlight w:val="cyan"/>
        </w:rPr>
        <w:t>severity</w:t>
      </w:r>
      <w:r>
        <w:t>. (I will qualify the claim that s-risks are the worst x-risks later.) That is, I’d like to suggest the following definition.</w:t>
      </w:r>
    </w:p>
    <w:p w14:paraId="4253F35B" w14:textId="77777777" w:rsidR="002324A3" w:rsidRPr="008945ED" w:rsidRDefault="002324A3" w:rsidP="002324A3">
      <w:pPr>
        <w:rPr>
          <w:rStyle w:val="StyleUnderline"/>
        </w:rPr>
      </w:pPr>
      <w:r w:rsidRPr="008945ED">
        <w:rPr>
          <w:rStyle w:val="StyleUnderline"/>
        </w:rPr>
        <w:t xml:space="preserve">“S-risk – One where an adverse outcome would bring about </w:t>
      </w:r>
      <w:r w:rsidRPr="008945ED">
        <w:rPr>
          <w:rStyle w:val="Emphasis"/>
        </w:rPr>
        <w:t>severe suffering</w:t>
      </w:r>
      <w:r w:rsidRPr="008945ED">
        <w:rPr>
          <w:rStyle w:val="StyleUnderline"/>
        </w:rPr>
        <w:t xml:space="preserve"> on a </w:t>
      </w:r>
      <w:r w:rsidRPr="008945ED">
        <w:rPr>
          <w:rStyle w:val="Emphasis"/>
        </w:rPr>
        <w:t>cosmic scale</w:t>
      </w:r>
      <w:r w:rsidRPr="008945ED">
        <w:rPr>
          <w:rStyle w:val="StyleUnderline"/>
        </w:rPr>
        <w:t xml:space="preserve">, </w:t>
      </w:r>
      <w:r w:rsidRPr="008945ED">
        <w:rPr>
          <w:rStyle w:val="Emphasis"/>
        </w:rPr>
        <w:t>vastly exceeding all suffering that has existed on Earth</w:t>
      </w:r>
      <w:r w:rsidRPr="008945ED">
        <w:rPr>
          <w:rStyle w:val="StyleUnderline"/>
        </w:rPr>
        <w:t xml:space="preserve"> so far.”</w:t>
      </w:r>
    </w:p>
    <w:p w14:paraId="29ABC7F2" w14:textId="77777777" w:rsidR="002324A3" w:rsidRDefault="002324A3" w:rsidP="002324A3">
      <w:r>
        <w:t>So, s-risks are roughly as severe as factory farming, but with an even larger scope.</w:t>
      </w:r>
    </w:p>
    <w:p w14:paraId="3E22593E" w14:textId="77777777" w:rsidR="002324A3" w:rsidRDefault="002324A3" w:rsidP="002324A3">
      <w:r>
        <w:t>To better understand this definition, let’s zoom in on the part of the map that shows existential risk.</w:t>
      </w:r>
    </w:p>
    <w:p w14:paraId="46C6808E" w14:textId="77777777" w:rsidR="002324A3" w:rsidRDefault="002324A3" w:rsidP="002324A3">
      <w:r>
        <w:t>One subclass of risks are those that, with respect to their scope, would affect all future human generations, and, with respect to their severity, would remove everything valuable. One central example of such pan-generational, crushing risks are risks of human extinction.</w:t>
      </w:r>
    </w:p>
    <w:p w14:paraId="483EAA0B" w14:textId="77777777" w:rsidR="002324A3" w:rsidRPr="00136338" w:rsidRDefault="002324A3" w:rsidP="002324A3">
      <w:r w:rsidRPr="008945ED">
        <w:rPr>
          <w:rStyle w:val="StyleUnderline"/>
        </w:rPr>
        <w:lastRenderedPageBreak/>
        <w:t xml:space="preserve">Risks of extinction have received the most attention so far. But, conceptually, x-risks contain another class of risks. </w:t>
      </w:r>
      <w:r w:rsidRPr="008945ED">
        <w:rPr>
          <w:rStyle w:val="StyleUnderline"/>
          <w:highlight w:val="cyan"/>
        </w:rPr>
        <w:t>These are risks</w:t>
      </w:r>
      <w:r w:rsidRPr="008945ED">
        <w:rPr>
          <w:rStyle w:val="StyleUnderline"/>
        </w:rPr>
        <w:t xml:space="preserve"> of outcomes </w:t>
      </w:r>
      <w:r w:rsidRPr="008945ED">
        <w:rPr>
          <w:rStyle w:val="Emphasis"/>
          <w:sz w:val="24"/>
          <w:highlight w:val="cyan"/>
        </w:rPr>
        <w:t>even worse than extinction</w:t>
      </w:r>
      <w:r w:rsidRPr="008945ED">
        <w:rPr>
          <w:rStyle w:val="StyleUnderline"/>
        </w:rPr>
        <w:t xml:space="preserve"> in two respects. </w:t>
      </w:r>
      <w:r w:rsidRPr="008945ED">
        <w:rPr>
          <w:rStyle w:val="StyleUnderline"/>
          <w:highlight w:val="cyan"/>
        </w:rPr>
        <w:t>First, with respect to</w:t>
      </w:r>
      <w:r w:rsidRPr="008945ED">
        <w:rPr>
          <w:rStyle w:val="StyleUnderline"/>
        </w:rPr>
        <w:t xml:space="preserve"> their </w:t>
      </w:r>
      <w:r w:rsidRPr="008945ED">
        <w:rPr>
          <w:rStyle w:val="StyleUnderline"/>
          <w:highlight w:val="cyan"/>
        </w:rPr>
        <w:t xml:space="preserve">scope, they </w:t>
      </w:r>
      <w:r w:rsidRPr="008945ED">
        <w:rPr>
          <w:rStyle w:val="Emphasis"/>
          <w:highlight w:val="cyan"/>
        </w:rPr>
        <w:t>not only</w:t>
      </w:r>
      <w:r w:rsidRPr="008945ED">
        <w:rPr>
          <w:rStyle w:val="StyleUnderline"/>
          <w:highlight w:val="cyan"/>
        </w:rPr>
        <w:t xml:space="preserve"> threaten</w:t>
      </w:r>
      <w:r w:rsidRPr="008945ED">
        <w:rPr>
          <w:rStyle w:val="StyleUnderline"/>
        </w:rPr>
        <w:t xml:space="preserve"> the future generations of </w:t>
      </w:r>
      <w:r w:rsidRPr="008945ED">
        <w:rPr>
          <w:rStyle w:val="StyleUnderline"/>
          <w:highlight w:val="cyan"/>
        </w:rPr>
        <w:t>humans</w:t>
      </w:r>
      <w:r w:rsidRPr="008945ED">
        <w:rPr>
          <w:rStyle w:val="StyleUnderline"/>
        </w:rPr>
        <w:t xml:space="preserve"> or our successors, </w:t>
      </w:r>
      <w:r w:rsidRPr="008945ED">
        <w:rPr>
          <w:rStyle w:val="StyleUnderline"/>
          <w:highlight w:val="cyan"/>
        </w:rPr>
        <w:t xml:space="preserve">but </w:t>
      </w:r>
      <w:r w:rsidRPr="008945ED">
        <w:rPr>
          <w:rStyle w:val="Emphasis"/>
          <w:sz w:val="24"/>
          <w:highlight w:val="cyan"/>
        </w:rPr>
        <w:t>all</w:t>
      </w:r>
      <w:r w:rsidRPr="008945ED">
        <w:rPr>
          <w:rStyle w:val="Emphasis"/>
          <w:sz w:val="24"/>
        </w:rPr>
        <w:t xml:space="preserve"> sentient </w:t>
      </w:r>
      <w:r w:rsidRPr="008945ED">
        <w:rPr>
          <w:rStyle w:val="Emphasis"/>
          <w:sz w:val="24"/>
          <w:highlight w:val="cyan"/>
        </w:rPr>
        <w:t>life in the</w:t>
      </w:r>
      <w:r w:rsidRPr="008945ED">
        <w:rPr>
          <w:rStyle w:val="Emphasis"/>
          <w:sz w:val="24"/>
        </w:rPr>
        <w:t xml:space="preserve"> whole </w:t>
      </w:r>
      <w:r w:rsidRPr="008945ED">
        <w:rPr>
          <w:rStyle w:val="Emphasis"/>
          <w:sz w:val="24"/>
          <w:highlight w:val="cyan"/>
        </w:rPr>
        <w:t>universe</w:t>
      </w:r>
      <w:r w:rsidRPr="008945ED">
        <w:rPr>
          <w:rStyle w:val="StyleUnderline"/>
          <w:highlight w:val="cyan"/>
        </w:rPr>
        <w:t>. Second, with</w:t>
      </w:r>
      <w:r w:rsidRPr="008945ED">
        <w:rPr>
          <w:rStyle w:val="StyleUnderline"/>
        </w:rPr>
        <w:t xml:space="preserve"> respect to their </w:t>
      </w:r>
      <w:r w:rsidRPr="008945ED">
        <w:rPr>
          <w:rStyle w:val="StyleUnderline"/>
          <w:highlight w:val="cyan"/>
        </w:rPr>
        <w:t xml:space="preserve">severity, they </w:t>
      </w:r>
      <w:r w:rsidRPr="008945ED">
        <w:rPr>
          <w:rStyle w:val="Emphasis"/>
          <w:highlight w:val="cyan"/>
        </w:rPr>
        <w:t>not only remove everything</w:t>
      </w:r>
      <w:r w:rsidRPr="008945ED">
        <w:rPr>
          <w:rStyle w:val="StyleUnderline"/>
        </w:rPr>
        <w:t xml:space="preserve"> that would be </w:t>
      </w:r>
      <w:r w:rsidRPr="008945ED">
        <w:rPr>
          <w:rStyle w:val="StyleUnderline"/>
          <w:highlight w:val="cyan"/>
        </w:rPr>
        <w:t xml:space="preserve">valuable but also </w:t>
      </w:r>
      <w:r w:rsidRPr="008945ED">
        <w:rPr>
          <w:rStyle w:val="Emphasis"/>
          <w:highlight w:val="cyan"/>
        </w:rPr>
        <w:t>come with a lot of disvalue</w:t>
      </w:r>
      <w:r>
        <w:t xml:space="preserve"> – that is, features we’d like to avoid no matter what. Recall the story I told in the beginning, but think of Greta’s solitary confinement being multiplied by many orders of magnitude – for instance, because it affects a very large population of sentient uploads.</w:t>
      </w:r>
    </w:p>
    <w:p w14:paraId="407DDC8C" w14:textId="77777777" w:rsidR="002324A3" w:rsidRPr="002324A3" w:rsidRDefault="002324A3" w:rsidP="002324A3"/>
    <w:p w14:paraId="0D584EC9" w14:textId="64A07BC5" w:rsidR="002324A3" w:rsidRDefault="002324A3" w:rsidP="002324A3">
      <w:pPr>
        <w:pStyle w:val="Heading2"/>
      </w:pPr>
      <w:r>
        <w:lastRenderedPageBreak/>
        <w:t>CASE</w:t>
      </w:r>
    </w:p>
    <w:p w14:paraId="7BB92302" w14:textId="5963E9DE" w:rsidR="002324A3" w:rsidRPr="002324A3" w:rsidRDefault="002324A3" w:rsidP="002324A3">
      <w:pPr>
        <w:pStyle w:val="Heading3"/>
      </w:pPr>
      <w:r>
        <w:lastRenderedPageBreak/>
        <w:t xml:space="preserve">1NC – Zombies </w:t>
      </w:r>
    </w:p>
    <w:p w14:paraId="0374D1C8" w14:textId="77777777" w:rsidR="002324A3" w:rsidRDefault="002324A3" w:rsidP="002324A3">
      <w:pPr>
        <w:pStyle w:val="Heading4"/>
      </w:pPr>
      <w:r>
        <w:t xml:space="preserve">I contend that philosophical zombies, entities that have no consciousness but are physically </w:t>
      </w:r>
      <w:r w:rsidRPr="001046F0">
        <w:t xml:space="preserve">indistinguishable </w:t>
      </w:r>
      <w:r>
        <w:t xml:space="preserve">from agents, exist </w:t>
      </w:r>
      <w:r w:rsidRPr="009328B1">
        <w:rPr>
          <w:rFonts w:ascii="Segoe UI Emoji" w:hAnsi="Segoe UI Emoji" w:cs="Segoe UI Emoji"/>
        </w:rPr>
        <w:t>🧟</w:t>
      </w:r>
      <w:r>
        <w:t xml:space="preserve"> –</w:t>
      </w:r>
    </w:p>
    <w:p w14:paraId="33A08D4B" w14:textId="77777777" w:rsidR="002324A3" w:rsidRDefault="002324A3" w:rsidP="002324A3">
      <w:pPr>
        <w:pStyle w:val="Heading4"/>
      </w:pPr>
      <w:r>
        <w:t xml:space="preserve">1] Swampman Objection – </w:t>
      </w:r>
    </w:p>
    <w:p w14:paraId="31595375" w14:textId="77777777" w:rsidR="002324A3" w:rsidRDefault="002324A3" w:rsidP="002324A3">
      <w:r w:rsidRPr="00EF4DDE">
        <w:rPr>
          <w:rStyle w:val="Style13ptBold"/>
        </w:rPr>
        <w:t xml:space="preserve">Wikipedia </w:t>
      </w:r>
      <w:r>
        <w:rPr>
          <w:rStyle w:val="Style13ptBold"/>
        </w:rPr>
        <w:t xml:space="preserve">summarizes Davidson </w:t>
      </w:r>
      <w:r w:rsidRPr="00EF4DDE">
        <w:rPr>
          <w:rStyle w:val="Style13ptBold"/>
        </w:rPr>
        <w:t>ND</w:t>
      </w:r>
      <w:r>
        <w:t xml:space="preserve"> [</w:t>
      </w:r>
      <w:r w:rsidRPr="00910905">
        <w:t xml:space="preserve">Donald Herbert Davidson </w:t>
      </w:r>
      <w:r>
        <w:t>(</w:t>
      </w:r>
      <w:r w:rsidRPr="00910905">
        <w:t>Slusser Professor of Philosophy at the University of California, Berkeley</w:t>
      </w:r>
      <w:r>
        <w:t>). “</w:t>
      </w:r>
      <w:r w:rsidRPr="00024C6D">
        <w:t>Donald Davidson (philosopher)</w:t>
      </w:r>
      <w:r>
        <w:t xml:space="preserve">”. Wikipedia. No Date. Accessed 1/23/22. </w:t>
      </w:r>
      <w:hyperlink r:id="rId24" w:anchor="Swampman" w:history="1">
        <w:r w:rsidRPr="00C65137">
          <w:rPr>
            <w:rStyle w:val="Hyperlink"/>
          </w:rPr>
          <w:t>https://en.wikipedia.org/wiki/Donald_Davidson_(philosopher)#Swampman</w:t>
        </w:r>
      </w:hyperlink>
      <w:r>
        <w:t xml:space="preserve"> //Xu]</w:t>
      </w:r>
    </w:p>
    <w:p w14:paraId="4AE387D8" w14:textId="77777777" w:rsidR="002324A3" w:rsidRDefault="002324A3" w:rsidP="002324A3">
      <w:pPr>
        <w:pStyle w:val="ListParagraph"/>
        <w:numPr>
          <w:ilvl w:val="0"/>
          <w:numId w:val="16"/>
        </w:numPr>
      </w:pPr>
      <w:r>
        <w:t>Induction fails too lol</w:t>
      </w:r>
    </w:p>
    <w:p w14:paraId="15DF493B" w14:textId="77777777" w:rsidR="002324A3" w:rsidRPr="004011CC" w:rsidRDefault="002324A3" w:rsidP="002324A3">
      <w:pPr>
        <w:rPr>
          <w:rStyle w:val="Emphasis"/>
        </w:rPr>
      </w:pPr>
      <w:r w:rsidRPr="00F345FA">
        <w:t xml:space="preserve">Swampman is the subject of a philosophical thought experiment introduced by Donald Davidson in his 1987 paper "Knowing One's Own Mind". </w:t>
      </w:r>
      <w:r w:rsidRPr="004011CC">
        <w:rPr>
          <w:rStyle w:val="Emphasis"/>
        </w:rPr>
        <w:t xml:space="preserve">In the experiment, </w:t>
      </w:r>
      <w:r w:rsidRPr="004011CC">
        <w:rPr>
          <w:rStyle w:val="Emphasis"/>
          <w:highlight w:val="green"/>
        </w:rPr>
        <w:t>Davidson is struck by lightning</w:t>
      </w:r>
      <w:r w:rsidRPr="004011CC">
        <w:rPr>
          <w:rStyle w:val="Emphasis"/>
        </w:rPr>
        <w:t xml:space="preserve"> in a swamp </w:t>
      </w:r>
      <w:r w:rsidRPr="004011CC">
        <w:rPr>
          <w:rStyle w:val="Emphasis"/>
          <w:highlight w:val="green"/>
        </w:rPr>
        <w:t>and disintegrated</w:t>
      </w:r>
      <w:r w:rsidRPr="004011CC">
        <w:rPr>
          <w:rStyle w:val="Emphasis"/>
        </w:rPr>
        <w:t xml:space="preserve">; simultaneously, </w:t>
      </w:r>
      <w:r w:rsidRPr="0025679E">
        <w:rPr>
          <w:rStyle w:val="Emphasis"/>
        </w:rPr>
        <w:t>an exact copy</w:t>
      </w:r>
      <w:r w:rsidRPr="004011CC">
        <w:rPr>
          <w:rStyle w:val="Emphasis"/>
        </w:rPr>
        <w:t xml:space="preserve"> of Davidson, the </w:t>
      </w:r>
      <w:r w:rsidRPr="004011CC">
        <w:rPr>
          <w:rStyle w:val="Emphasis"/>
          <w:highlight w:val="green"/>
        </w:rPr>
        <w:t>Swampman</w:t>
      </w:r>
      <w:r w:rsidRPr="004011CC">
        <w:rPr>
          <w:rStyle w:val="Emphasis"/>
        </w:rPr>
        <w:t xml:space="preserve">, </w:t>
      </w:r>
      <w:r w:rsidRPr="004011CC">
        <w:rPr>
          <w:rStyle w:val="Emphasis"/>
          <w:highlight w:val="green"/>
        </w:rPr>
        <w:t>is made from a</w:t>
      </w:r>
      <w:r w:rsidRPr="004011CC">
        <w:rPr>
          <w:rStyle w:val="Emphasis"/>
        </w:rPr>
        <w:t xml:space="preserve"> nearby </w:t>
      </w:r>
      <w:r w:rsidRPr="004011CC">
        <w:rPr>
          <w:rStyle w:val="Emphasis"/>
          <w:highlight w:val="green"/>
        </w:rPr>
        <w:t>tree</w:t>
      </w:r>
      <w:r w:rsidRPr="004011CC">
        <w:rPr>
          <w:rStyle w:val="Emphasis"/>
        </w:rPr>
        <w:t xml:space="preserve"> </w:t>
      </w:r>
      <w:r w:rsidRPr="004011CC">
        <w:rPr>
          <w:rStyle w:val="Emphasis"/>
          <w:highlight w:val="green"/>
        </w:rPr>
        <w:t>and proceeds through life</w:t>
      </w:r>
      <w:r w:rsidRPr="004011CC">
        <w:rPr>
          <w:rStyle w:val="Emphasis"/>
        </w:rPr>
        <w:t xml:space="preserve"> exactly as Davidson would have, </w:t>
      </w:r>
      <w:r w:rsidRPr="004011CC">
        <w:rPr>
          <w:rStyle w:val="Emphasis"/>
          <w:highlight w:val="green"/>
        </w:rPr>
        <w:t>indistinguishable from Davidson</w:t>
      </w:r>
      <w:r w:rsidRPr="004011CC">
        <w:rPr>
          <w:rStyle w:val="Emphasis"/>
        </w:rPr>
        <w:t xml:space="preserve">. </w:t>
      </w:r>
      <w:r w:rsidRPr="00F345FA">
        <w:t>The experiment is used by Davidson to claim that thought and meaning cannot exist in a vacuum; they are dependent on their interconnections to the world. Therefore, despite being physically identical to himself,</w:t>
      </w:r>
      <w:r w:rsidRPr="004011CC">
        <w:rPr>
          <w:rStyle w:val="Emphasis"/>
        </w:rPr>
        <w:t xml:space="preserve"> Davidson states that the </w:t>
      </w:r>
      <w:r w:rsidRPr="004011CC">
        <w:rPr>
          <w:rStyle w:val="Emphasis"/>
          <w:highlight w:val="green"/>
        </w:rPr>
        <w:t xml:space="preserve">Swampman does not have thoughts nor </w:t>
      </w:r>
      <w:r w:rsidRPr="004011CC">
        <w:rPr>
          <w:rStyle w:val="Emphasis"/>
        </w:rPr>
        <w:t xml:space="preserve">meaningful </w:t>
      </w:r>
      <w:r w:rsidRPr="004011CC">
        <w:rPr>
          <w:rStyle w:val="Emphasis"/>
          <w:highlight w:val="green"/>
        </w:rPr>
        <w:t>language</w:t>
      </w:r>
      <w:r w:rsidRPr="004011CC">
        <w:rPr>
          <w:rStyle w:val="Emphasis"/>
        </w:rPr>
        <w:t xml:space="preserve">, as </w:t>
      </w:r>
      <w:r w:rsidRPr="00F345FA">
        <w:rPr>
          <w:rStyle w:val="Emphasis"/>
          <w:highlight w:val="green"/>
        </w:rPr>
        <w:t>it has no causal history</w:t>
      </w:r>
      <w:r w:rsidRPr="004011CC">
        <w:rPr>
          <w:rStyle w:val="Emphasis"/>
        </w:rPr>
        <w:t xml:space="preserve"> to base them on.</w:t>
      </w:r>
      <w:r w:rsidRPr="00F345FA">
        <w:t>[10]</w:t>
      </w:r>
    </w:p>
    <w:p w14:paraId="32091528" w14:textId="77777777" w:rsidR="002324A3" w:rsidRDefault="002324A3" w:rsidP="002324A3">
      <w:pPr>
        <w:pStyle w:val="Heading4"/>
      </w:pPr>
      <w:r>
        <w:t xml:space="preserve">2] Explanatory Gap – </w:t>
      </w:r>
    </w:p>
    <w:p w14:paraId="217D6644" w14:textId="77777777" w:rsidR="002324A3" w:rsidRDefault="002324A3" w:rsidP="002324A3">
      <w:r w:rsidRPr="002E34A0">
        <w:rPr>
          <w:rStyle w:val="Style13ptBold"/>
        </w:rPr>
        <w:t>Tye 21</w:t>
      </w:r>
      <w:r>
        <w:t xml:space="preserve"> [</w:t>
      </w:r>
      <w:r w:rsidRPr="00DA35FE">
        <w:t>Michael Tye</w:t>
      </w:r>
      <w:r>
        <w:t xml:space="preserve"> (</w:t>
      </w:r>
      <w:r w:rsidRPr="00DA35FE">
        <w:t>Professor of Philosophy at the University of Texas at Austin</w:t>
      </w:r>
      <w:r>
        <w:t xml:space="preserve">). “Qualia”. Stanford Encyclopedia of Philosophy. First published Wed Aug 20, 1997; substantive revision Thu Aug 12, 2021. Accessed 1/23/22. </w:t>
      </w:r>
      <w:hyperlink r:id="rId25" w:anchor="Explangap" w:history="1">
        <w:r w:rsidRPr="00C65137">
          <w:rPr>
            <w:rStyle w:val="Hyperlink"/>
          </w:rPr>
          <w:t>https://plato.stanford.edu/entries/qualia/#Explangap</w:t>
        </w:r>
      </w:hyperlink>
      <w:r>
        <w:t xml:space="preserve"> //Xu]</w:t>
      </w:r>
    </w:p>
    <w:p w14:paraId="62C90429" w14:textId="77777777" w:rsidR="002324A3" w:rsidRPr="002A00E3" w:rsidRDefault="002324A3" w:rsidP="002324A3">
      <w:pPr>
        <w:rPr>
          <w:rStyle w:val="Emphasis"/>
        </w:rPr>
      </w:pPr>
      <w:r>
        <w:t xml:space="preserve">Our grasp of what it is like to undergo phenomenal states is supplied to us by introspection. </w:t>
      </w:r>
      <w:r w:rsidRPr="002A00E3">
        <w:rPr>
          <w:rStyle w:val="Emphasis"/>
        </w:rPr>
        <w:t>We also have an admittedly incomplete grasp of what goes on objectively in the brain and the body.</w:t>
      </w:r>
      <w:r>
        <w:t xml:space="preserve"> But there is, it seems, a vast chasm between the two. It is very hard to see how this chasm in our understanding could ever be bridged. </w:t>
      </w:r>
      <w:r w:rsidRPr="002A00E3">
        <w:rPr>
          <w:rStyle w:val="Emphasis"/>
        </w:rPr>
        <w:t xml:space="preserve">For </w:t>
      </w:r>
      <w:r w:rsidRPr="002A00E3">
        <w:rPr>
          <w:rStyle w:val="Emphasis"/>
          <w:highlight w:val="green"/>
        </w:rPr>
        <w:t>no matter how</w:t>
      </w:r>
      <w:r w:rsidRPr="002A00E3">
        <w:rPr>
          <w:rStyle w:val="Emphasis"/>
        </w:rPr>
        <w:t xml:space="preserve"> deeply </w:t>
      </w:r>
      <w:r w:rsidRPr="002A00E3">
        <w:rPr>
          <w:rStyle w:val="Emphasis"/>
          <w:highlight w:val="green"/>
        </w:rPr>
        <w:t>we probe</w:t>
      </w:r>
      <w:r w:rsidRPr="002A00E3">
        <w:rPr>
          <w:rStyle w:val="Emphasis"/>
        </w:rPr>
        <w:t xml:space="preserve"> into the </w:t>
      </w:r>
      <w:r w:rsidRPr="002A00E3">
        <w:rPr>
          <w:rStyle w:val="Emphasis"/>
          <w:highlight w:val="green"/>
        </w:rPr>
        <w:t>physical structure</w:t>
      </w:r>
      <w:r w:rsidRPr="002A00E3">
        <w:rPr>
          <w:rStyle w:val="Emphasis"/>
        </w:rPr>
        <w:t xml:space="preserve"> of neurons </w:t>
      </w:r>
      <w:r w:rsidRPr="002A00E3">
        <w:rPr>
          <w:rStyle w:val="Emphasis"/>
          <w:highlight w:val="green"/>
        </w:rPr>
        <w:t>and</w:t>
      </w:r>
      <w:r w:rsidRPr="002A00E3">
        <w:rPr>
          <w:rStyle w:val="Emphasis"/>
        </w:rPr>
        <w:t xml:space="preserve"> the </w:t>
      </w:r>
      <w:r w:rsidRPr="002A00E3">
        <w:rPr>
          <w:rStyle w:val="Emphasis"/>
          <w:highlight w:val="green"/>
        </w:rPr>
        <w:t>chemical transactions</w:t>
      </w:r>
      <w:r w:rsidRPr="002A00E3">
        <w:rPr>
          <w:rStyle w:val="Emphasis"/>
        </w:rPr>
        <w:t xml:space="preserve"> which occur when they fire, </w:t>
      </w:r>
      <w:r w:rsidRPr="00915E39">
        <w:t xml:space="preserve">no matter how much objective information we come to acquire, </w:t>
      </w:r>
      <w:r w:rsidRPr="002A00E3">
        <w:rPr>
          <w:rStyle w:val="Emphasis"/>
        </w:rPr>
        <w:t xml:space="preserve">we still seem to be left with something that </w:t>
      </w:r>
      <w:r w:rsidRPr="002A00E3">
        <w:rPr>
          <w:rStyle w:val="Emphasis"/>
          <w:highlight w:val="green"/>
        </w:rPr>
        <w:t>we cannot explain</w:t>
      </w:r>
      <w:r w:rsidRPr="002A00E3">
        <w:rPr>
          <w:rStyle w:val="Emphasis"/>
        </w:rPr>
        <w:t xml:space="preserve">, namely, why and </w:t>
      </w:r>
      <w:r w:rsidRPr="005B132D">
        <w:rPr>
          <w:rStyle w:val="Emphasis"/>
          <w:highlight w:val="green"/>
        </w:rPr>
        <w:t>how</w:t>
      </w:r>
      <w:r w:rsidRPr="002A00E3">
        <w:rPr>
          <w:rStyle w:val="Emphasis"/>
        </w:rPr>
        <w:t xml:space="preserve"> such-and-such </w:t>
      </w:r>
      <w:r w:rsidRPr="005B132D">
        <w:rPr>
          <w:rStyle w:val="Emphasis"/>
          <w:highlight w:val="green"/>
        </w:rPr>
        <w:t>objective, physical changes</w:t>
      </w:r>
      <w:r w:rsidRPr="002A00E3">
        <w:rPr>
          <w:rStyle w:val="Emphasis"/>
        </w:rPr>
        <w:t xml:space="preserve">, whatever they might be, </w:t>
      </w:r>
      <w:r w:rsidRPr="005B132D">
        <w:rPr>
          <w:rStyle w:val="Emphasis"/>
          <w:highlight w:val="green"/>
        </w:rPr>
        <w:t>generate</w:t>
      </w:r>
      <w:r w:rsidRPr="002A00E3">
        <w:rPr>
          <w:rStyle w:val="Emphasis"/>
        </w:rPr>
        <w:t xml:space="preserve"> so-and-so </w:t>
      </w:r>
      <w:r w:rsidRPr="005B132D">
        <w:rPr>
          <w:rStyle w:val="Emphasis"/>
          <w:highlight w:val="green"/>
        </w:rPr>
        <w:t>subjective feeling</w:t>
      </w:r>
      <w:r w:rsidRPr="002A00E3">
        <w:rPr>
          <w:rStyle w:val="Emphasis"/>
        </w:rPr>
        <w:t>, or any subjective feeling at all.</w:t>
      </w:r>
    </w:p>
    <w:p w14:paraId="54B18158" w14:textId="77777777" w:rsidR="002324A3" w:rsidRDefault="002324A3" w:rsidP="002324A3">
      <w:pPr>
        <w:pStyle w:val="Heading4"/>
      </w:pPr>
      <w:r>
        <w:t xml:space="preserve">3] Knowledge Argument – </w:t>
      </w:r>
    </w:p>
    <w:p w14:paraId="38BBEEC0" w14:textId="77777777" w:rsidR="002324A3" w:rsidRDefault="002324A3" w:rsidP="002324A3">
      <w:r w:rsidRPr="00F5504C">
        <w:rPr>
          <w:rStyle w:val="Style13ptBold"/>
        </w:rPr>
        <w:t>Wikipedia summarizes Jackson ND</w:t>
      </w:r>
      <w:r w:rsidRPr="00465CBE">
        <w:t xml:space="preserve"> </w:t>
      </w:r>
      <w:r>
        <w:t>[</w:t>
      </w:r>
      <w:r w:rsidRPr="00465CBE">
        <w:t xml:space="preserve">F.C. Jackson </w:t>
      </w:r>
      <w:r>
        <w:t>(</w:t>
      </w:r>
      <w:r w:rsidRPr="00465CBE">
        <w:t>Emeritus Professor in the School of Philosophy (Research School of Social Sciences) at Australian National University</w:t>
      </w:r>
      <w:r>
        <w:t xml:space="preserve">). “Qualia.” Wikipedia. No Date. Accessed 1/23/2022. </w:t>
      </w:r>
      <w:hyperlink r:id="rId26" w:history="1">
        <w:r w:rsidRPr="00C65137">
          <w:rPr>
            <w:rStyle w:val="Hyperlink"/>
          </w:rPr>
          <w:t>https://en.wikipedia.org/wiki/Qualia</w:t>
        </w:r>
      </w:hyperlink>
      <w:r>
        <w:t xml:space="preserve"> //Xu]</w:t>
      </w:r>
    </w:p>
    <w:p w14:paraId="1CC3172A" w14:textId="77777777" w:rsidR="002324A3" w:rsidRDefault="002324A3" w:rsidP="002324A3">
      <w:r>
        <w:t>F.C. Jackson offers what he calls the "knowledge argument" for qualia.[19] One example runs as follows:</w:t>
      </w:r>
    </w:p>
    <w:p w14:paraId="035C70D1" w14:textId="77777777" w:rsidR="002324A3" w:rsidRPr="000206F6" w:rsidRDefault="002324A3" w:rsidP="002324A3">
      <w:pPr>
        <w:rPr>
          <w:rStyle w:val="Emphasis"/>
        </w:rPr>
      </w:pPr>
      <w:r w:rsidRPr="000206F6">
        <w:rPr>
          <w:rStyle w:val="Emphasis"/>
        </w:rPr>
        <w:t xml:space="preserve">Mary the </w:t>
      </w:r>
      <w:r w:rsidRPr="000206F6">
        <w:rPr>
          <w:rStyle w:val="Emphasis"/>
          <w:highlight w:val="green"/>
        </w:rPr>
        <w:t>color scientist knows all</w:t>
      </w:r>
      <w:r w:rsidRPr="000206F6">
        <w:rPr>
          <w:rStyle w:val="Emphasis"/>
        </w:rPr>
        <w:t xml:space="preserve"> the </w:t>
      </w:r>
      <w:r w:rsidRPr="000206F6">
        <w:rPr>
          <w:rStyle w:val="Emphasis"/>
          <w:highlight w:val="green"/>
        </w:rPr>
        <w:t>physical facts about color</w:t>
      </w:r>
      <w:r w:rsidRPr="000206F6">
        <w:rPr>
          <w:rStyle w:val="Emphasis"/>
        </w:rPr>
        <w:t xml:space="preserve">, including every physical fact about the experience of color in other people, from the behavior a particular color is likely to elicit to the specific sequence of </w:t>
      </w:r>
      <w:r w:rsidRPr="000206F6">
        <w:rPr>
          <w:rStyle w:val="Emphasis"/>
          <w:highlight w:val="green"/>
        </w:rPr>
        <w:t>neurological firings</w:t>
      </w:r>
      <w:r w:rsidRPr="000206F6">
        <w:rPr>
          <w:rStyle w:val="Emphasis"/>
        </w:rPr>
        <w:t xml:space="preserve"> that register that a color has been seen. </w:t>
      </w:r>
      <w:r w:rsidRPr="000206F6">
        <w:rPr>
          <w:rStyle w:val="Emphasis"/>
          <w:highlight w:val="green"/>
        </w:rPr>
        <w:t>However</w:t>
      </w:r>
      <w:r w:rsidRPr="000206F6">
        <w:rPr>
          <w:rStyle w:val="Emphasis"/>
        </w:rPr>
        <w:t xml:space="preserve">, </w:t>
      </w:r>
      <w:r w:rsidRPr="000206F6">
        <w:rPr>
          <w:rStyle w:val="Emphasis"/>
          <w:highlight w:val="green"/>
        </w:rPr>
        <w:t>she</w:t>
      </w:r>
      <w:r w:rsidRPr="000206F6">
        <w:rPr>
          <w:rStyle w:val="Emphasis"/>
        </w:rPr>
        <w:t xml:space="preserve"> has been </w:t>
      </w:r>
      <w:r w:rsidRPr="000206F6">
        <w:rPr>
          <w:rStyle w:val="Emphasis"/>
          <w:highlight w:val="green"/>
        </w:rPr>
        <w:t>confined from birth to</w:t>
      </w:r>
      <w:r w:rsidRPr="000206F6">
        <w:rPr>
          <w:rStyle w:val="Emphasis"/>
        </w:rPr>
        <w:t xml:space="preserve"> a room that is </w:t>
      </w:r>
      <w:r w:rsidRPr="000206F6">
        <w:rPr>
          <w:rStyle w:val="Emphasis"/>
          <w:highlight w:val="green"/>
        </w:rPr>
        <w:t>black and white</w:t>
      </w:r>
      <w:r w:rsidRPr="000206F6">
        <w:rPr>
          <w:rStyle w:val="Emphasis"/>
        </w:rPr>
        <w:t xml:space="preserve">, and is only allowed to observe the outside world through a black and white monitor. </w:t>
      </w:r>
      <w:r w:rsidRPr="000206F6">
        <w:rPr>
          <w:rStyle w:val="Emphasis"/>
          <w:highlight w:val="green"/>
        </w:rPr>
        <w:t>When</w:t>
      </w:r>
      <w:r w:rsidRPr="000206F6">
        <w:rPr>
          <w:rStyle w:val="Emphasis"/>
        </w:rPr>
        <w:t xml:space="preserve"> she is </w:t>
      </w:r>
      <w:r w:rsidRPr="000206F6">
        <w:rPr>
          <w:rStyle w:val="Emphasis"/>
          <w:highlight w:val="green"/>
        </w:rPr>
        <w:t>allowed to leave</w:t>
      </w:r>
      <w:r w:rsidRPr="000206F6">
        <w:rPr>
          <w:rStyle w:val="Emphasis"/>
        </w:rPr>
        <w:t xml:space="preserve"> the room, it must be admitted </w:t>
      </w:r>
      <w:r w:rsidRPr="000206F6">
        <w:rPr>
          <w:rStyle w:val="Emphasis"/>
        </w:rPr>
        <w:lastRenderedPageBreak/>
        <w:t xml:space="preserve">that </w:t>
      </w:r>
      <w:r w:rsidRPr="000206F6">
        <w:rPr>
          <w:rStyle w:val="Emphasis"/>
          <w:highlight w:val="green"/>
        </w:rPr>
        <w:t>she learns</w:t>
      </w:r>
      <w:r w:rsidRPr="000206F6">
        <w:rPr>
          <w:rStyle w:val="Emphasis"/>
        </w:rPr>
        <w:t xml:space="preserve"> something </w:t>
      </w:r>
      <w:r w:rsidRPr="000206F6">
        <w:rPr>
          <w:rStyle w:val="Emphasis"/>
          <w:highlight w:val="green"/>
        </w:rPr>
        <w:t xml:space="preserve">about </w:t>
      </w:r>
      <w:r w:rsidRPr="000206F6">
        <w:rPr>
          <w:rStyle w:val="Emphasis"/>
        </w:rPr>
        <w:t xml:space="preserve">the color </w:t>
      </w:r>
      <w:r w:rsidRPr="000206F6">
        <w:rPr>
          <w:rStyle w:val="Emphasis"/>
          <w:highlight w:val="green"/>
        </w:rPr>
        <w:t>red the first time she sees it</w:t>
      </w:r>
      <w:r w:rsidRPr="000206F6">
        <w:rPr>
          <w:rStyle w:val="Emphasis"/>
        </w:rPr>
        <w:t xml:space="preserve"> – specifically, she learns what it is like to see that color.</w:t>
      </w:r>
    </w:p>
    <w:p w14:paraId="0C60AB24" w14:textId="77777777" w:rsidR="002324A3" w:rsidRDefault="002324A3" w:rsidP="002324A3">
      <w:r>
        <w:t>This thought experiment has two purposes. First, it is intended to show that qualia exist. If one accepts the thought experiment, we believe that Mary gains something after she leaves the room – that she acquires knowledge of a particular thing that she did not possess before. That knowledge, Jackson argues, is knowledge of the quale that corresponds to the experience of seeing red, and it must thus be conceded that qualia are real properties, since there is a difference between a person who has access to a particular quale and one who does not.</w:t>
      </w:r>
    </w:p>
    <w:p w14:paraId="739233CE" w14:textId="77777777" w:rsidR="002324A3" w:rsidRDefault="002324A3" w:rsidP="002324A3">
      <w:r>
        <w:t>The second purpose of this argument is to refute the physicalist account of the mind. Specifically, the knowledge argument is an attack on the physicalist claim about the completeness of physical truths. The challenge posed to physicalism by the knowledge argument runs as follows:</w:t>
      </w:r>
    </w:p>
    <w:p w14:paraId="4ADA5AB9" w14:textId="77777777" w:rsidR="002324A3" w:rsidRPr="000206F6" w:rsidRDefault="002324A3" w:rsidP="002324A3">
      <w:pPr>
        <w:pStyle w:val="ListParagraph"/>
        <w:numPr>
          <w:ilvl w:val="0"/>
          <w:numId w:val="17"/>
        </w:numPr>
        <w:rPr>
          <w:rStyle w:val="Emphasis"/>
        </w:rPr>
      </w:pPr>
      <w:r w:rsidRPr="000206F6">
        <w:rPr>
          <w:rStyle w:val="Emphasis"/>
          <w:highlight w:val="green"/>
        </w:rPr>
        <w:t>Before her release</w:t>
      </w:r>
      <w:r w:rsidRPr="000206F6">
        <w:rPr>
          <w:rStyle w:val="Emphasis"/>
        </w:rPr>
        <w:t xml:space="preserve">, </w:t>
      </w:r>
      <w:r w:rsidRPr="000206F6">
        <w:rPr>
          <w:rStyle w:val="Emphasis"/>
          <w:highlight w:val="green"/>
        </w:rPr>
        <w:t>Mary</w:t>
      </w:r>
      <w:r w:rsidRPr="000206F6">
        <w:rPr>
          <w:rStyle w:val="Emphasis"/>
        </w:rPr>
        <w:t xml:space="preserve"> was in </w:t>
      </w:r>
      <w:r w:rsidRPr="000206F6">
        <w:rPr>
          <w:rStyle w:val="Emphasis"/>
          <w:highlight w:val="green"/>
        </w:rPr>
        <w:t>possess</w:t>
      </w:r>
      <w:r w:rsidRPr="000206F6">
        <w:rPr>
          <w:rStyle w:val="Emphasis"/>
        </w:rPr>
        <w:t xml:space="preserve">ion of </w:t>
      </w:r>
      <w:r w:rsidRPr="000206F6">
        <w:rPr>
          <w:rStyle w:val="Emphasis"/>
          <w:highlight w:val="green"/>
        </w:rPr>
        <w:t>all</w:t>
      </w:r>
      <w:r w:rsidRPr="000206F6">
        <w:rPr>
          <w:rStyle w:val="Emphasis"/>
        </w:rPr>
        <w:t xml:space="preserve"> the </w:t>
      </w:r>
      <w:r w:rsidRPr="000206F6">
        <w:rPr>
          <w:rStyle w:val="Emphasis"/>
          <w:highlight w:val="green"/>
        </w:rPr>
        <w:t>physical information</w:t>
      </w:r>
      <w:r w:rsidRPr="000206F6">
        <w:rPr>
          <w:rStyle w:val="Emphasis"/>
        </w:rPr>
        <w:t xml:space="preserve"> about color experiences of other people.</w:t>
      </w:r>
    </w:p>
    <w:p w14:paraId="35D752D5" w14:textId="77777777" w:rsidR="002324A3" w:rsidRPr="000206F6" w:rsidRDefault="002324A3" w:rsidP="002324A3">
      <w:pPr>
        <w:pStyle w:val="ListParagraph"/>
        <w:numPr>
          <w:ilvl w:val="0"/>
          <w:numId w:val="17"/>
        </w:numPr>
        <w:rPr>
          <w:rStyle w:val="Emphasis"/>
        </w:rPr>
      </w:pPr>
      <w:r w:rsidRPr="000206F6">
        <w:rPr>
          <w:rStyle w:val="Emphasis"/>
          <w:highlight w:val="green"/>
        </w:rPr>
        <w:t>After</w:t>
      </w:r>
      <w:r w:rsidRPr="000206F6">
        <w:rPr>
          <w:rStyle w:val="Emphasis"/>
        </w:rPr>
        <w:t xml:space="preserve"> her release, </w:t>
      </w:r>
      <w:r w:rsidRPr="000206F6">
        <w:rPr>
          <w:rStyle w:val="Emphasis"/>
          <w:highlight w:val="green"/>
        </w:rPr>
        <w:t>Mary learns</w:t>
      </w:r>
      <w:r w:rsidRPr="000206F6">
        <w:rPr>
          <w:rStyle w:val="Emphasis"/>
        </w:rPr>
        <w:t xml:space="preserve"> something </w:t>
      </w:r>
      <w:r w:rsidRPr="000206F6">
        <w:rPr>
          <w:rStyle w:val="Emphasis"/>
          <w:highlight w:val="green"/>
        </w:rPr>
        <w:t>about</w:t>
      </w:r>
      <w:r w:rsidRPr="000206F6">
        <w:rPr>
          <w:rStyle w:val="Emphasis"/>
        </w:rPr>
        <w:t xml:space="preserve"> the color </w:t>
      </w:r>
      <w:r w:rsidRPr="000206F6">
        <w:rPr>
          <w:rStyle w:val="Emphasis"/>
          <w:highlight w:val="green"/>
        </w:rPr>
        <w:t>experiences of other people</w:t>
      </w:r>
      <w:r w:rsidRPr="000206F6">
        <w:rPr>
          <w:rStyle w:val="Emphasis"/>
        </w:rPr>
        <w:t>.</w:t>
      </w:r>
    </w:p>
    <w:p w14:paraId="2091973D" w14:textId="77777777" w:rsidR="002324A3" w:rsidRDefault="002324A3" w:rsidP="002324A3">
      <w:r>
        <w:t>Therefore,</w:t>
      </w:r>
    </w:p>
    <w:p w14:paraId="0C63BB2E" w14:textId="77777777" w:rsidR="002324A3" w:rsidRPr="000206F6" w:rsidRDefault="002324A3" w:rsidP="002324A3">
      <w:pPr>
        <w:pStyle w:val="ListParagraph"/>
        <w:numPr>
          <w:ilvl w:val="0"/>
          <w:numId w:val="17"/>
        </w:numPr>
        <w:rPr>
          <w:rStyle w:val="Emphasis"/>
        </w:rPr>
      </w:pPr>
      <w:r w:rsidRPr="000206F6">
        <w:rPr>
          <w:rStyle w:val="Emphasis"/>
        </w:rPr>
        <w:t>Before her release, Mary was not in possession of all the information about other people's color experiences, even though she was in possession of all the physical information.</w:t>
      </w:r>
    </w:p>
    <w:p w14:paraId="69109A24" w14:textId="77777777" w:rsidR="002324A3" w:rsidRDefault="002324A3" w:rsidP="002324A3">
      <w:r>
        <w:t>Therefore,</w:t>
      </w:r>
    </w:p>
    <w:p w14:paraId="3CF64D64" w14:textId="77777777" w:rsidR="002324A3" w:rsidRPr="000206F6" w:rsidRDefault="002324A3" w:rsidP="002324A3">
      <w:pPr>
        <w:pStyle w:val="ListParagraph"/>
        <w:numPr>
          <w:ilvl w:val="0"/>
          <w:numId w:val="17"/>
        </w:numPr>
        <w:rPr>
          <w:rStyle w:val="Emphasis"/>
        </w:rPr>
      </w:pPr>
      <w:r w:rsidRPr="000206F6">
        <w:rPr>
          <w:rStyle w:val="Emphasis"/>
          <w:highlight w:val="green"/>
        </w:rPr>
        <w:t>There are truths</w:t>
      </w:r>
      <w:r w:rsidRPr="000206F6">
        <w:rPr>
          <w:rStyle w:val="Emphasis"/>
        </w:rPr>
        <w:t xml:space="preserve"> about other people's color experience </w:t>
      </w:r>
      <w:r w:rsidRPr="000206F6">
        <w:rPr>
          <w:rStyle w:val="Emphasis"/>
          <w:highlight w:val="green"/>
        </w:rPr>
        <w:t>that are not physical</w:t>
      </w:r>
      <w:r w:rsidRPr="000206F6">
        <w:rPr>
          <w:rStyle w:val="Emphasis"/>
        </w:rPr>
        <w:t>.</w:t>
      </w:r>
    </w:p>
    <w:p w14:paraId="5003C7E6" w14:textId="77777777" w:rsidR="002324A3" w:rsidRDefault="002324A3" w:rsidP="002324A3">
      <w:r>
        <w:t>Therefore,</w:t>
      </w:r>
    </w:p>
    <w:p w14:paraId="3C18A2D7" w14:textId="77777777" w:rsidR="002324A3" w:rsidRDefault="002324A3" w:rsidP="002324A3">
      <w:pPr>
        <w:pStyle w:val="ListParagraph"/>
        <w:numPr>
          <w:ilvl w:val="0"/>
          <w:numId w:val="17"/>
        </w:numPr>
        <w:rPr>
          <w:rStyle w:val="Emphasis"/>
        </w:rPr>
      </w:pPr>
      <w:r w:rsidRPr="000206F6">
        <w:rPr>
          <w:rStyle w:val="Emphasis"/>
        </w:rPr>
        <w:t>Physicalism is false.</w:t>
      </w:r>
    </w:p>
    <w:p w14:paraId="182BD53E" w14:textId="77777777" w:rsidR="002324A3" w:rsidRPr="0007733C" w:rsidRDefault="002324A3" w:rsidP="002324A3">
      <w:pPr>
        <w:pStyle w:val="Heading4"/>
      </w:pPr>
      <w:r w:rsidRPr="0007733C">
        <w:t>4] Ru</w:t>
      </w:r>
      <w:r>
        <w:t xml:space="preserve">le Following Paradox – </w:t>
      </w:r>
    </w:p>
    <w:p w14:paraId="2B735AF2" w14:textId="7A77F4F3" w:rsidR="002324A3" w:rsidRDefault="002324A3" w:rsidP="002324A3"/>
    <w:p w14:paraId="66FD15E5" w14:textId="07F05DD6" w:rsidR="00A81579" w:rsidRDefault="00A81579" w:rsidP="00A81579">
      <w:pPr>
        <w:pStyle w:val="Heading3"/>
      </w:pPr>
      <w:r>
        <w:lastRenderedPageBreak/>
        <w:t>1NC – Condo affs bad</w:t>
      </w:r>
    </w:p>
    <w:p w14:paraId="2B4C8E85" w14:textId="31A16AF5" w:rsidR="00A81579" w:rsidRDefault="00A81579" w:rsidP="00A81579">
      <w:pPr>
        <w:pStyle w:val="Heading4"/>
      </w:pPr>
      <w:r>
        <w:t>They don’t get condo affs</w:t>
      </w:r>
    </w:p>
    <w:p w14:paraId="189117F1" w14:textId="72429C3C" w:rsidR="00A81579" w:rsidRDefault="00A81579" w:rsidP="00A81579">
      <w:pPr>
        <w:pStyle w:val="Heading4"/>
      </w:pPr>
      <w:r>
        <w:t>Strat skew</w:t>
      </w:r>
    </w:p>
    <w:p w14:paraId="0070A44F" w14:textId="413D0E30" w:rsidR="00A81579" w:rsidRDefault="00A81579" w:rsidP="00A81579">
      <w:r>
        <w:t>Clash</w:t>
      </w:r>
    </w:p>
    <w:p w14:paraId="4865D279" w14:textId="635D116A" w:rsidR="00A81579" w:rsidRDefault="00A81579" w:rsidP="00A81579">
      <w:r>
        <w:t>Ableism</w:t>
      </w:r>
    </w:p>
    <w:p w14:paraId="35E34AD3" w14:textId="0471FD22" w:rsidR="00A81579" w:rsidRDefault="00A81579" w:rsidP="00A81579"/>
    <w:p w14:paraId="2408AADD" w14:textId="6D2F984B" w:rsidR="00A81579" w:rsidRDefault="00A81579" w:rsidP="00A81579">
      <w:pPr>
        <w:pStyle w:val="Heading4"/>
      </w:pPr>
      <w:r>
        <w:t>If they get condo affs – justifies infinite neg abuse</w:t>
      </w:r>
    </w:p>
    <w:p w14:paraId="55F267BC" w14:textId="44E72E1E" w:rsidR="00A81579" w:rsidRDefault="00A81579" w:rsidP="00A81579">
      <w:pPr>
        <w:pStyle w:val="Heading4"/>
      </w:pPr>
      <w:r>
        <w:t>A] reciprocity</w:t>
      </w:r>
    </w:p>
    <w:p w14:paraId="73E10B5D" w14:textId="7B7BF0D1" w:rsidR="00A81579" w:rsidRDefault="00A81579" w:rsidP="00A81579">
      <w:pPr>
        <w:pStyle w:val="Heading4"/>
      </w:pPr>
      <w:r>
        <w:t>B] self inflicted</w:t>
      </w:r>
    </w:p>
    <w:p w14:paraId="5CD27DDB" w14:textId="563C3A3F" w:rsidR="00A81579" w:rsidRPr="00A81579" w:rsidRDefault="00A81579" w:rsidP="00A81579">
      <w:pPr>
        <w:pStyle w:val="Heading4"/>
      </w:pPr>
      <w:r>
        <w:t>C] ableism</w:t>
      </w:r>
    </w:p>
    <w:sectPr w:rsidR="00A81579" w:rsidRPr="00A815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HGSSoeiKakugothicUB">
    <w:charset w:val="80"/>
    <w:family w:val="swiss"/>
    <w:pitch w:val="variable"/>
    <w:sig w:usb0="E00002FF" w:usb1="2AC7EDFE" w:usb2="00000012" w:usb3="00000000" w:csb0="00020001" w:csb1="00000000"/>
  </w:font>
  <w:font w:name="Constantia">
    <w:panose1 w:val="02030602050306030303"/>
    <w:charset w:val="00"/>
    <w:family w:val="roman"/>
    <w:pitch w:val="variable"/>
    <w:sig w:usb0="A00002EF" w:usb1="4000204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ylfaen">
    <w:panose1 w:val="010A0502050306030303"/>
    <w:charset w:val="00"/>
    <w:family w:val="roman"/>
    <w:pitch w:val="variable"/>
    <w:sig w:usb0="04000687" w:usb1="00000000" w:usb2="00000000" w:usb3="00000000" w:csb0="0000009F" w:csb1="00000000"/>
  </w:font>
  <w:font w:name="Bell MT">
    <w:panose1 w:val="02020503060305020303"/>
    <w:charset w:val="00"/>
    <w:family w:val="roman"/>
    <w:pitch w:val="variable"/>
    <w:sig w:usb0="00000003" w:usb1="00000000" w:usb2="00000000" w:usb3="00000000" w:csb0="00000001" w:csb1="00000000"/>
  </w:font>
  <w:font w:name="IJGCNM+Arial">
    <w:panose1 w:val="00000000000000000000"/>
    <w:charset w:val="4D"/>
    <w:family w:val="swiss"/>
    <w:notTrueType/>
    <w:pitch w:val="default"/>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entury">
    <w:panose1 w:val="02040604050505020304"/>
    <w:charset w:val="00"/>
    <w:family w:val="roman"/>
    <w:pitch w:val="variable"/>
    <w:sig w:usb0="00000287" w:usb1="00000000"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Helvetica">
    <w:panose1 w:val="020B0604020202020204"/>
    <w:charset w:val="00"/>
    <w:family w:val="auto"/>
    <w:pitch w:val="variable"/>
    <w:sig w:usb0="E0002EFF" w:usb1="C000785B" w:usb2="00000009" w:usb3="00000000" w:csb0="000001FF" w:csb1="00000000"/>
  </w:font>
  <w:font w:name="Courier">
    <w:panose1 w:val="02070409020205020404"/>
    <w:charset w:val="00"/>
    <w:family w:val="auto"/>
    <w:notTrueType/>
    <w:pitch w:val="variable"/>
    <w:sig w:usb0="00000003" w:usb1="00000000" w:usb2="00000000" w:usb3="00000000" w:csb0="00000003"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ヒラギノ角ゴ Pro W3">
    <w:charset w:val="4E"/>
    <w:family w:val="auto"/>
    <w:pitch w:val="variable"/>
    <w:sig w:usb0="00000001" w:usb1="08070000" w:usb2="00000010" w:usb3="00000000" w:csb0="00020000" w:csb1="00000000"/>
  </w:font>
  <w:font w:name="Perpetua">
    <w:panose1 w:val="02020502060401020303"/>
    <w:charset w:val="00"/>
    <w:family w:val="roman"/>
    <w:pitch w:val="variable"/>
    <w:sig w:usb0="00000003" w:usb1="00000000" w:usb2="00000000" w:usb3="00000000" w:csb0="00000001" w:csb1="00000000"/>
  </w:font>
  <w:font w:name="Scala">
    <w:altName w:val="Scala"/>
    <w:panose1 w:val="00000000000000000000"/>
    <w:charset w:val="00"/>
    <w:family w:val="roman"/>
    <w:notTrueType/>
    <w:pitch w:val="default"/>
    <w:sig w:usb0="00000003" w:usb1="00000000" w:usb2="00000000" w:usb3="00000000" w:csb0="00000001" w:csb1="00000000"/>
  </w:font>
  <w:font w:name="Myriad Pro">
    <w:panose1 w:val="00000000000000000000"/>
    <w:charset w:val="4D"/>
    <w:family w:val="swiss"/>
    <w:notTrueType/>
    <w:pitch w:val="default"/>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Meridien-Italic">
    <w:panose1 w:val="00000000000000000000"/>
    <w:charset w:val="00"/>
    <w:family w:val="roman"/>
    <w:notTrueType/>
    <w:pitch w:val="default"/>
    <w:sig w:usb0="00000003" w:usb1="00000000" w:usb2="00000000" w:usb3="00000000" w:csb0="00000001" w:csb1="00000000"/>
  </w:font>
  <w:font w:name="Minion Pro">
    <w:altName w:val="Minion Pro"/>
    <w:panose1 w:val="00000000000000000000"/>
    <w:charset w:val="00"/>
    <w:family w:val="roman"/>
    <w:notTrueType/>
    <w:pitch w:val="variable"/>
    <w:sig w:usb0="60000287" w:usb1="00000001" w:usb2="00000000" w:usb3="00000000" w:csb0="0000019F" w:csb1="00000000"/>
  </w:font>
  <w:font w:name="Sabon LT Std">
    <w:altName w:val="Sabon LT Std"/>
    <w:panose1 w:val="00000000000000000000"/>
    <w:charset w:val="4D"/>
    <w:family w:val="roman"/>
    <w:notTrueType/>
    <w:pitch w:val="default"/>
    <w:sig w:usb0="00000003" w:usb1="00000000" w:usb2="00000000" w:usb3="00000000" w:csb0="00000001" w:csb1="00000000"/>
  </w:font>
  <w:font w:name="Baskerville">
    <w:altName w:val="Baskerville"/>
    <w:charset w:val="00"/>
    <w:family w:val="roman"/>
    <w:pitch w:val="variable"/>
    <w:sig w:usb0="80000067" w:usb1="02000000"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altName w:val="Gill Sans"/>
    <w:charset w:val="B1"/>
    <w:family w:val="swiss"/>
    <w:pitch w:val="variable"/>
    <w:sig w:usb0="80000A67" w:usb1="00000000" w:usb2="00000000" w:usb3="00000000" w:csb0="000001F7" w:csb1="00000000"/>
  </w:font>
  <w:font w:name="Futura">
    <w:altName w:val="Futura"/>
    <w:charset w:val="00"/>
    <w:family w:val="swiss"/>
    <w:pitch w:val="variable"/>
    <w:sig w:usb0="A00002AF" w:usb1="5000214A" w:usb2="00000000" w:usb3="00000000" w:csb0="0000009F" w:csb1="00000000"/>
  </w:font>
  <w:font w:name="Estrangelo Edessa">
    <w:panose1 w:val="00000000000000000000"/>
    <w:charset w:val="00"/>
    <w:family w:val="script"/>
    <w:pitch w:val="variable"/>
    <w:sig w:usb0="80002043" w:usb1="00000000" w:usb2="00000080" w:usb3="00000000" w:csb0="00000001" w:csb1="00000000"/>
  </w:font>
  <w:font w:name="Helvetica Neue">
    <w:altName w:val="Sylfaen"/>
    <w:charset w:val="00"/>
    <w:family w:val="auto"/>
    <w:pitch w:val="variable"/>
    <w:sig w:usb0="E50002FF" w:usb1="500079DB" w:usb2="00000010" w:usb3="00000000" w:csb0="00000001" w:csb1="00000000"/>
  </w:font>
  <w:font w:name="Adobe Garamond Pro">
    <w:altName w:val="Garamond"/>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sig w:usb0="00000003" w:usb1="00000000" w:usb2="00000000" w:usb3="00000000" w:csb0="00000001"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E6D41E0"/>
    <w:multiLevelType w:val="hybridMultilevel"/>
    <w:tmpl w:val="D82EF8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FA27CD"/>
    <w:multiLevelType w:val="hybridMultilevel"/>
    <w:tmpl w:val="65EC849A"/>
    <w:lvl w:ilvl="0" w:tplc="2338A4E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B0B6388"/>
    <w:multiLevelType w:val="hybridMultilevel"/>
    <w:tmpl w:val="93CC9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2"/>
  </w:num>
  <w:num w:numId="3">
    <w:abstractNumId w:val="11"/>
  </w:num>
  <w:num w:numId="4">
    <w:abstractNumId w:val="15"/>
  </w:num>
  <w:num w:numId="5">
    <w:abstractNumId w:val="10"/>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4"/>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B3BCE"/>
    <w:rsid w:val="000139A3"/>
    <w:rsid w:val="00100833"/>
    <w:rsid w:val="00104529"/>
    <w:rsid w:val="00105942"/>
    <w:rsid w:val="00107396"/>
    <w:rsid w:val="00144A4C"/>
    <w:rsid w:val="00176AB0"/>
    <w:rsid w:val="00177B7D"/>
    <w:rsid w:val="0018322D"/>
    <w:rsid w:val="001B5776"/>
    <w:rsid w:val="001E527A"/>
    <w:rsid w:val="001F78CE"/>
    <w:rsid w:val="002324A3"/>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B3BCE"/>
    <w:rsid w:val="009D2EAD"/>
    <w:rsid w:val="009D54B2"/>
    <w:rsid w:val="009E1922"/>
    <w:rsid w:val="009F7ED2"/>
    <w:rsid w:val="00A81579"/>
    <w:rsid w:val="00A93661"/>
    <w:rsid w:val="00A95652"/>
    <w:rsid w:val="00AC0AB8"/>
    <w:rsid w:val="00B33C6D"/>
    <w:rsid w:val="00B4508F"/>
    <w:rsid w:val="00B55AD5"/>
    <w:rsid w:val="00B8057C"/>
    <w:rsid w:val="00BD6238"/>
    <w:rsid w:val="00BF593B"/>
    <w:rsid w:val="00BF773A"/>
    <w:rsid w:val="00BF7E81"/>
    <w:rsid w:val="00C13773"/>
    <w:rsid w:val="00C1771C"/>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17C6"/>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09FB2"/>
  <w15:chartTrackingRefBased/>
  <w15:docId w15:val="{56A87C29-D950-4A7B-9475-E48B3A28F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5"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6" w:unhideWhenUsed="1" w:qFormat="1"/>
    <w:lsdException w:name="Subtle Reference" w:semiHidden="1" w:uiPriority="31" w:unhideWhenUsed="1" w:qFormat="1"/>
    <w:lsdException w:name="Intense Reference" w:semiHidden="1" w:unhideWhenUsed="1" w:qFormat="1"/>
    <w:lsdException w:name="Book Title" w:semiHidden="1" w:uiPriority="0"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B3BCE"/>
    <w:rPr>
      <w:rFonts w:ascii="Calibri" w:hAnsi="Calibri"/>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qFormat/>
    <w:rsid w:val="009B3BC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1 Char,Heading 2 Char2,Heading 2 Char Char Char,Heading 2 Char Char1,cite_tag,Super Script,Char Char Char Char1,Char2,Heading 2 Char Char2 Char,BlockText,Heading 2 Char1 Char1,Heading 21,Heading 2 Char Char Char1"/>
    <w:basedOn w:val="Normal"/>
    <w:next w:val="Normal"/>
    <w:link w:val="Heading2Char"/>
    <w:uiPriority w:val="1"/>
    <w:unhideWhenUsed/>
    <w:qFormat/>
    <w:rsid w:val="009B3BC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unread card,Char,Citation,no"/>
    <w:basedOn w:val="Normal"/>
    <w:next w:val="Normal"/>
    <w:link w:val="Heading3Char"/>
    <w:uiPriority w:val="2"/>
    <w:unhideWhenUsed/>
    <w:qFormat/>
    <w:rsid w:val="009B3BC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3"/>
    <w:unhideWhenUsed/>
    <w:qFormat/>
    <w:rsid w:val="009B3BCE"/>
    <w:pPr>
      <w:keepNext/>
      <w:keepLines/>
      <w:spacing w:before="40" w:after="0"/>
      <w:outlineLvl w:val="3"/>
    </w:pPr>
    <w:rPr>
      <w:rFonts w:eastAsiaTheme="majorEastAsia" w:cstheme="majorBidi"/>
      <w:b/>
      <w:iCs/>
      <w:sz w:val="26"/>
    </w:rPr>
  </w:style>
  <w:style w:type="paragraph" w:styleId="Heading5">
    <w:name w:val="heading 5"/>
    <w:aliases w:val="Text,Blocks"/>
    <w:basedOn w:val="Heading2"/>
    <w:next w:val="Normal"/>
    <w:link w:val="Heading5Char"/>
    <w:qFormat/>
    <w:rsid w:val="009B3BCE"/>
    <w:pPr>
      <w:suppressAutoHyphens/>
      <w:spacing w:before="20"/>
      <w:outlineLvl w:val="4"/>
    </w:pPr>
    <w:rPr>
      <w:rFonts w:eastAsia="Times New Roman" w:cs="Arial"/>
      <w:bCs/>
      <w:kern w:val="32"/>
    </w:rPr>
  </w:style>
  <w:style w:type="paragraph" w:styleId="Heading6">
    <w:name w:val="heading 6"/>
    <w:aliases w:val="Title (no index)"/>
    <w:basedOn w:val="Heading3"/>
    <w:next w:val="Normal"/>
    <w:link w:val="Heading6Char"/>
    <w:uiPriority w:val="9"/>
    <w:qFormat/>
    <w:rsid w:val="009B3BCE"/>
    <w:pPr>
      <w:suppressAutoHyphens/>
      <w:spacing w:before="20" w:after="120"/>
      <w:outlineLvl w:val="5"/>
    </w:pPr>
    <w:rPr>
      <w:rFonts w:eastAsia="Times New Roman" w:cs="Arial"/>
      <w:bCs/>
      <w:kern w:val="32"/>
    </w:rPr>
  </w:style>
  <w:style w:type="paragraph" w:styleId="Heading7">
    <w:name w:val="heading 7"/>
    <w:basedOn w:val="Heading1"/>
    <w:next w:val="Normal"/>
    <w:link w:val="Heading7Char"/>
    <w:qFormat/>
    <w:rsid w:val="009B3BCE"/>
    <w:pPr>
      <w:pBdr>
        <w:top w:val="single" w:sz="4" w:space="1" w:color="auto"/>
        <w:left w:val="single" w:sz="4" w:space="4" w:color="auto"/>
        <w:bottom w:val="single" w:sz="4" w:space="1" w:color="auto"/>
        <w:right w:val="single" w:sz="4" w:space="4" w:color="auto"/>
      </w:pBdr>
      <w:suppressAutoHyphens/>
      <w:spacing w:before="20" w:after="120"/>
      <w:outlineLvl w:val="6"/>
    </w:pPr>
    <w:rPr>
      <w:rFonts w:eastAsia="Times New Roman" w:cs="Arial"/>
      <w:kern w:val="32"/>
      <w:sz w:val="24"/>
      <w:szCs w:val="24"/>
    </w:rPr>
  </w:style>
  <w:style w:type="paragraph" w:styleId="Heading8">
    <w:name w:val="heading 8"/>
    <w:basedOn w:val="Heading2"/>
    <w:next w:val="Normal"/>
    <w:link w:val="Heading8Char"/>
    <w:qFormat/>
    <w:rsid w:val="009B3BCE"/>
    <w:pPr>
      <w:suppressAutoHyphens/>
      <w:spacing w:before="20"/>
      <w:outlineLvl w:val="7"/>
    </w:pPr>
    <w:rPr>
      <w:rFonts w:eastAsia="Times New Roman" w:cs="Arial"/>
      <w:kern w:val="32"/>
      <w:sz w:val="24"/>
      <w:szCs w:val="24"/>
    </w:rPr>
  </w:style>
  <w:style w:type="paragraph" w:styleId="Heading9">
    <w:name w:val="heading 9"/>
    <w:basedOn w:val="Heading3"/>
    <w:next w:val="Normal"/>
    <w:link w:val="Heading9Char"/>
    <w:qFormat/>
    <w:rsid w:val="009B3BCE"/>
    <w:pPr>
      <w:suppressAutoHyphens/>
      <w:spacing w:before="20" w:after="120"/>
      <w:outlineLvl w:val="8"/>
    </w:pPr>
    <w:rPr>
      <w:rFonts w:eastAsia="Times New Roman" w:cs="Arial"/>
      <w:kern w:val="32"/>
    </w:rPr>
  </w:style>
  <w:style w:type="character" w:default="1" w:styleId="DefaultParagraphFont">
    <w:name w:val="Default Paragraph Font"/>
    <w:uiPriority w:val="1"/>
    <w:semiHidden/>
    <w:unhideWhenUsed/>
    <w:rsid w:val="009B3BC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B3BCE"/>
  </w:style>
  <w:style w:type="character" w:customStyle="1" w:styleId="Heading1Char">
    <w:name w:val="Heading 1 Char"/>
    <w:aliases w:val="Pocket Char,ALEX Char,Heading Char,Brief - Heading 1 Char,Heading 1 Char Char Char1,Header Char Char Char Char1,Heading 1 Char Char Char Char Char1,Header Char Char Char Char Char Char1,Heading 1 Char Char Char Char Char Char Char1"/>
    <w:basedOn w:val="DefaultParagraphFont"/>
    <w:link w:val="Heading1"/>
    <w:rsid w:val="009B3BCE"/>
    <w:rPr>
      <w:rFonts w:ascii="Calibri" w:eastAsiaTheme="majorEastAsia" w:hAnsi="Calibri" w:cstheme="majorBidi"/>
      <w:b/>
      <w:sz w:val="52"/>
      <w:szCs w:val="32"/>
    </w:rPr>
  </w:style>
  <w:style w:type="character" w:customStyle="1" w:styleId="Heading2Char">
    <w:name w:val="Heading 2 Char"/>
    <w:aliases w:val="Hat Char,Heading 2 Char Char1 Char Char,Heading 2 Char2 Char1,Heading 2 Char Char Char Char1,Heading 2 Char Char1 Char1,cite_tag Char,Super Script Char,Char Char Char Char1 Char,Char2 Char,Heading 2 Char Char2 Char Char,BlockText Char"/>
    <w:basedOn w:val="DefaultParagraphFont"/>
    <w:link w:val="Heading2"/>
    <w:uiPriority w:val="1"/>
    <w:rsid w:val="009B3BCE"/>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1,unread card Char,Char Char"/>
    <w:basedOn w:val="DefaultParagraphFont"/>
    <w:link w:val="Heading3"/>
    <w:uiPriority w:val="2"/>
    <w:rsid w:val="009B3BCE"/>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3"/>
    <w:rsid w:val="009B3BC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normal card text,bold underline,Shrunk,qualifications in card,qualifications,Style1,Box,s,B"/>
    <w:basedOn w:val="DefaultParagraphFont"/>
    <w:link w:val="textbold"/>
    <w:uiPriority w:val="7"/>
    <w:qFormat/>
    <w:rsid w:val="009B3BC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5"/>
    <w:qFormat/>
    <w:rsid w:val="009B3BCE"/>
    <w:rPr>
      <w:b/>
      <w:bCs/>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Bo"/>
    <w:basedOn w:val="DefaultParagraphFont"/>
    <w:uiPriority w:val="6"/>
    <w:qFormat/>
    <w:rsid w:val="009B3BCE"/>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Dont u Char"/>
    <w:basedOn w:val="DefaultParagraphFont"/>
    <w:link w:val="NoSpacing"/>
    <w:uiPriority w:val="99"/>
    <w:unhideWhenUsed/>
    <w:rsid w:val="009B3BCE"/>
    <w:rPr>
      <w:color w:val="auto"/>
      <w:u w:val="none"/>
    </w:rPr>
  </w:style>
  <w:style w:type="character" w:styleId="FollowedHyperlink">
    <w:name w:val="FollowedHyperlink"/>
    <w:basedOn w:val="DefaultParagraphFont"/>
    <w:uiPriority w:val="99"/>
    <w:unhideWhenUsed/>
    <w:rsid w:val="009B3BCE"/>
    <w:rPr>
      <w:color w:val="auto"/>
      <w:u w:val="none"/>
    </w:rPr>
  </w:style>
  <w:style w:type="paragraph" w:customStyle="1" w:styleId="textbold">
    <w:name w:val="text bold"/>
    <w:basedOn w:val="Normal"/>
    <w:link w:val="Emphasis"/>
    <w:uiPriority w:val="7"/>
    <w:qFormat/>
    <w:rsid w:val="009B3BCE"/>
    <w:pP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Card,No Spacing2,Tags"/>
    <w:basedOn w:val="Heading1"/>
    <w:link w:val="Hyperlink"/>
    <w:autoRedefine/>
    <w:uiPriority w:val="99"/>
    <w:qFormat/>
    <w:rsid w:val="009B3BC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Heading5Char">
    <w:name w:val="Heading 5 Char"/>
    <w:aliases w:val="Text Char,Blocks Char"/>
    <w:basedOn w:val="DefaultParagraphFont"/>
    <w:link w:val="Heading5"/>
    <w:rsid w:val="009B3BCE"/>
    <w:rPr>
      <w:rFonts w:ascii="Calibri" w:eastAsia="Times New Roman" w:hAnsi="Calibri" w:cs="Arial"/>
      <w:b/>
      <w:bCs/>
      <w:kern w:val="32"/>
      <w:sz w:val="44"/>
      <w:szCs w:val="26"/>
      <w:u w:val="double"/>
    </w:rPr>
  </w:style>
  <w:style w:type="character" w:customStyle="1" w:styleId="Heading6Char">
    <w:name w:val="Heading 6 Char"/>
    <w:aliases w:val="Title (no index) Char"/>
    <w:basedOn w:val="DefaultParagraphFont"/>
    <w:link w:val="Heading6"/>
    <w:uiPriority w:val="9"/>
    <w:rsid w:val="009B3BCE"/>
    <w:rPr>
      <w:rFonts w:ascii="Calibri" w:eastAsia="Times New Roman" w:hAnsi="Calibri" w:cs="Arial"/>
      <w:b/>
      <w:bCs/>
      <w:kern w:val="32"/>
      <w:sz w:val="32"/>
      <w:szCs w:val="24"/>
      <w:u w:val="single"/>
    </w:rPr>
  </w:style>
  <w:style w:type="character" w:customStyle="1" w:styleId="Heading7Char">
    <w:name w:val="Heading 7 Char"/>
    <w:basedOn w:val="DefaultParagraphFont"/>
    <w:link w:val="Heading7"/>
    <w:rsid w:val="009B3BCE"/>
    <w:rPr>
      <w:rFonts w:ascii="Calibri" w:eastAsia="Times New Roman" w:hAnsi="Calibri" w:cs="Arial"/>
      <w:b/>
      <w:kern w:val="32"/>
      <w:sz w:val="24"/>
      <w:szCs w:val="24"/>
    </w:rPr>
  </w:style>
  <w:style w:type="character" w:customStyle="1" w:styleId="Heading8Char">
    <w:name w:val="Heading 8 Char"/>
    <w:basedOn w:val="DefaultParagraphFont"/>
    <w:link w:val="Heading8"/>
    <w:rsid w:val="009B3BCE"/>
    <w:rPr>
      <w:rFonts w:ascii="Calibri" w:eastAsia="Times New Roman" w:hAnsi="Calibri" w:cs="Arial"/>
      <w:b/>
      <w:kern w:val="32"/>
      <w:sz w:val="24"/>
      <w:szCs w:val="24"/>
      <w:u w:val="double"/>
    </w:rPr>
  </w:style>
  <w:style w:type="character" w:customStyle="1" w:styleId="Heading9Char">
    <w:name w:val="Heading 9 Char"/>
    <w:basedOn w:val="DefaultParagraphFont"/>
    <w:link w:val="Heading9"/>
    <w:rsid w:val="009B3BCE"/>
    <w:rPr>
      <w:rFonts w:ascii="Calibri" w:eastAsia="Times New Roman" w:hAnsi="Calibri" w:cs="Arial"/>
      <w:b/>
      <w:kern w:val="32"/>
      <w:sz w:val="32"/>
      <w:szCs w:val="24"/>
      <w:u w:val="single"/>
    </w:rPr>
  </w:style>
  <w:style w:type="paragraph" w:styleId="DocumentMap">
    <w:name w:val="Document Map"/>
    <w:basedOn w:val="Normal"/>
    <w:link w:val="DocumentMapChar"/>
    <w:uiPriority w:val="99"/>
    <w:unhideWhenUsed/>
    <w:rsid w:val="009B3BC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9B3BCE"/>
    <w:rPr>
      <w:rFonts w:ascii="Lucida Grande" w:hAnsi="Lucida Grande" w:cs="Lucida Grande"/>
      <w:sz w:val="24"/>
    </w:rPr>
  </w:style>
  <w:style w:type="paragraph" w:customStyle="1" w:styleId="UnderlinePara">
    <w:name w:val="Underline Para"/>
    <w:basedOn w:val="Normal"/>
    <w:uiPriority w:val="6"/>
    <w:qFormat/>
    <w:rsid w:val="009B3BCE"/>
    <w:pPr>
      <w:widowControl w:val="0"/>
      <w:suppressAutoHyphens/>
      <w:spacing w:after="200"/>
      <w:contextualSpacing/>
    </w:pPr>
    <w:rPr>
      <w:rFonts w:asciiTheme="minorHAnsi" w:hAnsiTheme="minorHAnsi"/>
      <w:u w:val="single"/>
    </w:rPr>
  </w:style>
  <w:style w:type="paragraph" w:styleId="ListParagraph">
    <w:name w:val="List Paragraph"/>
    <w:aliases w:val="6 font"/>
    <w:basedOn w:val="Normal"/>
    <w:uiPriority w:val="99"/>
    <w:qFormat/>
    <w:rsid w:val="009B3BCE"/>
    <w:pPr>
      <w:ind w:left="720"/>
      <w:contextualSpacing/>
    </w:pPr>
  </w:style>
  <w:style w:type="character" w:styleId="UnresolvedMention">
    <w:name w:val="Unresolved Mention"/>
    <w:basedOn w:val="DefaultParagraphFont"/>
    <w:uiPriority w:val="99"/>
    <w:semiHidden/>
    <w:unhideWhenUsed/>
    <w:rsid w:val="009B3BCE"/>
    <w:rPr>
      <w:color w:val="605E5C"/>
      <w:shd w:val="clear" w:color="auto" w:fill="E1DFDD"/>
    </w:rPr>
  </w:style>
  <w:style w:type="paragraph" w:styleId="BalloonText">
    <w:name w:val="Balloon Text"/>
    <w:basedOn w:val="Normal"/>
    <w:link w:val="BalloonTextChar"/>
    <w:uiPriority w:val="99"/>
    <w:unhideWhenUsed/>
    <w:rsid w:val="009B3BCE"/>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9B3BCE"/>
    <w:rPr>
      <w:rFonts w:ascii="Times New Roman" w:hAnsi="Times New Roman" w:cs="Times New Roman"/>
      <w:sz w:val="18"/>
      <w:szCs w:val="18"/>
    </w:rPr>
  </w:style>
  <w:style w:type="paragraph" w:styleId="Title">
    <w:name w:val="Title"/>
    <w:aliases w:val="Cites and Cards,UNDERLINE,Bold Underlined,title,Block Heading,Read This,Non Read Text,Debate Normal"/>
    <w:basedOn w:val="Normal"/>
    <w:next w:val="BodyText"/>
    <w:link w:val="TitleChar1"/>
    <w:uiPriority w:val="5"/>
    <w:qFormat/>
    <w:rsid w:val="009B3BCE"/>
    <w:pPr>
      <w:keepNext/>
      <w:keepLines/>
      <w:spacing w:after="240"/>
      <w:jc w:val="center"/>
      <w:outlineLvl w:val="0"/>
    </w:pPr>
    <w:rPr>
      <w:rFonts w:asciiTheme="minorHAnsi" w:hAnsiTheme="minorHAnsi"/>
      <w:b/>
      <w:u w:val="single"/>
    </w:rPr>
  </w:style>
  <w:style w:type="character" w:customStyle="1" w:styleId="TitleChar">
    <w:name w:val="Title Char"/>
    <w:aliases w:val="Non Read Text Char,Debate Normal Char"/>
    <w:basedOn w:val="DefaultParagraphFont"/>
    <w:uiPriority w:val="5"/>
    <w:qFormat/>
    <w:rsid w:val="009B3BCE"/>
    <w:rPr>
      <w:rFonts w:asciiTheme="majorHAnsi" w:eastAsiaTheme="majorEastAsia" w:hAnsiTheme="majorHAnsi" w:cstheme="majorBidi"/>
      <w:spacing w:val="-10"/>
      <w:kern w:val="28"/>
      <w:sz w:val="56"/>
      <w:szCs w:val="56"/>
    </w:rPr>
  </w:style>
  <w:style w:type="character" w:customStyle="1" w:styleId="TitleChar1">
    <w:name w:val="Title Char1"/>
    <w:aliases w:val="Cites and Cards Char,UNDERLINE Char,Bold Underlined Char,title Char,Block Heading Char,Read This Char,Non Read Text Char1,Debate Normal Char1"/>
    <w:basedOn w:val="DefaultParagraphFont"/>
    <w:link w:val="Title"/>
    <w:uiPriority w:val="5"/>
    <w:qFormat/>
    <w:rsid w:val="009B3BCE"/>
    <w:rPr>
      <w:b/>
      <w:u w:val="single"/>
    </w:rPr>
  </w:style>
  <w:style w:type="paragraph" w:styleId="BodyText">
    <w:name w:val="Body Text"/>
    <w:aliases w:val="BT"/>
    <w:basedOn w:val="Normal"/>
    <w:link w:val="BodyTextChar"/>
    <w:uiPriority w:val="99"/>
    <w:unhideWhenUsed/>
    <w:qFormat/>
    <w:rsid w:val="009B3BCE"/>
    <w:pPr>
      <w:spacing w:after="120"/>
    </w:pPr>
  </w:style>
  <w:style w:type="character" w:customStyle="1" w:styleId="BodyTextChar">
    <w:name w:val="Body Text Char"/>
    <w:aliases w:val="BT Char"/>
    <w:basedOn w:val="DefaultParagraphFont"/>
    <w:link w:val="BodyText"/>
    <w:uiPriority w:val="99"/>
    <w:rsid w:val="009B3BCE"/>
    <w:rPr>
      <w:rFonts w:ascii="Calibri" w:hAnsi="Calibri"/>
    </w:rPr>
  </w:style>
  <w:style w:type="paragraph" w:customStyle="1" w:styleId="Emphasis1">
    <w:name w:val="Emphasis1"/>
    <w:basedOn w:val="Normal"/>
    <w:autoRedefine/>
    <w:uiPriority w:val="20"/>
    <w:qFormat/>
    <w:rsid w:val="009B3BCE"/>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customStyle="1" w:styleId="AnalyticTag">
    <w:name w:val="Analytic Tag"/>
    <w:basedOn w:val="Heading4"/>
    <w:link w:val="AnalyticTagChar"/>
    <w:uiPriority w:val="4"/>
    <w:qFormat/>
    <w:rsid w:val="009B3BCE"/>
    <w:rPr>
      <w:bCs/>
      <w:iCs w:val="0"/>
    </w:rPr>
  </w:style>
  <w:style w:type="character" w:customStyle="1" w:styleId="AnalyticTagChar">
    <w:name w:val="Analytic Tag Char"/>
    <w:link w:val="AnalyticTag"/>
    <w:uiPriority w:val="4"/>
    <w:rsid w:val="009B3BCE"/>
    <w:rPr>
      <w:rFonts w:ascii="Calibri" w:eastAsiaTheme="majorEastAsia" w:hAnsi="Calibri" w:cstheme="majorBidi"/>
      <w:b/>
      <w:bCs/>
      <w:sz w:val="26"/>
    </w:rPr>
  </w:style>
  <w:style w:type="character" w:customStyle="1" w:styleId="BalloonTextChar1">
    <w:name w:val="Balloon Text Char1"/>
    <w:basedOn w:val="DefaultParagraphFont"/>
    <w:uiPriority w:val="99"/>
    <w:rsid w:val="009B3BCE"/>
    <w:rPr>
      <w:rFonts w:ascii="Segoe UI" w:eastAsiaTheme="minorHAnsi" w:hAnsi="Segoe UI" w:cs="Segoe UI"/>
      <w:sz w:val="18"/>
      <w:szCs w:val="18"/>
    </w:rPr>
  </w:style>
  <w:style w:type="paragraph" w:customStyle="1" w:styleId="Analytic">
    <w:name w:val="Analytic"/>
    <w:basedOn w:val="Normal"/>
    <w:link w:val="AnalyticChar"/>
    <w:uiPriority w:val="4"/>
    <w:qFormat/>
    <w:rsid w:val="009B3BCE"/>
    <w:pPr>
      <w:spacing w:before="40"/>
      <w:outlineLvl w:val="3"/>
    </w:pPr>
    <w:rPr>
      <w:b/>
      <w:sz w:val="26"/>
    </w:rPr>
  </w:style>
  <w:style w:type="character" w:customStyle="1" w:styleId="AnalyticChar">
    <w:name w:val="Analytic Char"/>
    <w:basedOn w:val="DefaultParagraphFont"/>
    <w:link w:val="Analytic"/>
    <w:uiPriority w:val="4"/>
    <w:rsid w:val="009B3BCE"/>
    <w:rPr>
      <w:rFonts w:ascii="Calibri" w:hAnsi="Calibri"/>
      <w:b/>
      <w:sz w:val="26"/>
    </w:rPr>
  </w:style>
  <w:style w:type="character" w:customStyle="1" w:styleId="CommentTextChar">
    <w:name w:val="Comment Text Char"/>
    <w:basedOn w:val="DefaultParagraphFont"/>
    <w:link w:val="CommentText"/>
    <w:uiPriority w:val="99"/>
    <w:rsid w:val="009B3BCE"/>
    <w:rPr>
      <w:rFonts w:ascii="Arial" w:hAnsi="Arial" w:cs="Arial"/>
      <w:sz w:val="20"/>
      <w:szCs w:val="20"/>
    </w:rPr>
  </w:style>
  <w:style w:type="paragraph" w:styleId="CommentText">
    <w:name w:val="annotation text"/>
    <w:basedOn w:val="Normal"/>
    <w:link w:val="CommentTextChar"/>
    <w:uiPriority w:val="99"/>
    <w:unhideWhenUsed/>
    <w:rsid w:val="009B3BCE"/>
    <w:rPr>
      <w:rFonts w:ascii="Arial" w:hAnsi="Arial" w:cs="Arial"/>
      <w:sz w:val="20"/>
      <w:szCs w:val="20"/>
    </w:rPr>
  </w:style>
  <w:style w:type="character" w:customStyle="1" w:styleId="CommentTextChar1">
    <w:name w:val="Comment Text Char1"/>
    <w:basedOn w:val="DefaultParagraphFont"/>
    <w:uiPriority w:val="99"/>
    <w:rsid w:val="009B3BCE"/>
    <w:rPr>
      <w:rFonts w:ascii="Calibri" w:hAnsi="Calibri"/>
      <w:sz w:val="20"/>
      <w:szCs w:val="20"/>
    </w:rPr>
  </w:style>
  <w:style w:type="character" w:customStyle="1" w:styleId="CommentSubjectChar">
    <w:name w:val="Comment Subject Char"/>
    <w:basedOn w:val="CommentTextChar"/>
    <w:link w:val="CommentSubject"/>
    <w:uiPriority w:val="99"/>
    <w:rsid w:val="009B3BCE"/>
    <w:rPr>
      <w:rFonts w:ascii="Arial" w:hAnsi="Arial" w:cs="Arial"/>
      <w:b/>
      <w:bCs/>
      <w:sz w:val="20"/>
      <w:szCs w:val="20"/>
    </w:rPr>
  </w:style>
  <w:style w:type="paragraph" w:styleId="CommentSubject">
    <w:name w:val="annotation subject"/>
    <w:basedOn w:val="CommentText"/>
    <w:next w:val="CommentText"/>
    <w:link w:val="CommentSubjectChar"/>
    <w:uiPriority w:val="99"/>
    <w:unhideWhenUsed/>
    <w:rsid w:val="009B3BCE"/>
    <w:rPr>
      <w:b/>
      <w:bCs/>
    </w:rPr>
  </w:style>
  <w:style w:type="character" w:customStyle="1" w:styleId="CommentSubjectChar1">
    <w:name w:val="Comment Subject Char1"/>
    <w:basedOn w:val="CommentTextChar1"/>
    <w:uiPriority w:val="99"/>
    <w:rsid w:val="009B3BCE"/>
    <w:rPr>
      <w:rFonts w:ascii="Calibri" w:hAnsi="Calibri"/>
      <w:b/>
      <w:bCs/>
      <w:sz w:val="20"/>
      <w:szCs w:val="20"/>
    </w:rPr>
  </w:style>
  <w:style w:type="paragraph" w:customStyle="1" w:styleId="Style4">
    <w:name w:val="Style4"/>
    <w:basedOn w:val="Normal"/>
    <w:link w:val="Style4Char"/>
    <w:qFormat/>
    <w:rsid w:val="009B3BCE"/>
    <w:rPr>
      <w:rFonts w:eastAsia="Times New Roman"/>
      <w:u w:val="single"/>
    </w:rPr>
  </w:style>
  <w:style w:type="character" w:customStyle="1" w:styleId="Style4Char">
    <w:name w:val="Style4 Char"/>
    <w:link w:val="Style4"/>
    <w:rsid w:val="009B3BCE"/>
    <w:rPr>
      <w:rFonts w:ascii="Calibri" w:eastAsia="Times New Roman" w:hAnsi="Calibri"/>
      <w:u w:val="single"/>
    </w:rPr>
  </w:style>
  <w:style w:type="paragraph" w:customStyle="1" w:styleId="BoldUnderline">
    <w:name w:val="BoldUnderline"/>
    <w:basedOn w:val="Normal"/>
    <w:link w:val="BoldUnderlineChar"/>
    <w:qFormat/>
    <w:rsid w:val="009B3BCE"/>
    <w:rPr>
      <w:rFonts w:eastAsia="Times New Roman"/>
      <w:b/>
      <w:u w:val="single"/>
    </w:rPr>
  </w:style>
  <w:style w:type="character" w:customStyle="1" w:styleId="BoldUnderlineChar">
    <w:name w:val="BoldUnderline Char"/>
    <w:basedOn w:val="DefaultParagraphFont"/>
    <w:link w:val="BoldUnderline"/>
    <w:rsid w:val="009B3BCE"/>
    <w:rPr>
      <w:rFonts w:ascii="Calibri" w:eastAsia="Times New Roman" w:hAnsi="Calibri"/>
      <w:b/>
      <w:u w:val="single"/>
    </w:rPr>
  </w:style>
  <w:style w:type="paragraph" w:customStyle="1" w:styleId="StyleStyle411pt">
    <w:name w:val="Style Style4 + 11 pt"/>
    <w:basedOn w:val="Style4"/>
    <w:link w:val="StyleStyle411ptChar"/>
    <w:qFormat/>
    <w:rsid w:val="009B3BCE"/>
  </w:style>
  <w:style w:type="character" w:customStyle="1" w:styleId="StyleStyle411ptChar">
    <w:name w:val="Style Style4 + 11 pt Char"/>
    <w:basedOn w:val="Style4Char"/>
    <w:link w:val="StyleStyle411pt"/>
    <w:rsid w:val="009B3BCE"/>
    <w:rPr>
      <w:rFonts w:ascii="Calibri" w:eastAsia="Times New Roman" w:hAnsi="Calibri"/>
      <w:u w:val="single"/>
    </w:rPr>
  </w:style>
  <w:style w:type="paragraph" w:customStyle="1" w:styleId="StyleStyle411ptBold">
    <w:name w:val="Style Style4 + 11 pt Bold"/>
    <w:basedOn w:val="Style4"/>
    <w:link w:val="StyleStyle411ptBoldChar"/>
    <w:qFormat/>
    <w:rsid w:val="009B3BCE"/>
    <w:rPr>
      <w:b/>
      <w:bCs/>
    </w:rPr>
  </w:style>
  <w:style w:type="character" w:customStyle="1" w:styleId="StyleStyle411ptBoldChar">
    <w:name w:val="Style Style4 + 11 pt Bold Char"/>
    <w:link w:val="StyleStyle411ptBold"/>
    <w:rsid w:val="009B3BCE"/>
    <w:rPr>
      <w:rFonts w:ascii="Calibri" w:eastAsia="Times New Roman" w:hAnsi="Calibri"/>
      <w:b/>
      <w:bCs/>
      <w:u w:val="single"/>
    </w:rPr>
  </w:style>
  <w:style w:type="paragraph" w:customStyle="1" w:styleId="Analytics">
    <w:name w:val="Analytics"/>
    <w:link w:val="AnalyticsChar"/>
    <w:uiPriority w:val="4"/>
    <w:qFormat/>
    <w:rsid w:val="009B3BCE"/>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9B3BCE"/>
    <w:rPr>
      <w:rFonts w:ascii="Calibri" w:eastAsiaTheme="majorEastAsia" w:hAnsi="Calibri" w:cstheme="majorBidi"/>
      <w:b/>
      <w:iCs/>
      <w:sz w:val="26"/>
      <w:szCs w:val="28"/>
    </w:rPr>
  </w:style>
  <w:style w:type="character" w:styleId="IntenseEmphasis">
    <w:name w:val="Intense Emphasis"/>
    <w:aliases w:val="9.5 pt,Cites and Cards Char1,Bold Underlined Char1,9.5 p,Title Cha,8.,Title Char2,Cites and Cards Char2,UNDERLINE Char2,9.5,Bold Cite Char2,Underline Cha,cites Char Ch,Minimized Ch,Intense Emphasi,Box Out"/>
    <w:basedOn w:val="DefaultParagraphFont"/>
    <w:uiPriority w:val="6"/>
    <w:qFormat/>
    <w:rsid w:val="009B3BCE"/>
    <w:rPr>
      <w:u w:val="single"/>
    </w:rPr>
  </w:style>
  <w:style w:type="paragraph" w:customStyle="1" w:styleId="CiteSpacing">
    <w:name w:val="Cite Spacing"/>
    <w:basedOn w:val="Normal"/>
    <w:uiPriority w:val="4"/>
    <w:qFormat/>
    <w:rsid w:val="009B3BCE"/>
    <w:pPr>
      <w:spacing w:before="60" w:after="60"/>
    </w:pPr>
  </w:style>
  <w:style w:type="character" w:customStyle="1" w:styleId="Style11pt">
    <w:name w:val="Style 11 pt"/>
    <w:basedOn w:val="DefaultParagraphFont"/>
    <w:rsid w:val="009B3BCE"/>
    <w:rPr>
      <w:sz w:val="20"/>
    </w:rPr>
  </w:style>
  <w:style w:type="character" w:customStyle="1" w:styleId="Style11ptUnderline">
    <w:name w:val="Style 11 pt Underline"/>
    <w:basedOn w:val="DefaultParagraphFont"/>
    <w:rsid w:val="009B3BCE"/>
    <w:rPr>
      <w:sz w:val="20"/>
      <w:u w:val="single"/>
    </w:rPr>
  </w:style>
  <w:style w:type="character" w:customStyle="1" w:styleId="underline">
    <w:name w:val="underline"/>
    <w:qFormat/>
    <w:rsid w:val="009B3BCE"/>
    <w:rPr>
      <w:u w:val="single"/>
    </w:rPr>
  </w:style>
  <w:style w:type="character" w:customStyle="1" w:styleId="qlabel">
    <w:name w:val="q_label"/>
    <w:basedOn w:val="DefaultParagraphFont"/>
    <w:rsid w:val="009B3BCE"/>
  </w:style>
  <w:style w:type="character" w:customStyle="1" w:styleId="alabel">
    <w:name w:val="a_label"/>
    <w:basedOn w:val="DefaultParagraphFont"/>
    <w:rsid w:val="009B3BCE"/>
  </w:style>
  <w:style w:type="character" w:customStyle="1" w:styleId="Style1Char">
    <w:name w:val="Style1 Char"/>
    <w:rsid w:val="009B3BCE"/>
    <w:rPr>
      <w:rFonts w:ascii="Times New Roman" w:eastAsia="SimSun" w:hAnsi="Times New Roman" w:cs="Times New Roman"/>
      <w:sz w:val="20"/>
      <w:szCs w:val="24"/>
      <w:u w:val="single"/>
      <w:lang w:eastAsia="zh-CN"/>
    </w:rPr>
  </w:style>
  <w:style w:type="character" w:customStyle="1" w:styleId="a">
    <w:name w:val="a"/>
    <w:basedOn w:val="DefaultParagraphFont"/>
    <w:rsid w:val="009B3BCE"/>
  </w:style>
  <w:style w:type="character" w:customStyle="1" w:styleId="apple-converted-space">
    <w:name w:val="apple-converted-space"/>
    <w:basedOn w:val="DefaultParagraphFont"/>
    <w:rsid w:val="009B3BCE"/>
  </w:style>
  <w:style w:type="character" w:styleId="CommentReference">
    <w:name w:val="annotation reference"/>
    <w:basedOn w:val="DefaultParagraphFont"/>
    <w:uiPriority w:val="99"/>
    <w:unhideWhenUsed/>
    <w:rsid w:val="009B3BCE"/>
    <w:rPr>
      <w:sz w:val="16"/>
      <w:szCs w:val="16"/>
    </w:rPr>
  </w:style>
  <w:style w:type="character" w:styleId="PlaceholderText">
    <w:name w:val="Placeholder Text"/>
    <w:basedOn w:val="DefaultParagraphFont"/>
    <w:uiPriority w:val="99"/>
    <w:unhideWhenUsed/>
    <w:rsid w:val="009B3BCE"/>
    <w:rPr>
      <w:color w:val="808080"/>
    </w:rPr>
  </w:style>
  <w:style w:type="paragraph" w:customStyle="1" w:styleId="Emphasize">
    <w:name w:val="Emphasize"/>
    <w:basedOn w:val="Normal"/>
    <w:uiPriority w:val="7"/>
    <w:qFormat/>
    <w:rsid w:val="009B3BCE"/>
    <w:pPr>
      <w:pBdr>
        <w:top w:val="single" w:sz="18" w:space="0" w:color="auto"/>
        <w:left w:val="single" w:sz="18" w:space="0" w:color="auto"/>
        <w:bottom w:val="single" w:sz="18" w:space="0" w:color="auto"/>
        <w:right w:val="single" w:sz="18" w:space="0" w:color="auto"/>
      </w:pBdr>
      <w:spacing w:line="256" w:lineRule="auto"/>
      <w:ind w:left="720"/>
    </w:pPr>
    <w:rPr>
      <w:b/>
      <w:iCs/>
      <w:u w:val="single"/>
      <w:bdr w:val="single" w:sz="8" w:space="0" w:color="auto"/>
    </w:rPr>
  </w:style>
  <w:style w:type="character" w:customStyle="1" w:styleId="Heading3CharCharCharChar2">
    <w:name w:val="Heading 3 Char Char Char Char2"/>
    <w:basedOn w:val="DefaultParagraphFont"/>
    <w:rsid w:val="009B3BCE"/>
    <w:rPr>
      <w:rFonts w:ascii="Arial" w:hAnsi="Arial" w:cs="Arial" w:hint="default"/>
      <w:bCs/>
      <w:szCs w:val="26"/>
      <w:u w:val="single"/>
      <w:lang w:val="en-US" w:eastAsia="en-US" w:bidi="ar-SA"/>
    </w:rPr>
  </w:style>
  <w:style w:type="character" w:customStyle="1" w:styleId="StyleStyleUnderline411pt">
    <w:name w:val="Style Style Underline4 + 11 pt"/>
    <w:basedOn w:val="DefaultParagraphFont"/>
    <w:rsid w:val="009B3BCE"/>
    <w:rPr>
      <w:sz w:val="20"/>
      <w:u w:val="single"/>
    </w:rPr>
  </w:style>
  <w:style w:type="character" w:customStyle="1" w:styleId="StyleStyleUnderline411ptBold">
    <w:name w:val="Style Style Underline4 + 11 pt Bold"/>
    <w:basedOn w:val="DefaultParagraphFont"/>
    <w:rsid w:val="009B3BCE"/>
    <w:rPr>
      <w:b/>
      <w:bCs/>
      <w:sz w:val="20"/>
      <w:u w:val="single"/>
    </w:rPr>
  </w:style>
  <w:style w:type="character" w:customStyle="1" w:styleId="StyleStyleUnderline311pt">
    <w:name w:val="Style Style Underline3 + 11 pt"/>
    <w:basedOn w:val="DefaultParagraphFont"/>
    <w:rsid w:val="009B3BCE"/>
    <w:rPr>
      <w:sz w:val="20"/>
      <w:u w:val="single"/>
    </w:rPr>
  </w:style>
  <w:style w:type="character" w:customStyle="1" w:styleId="StyleStyleUnderline311ptBold">
    <w:name w:val="Style Style Underline3 + 11 pt Bold"/>
    <w:basedOn w:val="DefaultParagraphFont"/>
    <w:rsid w:val="009B3BCE"/>
    <w:rPr>
      <w:b/>
      <w:bCs/>
      <w:sz w:val="20"/>
      <w:u w:val="single"/>
    </w:rPr>
  </w:style>
  <w:style w:type="character" w:customStyle="1" w:styleId="StyleUnderline3">
    <w:name w:val="Style Underline3"/>
    <w:basedOn w:val="DefaultParagraphFont"/>
    <w:rsid w:val="009B3BCE"/>
    <w:rPr>
      <w:u w:val="single"/>
    </w:rPr>
  </w:style>
  <w:style w:type="character" w:customStyle="1" w:styleId="Style1Char1">
    <w:name w:val="Style1 Char1"/>
    <w:basedOn w:val="DefaultParagraphFont"/>
    <w:rsid w:val="009B3BCE"/>
    <w:rPr>
      <w:rFonts w:ascii="Times New Roman" w:eastAsia="SimSun" w:hAnsi="Times New Roman" w:cs="Times New Roman"/>
      <w:sz w:val="20"/>
      <w:szCs w:val="24"/>
      <w:u w:val="single"/>
      <w:lang w:eastAsia="zh-CN"/>
    </w:rPr>
  </w:style>
  <w:style w:type="character" w:customStyle="1" w:styleId="a-list-item">
    <w:name w:val="a-list-item"/>
    <w:basedOn w:val="DefaultParagraphFont"/>
    <w:rsid w:val="009B3BCE"/>
  </w:style>
  <w:style w:type="character" w:customStyle="1" w:styleId="Emph">
    <w:name w:val="Emph"/>
    <w:uiPriority w:val="1"/>
    <w:qFormat/>
    <w:rsid w:val="009B3BCE"/>
    <w:rPr>
      <w:rFonts w:ascii="Times New Roman" w:hAnsi="Times New Roman"/>
      <w:b w:val="0"/>
      <w:sz w:val="20"/>
      <w:u w:val="single"/>
      <w:bdr w:val="single" w:sz="8" w:space="0" w:color="auto"/>
    </w:rPr>
  </w:style>
  <w:style w:type="character" w:customStyle="1" w:styleId="UnresolvedMention1">
    <w:name w:val="Unresolved Mention1"/>
    <w:basedOn w:val="DefaultParagraphFont"/>
    <w:uiPriority w:val="99"/>
    <w:unhideWhenUsed/>
    <w:rsid w:val="009B3BCE"/>
    <w:rPr>
      <w:color w:val="605E5C"/>
      <w:shd w:val="clear" w:color="auto" w:fill="E1DFDD"/>
    </w:rPr>
  </w:style>
  <w:style w:type="paragraph" w:customStyle="1" w:styleId="cardtext">
    <w:name w:val="card text"/>
    <w:basedOn w:val="Normal"/>
    <w:link w:val="cardtextChar"/>
    <w:qFormat/>
    <w:rsid w:val="009B3BCE"/>
    <w:pPr>
      <w:ind w:left="288" w:right="288"/>
    </w:pPr>
  </w:style>
  <w:style w:type="character" w:customStyle="1" w:styleId="cardtextChar">
    <w:name w:val="card text Char"/>
    <w:basedOn w:val="DefaultParagraphFont"/>
    <w:link w:val="cardtext"/>
    <w:rsid w:val="009B3BCE"/>
    <w:rPr>
      <w:rFonts w:ascii="Calibri" w:hAnsi="Calibri"/>
    </w:rPr>
  </w:style>
  <w:style w:type="paragraph" w:customStyle="1" w:styleId="Nothing">
    <w:name w:val="Nothing"/>
    <w:link w:val="NothingChar"/>
    <w:uiPriority w:val="99"/>
    <w:qFormat/>
    <w:rsid w:val="009B3BCE"/>
    <w:pPr>
      <w:spacing w:after="0" w:line="240" w:lineRule="auto"/>
      <w:jc w:val="both"/>
    </w:pPr>
    <w:rPr>
      <w:rFonts w:ascii="Times New Roman" w:eastAsia="Calibri" w:hAnsi="Times New Roman" w:cs="Times New Roman"/>
      <w:sz w:val="20"/>
      <w:szCs w:val="20"/>
    </w:rPr>
  </w:style>
  <w:style w:type="paragraph" w:customStyle="1" w:styleId="Cards">
    <w:name w:val="Cards"/>
    <w:next w:val="Nothing"/>
    <w:link w:val="CardsChar"/>
    <w:qFormat/>
    <w:rsid w:val="009B3BCE"/>
    <w:pPr>
      <w:spacing w:after="0" w:line="240" w:lineRule="auto"/>
      <w:jc w:val="both"/>
    </w:pPr>
    <w:rPr>
      <w:rFonts w:ascii="Times New Roman" w:eastAsia="Calibri" w:hAnsi="Times New Roman" w:cs="Times New Roman"/>
      <w:sz w:val="20"/>
      <w:szCs w:val="20"/>
    </w:rPr>
  </w:style>
  <w:style w:type="character" w:customStyle="1" w:styleId="CardsChar">
    <w:name w:val="Cards Char"/>
    <w:basedOn w:val="DefaultParagraphFont"/>
    <w:link w:val="Cards"/>
    <w:rsid w:val="009B3BCE"/>
    <w:rPr>
      <w:rFonts w:ascii="Times New Roman" w:eastAsia="Calibri" w:hAnsi="Times New Roman" w:cs="Times New Roman"/>
      <w:sz w:val="20"/>
      <w:szCs w:val="20"/>
    </w:rPr>
  </w:style>
  <w:style w:type="character" w:customStyle="1" w:styleId="NothingChar">
    <w:name w:val="Nothing Char"/>
    <w:basedOn w:val="DefaultParagraphFont"/>
    <w:link w:val="Nothing"/>
    <w:uiPriority w:val="99"/>
    <w:rsid w:val="009B3BCE"/>
    <w:rPr>
      <w:rFonts w:ascii="Times New Roman" w:eastAsia="Calibri" w:hAnsi="Times New Roman" w:cs="Times New Roman"/>
      <w:sz w:val="20"/>
      <w:szCs w:val="20"/>
    </w:rPr>
  </w:style>
  <w:style w:type="paragraph" w:customStyle="1" w:styleId="AuthorDate">
    <w:name w:val="AuthorDate"/>
    <w:next w:val="Nothing"/>
    <w:link w:val="AuthorDateChar"/>
    <w:qFormat/>
    <w:rsid w:val="009B3BCE"/>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9B3BCE"/>
    <w:rPr>
      <w:rFonts w:ascii="Times New Roman" w:eastAsia="Calibri" w:hAnsi="Times New Roman" w:cs="Times New Roman"/>
      <w:b/>
      <w:sz w:val="24"/>
      <w:szCs w:val="20"/>
      <w:u w:val="single"/>
    </w:rPr>
  </w:style>
  <w:style w:type="character" w:customStyle="1" w:styleId="CardsFont12pt">
    <w:name w:val="Cards + Font 12pt"/>
    <w:basedOn w:val="CardsChar"/>
    <w:uiPriority w:val="1"/>
    <w:rsid w:val="009B3BCE"/>
    <w:rPr>
      <w:rFonts w:ascii="Times New Roman" w:eastAsia="Calibri" w:hAnsi="Times New Roman" w:cs="Times New Roman"/>
      <w:sz w:val="24"/>
      <w:szCs w:val="20"/>
      <w:u w:val="single"/>
    </w:rPr>
  </w:style>
  <w:style w:type="character" w:customStyle="1" w:styleId="CardsHighlight">
    <w:name w:val="Cards Highlight"/>
    <w:basedOn w:val="DefaultParagraphFont"/>
    <w:uiPriority w:val="1"/>
    <w:rsid w:val="009B3BCE"/>
    <w:rPr>
      <w:rFonts w:ascii="Times New Roman" w:hAnsi="Times New Roman"/>
      <w:sz w:val="24"/>
      <w:u w:val="single"/>
      <w:bdr w:val="none" w:sz="0" w:space="0" w:color="auto"/>
      <w:shd w:val="clear" w:color="auto" w:fill="00FFFF"/>
    </w:rPr>
  </w:style>
  <w:style w:type="paragraph" w:customStyle="1" w:styleId="CardsFont12pt0">
    <w:name w:val="Cards + Font: 12 pt"/>
    <w:aliases w:val="Thick Underline,Cards + Font: 12 pt Char Char Char,Cards + Font: 12 pt Char Char Char Char Char Char Char,Cards + Font: 12 pt Char Char Char Char Char Char Char Char Char Char Char Char,Cards + Font: 12 pt Char Char"/>
    <w:next w:val="Nothing"/>
    <w:uiPriority w:val="1"/>
    <w:qFormat/>
    <w:rsid w:val="009B3BCE"/>
    <w:pPr>
      <w:spacing w:after="0" w:line="240" w:lineRule="auto"/>
    </w:pPr>
    <w:rPr>
      <w:rFonts w:ascii="Times New Roman" w:eastAsia="Calibri" w:hAnsi="Times New Roman" w:cs="Times New Roman"/>
      <w:sz w:val="24"/>
      <w:szCs w:val="20"/>
      <w:u w:val="single"/>
    </w:rPr>
  </w:style>
  <w:style w:type="character" w:customStyle="1" w:styleId="FontStyle11">
    <w:name w:val="Font Style11"/>
    <w:basedOn w:val="DefaultParagraphFont"/>
    <w:uiPriority w:val="99"/>
    <w:rsid w:val="009B3BCE"/>
    <w:rPr>
      <w:rFonts w:ascii="Times New Roman" w:hAnsi="Times New Roman" w:cs="Times New Roman"/>
      <w:sz w:val="16"/>
      <w:szCs w:val="16"/>
    </w:rPr>
  </w:style>
  <w:style w:type="character" w:customStyle="1" w:styleId="UnresolvedMention2">
    <w:name w:val="Unresolved Mention2"/>
    <w:basedOn w:val="DefaultParagraphFont"/>
    <w:uiPriority w:val="99"/>
    <w:unhideWhenUsed/>
    <w:rsid w:val="009B3BCE"/>
    <w:rPr>
      <w:color w:val="605E5C"/>
      <w:shd w:val="clear" w:color="auto" w:fill="E1DFDD"/>
    </w:rPr>
  </w:style>
  <w:style w:type="character" w:customStyle="1" w:styleId="StyleBold">
    <w:name w:val="Style Bold"/>
    <w:uiPriority w:val="9"/>
    <w:semiHidden/>
    <w:rsid w:val="009B3BCE"/>
    <w:rPr>
      <w:b/>
      <w:bCs/>
    </w:rPr>
  </w:style>
  <w:style w:type="paragraph" w:styleId="Header">
    <w:name w:val="header"/>
    <w:aliases w:val="Heading 1 Char Char Char,Header Char Char Char Char,Heading 1 Char Char Char Char Char,Header Char Char Char Char Char Char,Heading 1 Char Char Char Char Char Char Char,Header 1 Char Char,Header Char Char,Header Char2,Header Char1 Char,Header 1"/>
    <w:basedOn w:val="Normal"/>
    <w:link w:val="HeaderChar"/>
    <w:uiPriority w:val="99"/>
    <w:qFormat/>
    <w:rsid w:val="009B3BCE"/>
    <w:pPr>
      <w:tabs>
        <w:tab w:val="center" w:pos="4680"/>
        <w:tab w:val="right" w:pos="9360"/>
      </w:tabs>
    </w:pPr>
    <w:rPr>
      <w:rFonts w:eastAsia="Calibri"/>
    </w:rPr>
  </w:style>
  <w:style w:type="character" w:customStyle="1" w:styleId="HeaderChar">
    <w:name w:val="Header Char"/>
    <w:aliases w:val="Heading 1 Char Char Char Char1,Header Char Char Char Char Char1,Heading 1 Char Char Char Char Char Char1,Header Char Char Char Char Char Char Char,Heading 1 Char Char Char Char Char Char Char Char,Header 1 Char Char Char,Header Char2 Char"/>
    <w:basedOn w:val="DefaultParagraphFont"/>
    <w:link w:val="Header"/>
    <w:uiPriority w:val="99"/>
    <w:rsid w:val="009B3BCE"/>
    <w:rPr>
      <w:rFonts w:ascii="Calibri" w:eastAsia="Calibri" w:hAnsi="Calibri"/>
    </w:rPr>
  </w:style>
  <w:style w:type="paragraph" w:styleId="Footer">
    <w:name w:val="footer"/>
    <w:basedOn w:val="Normal"/>
    <w:link w:val="FooterChar"/>
    <w:uiPriority w:val="99"/>
    <w:rsid w:val="009B3BCE"/>
    <w:pPr>
      <w:tabs>
        <w:tab w:val="center" w:pos="4680"/>
        <w:tab w:val="right" w:pos="9360"/>
      </w:tabs>
    </w:pPr>
    <w:rPr>
      <w:rFonts w:eastAsia="Calibri"/>
    </w:rPr>
  </w:style>
  <w:style w:type="character" w:customStyle="1" w:styleId="FooterChar">
    <w:name w:val="Footer Char"/>
    <w:basedOn w:val="DefaultParagraphFont"/>
    <w:link w:val="Footer"/>
    <w:uiPriority w:val="99"/>
    <w:rsid w:val="009B3BCE"/>
    <w:rPr>
      <w:rFonts w:ascii="Calibri" w:eastAsia="Calibri" w:hAnsi="Calibri"/>
    </w:rPr>
  </w:style>
  <w:style w:type="character" w:customStyle="1" w:styleId="Style8pt">
    <w:name w:val="Style 8 pt"/>
    <w:rsid w:val="009B3BCE"/>
    <w:rPr>
      <w:sz w:val="14"/>
    </w:rPr>
  </w:style>
  <w:style w:type="paragraph" w:styleId="Revision">
    <w:name w:val="Revision"/>
    <w:hidden/>
    <w:uiPriority w:val="99"/>
    <w:semiHidden/>
    <w:rsid w:val="009B3BCE"/>
    <w:pPr>
      <w:spacing w:after="0" w:line="240" w:lineRule="auto"/>
    </w:pPr>
    <w:rPr>
      <w:rFonts w:ascii="Arial Narrow" w:eastAsia="SimSun" w:hAnsi="Arial Narrow" w:cs="Calibri"/>
      <w:sz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9B3BCE"/>
    <w:pPr>
      <w:spacing w:before="100" w:beforeAutospacing="1" w:after="100" w:afterAutospacing="1"/>
    </w:pPr>
    <w:rPr>
      <w:rFonts w:eastAsia="Times New Roman"/>
      <w:sz w:val="24"/>
    </w:rPr>
  </w:style>
  <w:style w:type="paragraph" w:customStyle="1" w:styleId="CiteReal">
    <w:name w:val="Cite Real"/>
    <w:basedOn w:val="Normal"/>
    <w:next w:val="Normal"/>
    <w:uiPriority w:val="99"/>
    <w:qFormat/>
    <w:rsid w:val="009B3BCE"/>
    <w:rPr>
      <w:rFonts w:eastAsia="MS Mincho"/>
      <w:b/>
      <w:sz w:val="24"/>
      <w:u w:val="single"/>
    </w:rPr>
  </w:style>
  <w:style w:type="paragraph" w:customStyle="1" w:styleId="TagText">
    <w:name w:val="TagText"/>
    <w:basedOn w:val="Normal"/>
    <w:uiPriority w:val="99"/>
    <w:qFormat/>
    <w:rsid w:val="009B3BCE"/>
    <w:pPr>
      <w:spacing w:before="200"/>
    </w:pPr>
    <w:rPr>
      <w:rFonts w:eastAsia="Times New Roman"/>
      <w:b/>
      <w:sz w:val="24"/>
    </w:rPr>
  </w:style>
  <w:style w:type="character" w:customStyle="1" w:styleId="UnderlineBold">
    <w:name w:val="Underline + Bold"/>
    <w:uiPriority w:val="1"/>
    <w:qFormat/>
    <w:rsid w:val="009B3BCE"/>
    <w:rPr>
      <w:b/>
      <w:bCs w:val="0"/>
      <w:sz w:val="20"/>
      <w:u w:val="single"/>
    </w:rPr>
  </w:style>
  <w:style w:type="character" w:customStyle="1" w:styleId="BoldUnderlineChar0">
    <w:name w:val="Bold Underline Char"/>
    <w:rsid w:val="009B3BCE"/>
    <w:rPr>
      <w:rFonts w:ascii="Georgia" w:hAnsi="Georgia" w:cs="Times New Roman"/>
      <w:b/>
      <w:sz w:val="20"/>
      <w:u w:val="single"/>
    </w:rPr>
  </w:style>
  <w:style w:type="character" w:styleId="PageNumber">
    <w:name w:val="page number"/>
    <w:aliases w:val="card ununderlined"/>
    <w:uiPriority w:val="99"/>
    <w:rsid w:val="009B3BCE"/>
  </w:style>
  <w:style w:type="paragraph" w:customStyle="1" w:styleId="BlockTitle">
    <w:name w:val="Block Title"/>
    <w:basedOn w:val="Heading1"/>
    <w:next w:val="Normal"/>
    <w:uiPriority w:val="99"/>
    <w:qFormat/>
    <w:rsid w:val="009B3BCE"/>
    <w:pPr>
      <w:keepLines w:val="0"/>
      <w:pageBreakBefore w:val="0"/>
      <w:pBdr>
        <w:top w:val="none" w:sz="0" w:space="0" w:color="auto"/>
        <w:left w:val="none" w:sz="0" w:space="0" w:color="auto"/>
        <w:bottom w:val="none" w:sz="0" w:space="0" w:color="auto"/>
        <w:right w:val="none" w:sz="0" w:space="0" w:color="auto"/>
      </w:pBdr>
      <w:spacing w:before="0" w:after="120"/>
    </w:pPr>
    <w:rPr>
      <w:rFonts w:eastAsia="Times New Roman" w:cs="Arial"/>
      <w:kern w:val="32"/>
      <w:sz w:val="28"/>
    </w:rPr>
  </w:style>
  <w:style w:type="paragraph" w:customStyle="1" w:styleId="citenon-bold">
    <w:name w:val="cite non-bold"/>
    <w:basedOn w:val="Normal"/>
    <w:link w:val="citenon-boldChar"/>
    <w:qFormat/>
    <w:rsid w:val="009B3BCE"/>
    <w:rPr>
      <w:rFonts w:eastAsia="Times New Roman"/>
      <w:szCs w:val="20"/>
    </w:rPr>
  </w:style>
  <w:style w:type="character" w:customStyle="1" w:styleId="citenon-boldChar">
    <w:name w:val="cite non-bold Char"/>
    <w:link w:val="citenon-bold"/>
    <w:rsid w:val="009B3BCE"/>
    <w:rPr>
      <w:rFonts w:ascii="Calibri" w:eastAsia="Times New Roman" w:hAnsi="Calibri"/>
      <w:szCs w:val="20"/>
    </w:rPr>
  </w:style>
  <w:style w:type="character" w:customStyle="1" w:styleId="pnumber">
    <w:name w:val="pnumber"/>
    <w:rsid w:val="009B3BCE"/>
  </w:style>
  <w:style w:type="character" w:customStyle="1" w:styleId="ital">
    <w:name w:val="ital"/>
    <w:rsid w:val="009B3BCE"/>
  </w:style>
  <w:style w:type="character" w:customStyle="1" w:styleId="orgdiv">
    <w:name w:val="orgdiv"/>
    <w:rsid w:val="009B3BCE"/>
  </w:style>
  <w:style w:type="character" w:customStyle="1" w:styleId="orgname">
    <w:name w:val="orgname"/>
    <w:rsid w:val="009B3BCE"/>
  </w:style>
  <w:style w:type="character" w:customStyle="1" w:styleId="city">
    <w:name w:val="city"/>
    <w:rsid w:val="009B3BCE"/>
  </w:style>
  <w:style w:type="character" w:customStyle="1" w:styleId="state">
    <w:name w:val="state"/>
    <w:rsid w:val="009B3BCE"/>
  </w:style>
  <w:style w:type="character" w:customStyle="1" w:styleId="country">
    <w:name w:val="country"/>
    <w:rsid w:val="009B3BCE"/>
  </w:style>
  <w:style w:type="character" w:customStyle="1" w:styleId="il">
    <w:name w:val="il"/>
    <w:rsid w:val="009B3BCE"/>
  </w:style>
  <w:style w:type="character" w:customStyle="1" w:styleId="Style8pt1">
    <w:name w:val="Style 8 pt1"/>
    <w:rsid w:val="009B3BCE"/>
    <w:rPr>
      <w:rFonts w:ascii="Georgia" w:hAnsi="Georgia" w:hint="default"/>
      <w:sz w:val="16"/>
    </w:rPr>
  </w:style>
  <w:style w:type="character" w:styleId="Strong">
    <w:name w:val="Strong"/>
    <w:aliases w:val="8 pt font,Citation Char Char1 Char Char Char Char Char,Cut,Small 1"/>
    <w:uiPriority w:val="22"/>
    <w:qFormat/>
    <w:rsid w:val="009B3BCE"/>
    <w:rPr>
      <w:b/>
      <w:bCs/>
    </w:rPr>
  </w:style>
  <w:style w:type="numbering" w:customStyle="1" w:styleId="NoList1">
    <w:name w:val="No List1"/>
    <w:next w:val="NoList"/>
    <w:uiPriority w:val="99"/>
    <w:semiHidden/>
    <w:unhideWhenUsed/>
    <w:rsid w:val="009B3BCE"/>
  </w:style>
  <w:style w:type="paragraph" w:customStyle="1" w:styleId="2909F619802848F09E01365C32F34654">
    <w:name w:val="2909F619802848F09E01365C32F34654"/>
    <w:uiPriority w:val="99"/>
    <w:qFormat/>
    <w:rsid w:val="009B3BCE"/>
    <w:pPr>
      <w:spacing w:after="200" w:line="276" w:lineRule="auto"/>
    </w:pPr>
    <w:rPr>
      <w:rFonts w:ascii="Calibri" w:eastAsia="Times New Roman" w:hAnsi="Calibri" w:cs="Times New Roman"/>
      <w:lang w:eastAsia="ja-JP"/>
    </w:rPr>
  </w:style>
  <w:style w:type="paragraph" w:customStyle="1" w:styleId="Tagtemplate">
    <w:name w:val="Tagtemplate"/>
    <w:basedOn w:val="Normal"/>
    <w:link w:val="TagtemplateChar"/>
    <w:autoRedefine/>
    <w:qFormat/>
    <w:rsid w:val="009B3BCE"/>
    <w:pPr>
      <w:keepNext/>
      <w:keepLines/>
    </w:pPr>
    <w:rPr>
      <w:rFonts w:eastAsia="Calibri"/>
      <w:b/>
      <w:sz w:val="24"/>
    </w:rPr>
  </w:style>
  <w:style w:type="character" w:customStyle="1" w:styleId="TagtemplateChar">
    <w:name w:val="Tagtemplate Char"/>
    <w:link w:val="Tagtemplate"/>
    <w:rsid w:val="009B3BCE"/>
    <w:rPr>
      <w:rFonts w:ascii="Calibri" w:eastAsia="Calibri" w:hAnsi="Calibri"/>
      <w:b/>
      <w:sz w:val="24"/>
    </w:rPr>
  </w:style>
  <w:style w:type="character" w:customStyle="1" w:styleId="apple-style-span">
    <w:name w:val="apple-style-span"/>
    <w:rsid w:val="009B3BCE"/>
  </w:style>
  <w:style w:type="paragraph" w:customStyle="1" w:styleId="Cite2">
    <w:name w:val="Cite 2"/>
    <w:basedOn w:val="Normal"/>
    <w:uiPriority w:val="99"/>
    <w:qFormat/>
    <w:rsid w:val="009B3BCE"/>
    <w:rPr>
      <w:rFonts w:eastAsia="MS Mincho"/>
      <w:b/>
      <w:sz w:val="24"/>
      <w:u w:val="single"/>
    </w:rPr>
  </w:style>
  <w:style w:type="character" w:customStyle="1" w:styleId="texto1">
    <w:name w:val="texto1"/>
    <w:rsid w:val="009B3BCE"/>
  </w:style>
  <w:style w:type="character" w:customStyle="1" w:styleId="EmphasizeThis">
    <w:name w:val="EmphasizeThis"/>
    <w:rsid w:val="009B3BCE"/>
    <w:rPr>
      <w:rFonts w:ascii="Georgia" w:hAnsi="Georgia"/>
      <w:b/>
      <w:iCs/>
      <w:sz w:val="24"/>
      <w:u w:val="thick"/>
    </w:rPr>
  </w:style>
  <w:style w:type="character" w:customStyle="1" w:styleId="DebateUnderline">
    <w:name w:val="Debate Underline"/>
    <w:qFormat/>
    <w:rsid w:val="009B3BCE"/>
    <w:rPr>
      <w:rFonts w:ascii="Times New Roman" w:hAnsi="Times New Roman"/>
      <w:sz w:val="20"/>
      <w:u w:val="thick"/>
    </w:rPr>
  </w:style>
  <w:style w:type="character" w:customStyle="1" w:styleId="Author-Date">
    <w:name w:val="Author-Date"/>
    <w:qFormat/>
    <w:rsid w:val="009B3BCE"/>
    <w:rPr>
      <w:rFonts w:ascii="Georgia" w:hAnsi="Georgia"/>
      <w:b/>
      <w:sz w:val="24"/>
    </w:rPr>
  </w:style>
  <w:style w:type="character" w:customStyle="1" w:styleId="CardsChar1">
    <w:name w:val="Cards Char1"/>
    <w:locked/>
    <w:rsid w:val="009B3BCE"/>
  </w:style>
  <w:style w:type="character" w:customStyle="1" w:styleId="UnderlineCharChar">
    <w:name w:val="Underline Char Char"/>
    <w:aliases w:val="Cite Char1,Char Char Char1,Char Char Char Char Char Char Char Char Char,Char Char Char Char Char Char Char Char1, Char Char Char Char Char Char Char Char Char2"/>
    <w:qFormat/>
    <w:rsid w:val="009B3BCE"/>
    <w:rPr>
      <w:rFonts w:ascii="Arial Narrow" w:hAnsi="Arial Narrow"/>
      <w:szCs w:val="24"/>
      <w:u w:val="single"/>
      <w:lang w:val="en-US" w:eastAsia="en-US" w:bidi="ar-SA"/>
    </w:rPr>
  </w:style>
  <w:style w:type="character" w:customStyle="1" w:styleId="MicroTextChar">
    <w:name w:val="MicroText Char"/>
    <w:link w:val="MicroText"/>
    <w:rsid w:val="009B3BCE"/>
    <w:rPr>
      <w:rFonts w:ascii="Arial Narrow" w:hAnsi="Arial Narrow"/>
      <w:sz w:val="12"/>
    </w:rPr>
  </w:style>
  <w:style w:type="paragraph" w:customStyle="1" w:styleId="MicroText">
    <w:name w:val="MicroText"/>
    <w:basedOn w:val="Normal"/>
    <w:next w:val="Normal"/>
    <w:link w:val="MicroTextChar"/>
    <w:qFormat/>
    <w:rsid w:val="009B3BCE"/>
    <w:rPr>
      <w:rFonts w:ascii="Arial Narrow" w:hAnsi="Arial Narrow"/>
      <w:sz w:val="12"/>
    </w:rPr>
  </w:style>
  <w:style w:type="paragraph" w:customStyle="1" w:styleId="UnderlineS">
    <w:name w:val="Underline S"/>
    <w:basedOn w:val="Normal"/>
    <w:link w:val="UnderlineSChar"/>
    <w:qFormat/>
    <w:rsid w:val="009B3BCE"/>
    <w:pPr>
      <w:spacing w:after="200"/>
    </w:pPr>
    <w:rPr>
      <w:rFonts w:eastAsia="Calibri"/>
      <w:u w:val="single"/>
      <w:lang w:val="x-none" w:eastAsia="zh-CN"/>
    </w:rPr>
  </w:style>
  <w:style w:type="character" w:customStyle="1" w:styleId="UnderlineSChar">
    <w:name w:val="Underline S Char"/>
    <w:link w:val="UnderlineS"/>
    <w:rsid w:val="009B3BCE"/>
    <w:rPr>
      <w:rFonts w:ascii="Calibri" w:eastAsia="Calibri" w:hAnsi="Calibri"/>
      <w:u w:val="single"/>
      <w:lang w:val="x-none" w:eastAsia="zh-CN"/>
    </w:rPr>
  </w:style>
  <w:style w:type="character" w:customStyle="1" w:styleId="BoldUnderlineCharChar">
    <w:name w:val="BoldUnderline Char Char"/>
    <w:locked/>
    <w:rsid w:val="009B3BCE"/>
    <w:rPr>
      <w:rFonts w:ascii="Calibri" w:eastAsia="Times New Roman" w:hAnsi="Calibri" w:cs="Times New Roman"/>
      <w:b/>
      <w:sz w:val="20"/>
      <w:szCs w:val="24"/>
      <w:u w:val="single"/>
    </w:rPr>
  </w:style>
  <w:style w:type="character" w:customStyle="1" w:styleId="CardChar">
    <w:name w:val="Card Char"/>
    <w:locked/>
    <w:rsid w:val="009B3BCE"/>
    <w:rPr>
      <w:rFonts w:ascii="Calibri" w:eastAsia="Times New Roman" w:hAnsi="Calibri" w:cs="Times New Roman"/>
      <w:sz w:val="20"/>
      <w:szCs w:val="20"/>
    </w:rPr>
  </w:style>
  <w:style w:type="paragraph" w:styleId="BodyTextIndent3">
    <w:name w:val="Body Text Indent 3"/>
    <w:basedOn w:val="Normal"/>
    <w:link w:val="BodyTextIndent3Char"/>
    <w:uiPriority w:val="99"/>
    <w:rsid w:val="009B3BCE"/>
    <w:pPr>
      <w:spacing w:after="120"/>
      <w:ind w:left="360"/>
    </w:pPr>
    <w:rPr>
      <w:rFonts w:eastAsia="Calibri"/>
      <w:sz w:val="16"/>
      <w:szCs w:val="16"/>
    </w:rPr>
  </w:style>
  <w:style w:type="character" w:customStyle="1" w:styleId="BodyTextIndent3Char">
    <w:name w:val="Body Text Indent 3 Char"/>
    <w:basedOn w:val="DefaultParagraphFont"/>
    <w:link w:val="BodyTextIndent3"/>
    <w:uiPriority w:val="99"/>
    <w:rsid w:val="009B3BCE"/>
    <w:rPr>
      <w:rFonts w:ascii="Calibri" w:eastAsia="Calibri" w:hAnsi="Calibri"/>
      <w:sz w:val="16"/>
      <w:szCs w:val="16"/>
    </w:rPr>
  </w:style>
  <w:style w:type="character" w:customStyle="1" w:styleId="A5">
    <w:name w:val="A5"/>
    <w:uiPriority w:val="99"/>
    <w:rsid w:val="009B3BCE"/>
    <w:rPr>
      <w:rFonts w:ascii="Times New Roman" w:hAnsi="Times New Roman" w:cs="Times New Roman"/>
      <w:color w:val="000000"/>
      <w:sz w:val="13"/>
      <w:szCs w:val="13"/>
    </w:rPr>
  </w:style>
  <w:style w:type="paragraph" w:styleId="BodyText2">
    <w:name w:val="Body Text 2"/>
    <w:basedOn w:val="Normal"/>
    <w:link w:val="BodyText2Char"/>
    <w:rsid w:val="009B3BCE"/>
    <w:rPr>
      <w:rFonts w:eastAsia="Times New Roman"/>
      <w:sz w:val="18"/>
      <w:szCs w:val="20"/>
    </w:rPr>
  </w:style>
  <w:style w:type="character" w:customStyle="1" w:styleId="BodyText2Char">
    <w:name w:val="Body Text 2 Char"/>
    <w:basedOn w:val="DefaultParagraphFont"/>
    <w:link w:val="BodyText2"/>
    <w:rsid w:val="009B3BCE"/>
    <w:rPr>
      <w:rFonts w:ascii="Calibri" w:eastAsia="Times New Roman" w:hAnsi="Calibri"/>
      <w:sz w:val="18"/>
      <w:szCs w:val="20"/>
    </w:rPr>
  </w:style>
  <w:style w:type="character" w:customStyle="1" w:styleId="smallChar">
    <w:name w:val="small Char"/>
    <w:rsid w:val="009B3BCE"/>
    <w:rPr>
      <w:rFonts w:eastAsia="Calibri"/>
      <w:sz w:val="16"/>
      <w:szCs w:val="22"/>
      <w:lang w:val="en-US" w:eastAsia="en-US" w:bidi="ar-SA"/>
    </w:rPr>
  </w:style>
  <w:style w:type="character" w:customStyle="1" w:styleId="CardTextChar0">
    <w:name w:val="Card Text Char"/>
    <w:rsid w:val="009B3BCE"/>
    <w:rPr>
      <w:rFonts w:ascii="Georgia" w:hAnsi="Georgia" w:cs="Times New Roman"/>
      <w:sz w:val="24"/>
    </w:rPr>
  </w:style>
  <w:style w:type="character" w:customStyle="1" w:styleId="underline2">
    <w:name w:val="underline2"/>
    <w:rsid w:val="009B3BCE"/>
    <w:rPr>
      <w:u w:val="single"/>
      <w:bdr w:val="none" w:sz="0" w:space="0" w:color="auto"/>
      <w:shd w:val="clear" w:color="auto" w:fill="B3B3B3"/>
    </w:rPr>
  </w:style>
  <w:style w:type="paragraph" w:styleId="TOC1">
    <w:name w:val="toc 1"/>
    <w:aliases w:val="Index Basic,good index"/>
    <w:basedOn w:val="Normal"/>
    <w:next w:val="Normal"/>
    <w:autoRedefine/>
    <w:uiPriority w:val="39"/>
    <w:qFormat/>
    <w:rsid w:val="009B3BCE"/>
    <w:rPr>
      <w:rFonts w:eastAsia="Times New Roman"/>
      <w:kern w:val="32"/>
      <w:szCs w:val="20"/>
    </w:rPr>
  </w:style>
  <w:style w:type="character" w:customStyle="1" w:styleId="StyleUnderlineBold">
    <w:name w:val="Style Underline + Bold"/>
    <w:rsid w:val="009B3BCE"/>
    <w:rPr>
      <w:b/>
      <w:bCs/>
      <w:u w:val="single"/>
    </w:rPr>
  </w:style>
  <w:style w:type="character" w:customStyle="1" w:styleId="st">
    <w:name w:val="st"/>
    <w:rsid w:val="009B3BCE"/>
  </w:style>
  <w:style w:type="character" w:customStyle="1" w:styleId="UnderliningChar">
    <w:name w:val="Underlining Char"/>
    <w:link w:val="Underlining"/>
    <w:uiPriority w:val="99"/>
    <w:locked/>
    <w:rsid w:val="009B3BCE"/>
    <w:rPr>
      <w:rFonts w:ascii="Arial Narrow" w:hAnsi="Arial Narrow"/>
      <w:u w:val="single"/>
    </w:rPr>
  </w:style>
  <w:style w:type="paragraph" w:customStyle="1" w:styleId="Underlining">
    <w:name w:val="Underlining"/>
    <w:basedOn w:val="Normal"/>
    <w:next w:val="Normal"/>
    <w:link w:val="UnderliningChar"/>
    <w:uiPriority w:val="99"/>
    <w:qFormat/>
    <w:rsid w:val="009B3BCE"/>
    <w:rPr>
      <w:rFonts w:ascii="Arial Narrow" w:hAnsi="Arial Narrow"/>
      <w:u w:val="single"/>
    </w:rPr>
  </w:style>
  <w:style w:type="paragraph" w:customStyle="1" w:styleId="Small">
    <w:name w:val="Small"/>
    <w:basedOn w:val="Normal"/>
    <w:next w:val="Normal"/>
    <w:uiPriority w:val="99"/>
    <w:qFormat/>
    <w:rsid w:val="009B3BCE"/>
    <w:pPr>
      <w:spacing w:after="200" w:line="276" w:lineRule="auto"/>
    </w:pPr>
    <w:rPr>
      <w:rFonts w:eastAsia="Calibri"/>
      <w:color w:val="000000"/>
      <w:sz w:val="16"/>
    </w:rPr>
  </w:style>
  <w:style w:type="character" w:customStyle="1" w:styleId="Underline-Highlighted">
    <w:name w:val="Underline-Highlighted"/>
    <w:uiPriority w:val="1"/>
    <w:qFormat/>
    <w:rsid w:val="009B3BCE"/>
    <w:rPr>
      <w:rFonts w:ascii="Cambria" w:hAnsi="Cambria"/>
      <w:sz w:val="24"/>
      <w:u w:val="single"/>
      <w:bdr w:val="none" w:sz="0" w:space="0" w:color="auto"/>
      <w:shd w:val="clear" w:color="auto" w:fill="99FF66"/>
    </w:rPr>
  </w:style>
  <w:style w:type="character" w:customStyle="1" w:styleId="CardTagandCiteChar">
    <w:name w:val="Card Tag and Cite Char"/>
    <w:link w:val="CardTagandCite"/>
    <w:rsid w:val="009B3BCE"/>
    <w:rPr>
      <w:rFonts w:ascii="Arial Narrow" w:hAnsi="Arial Narrow"/>
      <w:b/>
      <w:sz w:val="26"/>
    </w:rPr>
  </w:style>
  <w:style w:type="character" w:customStyle="1" w:styleId="CardText1Char">
    <w:name w:val="Card Text 1 Char"/>
    <w:link w:val="CardText1"/>
    <w:rsid w:val="009B3BCE"/>
    <w:rPr>
      <w:rFonts w:ascii="Arial Narrow" w:hAnsi="Arial Narrow"/>
      <w:color w:val="000000"/>
      <w:u w:val="single"/>
    </w:rPr>
  </w:style>
  <w:style w:type="character" w:customStyle="1" w:styleId="CardText2Char">
    <w:name w:val="Card Text 2 Char"/>
    <w:link w:val="CardText2"/>
    <w:rsid w:val="009B3BCE"/>
    <w:rPr>
      <w:rFonts w:ascii="Arial Narrow" w:hAnsi="Arial Narrow"/>
      <w:b/>
      <w:color w:val="000000"/>
      <w:u w:val="single"/>
    </w:rPr>
  </w:style>
  <w:style w:type="character" w:customStyle="1" w:styleId="SmallText">
    <w:name w:val="SmallText"/>
    <w:rsid w:val="009B3BCE"/>
    <w:rPr>
      <w:color w:val="000000"/>
    </w:rPr>
  </w:style>
  <w:style w:type="character" w:customStyle="1" w:styleId="CitesChar1">
    <w:name w:val="Cites Char1"/>
    <w:rsid w:val="009B3BCE"/>
    <w:rPr>
      <w:b/>
      <w:szCs w:val="24"/>
      <w:u w:val="single"/>
      <w:lang w:val="en-US" w:eastAsia="en-US" w:bidi="ar-SA"/>
    </w:rPr>
  </w:style>
  <w:style w:type="character" w:customStyle="1" w:styleId="CardUnderlinedChar">
    <w:name w:val="Card Underlined Char"/>
    <w:rsid w:val="009B3BCE"/>
    <w:rPr>
      <w:rFonts w:ascii="Arial Narrow" w:hAnsi="Arial Narrow"/>
      <w:sz w:val="22"/>
      <w:szCs w:val="24"/>
      <w:u w:val="single"/>
      <w:lang w:val="en-US" w:eastAsia="en-US" w:bidi="ar-SA"/>
    </w:rPr>
  </w:style>
  <w:style w:type="paragraph" w:customStyle="1" w:styleId="TagCite">
    <w:name w:val="TagCite"/>
    <w:basedOn w:val="Normal"/>
    <w:uiPriority w:val="99"/>
    <w:qFormat/>
    <w:rsid w:val="009B3BCE"/>
    <w:rPr>
      <w:rFonts w:ascii="Garamond" w:eastAsia="Times New Roman" w:hAnsi="Garamond"/>
      <w:b/>
      <w:sz w:val="24"/>
    </w:rPr>
  </w:style>
  <w:style w:type="paragraph" w:customStyle="1" w:styleId="HeadingsBase">
    <w:name w:val="Headings Base"/>
    <w:basedOn w:val="Normal"/>
    <w:link w:val="HeadingsBaseChar"/>
    <w:qFormat/>
    <w:rsid w:val="009B3BCE"/>
    <w:pPr>
      <w:keepNext/>
      <w:keepLines/>
      <w:suppressAutoHyphens/>
      <w:spacing w:before="20" w:after="120"/>
      <w:jc w:val="center"/>
    </w:pPr>
    <w:rPr>
      <w:rFonts w:eastAsia="Times New Roman"/>
      <w:b/>
      <w:kern w:val="32"/>
      <w:sz w:val="32"/>
      <w:szCs w:val="20"/>
    </w:rPr>
  </w:style>
  <w:style w:type="character" w:customStyle="1" w:styleId="HeadingsBaseChar">
    <w:name w:val="Headings Base Char"/>
    <w:link w:val="HeadingsBase"/>
    <w:rsid w:val="009B3BCE"/>
    <w:rPr>
      <w:rFonts w:ascii="Calibri" w:eastAsia="Times New Roman" w:hAnsi="Calibri"/>
      <w:b/>
      <w:kern w:val="32"/>
      <w:sz w:val="32"/>
      <w:szCs w:val="20"/>
    </w:rPr>
  </w:style>
  <w:style w:type="character" w:customStyle="1" w:styleId="underline3">
    <w:name w:val="underline3"/>
    <w:rsid w:val="009B3BCE"/>
    <w:rPr>
      <w:u w:val="single"/>
      <w:bdr w:val="none" w:sz="0" w:space="0" w:color="auto"/>
      <w:shd w:val="clear" w:color="auto" w:fill="FFFF00"/>
    </w:rPr>
  </w:style>
  <w:style w:type="paragraph" w:customStyle="1" w:styleId="HeadingFake">
    <w:name w:val="Heading Fake"/>
    <w:basedOn w:val="Heading3"/>
    <w:uiPriority w:val="99"/>
    <w:qFormat/>
    <w:rsid w:val="009B3BCE"/>
    <w:pPr>
      <w:suppressAutoHyphens/>
      <w:spacing w:before="20" w:after="120"/>
      <w:outlineLvl w:val="9"/>
    </w:pPr>
    <w:rPr>
      <w:rFonts w:eastAsia="Times New Roman" w:cs="Arial"/>
      <w:kern w:val="32"/>
      <w:szCs w:val="26"/>
    </w:rPr>
  </w:style>
  <w:style w:type="paragraph" w:customStyle="1" w:styleId="SchoolPaper">
    <w:name w:val="School Paper"/>
    <w:basedOn w:val="Normal"/>
    <w:uiPriority w:val="99"/>
    <w:qFormat/>
    <w:rsid w:val="009B3BCE"/>
    <w:pPr>
      <w:spacing w:line="480" w:lineRule="auto"/>
      <w:ind w:firstLine="720"/>
    </w:pPr>
    <w:rPr>
      <w:rFonts w:eastAsia="Times New Roman"/>
      <w:kern w:val="32"/>
      <w:szCs w:val="20"/>
    </w:rPr>
  </w:style>
  <w:style w:type="paragraph" w:customStyle="1" w:styleId="SchoolBlockQuote">
    <w:name w:val="School Block Quote"/>
    <w:basedOn w:val="SchoolPaper"/>
    <w:uiPriority w:val="99"/>
    <w:qFormat/>
    <w:rsid w:val="009B3BCE"/>
  </w:style>
  <w:style w:type="paragraph" w:customStyle="1" w:styleId="SchoolWorksCited">
    <w:name w:val="School Works Cited"/>
    <w:basedOn w:val="SchoolPaper"/>
    <w:uiPriority w:val="99"/>
    <w:qFormat/>
    <w:rsid w:val="009B3BCE"/>
  </w:style>
  <w:style w:type="paragraph" w:styleId="TOC2">
    <w:name w:val="toc 2"/>
    <w:basedOn w:val="Normal"/>
    <w:next w:val="Normal"/>
    <w:uiPriority w:val="39"/>
    <w:qFormat/>
    <w:rsid w:val="009B3BCE"/>
    <w:pPr>
      <w:ind w:left="200"/>
    </w:pPr>
    <w:rPr>
      <w:rFonts w:eastAsia="Times New Roman"/>
      <w:b/>
      <w:kern w:val="32"/>
      <w:szCs w:val="20"/>
    </w:rPr>
  </w:style>
  <w:style w:type="paragraph" w:customStyle="1" w:styleId="BlockQuote">
    <w:name w:val="Block Quote"/>
    <w:basedOn w:val="Normal"/>
    <w:uiPriority w:val="99"/>
    <w:qFormat/>
    <w:rsid w:val="009B3BCE"/>
    <w:pPr>
      <w:ind w:left="720" w:right="720"/>
    </w:pPr>
    <w:rPr>
      <w:rFonts w:eastAsia="Times New Roman"/>
      <w:kern w:val="32"/>
      <w:sz w:val="24"/>
      <w:szCs w:val="20"/>
    </w:rPr>
  </w:style>
  <w:style w:type="character" w:customStyle="1" w:styleId="menu">
    <w:name w:val="menu"/>
    <w:rsid w:val="009B3BCE"/>
  </w:style>
  <w:style w:type="paragraph" w:customStyle="1" w:styleId="PaperBody">
    <w:name w:val="Paper Body"/>
    <w:basedOn w:val="Normal"/>
    <w:uiPriority w:val="99"/>
    <w:qFormat/>
    <w:rsid w:val="009B3BCE"/>
    <w:pPr>
      <w:spacing w:line="480" w:lineRule="auto"/>
      <w:ind w:firstLine="720"/>
    </w:pPr>
    <w:rPr>
      <w:rFonts w:eastAsia="Times New Roman"/>
      <w:kern w:val="32"/>
    </w:rPr>
  </w:style>
  <w:style w:type="paragraph" w:customStyle="1" w:styleId="PaperCitation">
    <w:name w:val="Paper Citation"/>
    <w:basedOn w:val="Normal"/>
    <w:uiPriority w:val="99"/>
    <w:qFormat/>
    <w:rsid w:val="009B3BCE"/>
    <w:pPr>
      <w:spacing w:line="480" w:lineRule="auto"/>
      <w:ind w:left="720" w:hanging="720"/>
    </w:pPr>
    <w:rPr>
      <w:rFonts w:eastAsia="Times New Roman"/>
      <w:kern w:val="32"/>
      <w:szCs w:val="20"/>
    </w:rPr>
  </w:style>
  <w:style w:type="character" w:customStyle="1" w:styleId="Emphasis2">
    <w:name w:val="Emphasis2"/>
    <w:rsid w:val="009B3BCE"/>
    <w:rPr>
      <w:rFonts w:ascii="Franklin Gothic Heavy" w:hAnsi="Franklin Gothic Heavy"/>
      <w:u w:val="single"/>
    </w:rPr>
  </w:style>
  <w:style w:type="paragraph" w:customStyle="1" w:styleId="hat">
    <w:name w:val="hat"/>
    <w:basedOn w:val="Heading1"/>
    <w:link w:val="hatChar"/>
    <w:qFormat/>
    <w:rsid w:val="009B3BCE"/>
    <w:pPr>
      <w:suppressAutoHyphens/>
      <w:spacing w:before="6600" w:after="240"/>
    </w:pPr>
    <w:rPr>
      <w:rFonts w:eastAsia="Times New Roman" w:cs="Arial"/>
      <w:kern w:val="32"/>
    </w:rPr>
  </w:style>
  <w:style w:type="character" w:customStyle="1" w:styleId="hatChar">
    <w:name w:val="hat Char"/>
    <w:link w:val="hat"/>
    <w:rsid w:val="009B3BCE"/>
    <w:rPr>
      <w:rFonts w:ascii="Calibri" w:eastAsia="Times New Roman" w:hAnsi="Calibri" w:cs="Arial"/>
      <w:b/>
      <w:kern w:val="32"/>
      <w:sz w:val="52"/>
      <w:szCs w:val="32"/>
    </w:rPr>
  </w:style>
  <w:style w:type="character" w:customStyle="1" w:styleId="BoldUnderlining">
    <w:name w:val="Bold Underlining"/>
    <w:rsid w:val="009B3BCE"/>
    <w:rPr>
      <w:b/>
      <w:u w:val="single"/>
    </w:rPr>
  </w:style>
  <w:style w:type="paragraph" w:styleId="TOC4">
    <w:name w:val="toc 4"/>
    <w:basedOn w:val="Normal"/>
    <w:next w:val="Normal"/>
    <w:autoRedefine/>
    <w:uiPriority w:val="39"/>
    <w:rsid w:val="009B3BCE"/>
    <w:pPr>
      <w:spacing w:after="100"/>
      <w:ind w:left="600"/>
    </w:pPr>
    <w:rPr>
      <w:rFonts w:eastAsia="Times New Roman"/>
      <w:kern w:val="32"/>
      <w:szCs w:val="20"/>
    </w:rPr>
  </w:style>
  <w:style w:type="paragraph" w:styleId="TOC5">
    <w:name w:val="toc 5"/>
    <w:basedOn w:val="Normal"/>
    <w:next w:val="Normal"/>
    <w:autoRedefine/>
    <w:uiPriority w:val="39"/>
    <w:rsid w:val="009B3BCE"/>
    <w:pPr>
      <w:spacing w:after="100"/>
      <w:ind w:left="800"/>
    </w:pPr>
    <w:rPr>
      <w:rFonts w:eastAsia="Times New Roman"/>
      <w:kern w:val="32"/>
      <w:szCs w:val="20"/>
    </w:rPr>
  </w:style>
  <w:style w:type="paragraph" w:styleId="TOC6">
    <w:name w:val="toc 6"/>
    <w:basedOn w:val="Normal"/>
    <w:next w:val="Normal"/>
    <w:autoRedefine/>
    <w:uiPriority w:val="39"/>
    <w:rsid w:val="009B3BCE"/>
    <w:pPr>
      <w:spacing w:after="100"/>
      <w:ind w:left="1000"/>
    </w:pPr>
    <w:rPr>
      <w:rFonts w:eastAsia="Times New Roman"/>
      <w:kern w:val="32"/>
      <w:szCs w:val="20"/>
    </w:rPr>
  </w:style>
  <w:style w:type="paragraph" w:styleId="TOC7">
    <w:name w:val="toc 7"/>
    <w:basedOn w:val="Normal"/>
    <w:next w:val="Normal"/>
    <w:autoRedefine/>
    <w:uiPriority w:val="39"/>
    <w:rsid w:val="009B3BCE"/>
    <w:pPr>
      <w:spacing w:after="100"/>
      <w:ind w:left="1200"/>
    </w:pPr>
    <w:rPr>
      <w:rFonts w:eastAsia="Times New Roman"/>
      <w:kern w:val="32"/>
      <w:szCs w:val="20"/>
    </w:rPr>
  </w:style>
  <w:style w:type="paragraph" w:styleId="TOC8">
    <w:name w:val="toc 8"/>
    <w:basedOn w:val="Normal"/>
    <w:next w:val="Normal"/>
    <w:autoRedefine/>
    <w:uiPriority w:val="39"/>
    <w:rsid w:val="009B3BCE"/>
    <w:pPr>
      <w:spacing w:after="100"/>
      <w:ind w:left="1400"/>
    </w:pPr>
    <w:rPr>
      <w:rFonts w:eastAsia="Times New Roman"/>
      <w:kern w:val="32"/>
      <w:szCs w:val="20"/>
    </w:rPr>
  </w:style>
  <w:style w:type="paragraph" w:styleId="TOC9">
    <w:name w:val="toc 9"/>
    <w:basedOn w:val="Normal"/>
    <w:next w:val="Normal"/>
    <w:autoRedefine/>
    <w:uiPriority w:val="39"/>
    <w:rsid w:val="009B3BCE"/>
    <w:pPr>
      <w:spacing w:after="100"/>
      <w:ind w:left="1600"/>
    </w:pPr>
    <w:rPr>
      <w:rFonts w:eastAsia="Times New Roman"/>
      <w:kern w:val="32"/>
      <w:szCs w:val="20"/>
    </w:rPr>
  </w:style>
  <w:style w:type="paragraph" w:customStyle="1" w:styleId="WW-Default">
    <w:name w:val="WW-Default"/>
    <w:uiPriority w:val="99"/>
    <w:qFormat/>
    <w:rsid w:val="009B3BCE"/>
    <w:pPr>
      <w:suppressAutoHyphens/>
      <w:spacing w:after="0" w:line="240" w:lineRule="auto"/>
    </w:pPr>
    <w:rPr>
      <w:rFonts w:ascii="Georgia" w:eastAsia="Calibri" w:hAnsi="Georgia" w:cs="Calibri"/>
      <w:lang w:eastAsia="ar-SA"/>
    </w:rPr>
  </w:style>
  <w:style w:type="character" w:customStyle="1" w:styleId="pmterms1">
    <w:name w:val="pmterms1"/>
    <w:rsid w:val="009B3BCE"/>
  </w:style>
  <w:style w:type="paragraph" w:styleId="Subtitle">
    <w:name w:val="Subtitle"/>
    <w:aliases w:val="Underlined card text"/>
    <w:basedOn w:val="Normal"/>
    <w:next w:val="Normal"/>
    <w:link w:val="SubtitleChar"/>
    <w:uiPriority w:val="11"/>
    <w:qFormat/>
    <w:rsid w:val="009B3BCE"/>
    <w:rPr>
      <w:rFonts w:ascii="Cambria" w:eastAsia="Times New Roman" w:hAnsi="Cambria"/>
      <w:i/>
      <w:iCs/>
      <w:color w:val="4F81BD"/>
      <w:spacing w:val="15"/>
      <w:sz w:val="24"/>
    </w:rPr>
  </w:style>
  <w:style w:type="character" w:customStyle="1" w:styleId="SubtitleChar">
    <w:name w:val="Subtitle Char"/>
    <w:aliases w:val="Underlined card text Char"/>
    <w:basedOn w:val="DefaultParagraphFont"/>
    <w:link w:val="Subtitle"/>
    <w:uiPriority w:val="11"/>
    <w:rsid w:val="009B3BCE"/>
    <w:rPr>
      <w:rFonts w:ascii="Cambria" w:eastAsia="Times New Roman" w:hAnsi="Cambria"/>
      <w:i/>
      <w:iCs/>
      <w:color w:val="4F81BD"/>
      <w:spacing w:val="15"/>
      <w:sz w:val="24"/>
    </w:rPr>
  </w:style>
  <w:style w:type="paragraph" w:styleId="TOC3">
    <w:name w:val="toc 3"/>
    <w:basedOn w:val="Normal"/>
    <w:next w:val="Normal"/>
    <w:uiPriority w:val="39"/>
    <w:qFormat/>
    <w:rsid w:val="009B3BCE"/>
    <w:pPr>
      <w:ind w:left="400"/>
    </w:pPr>
    <w:rPr>
      <w:rFonts w:eastAsia="Times New Roman"/>
      <w:kern w:val="32"/>
      <w:szCs w:val="20"/>
    </w:rPr>
  </w:style>
  <w:style w:type="table" w:styleId="TableGrid">
    <w:name w:val="Table Grid"/>
    <w:basedOn w:val="TableNormal"/>
    <w:rsid w:val="009B3BC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andardcontent">
    <w:name w:val="standardcontent"/>
    <w:rsid w:val="009B3BCE"/>
  </w:style>
  <w:style w:type="character" w:customStyle="1" w:styleId="storyby">
    <w:name w:val="storyby"/>
    <w:rsid w:val="009B3BCE"/>
  </w:style>
  <w:style w:type="character" w:customStyle="1" w:styleId="7TimesNewRoman">
    <w:name w:val="7 Times New Roman"/>
    <w:rsid w:val="009B3BCE"/>
    <w:rPr>
      <w:rFonts w:ascii="Times New Roman" w:hAnsi="Times New Roman"/>
      <w:color w:val="000000"/>
      <w:spacing w:val="0"/>
      <w:position w:val="0"/>
      <w:sz w:val="14"/>
      <w:u w:val="none" w:color="000000"/>
      <w:vertAlign w:val="baseline"/>
      <w:lang w:val="en-US"/>
    </w:rPr>
  </w:style>
  <w:style w:type="paragraph" w:customStyle="1" w:styleId="Standard">
    <w:name w:val="Standard"/>
    <w:uiPriority w:val="99"/>
    <w:qFormat/>
    <w:rsid w:val="009B3BCE"/>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styleId="TOCHeading">
    <w:name w:val="TOC Heading"/>
    <w:basedOn w:val="Heading1"/>
    <w:next w:val="Normal"/>
    <w:uiPriority w:val="39"/>
    <w:unhideWhenUsed/>
    <w:qFormat/>
    <w:rsid w:val="009B3BCE"/>
    <w:pPr>
      <w:spacing w:line="276" w:lineRule="auto"/>
      <w:jc w:val="left"/>
      <w:outlineLvl w:val="9"/>
    </w:pPr>
    <w:rPr>
      <w:rFonts w:ascii="Cambria" w:eastAsia="Times New Roman" w:hAnsi="Cambria" w:cs="Times New Roman"/>
      <w:color w:val="365F91"/>
      <w:kern w:val="32"/>
      <w:sz w:val="28"/>
    </w:rPr>
  </w:style>
  <w:style w:type="character" w:customStyle="1" w:styleId="HeaderChar1">
    <w:name w:val="Header Char1"/>
    <w:aliases w:val="Header Char Char Char1,Heading 1 Char Char Char Char2,Header Char Char Char Char Char Char Char1,Header Char Char Char Char Char Char Char Cha Char,Header 1 Char1,Header 1 Char Char Char1,Header Char2 Char1,Header Char1 Char Char1"/>
    <w:uiPriority w:val="99"/>
    <w:rsid w:val="009B3BCE"/>
    <w:rPr>
      <w:kern w:val="32"/>
      <w:sz w:val="24"/>
    </w:rPr>
  </w:style>
  <w:style w:type="character" w:customStyle="1" w:styleId="CitesChar2">
    <w:name w:val="Cites Char2"/>
    <w:locked/>
    <w:rsid w:val="009B3BCE"/>
    <w:rPr>
      <w:rFonts w:ascii="Times New Roman" w:eastAsia="Times New Roman" w:hAnsi="Times New Roman"/>
      <w:b/>
      <w:bCs/>
    </w:rPr>
  </w:style>
  <w:style w:type="character" w:customStyle="1" w:styleId="itxtrst">
    <w:name w:val="itxtrst"/>
    <w:rsid w:val="009B3BCE"/>
  </w:style>
  <w:style w:type="character" w:customStyle="1" w:styleId="A-Underlining">
    <w:name w:val="A-Underlining"/>
    <w:rsid w:val="009B3BCE"/>
    <w:rPr>
      <w:rFonts w:ascii="Garamond" w:hAnsi="Garamond"/>
      <w:color w:val="auto"/>
      <w:sz w:val="24"/>
      <w:u w:val="single"/>
    </w:rPr>
  </w:style>
  <w:style w:type="paragraph" w:customStyle="1" w:styleId="B-TagCite">
    <w:name w:val="B-TagCite"/>
    <w:uiPriority w:val="99"/>
    <w:qFormat/>
    <w:rsid w:val="009B3BCE"/>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rsid w:val="009B3BCE"/>
    <w:rPr>
      <w:b/>
      <w:noProof w:val="0"/>
      <w:sz w:val="22"/>
      <w:lang w:val="en-US" w:eastAsia="en-US" w:bidi="ar-SA"/>
    </w:rPr>
  </w:style>
  <w:style w:type="character" w:customStyle="1" w:styleId="fn">
    <w:name w:val="fn"/>
    <w:rsid w:val="009B3BCE"/>
  </w:style>
  <w:style w:type="character" w:customStyle="1" w:styleId="newsmain">
    <w:name w:val="news_main"/>
    <w:rsid w:val="009B3BCE"/>
  </w:style>
  <w:style w:type="paragraph" w:customStyle="1" w:styleId="UnderlinedText">
    <w:name w:val="Underlined Text"/>
    <w:basedOn w:val="Normal"/>
    <w:autoRedefine/>
    <w:uiPriority w:val="99"/>
    <w:qFormat/>
    <w:rsid w:val="009B3BCE"/>
    <w:pPr>
      <w:jc w:val="both"/>
    </w:pPr>
    <w:rPr>
      <w:rFonts w:eastAsia="Calibri"/>
      <w:b/>
      <w:sz w:val="24"/>
    </w:rPr>
  </w:style>
  <w:style w:type="character" w:customStyle="1" w:styleId="verdana">
    <w:name w:val="verdana"/>
    <w:rsid w:val="009B3BCE"/>
  </w:style>
  <w:style w:type="character" w:customStyle="1" w:styleId="vitstoryheadline">
    <w:name w:val="vitstoryheadline"/>
    <w:rsid w:val="009B3BCE"/>
  </w:style>
  <w:style w:type="paragraph" w:customStyle="1" w:styleId="NormalText">
    <w:name w:val="Normal Text"/>
    <w:basedOn w:val="Normal"/>
    <w:link w:val="NormalTextChar"/>
    <w:autoRedefine/>
    <w:qFormat/>
    <w:rsid w:val="009B3BCE"/>
    <w:pPr>
      <w:jc w:val="both"/>
    </w:pPr>
    <w:rPr>
      <w:rFonts w:eastAsia="Times New Roman"/>
      <w:szCs w:val="26"/>
      <w:lang w:val="x-none" w:eastAsia="ja-JP"/>
    </w:rPr>
  </w:style>
  <w:style w:type="character" w:customStyle="1" w:styleId="NormalTextChar">
    <w:name w:val="Normal Text Char"/>
    <w:link w:val="NormalText"/>
    <w:rsid w:val="009B3BCE"/>
    <w:rPr>
      <w:rFonts w:ascii="Calibri" w:eastAsia="Times New Roman" w:hAnsi="Calibri"/>
      <w:szCs w:val="26"/>
      <w:lang w:val="x-none" w:eastAsia="ja-JP"/>
    </w:rPr>
  </w:style>
  <w:style w:type="character" w:customStyle="1" w:styleId="AuthorDate0">
    <w:name w:val="Author Date"/>
    <w:rsid w:val="009B3BCE"/>
    <w:rPr>
      <w:b/>
      <w:sz w:val="24"/>
      <w:u w:val="thick"/>
    </w:rPr>
  </w:style>
  <w:style w:type="paragraph" w:customStyle="1" w:styleId="HotRoute">
    <w:name w:val="Hot Route!"/>
    <w:basedOn w:val="Normal"/>
    <w:link w:val="HotRouteChar"/>
    <w:uiPriority w:val="99"/>
    <w:qFormat/>
    <w:rsid w:val="009B3BCE"/>
    <w:pPr>
      <w:ind w:left="144"/>
    </w:pPr>
    <w:rPr>
      <w:rFonts w:eastAsia="Times New Roman"/>
    </w:rPr>
  </w:style>
  <w:style w:type="character" w:customStyle="1" w:styleId="UnderlinedTextCharChar">
    <w:name w:val="Underlined Text Char Char"/>
    <w:rsid w:val="009B3BCE"/>
    <w:rPr>
      <w:rFonts w:cs="Arial"/>
      <w:bCs/>
      <w:noProof w:val="0"/>
      <w:szCs w:val="26"/>
      <w:u w:val="single"/>
      <w:lang w:val="en-US" w:eastAsia="en-US" w:bidi="ar-SA"/>
    </w:rPr>
  </w:style>
  <w:style w:type="character" w:customStyle="1" w:styleId="DocumentMapChar1">
    <w:name w:val="Document Map Char1"/>
    <w:uiPriority w:val="99"/>
    <w:rsid w:val="009B3BCE"/>
    <w:rPr>
      <w:rFonts w:ascii="Tahoma" w:hAnsi="Tahoma" w:cs="Tahoma"/>
      <w:sz w:val="16"/>
      <w:szCs w:val="16"/>
    </w:rPr>
  </w:style>
  <w:style w:type="character" w:customStyle="1" w:styleId="Author">
    <w:name w:val="Author"/>
    <w:aliases w:val="Style Date"/>
    <w:qFormat/>
    <w:rsid w:val="009B3BCE"/>
    <w:rPr>
      <w:b/>
      <w:sz w:val="24"/>
    </w:rPr>
  </w:style>
  <w:style w:type="character" w:customStyle="1" w:styleId="author0">
    <w:name w:val="author"/>
    <w:rsid w:val="009B3BCE"/>
    <w:rPr>
      <w:rFonts w:ascii="Times New Roman" w:hAnsi="Times New Roman"/>
      <w:b/>
      <w:sz w:val="24"/>
    </w:rPr>
  </w:style>
  <w:style w:type="character" w:customStyle="1" w:styleId="articletitle">
    <w:name w:val="articletitle"/>
    <w:rsid w:val="009B3BCE"/>
    <w:rPr>
      <w:rFonts w:cs="Times New Roman"/>
    </w:rPr>
  </w:style>
  <w:style w:type="character" w:customStyle="1" w:styleId="6pointChar">
    <w:name w:val="6 point Char"/>
    <w:rsid w:val="009B3BCE"/>
    <w:rPr>
      <w:rFonts w:cs="Times New Roman"/>
      <w:sz w:val="12"/>
      <w:lang w:val="en-US" w:eastAsia="en-US"/>
    </w:rPr>
  </w:style>
  <w:style w:type="character" w:customStyle="1" w:styleId="term1">
    <w:name w:val="term1"/>
    <w:rsid w:val="009B3BCE"/>
    <w:rPr>
      <w:b/>
      <w:bCs/>
    </w:rPr>
  </w:style>
  <w:style w:type="paragraph" w:customStyle="1" w:styleId="Minimize">
    <w:name w:val="Minimize"/>
    <w:basedOn w:val="Normal"/>
    <w:next w:val="Normal"/>
    <w:qFormat/>
    <w:rsid w:val="009B3BCE"/>
    <w:pPr>
      <w:widowControl w:val="0"/>
      <w:autoSpaceDE w:val="0"/>
      <w:autoSpaceDN w:val="0"/>
      <w:adjustRightInd w:val="0"/>
      <w:ind w:left="288" w:right="288"/>
    </w:pPr>
    <w:rPr>
      <w:rFonts w:ascii="Arial Narrow" w:eastAsia="Times New Roman" w:hAnsi="Arial Narrow"/>
      <w:sz w:val="12"/>
      <w:szCs w:val="20"/>
    </w:rPr>
  </w:style>
  <w:style w:type="character" w:customStyle="1" w:styleId="MinimizeChar">
    <w:name w:val="Minimize Char"/>
    <w:rsid w:val="009B3BCE"/>
    <w:rPr>
      <w:sz w:val="12"/>
      <w:szCs w:val="24"/>
    </w:rPr>
  </w:style>
  <w:style w:type="character" w:customStyle="1" w:styleId="StyleThickunderline">
    <w:name w:val="Style Thick underline"/>
    <w:qFormat/>
    <w:rsid w:val="009B3BCE"/>
    <w:rPr>
      <w:u w:val="thick"/>
    </w:rPr>
  </w:style>
  <w:style w:type="character" w:customStyle="1" w:styleId="UnderlineTextChar">
    <w:name w:val="Underline Text Char"/>
    <w:link w:val="UnderlineText"/>
    <w:rsid w:val="009B3BCE"/>
    <w:rPr>
      <w:u w:val="single"/>
    </w:rPr>
  </w:style>
  <w:style w:type="numbering" w:customStyle="1" w:styleId="NoList2">
    <w:name w:val="No List2"/>
    <w:next w:val="NoList"/>
    <w:uiPriority w:val="99"/>
    <w:semiHidden/>
    <w:rsid w:val="009B3BCE"/>
  </w:style>
  <w:style w:type="paragraph" w:customStyle="1" w:styleId="underlined">
    <w:name w:val="underlined"/>
    <w:next w:val="Normal"/>
    <w:link w:val="underlinedChar"/>
    <w:autoRedefine/>
    <w:qFormat/>
    <w:rsid w:val="009B3BCE"/>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9B3BCE"/>
    <w:rPr>
      <w:rFonts w:ascii="Times New Roman" w:eastAsia="Malgun Gothic" w:hAnsi="Times New Roman" w:cs="Times New Roman"/>
      <w:sz w:val="24"/>
      <w:szCs w:val="24"/>
      <w:u w:val="single"/>
    </w:rPr>
  </w:style>
  <w:style w:type="character" w:customStyle="1" w:styleId="Box">
    <w:name w:val="Box!"/>
    <w:uiPriority w:val="1"/>
    <w:rsid w:val="009B3BCE"/>
    <w:rPr>
      <w:rFonts w:ascii="Garamond" w:hAnsi="Garamond"/>
      <w:sz w:val="24"/>
      <w:u w:val="single"/>
      <w:bdr w:val="single" w:sz="4" w:space="0" w:color="auto"/>
    </w:rPr>
  </w:style>
  <w:style w:type="character" w:customStyle="1" w:styleId="citechar">
    <w:name w:val="citechar"/>
    <w:rsid w:val="009B3BCE"/>
  </w:style>
  <w:style w:type="character" w:customStyle="1" w:styleId="underlinechar">
    <w:name w:val="underlinechar"/>
    <w:rsid w:val="009B3BCE"/>
  </w:style>
  <w:style w:type="character" w:customStyle="1" w:styleId="CardUnderlineChar">
    <w:name w:val="Card Underline Char"/>
    <w:rsid w:val="009B3BCE"/>
    <w:rPr>
      <w:szCs w:val="24"/>
      <w:u w:val="single"/>
      <w:lang w:val="en-US" w:eastAsia="en-US" w:bidi="ar-SA"/>
    </w:rPr>
  </w:style>
  <w:style w:type="paragraph" w:customStyle="1" w:styleId="Default">
    <w:name w:val="Default"/>
    <w:uiPriority w:val="99"/>
    <w:qFormat/>
    <w:rsid w:val="009B3BC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blue">
    <w:name w:val="blue"/>
    <w:rsid w:val="009B3BCE"/>
  </w:style>
  <w:style w:type="character" w:customStyle="1" w:styleId="tagciteChar">
    <w:name w:val="tag/cite Char"/>
    <w:rsid w:val="009B3BCE"/>
    <w:rPr>
      <w:b/>
      <w:sz w:val="24"/>
      <w:lang w:val="en-US" w:eastAsia="en-US" w:bidi="ar-SA"/>
    </w:rPr>
  </w:style>
  <w:style w:type="character" w:customStyle="1" w:styleId="8pointChar">
    <w:name w:val="8 point Char"/>
    <w:rsid w:val="009B3BCE"/>
    <w:rPr>
      <w:sz w:val="16"/>
      <w:lang w:val="en-US" w:eastAsia="en-US" w:bidi="ar-SA"/>
    </w:rPr>
  </w:style>
  <w:style w:type="character" w:customStyle="1" w:styleId="BoldText12pt">
    <w:name w:val="Bold Text 12 pt"/>
    <w:rsid w:val="009B3BCE"/>
    <w:rPr>
      <w:rFonts w:ascii="Times New Roman" w:eastAsia="Times New Roman" w:hAnsi="Times New Roman"/>
      <w:b/>
      <w:i w:val="0"/>
      <w:strike w:val="0"/>
      <w:dstrike w:val="0"/>
      <w:color w:val="000000"/>
      <w:spacing w:val="0"/>
      <w:position w:val="0"/>
      <w:sz w:val="24"/>
      <w:u w:val="none" w:color="000000"/>
      <w:vertAlign w:val="baseline"/>
      <w:lang w:val="en-US"/>
    </w:rPr>
  </w:style>
  <w:style w:type="character" w:customStyle="1" w:styleId="addmd">
    <w:name w:val="addmd"/>
    <w:rsid w:val="009B3BCE"/>
  </w:style>
  <w:style w:type="character" w:customStyle="1" w:styleId="person-name">
    <w:name w:val="person-name"/>
    <w:rsid w:val="009B3BCE"/>
  </w:style>
  <w:style w:type="paragraph" w:customStyle="1" w:styleId="CARD">
    <w:name w:val="CARD"/>
    <w:basedOn w:val="Normal"/>
    <w:link w:val="CARDChar0"/>
    <w:qFormat/>
    <w:rsid w:val="009B3BCE"/>
    <w:rPr>
      <w:rFonts w:eastAsia="Times New Roman"/>
      <w:szCs w:val="20"/>
    </w:rPr>
  </w:style>
  <w:style w:type="character" w:customStyle="1" w:styleId="CARDChar0">
    <w:name w:val="CARD Char"/>
    <w:link w:val="CARD"/>
    <w:rsid w:val="009B3BCE"/>
    <w:rPr>
      <w:rFonts w:ascii="Calibri" w:eastAsia="Times New Roman" w:hAnsi="Calibri"/>
      <w:szCs w:val="20"/>
    </w:rPr>
  </w:style>
  <w:style w:type="paragraph" w:customStyle="1" w:styleId="Ununderlined">
    <w:name w:val="Ununderlined"/>
    <w:basedOn w:val="Normal"/>
    <w:link w:val="UnunderlinedChar"/>
    <w:qFormat/>
    <w:rsid w:val="009B3BCE"/>
    <w:pPr>
      <w:jc w:val="both"/>
    </w:pPr>
    <w:rPr>
      <w:rFonts w:eastAsia="SimSun"/>
      <w:sz w:val="12"/>
    </w:rPr>
  </w:style>
  <w:style w:type="character" w:customStyle="1" w:styleId="UnunderlinedChar">
    <w:name w:val="Ununderlined Char"/>
    <w:link w:val="Ununderlined"/>
    <w:rsid w:val="009B3BCE"/>
    <w:rPr>
      <w:rFonts w:ascii="Calibri" w:eastAsia="SimSun" w:hAnsi="Calibri"/>
      <w:sz w:val="12"/>
    </w:rPr>
  </w:style>
  <w:style w:type="paragraph" w:customStyle="1" w:styleId="Highlighting">
    <w:name w:val="Highlighting"/>
    <w:basedOn w:val="Normal"/>
    <w:link w:val="HighlightingChar"/>
    <w:autoRedefine/>
    <w:qFormat/>
    <w:rsid w:val="009B3BCE"/>
    <w:rPr>
      <w:rFonts w:eastAsia="SimSun"/>
      <w:sz w:val="24"/>
      <w:u w:val="thick"/>
    </w:rPr>
  </w:style>
  <w:style w:type="character" w:customStyle="1" w:styleId="HighlightingChar">
    <w:name w:val="Highlighting Char"/>
    <w:link w:val="Highlighting"/>
    <w:rsid w:val="009B3BCE"/>
    <w:rPr>
      <w:rFonts w:ascii="Calibri" w:eastAsia="SimSun" w:hAnsi="Calibri"/>
      <w:sz w:val="24"/>
      <w:u w:val="thick"/>
    </w:rPr>
  </w:style>
  <w:style w:type="paragraph" w:customStyle="1" w:styleId="evidencetext">
    <w:name w:val="evidence text"/>
    <w:basedOn w:val="Normal"/>
    <w:next w:val="Normal"/>
    <w:link w:val="evidencetextChar1"/>
    <w:uiPriority w:val="99"/>
    <w:qFormat/>
    <w:rsid w:val="009B3BCE"/>
    <w:pPr>
      <w:ind w:left="432" w:right="432"/>
    </w:pPr>
    <w:rPr>
      <w:rFonts w:eastAsia="Times New Roman"/>
      <w:color w:val="000000"/>
      <w:sz w:val="16"/>
      <w:lang w:val="x-none" w:eastAsia="x-none"/>
    </w:rPr>
  </w:style>
  <w:style w:type="character" w:customStyle="1" w:styleId="evidencetextChar1">
    <w:name w:val="evidence text Char1"/>
    <w:link w:val="evidencetext"/>
    <w:uiPriority w:val="99"/>
    <w:rsid w:val="009B3BCE"/>
    <w:rPr>
      <w:rFonts w:ascii="Calibri" w:eastAsia="Times New Roman" w:hAnsi="Calibri"/>
      <w:color w:val="000000"/>
      <w:sz w:val="16"/>
      <w:lang w:val="x-none" w:eastAsia="x-none"/>
    </w:rPr>
  </w:style>
  <w:style w:type="character" w:customStyle="1" w:styleId="highlight2">
    <w:name w:val="highlight2"/>
    <w:rsid w:val="009B3BCE"/>
    <w:rPr>
      <w:rFonts w:ascii="Arial" w:hAnsi="Arial"/>
      <w:b/>
      <w:sz w:val="19"/>
      <w:u w:val="thick"/>
      <w:bdr w:val="none" w:sz="0" w:space="0" w:color="auto"/>
      <w:shd w:val="clear" w:color="auto" w:fill="auto"/>
    </w:rPr>
  </w:style>
  <w:style w:type="character" w:customStyle="1" w:styleId="box0">
    <w:name w:val="box"/>
    <w:rsid w:val="009B3BCE"/>
    <w:rPr>
      <w:rFonts w:ascii="Arial" w:hAnsi="Arial" w:cs="Arial"/>
      <w:b/>
      <w:color w:val="000000"/>
      <w:sz w:val="19"/>
      <w:szCs w:val="22"/>
      <w:u w:val="thick"/>
      <w:bdr w:val="single" w:sz="12" w:space="0" w:color="auto"/>
    </w:rPr>
  </w:style>
  <w:style w:type="paragraph" w:customStyle="1" w:styleId="CITE">
    <w:name w:val="CITE"/>
    <w:basedOn w:val="Heading2"/>
    <w:link w:val="CITEChar0"/>
    <w:autoRedefine/>
    <w:qFormat/>
    <w:rsid w:val="009B3BCE"/>
    <w:pPr>
      <w:keepLines w:val="0"/>
      <w:pageBreakBefore w:val="0"/>
      <w:spacing w:before="60" w:after="60"/>
      <w:contextualSpacing/>
      <w:jc w:val="left"/>
    </w:pPr>
    <w:rPr>
      <w:rFonts w:eastAsia="Times New Roman" w:cs="Arial"/>
      <w:b w:val="0"/>
      <w:iCs/>
      <w:smallCaps/>
      <w:sz w:val="20"/>
      <w:szCs w:val="20"/>
    </w:rPr>
  </w:style>
  <w:style w:type="character" w:customStyle="1" w:styleId="CITEChar0">
    <w:name w:val="CITE Char"/>
    <w:link w:val="CITE"/>
    <w:rsid w:val="009B3BCE"/>
    <w:rPr>
      <w:rFonts w:ascii="Calibri" w:eastAsia="Times New Roman" w:hAnsi="Calibri" w:cs="Arial"/>
      <w:iCs/>
      <w:smallCaps/>
      <w:sz w:val="20"/>
      <w:szCs w:val="20"/>
      <w:u w:val="double"/>
    </w:rPr>
  </w:style>
  <w:style w:type="character" w:customStyle="1" w:styleId="CharacterStyle1">
    <w:name w:val="Character Style 1"/>
    <w:rsid w:val="009B3BCE"/>
    <w:rPr>
      <w:rFonts w:ascii="Tahoma" w:hAnsi="Tahoma" w:cs="Tahoma" w:hint="default"/>
      <w:sz w:val="18"/>
      <w:szCs w:val="18"/>
    </w:rPr>
  </w:style>
  <w:style w:type="character" w:customStyle="1" w:styleId="UnderlineStyleChar7">
    <w:name w:val="Underline Style Char7"/>
    <w:rsid w:val="009B3BCE"/>
    <w:rPr>
      <w:rFonts w:ascii="Garamond" w:hAnsi="Garamond" w:hint="default"/>
      <w:sz w:val="22"/>
      <w:szCs w:val="24"/>
      <w:u w:val="single"/>
      <w:lang w:val="en-US" w:eastAsia="en-US" w:bidi="ar-SA"/>
    </w:rPr>
  </w:style>
  <w:style w:type="character" w:customStyle="1" w:styleId="StyleArial6ptBold">
    <w:name w:val="Style Arial 6 pt Bold"/>
    <w:rsid w:val="009B3BCE"/>
    <w:rPr>
      <w:rFonts w:ascii="Arial" w:hAnsi="Arial" w:cs="Arial" w:hint="default"/>
      <w:bCs/>
      <w:sz w:val="12"/>
    </w:rPr>
  </w:style>
  <w:style w:type="character" w:customStyle="1" w:styleId="Style11ptBoldUnderline">
    <w:name w:val="Style 11 pt Bold Underline"/>
    <w:rsid w:val="009B3BCE"/>
    <w:rPr>
      <w:b/>
      <w:bCs/>
      <w:sz w:val="20"/>
      <w:u w:val="single"/>
    </w:rPr>
  </w:style>
  <w:style w:type="paragraph" w:customStyle="1" w:styleId="teaserpermalink">
    <w:name w:val="teaser_permalink"/>
    <w:basedOn w:val="Normal"/>
    <w:uiPriority w:val="99"/>
    <w:qFormat/>
    <w:rsid w:val="009B3BCE"/>
    <w:pPr>
      <w:spacing w:before="100" w:beforeAutospacing="1" w:after="100" w:afterAutospacing="1"/>
    </w:pPr>
    <w:rPr>
      <w:rFonts w:eastAsia="Times New Roman"/>
      <w:sz w:val="24"/>
      <w:lang w:eastAsia="zh-CN"/>
    </w:rPr>
  </w:style>
  <w:style w:type="character" w:customStyle="1" w:styleId="Heading2Char5">
    <w:name w:val="Heading 2 Char5"/>
    <w:rsid w:val="009B3BCE"/>
    <w:rPr>
      <w:rFonts w:ascii="Garamond" w:hAnsi="Garamond" w:cs="Arial" w:hint="default"/>
      <w:b/>
      <w:bCs/>
      <w:iCs/>
      <w:sz w:val="24"/>
      <w:szCs w:val="28"/>
      <w:lang w:val="en-US" w:eastAsia="en-US" w:bidi="ar-SA"/>
    </w:rPr>
  </w:style>
  <w:style w:type="paragraph" w:customStyle="1" w:styleId="Smalltext0">
    <w:name w:val="Small text"/>
    <w:aliases w:val="Quote1,Quote11"/>
    <w:basedOn w:val="Normal"/>
    <w:link w:val="SmalltextChar"/>
    <w:qFormat/>
    <w:rsid w:val="009B3BCE"/>
    <w:rPr>
      <w:rFonts w:eastAsia="Calibri"/>
      <w:sz w:val="14"/>
    </w:rPr>
  </w:style>
  <w:style w:type="character" w:customStyle="1" w:styleId="SmalltextChar">
    <w:name w:val="Small text Char"/>
    <w:aliases w:val="Quote Char,Quote1 Char1"/>
    <w:link w:val="Smalltext0"/>
    <w:rsid w:val="009B3BCE"/>
    <w:rPr>
      <w:rFonts w:ascii="Calibri" w:eastAsia="Calibri" w:hAnsi="Calibri"/>
      <w:sz w:val="14"/>
    </w:rPr>
  </w:style>
  <w:style w:type="character" w:customStyle="1" w:styleId="TagGreg">
    <w:name w:val="TagGreg"/>
    <w:uiPriority w:val="1"/>
    <w:qFormat/>
    <w:rsid w:val="009B3BCE"/>
    <w:rPr>
      <w:b/>
      <w:sz w:val="24"/>
    </w:rPr>
  </w:style>
  <w:style w:type="character" w:customStyle="1" w:styleId="SmallText-New">
    <w:name w:val="Small Text - New"/>
    <w:rsid w:val="009B3BCE"/>
    <w:rPr>
      <w:rFonts w:ascii="Arial Narrow" w:hAnsi="Arial Narrow"/>
      <w:sz w:val="14"/>
    </w:rPr>
  </w:style>
  <w:style w:type="character" w:customStyle="1" w:styleId="Underlined-New">
    <w:name w:val="Underlined - New"/>
    <w:rsid w:val="009B3BCE"/>
    <w:rPr>
      <w:rFonts w:ascii="Arial Narrow" w:hAnsi="Arial Narrow"/>
      <w:sz w:val="16"/>
      <w:u w:val="single"/>
    </w:rPr>
  </w:style>
  <w:style w:type="character" w:customStyle="1" w:styleId="Boxing-New">
    <w:name w:val="Boxing - New"/>
    <w:rsid w:val="009B3BCE"/>
    <w:rPr>
      <w:rFonts w:ascii="Arial Narrow" w:hAnsi="Arial Narrow"/>
      <w:sz w:val="16"/>
      <w:u w:val="none"/>
      <w:bdr w:val="single" w:sz="4" w:space="0" w:color="auto"/>
    </w:rPr>
  </w:style>
  <w:style w:type="character" w:customStyle="1" w:styleId="hilite1">
    <w:name w:val="hilite1"/>
    <w:rsid w:val="009B3BCE"/>
    <w:rPr>
      <w:rFonts w:ascii="Arial Narrow" w:hAnsi="Arial Narrow"/>
      <w:sz w:val="18"/>
      <w:u w:val="single"/>
      <w:bdr w:val="none" w:sz="0" w:space="0" w:color="auto"/>
      <w:shd w:val="clear" w:color="auto" w:fill="00FF00"/>
    </w:rPr>
  </w:style>
  <w:style w:type="character" w:customStyle="1" w:styleId="term">
    <w:name w:val="term"/>
    <w:rsid w:val="009B3BCE"/>
  </w:style>
  <w:style w:type="character" w:customStyle="1" w:styleId="f">
    <w:name w:val="f"/>
    <w:rsid w:val="009B3BCE"/>
  </w:style>
  <w:style w:type="paragraph" w:customStyle="1" w:styleId="StyleStyle49pt">
    <w:name w:val="Style Style4 + 9 pt"/>
    <w:basedOn w:val="Style4"/>
    <w:link w:val="StyleStyle49ptChar"/>
    <w:qFormat/>
    <w:rsid w:val="009B3BCE"/>
  </w:style>
  <w:style w:type="character" w:customStyle="1" w:styleId="StyleStyle49ptChar">
    <w:name w:val="Style Style4 + 9 pt Char"/>
    <w:link w:val="StyleStyle49pt"/>
    <w:rsid w:val="009B3BCE"/>
    <w:rPr>
      <w:rFonts w:ascii="Calibri" w:eastAsia="Times New Roman" w:hAnsi="Calibri"/>
      <w:u w:val="single"/>
    </w:rPr>
  </w:style>
  <w:style w:type="paragraph" w:customStyle="1" w:styleId="StyleStyle49ptBold">
    <w:name w:val="Style Style4 + 9 pt Bold"/>
    <w:basedOn w:val="Style4"/>
    <w:link w:val="StyleStyle49ptBoldChar"/>
    <w:qFormat/>
    <w:rsid w:val="009B3BCE"/>
    <w:rPr>
      <w:b/>
      <w:bCs/>
    </w:rPr>
  </w:style>
  <w:style w:type="character" w:customStyle="1" w:styleId="StyleStyle49ptBoldChar">
    <w:name w:val="Style Style4 + 9 pt Bold Char"/>
    <w:link w:val="StyleStyle49ptBold"/>
    <w:rsid w:val="009B3BCE"/>
    <w:rPr>
      <w:rFonts w:ascii="Calibri" w:eastAsia="Times New Roman" w:hAnsi="Calibri"/>
      <w:b/>
      <w:bCs/>
      <w:u w:val="single"/>
    </w:rPr>
  </w:style>
  <w:style w:type="character" w:customStyle="1" w:styleId="StyleDebateUnderline10pt">
    <w:name w:val="Style Debate Underline + 10 pt"/>
    <w:rsid w:val="009B3BCE"/>
    <w:rPr>
      <w:rFonts w:ascii="Times New Roman" w:hAnsi="Times New Roman"/>
      <w:sz w:val="20"/>
      <w:szCs w:val="20"/>
      <w:u w:val="single"/>
    </w:rPr>
  </w:style>
  <w:style w:type="character" w:customStyle="1" w:styleId="Style11ptUnderlineBorderSinglesolidlineAuto05pt">
    <w:name w:val="Style 11 pt Underline Border: : (Single solid line Auto  0.5 pt..."/>
    <w:rsid w:val="009B3BCE"/>
    <w:rPr>
      <w:sz w:val="20"/>
      <w:u w:val="single"/>
      <w:bdr w:val="single" w:sz="4" w:space="0" w:color="auto"/>
    </w:rPr>
  </w:style>
  <w:style w:type="paragraph" w:customStyle="1" w:styleId="StyleStyle411ptBoldBorderSinglesolidlineAuto0">
    <w:name w:val="Style Style4 + 11 pt Bold Border: : (Single solid line Auto  0...."/>
    <w:basedOn w:val="Normal"/>
    <w:link w:val="StyleStyle411ptBoldBorderSinglesolidlineAuto0Char"/>
    <w:qFormat/>
    <w:rsid w:val="009B3BCE"/>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9B3BCE"/>
    <w:rPr>
      <w:rFonts w:ascii="Calibri" w:eastAsia="Times New Roman" w:hAnsi="Calibri"/>
      <w:b/>
      <w:bCs/>
      <w:u w:val="single"/>
      <w:bdr w:val="single" w:sz="4" w:space="0" w:color="auto"/>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9B3BCE"/>
    <w:rPr>
      <w:rFonts w:ascii="Calibri" w:eastAsia="Times New Roman" w:hAnsi="Calibri"/>
      <w:sz w:val="24"/>
    </w:rPr>
  </w:style>
  <w:style w:type="character" w:customStyle="1" w:styleId="ssl01">
    <w:name w:val="ss_l01"/>
    <w:rsid w:val="009B3BCE"/>
    <w:rPr>
      <w:color w:val="000000"/>
      <w:sz w:val="32"/>
      <w:szCs w:val="32"/>
    </w:rPr>
  </w:style>
  <w:style w:type="paragraph" w:customStyle="1" w:styleId="Normaltag">
    <w:name w:val="Normal tag"/>
    <w:basedOn w:val="Normal"/>
    <w:link w:val="NormaltagChar"/>
    <w:qFormat/>
    <w:rsid w:val="009B3BCE"/>
    <w:rPr>
      <w:rFonts w:eastAsia="Times New Roman"/>
      <w:b/>
      <w:sz w:val="24"/>
      <w:szCs w:val="20"/>
    </w:rPr>
  </w:style>
  <w:style w:type="character" w:customStyle="1" w:styleId="NormaltagChar">
    <w:name w:val="Normal tag Char"/>
    <w:link w:val="Normaltag"/>
    <w:rsid w:val="009B3BCE"/>
    <w:rPr>
      <w:rFonts w:ascii="Calibri" w:eastAsia="Times New Roman" w:hAnsi="Calibri"/>
      <w:b/>
      <w:sz w:val="24"/>
      <w:szCs w:val="20"/>
    </w:rPr>
  </w:style>
  <w:style w:type="paragraph" w:customStyle="1" w:styleId="Cardnon-underlined">
    <w:name w:val="Card non-underlined"/>
    <w:basedOn w:val="Normal"/>
    <w:link w:val="Cardnon-underlinedChar"/>
    <w:autoRedefine/>
    <w:qFormat/>
    <w:rsid w:val="009B3BCE"/>
    <w:rPr>
      <w:rFonts w:eastAsia="Times New Roman"/>
      <w:szCs w:val="20"/>
    </w:rPr>
  </w:style>
  <w:style w:type="character" w:customStyle="1" w:styleId="Cardnon-underlinedChar">
    <w:name w:val="Card non-underlined Char"/>
    <w:link w:val="Cardnon-underlined"/>
    <w:rsid w:val="009B3BCE"/>
    <w:rPr>
      <w:rFonts w:ascii="Calibri" w:eastAsia="Times New Roman" w:hAnsi="Calibri"/>
      <w:szCs w:val="20"/>
    </w:rPr>
  </w:style>
  <w:style w:type="paragraph" w:customStyle="1" w:styleId="tiny">
    <w:name w:val="tiny"/>
    <w:next w:val="Normal"/>
    <w:link w:val="tinyChar"/>
    <w:autoRedefine/>
    <w:qFormat/>
    <w:rsid w:val="009B3BCE"/>
    <w:pPr>
      <w:spacing w:after="0" w:line="240" w:lineRule="auto"/>
      <w:contextualSpacing/>
    </w:pPr>
    <w:rPr>
      <w:rFonts w:ascii="Times New Roman" w:eastAsia="Malgun Gothic" w:hAnsi="Times New Roman" w:cs="Times New Roman"/>
      <w:sz w:val="20"/>
      <w:szCs w:val="20"/>
    </w:rPr>
  </w:style>
  <w:style w:type="character" w:customStyle="1" w:styleId="tinyChar">
    <w:name w:val="tiny Char"/>
    <w:link w:val="tiny"/>
    <w:rsid w:val="009B3BCE"/>
    <w:rPr>
      <w:rFonts w:ascii="Times New Roman" w:eastAsia="Malgun Gothic" w:hAnsi="Times New Roman" w:cs="Times New Roman"/>
      <w:sz w:val="20"/>
      <w:szCs w:val="20"/>
    </w:rPr>
  </w:style>
  <w:style w:type="character" w:customStyle="1" w:styleId="Style11Char">
    <w:name w:val="Style11 Char"/>
    <w:link w:val="Style11"/>
    <w:rsid w:val="009B3BCE"/>
    <w:rPr>
      <w:b/>
      <w:u w:val="thick"/>
    </w:rPr>
  </w:style>
  <w:style w:type="character" w:customStyle="1" w:styleId="Style12Char">
    <w:name w:val="Style12 Char"/>
    <w:link w:val="Style12"/>
    <w:rsid w:val="009B3BCE"/>
    <w:rPr>
      <w:b/>
      <w:u w:val="thick"/>
    </w:rPr>
  </w:style>
  <w:style w:type="character" w:customStyle="1" w:styleId="Heading4Char1">
    <w:name w:val="Heading 4 Char1"/>
    <w:rsid w:val="009B3BCE"/>
    <w:rPr>
      <w:rFonts w:ascii="Times New Roman" w:eastAsia="Times New Roman" w:hAnsi="Times New Roman" w:cs="Times New Roman"/>
      <w:b/>
      <w:bCs/>
      <w:sz w:val="28"/>
      <w:szCs w:val="28"/>
    </w:rPr>
  </w:style>
  <w:style w:type="paragraph" w:customStyle="1" w:styleId="BlockTitle2">
    <w:name w:val="Block Title2"/>
    <w:basedOn w:val="Normal"/>
    <w:next w:val="Normal"/>
    <w:link w:val="BlockTitle2Char"/>
    <w:uiPriority w:val="99"/>
    <w:qFormat/>
    <w:rsid w:val="009B3BCE"/>
    <w:pPr>
      <w:spacing w:after="240"/>
      <w:jc w:val="center"/>
    </w:pPr>
    <w:rPr>
      <w:rFonts w:eastAsia="Times New Roman"/>
      <w:b/>
      <w:sz w:val="32"/>
      <w:szCs w:val="20"/>
      <w:u w:val="single"/>
    </w:rPr>
  </w:style>
  <w:style w:type="paragraph" w:customStyle="1" w:styleId="TxBrp1">
    <w:name w:val="TxBr_p1"/>
    <w:basedOn w:val="Normal"/>
    <w:uiPriority w:val="99"/>
    <w:qFormat/>
    <w:rsid w:val="009B3BCE"/>
    <w:pPr>
      <w:tabs>
        <w:tab w:val="left" w:pos="204"/>
      </w:tabs>
      <w:autoSpaceDE w:val="0"/>
      <w:autoSpaceDN w:val="0"/>
      <w:adjustRightInd w:val="0"/>
      <w:spacing w:line="272" w:lineRule="atLeast"/>
      <w:jc w:val="both"/>
    </w:pPr>
    <w:rPr>
      <w:rFonts w:eastAsia="Times New Roman"/>
      <w:sz w:val="24"/>
    </w:rPr>
  </w:style>
  <w:style w:type="paragraph" w:customStyle="1" w:styleId="fullstory">
    <w:name w:val="fullstory"/>
    <w:basedOn w:val="Normal"/>
    <w:uiPriority w:val="99"/>
    <w:qFormat/>
    <w:rsid w:val="009B3BCE"/>
    <w:pPr>
      <w:spacing w:before="100" w:beforeAutospacing="1" w:after="100" w:afterAutospacing="1"/>
    </w:pPr>
    <w:rPr>
      <w:rFonts w:eastAsia="Times New Roman"/>
      <w:sz w:val="24"/>
    </w:rPr>
  </w:style>
  <w:style w:type="paragraph" w:styleId="BodyTextIndent">
    <w:name w:val="Body Text Indent"/>
    <w:basedOn w:val="Default"/>
    <w:next w:val="Default"/>
    <w:link w:val="BodyTextIndentChar"/>
    <w:uiPriority w:val="99"/>
    <w:rsid w:val="009B3BCE"/>
    <w:rPr>
      <w:color w:val="auto"/>
    </w:rPr>
  </w:style>
  <w:style w:type="character" w:customStyle="1" w:styleId="BodyTextIndentChar">
    <w:name w:val="Body Text Indent Char"/>
    <w:basedOn w:val="DefaultParagraphFont"/>
    <w:link w:val="BodyTextIndent"/>
    <w:uiPriority w:val="99"/>
    <w:rsid w:val="009B3BCE"/>
    <w:rPr>
      <w:rFonts w:ascii="Times New Roman" w:eastAsia="Times New Roman" w:hAnsi="Times New Roman" w:cs="Times New Roman"/>
      <w:sz w:val="24"/>
      <w:szCs w:val="24"/>
    </w:rPr>
  </w:style>
  <w:style w:type="character" w:styleId="FootnoteReference">
    <w:name w:val="footnote reference"/>
    <w:uiPriority w:val="99"/>
    <w:rsid w:val="009B3BCE"/>
    <w:rPr>
      <w:color w:val="000000"/>
    </w:rPr>
  </w:style>
  <w:style w:type="character" w:customStyle="1" w:styleId="allocatoragentsleft">
    <w:name w:val="al_locatoragentsleft"/>
    <w:rsid w:val="009B3BCE"/>
  </w:style>
  <w:style w:type="character" w:customStyle="1" w:styleId="grey10">
    <w:name w:val="grey10"/>
    <w:rsid w:val="009B3BCE"/>
  </w:style>
  <w:style w:type="character" w:styleId="HTMLTypewriter">
    <w:name w:val="HTML Typewriter"/>
    <w:unhideWhenUsed/>
    <w:rsid w:val="009B3BCE"/>
    <w:rPr>
      <w:rFonts w:ascii="Courier New" w:eastAsia="Times New Roman" w:hAnsi="Courier New" w:cs="Courier New"/>
      <w:sz w:val="20"/>
      <w:szCs w:val="20"/>
    </w:rPr>
  </w:style>
  <w:style w:type="character" w:customStyle="1" w:styleId="caps">
    <w:name w:val="caps"/>
    <w:rsid w:val="009B3BCE"/>
  </w:style>
  <w:style w:type="paragraph" w:styleId="HTMLPreformatted">
    <w:name w:val="HTML Preformatted"/>
    <w:basedOn w:val="Normal"/>
    <w:link w:val="HTMLPreformattedChar"/>
    <w:uiPriority w:val="99"/>
    <w:unhideWhenUsed/>
    <w:rsid w:val="009B3B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9B3BCE"/>
    <w:rPr>
      <w:rFonts w:ascii="Courier New" w:eastAsia="Times New Roman" w:hAnsi="Courier New" w:cs="Courier New"/>
      <w:szCs w:val="20"/>
    </w:rPr>
  </w:style>
  <w:style w:type="character" w:customStyle="1" w:styleId="hit">
    <w:name w:val="hit"/>
    <w:rsid w:val="009B3BCE"/>
    <w:rPr>
      <w:rFonts w:cs="Times New Roman"/>
    </w:rPr>
  </w:style>
  <w:style w:type="character" w:customStyle="1" w:styleId="Style12ptBoldUnderline1">
    <w:name w:val="Style 12 pt Bold Underline1"/>
    <w:rsid w:val="009B3BCE"/>
    <w:rPr>
      <w:b/>
      <w:bCs/>
      <w:sz w:val="24"/>
      <w:u w:val="single"/>
    </w:rPr>
  </w:style>
  <w:style w:type="character" w:customStyle="1" w:styleId="UnderlinesCharChar">
    <w:name w:val="Underlines Char Char"/>
    <w:rsid w:val="009B3BCE"/>
    <w:rPr>
      <w:rFonts w:cs="Arial"/>
      <w:b/>
      <w:bCs/>
      <w:noProof w:val="0"/>
      <w:sz w:val="22"/>
      <w:szCs w:val="26"/>
      <w:u w:val="single"/>
      <w:lang w:val="en-US" w:eastAsia="en-US" w:bidi="ar-SA"/>
    </w:rPr>
  </w:style>
  <w:style w:type="paragraph" w:customStyle="1" w:styleId="Carding">
    <w:name w:val="Carding"/>
    <w:basedOn w:val="Normal"/>
    <w:uiPriority w:val="99"/>
    <w:qFormat/>
    <w:rsid w:val="009B3BCE"/>
    <w:rPr>
      <w:rFonts w:eastAsia="Times New Roman"/>
      <w:sz w:val="18"/>
    </w:rPr>
  </w:style>
  <w:style w:type="paragraph" w:customStyle="1" w:styleId="Style3">
    <w:name w:val="Style3"/>
    <w:basedOn w:val="Normal"/>
    <w:link w:val="Style3Char"/>
    <w:uiPriority w:val="99"/>
    <w:qFormat/>
    <w:rsid w:val="009B3BCE"/>
    <w:rPr>
      <w:rFonts w:eastAsia="Times New Roman"/>
      <w:b/>
    </w:rPr>
  </w:style>
  <w:style w:type="character" w:customStyle="1" w:styleId="Style3Char">
    <w:name w:val="Style3 Char"/>
    <w:link w:val="Style3"/>
    <w:uiPriority w:val="99"/>
    <w:rsid w:val="009B3BCE"/>
    <w:rPr>
      <w:rFonts w:ascii="Calibri" w:eastAsia="Times New Roman" w:hAnsi="Calibri"/>
      <w:b/>
    </w:rPr>
  </w:style>
  <w:style w:type="character" w:customStyle="1" w:styleId="aunderline">
    <w:name w:val="aunderline"/>
    <w:qFormat/>
    <w:rsid w:val="009B3BCE"/>
    <w:rPr>
      <w:rFonts w:ascii="Times New Roman" w:hAnsi="Times New Roman"/>
      <w:sz w:val="20"/>
      <w:szCs w:val="24"/>
      <w:u w:val="thick"/>
    </w:rPr>
  </w:style>
  <w:style w:type="character" w:customStyle="1" w:styleId="tagChar2">
    <w:name w:val="tag Char2"/>
    <w:uiPriority w:val="9"/>
    <w:qFormat/>
    <w:rsid w:val="009B3BCE"/>
    <w:rPr>
      <w:b/>
      <w:noProof w:val="0"/>
      <w:sz w:val="24"/>
      <w:lang w:val="en-US" w:eastAsia="en-US" w:bidi="ar-SA"/>
    </w:rPr>
  </w:style>
  <w:style w:type="character" w:customStyle="1" w:styleId="Taggin-New">
    <w:name w:val="Taggin - New"/>
    <w:rsid w:val="009B3BCE"/>
    <w:rPr>
      <w:rFonts w:ascii="Arial Narrow" w:hAnsi="Arial Narrow"/>
      <w:b/>
      <w:sz w:val="22"/>
    </w:rPr>
  </w:style>
  <w:style w:type="character" w:customStyle="1" w:styleId="27">
    <w:name w:val="27"/>
    <w:rsid w:val="009B3BCE"/>
    <w:rPr>
      <w:rFonts w:cs="Arial"/>
      <w:bCs/>
      <w:sz w:val="20"/>
      <w:u w:val="single"/>
      <w:lang w:val="en-US" w:eastAsia="en-US" w:bidi="ar-SA"/>
    </w:rPr>
  </w:style>
  <w:style w:type="character" w:customStyle="1" w:styleId="ilad">
    <w:name w:val="il_ad"/>
    <w:rsid w:val="009B3BCE"/>
  </w:style>
  <w:style w:type="paragraph" w:customStyle="1" w:styleId="CardsHighlighted">
    <w:name w:val="Cards Highlighted"/>
    <w:next w:val="Normal"/>
    <w:link w:val="CardsHighlightedChar"/>
    <w:qFormat/>
    <w:rsid w:val="009B3BCE"/>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link w:val="CardsHighlighted"/>
    <w:rsid w:val="009B3BCE"/>
    <w:rPr>
      <w:rFonts w:ascii="Times New Roman" w:eastAsia="Calibri" w:hAnsi="Times New Roman" w:cs="Times New Roman"/>
      <w:sz w:val="24"/>
      <w:szCs w:val="20"/>
      <w:u w:val="single"/>
      <w:shd w:val="clear" w:color="auto" w:fill="00FFFF"/>
    </w:rPr>
  </w:style>
  <w:style w:type="character" w:customStyle="1" w:styleId="CardUnderlined">
    <w:name w:val="Card Underlined"/>
    <w:rsid w:val="009B3BCE"/>
    <w:rPr>
      <w:rFonts w:ascii="Garamond" w:hAnsi="Garamond"/>
      <w:sz w:val="22"/>
      <w:szCs w:val="24"/>
      <w:u w:val="single"/>
      <w:lang w:val="en-US" w:eastAsia="en-US" w:bidi="ar-SA"/>
    </w:rPr>
  </w:style>
  <w:style w:type="paragraph" w:customStyle="1" w:styleId="Style2">
    <w:name w:val="Style2"/>
    <w:basedOn w:val="Heading4"/>
    <w:uiPriority w:val="99"/>
    <w:qFormat/>
    <w:rsid w:val="009B3BCE"/>
    <w:pPr>
      <w:spacing w:before="0"/>
    </w:pPr>
    <w:rPr>
      <w:rFonts w:eastAsia="Times New Roman" w:cs="Times New Roman"/>
      <w:caps/>
      <w:szCs w:val="20"/>
    </w:rPr>
  </w:style>
  <w:style w:type="character" w:customStyle="1" w:styleId="StyleStyle4CharTimesNewRoman11pt">
    <w:name w:val="Style Style4 Char + Times New Roman 11 pt"/>
    <w:rsid w:val="009B3BCE"/>
    <w:rPr>
      <w:rFonts w:ascii="Times New Roman" w:hAnsi="Times New Roman"/>
      <w:sz w:val="20"/>
      <w:szCs w:val="24"/>
      <w:u w:val="single"/>
      <w:lang w:val="en-US" w:eastAsia="en-US" w:bidi="ar-SA"/>
    </w:rPr>
  </w:style>
  <w:style w:type="character" w:customStyle="1" w:styleId="StyleStyle4CharTimesNewRoman11ptBold">
    <w:name w:val="Style Style4 Char + Times New Roman 11 pt Bold"/>
    <w:rsid w:val="009B3BCE"/>
    <w:rPr>
      <w:rFonts w:ascii="Times New Roman" w:hAnsi="Times New Roman"/>
      <w:b/>
      <w:bCs/>
      <w:sz w:val="20"/>
      <w:szCs w:val="24"/>
      <w:u w:val="single"/>
      <w:lang w:val="en-US" w:eastAsia="en-US" w:bidi="ar-SA"/>
    </w:rPr>
  </w:style>
  <w:style w:type="character" w:customStyle="1" w:styleId="SmallFontChar">
    <w:name w:val="Small Font Char"/>
    <w:link w:val="SmallFont"/>
    <w:rsid w:val="009B3BCE"/>
    <w:rPr>
      <w:sz w:val="14"/>
      <w:szCs w:val="18"/>
    </w:rPr>
  </w:style>
  <w:style w:type="paragraph" w:customStyle="1" w:styleId="SmallFont">
    <w:name w:val="Small Font"/>
    <w:basedOn w:val="Normal"/>
    <w:link w:val="SmallFontChar"/>
    <w:qFormat/>
    <w:rsid w:val="009B3BCE"/>
    <w:pPr>
      <w:spacing w:after="200"/>
      <w:contextualSpacing/>
      <w:jc w:val="both"/>
    </w:pPr>
    <w:rPr>
      <w:rFonts w:asciiTheme="minorHAnsi" w:hAnsiTheme="minorHAnsi"/>
      <w:sz w:val="14"/>
      <w:szCs w:val="18"/>
    </w:rPr>
  </w:style>
  <w:style w:type="paragraph" w:customStyle="1" w:styleId="cites">
    <w:name w:val="cites"/>
    <w:next w:val="Normal"/>
    <w:link w:val="citesChar"/>
    <w:autoRedefine/>
    <w:qFormat/>
    <w:rsid w:val="009B3BCE"/>
    <w:pPr>
      <w:spacing w:after="0" w:line="240" w:lineRule="auto"/>
      <w:contextualSpacing/>
    </w:pPr>
    <w:rPr>
      <w:rFonts w:ascii="Times New Roman" w:eastAsia="Malgun Gothic" w:hAnsi="Times New Roman" w:cs="Times New Roman"/>
      <w:b/>
      <w:szCs w:val="24"/>
      <w:u w:val="single"/>
    </w:rPr>
  </w:style>
  <w:style w:type="character" w:customStyle="1" w:styleId="citesChar">
    <w:name w:val="cites Char"/>
    <w:aliases w:val="Heading 1 Char3"/>
    <w:link w:val="cites"/>
    <w:rsid w:val="009B3BCE"/>
    <w:rPr>
      <w:rFonts w:ascii="Times New Roman" w:eastAsia="Malgun Gothic" w:hAnsi="Times New Roman" w:cs="Times New Roman"/>
      <w:b/>
      <w:szCs w:val="24"/>
      <w:u w:val="single"/>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 Char3, Ch Char1"/>
    <w:uiPriority w:val="99"/>
    <w:locked/>
    <w:rsid w:val="009B3BCE"/>
    <w:rPr>
      <w:b/>
      <w:sz w:val="22"/>
    </w:rPr>
  </w:style>
  <w:style w:type="character" w:customStyle="1" w:styleId="wikiexternallink">
    <w:name w:val="wikiexternallink"/>
    <w:rsid w:val="009B3BCE"/>
  </w:style>
  <w:style w:type="character" w:customStyle="1" w:styleId="senselabelstart">
    <w:name w:val="sense_label start"/>
    <w:rsid w:val="009B3BCE"/>
  </w:style>
  <w:style w:type="character" w:customStyle="1" w:styleId="sensecontent">
    <w:name w:val="sense_content"/>
    <w:rsid w:val="009B3BCE"/>
  </w:style>
  <w:style w:type="character" w:customStyle="1" w:styleId="vi">
    <w:name w:val="vi"/>
    <w:rsid w:val="009B3BCE"/>
  </w:style>
  <w:style w:type="character" w:customStyle="1" w:styleId="pagetitle">
    <w:name w:val="pagetitle"/>
    <w:rsid w:val="009B3BCE"/>
  </w:style>
  <w:style w:type="paragraph" w:customStyle="1" w:styleId="text">
    <w:name w:val="text"/>
    <w:basedOn w:val="Normal"/>
    <w:uiPriority w:val="99"/>
    <w:qFormat/>
    <w:rsid w:val="009B3BCE"/>
    <w:pPr>
      <w:spacing w:before="100" w:beforeAutospacing="1" w:after="100" w:afterAutospacing="1"/>
    </w:pPr>
    <w:rPr>
      <w:rFonts w:eastAsia="Times New Roman"/>
      <w:sz w:val="24"/>
    </w:rPr>
  </w:style>
  <w:style w:type="character" w:customStyle="1" w:styleId="wikigeneratedlinkcontent">
    <w:name w:val="wikigeneratedlinkcontent"/>
    <w:rsid w:val="009B3BCE"/>
  </w:style>
  <w:style w:type="character" w:customStyle="1" w:styleId="StyleUnderlineCharChar9ptBold1">
    <w:name w:val="Style Underline Char Char + 9 pt Bold1"/>
    <w:rsid w:val="009B3BCE"/>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9B3BCE"/>
    <w:rPr>
      <w:rFonts w:ascii="Times New Roman" w:hAnsi="Times New Roman"/>
      <w:sz w:val="20"/>
      <w:szCs w:val="24"/>
      <w:u w:val="single"/>
      <w:lang w:val="en-US" w:eastAsia="en-US" w:bidi="ar-SA"/>
    </w:rPr>
  </w:style>
  <w:style w:type="character" w:customStyle="1" w:styleId="StyleUnderlineChar9pt">
    <w:name w:val="Style Underline Char + 9 pt"/>
    <w:rsid w:val="009B3BCE"/>
    <w:rPr>
      <w:rFonts w:ascii="Times New Roman" w:hAnsi="Times New Roman"/>
      <w:sz w:val="20"/>
      <w:u w:val="single"/>
      <w:lang w:val="en-US" w:eastAsia="en-US" w:bidi="ar-SA"/>
    </w:rPr>
  </w:style>
  <w:style w:type="character" w:customStyle="1" w:styleId="Style9ptUnderline">
    <w:name w:val="Style 9 pt Underline"/>
    <w:rsid w:val="009B3BCE"/>
    <w:rPr>
      <w:sz w:val="20"/>
      <w:u w:val="single"/>
    </w:rPr>
  </w:style>
  <w:style w:type="character" w:customStyle="1" w:styleId="Style9ptBoldUnderline">
    <w:name w:val="Style 9 pt Bold Underline"/>
    <w:rsid w:val="009B3BCE"/>
    <w:rPr>
      <w:b/>
      <w:bCs/>
      <w:sz w:val="20"/>
      <w:u w:val="single"/>
    </w:rPr>
  </w:style>
  <w:style w:type="paragraph" w:customStyle="1" w:styleId="StyleUnderline9pt">
    <w:name w:val="Style Underline + 9 pt"/>
    <w:link w:val="StyleUnderline9ptChar"/>
    <w:qFormat/>
    <w:rsid w:val="009B3BCE"/>
    <w:pPr>
      <w:spacing w:after="200" w:line="276" w:lineRule="auto"/>
    </w:pPr>
    <w:rPr>
      <w:rFonts w:ascii="Calibri" w:eastAsia="Times New Roman" w:hAnsi="Calibri" w:cs="Times New Roman"/>
      <w:szCs w:val="20"/>
      <w:u w:val="single"/>
    </w:rPr>
  </w:style>
  <w:style w:type="character" w:customStyle="1" w:styleId="StyleUnderline9ptChar">
    <w:name w:val="Style Underline + 9 pt Char"/>
    <w:link w:val="StyleUnderline9pt"/>
    <w:rsid w:val="009B3BCE"/>
    <w:rPr>
      <w:rFonts w:ascii="Calibri" w:eastAsia="Times New Roman" w:hAnsi="Calibri" w:cs="Times New Roman"/>
      <w:szCs w:val="20"/>
      <w:u w:val="single"/>
    </w:rPr>
  </w:style>
  <w:style w:type="character" w:customStyle="1" w:styleId="StyleUnderlineChar9ptBold">
    <w:name w:val="Style Underline Char + 9 pt Bold"/>
    <w:rsid w:val="009B3BCE"/>
    <w:rPr>
      <w:rFonts w:ascii="Times New Roman" w:hAnsi="Times New Roman"/>
      <w:b/>
      <w:bCs/>
      <w:sz w:val="20"/>
      <w:u w:val="single"/>
      <w:lang w:val="en-US" w:eastAsia="en-US" w:bidi="ar-SA"/>
    </w:rPr>
  </w:style>
  <w:style w:type="character" w:customStyle="1" w:styleId="UnderlineChar1">
    <w:name w:val="Underline Char1"/>
    <w:rsid w:val="009B3BCE"/>
    <w:rPr>
      <w:rFonts w:ascii="Times New Roman" w:hAnsi="Times New Roman"/>
      <w:sz w:val="20"/>
      <w:szCs w:val="24"/>
      <w:u w:val="single"/>
      <w:lang w:val="en-US" w:eastAsia="en-US" w:bidi="ar-SA"/>
    </w:rPr>
  </w:style>
  <w:style w:type="character" w:customStyle="1" w:styleId="StyleUnderlineChar1Bold">
    <w:name w:val="Style Underline Char1 + Bold"/>
    <w:rsid w:val="009B3BCE"/>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9B3BCE"/>
    <w:pPr>
      <w:widowControl w:val="0"/>
      <w:ind w:left="288" w:right="288"/>
    </w:pPr>
    <w:rPr>
      <w:rFonts w:ascii="Arial Narrow" w:eastAsia="Times New Roman" w:hAnsi="Arial Narrow"/>
      <w:kern w:val="32"/>
      <w:szCs w:val="20"/>
    </w:rPr>
  </w:style>
  <w:style w:type="character" w:customStyle="1" w:styleId="Stylecard9ptChar">
    <w:name w:val="Style card + 9 pt Char"/>
    <w:link w:val="Stylecard9pt"/>
    <w:rsid w:val="009B3BCE"/>
    <w:rPr>
      <w:rFonts w:ascii="Arial Narrow" w:eastAsia="Times New Roman" w:hAnsi="Arial Narrow"/>
      <w:kern w:val="32"/>
      <w:szCs w:val="20"/>
    </w:rPr>
  </w:style>
  <w:style w:type="paragraph" w:customStyle="1" w:styleId="TagsCharChar">
    <w:name w:val="Tags Char Char"/>
    <w:basedOn w:val="Normal"/>
    <w:uiPriority w:val="99"/>
    <w:qFormat/>
    <w:rsid w:val="009B3BCE"/>
    <w:rPr>
      <w:rFonts w:ascii="Times" w:eastAsia="Times" w:hAnsi="Times"/>
      <w:b/>
      <w:sz w:val="24"/>
    </w:rPr>
  </w:style>
  <w:style w:type="character" w:customStyle="1" w:styleId="TagsCharCharChar">
    <w:name w:val="Tags Char Char Char"/>
    <w:rsid w:val="009B3BCE"/>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9B3BCE"/>
    <w:pPr>
      <w:spacing w:before="100" w:beforeAutospacing="1" w:after="100" w:afterAutospacing="1"/>
    </w:pPr>
    <w:rPr>
      <w:rFonts w:eastAsia="Times New Roman"/>
      <w:sz w:val="18"/>
      <w:szCs w:val="18"/>
    </w:rPr>
  </w:style>
  <w:style w:type="character" w:customStyle="1" w:styleId="Style11ptBlackUnderline">
    <w:name w:val="Style 11 pt Black Underline"/>
    <w:rsid w:val="009B3BCE"/>
    <w:rPr>
      <w:color w:val="000000"/>
      <w:sz w:val="20"/>
      <w:u w:val="single"/>
    </w:rPr>
  </w:style>
  <w:style w:type="character" w:customStyle="1" w:styleId="Style11ptBlack">
    <w:name w:val="Style 11 pt Black"/>
    <w:rsid w:val="009B3BCE"/>
    <w:rPr>
      <w:color w:val="000000"/>
      <w:sz w:val="20"/>
    </w:rPr>
  </w:style>
  <w:style w:type="character" w:customStyle="1" w:styleId="Heading2Char1CharCharCharCharCharC">
    <w:name w:val="Heading 2 Char1 Char Char Char Char Char C"/>
    <w:rsid w:val="009B3BCE"/>
    <w:rPr>
      <w:rFonts w:cs="Arial"/>
      <w:b/>
      <w:bCs/>
      <w:iCs/>
      <w:sz w:val="24"/>
      <w:szCs w:val="28"/>
      <w:lang w:val="en-US" w:eastAsia="en-US" w:bidi="ar-SA"/>
    </w:rPr>
  </w:style>
  <w:style w:type="character" w:customStyle="1" w:styleId="StyleUnderlineCharTimesBold">
    <w:name w:val="Style Underline Char + Times Bold"/>
    <w:rsid w:val="009B3BCE"/>
    <w:rPr>
      <w:rFonts w:ascii="Times" w:hAnsi="Times"/>
      <w:b w:val="0"/>
      <w:bCs/>
      <w:sz w:val="20"/>
      <w:u w:val="single"/>
    </w:rPr>
  </w:style>
  <w:style w:type="character" w:customStyle="1" w:styleId="blubigktbiz">
    <w:name w:val="blubigktbiz"/>
    <w:rsid w:val="009B3BCE"/>
  </w:style>
  <w:style w:type="character" w:customStyle="1" w:styleId="evidencetextChar">
    <w:name w:val="evidence text Char"/>
    <w:rsid w:val="009B3BCE"/>
    <w:rPr>
      <w:rFonts w:ascii="Arial Narrow" w:eastAsia="Times New Roman" w:hAnsi="Arial Narrow" w:cs="Calibri"/>
      <w:sz w:val="24"/>
      <w:szCs w:val="20"/>
      <w:u w:val="thick"/>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9B3BCE"/>
    <w:pPr>
      <w:ind w:left="-1080" w:right="1728"/>
    </w:pPr>
    <w:rPr>
      <w:color w:val="auto"/>
      <w:sz w:val="24"/>
      <w:szCs w:val="20"/>
      <w:u w:val="thick"/>
      <w:bdr w:val="single" w:sz="4" w:space="0" w:color="auto"/>
      <w:lang w:val="en-US" w:eastAsia="en-US"/>
    </w:rPr>
  </w:style>
  <w:style w:type="character" w:customStyle="1" w:styleId="StyleevidencetextBorderSinglesolidlineAuto05ptLChar">
    <w:name w:val="Style evidence text + Border: : (Single solid line Auto  0.5 pt L... Char"/>
    <w:link w:val="StyleevidencetextBorderSinglesolidlineAuto05ptL"/>
    <w:rsid w:val="009B3BCE"/>
    <w:rPr>
      <w:rFonts w:ascii="Calibri" w:eastAsia="Times New Roman" w:hAnsi="Calibri"/>
      <w:sz w:val="24"/>
      <w:szCs w:val="20"/>
      <w:u w:val="thick"/>
      <w:bdr w:val="single" w:sz="4" w:space="0" w:color="auto"/>
    </w:rPr>
  </w:style>
  <w:style w:type="paragraph" w:styleId="Caption">
    <w:name w:val="caption"/>
    <w:aliases w:val="caption"/>
    <w:basedOn w:val="Normal"/>
    <w:next w:val="Normal"/>
    <w:qFormat/>
    <w:rsid w:val="009B3BCE"/>
    <w:rPr>
      <w:rFonts w:eastAsia="Times New Roman"/>
      <w:b/>
      <w:bCs/>
      <w:sz w:val="18"/>
      <w:szCs w:val="18"/>
      <w:lang w:bidi="en-US"/>
    </w:rPr>
  </w:style>
  <w:style w:type="character" w:customStyle="1" w:styleId="Style4CharChar">
    <w:name w:val="Style4 Char Char"/>
    <w:rsid w:val="009B3BCE"/>
    <w:rPr>
      <w:rFonts w:ascii="Arial Narrow" w:hAnsi="Arial Narrow"/>
      <w:noProof w:val="0"/>
      <w:szCs w:val="24"/>
      <w:u w:val="single"/>
      <w:lang w:val="en-US" w:eastAsia="en-US" w:bidi="ar-SA"/>
    </w:rPr>
  </w:style>
  <w:style w:type="character" w:customStyle="1" w:styleId="StyleUnderline4">
    <w:name w:val="Style Underline4"/>
    <w:rsid w:val="009B3BCE"/>
    <w:rPr>
      <w:u w:val="single"/>
    </w:rPr>
  </w:style>
  <w:style w:type="character" w:customStyle="1" w:styleId="BodyText3Char">
    <w:name w:val="Body Text 3 Char"/>
    <w:link w:val="BodyText3"/>
    <w:rsid w:val="009B3BCE"/>
    <w:rPr>
      <w:rFonts w:ascii="Arial Narrow" w:eastAsia="Times New Roman" w:hAnsi="Arial Narrow"/>
      <w:sz w:val="16"/>
      <w:szCs w:val="16"/>
    </w:rPr>
  </w:style>
  <w:style w:type="paragraph" w:styleId="BodyText3">
    <w:name w:val="Body Text 3"/>
    <w:basedOn w:val="Normal"/>
    <w:link w:val="BodyText3Char"/>
    <w:rsid w:val="009B3BCE"/>
    <w:pPr>
      <w:spacing w:after="120"/>
    </w:pPr>
    <w:rPr>
      <w:rFonts w:ascii="Arial Narrow" w:eastAsia="Times New Roman" w:hAnsi="Arial Narrow"/>
      <w:sz w:val="16"/>
      <w:szCs w:val="16"/>
    </w:rPr>
  </w:style>
  <w:style w:type="character" w:customStyle="1" w:styleId="BodyText3Char1">
    <w:name w:val="Body Text 3 Char1"/>
    <w:basedOn w:val="DefaultParagraphFont"/>
    <w:rsid w:val="009B3BCE"/>
    <w:rPr>
      <w:rFonts w:ascii="Calibri" w:hAnsi="Calibri"/>
      <w:sz w:val="16"/>
      <w:szCs w:val="16"/>
    </w:rPr>
  </w:style>
  <w:style w:type="character" w:customStyle="1" w:styleId="StyleEmphasisArial12ptBold">
    <w:name w:val="Style Emphasis + Arial 12 pt Bold"/>
    <w:rsid w:val="009B3BCE"/>
    <w:rPr>
      <w:rFonts w:ascii="Arial" w:hAnsi="Arial"/>
      <w:b/>
      <w:bCs/>
      <w:i/>
      <w:iCs/>
      <w:sz w:val="24"/>
    </w:rPr>
  </w:style>
  <w:style w:type="character" w:customStyle="1" w:styleId="super">
    <w:name w:val="super"/>
    <w:rsid w:val="009B3BCE"/>
  </w:style>
  <w:style w:type="character" w:customStyle="1" w:styleId="text30">
    <w:name w:val="text30"/>
    <w:rsid w:val="009B3BCE"/>
  </w:style>
  <w:style w:type="character" w:customStyle="1" w:styleId="uppercase">
    <w:name w:val="uppercase"/>
    <w:rsid w:val="009B3BCE"/>
  </w:style>
  <w:style w:type="character" w:customStyle="1" w:styleId="bodytext0">
    <w:name w:val="bodytext"/>
    <w:rsid w:val="009B3BCE"/>
  </w:style>
  <w:style w:type="character" w:customStyle="1" w:styleId="entry-title">
    <w:name w:val="entry-title"/>
    <w:rsid w:val="009B3BCE"/>
  </w:style>
  <w:style w:type="character" w:customStyle="1" w:styleId="BodyTextIndentChar1">
    <w:name w:val="Body Text Indent Char1"/>
    <w:uiPriority w:val="99"/>
    <w:rsid w:val="009B3BCE"/>
    <w:rPr>
      <w:rFonts w:ascii="Times New Roman" w:hAnsi="Times New Roman" w:cs="Times New Roman"/>
      <w:sz w:val="20"/>
    </w:rPr>
  </w:style>
  <w:style w:type="character" w:customStyle="1" w:styleId="HTMLPreformattedChar1">
    <w:name w:val="HTML Preformatted Char1"/>
    <w:uiPriority w:val="99"/>
    <w:rsid w:val="009B3BCE"/>
    <w:rPr>
      <w:rFonts w:ascii="Consolas" w:hAnsi="Consolas" w:cs="Consolas"/>
      <w:sz w:val="20"/>
      <w:szCs w:val="20"/>
    </w:rPr>
  </w:style>
  <w:style w:type="character" w:customStyle="1" w:styleId="DebateHighlighted">
    <w:name w:val="Debate Highlighted"/>
    <w:qFormat/>
    <w:rsid w:val="009B3BCE"/>
    <w:rPr>
      <w:rFonts w:ascii="Times New Roman" w:hAnsi="Times New Roman"/>
      <w:sz w:val="20"/>
      <w:u w:val="thick"/>
      <w:bdr w:val="none" w:sz="0" w:space="0" w:color="auto"/>
      <w:shd w:val="clear" w:color="auto" w:fill="00FFFF"/>
    </w:rPr>
  </w:style>
  <w:style w:type="character" w:customStyle="1" w:styleId="Style6pt">
    <w:name w:val="Style 6 pt"/>
    <w:qFormat/>
    <w:rsid w:val="009B3BCE"/>
    <w:rPr>
      <w:sz w:val="12"/>
    </w:rPr>
  </w:style>
  <w:style w:type="character" w:customStyle="1" w:styleId="UnderlineCharCharChar">
    <w:name w:val="Underline Char Char Char"/>
    <w:rsid w:val="009B3BCE"/>
    <w:rPr>
      <w:noProof w:val="0"/>
      <w:sz w:val="22"/>
      <w:szCs w:val="24"/>
      <w:u w:val="single"/>
      <w:lang w:val="en-US" w:eastAsia="en-US" w:bidi="ar-SA"/>
    </w:rPr>
  </w:style>
  <w:style w:type="character" w:customStyle="1" w:styleId="CiteCharCharCharCharCharChar">
    <w:name w:val="Cite Char Char Char Char Char Char"/>
    <w:rsid w:val="009B3BCE"/>
    <w:rPr>
      <w:b/>
      <w:noProof w:val="0"/>
      <w:sz w:val="22"/>
      <w:szCs w:val="24"/>
      <w:u w:val="single"/>
      <w:lang w:val="en-US" w:eastAsia="en-US" w:bidi="ar-SA"/>
    </w:rPr>
  </w:style>
  <w:style w:type="character" w:customStyle="1" w:styleId="mainbody1">
    <w:name w:val="mainbody1"/>
    <w:rsid w:val="009B3BCE"/>
    <w:rPr>
      <w:rFonts w:ascii="Verdana" w:hAnsi="Verdana" w:hint="default"/>
      <w:color w:val="000000"/>
      <w:sz w:val="22"/>
      <w:szCs w:val="22"/>
    </w:rPr>
  </w:style>
  <w:style w:type="paragraph" w:customStyle="1" w:styleId="author-name">
    <w:name w:val="author-name"/>
    <w:basedOn w:val="Normal"/>
    <w:uiPriority w:val="99"/>
    <w:qFormat/>
    <w:rsid w:val="009B3BCE"/>
    <w:pPr>
      <w:spacing w:before="100" w:beforeAutospacing="1" w:after="100" w:afterAutospacing="1"/>
    </w:pPr>
    <w:rPr>
      <w:rFonts w:eastAsia="Times New Roman"/>
      <w:sz w:val="24"/>
    </w:rPr>
  </w:style>
  <w:style w:type="paragraph" w:customStyle="1" w:styleId="author-credentials">
    <w:name w:val="author-credentials"/>
    <w:basedOn w:val="Normal"/>
    <w:uiPriority w:val="99"/>
    <w:qFormat/>
    <w:rsid w:val="009B3BCE"/>
    <w:pPr>
      <w:spacing w:before="100" w:beforeAutospacing="1" w:after="100" w:afterAutospacing="1"/>
    </w:pPr>
    <w:rPr>
      <w:rFonts w:eastAsia="Times New Roman"/>
      <w:sz w:val="24"/>
    </w:rPr>
  </w:style>
  <w:style w:type="paragraph" w:customStyle="1" w:styleId="Style23">
    <w:name w:val="Style23"/>
    <w:basedOn w:val="Normal"/>
    <w:uiPriority w:val="99"/>
    <w:qFormat/>
    <w:rsid w:val="009B3BCE"/>
    <w:pPr>
      <w:widowControl w:val="0"/>
      <w:autoSpaceDE w:val="0"/>
      <w:autoSpaceDN w:val="0"/>
      <w:adjustRightInd w:val="0"/>
      <w:spacing w:line="209" w:lineRule="exact"/>
    </w:pPr>
    <w:rPr>
      <w:rFonts w:eastAsia="SimSun"/>
      <w:sz w:val="24"/>
    </w:rPr>
  </w:style>
  <w:style w:type="character" w:customStyle="1" w:styleId="underlinedCharChar">
    <w:name w:val="underlined Char Char"/>
    <w:locked/>
    <w:rsid w:val="009B3BCE"/>
    <w:rPr>
      <w:u w:val="single"/>
    </w:rPr>
  </w:style>
  <w:style w:type="character" w:customStyle="1" w:styleId="StyleUnderlined11ptBoldChar">
    <w:name w:val="Style Underlined + 11 pt Bold Char"/>
    <w:link w:val="StyleUnderlined11ptBold"/>
    <w:locked/>
    <w:rsid w:val="009B3BCE"/>
    <w:rPr>
      <w:b/>
      <w:bCs/>
      <w:u w:val="single"/>
    </w:rPr>
  </w:style>
  <w:style w:type="paragraph" w:customStyle="1" w:styleId="StyleUnderlined11ptBold">
    <w:name w:val="Style Underlined + 11 pt Bold"/>
    <w:basedOn w:val="underlined"/>
    <w:link w:val="StyleUnderlined11ptBoldChar"/>
    <w:qFormat/>
    <w:rsid w:val="009B3BCE"/>
    <w:pPr>
      <w:contextualSpacing w:val="0"/>
    </w:pPr>
    <w:rPr>
      <w:rFonts w:asciiTheme="minorHAnsi" w:eastAsiaTheme="minorHAnsi" w:hAnsiTheme="minorHAnsi" w:cstheme="minorBidi"/>
      <w:b/>
      <w:bCs/>
      <w:sz w:val="22"/>
      <w:szCs w:val="22"/>
    </w:rPr>
  </w:style>
  <w:style w:type="character" w:customStyle="1" w:styleId="StyleUnderlined11ptChar">
    <w:name w:val="Style Underlined + 11 pt Char"/>
    <w:link w:val="StyleUnderlined11pt"/>
    <w:locked/>
    <w:rsid w:val="009B3BCE"/>
    <w:rPr>
      <w:u w:val="single"/>
    </w:rPr>
  </w:style>
  <w:style w:type="paragraph" w:customStyle="1" w:styleId="StyleUnderlined11pt">
    <w:name w:val="Style Underlined + 11 pt"/>
    <w:basedOn w:val="underlined"/>
    <w:link w:val="StyleUnderlined11ptChar"/>
    <w:qFormat/>
    <w:rsid w:val="009B3BCE"/>
    <w:pPr>
      <w:contextualSpacing w:val="0"/>
    </w:pPr>
    <w:rPr>
      <w:rFonts w:asciiTheme="minorHAnsi" w:eastAsiaTheme="minorHAnsi" w:hAnsiTheme="minorHAnsi" w:cstheme="minorBidi"/>
      <w:sz w:val="22"/>
      <w:szCs w:val="22"/>
    </w:rPr>
  </w:style>
  <w:style w:type="character" w:customStyle="1" w:styleId="StyleUnderlineChar11ptChar">
    <w:name w:val="Style Underline Char + 11 pt Char"/>
    <w:link w:val="StyleUnderlineChar11pt"/>
    <w:locked/>
    <w:rsid w:val="009B3BCE"/>
    <w:rPr>
      <w:u w:val="single"/>
    </w:rPr>
  </w:style>
  <w:style w:type="paragraph" w:customStyle="1" w:styleId="StyleUnderlineChar11pt">
    <w:name w:val="Style Underline Char + 11 pt"/>
    <w:basedOn w:val="Normal"/>
    <w:link w:val="StyleUnderlineChar11ptChar"/>
    <w:qFormat/>
    <w:rsid w:val="009B3BCE"/>
    <w:rPr>
      <w:rFonts w:asciiTheme="minorHAnsi" w:hAnsiTheme="minorHAnsi"/>
      <w:u w:val="single"/>
    </w:rPr>
  </w:style>
  <w:style w:type="character" w:customStyle="1" w:styleId="StyleUnderlineChar11ptBoldChar">
    <w:name w:val="Style Underline Char + 11 pt Bold Char"/>
    <w:link w:val="StyleUnderlineChar11ptBold"/>
    <w:locked/>
    <w:rsid w:val="009B3BCE"/>
    <w:rPr>
      <w:b/>
      <w:bCs/>
      <w:u w:val="single"/>
    </w:rPr>
  </w:style>
  <w:style w:type="paragraph" w:customStyle="1" w:styleId="StyleUnderlineChar11ptBold">
    <w:name w:val="Style Underline Char + 11 pt Bold"/>
    <w:basedOn w:val="Normal"/>
    <w:link w:val="StyleUnderlineChar11ptBoldChar"/>
    <w:qFormat/>
    <w:rsid w:val="009B3BCE"/>
    <w:rPr>
      <w:rFonts w:asciiTheme="minorHAnsi" w:hAnsiTheme="minorHAnsi"/>
      <w:b/>
      <w:bCs/>
      <w:u w:val="single"/>
    </w:rPr>
  </w:style>
  <w:style w:type="character" w:customStyle="1" w:styleId="StyleStyle11ptBoldUnderlineBorderSinglesolidlineAuto">
    <w:name w:val="Style Style 11 pt Bold Underline Border: : (Single solid line Auto ..."/>
    <w:rsid w:val="009B3BCE"/>
    <w:rPr>
      <w:rFonts w:ascii="Times New Roman" w:hAnsi="Times New Roman" w:cs="Times New Roman" w:hint="default"/>
      <w:b/>
      <w:bCs/>
      <w:strike w:val="0"/>
      <w:dstrike w:val="0"/>
      <w:sz w:val="20"/>
      <w:u w:val="none"/>
      <w:effect w:val="none"/>
      <w:bdr w:val="none" w:sz="0" w:space="0" w:color="auto" w:frame="1"/>
    </w:rPr>
  </w:style>
  <w:style w:type="character" w:customStyle="1" w:styleId="StyleUnderlinePatternClearYellow">
    <w:name w:val="Style Underline Pattern: Clear (Yellow)"/>
    <w:rsid w:val="009B3BCE"/>
    <w:rPr>
      <w:u w:val="single"/>
      <w:shd w:val="clear" w:color="auto" w:fill="00FF00"/>
    </w:rPr>
  </w:style>
  <w:style w:type="character" w:customStyle="1" w:styleId="Heading3CharCharCharChar">
    <w:name w:val="Heading 3 Char Char Char Char"/>
    <w:rsid w:val="009B3BCE"/>
    <w:rPr>
      <w:rFonts w:ascii="Arial" w:hAnsi="Arial" w:cs="Arial" w:hint="default"/>
      <w:bCs/>
      <w:szCs w:val="26"/>
      <w:u w:val="single"/>
      <w:lang w:val="en-US" w:eastAsia="en-US" w:bidi="ar-SA"/>
    </w:rPr>
  </w:style>
  <w:style w:type="character" w:styleId="HTMLCite">
    <w:name w:val="HTML Cite"/>
    <w:unhideWhenUsed/>
    <w:rsid w:val="009B3BCE"/>
    <w:rPr>
      <w:i/>
      <w:iCs/>
    </w:rPr>
  </w:style>
  <w:style w:type="paragraph" w:customStyle="1" w:styleId="CardText0">
    <w:name w:val="CardText"/>
    <w:basedOn w:val="Normal"/>
    <w:link w:val="CardTextChar1"/>
    <w:qFormat/>
    <w:rsid w:val="009B3BCE"/>
    <w:pPr>
      <w:ind w:left="288"/>
    </w:pPr>
    <w:rPr>
      <w:rFonts w:eastAsia="Calibri"/>
    </w:rPr>
  </w:style>
  <w:style w:type="character" w:customStyle="1" w:styleId="CardTextChar1">
    <w:name w:val="CardText Char"/>
    <w:link w:val="CardText0"/>
    <w:rsid w:val="009B3BCE"/>
    <w:rPr>
      <w:rFonts w:ascii="Calibri" w:eastAsia="Calibri" w:hAnsi="Calibri"/>
    </w:rPr>
  </w:style>
  <w:style w:type="paragraph" w:customStyle="1" w:styleId="StyleCardTextTimesNewRoman11ptUnderline">
    <w:name w:val="Style Card Text + Times New Roman 11 pt Underline"/>
    <w:link w:val="StyleCardTextTimesNewRoman11ptUnderlineChar"/>
    <w:qFormat/>
    <w:rsid w:val="009B3BCE"/>
    <w:pPr>
      <w:spacing w:after="200" w:line="276" w:lineRule="auto"/>
      <w:contextualSpacing/>
    </w:pPr>
    <w:rPr>
      <w:rFonts w:ascii="Calibri" w:eastAsia="Calibri" w:hAnsi="Calibri" w:cs="Times New Roman"/>
      <w:u w:val="single"/>
    </w:rPr>
  </w:style>
  <w:style w:type="character" w:customStyle="1" w:styleId="StyleCardTextTimesNewRoman11ptUnderlineChar">
    <w:name w:val="Style Card Text + Times New Roman 11 pt Underline Char"/>
    <w:link w:val="StyleCardTextTimesNewRoman11ptUnderline"/>
    <w:rsid w:val="009B3BCE"/>
    <w:rPr>
      <w:rFonts w:ascii="Calibri" w:eastAsia="Calibri" w:hAnsi="Calibri" w:cs="Times New Roman"/>
      <w:u w:val="single"/>
    </w:rPr>
  </w:style>
  <w:style w:type="paragraph" w:customStyle="1" w:styleId="Cards1">
    <w:name w:val="Cards1"/>
    <w:basedOn w:val="Normal"/>
    <w:link w:val="Cards1Char"/>
    <w:qFormat/>
    <w:rsid w:val="009B3BCE"/>
    <w:pPr>
      <w:ind w:left="288"/>
    </w:pPr>
    <w:rPr>
      <w:rFonts w:eastAsia="Times New Roman"/>
      <w:u w:val="single"/>
    </w:rPr>
  </w:style>
  <w:style w:type="character" w:customStyle="1" w:styleId="Cards1Char">
    <w:name w:val="Cards1 Char"/>
    <w:link w:val="Cards1"/>
    <w:rsid w:val="009B3BCE"/>
    <w:rPr>
      <w:rFonts w:ascii="Calibri" w:eastAsia="Times New Roman" w:hAnsi="Calibri"/>
      <w:u w:val="single"/>
    </w:rPr>
  </w:style>
  <w:style w:type="paragraph" w:customStyle="1" w:styleId="StyleLeft02">
    <w:name w:val="Style Left:  0.2&quot;"/>
    <w:basedOn w:val="Normal"/>
    <w:uiPriority w:val="99"/>
    <w:qFormat/>
    <w:rsid w:val="009B3BCE"/>
    <w:rPr>
      <w:rFonts w:eastAsia="Calibri"/>
      <w:szCs w:val="20"/>
    </w:rPr>
  </w:style>
  <w:style w:type="paragraph" w:customStyle="1" w:styleId="Tag2">
    <w:name w:val="Tag2"/>
    <w:basedOn w:val="Normal"/>
    <w:uiPriority w:val="99"/>
    <w:qFormat/>
    <w:rsid w:val="009B3BCE"/>
    <w:rPr>
      <w:rFonts w:eastAsia="Calibri"/>
      <w:b/>
    </w:rPr>
  </w:style>
  <w:style w:type="paragraph" w:styleId="List">
    <w:name w:val="List"/>
    <w:basedOn w:val="Normal"/>
    <w:uiPriority w:val="99"/>
    <w:unhideWhenUsed/>
    <w:rsid w:val="009B3BCE"/>
    <w:pPr>
      <w:contextualSpacing/>
    </w:pPr>
    <w:rPr>
      <w:rFonts w:eastAsia="Calibri"/>
    </w:rPr>
  </w:style>
  <w:style w:type="paragraph" w:customStyle="1" w:styleId="PageHeaderLine1">
    <w:name w:val="PageHeaderLine1"/>
    <w:basedOn w:val="Normal"/>
    <w:uiPriority w:val="99"/>
    <w:qFormat/>
    <w:rsid w:val="009B3BCE"/>
    <w:pPr>
      <w:tabs>
        <w:tab w:val="right" w:pos="10800"/>
      </w:tabs>
    </w:pPr>
    <w:rPr>
      <w:rFonts w:eastAsia="Calibri"/>
      <w:b/>
      <w:sz w:val="28"/>
    </w:rPr>
  </w:style>
  <w:style w:type="paragraph" w:customStyle="1" w:styleId="PageHeaderLine2">
    <w:name w:val="PageHeaderLine2"/>
    <w:basedOn w:val="Normal"/>
    <w:next w:val="Normal"/>
    <w:link w:val="PageHeaderLine2Char"/>
    <w:qFormat/>
    <w:rsid w:val="009B3BCE"/>
    <w:pPr>
      <w:tabs>
        <w:tab w:val="right" w:pos="10800"/>
      </w:tabs>
      <w:spacing w:line="480" w:lineRule="auto"/>
    </w:pPr>
    <w:rPr>
      <w:rFonts w:eastAsia="Calibri"/>
      <w:b/>
    </w:rPr>
  </w:style>
  <w:style w:type="character" w:customStyle="1" w:styleId="EndnoteTextChar">
    <w:name w:val="Endnote Text Char"/>
    <w:link w:val="EndnoteText"/>
    <w:rsid w:val="009B3BCE"/>
    <w:rPr>
      <w:rFonts w:ascii="Arial" w:hAnsi="Arial" w:cs="Arial"/>
      <w:lang w:val="x-none" w:eastAsia="x-none"/>
    </w:rPr>
  </w:style>
  <w:style w:type="paragraph" w:styleId="EndnoteText">
    <w:name w:val="endnote text"/>
    <w:basedOn w:val="Normal"/>
    <w:link w:val="EndnoteTextChar"/>
    <w:unhideWhenUsed/>
    <w:rsid w:val="009B3BCE"/>
    <w:rPr>
      <w:rFonts w:ascii="Arial" w:hAnsi="Arial" w:cs="Arial"/>
      <w:lang w:val="x-none" w:eastAsia="x-none"/>
    </w:rPr>
  </w:style>
  <w:style w:type="character" w:customStyle="1" w:styleId="EndnoteTextChar1">
    <w:name w:val="Endnote Text Char1"/>
    <w:basedOn w:val="DefaultParagraphFont"/>
    <w:rsid w:val="009B3BCE"/>
    <w:rPr>
      <w:rFonts w:ascii="Calibri" w:hAnsi="Calibri"/>
      <w:sz w:val="20"/>
      <w:szCs w:val="20"/>
    </w:rPr>
  </w:style>
  <w:style w:type="paragraph" w:customStyle="1" w:styleId="D345FF3D873148C5AE3FBF3267827368">
    <w:name w:val="D345FF3D873148C5AE3FBF3267827368"/>
    <w:uiPriority w:val="99"/>
    <w:qFormat/>
    <w:rsid w:val="009B3BCE"/>
    <w:pPr>
      <w:spacing w:after="200" w:line="276" w:lineRule="auto"/>
    </w:pPr>
    <w:rPr>
      <w:rFonts w:ascii="Calibri" w:eastAsia="Times New Roman" w:hAnsi="Calibri" w:cs="Times New Roman"/>
      <w:lang w:eastAsia="ja-JP"/>
    </w:rPr>
  </w:style>
  <w:style w:type="paragraph" w:customStyle="1" w:styleId="Normaltext0">
    <w:name w:val="Normal text"/>
    <w:basedOn w:val="Normal"/>
    <w:link w:val="NormaltextCharChar"/>
    <w:autoRedefine/>
    <w:qFormat/>
    <w:rsid w:val="009B3BCE"/>
    <w:pPr>
      <w:ind w:left="432"/>
    </w:pPr>
    <w:rPr>
      <w:rFonts w:eastAsia="SimSun"/>
      <w:color w:val="000000"/>
      <w:sz w:val="16"/>
      <w:szCs w:val="20"/>
      <w:lang w:val="x-none" w:eastAsia="x-none"/>
    </w:rPr>
  </w:style>
  <w:style w:type="character" w:customStyle="1" w:styleId="NormaltextCharChar">
    <w:name w:val="Normal text Char Char"/>
    <w:link w:val="Normaltext0"/>
    <w:rsid w:val="009B3BCE"/>
    <w:rPr>
      <w:rFonts w:ascii="Calibri" w:eastAsia="SimSun" w:hAnsi="Calibri"/>
      <w:color w:val="000000"/>
      <w:sz w:val="16"/>
      <w:szCs w:val="20"/>
      <w:lang w:val="x-none" w:eastAsia="x-none"/>
    </w:rPr>
  </w:style>
  <w:style w:type="paragraph" w:customStyle="1" w:styleId="TagofCard">
    <w:name w:val="Tag of Card"/>
    <w:basedOn w:val="Normaltext0"/>
    <w:next w:val="Normaltext0"/>
    <w:link w:val="TagofCardChar"/>
    <w:autoRedefine/>
    <w:qFormat/>
    <w:rsid w:val="009B3BCE"/>
    <w:rPr>
      <w:b/>
      <w:sz w:val="28"/>
    </w:rPr>
  </w:style>
  <w:style w:type="character" w:customStyle="1" w:styleId="TagofCardChar">
    <w:name w:val="Tag of Card Char"/>
    <w:link w:val="TagofCard"/>
    <w:rsid w:val="009B3BCE"/>
    <w:rPr>
      <w:rFonts w:ascii="Calibri" w:eastAsia="SimSun" w:hAnsi="Calibri"/>
      <w:b/>
      <w:color w:val="000000"/>
      <w:sz w:val="28"/>
      <w:szCs w:val="20"/>
      <w:lang w:val="x-none" w:eastAsia="x-none"/>
    </w:rPr>
  </w:style>
  <w:style w:type="paragraph" w:customStyle="1" w:styleId="Sourcename">
    <w:name w:val="Source name"/>
    <w:basedOn w:val="Normaltext0"/>
    <w:link w:val="SourcenameChar"/>
    <w:autoRedefine/>
    <w:qFormat/>
    <w:rsid w:val="009B3BCE"/>
    <w:rPr>
      <w:b/>
      <w:bCs/>
      <w:sz w:val="20"/>
    </w:rPr>
  </w:style>
  <w:style w:type="character" w:customStyle="1" w:styleId="SourcenameChar">
    <w:name w:val="Source name Char"/>
    <w:link w:val="Sourcename"/>
    <w:rsid w:val="009B3BCE"/>
    <w:rPr>
      <w:rFonts w:ascii="Calibri" w:eastAsia="SimSun" w:hAnsi="Calibri"/>
      <w:b/>
      <w:bCs/>
      <w:color w:val="000000"/>
      <w:sz w:val="20"/>
      <w:szCs w:val="20"/>
      <w:lang w:val="x-none" w:eastAsia="x-none"/>
    </w:rPr>
  </w:style>
  <w:style w:type="paragraph" w:customStyle="1" w:styleId="underlinedcard">
    <w:name w:val="underlined card"/>
    <w:basedOn w:val="Normaltext0"/>
    <w:link w:val="underlinedcardChar"/>
    <w:autoRedefine/>
    <w:qFormat/>
    <w:rsid w:val="009B3BCE"/>
    <w:rPr>
      <w:sz w:val="22"/>
      <w:u w:val="single"/>
    </w:rPr>
  </w:style>
  <w:style w:type="character" w:customStyle="1" w:styleId="underlinedcardChar">
    <w:name w:val="underlined card Char"/>
    <w:link w:val="underlinedcard"/>
    <w:rsid w:val="009B3BCE"/>
    <w:rPr>
      <w:rFonts w:ascii="Calibri" w:eastAsia="SimSun" w:hAnsi="Calibri"/>
      <w:color w:val="000000"/>
      <w:szCs w:val="20"/>
      <w:u w:val="single"/>
      <w:lang w:val="x-none" w:eastAsia="x-none"/>
    </w:rPr>
  </w:style>
  <w:style w:type="paragraph" w:customStyle="1" w:styleId="FullText">
    <w:name w:val="Full Text"/>
    <w:basedOn w:val="Normal"/>
    <w:uiPriority w:val="99"/>
    <w:qFormat/>
    <w:rsid w:val="009B3BCE"/>
    <w:rPr>
      <w:rFonts w:eastAsia="Times New Roman"/>
      <w:sz w:val="16"/>
    </w:rPr>
  </w:style>
  <w:style w:type="character" w:customStyle="1" w:styleId="SourceBold">
    <w:name w:val="Source Bold"/>
    <w:rsid w:val="009B3BCE"/>
    <w:rPr>
      <w:rFonts w:ascii="Arial Narrow" w:hAnsi="Arial Narrow"/>
      <w:b/>
      <w:sz w:val="24"/>
      <w:u w:val="none"/>
    </w:rPr>
  </w:style>
  <w:style w:type="paragraph" w:customStyle="1" w:styleId="TextUnderline">
    <w:name w:val="Text Underline"/>
    <w:basedOn w:val="Normal"/>
    <w:link w:val="TextUnderlineChar"/>
    <w:qFormat/>
    <w:rsid w:val="009B3BCE"/>
    <w:rPr>
      <w:rFonts w:ascii="Garamond" w:eastAsia="Times New Roman" w:hAnsi="Garamond"/>
      <w:bCs/>
      <w:kern w:val="20"/>
      <w:szCs w:val="32"/>
      <w:u w:val="single"/>
      <w:lang w:val="x-none" w:eastAsia="x-none"/>
    </w:rPr>
  </w:style>
  <w:style w:type="character" w:customStyle="1" w:styleId="TextUnderlineChar">
    <w:name w:val="Text Underline Char"/>
    <w:link w:val="TextUnderline"/>
    <w:rsid w:val="009B3BCE"/>
    <w:rPr>
      <w:rFonts w:ascii="Garamond" w:eastAsia="Times New Roman" w:hAnsi="Garamond"/>
      <w:bCs/>
      <w:kern w:val="20"/>
      <w:szCs w:val="32"/>
      <w:u w:val="single"/>
      <w:lang w:val="x-none" w:eastAsia="x-none"/>
    </w:rPr>
  </w:style>
  <w:style w:type="paragraph" w:customStyle="1" w:styleId="CardTagandCite">
    <w:name w:val="Card Tag and Cite"/>
    <w:basedOn w:val="Normal"/>
    <w:next w:val="Normal"/>
    <w:link w:val="CardTagandCiteChar"/>
    <w:qFormat/>
    <w:rsid w:val="009B3BCE"/>
    <w:rPr>
      <w:rFonts w:ascii="Arial Narrow" w:hAnsi="Arial Narrow"/>
      <w:b/>
      <w:sz w:val="26"/>
    </w:rPr>
  </w:style>
  <w:style w:type="paragraph" w:customStyle="1" w:styleId="CardText1">
    <w:name w:val="Card Text 1"/>
    <w:basedOn w:val="Normal"/>
    <w:link w:val="CardText1Char"/>
    <w:autoRedefine/>
    <w:qFormat/>
    <w:rsid w:val="009B3BCE"/>
    <w:rPr>
      <w:rFonts w:ascii="Arial Narrow" w:hAnsi="Arial Narrow"/>
      <w:color w:val="000000"/>
      <w:u w:val="single"/>
    </w:rPr>
  </w:style>
  <w:style w:type="paragraph" w:customStyle="1" w:styleId="CardText2">
    <w:name w:val="Card Text 2"/>
    <w:basedOn w:val="CardText1"/>
    <w:link w:val="CardText2Char"/>
    <w:qFormat/>
    <w:rsid w:val="009B3BCE"/>
    <w:rPr>
      <w:b/>
    </w:rPr>
  </w:style>
  <w:style w:type="character" w:customStyle="1" w:styleId="2xBoldUnderline">
    <w:name w:val="2x_Bold_Underline"/>
    <w:rsid w:val="009B3BCE"/>
    <w:rPr>
      <w:b/>
      <w:bCs/>
      <w:sz w:val="24"/>
      <w:u w:val="thick"/>
    </w:rPr>
  </w:style>
  <w:style w:type="character" w:customStyle="1" w:styleId="Dottedunderline">
    <w:name w:val="Dotted underline"/>
    <w:rsid w:val="009B3BCE"/>
    <w:rPr>
      <w:u w:val="dotted"/>
    </w:rPr>
  </w:style>
  <w:style w:type="character" w:customStyle="1" w:styleId="loose">
    <w:name w:val="loose"/>
    <w:rsid w:val="009B3BCE"/>
  </w:style>
  <w:style w:type="paragraph" w:customStyle="1" w:styleId="citeunread">
    <w:name w:val="cite unread"/>
    <w:basedOn w:val="Normal"/>
    <w:link w:val="citeunreadChar"/>
    <w:qFormat/>
    <w:rsid w:val="009B3BCE"/>
    <w:pPr>
      <w:widowControl w:val="0"/>
      <w:overflowPunct w:val="0"/>
      <w:autoSpaceDE w:val="0"/>
      <w:autoSpaceDN w:val="0"/>
      <w:adjustRightInd w:val="0"/>
      <w:spacing w:after="120"/>
    </w:pPr>
    <w:rPr>
      <w:rFonts w:eastAsia="MS Mincho"/>
      <w:kern w:val="28"/>
      <w:sz w:val="18"/>
      <w:szCs w:val="20"/>
      <w:lang w:val="en" w:eastAsia="x-none"/>
    </w:rPr>
  </w:style>
  <w:style w:type="character" w:customStyle="1" w:styleId="citeunreadChar">
    <w:name w:val="cite unread Char"/>
    <w:link w:val="citeunread"/>
    <w:rsid w:val="009B3BCE"/>
    <w:rPr>
      <w:rFonts w:ascii="Calibri" w:eastAsia="MS Mincho" w:hAnsi="Calibri"/>
      <w:kern w:val="28"/>
      <w:sz w:val="18"/>
      <w:szCs w:val="20"/>
      <w:lang w:val="en" w:eastAsia="x-none"/>
    </w:rPr>
  </w:style>
  <w:style w:type="paragraph" w:customStyle="1" w:styleId="read">
    <w:name w:val="read"/>
    <w:basedOn w:val="Normal"/>
    <w:next w:val="Normal"/>
    <w:link w:val="readCharChar"/>
    <w:qFormat/>
    <w:rsid w:val="009B3BCE"/>
    <w:rPr>
      <w:rFonts w:eastAsia="Times New Roman"/>
      <w:b/>
      <w:szCs w:val="20"/>
      <w:u w:val="single"/>
      <w:lang w:val="x-none" w:eastAsia="x-none"/>
    </w:rPr>
  </w:style>
  <w:style w:type="character" w:customStyle="1" w:styleId="readCharChar">
    <w:name w:val="read Char Char"/>
    <w:link w:val="read"/>
    <w:locked/>
    <w:rsid w:val="009B3BCE"/>
    <w:rPr>
      <w:rFonts w:ascii="Calibri" w:eastAsia="Times New Roman" w:hAnsi="Calibri"/>
      <w:b/>
      <w:szCs w:val="20"/>
      <w:u w:val="single"/>
      <w:lang w:val="x-none" w:eastAsia="x-none"/>
    </w:rPr>
  </w:style>
  <w:style w:type="paragraph" w:customStyle="1" w:styleId="2ndLevel-TAG">
    <w:name w:val="2nd Level - TAG"/>
    <w:basedOn w:val="Normal"/>
    <w:next w:val="Normal"/>
    <w:uiPriority w:val="99"/>
    <w:qFormat/>
    <w:rsid w:val="009B3BCE"/>
    <w:pPr>
      <w:spacing w:before="240"/>
      <w:outlineLvl w:val="2"/>
    </w:pPr>
    <w:rPr>
      <w:rFonts w:eastAsia="Times New Roman"/>
      <w:b/>
    </w:rPr>
  </w:style>
  <w:style w:type="character" w:customStyle="1" w:styleId="readChar">
    <w:name w:val="read Char"/>
    <w:rsid w:val="009B3BCE"/>
    <w:rPr>
      <w:szCs w:val="22"/>
      <w:u w:val="single"/>
      <w:lang w:val="en-US" w:eastAsia="en-US" w:bidi="ar-SA"/>
    </w:rPr>
  </w:style>
  <w:style w:type="character" w:customStyle="1" w:styleId="underlining0">
    <w:name w:val="underlining"/>
    <w:rsid w:val="009B3BCE"/>
    <w:rPr>
      <w:u w:val="single"/>
    </w:rPr>
  </w:style>
  <w:style w:type="paragraph" w:styleId="BodyTextIndent2">
    <w:name w:val="Body Text Indent 2"/>
    <w:basedOn w:val="Normal"/>
    <w:link w:val="BodyTextIndent2Char"/>
    <w:rsid w:val="009B3BCE"/>
    <w:pPr>
      <w:ind w:leftChars="233" w:left="559" w:firstLineChars="300" w:firstLine="600"/>
    </w:pPr>
    <w:rPr>
      <w:rFonts w:ascii="HGSSoeiKakugothicUB" w:eastAsia="MS Mincho"/>
      <w:szCs w:val="20"/>
      <w:lang w:val="x-none" w:eastAsia="ja-JP"/>
    </w:rPr>
  </w:style>
  <w:style w:type="character" w:customStyle="1" w:styleId="BodyTextIndent2Char">
    <w:name w:val="Body Text Indent 2 Char"/>
    <w:basedOn w:val="DefaultParagraphFont"/>
    <w:link w:val="BodyTextIndent2"/>
    <w:rsid w:val="009B3BCE"/>
    <w:rPr>
      <w:rFonts w:ascii="HGSSoeiKakugothicUB" w:eastAsia="MS Mincho" w:hAnsi="Calibri"/>
      <w:szCs w:val="20"/>
      <w:lang w:val="x-none" w:eastAsia="ja-JP"/>
    </w:rPr>
  </w:style>
  <w:style w:type="character" w:customStyle="1" w:styleId="A6">
    <w:name w:val="A6"/>
    <w:uiPriority w:val="99"/>
    <w:rsid w:val="009B3BCE"/>
    <w:rPr>
      <w:rFonts w:ascii="Times New Roman" w:hAnsi="Times New Roman"/>
      <w:color w:val="000000"/>
      <w:sz w:val="14"/>
      <w:szCs w:val="14"/>
    </w:rPr>
  </w:style>
  <w:style w:type="paragraph" w:customStyle="1" w:styleId="CiteCard">
    <w:name w:val="Cite_Card"/>
    <w:link w:val="CiteCardChar"/>
    <w:qFormat/>
    <w:rsid w:val="009B3BCE"/>
    <w:pPr>
      <w:spacing w:after="0" w:line="240" w:lineRule="auto"/>
      <w:ind w:left="720" w:right="720"/>
      <w:jc w:val="both"/>
    </w:pPr>
    <w:rPr>
      <w:rFonts w:ascii="Times New Roman" w:eastAsia="Times New Roman" w:hAnsi="Times New Roman" w:cs="Arial"/>
      <w:bCs/>
      <w:sz w:val="20"/>
      <w:szCs w:val="20"/>
    </w:rPr>
  </w:style>
  <w:style w:type="character" w:customStyle="1" w:styleId="CiteCardChar">
    <w:name w:val="Cite_Card Char"/>
    <w:link w:val="CiteCard"/>
    <w:rsid w:val="009B3BCE"/>
    <w:rPr>
      <w:rFonts w:ascii="Times New Roman" w:eastAsia="Times New Roman" w:hAnsi="Times New Roman" w:cs="Arial"/>
      <w:bCs/>
      <w:sz w:val="20"/>
      <w:szCs w:val="20"/>
    </w:rPr>
  </w:style>
  <w:style w:type="character" w:customStyle="1" w:styleId="btitle">
    <w:name w:val="btitle"/>
    <w:rsid w:val="009B3BCE"/>
  </w:style>
  <w:style w:type="character" w:customStyle="1" w:styleId="green">
    <w:name w:val="green"/>
    <w:rsid w:val="009B3BCE"/>
  </w:style>
  <w:style w:type="paragraph" w:customStyle="1" w:styleId="CM5">
    <w:name w:val="CM5"/>
    <w:basedOn w:val="Default"/>
    <w:next w:val="Default"/>
    <w:uiPriority w:val="99"/>
    <w:qFormat/>
    <w:rsid w:val="009B3BCE"/>
    <w:pPr>
      <w:widowControl w:val="0"/>
    </w:pPr>
    <w:rPr>
      <w:rFonts w:eastAsia="MS Mincho"/>
      <w:color w:val="auto"/>
    </w:rPr>
  </w:style>
  <w:style w:type="paragraph" w:customStyle="1" w:styleId="CM14">
    <w:name w:val="CM14"/>
    <w:basedOn w:val="Default"/>
    <w:next w:val="Default"/>
    <w:uiPriority w:val="99"/>
    <w:qFormat/>
    <w:rsid w:val="009B3BCE"/>
    <w:pPr>
      <w:widowControl w:val="0"/>
    </w:pPr>
    <w:rPr>
      <w:rFonts w:eastAsia="MS Mincho"/>
      <w:color w:val="auto"/>
    </w:rPr>
  </w:style>
  <w:style w:type="character" w:customStyle="1" w:styleId="BodyText1">
    <w:name w:val="Body Text1"/>
    <w:rsid w:val="009B3BC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20">
    <w:name w:val="Body Text2"/>
    <w:rsid w:val="009B3BC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Body text (115) + Arial,9 pt,Body text (141) + Arial,Spacing 2 pt,Body text (10) + 10 pt,Picture caption (42) + FrankRuehl,Body text (154) + Arial,6 pt"/>
    <w:uiPriority w:val="99"/>
    <w:rsid w:val="009B3BCE"/>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9B3BC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9B3BCE"/>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9B3BCE"/>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9B3BCE"/>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9B3BC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Char1">
    <w:name w:val="Body Text Char1"/>
    <w:aliases w:val="Very Small Text Char1,BT Char1"/>
    <w:rsid w:val="009B3BCE"/>
    <w:rPr>
      <w:rFonts w:ascii="Palatino Linotype" w:hAnsi="Palatino Linotype" w:cs="Palatino Linotype"/>
      <w:sz w:val="17"/>
      <w:szCs w:val="17"/>
      <w:shd w:val="clear" w:color="auto" w:fill="FFFFFF"/>
    </w:rPr>
  </w:style>
  <w:style w:type="character" w:customStyle="1" w:styleId="BodytextItalic1">
    <w:name w:val="Body text + Italic1"/>
    <w:aliases w:val="Spacing 0 pt1"/>
    <w:uiPriority w:val="99"/>
    <w:rsid w:val="009B3BCE"/>
    <w:rPr>
      <w:rFonts w:ascii="Sylfaen" w:hAnsi="Sylfaen" w:cs="Sylfaen"/>
      <w:i/>
      <w:iCs/>
      <w:sz w:val="19"/>
      <w:szCs w:val="19"/>
      <w:u w:val="none"/>
      <w:shd w:val="clear" w:color="auto" w:fill="FFFFFF"/>
    </w:rPr>
  </w:style>
  <w:style w:type="character" w:customStyle="1" w:styleId="AuthorYear">
    <w:name w:val="AuthorYear"/>
    <w:uiPriority w:val="1"/>
    <w:qFormat/>
    <w:rsid w:val="009B3BCE"/>
    <w:rPr>
      <w:rFonts w:ascii="Georgia" w:hAnsi="Georgia"/>
      <w:b/>
      <w:sz w:val="24"/>
    </w:rPr>
  </w:style>
  <w:style w:type="character" w:customStyle="1" w:styleId="ssl4">
    <w:name w:val="ss_l4"/>
    <w:rsid w:val="009B3BCE"/>
  </w:style>
  <w:style w:type="character" w:customStyle="1" w:styleId="italic">
    <w:name w:val="italic"/>
    <w:rsid w:val="009B3BCE"/>
  </w:style>
  <w:style w:type="character" w:customStyle="1" w:styleId="tl8wme">
    <w:name w:val="tl8wme"/>
    <w:basedOn w:val="DefaultParagraphFont"/>
    <w:rsid w:val="009B3BCE"/>
  </w:style>
  <w:style w:type="paragraph" w:customStyle="1" w:styleId="CardIndented">
    <w:name w:val="Card (Indented)"/>
    <w:basedOn w:val="Normal"/>
    <w:link w:val="CardIndentedChar"/>
    <w:qFormat/>
    <w:rsid w:val="009B3BCE"/>
    <w:pPr>
      <w:ind w:left="288"/>
    </w:pPr>
    <w:rPr>
      <w:rFonts w:eastAsia="Calibri"/>
    </w:rPr>
  </w:style>
  <w:style w:type="character" w:customStyle="1" w:styleId="CardIndentedChar">
    <w:name w:val="Card (Indented) Char"/>
    <w:link w:val="CardIndented"/>
    <w:rsid w:val="009B3BCE"/>
    <w:rPr>
      <w:rFonts w:ascii="Calibri" w:eastAsia="Calibri" w:hAnsi="Calibri"/>
    </w:rPr>
  </w:style>
  <w:style w:type="character" w:customStyle="1" w:styleId="cardchar00">
    <w:name w:val="cardchar0"/>
    <w:basedOn w:val="DefaultParagraphFont"/>
    <w:rsid w:val="009B3BCE"/>
  </w:style>
  <w:style w:type="character" w:customStyle="1" w:styleId="UnderlineNon-bold">
    <w:name w:val="Underline Non - bold"/>
    <w:rsid w:val="009B3BCE"/>
    <w:rPr>
      <w:rFonts w:ascii="Times New Roman" w:hAnsi="Times New Roman"/>
      <w:iCs/>
      <w:sz w:val="22"/>
      <w:u w:val="single"/>
    </w:rPr>
  </w:style>
  <w:style w:type="character" w:customStyle="1" w:styleId="UnderlineBold0">
    <w:name w:val="Underline Bold"/>
    <w:qFormat/>
    <w:rsid w:val="009B3BCE"/>
    <w:rPr>
      <w:rFonts w:ascii="Times New Roman" w:hAnsi="Times New Roman"/>
      <w:b/>
      <w:sz w:val="22"/>
      <w:u w:val="single"/>
    </w:rPr>
  </w:style>
  <w:style w:type="paragraph" w:customStyle="1" w:styleId="StyleHeading4UnderlinedsmalltextGaramond">
    <w:name w:val="Style Heading 4Underlinedsmall text + Garamond"/>
    <w:basedOn w:val="Heading4"/>
    <w:link w:val="StyleHeading4UnderlinedsmalltextGaramondChar"/>
    <w:qFormat/>
    <w:rsid w:val="009B3BCE"/>
    <w:rPr>
      <w:rFonts w:ascii="Garamond" w:eastAsia="Times New Roman" w:hAnsi="Garamond" w:cs="Times New Roman"/>
      <w:b w:val="0"/>
      <w:bCs/>
      <w:iCs w:val="0"/>
      <w:szCs w:val="20"/>
      <w:u w:val="single"/>
    </w:rPr>
  </w:style>
  <w:style w:type="character" w:customStyle="1" w:styleId="StyleHeading4UnderlinedsmalltextGaramondChar">
    <w:name w:val="Style Heading 4Underlinedsmall text + Garamond Char"/>
    <w:link w:val="StyleHeading4UnderlinedsmalltextGaramond"/>
    <w:rsid w:val="009B3BCE"/>
    <w:rPr>
      <w:rFonts w:ascii="Garamond" w:eastAsia="Times New Roman" w:hAnsi="Garamond" w:cs="Times New Roman"/>
      <w:bCs/>
      <w:sz w:val="26"/>
      <w:szCs w:val="20"/>
      <w:u w:val="single"/>
    </w:rPr>
  </w:style>
  <w:style w:type="character" w:customStyle="1" w:styleId="Heading4Char2">
    <w:name w:val="Heading 4 Char2"/>
    <w:aliases w:val="Underlined Char2,small text Char1,body Char2,Big card Char1,body Char1,Normal Tag Char1,heading 2 Char1,Ch Char1,No Spacing4 Char1,No Spacing21 Char1,CD - Cite Char1,no read Char1,No Spacing211 Char1"/>
    <w:qFormat/>
    <w:rsid w:val="009B3BCE"/>
    <w:rPr>
      <w:rFonts w:ascii="Bell MT" w:eastAsia="Times New Roman" w:hAnsi="Bell MT"/>
      <w:bCs/>
      <w:iCs/>
      <w:sz w:val="22"/>
      <w:u w:val="single"/>
    </w:rPr>
  </w:style>
  <w:style w:type="character" w:customStyle="1" w:styleId="Heading5Char2">
    <w:name w:val="Heading 5 Char2"/>
    <w:rsid w:val="009B3BCE"/>
    <w:rPr>
      <w:rFonts w:ascii="Bell MT" w:eastAsia="Times New Roman" w:hAnsi="Bell MT"/>
      <w:bCs/>
      <w:iCs/>
      <w:sz w:val="10"/>
      <w:szCs w:val="26"/>
    </w:rPr>
  </w:style>
  <w:style w:type="character" w:customStyle="1" w:styleId="Boxed">
    <w:name w:val="Boxed"/>
    <w:qFormat/>
    <w:rsid w:val="009B3BCE"/>
    <w:rPr>
      <w:rFonts w:ascii="Garamond" w:hAnsi="Garamond"/>
      <w:b/>
      <w:sz w:val="22"/>
      <w:bdr w:val="single" w:sz="6" w:space="0" w:color="auto"/>
    </w:rPr>
  </w:style>
  <w:style w:type="paragraph" w:customStyle="1" w:styleId="Heading2-NotBold">
    <w:name w:val="Heading 2 - Not Bold"/>
    <w:basedOn w:val="Heading2"/>
    <w:autoRedefine/>
    <w:uiPriority w:val="99"/>
    <w:qFormat/>
    <w:rsid w:val="009B3BCE"/>
    <w:pPr>
      <w:keepNext w:val="0"/>
      <w:keepLines w:val="0"/>
      <w:pageBreakBefore w:val="0"/>
      <w:jc w:val="left"/>
    </w:pPr>
    <w:rPr>
      <w:rFonts w:ascii="Garamond" w:eastAsia="Calibri" w:hAnsi="Garamond" w:cs="Times New Roman"/>
      <w:b w:val="0"/>
      <w:bCs/>
      <w:sz w:val="22"/>
      <w:u w:val="none"/>
    </w:rPr>
  </w:style>
  <w:style w:type="character" w:customStyle="1" w:styleId="z-TopofFormChar">
    <w:name w:val="z-Top of Form Char"/>
    <w:link w:val="z-TopofForm"/>
    <w:uiPriority w:val="99"/>
    <w:rsid w:val="009B3BCE"/>
    <w:rPr>
      <w:rFonts w:ascii="Arial" w:hAnsi="Arial"/>
      <w:vanish/>
      <w:sz w:val="16"/>
      <w:szCs w:val="16"/>
    </w:rPr>
  </w:style>
  <w:style w:type="paragraph" w:styleId="z-TopofForm">
    <w:name w:val="HTML Top of Form"/>
    <w:basedOn w:val="Normal"/>
    <w:next w:val="Normal"/>
    <w:link w:val="z-TopofFormChar"/>
    <w:hidden/>
    <w:uiPriority w:val="99"/>
    <w:unhideWhenUsed/>
    <w:rsid w:val="009B3BCE"/>
    <w:pPr>
      <w:pBdr>
        <w:bottom w:val="single" w:sz="6" w:space="1" w:color="auto"/>
      </w:pBdr>
      <w:spacing w:beforeLines="1" w:afterLines="1"/>
      <w:jc w:val="center"/>
    </w:pPr>
    <w:rPr>
      <w:rFonts w:ascii="Arial" w:hAnsi="Arial"/>
      <w:vanish/>
      <w:sz w:val="16"/>
      <w:szCs w:val="16"/>
    </w:rPr>
  </w:style>
  <w:style w:type="character" w:customStyle="1" w:styleId="z-TopofFormChar1">
    <w:name w:val="z-Top of Form Char1"/>
    <w:basedOn w:val="DefaultParagraphFont"/>
    <w:uiPriority w:val="99"/>
    <w:rsid w:val="009B3BCE"/>
    <w:rPr>
      <w:rFonts w:ascii="Arial" w:hAnsi="Arial" w:cs="Arial"/>
      <w:vanish/>
      <w:sz w:val="16"/>
      <w:szCs w:val="16"/>
    </w:rPr>
  </w:style>
  <w:style w:type="character" w:customStyle="1" w:styleId="z-BottomofFormChar">
    <w:name w:val="z-Bottom of Form Char"/>
    <w:link w:val="z-BottomofForm"/>
    <w:uiPriority w:val="99"/>
    <w:rsid w:val="009B3BCE"/>
    <w:rPr>
      <w:rFonts w:ascii="Arial" w:hAnsi="Arial"/>
      <w:vanish/>
      <w:sz w:val="16"/>
      <w:szCs w:val="16"/>
    </w:rPr>
  </w:style>
  <w:style w:type="paragraph" w:styleId="z-BottomofForm">
    <w:name w:val="HTML Bottom of Form"/>
    <w:basedOn w:val="Normal"/>
    <w:next w:val="Normal"/>
    <w:link w:val="z-BottomofFormChar"/>
    <w:hidden/>
    <w:uiPriority w:val="99"/>
    <w:unhideWhenUsed/>
    <w:rsid w:val="009B3BCE"/>
    <w:pPr>
      <w:pBdr>
        <w:top w:val="single" w:sz="6" w:space="1" w:color="auto"/>
      </w:pBdr>
      <w:spacing w:beforeLines="1" w:afterLines="1"/>
      <w:jc w:val="center"/>
    </w:pPr>
    <w:rPr>
      <w:rFonts w:ascii="Arial" w:hAnsi="Arial"/>
      <w:vanish/>
      <w:sz w:val="16"/>
      <w:szCs w:val="16"/>
    </w:rPr>
  </w:style>
  <w:style w:type="character" w:customStyle="1" w:styleId="z-BottomofFormChar1">
    <w:name w:val="z-Bottom of Form Char1"/>
    <w:basedOn w:val="DefaultParagraphFont"/>
    <w:uiPriority w:val="99"/>
    <w:rsid w:val="009B3BCE"/>
    <w:rPr>
      <w:rFonts w:ascii="Arial" w:hAnsi="Arial" w:cs="Arial"/>
      <w:vanish/>
      <w:sz w:val="16"/>
      <w:szCs w:val="16"/>
    </w:rPr>
  </w:style>
  <w:style w:type="paragraph" w:customStyle="1" w:styleId="Heading2-Bold">
    <w:name w:val="Heading 2 - Bold"/>
    <w:basedOn w:val="Normal"/>
    <w:autoRedefine/>
    <w:uiPriority w:val="99"/>
    <w:qFormat/>
    <w:rsid w:val="009B3BCE"/>
    <w:rPr>
      <w:rFonts w:ascii="Garamond" w:eastAsia="Calibri" w:hAnsi="Garamond"/>
      <w:b/>
    </w:rPr>
  </w:style>
  <w:style w:type="paragraph" w:customStyle="1" w:styleId="Microtext0">
    <w:name w:val="Microtext"/>
    <w:basedOn w:val="Normal"/>
    <w:next w:val="Normal"/>
    <w:link w:val="MicrotextChar0"/>
    <w:qFormat/>
    <w:rsid w:val="009B3BCE"/>
    <w:rPr>
      <w:rFonts w:eastAsia="Calibri"/>
      <w:sz w:val="12"/>
      <w:lang w:val="x-none" w:eastAsia="x-none"/>
    </w:rPr>
  </w:style>
  <w:style w:type="character" w:customStyle="1" w:styleId="MicrotextChar0">
    <w:name w:val="Microtext Char"/>
    <w:link w:val="Microtext0"/>
    <w:rsid w:val="009B3BCE"/>
    <w:rPr>
      <w:rFonts w:ascii="Calibri" w:eastAsia="Calibri" w:hAnsi="Calibri"/>
      <w:sz w:val="12"/>
      <w:lang w:val="x-none" w:eastAsia="x-none"/>
    </w:rPr>
  </w:style>
  <w:style w:type="character" w:customStyle="1" w:styleId="Style2CharChar">
    <w:name w:val="Style2 Char Char"/>
    <w:rsid w:val="009B3BCE"/>
    <w:rPr>
      <w:u w:val="thick"/>
      <w:lang w:val="en-US" w:eastAsia="en-US" w:bidi="ar-SA"/>
    </w:rPr>
  </w:style>
  <w:style w:type="character" w:customStyle="1" w:styleId="authordate1">
    <w:name w:val="authordate"/>
    <w:rsid w:val="009B3BCE"/>
  </w:style>
  <w:style w:type="paragraph" w:customStyle="1" w:styleId="tag">
    <w:name w:val="%tag"/>
    <w:basedOn w:val="Normal"/>
    <w:next w:val="Normal"/>
    <w:link w:val="tagChar"/>
    <w:uiPriority w:val="99"/>
    <w:qFormat/>
    <w:rsid w:val="009B3BCE"/>
    <w:rPr>
      <w:rFonts w:ascii="Garamond" w:eastAsia="Calibri" w:hAnsi="Garamond"/>
      <w:bCs/>
      <w:sz w:val="18"/>
    </w:rPr>
  </w:style>
  <w:style w:type="character" w:customStyle="1" w:styleId="underline0">
    <w:name w:val="%underline"/>
    <w:qFormat/>
    <w:rsid w:val="009B3BCE"/>
    <w:rPr>
      <w:rFonts w:ascii="Times New Roman" w:hAnsi="Times New Roman"/>
      <w:sz w:val="16"/>
      <w:u w:val="none"/>
    </w:rPr>
  </w:style>
  <w:style w:type="character" w:customStyle="1" w:styleId="AUNDERLINE0">
    <w:name w:val="AUNDERLINE"/>
    <w:qFormat/>
    <w:rsid w:val="009B3BCE"/>
    <w:rPr>
      <w:rFonts w:ascii="Times New Roman" w:hAnsi="Times New Roman"/>
      <w:sz w:val="20"/>
      <w:u w:val="single"/>
    </w:rPr>
  </w:style>
  <w:style w:type="paragraph" w:customStyle="1" w:styleId="Style20">
    <w:name w:val="Style 2"/>
    <w:basedOn w:val="Normal"/>
    <w:link w:val="Style2Char"/>
    <w:uiPriority w:val="99"/>
    <w:qFormat/>
    <w:rsid w:val="009B3BCE"/>
    <w:pPr>
      <w:ind w:left="432"/>
    </w:pPr>
    <w:rPr>
      <w:rFonts w:eastAsia="Times New Roman"/>
      <w:szCs w:val="20"/>
      <w:u w:val="single"/>
      <w:lang w:val="x-none" w:eastAsia="x-none"/>
    </w:rPr>
  </w:style>
  <w:style w:type="character" w:customStyle="1" w:styleId="Style2Char">
    <w:name w:val="Style 2 Char"/>
    <w:link w:val="Style20"/>
    <w:uiPriority w:val="99"/>
    <w:rsid w:val="009B3BCE"/>
    <w:rPr>
      <w:rFonts w:ascii="Calibri" w:eastAsia="Times New Roman" w:hAnsi="Calibri"/>
      <w:szCs w:val="20"/>
      <w:u w:val="single"/>
      <w:lang w:val="x-none" w:eastAsia="x-none"/>
    </w:rPr>
  </w:style>
  <w:style w:type="paragraph" w:customStyle="1" w:styleId="GAUnderline">
    <w:name w:val="GA Underline"/>
    <w:basedOn w:val="Normal"/>
    <w:link w:val="GAUnderlineChar"/>
    <w:qFormat/>
    <w:rsid w:val="009B3BCE"/>
    <w:rPr>
      <w:rFonts w:ascii="Garamond" w:eastAsia="Times New Roman" w:hAnsi="Garamond"/>
      <w:szCs w:val="20"/>
      <w:u w:val="single"/>
      <w:lang w:val="x-none" w:eastAsia="x-none"/>
    </w:rPr>
  </w:style>
  <w:style w:type="character" w:customStyle="1" w:styleId="GAUnderlineChar">
    <w:name w:val="GA Underline Char"/>
    <w:link w:val="GAUnderline"/>
    <w:rsid w:val="009B3BCE"/>
    <w:rPr>
      <w:rFonts w:ascii="Garamond" w:eastAsia="Times New Roman" w:hAnsi="Garamond"/>
      <w:szCs w:val="20"/>
      <w:u w:val="single"/>
      <w:lang w:val="x-none" w:eastAsia="x-none"/>
    </w:rPr>
  </w:style>
  <w:style w:type="paragraph" w:customStyle="1" w:styleId="textsmall">
    <w:name w:val="textsmall"/>
    <w:basedOn w:val="Normal"/>
    <w:link w:val="textsmallChar"/>
    <w:qFormat/>
    <w:rsid w:val="009B3BCE"/>
    <w:rPr>
      <w:rFonts w:eastAsia="Times New Roman"/>
      <w:sz w:val="18"/>
      <w:szCs w:val="20"/>
      <w:lang w:val="x-none" w:eastAsia="x-none"/>
    </w:rPr>
  </w:style>
  <w:style w:type="character" w:customStyle="1" w:styleId="textsmallChar">
    <w:name w:val="textsmall Char"/>
    <w:link w:val="textsmall"/>
    <w:rsid w:val="009B3BCE"/>
    <w:rPr>
      <w:rFonts w:ascii="Calibri" w:eastAsia="Times New Roman" w:hAnsi="Calibri"/>
      <w:sz w:val="18"/>
      <w:szCs w:val="20"/>
      <w:lang w:val="x-none" w:eastAsia="x-none"/>
    </w:rPr>
  </w:style>
  <w:style w:type="paragraph" w:customStyle="1" w:styleId="cardtext3">
    <w:name w:val="cardtext"/>
    <w:basedOn w:val="Normal"/>
    <w:link w:val="cardtextChar2"/>
    <w:qFormat/>
    <w:rsid w:val="009B3BCE"/>
    <w:rPr>
      <w:rFonts w:eastAsia="Times New Roman"/>
      <w:szCs w:val="20"/>
      <w:u w:val="single"/>
      <w:lang w:val="x-none" w:eastAsia="x-none"/>
    </w:rPr>
  </w:style>
  <w:style w:type="character" w:customStyle="1" w:styleId="cardtextChar2">
    <w:name w:val="cardtext Char"/>
    <w:link w:val="cardtext3"/>
    <w:rsid w:val="009B3BCE"/>
    <w:rPr>
      <w:rFonts w:ascii="Calibri" w:eastAsia="Times New Roman" w:hAnsi="Calibri"/>
      <w:szCs w:val="20"/>
      <w:u w:val="single"/>
      <w:lang w:val="x-none" w:eastAsia="x-none"/>
    </w:rPr>
  </w:style>
  <w:style w:type="paragraph" w:customStyle="1" w:styleId="cardtextemphasis">
    <w:name w:val="card text emphasis"/>
    <w:basedOn w:val="Normal"/>
    <w:link w:val="cardtextemphasisChar"/>
    <w:qFormat/>
    <w:rsid w:val="009B3BCE"/>
    <w:pPr>
      <w:spacing w:after="200"/>
      <w:contextualSpacing/>
    </w:pPr>
    <w:rPr>
      <w:rFonts w:eastAsia="Calibri"/>
      <w:b/>
      <w:sz w:val="18"/>
      <w:u w:val="single"/>
      <w:lang w:val="x-none" w:eastAsia="x-none"/>
    </w:rPr>
  </w:style>
  <w:style w:type="character" w:customStyle="1" w:styleId="cardtextemphasisChar">
    <w:name w:val="card text emphasis Char"/>
    <w:link w:val="cardtextemphasis"/>
    <w:rsid w:val="009B3BCE"/>
    <w:rPr>
      <w:rFonts w:ascii="Calibri" w:eastAsia="Calibri" w:hAnsi="Calibri"/>
      <w:b/>
      <w:sz w:val="18"/>
      <w:u w:val="single"/>
      <w:lang w:val="x-none" w:eastAsia="x-none"/>
    </w:rPr>
  </w:style>
  <w:style w:type="paragraph" w:customStyle="1" w:styleId="Micro">
    <w:name w:val="Micro"/>
    <w:basedOn w:val="Normal"/>
    <w:next w:val="Normal"/>
    <w:link w:val="MicroChar"/>
    <w:qFormat/>
    <w:rsid w:val="009B3BCE"/>
    <w:rPr>
      <w:rFonts w:eastAsia="Times New Roman"/>
      <w:sz w:val="12"/>
    </w:rPr>
  </w:style>
  <w:style w:type="character" w:customStyle="1" w:styleId="MicroChar">
    <w:name w:val="Micro Char"/>
    <w:link w:val="Micro"/>
    <w:rsid w:val="009B3BCE"/>
    <w:rPr>
      <w:rFonts w:ascii="Calibri" w:eastAsia="Times New Roman" w:hAnsi="Calibri"/>
      <w:sz w:val="12"/>
    </w:rPr>
  </w:style>
  <w:style w:type="paragraph" w:customStyle="1" w:styleId="CardNotUnderlined">
    <w:name w:val="Card Not Underlined"/>
    <w:basedOn w:val="Normal"/>
    <w:link w:val="CardNotUnderlinedChar1"/>
    <w:autoRedefine/>
    <w:qFormat/>
    <w:rsid w:val="009B3BCE"/>
    <w:rPr>
      <w:rFonts w:ascii="Bell MT" w:eastAsia="Calibri" w:hAnsi="Bell MT"/>
      <w:szCs w:val="20"/>
    </w:rPr>
  </w:style>
  <w:style w:type="character" w:customStyle="1" w:styleId="UnderlinedCharChar0">
    <w:name w:val="Underlined Char Char"/>
    <w:rsid w:val="009B3BCE"/>
    <w:rPr>
      <w:rFonts w:ascii="Garamond" w:hAnsi="Garamond"/>
      <w:szCs w:val="28"/>
      <w:u w:val="single"/>
      <w:lang w:val="en-US" w:eastAsia="en-US" w:bidi="ar-SA"/>
    </w:rPr>
  </w:style>
  <w:style w:type="character" w:customStyle="1" w:styleId="ssl0">
    <w:name w:val="ss_l0"/>
    <w:basedOn w:val="DefaultParagraphFont"/>
    <w:rsid w:val="009B3BCE"/>
  </w:style>
  <w:style w:type="paragraph" w:customStyle="1" w:styleId="h-lead">
    <w:name w:val="h-lead"/>
    <w:basedOn w:val="Normal"/>
    <w:uiPriority w:val="99"/>
    <w:qFormat/>
    <w:rsid w:val="009B3BCE"/>
    <w:pPr>
      <w:spacing w:before="100" w:beforeAutospacing="1" w:after="100" w:afterAutospacing="1"/>
    </w:pPr>
    <w:rPr>
      <w:rFonts w:eastAsia="Times New Roman"/>
      <w:sz w:val="24"/>
    </w:rPr>
  </w:style>
  <w:style w:type="character" w:customStyle="1" w:styleId="slug-doi">
    <w:name w:val="slug-doi"/>
    <w:basedOn w:val="DefaultParagraphFont"/>
    <w:rsid w:val="009B3BCE"/>
  </w:style>
  <w:style w:type="character" w:customStyle="1" w:styleId="slug-pub-date">
    <w:name w:val="slug-pub-date"/>
    <w:basedOn w:val="DefaultParagraphFont"/>
    <w:rsid w:val="009B3BCE"/>
  </w:style>
  <w:style w:type="character" w:customStyle="1" w:styleId="slug-vol">
    <w:name w:val="slug-vol"/>
    <w:basedOn w:val="DefaultParagraphFont"/>
    <w:rsid w:val="009B3BCE"/>
  </w:style>
  <w:style w:type="character" w:customStyle="1" w:styleId="slug-issue">
    <w:name w:val="slug-issue"/>
    <w:basedOn w:val="DefaultParagraphFont"/>
    <w:rsid w:val="009B3BCE"/>
  </w:style>
  <w:style w:type="character" w:customStyle="1" w:styleId="slug-pages">
    <w:name w:val="slug-pages"/>
    <w:basedOn w:val="DefaultParagraphFont"/>
    <w:rsid w:val="009B3BCE"/>
  </w:style>
  <w:style w:type="paragraph" w:customStyle="1" w:styleId="intro">
    <w:name w:val="intro"/>
    <w:basedOn w:val="Normal"/>
    <w:uiPriority w:val="99"/>
    <w:qFormat/>
    <w:rsid w:val="009B3BCE"/>
    <w:pPr>
      <w:spacing w:before="100" w:beforeAutospacing="1" w:after="100" w:afterAutospacing="1"/>
    </w:pPr>
    <w:rPr>
      <w:rFonts w:eastAsia="Times New Roman"/>
      <w:sz w:val="24"/>
    </w:rPr>
  </w:style>
  <w:style w:type="character" w:customStyle="1" w:styleId="af">
    <w:name w:val="af"/>
    <w:basedOn w:val="DefaultParagraphFont"/>
    <w:rsid w:val="009B3BCE"/>
  </w:style>
  <w:style w:type="character" w:customStyle="1" w:styleId="ab">
    <w:name w:val="ab"/>
    <w:basedOn w:val="DefaultParagraphFont"/>
    <w:rsid w:val="009B3BCE"/>
  </w:style>
  <w:style w:type="character" w:customStyle="1" w:styleId="em">
    <w:name w:val="em"/>
    <w:basedOn w:val="DefaultParagraphFont"/>
    <w:rsid w:val="009B3BCE"/>
  </w:style>
  <w:style w:type="character" w:customStyle="1" w:styleId="au">
    <w:name w:val="au"/>
    <w:basedOn w:val="DefaultParagraphFont"/>
    <w:rsid w:val="009B3BCE"/>
  </w:style>
  <w:style w:type="character" w:customStyle="1" w:styleId="ti">
    <w:name w:val="ti"/>
    <w:basedOn w:val="DefaultParagraphFont"/>
    <w:rsid w:val="009B3BCE"/>
  </w:style>
  <w:style w:type="character" w:customStyle="1" w:styleId="subheadblue">
    <w:name w:val="subhead_blue"/>
    <w:basedOn w:val="DefaultParagraphFont"/>
    <w:rsid w:val="009B3BCE"/>
  </w:style>
  <w:style w:type="paragraph" w:customStyle="1" w:styleId="body-paragraph">
    <w:name w:val="body-paragraph"/>
    <w:basedOn w:val="Normal"/>
    <w:uiPriority w:val="99"/>
    <w:qFormat/>
    <w:rsid w:val="009B3BCE"/>
    <w:pPr>
      <w:spacing w:before="100" w:beforeAutospacing="1" w:after="100" w:afterAutospacing="1"/>
    </w:pPr>
    <w:rPr>
      <w:rFonts w:eastAsia="Times New Roman"/>
      <w:sz w:val="24"/>
    </w:rPr>
  </w:style>
  <w:style w:type="character" w:customStyle="1" w:styleId="affiliation">
    <w:name w:val="affiliation"/>
    <w:basedOn w:val="DefaultParagraphFont"/>
    <w:rsid w:val="009B3BCE"/>
  </w:style>
  <w:style w:type="character" w:customStyle="1" w:styleId="slug-doi-wrapper">
    <w:name w:val="slug-doi-wrapper"/>
    <w:basedOn w:val="DefaultParagraphFont"/>
    <w:rsid w:val="009B3BCE"/>
  </w:style>
  <w:style w:type="character" w:customStyle="1" w:styleId="slug-metadata-noteahead-of-print">
    <w:name w:val="slug-metadata-note ahead-of-print"/>
    <w:basedOn w:val="DefaultParagraphFont"/>
    <w:rsid w:val="009B3BCE"/>
  </w:style>
  <w:style w:type="character" w:customStyle="1" w:styleId="slug-ahead-of-print-date">
    <w:name w:val="slug-ahead-of-print-date"/>
    <w:basedOn w:val="DefaultParagraphFont"/>
    <w:rsid w:val="009B3BCE"/>
  </w:style>
  <w:style w:type="character" w:customStyle="1" w:styleId="medium-bold">
    <w:name w:val="medium-bold"/>
    <w:basedOn w:val="DefaultParagraphFont"/>
    <w:rsid w:val="009B3BCE"/>
  </w:style>
  <w:style w:type="character" w:customStyle="1" w:styleId="updated-short-citation">
    <w:name w:val="updated-short-citation"/>
    <w:basedOn w:val="DefaultParagraphFont"/>
    <w:rsid w:val="009B3BCE"/>
  </w:style>
  <w:style w:type="character" w:customStyle="1" w:styleId="goohl0">
    <w:name w:val="goohl0"/>
    <w:basedOn w:val="DefaultParagraphFont"/>
    <w:rsid w:val="009B3BCE"/>
  </w:style>
  <w:style w:type="character" w:customStyle="1" w:styleId="CharChar6">
    <w:name w:val="Char Char6"/>
    <w:rsid w:val="009B3BCE"/>
    <w:rPr>
      <w:rFonts w:cs="Arial"/>
      <w:bCs/>
      <w:sz w:val="16"/>
      <w:szCs w:val="26"/>
      <w:lang w:val="en-US" w:eastAsia="en-US" w:bidi="ar-SA"/>
    </w:rPr>
  </w:style>
  <w:style w:type="character" w:customStyle="1" w:styleId="CharChar3">
    <w:name w:val="Char Char3"/>
    <w:rsid w:val="009B3BCE"/>
    <w:rPr>
      <w:szCs w:val="24"/>
    </w:rPr>
  </w:style>
  <w:style w:type="character" w:customStyle="1" w:styleId="TagCharChar1">
    <w:name w:val="Tag Char Char1"/>
    <w:rsid w:val="009B3BCE"/>
    <w:rPr>
      <w:b/>
      <w:sz w:val="24"/>
      <w:szCs w:val="24"/>
      <w:lang w:val="en-US" w:eastAsia="en-US" w:bidi="ar-SA"/>
    </w:rPr>
  </w:style>
  <w:style w:type="numbering" w:customStyle="1" w:styleId="NoList3">
    <w:name w:val="No List3"/>
    <w:next w:val="NoList"/>
    <w:uiPriority w:val="99"/>
    <w:semiHidden/>
    <w:unhideWhenUsed/>
    <w:rsid w:val="009B3BCE"/>
  </w:style>
  <w:style w:type="numbering" w:customStyle="1" w:styleId="NoList4">
    <w:name w:val="No List4"/>
    <w:next w:val="NoList"/>
    <w:uiPriority w:val="99"/>
    <w:semiHidden/>
    <w:unhideWhenUsed/>
    <w:rsid w:val="009B3BCE"/>
  </w:style>
  <w:style w:type="character" w:customStyle="1" w:styleId="12TimesNewRoman">
    <w:name w:val="12 Times New Roman"/>
    <w:rsid w:val="009B3BCE"/>
    <w:rPr>
      <w:rFonts w:ascii="Times New Roman" w:eastAsia="Times New Roman" w:hAnsi="Times New Roman"/>
      <w:b w:val="0"/>
      <w:i w:val="0"/>
      <w:strike w:val="0"/>
      <w:dstrike w:val="0"/>
      <w:color w:val="000000"/>
      <w:spacing w:val="0"/>
      <w:position w:val="0"/>
      <w:sz w:val="20"/>
      <w:u w:val="none" w:color="000000"/>
      <w:vertAlign w:val="baseline"/>
      <w:lang w:val="en-US"/>
    </w:rPr>
  </w:style>
  <w:style w:type="paragraph" w:customStyle="1" w:styleId="StyleHeading2TagHEADING2TagCite11pt">
    <w:name w:val="Style Heading 2TagHEADING 2Tag&amp;Cite + 11 pt"/>
    <w:basedOn w:val="Heading2"/>
    <w:link w:val="StyleHeading2TagHEADING2TagCite11ptChar"/>
    <w:qFormat/>
    <w:rsid w:val="009B3BCE"/>
    <w:pPr>
      <w:keepNext w:val="0"/>
      <w:keepLines w:val="0"/>
      <w:pageBreakBefore w:val="0"/>
      <w:widowControl w:val="0"/>
      <w:spacing w:before="60" w:after="60"/>
      <w:jc w:val="left"/>
    </w:pPr>
    <w:rPr>
      <w:rFonts w:ascii="Bell MT" w:eastAsia="Times New Roman" w:hAnsi="Bell MT" w:cs="Times New Roman"/>
      <w:sz w:val="22"/>
      <w:szCs w:val="28"/>
      <w:u w:val="none"/>
    </w:rPr>
  </w:style>
  <w:style w:type="character" w:customStyle="1" w:styleId="StyleHeading2TagHEADING2TagCite11ptChar">
    <w:name w:val="Style Heading 2TagHEADING 2Tag&amp;Cite + 11 pt Char"/>
    <w:link w:val="StyleHeading2TagHEADING2TagCite11pt"/>
    <w:rsid w:val="009B3BCE"/>
    <w:rPr>
      <w:rFonts w:ascii="Bell MT" w:eastAsia="Times New Roman" w:hAnsi="Bell MT" w:cs="Times New Roman"/>
      <w:b/>
      <w:szCs w:val="28"/>
    </w:rPr>
  </w:style>
  <w:style w:type="paragraph" w:customStyle="1" w:styleId="F4-NormalText">
    <w:name w:val="F4 - Normal Text"/>
    <w:basedOn w:val="Normal"/>
    <w:uiPriority w:val="99"/>
    <w:qFormat/>
    <w:rsid w:val="009B3BCE"/>
    <w:rPr>
      <w:rFonts w:eastAsia="Calibri"/>
    </w:rPr>
  </w:style>
  <w:style w:type="character" w:customStyle="1" w:styleId="berief">
    <w:name w:val="berief"/>
    <w:rsid w:val="009B3BCE"/>
    <w:rPr>
      <w:rFonts w:ascii="Times New Roman" w:eastAsia="Times New Roman" w:hAnsi="Times New Roman" w:cs="Times New Roman"/>
      <w:sz w:val="20"/>
      <w:u w:val="none"/>
    </w:rPr>
  </w:style>
  <w:style w:type="numbering" w:customStyle="1" w:styleId="NoList5">
    <w:name w:val="No List5"/>
    <w:next w:val="NoList"/>
    <w:semiHidden/>
    <w:unhideWhenUsed/>
    <w:rsid w:val="009B3BCE"/>
  </w:style>
  <w:style w:type="character" w:customStyle="1" w:styleId="Brief-Smalltext">
    <w:name w:val="Brief - Small text"/>
    <w:rsid w:val="009B3BCE"/>
    <w:rPr>
      <w:rFonts w:ascii="Times New Roman" w:hAnsi="Times New Roman" w:cs="Times New Roman"/>
      <w:sz w:val="14"/>
      <w:u w:val="none"/>
    </w:rPr>
  </w:style>
  <w:style w:type="paragraph" w:customStyle="1" w:styleId="F3-TagAuthor">
    <w:name w:val="F3 - Tag/Author"/>
    <w:basedOn w:val="Normal"/>
    <w:uiPriority w:val="99"/>
    <w:qFormat/>
    <w:rsid w:val="009B3BCE"/>
    <w:rPr>
      <w:rFonts w:eastAsia="Times New Roman"/>
      <w:b/>
    </w:rPr>
  </w:style>
  <w:style w:type="paragraph" w:customStyle="1" w:styleId="F5-UnderlineNormal">
    <w:name w:val="F5 - Underline Normal"/>
    <w:basedOn w:val="Normal"/>
    <w:uiPriority w:val="99"/>
    <w:qFormat/>
    <w:rsid w:val="009B3BCE"/>
    <w:rPr>
      <w:rFonts w:eastAsia="Calibri"/>
      <w:u w:val="single"/>
    </w:rPr>
  </w:style>
  <w:style w:type="character" w:customStyle="1" w:styleId="F8-UnderlineBold">
    <w:name w:val="F8 - Underline/Bold"/>
    <w:rsid w:val="009B3BCE"/>
    <w:rPr>
      <w:rFonts w:ascii="Times New Roman" w:hAnsi="Times New Roman"/>
      <w:b/>
      <w:sz w:val="20"/>
      <w:u w:val="single"/>
    </w:rPr>
  </w:style>
  <w:style w:type="character" w:customStyle="1" w:styleId="F7-SmallFont">
    <w:name w:val="F7 - Small Font"/>
    <w:rsid w:val="009B3BCE"/>
    <w:rPr>
      <w:rFonts w:ascii="Times New Roman" w:hAnsi="Times New Roman"/>
      <w:sz w:val="14"/>
    </w:rPr>
  </w:style>
  <w:style w:type="paragraph" w:customStyle="1" w:styleId="Brief-PrimarySource">
    <w:name w:val="Brief - Primary Source"/>
    <w:basedOn w:val="Normal"/>
    <w:uiPriority w:val="99"/>
    <w:qFormat/>
    <w:rsid w:val="009B3BCE"/>
    <w:rPr>
      <w:rFonts w:eastAsia="Times New Roman"/>
      <w:b/>
      <w:sz w:val="24"/>
      <w:u w:val="single"/>
    </w:rPr>
  </w:style>
  <w:style w:type="paragraph" w:customStyle="1" w:styleId="Brief-Underline">
    <w:name w:val="Brief - Underline"/>
    <w:basedOn w:val="Normal"/>
    <w:uiPriority w:val="99"/>
    <w:qFormat/>
    <w:rsid w:val="009B3BCE"/>
    <w:rPr>
      <w:rFonts w:eastAsia="Times New Roman"/>
      <w:u w:val="single"/>
    </w:rPr>
  </w:style>
  <w:style w:type="character" w:customStyle="1" w:styleId="Brief-Bold">
    <w:name w:val="Brief - Bold"/>
    <w:rsid w:val="009B3BCE"/>
    <w:rPr>
      <w:rFonts w:cs="Times New Roman"/>
      <w:b/>
    </w:rPr>
  </w:style>
  <w:style w:type="character" w:customStyle="1" w:styleId="Card-Underline">
    <w:name w:val="Card - Underline"/>
    <w:rsid w:val="009B3BCE"/>
    <w:rPr>
      <w:rFonts w:cs="Times New Roman"/>
      <w:u w:val="single"/>
    </w:rPr>
  </w:style>
  <w:style w:type="character" w:customStyle="1" w:styleId="beriefunderline">
    <w:name w:val="berief = underline"/>
    <w:rsid w:val="009B3BCE"/>
    <w:rPr>
      <w:rFonts w:ascii="Times New Roman" w:eastAsia="Times New Roman" w:hAnsi="Times New Roman" w:cs="Times New Roman"/>
      <w:sz w:val="20"/>
      <w:u w:val="single"/>
    </w:rPr>
  </w:style>
  <w:style w:type="paragraph" w:customStyle="1" w:styleId="Brief">
    <w:name w:val="Brief"/>
    <w:basedOn w:val="Brief-PrimarySource"/>
    <w:uiPriority w:val="99"/>
    <w:qFormat/>
    <w:rsid w:val="009B3BCE"/>
    <w:rPr>
      <w:b w:val="0"/>
    </w:rPr>
  </w:style>
  <w:style w:type="character" w:customStyle="1" w:styleId="BoldText10pt">
    <w:name w:val="Bold Text 10 pt"/>
    <w:rsid w:val="009B3BCE"/>
    <w:rPr>
      <w:rFonts w:ascii="Times New Roman" w:hAnsi="Times New Roman"/>
      <w:b/>
      <w:color w:val="000000"/>
      <w:spacing w:val="0"/>
      <w:position w:val="0"/>
      <w:sz w:val="20"/>
      <w:u w:val="none" w:color="000000"/>
      <w:vertAlign w:val="baseline"/>
      <w:lang w:val="en-US"/>
    </w:rPr>
  </w:style>
  <w:style w:type="paragraph" w:customStyle="1" w:styleId="CM2">
    <w:name w:val="CM2"/>
    <w:basedOn w:val="Normal"/>
    <w:next w:val="Normal"/>
    <w:uiPriority w:val="99"/>
    <w:qFormat/>
    <w:rsid w:val="009B3BCE"/>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9B3BCE"/>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9B3BCE"/>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9B3BCE"/>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9B3BCE"/>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9B3BCE"/>
    <w:pPr>
      <w:widowControl w:val="0"/>
      <w:spacing w:line="276" w:lineRule="atLeast"/>
    </w:pPr>
    <w:rPr>
      <w:color w:val="auto"/>
    </w:rPr>
  </w:style>
  <w:style w:type="paragraph" w:customStyle="1" w:styleId="CM34">
    <w:name w:val="CM34"/>
    <w:basedOn w:val="Default"/>
    <w:next w:val="Default"/>
    <w:uiPriority w:val="99"/>
    <w:qFormat/>
    <w:rsid w:val="009B3BCE"/>
    <w:pPr>
      <w:widowControl w:val="0"/>
    </w:pPr>
    <w:rPr>
      <w:color w:val="auto"/>
    </w:rPr>
  </w:style>
  <w:style w:type="paragraph" w:customStyle="1" w:styleId="CM56">
    <w:name w:val="CM56"/>
    <w:basedOn w:val="Default"/>
    <w:next w:val="Default"/>
    <w:uiPriority w:val="99"/>
    <w:qFormat/>
    <w:rsid w:val="009B3BCE"/>
    <w:pPr>
      <w:widowControl w:val="0"/>
    </w:pPr>
    <w:rPr>
      <w:rFonts w:eastAsia="Calibri"/>
      <w:color w:val="auto"/>
    </w:rPr>
  </w:style>
  <w:style w:type="paragraph" w:customStyle="1" w:styleId="CM58">
    <w:name w:val="CM58"/>
    <w:basedOn w:val="Default"/>
    <w:next w:val="Default"/>
    <w:uiPriority w:val="99"/>
    <w:qFormat/>
    <w:rsid w:val="009B3BCE"/>
    <w:pPr>
      <w:widowControl w:val="0"/>
    </w:pPr>
    <w:rPr>
      <w:rFonts w:eastAsia="Calibri"/>
      <w:color w:val="auto"/>
    </w:rPr>
  </w:style>
  <w:style w:type="paragraph" w:customStyle="1" w:styleId="CM57">
    <w:name w:val="CM57"/>
    <w:basedOn w:val="Default"/>
    <w:next w:val="Default"/>
    <w:uiPriority w:val="99"/>
    <w:qFormat/>
    <w:rsid w:val="009B3BCE"/>
    <w:pPr>
      <w:widowControl w:val="0"/>
    </w:pPr>
    <w:rPr>
      <w:rFonts w:eastAsia="Calibri"/>
      <w:color w:val="auto"/>
    </w:rPr>
  </w:style>
  <w:style w:type="paragraph" w:customStyle="1" w:styleId="CM1">
    <w:name w:val="CM1"/>
    <w:basedOn w:val="Default"/>
    <w:next w:val="Default"/>
    <w:uiPriority w:val="99"/>
    <w:qFormat/>
    <w:rsid w:val="009B3BCE"/>
    <w:pPr>
      <w:widowControl w:val="0"/>
    </w:pPr>
    <w:rPr>
      <w:rFonts w:eastAsia="Calibri"/>
      <w:color w:val="auto"/>
    </w:rPr>
  </w:style>
  <w:style w:type="paragraph" w:customStyle="1" w:styleId="CM49">
    <w:name w:val="CM49"/>
    <w:basedOn w:val="Default"/>
    <w:next w:val="Default"/>
    <w:uiPriority w:val="99"/>
    <w:qFormat/>
    <w:rsid w:val="009B3BCE"/>
    <w:pPr>
      <w:widowControl w:val="0"/>
    </w:pPr>
    <w:rPr>
      <w:rFonts w:eastAsia="Calibri"/>
      <w:color w:val="auto"/>
    </w:rPr>
  </w:style>
  <w:style w:type="paragraph" w:customStyle="1" w:styleId="CM41">
    <w:name w:val="CM41"/>
    <w:basedOn w:val="Default"/>
    <w:next w:val="Default"/>
    <w:uiPriority w:val="99"/>
    <w:qFormat/>
    <w:rsid w:val="009B3BCE"/>
    <w:pPr>
      <w:widowControl w:val="0"/>
    </w:pPr>
    <w:rPr>
      <w:rFonts w:eastAsia="Calibri"/>
      <w:color w:val="auto"/>
    </w:rPr>
  </w:style>
  <w:style w:type="paragraph" w:customStyle="1" w:styleId="3rdOrderPara">
    <w:name w:val="3rd Order Para"/>
    <w:basedOn w:val="Default"/>
    <w:next w:val="Default"/>
    <w:uiPriority w:val="99"/>
    <w:qFormat/>
    <w:rsid w:val="009B3BCE"/>
    <w:pPr>
      <w:widowControl w:val="0"/>
    </w:pPr>
    <w:rPr>
      <w:rFonts w:eastAsia="Calibri"/>
      <w:color w:val="auto"/>
    </w:rPr>
  </w:style>
  <w:style w:type="paragraph" w:customStyle="1" w:styleId="2ndOrderPara">
    <w:name w:val="2nd Order Para"/>
    <w:basedOn w:val="Default"/>
    <w:next w:val="Default"/>
    <w:uiPriority w:val="99"/>
    <w:qFormat/>
    <w:rsid w:val="009B3BCE"/>
    <w:pPr>
      <w:widowControl w:val="0"/>
    </w:pPr>
    <w:rPr>
      <w:rFonts w:eastAsia="Calibri"/>
      <w:color w:val="auto"/>
    </w:rPr>
  </w:style>
  <w:style w:type="paragraph" w:customStyle="1" w:styleId="Normal-SIGN2">
    <w:name w:val="Normal-SIGN2"/>
    <w:basedOn w:val="Default"/>
    <w:next w:val="Default"/>
    <w:uiPriority w:val="99"/>
    <w:qFormat/>
    <w:rsid w:val="009B3BCE"/>
    <w:pPr>
      <w:widowControl w:val="0"/>
    </w:pPr>
    <w:rPr>
      <w:rFonts w:eastAsia="Calibri"/>
      <w:color w:val="auto"/>
    </w:rPr>
  </w:style>
  <w:style w:type="paragraph" w:customStyle="1" w:styleId="Normal-SIGN1">
    <w:name w:val="Normal-SIGN1"/>
    <w:basedOn w:val="Default"/>
    <w:next w:val="Default"/>
    <w:uiPriority w:val="99"/>
    <w:qFormat/>
    <w:rsid w:val="009B3BCE"/>
    <w:pPr>
      <w:widowControl w:val="0"/>
    </w:pPr>
    <w:rPr>
      <w:rFonts w:eastAsia="Calibri"/>
      <w:color w:val="auto"/>
    </w:rPr>
  </w:style>
  <w:style w:type="paragraph" w:customStyle="1" w:styleId="CM3">
    <w:name w:val="CM3"/>
    <w:basedOn w:val="Default"/>
    <w:next w:val="Default"/>
    <w:uiPriority w:val="99"/>
    <w:qFormat/>
    <w:rsid w:val="009B3BCE"/>
    <w:pPr>
      <w:widowControl w:val="0"/>
      <w:spacing w:line="553" w:lineRule="atLeast"/>
    </w:pPr>
    <w:rPr>
      <w:rFonts w:eastAsia="Calibri"/>
      <w:color w:val="auto"/>
    </w:rPr>
  </w:style>
  <w:style w:type="paragraph" w:customStyle="1" w:styleId="CM33">
    <w:name w:val="CM33"/>
    <w:basedOn w:val="Default"/>
    <w:next w:val="Default"/>
    <w:uiPriority w:val="99"/>
    <w:qFormat/>
    <w:rsid w:val="009B3BCE"/>
    <w:pPr>
      <w:widowControl w:val="0"/>
    </w:pPr>
    <w:rPr>
      <w:rFonts w:eastAsia="Calibri"/>
      <w:color w:val="auto"/>
    </w:rPr>
  </w:style>
  <w:style w:type="paragraph" w:customStyle="1" w:styleId="CM37">
    <w:name w:val="CM37"/>
    <w:basedOn w:val="Default"/>
    <w:next w:val="Default"/>
    <w:uiPriority w:val="99"/>
    <w:qFormat/>
    <w:rsid w:val="009B3BCE"/>
    <w:pPr>
      <w:widowControl w:val="0"/>
    </w:pPr>
    <w:rPr>
      <w:rFonts w:eastAsia="Calibri"/>
      <w:color w:val="auto"/>
    </w:rPr>
  </w:style>
  <w:style w:type="paragraph" w:customStyle="1" w:styleId="CM7">
    <w:name w:val="CM7"/>
    <w:basedOn w:val="Default"/>
    <w:next w:val="Default"/>
    <w:uiPriority w:val="99"/>
    <w:qFormat/>
    <w:rsid w:val="009B3BCE"/>
    <w:pPr>
      <w:widowControl w:val="0"/>
      <w:spacing w:line="553" w:lineRule="atLeast"/>
    </w:pPr>
    <w:rPr>
      <w:rFonts w:eastAsia="Calibri"/>
      <w:color w:val="auto"/>
    </w:rPr>
  </w:style>
  <w:style w:type="paragraph" w:styleId="PlainText">
    <w:name w:val="Plain Text"/>
    <w:basedOn w:val="Normal"/>
    <w:next w:val="Normal"/>
    <w:link w:val="PlainTextChar"/>
    <w:rsid w:val="009B3BCE"/>
    <w:pPr>
      <w:widowControl w:val="0"/>
      <w:autoSpaceDE w:val="0"/>
      <w:autoSpaceDN w:val="0"/>
      <w:adjustRightInd w:val="0"/>
    </w:pPr>
    <w:rPr>
      <w:rFonts w:ascii="IJGCNM+Arial" w:eastAsia="Times New Roman" w:hAnsi="IJGCNM+Arial"/>
      <w:sz w:val="24"/>
    </w:rPr>
  </w:style>
  <w:style w:type="character" w:customStyle="1" w:styleId="PlainTextChar">
    <w:name w:val="Plain Text Char"/>
    <w:basedOn w:val="DefaultParagraphFont"/>
    <w:link w:val="PlainText"/>
    <w:rsid w:val="009B3BCE"/>
    <w:rPr>
      <w:rFonts w:ascii="IJGCNM+Arial" w:eastAsia="Times New Roman" w:hAnsi="IJGCNM+Arial"/>
      <w:sz w:val="24"/>
    </w:rPr>
  </w:style>
  <w:style w:type="paragraph" w:customStyle="1" w:styleId="Brief-SecondarySource">
    <w:name w:val="Brief - Secondary Source"/>
    <w:basedOn w:val="Normal"/>
    <w:uiPriority w:val="99"/>
    <w:qFormat/>
    <w:rsid w:val="009B3BCE"/>
    <w:rPr>
      <w:rFonts w:eastAsia="Times New Roman"/>
      <w:sz w:val="14"/>
      <w:szCs w:val="20"/>
    </w:rPr>
  </w:style>
  <w:style w:type="paragraph" w:customStyle="1" w:styleId="Brief-Card">
    <w:name w:val="Brief - Card"/>
    <w:basedOn w:val="Normal"/>
    <w:uiPriority w:val="99"/>
    <w:qFormat/>
    <w:rsid w:val="009B3BCE"/>
    <w:rPr>
      <w:rFonts w:eastAsia="Times New Roman"/>
    </w:rPr>
  </w:style>
  <w:style w:type="paragraph" w:customStyle="1" w:styleId="Pa2">
    <w:name w:val="Pa2"/>
    <w:basedOn w:val="Default"/>
    <w:next w:val="Default"/>
    <w:uiPriority w:val="99"/>
    <w:qFormat/>
    <w:rsid w:val="009B3BCE"/>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9B3BCE"/>
    <w:pPr>
      <w:widowControl w:val="0"/>
      <w:autoSpaceDE w:val="0"/>
      <w:autoSpaceDN w:val="0"/>
      <w:adjustRightInd w:val="0"/>
    </w:pPr>
    <w:rPr>
      <w:rFonts w:eastAsia="Times New Roman"/>
      <w:sz w:val="24"/>
    </w:rPr>
  </w:style>
  <w:style w:type="paragraph" w:customStyle="1" w:styleId="Normal1">
    <w:name w:val="Normal+1"/>
    <w:basedOn w:val="Normal"/>
    <w:next w:val="Normal"/>
    <w:uiPriority w:val="99"/>
    <w:qFormat/>
    <w:rsid w:val="009B3BCE"/>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9B3BCE"/>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9B3BCE"/>
    <w:pPr>
      <w:widowControl w:val="0"/>
    </w:pPr>
    <w:rPr>
      <w:rFonts w:ascii="Arial Black" w:hAnsi="Arial Black"/>
      <w:color w:val="auto"/>
    </w:rPr>
  </w:style>
  <w:style w:type="character" w:customStyle="1" w:styleId="eoeaheader">
    <w:name w:val="eoea_header"/>
    <w:basedOn w:val="DefaultParagraphFont"/>
    <w:rsid w:val="009B3BCE"/>
  </w:style>
  <w:style w:type="character" w:customStyle="1" w:styleId="SC4208902">
    <w:name w:val="SC.4.208902"/>
    <w:rsid w:val="009B3BCE"/>
    <w:rPr>
      <w:rFonts w:cs="Century"/>
      <w:color w:val="000000"/>
      <w:sz w:val="22"/>
      <w:szCs w:val="22"/>
    </w:rPr>
  </w:style>
  <w:style w:type="character" w:customStyle="1" w:styleId="SC4208915">
    <w:name w:val="SC.4.208915"/>
    <w:rsid w:val="009B3BCE"/>
    <w:rPr>
      <w:rFonts w:cs="Century"/>
      <w:color w:val="000000"/>
      <w:sz w:val="13"/>
      <w:szCs w:val="13"/>
    </w:rPr>
  </w:style>
  <w:style w:type="character" w:customStyle="1" w:styleId="SC273764">
    <w:name w:val="SC.2.73764"/>
    <w:rsid w:val="009B3BCE"/>
    <w:rPr>
      <w:rFonts w:cs="Century"/>
      <w:color w:val="000000"/>
      <w:sz w:val="72"/>
      <w:szCs w:val="72"/>
    </w:rPr>
  </w:style>
  <w:style w:type="character" w:customStyle="1" w:styleId="SC273779">
    <w:name w:val="SC.2.73779"/>
    <w:rsid w:val="009B3BCE"/>
    <w:rPr>
      <w:rFonts w:cs="Century"/>
      <w:color w:val="000000"/>
      <w:sz w:val="40"/>
      <w:szCs w:val="40"/>
    </w:rPr>
  </w:style>
  <w:style w:type="character" w:customStyle="1" w:styleId="SC273763">
    <w:name w:val="SC.2.73763"/>
    <w:rsid w:val="009B3BCE"/>
    <w:rPr>
      <w:rFonts w:cs="Century"/>
      <w:b/>
      <w:bCs/>
      <w:color w:val="000000"/>
    </w:rPr>
  </w:style>
  <w:style w:type="character" w:customStyle="1" w:styleId="SC4208910">
    <w:name w:val="SC.4.208910"/>
    <w:rsid w:val="009B3BCE"/>
    <w:rPr>
      <w:rFonts w:cs="Century"/>
      <w:color w:val="000000"/>
      <w:sz w:val="28"/>
      <w:szCs w:val="28"/>
    </w:rPr>
  </w:style>
  <w:style w:type="character" w:customStyle="1" w:styleId="SC4208911">
    <w:name w:val="SC.4.208911"/>
    <w:rsid w:val="009B3BCE"/>
    <w:rPr>
      <w:rFonts w:cs="Century"/>
      <w:color w:val="000000"/>
    </w:rPr>
  </w:style>
  <w:style w:type="paragraph" w:customStyle="1" w:styleId="Cover1">
    <w:name w:val="Cover 1"/>
    <w:basedOn w:val="Normal"/>
    <w:next w:val="Normal"/>
    <w:uiPriority w:val="99"/>
    <w:qFormat/>
    <w:rsid w:val="009B3BCE"/>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9B3BCE"/>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9B3BCE"/>
    <w:pPr>
      <w:widowControl w:val="0"/>
    </w:pPr>
    <w:rPr>
      <w:color w:val="auto"/>
    </w:rPr>
  </w:style>
  <w:style w:type="paragraph" w:customStyle="1" w:styleId="Pa11">
    <w:name w:val="Pa11"/>
    <w:basedOn w:val="Normal"/>
    <w:next w:val="Normal"/>
    <w:uiPriority w:val="99"/>
    <w:qFormat/>
    <w:rsid w:val="009B3BCE"/>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9B3BCE"/>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CM30">
    <w:name w:val="CM30"/>
    <w:basedOn w:val="Default"/>
    <w:next w:val="Default"/>
    <w:uiPriority w:val="99"/>
    <w:qFormat/>
    <w:rsid w:val="009B3BCE"/>
    <w:pPr>
      <w:widowControl w:val="0"/>
    </w:pPr>
    <w:rPr>
      <w:rFonts w:eastAsia="Calibri"/>
      <w:color w:val="auto"/>
    </w:rPr>
  </w:style>
  <w:style w:type="paragraph" w:customStyle="1" w:styleId="CM28">
    <w:name w:val="CM28"/>
    <w:basedOn w:val="Default"/>
    <w:next w:val="Default"/>
    <w:uiPriority w:val="99"/>
    <w:qFormat/>
    <w:rsid w:val="009B3BCE"/>
    <w:pPr>
      <w:widowControl w:val="0"/>
    </w:pPr>
    <w:rPr>
      <w:rFonts w:eastAsia="Calibri"/>
      <w:color w:val="auto"/>
    </w:rPr>
  </w:style>
  <w:style w:type="paragraph" w:customStyle="1" w:styleId="CM8">
    <w:name w:val="CM8"/>
    <w:basedOn w:val="Default"/>
    <w:next w:val="Default"/>
    <w:uiPriority w:val="99"/>
    <w:qFormat/>
    <w:rsid w:val="009B3BCE"/>
    <w:pPr>
      <w:widowControl w:val="0"/>
    </w:pPr>
    <w:rPr>
      <w:rFonts w:eastAsia="Calibri"/>
      <w:color w:val="auto"/>
    </w:rPr>
  </w:style>
  <w:style w:type="paragraph" w:customStyle="1" w:styleId="CM6">
    <w:name w:val="CM6"/>
    <w:basedOn w:val="Default"/>
    <w:next w:val="Default"/>
    <w:uiPriority w:val="99"/>
    <w:qFormat/>
    <w:rsid w:val="009B3BCE"/>
    <w:pPr>
      <w:widowControl w:val="0"/>
      <w:spacing w:line="553" w:lineRule="atLeast"/>
    </w:pPr>
    <w:rPr>
      <w:rFonts w:eastAsia="Calibri"/>
      <w:color w:val="auto"/>
    </w:rPr>
  </w:style>
  <w:style w:type="paragraph" w:customStyle="1" w:styleId="CM22">
    <w:name w:val="CM22"/>
    <w:basedOn w:val="Default"/>
    <w:next w:val="Default"/>
    <w:uiPriority w:val="99"/>
    <w:qFormat/>
    <w:rsid w:val="009B3BCE"/>
    <w:pPr>
      <w:widowControl w:val="0"/>
    </w:pPr>
    <w:rPr>
      <w:rFonts w:eastAsia="Calibri"/>
      <w:color w:val="auto"/>
    </w:rPr>
  </w:style>
  <w:style w:type="character" w:customStyle="1" w:styleId="articlesubtitle">
    <w:name w:val="article_sub_title"/>
    <w:basedOn w:val="DefaultParagraphFont"/>
    <w:rsid w:val="009B3BCE"/>
  </w:style>
  <w:style w:type="character" w:customStyle="1" w:styleId="newsdate2">
    <w:name w:val="news_date2"/>
    <w:basedOn w:val="DefaultParagraphFont"/>
    <w:rsid w:val="009B3BCE"/>
  </w:style>
  <w:style w:type="character" w:customStyle="1" w:styleId="readarticleheader">
    <w:name w:val="readarticleheader"/>
    <w:basedOn w:val="DefaultParagraphFont"/>
    <w:rsid w:val="009B3BCE"/>
  </w:style>
  <w:style w:type="paragraph" w:customStyle="1" w:styleId="DoubleUnderlined">
    <w:name w:val="Double Underlined"/>
    <w:basedOn w:val="Heading2"/>
    <w:autoRedefine/>
    <w:uiPriority w:val="99"/>
    <w:qFormat/>
    <w:rsid w:val="009B3BCE"/>
    <w:pPr>
      <w:keepLines w:val="0"/>
      <w:pageBreakBefore w:val="0"/>
      <w:widowControl w:val="0"/>
      <w:suppressAutoHyphens/>
      <w:jc w:val="left"/>
    </w:pPr>
    <w:rPr>
      <w:rFonts w:ascii="Trebuchet MS" w:eastAsia="Times New Roman" w:hAnsi="Trebuchet MS" w:cs="Times New Roman"/>
      <w:b w:val="0"/>
      <w:bCs/>
      <w:sz w:val="22"/>
      <w:szCs w:val="20"/>
      <w:u w:val="thick"/>
    </w:rPr>
  </w:style>
  <w:style w:type="character" w:customStyle="1" w:styleId="UnderlineChar2">
    <w:name w:val="Underline Char2"/>
    <w:rsid w:val="009B3BCE"/>
    <w:rPr>
      <w:rFonts w:ascii="Trebuchet MS" w:hAnsi="Trebuchet MS"/>
      <w:u w:val="thick"/>
      <w:lang w:val="en-US" w:eastAsia="zh-CN" w:bidi="ar-SA"/>
    </w:rPr>
  </w:style>
  <w:style w:type="paragraph" w:customStyle="1" w:styleId="IndexFixer">
    <w:name w:val="Index Fixer"/>
    <w:basedOn w:val="Heading1"/>
    <w:uiPriority w:val="99"/>
    <w:qFormat/>
    <w:rsid w:val="009B3BCE"/>
    <w:pPr>
      <w:keepNext w:val="0"/>
      <w:keepLines w:val="0"/>
      <w:pageBreakBefore w:val="0"/>
      <w:pBdr>
        <w:top w:val="none" w:sz="0" w:space="0" w:color="auto"/>
        <w:left w:val="none" w:sz="0" w:space="0" w:color="auto"/>
        <w:bottom w:val="none" w:sz="0" w:space="0" w:color="auto"/>
        <w:right w:val="none" w:sz="0" w:space="0" w:color="auto"/>
      </w:pBdr>
      <w:suppressAutoHyphens/>
      <w:jc w:val="left"/>
      <w:outlineLvl w:val="9"/>
    </w:pPr>
    <w:rPr>
      <w:rFonts w:eastAsia="Times" w:cs="Times New Roman"/>
      <w:bCs/>
      <w:caps/>
      <w:sz w:val="32"/>
      <w:szCs w:val="20"/>
    </w:rPr>
  </w:style>
  <w:style w:type="paragraph" w:customStyle="1" w:styleId="SmallNormal">
    <w:name w:val="Small Normal"/>
    <w:basedOn w:val="Normal"/>
    <w:uiPriority w:val="99"/>
    <w:qFormat/>
    <w:rsid w:val="009B3BCE"/>
    <w:pPr>
      <w:widowControl w:val="0"/>
      <w:suppressAutoHyphens/>
      <w:contextualSpacing/>
    </w:pPr>
    <w:rPr>
      <w:rFonts w:ascii="Garamond" w:eastAsia="Times New Roman" w:hAnsi="Garamond"/>
      <w:sz w:val="18"/>
      <w:szCs w:val="18"/>
    </w:rPr>
  </w:style>
  <w:style w:type="character" w:customStyle="1" w:styleId="BoldUnderliningChar">
    <w:name w:val="Bold Underlining Char"/>
    <w:rsid w:val="009B3BCE"/>
    <w:rPr>
      <w:rFonts w:ascii="Arial Narrow" w:eastAsia="Times New Roman" w:hAnsi="Arial Narrow"/>
      <w:b/>
      <w:szCs w:val="24"/>
      <w:u w:val="single"/>
      <w:lang w:val="en-GB" w:eastAsia="en-US" w:bidi="ar-SA"/>
    </w:rPr>
  </w:style>
  <w:style w:type="character" w:customStyle="1" w:styleId="medium-normal1">
    <w:name w:val="medium-normal1"/>
    <w:rsid w:val="009B3BCE"/>
    <w:rPr>
      <w:rFonts w:ascii="Arial" w:hAnsi="Arial" w:cs="Arial" w:hint="default"/>
      <w:b w:val="0"/>
      <w:bCs w:val="0"/>
      <w:i w:val="0"/>
      <w:iCs w:val="0"/>
      <w:sz w:val="20"/>
      <w:szCs w:val="20"/>
    </w:rPr>
  </w:style>
  <w:style w:type="paragraph" w:customStyle="1" w:styleId="StyleLeft025Right025TopSinglesolidlineAuto">
    <w:name w:val="Style Left:  0.25&quot; Right:  0.25&quot; Top: (Single solid line Auto  ..."/>
    <w:basedOn w:val="Normal"/>
    <w:uiPriority w:val="99"/>
    <w:qFormat/>
    <w:rsid w:val="009B3BCE"/>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0">
    <w:name w:val="Underlined Card"/>
    <w:basedOn w:val="Normal"/>
    <w:uiPriority w:val="99"/>
    <w:qFormat/>
    <w:rsid w:val="009B3BCE"/>
    <w:pPr>
      <w:ind w:left="720" w:right="720"/>
    </w:pPr>
    <w:rPr>
      <w:rFonts w:ascii="Palatino Linotype" w:eastAsia="Times New Roman" w:hAnsi="Palatino Linotype"/>
      <w:szCs w:val="20"/>
      <w:u w:val="single"/>
    </w:rPr>
  </w:style>
  <w:style w:type="character" w:customStyle="1" w:styleId="UnderlinedCardChar0">
    <w:name w:val="Underlined Card Char"/>
    <w:rsid w:val="009B3BCE"/>
    <w:rPr>
      <w:rFonts w:ascii="Palatino Linotype" w:hAnsi="Palatino Linotype"/>
      <w:u w:val="single"/>
      <w:lang w:val="en-US" w:eastAsia="en-US" w:bidi="ar-SA"/>
    </w:rPr>
  </w:style>
  <w:style w:type="character" w:customStyle="1" w:styleId="Style10ptUnderline">
    <w:name w:val="Style 10 pt Underline"/>
    <w:rsid w:val="009B3BCE"/>
    <w:rPr>
      <w:sz w:val="20"/>
      <w:u w:val="single"/>
    </w:rPr>
  </w:style>
  <w:style w:type="character" w:customStyle="1" w:styleId="char">
    <w:name w:val="char"/>
    <w:basedOn w:val="DefaultParagraphFont"/>
    <w:rsid w:val="009B3BCE"/>
  </w:style>
  <w:style w:type="character" w:customStyle="1" w:styleId="UnderlineCharCharCharCharCharChar">
    <w:name w:val="Underline Char Char Char Char Char Char"/>
    <w:rsid w:val="009B3BCE"/>
    <w:rPr>
      <w:rFonts w:ascii="Arial Narrow" w:hAnsi="Arial Narrow"/>
      <w:szCs w:val="24"/>
      <w:u w:val="single"/>
      <w:lang w:val="en-US" w:eastAsia="en-US" w:bidi="ar-SA"/>
    </w:rPr>
  </w:style>
  <w:style w:type="paragraph" w:customStyle="1" w:styleId="PageHeader-Underline18pt">
    <w:name w:val="Page Header - Underline 18 pt"/>
    <w:uiPriority w:val="99"/>
    <w:qFormat/>
    <w:rsid w:val="009B3BCE"/>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9B3BCE"/>
    <w:pPr>
      <w:keepLines w:val="0"/>
      <w:pageBreakBefore w:val="0"/>
      <w:suppressAutoHyphens/>
      <w:jc w:val="left"/>
    </w:pPr>
    <w:rPr>
      <w:rFonts w:eastAsia="Times New Roman" w:cs="Arial"/>
      <w:iCs/>
      <w:sz w:val="24"/>
      <w:szCs w:val="28"/>
      <w:u w:val="none"/>
    </w:rPr>
  </w:style>
  <w:style w:type="character" w:customStyle="1" w:styleId="klink">
    <w:name w:val="klink"/>
    <w:basedOn w:val="DefaultParagraphFont"/>
    <w:rsid w:val="009B3BCE"/>
  </w:style>
  <w:style w:type="character" w:customStyle="1" w:styleId="hdr">
    <w:name w:val="hdr"/>
    <w:basedOn w:val="DefaultParagraphFont"/>
    <w:rsid w:val="009B3BCE"/>
  </w:style>
  <w:style w:type="paragraph" w:customStyle="1" w:styleId="subhead">
    <w:name w:val="subhead"/>
    <w:basedOn w:val="Normal"/>
    <w:uiPriority w:val="99"/>
    <w:qFormat/>
    <w:rsid w:val="009B3BCE"/>
    <w:pPr>
      <w:spacing w:after="120" w:line="225" w:lineRule="atLeast"/>
      <w:ind w:right="180"/>
    </w:pPr>
    <w:rPr>
      <w:rFonts w:eastAsia="Times New Roman"/>
      <w:color w:val="5177C5"/>
      <w:szCs w:val="20"/>
    </w:rPr>
  </w:style>
  <w:style w:type="character" w:customStyle="1" w:styleId="date1">
    <w:name w:val="date1"/>
    <w:basedOn w:val="DefaultParagraphFont"/>
    <w:rsid w:val="009B3BCE"/>
  </w:style>
  <w:style w:type="character" w:customStyle="1" w:styleId="bolding1">
    <w:name w:val="bolding1"/>
    <w:rsid w:val="009B3BCE"/>
    <w:rPr>
      <w:b/>
      <w:bCs/>
    </w:rPr>
  </w:style>
  <w:style w:type="character" w:customStyle="1" w:styleId="bookoptions1">
    <w:name w:val="book_options1"/>
    <w:rsid w:val="009B3BCE"/>
    <w:rPr>
      <w:b/>
      <w:bCs/>
      <w:color w:val="333366"/>
    </w:rPr>
  </w:style>
  <w:style w:type="character" w:customStyle="1" w:styleId="descriptionblock">
    <w:name w:val="description block"/>
    <w:basedOn w:val="DefaultParagraphFont"/>
    <w:rsid w:val="009B3BCE"/>
  </w:style>
  <w:style w:type="character" w:customStyle="1" w:styleId="detailsboxblock">
    <w:name w:val="detailsbox block"/>
    <w:basedOn w:val="DefaultParagraphFont"/>
    <w:rsid w:val="009B3BCE"/>
  </w:style>
  <w:style w:type="character" w:customStyle="1" w:styleId="Char3">
    <w:name w:val="Char3"/>
    <w:rsid w:val="009B3BCE"/>
    <w:rPr>
      <w:rFonts w:cs="Arial"/>
      <w:bCs/>
      <w:u w:val="thick"/>
      <w:lang w:val="en-US" w:eastAsia="en-US" w:bidi="ar-SA"/>
    </w:rPr>
  </w:style>
  <w:style w:type="paragraph" w:customStyle="1" w:styleId="StyleHeading110pt">
    <w:name w:val="Style Heading 1 + 10 pt"/>
    <w:basedOn w:val="Heading1"/>
    <w:uiPriority w:val="99"/>
    <w:qFormat/>
    <w:rsid w:val="009B3BCE"/>
    <w:pPr>
      <w:keepNext w:val="0"/>
      <w:keepLines w:val="0"/>
      <w:pageBreakBefore w:val="0"/>
      <w:pBdr>
        <w:top w:val="single" w:sz="18" w:space="1" w:color="000000"/>
        <w:left w:val="single" w:sz="18" w:space="4" w:color="000000"/>
        <w:bottom w:val="single" w:sz="18" w:space="1" w:color="000000"/>
        <w:right w:val="single" w:sz="18" w:space="4" w:color="000000"/>
      </w:pBdr>
      <w:suppressAutoHyphens/>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9B3BCE"/>
  </w:style>
  <w:style w:type="paragraph" w:customStyle="1" w:styleId="StyleUnderliningTimesNewRomanBoldNounderlineKernat16">
    <w:name w:val="Style Underlining + Times New Roman Bold No underline Kern at 16..."/>
    <w:basedOn w:val="Normal"/>
    <w:uiPriority w:val="99"/>
    <w:qFormat/>
    <w:rsid w:val="009B3BCE"/>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9B3BCE"/>
    <w:rPr>
      <w:rFonts w:eastAsia="Times New Roman"/>
      <w:b/>
      <w:bCs/>
      <w:kern w:val="32"/>
      <w:sz w:val="32"/>
      <w:szCs w:val="32"/>
    </w:rPr>
  </w:style>
  <w:style w:type="paragraph" w:customStyle="1" w:styleId="StyleBoldUnderliningKernat16pt">
    <w:name w:val="Style Bold Underlining + Kern at 16 pt"/>
    <w:uiPriority w:val="99"/>
    <w:qFormat/>
    <w:rsid w:val="009B3BCE"/>
  </w:style>
  <w:style w:type="paragraph" w:customStyle="1" w:styleId="boldy">
    <w:name w:val="boldy"/>
    <w:basedOn w:val="Heading2"/>
    <w:uiPriority w:val="99"/>
    <w:qFormat/>
    <w:rsid w:val="009B3BCE"/>
    <w:pPr>
      <w:keepLines w:val="0"/>
      <w:pageBreakBefore w:val="0"/>
      <w:suppressAutoHyphens/>
      <w:jc w:val="left"/>
    </w:pPr>
    <w:rPr>
      <w:rFonts w:eastAsia="Times New Roman" w:cs="Arial"/>
      <w:iCs/>
      <w:sz w:val="22"/>
      <w:szCs w:val="20"/>
      <w:u w:val="none"/>
    </w:rPr>
  </w:style>
  <w:style w:type="paragraph" w:customStyle="1" w:styleId="CardsFont6pt">
    <w:name w:val="Cards + Font: 6 pt"/>
    <w:basedOn w:val="Cards"/>
    <w:link w:val="CardsFont6ptChar1"/>
    <w:autoRedefine/>
    <w:uiPriority w:val="99"/>
    <w:qFormat/>
    <w:rsid w:val="009B3BCE"/>
    <w:pPr>
      <w:autoSpaceDE w:val="0"/>
      <w:autoSpaceDN w:val="0"/>
      <w:adjustRightInd w:val="0"/>
      <w:spacing w:after="160" w:line="259" w:lineRule="auto"/>
      <w:jc w:val="left"/>
    </w:pPr>
    <w:rPr>
      <w:rFonts w:eastAsia="Times New Roman"/>
      <w:sz w:val="12"/>
      <w:szCs w:val="24"/>
    </w:rPr>
  </w:style>
  <w:style w:type="character" w:customStyle="1" w:styleId="CardsFont6ptChar">
    <w:name w:val="Cards + Font: 6 pt Char"/>
    <w:rsid w:val="009B3BCE"/>
    <w:rPr>
      <w:sz w:val="12"/>
      <w:szCs w:val="24"/>
      <w:lang w:val="en-US" w:eastAsia="en-US" w:bidi="ar-SA"/>
    </w:rPr>
  </w:style>
  <w:style w:type="paragraph" w:customStyle="1" w:styleId="TxBr6p1">
    <w:name w:val="TxBr_6p1"/>
    <w:basedOn w:val="Normal"/>
    <w:uiPriority w:val="99"/>
    <w:qFormat/>
    <w:rsid w:val="009B3BCE"/>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9B3BCE"/>
    <w:pPr>
      <w:ind w:left="400"/>
    </w:pPr>
    <w:rPr>
      <w:rFonts w:eastAsia="Times New Roman"/>
      <w:szCs w:val="20"/>
    </w:rPr>
  </w:style>
  <w:style w:type="character" w:customStyle="1" w:styleId="texto11">
    <w:name w:val="texto11"/>
    <w:rsid w:val="009B3BCE"/>
    <w:rPr>
      <w:rFonts w:ascii="Arial" w:hAnsi="Arial" w:cs="Arial" w:hint="default"/>
      <w:b w:val="0"/>
      <w:bCs w:val="0"/>
      <w:i w:val="0"/>
      <w:iCs w:val="0"/>
      <w:caps w:val="0"/>
      <w:color w:val="000000"/>
      <w:sz w:val="26"/>
      <w:szCs w:val="26"/>
    </w:rPr>
  </w:style>
  <w:style w:type="paragraph" w:customStyle="1" w:styleId="Paste">
    <w:name w:val="Paste"/>
    <w:basedOn w:val="Normal"/>
    <w:uiPriority w:val="99"/>
    <w:qFormat/>
    <w:rsid w:val="009B3BCE"/>
    <w:rPr>
      <w:rFonts w:ascii="Arial Narrow" w:eastAsia="Times New Roman" w:hAnsi="Arial Narrow"/>
      <w:sz w:val="16"/>
      <w:szCs w:val="20"/>
      <w:lang w:val="x-none" w:eastAsia="x-none"/>
    </w:rPr>
  </w:style>
  <w:style w:type="character" w:customStyle="1" w:styleId="CardTagChar">
    <w:name w:val="Card Tag Char"/>
    <w:rsid w:val="009B3BCE"/>
    <w:rPr>
      <w:rFonts w:ascii="Arial Narrow" w:hAnsi="Arial Narrow"/>
      <w:b/>
      <w:sz w:val="24"/>
      <w:szCs w:val="24"/>
      <w:lang w:val="en-US" w:eastAsia="en-US" w:bidi="ar-SA"/>
    </w:rPr>
  </w:style>
  <w:style w:type="character" w:customStyle="1" w:styleId="CardtextChar3">
    <w:name w:val="Card text Char"/>
    <w:link w:val="Cardtext4"/>
    <w:rsid w:val="009B3BCE"/>
    <w:rPr>
      <w:rFonts w:ascii="Arial Narrow" w:hAnsi="Arial Narrow"/>
      <w:u w:val="single"/>
    </w:rPr>
  </w:style>
  <w:style w:type="paragraph" w:customStyle="1" w:styleId="UnderlineStyle">
    <w:name w:val="Underline Style"/>
    <w:basedOn w:val="Normal"/>
    <w:link w:val="UnderlineStyleChar"/>
    <w:qFormat/>
    <w:rsid w:val="009B3BCE"/>
    <w:rPr>
      <w:rFonts w:eastAsia="Times New Roman"/>
      <w:b/>
      <w:sz w:val="24"/>
      <w:u w:val="single"/>
    </w:rPr>
  </w:style>
  <w:style w:type="paragraph" w:customStyle="1" w:styleId="Normalization">
    <w:name w:val="Normalization"/>
    <w:basedOn w:val="Normal"/>
    <w:uiPriority w:val="99"/>
    <w:qFormat/>
    <w:rsid w:val="009B3BCE"/>
    <w:rPr>
      <w:rFonts w:eastAsia="Times New Roman"/>
      <w:sz w:val="18"/>
    </w:rPr>
  </w:style>
  <w:style w:type="paragraph" w:customStyle="1" w:styleId="BreifTitle">
    <w:name w:val="Breif Title"/>
    <w:basedOn w:val="Normal"/>
    <w:autoRedefine/>
    <w:uiPriority w:val="99"/>
    <w:qFormat/>
    <w:rsid w:val="009B3BCE"/>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uiPriority w:val="99"/>
    <w:qFormat/>
    <w:rsid w:val="009B3BCE"/>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character" w:customStyle="1" w:styleId="DebateCiteCharCharChar">
    <w:name w:val="Debate Cite Char Char Char"/>
    <w:rsid w:val="009B3BCE"/>
    <w:rPr>
      <w:b/>
      <w:sz w:val="32"/>
      <w:szCs w:val="32"/>
      <w:lang w:val="en-US" w:eastAsia="en-US" w:bidi="ar-SA"/>
    </w:rPr>
  </w:style>
  <w:style w:type="paragraph" w:styleId="BodyTextFirstIndent">
    <w:name w:val="Body Text First Indent"/>
    <w:basedOn w:val="BodyText"/>
    <w:link w:val="BodyTextFirstIndentChar"/>
    <w:rsid w:val="009B3BCE"/>
    <w:pPr>
      <w:ind w:firstLine="210"/>
    </w:pPr>
    <w:rPr>
      <w:rFonts w:eastAsia="Times New Roman"/>
      <w:sz w:val="24"/>
      <w:szCs w:val="24"/>
    </w:rPr>
  </w:style>
  <w:style w:type="character" w:customStyle="1" w:styleId="BodyTextFirstIndentChar">
    <w:name w:val="Body Text First Indent Char"/>
    <w:basedOn w:val="BodyTextChar"/>
    <w:link w:val="BodyTextFirstIndent"/>
    <w:rsid w:val="009B3BCE"/>
    <w:rPr>
      <w:rFonts w:ascii="Calibri" w:eastAsia="Times New Roman" w:hAnsi="Calibri"/>
      <w:sz w:val="24"/>
      <w:szCs w:val="24"/>
    </w:rPr>
  </w:style>
  <w:style w:type="character" w:customStyle="1" w:styleId="TagChar3">
    <w:name w:val="Tag Char3"/>
    <w:rsid w:val="009B3BCE"/>
    <w:rPr>
      <w:rFonts w:ascii="Palatino Linotype" w:hAnsi="Palatino Linotype"/>
      <w:b/>
      <w:sz w:val="24"/>
      <w:szCs w:val="24"/>
      <w:lang w:val="en-US" w:eastAsia="en-US" w:bidi="ar-SA"/>
    </w:rPr>
  </w:style>
  <w:style w:type="paragraph" w:customStyle="1" w:styleId="TagCite0">
    <w:name w:val="Tag/Cite"/>
    <w:basedOn w:val="Normal"/>
    <w:uiPriority w:val="99"/>
    <w:qFormat/>
    <w:rsid w:val="009B3BCE"/>
    <w:pPr>
      <w:widowControl w:val="0"/>
      <w:autoSpaceDE w:val="0"/>
      <w:autoSpaceDN w:val="0"/>
      <w:adjustRightInd w:val="0"/>
    </w:pPr>
    <w:rPr>
      <w:rFonts w:eastAsia="Times New Roman"/>
      <w:b/>
      <w:szCs w:val="20"/>
    </w:rPr>
  </w:style>
  <w:style w:type="paragraph" w:customStyle="1" w:styleId="DebateHeader">
    <w:name w:val="Debate Header"/>
    <w:basedOn w:val="TOC1"/>
    <w:autoRedefine/>
    <w:uiPriority w:val="99"/>
    <w:qFormat/>
    <w:rsid w:val="009B3BCE"/>
    <w:pPr>
      <w:jc w:val="center"/>
      <w:outlineLvl w:val="0"/>
    </w:pPr>
    <w:rPr>
      <w:b/>
      <w:kern w:val="0"/>
      <w:sz w:val="32"/>
      <w:szCs w:val="32"/>
      <w:u w:val="single"/>
    </w:rPr>
  </w:style>
  <w:style w:type="paragraph" w:customStyle="1" w:styleId="Tagandcite">
    <w:name w:val="Tag and cite"/>
    <w:basedOn w:val="Normal"/>
    <w:autoRedefine/>
    <w:uiPriority w:val="99"/>
    <w:qFormat/>
    <w:rsid w:val="009B3BCE"/>
    <w:rPr>
      <w:rFonts w:eastAsia="Times New Roman"/>
      <w:color w:val="333333"/>
    </w:rPr>
  </w:style>
  <w:style w:type="paragraph" w:customStyle="1" w:styleId="StyleTagandCiteFranklinGothicDemi">
    <w:name w:val="Style Tag and Cite + Franklin Gothic Demi"/>
    <w:basedOn w:val="Normal"/>
    <w:autoRedefine/>
    <w:uiPriority w:val="99"/>
    <w:qFormat/>
    <w:rsid w:val="009B3BCE"/>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9B3BCE"/>
  </w:style>
  <w:style w:type="character" w:customStyle="1" w:styleId="Style10ptBold">
    <w:name w:val="Style 10 pt Bold"/>
    <w:rsid w:val="009B3BCE"/>
    <w:rPr>
      <w:b/>
      <w:bCs/>
      <w:sz w:val="20"/>
    </w:rPr>
  </w:style>
  <w:style w:type="paragraph" w:styleId="Date">
    <w:name w:val="Date"/>
    <w:aliases w:val="date"/>
    <w:basedOn w:val="Normal"/>
    <w:next w:val="Normal"/>
    <w:link w:val="DateChar"/>
    <w:uiPriority w:val="99"/>
    <w:qFormat/>
    <w:rsid w:val="009B3BCE"/>
    <w:rPr>
      <w:rFonts w:eastAsia="Times New Roman"/>
      <w:sz w:val="24"/>
    </w:rPr>
  </w:style>
  <w:style w:type="character" w:customStyle="1" w:styleId="DateChar">
    <w:name w:val="Date Char"/>
    <w:aliases w:val="date Char"/>
    <w:basedOn w:val="DefaultParagraphFont"/>
    <w:link w:val="Date"/>
    <w:uiPriority w:val="99"/>
    <w:rsid w:val="009B3BCE"/>
    <w:rPr>
      <w:rFonts w:ascii="Calibri" w:eastAsia="Times New Roman" w:hAnsi="Calibri"/>
      <w:sz w:val="24"/>
    </w:rPr>
  </w:style>
  <w:style w:type="character" w:customStyle="1" w:styleId="text9">
    <w:name w:val="text9"/>
    <w:basedOn w:val="DefaultParagraphFont"/>
    <w:rsid w:val="009B3BCE"/>
  </w:style>
  <w:style w:type="character" w:customStyle="1" w:styleId="text21">
    <w:name w:val="text21"/>
    <w:basedOn w:val="DefaultParagraphFont"/>
    <w:rsid w:val="009B3BCE"/>
  </w:style>
  <w:style w:type="character" w:customStyle="1" w:styleId="text19">
    <w:name w:val="text19"/>
    <w:basedOn w:val="DefaultParagraphFont"/>
    <w:rsid w:val="009B3BCE"/>
  </w:style>
  <w:style w:type="paragraph" w:customStyle="1" w:styleId="CiteCard0">
    <w:name w:val="Cite/Card"/>
    <w:basedOn w:val="Normal"/>
    <w:uiPriority w:val="99"/>
    <w:qFormat/>
    <w:rsid w:val="009B3BCE"/>
    <w:pPr>
      <w:overflowPunct w:val="0"/>
      <w:autoSpaceDE w:val="0"/>
      <w:autoSpaceDN w:val="0"/>
      <w:adjustRightInd w:val="0"/>
      <w:textAlignment w:val="baseline"/>
    </w:pPr>
    <w:rPr>
      <w:rFonts w:ascii="Palatino Linotype" w:eastAsia="Times New Roman" w:hAnsi="Palatino Linotype"/>
      <w:color w:val="000000"/>
      <w:szCs w:val="20"/>
    </w:rPr>
  </w:style>
  <w:style w:type="character" w:customStyle="1" w:styleId="pmterms11">
    <w:name w:val="pmterms11"/>
    <w:rsid w:val="009B3BCE"/>
    <w:rPr>
      <w:b/>
      <w:bCs/>
      <w:i w:val="0"/>
      <w:iCs w:val="0"/>
      <w:color w:val="000000"/>
    </w:rPr>
  </w:style>
  <w:style w:type="paragraph" w:customStyle="1" w:styleId="tagCharCharCharCharCharCharChar">
    <w:name w:val="tag Char Char Char Char Char Char Char"/>
    <w:basedOn w:val="Normal"/>
    <w:uiPriority w:val="99"/>
    <w:qFormat/>
    <w:rsid w:val="009B3BCE"/>
    <w:rPr>
      <w:rFonts w:eastAsia="Times New Roman"/>
      <w:b/>
      <w:sz w:val="24"/>
      <w:szCs w:val="20"/>
    </w:rPr>
  </w:style>
  <w:style w:type="character" w:customStyle="1" w:styleId="term2">
    <w:name w:val="term2"/>
    <w:rsid w:val="009B3BCE"/>
    <w:rPr>
      <w:b/>
      <w:bCs/>
    </w:rPr>
  </w:style>
  <w:style w:type="paragraph" w:customStyle="1" w:styleId="title-bold-medium">
    <w:name w:val="title-bold-medium"/>
    <w:basedOn w:val="Normal"/>
    <w:uiPriority w:val="99"/>
    <w:qFormat/>
    <w:rsid w:val="009B3BCE"/>
    <w:pPr>
      <w:spacing w:before="100" w:beforeAutospacing="1" w:after="100" w:afterAutospacing="1"/>
    </w:pPr>
    <w:rPr>
      <w:rFonts w:eastAsia="Arial Unicode MS"/>
      <w:b/>
      <w:bCs/>
      <w:color w:val="000000"/>
      <w:szCs w:val="20"/>
    </w:rPr>
  </w:style>
  <w:style w:type="character" w:customStyle="1" w:styleId="pmterms12">
    <w:name w:val="pmterms12"/>
    <w:rsid w:val="009B3BCE"/>
    <w:rPr>
      <w:b/>
      <w:bCs/>
      <w:i w:val="0"/>
      <w:iCs w:val="0"/>
      <w:color w:val="000000"/>
    </w:rPr>
  </w:style>
  <w:style w:type="paragraph" w:customStyle="1" w:styleId="lact">
    <w:name w:val="lact"/>
    <w:basedOn w:val="Normal"/>
    <w:uiPriority w:val="99"/>
    <w:qFormat/>
    <w:rsid w:val="009B3BCE"/>
    <w:pPr>
      <w:spacing w:before="100" w:beforeAutospacing="1" w:after="100" w:afterAutospacing="1"/>
    </w:pPr>
    <w:rPr>
      <w:rFonts w:eastAsia="Arial Unicode MS"/>
      <w:b/>
      <w:bCs/>
      <w:color w:val="000000"/>
      <w:szCs w:val="20"/>
    </w:rPr>
  </w:style>
  <w:style w:type="paragraph" w:styleId="BlockText">
    <w:name w:val="Block Text"/>
    <w:basedOn w:val="Normal"/>
    <w:rsid w:val="009B3BCE"/>
    <w:pPr>
      <w:ind w:left="229" w:right="229"/>
    </w:pPr>
    <w:rPr>
      <w:rFonts w:ascii="Verdana" w:eastAsia="Times New Roman" w:hAnsi="Verdana"/>
      <w:sz w:val="16"/>
      <w:szCs w:val="20"/>
    </w:rPr>
  </w:style>
  <w:style w:type="paragraph" w:customStyle="1" w:styleId="CardTag">
    <w:name w:val="Card Tag"/>
    <w:basedOn w:val="Normal"/>
    <w:autoRedefine/>
    <w:uiPriority w:val="99"/>
    <w:qFormat/>
    <w:rsid w:val="009B3BCE"/>
    <w:rPr>
      <w:rFonts w:eastAsia="Times New Roman"/>
      <w:b/>
      <w:sz w:val="24"/>
    </w:rPr>
  </w:style>
  <w:style w:type="paragraph" w:styleId="NormalIndent">
    <w:name w:val="Normal Indent"/>
    <w:basedOn w:val="Normal"/>
    <w:rsid w:val="009B3BCE"/>
    <w:pPr>
      <w:ind w:left="720"/>
    </w:pPr>
    <w:rPr>
      <w:rFonts w:eastAsia="Times New Roman"/>
      <w:szCs w:val="20"/>
    </w:rPr>
  </w:style>
  <w:style w:type="character" w:customStyle="1" w:styleId="ToReadChar">
    <w:name w:val="To Read Char"/>
    <w:rsid w:val="009B3BCE"/>
    <w:rPr>
      <w:rFonts w:ascii="Verdana" w:hAnsi="Verdana"/>
      <w:b/>
      <w:szCs w:val="24"/>
      <w:u w:val="single"/>
      <w:lang w:val="en-US" w:eastAsia="en-US" w:bidi="ar-SA"/>
    </w:rPr>
  </w:style>
  <w:style w:type="character" w:customStyle="1" w:styleId="ToReadCharChar">
    <w:name w:val="To Read Char Char"/>
    <w:rsid w:val="009B3BCE"/>
    <w:rPr>
      <w:rFonts w:ascii="Verdana" w:hAnsi="Verdana"/>
      <w:b/>
      <w:szCs w:val="24"/>
      <w:u w:val="single"/>
      <w:lang w:val="en-US" w:eastAsia="en-US" w:bidi="ar-SA"/>
    </w:rPr>
  </w:style>
  <w:style w:type="paragraph" w:customStyle="1" w:styleId="BLOCKTITLE0">
    <w:name w:val="BLOCK TITLE"/>
    <w:basedOn w:val="Heading1"/>
    <w:uiPriority w:val="99"/>
    <w:qFormat/>
    <w:rsid w:val="009B3BCE"/>
    <w:pPr>
      <w:keepLines w:val="0"/>
      <w:pageBreakBefore w:val="0"/>
      <w:pBdr>
        <w:top w:val="none" w:sz="0" w:space="0" w:color="auto"/>
        <w:left w:val="none" w:sz="0" w:space="0" w:color="auto"/>
        <w:bottom w:val="none" w:sz="0" w:space="0" w:color="auto"/>
        <w:right w:val="none" w:sz="0" w:space="0" w:color="auto"/>
      </w:pBdr>
      <w:suppressAutoHyphens/>
    </w:pPr>
    <w:rPr>
      <w:rFonts w:ascii="Sylfaen" w:eastAsia="Times New Roman" w:hAnsi="Sylfaen" w:cs="Times New Roman"/>
      <w:caps/>
      <w:kern w:val="32"/>
      <w:sz w:val="32"/>
    </w:rPr>
  </w:style>
  <w:style w:type="character" w:customStyle="1" w:styleId="BoldandUnderlineChar1Char2Char">
    <w:name w:val="Bold and Underline Char1 Char2 Char"/>
    <w:rsid w:val="009B3BCE"/>
    <w:rPr>
      <w:b/>
      <w:szCs w:val="24"/>
      <w:u w:val="single"/>
      <w:lang w:val="en-US" w:eastAsia="en-US" w:bidi="ar-SA"/>
    </w:rPr>
  </w:style>
  <w:style w:type="paragraph" w:styleId="EnvelopeReturn">
    <w:name w:val="envelope return"/>
    <w:basedOn w:val="Normal"/>
    <w:rsid w:val="009B3BCE"/>
    <w:rPr>
      <w:rFonts w:eastAsia="Times New Roman"/>
      <w:sz w:val="24"/>
      <w:szCs w:val="20"/>
    </w:rPr>
  </w:style>
  <w:style w:type="paragraph" w:styleId="EnvelopeAddress">
    <w:name w:val="envelope address"/>
    <w:basedOn w:val="Normal"/>
    <w:rsid w:val="009B3BCE"/>
    <w:pPr>
      <w:framePr w:w="7920" w:h="1980" w:hRule="exact" w:hSpace="180" w:wrap="auto" w:hAnchor="page" w:xAlign="center" w:yAlign="bottom"/>
      <w:ind w:left="2880"/>
    </w:pPr>
    <w:rPr>
      <w:rFonts w:eastAsia="Times New Roman"/>
      <w:sz w:val="28"/>
    </w:rPr>
  </w:style>
  <w:style w:type="character" w:customStyle="1" w:styleId="title1">
    <w:name w:val="title1"/>
    <w:basedOn w:val="DefaultParagraphFont"/>
    <w:rsid w:val="009B3BCE"/>
  </w:style>
  <w:style w:type="character" w:customStyle="1" w:styleId="bio">
    <w:name w:val="bio"/>
    <w:basedOn w:val="DefaultParagraphFont"/>
    <w:rsid w:val="009B3BCE"/>
  </w:style>
  <w:style w:type="character" w:customStyle="1" w:styleId="storytextstyle">
    <w:name w:val="storytextstyle"/>
    <w:basedOn w:val="DefaultParagraphFont"/>
    <w:rsid w:val="009B3BCE"/>
  </w:style>
  <w:style w:type="character" w:customStyle="1" w:styleId="cardunderlinedCharChar">
    <w:name w:val="card underlined Char Char"/>
    <w:rsid w:val="009B3BCE"/>
    <w:rPr>
      <w:rFonts w:ascii="Arial" w:hAnsi="Arial"/>
      <w:sz w:val="22"/>
      <w:szCs w:val="24"/>
      <w:u w:val="single"/>
      <w:lang w:val="en-US" w:eastAsia="en-US" w:bidi="ar-SA"/>
    </w:rPr>
  </w:style>
  <w:style w:type="character" w:customStyle="1" w:styleId="Style2Char0">
    <w:name w:val="Style2 Char"/>
    <w:rsid w:val="009B3BCE"/>
    <w:rPr>
      <w:rFonts w:ascii="Book Antiqua" w:hAnsi="Book Antiqua"/>
      <w:u w:val="thick"/>
      <w:lang w:val="en-US" w:eastAsia="en-US" w:bidi="ar-SA"/>
    </w:rPr>
  </w:style>
  <w:style w:type="character" w:customStyle="1" w:styleId="Style2Char1">
    <w:name w:val="Style2 Char1"/>
    <w:rsid w:val="009B3BCE"/>
    <w:rPr>
      <w:rFonts w:ascii="Book Antiqua" w:hAnsi="Book Antiqua"/>
      <w:szCs w:val="24"/>
      <w:u w:val="thick"/>
      <w:lang w:val="en-US" w:eastAsia="en-US" w:bidi="ar-SA"/>
    </w:rPr>
  </w:style>
  <w:style w:type="character" w:customStyle="1" w:styleId="articlehead21">
    <w:name w:val="articlehead21"/>
    <w:rsid w:val="009B3BCE"/>
    <w:rPr>
      <w:rFonts w:ascii="Arial" w:hAnsi="Arial" w:cs="Arial" w:hint="default"/>
      <w:b/>
      <w:bCs/>
      <w:color w:val="660000"/>
      <w:sz w:val="20"/>
      <w:szCs w:val="20"/>
    </w:rPr>
  </w:style>
  <w:style w:type="paragraph" w:customStyle="1" w:styleId="shellscontentions">
    <w:name w:val="shells/contentions"/>
    <w:basedOn w:val="TagCite0"/>
    <w:uiPriority w:val="99"/>
    <w:qFormat/>
    <w:rsid w:val="009B3BCE"/>
  </w:style>
  <w:style w:type="character" w:customStyle="1" w:styleId="BoldandUnderlineChar2Char1">
    <w:name w:val="Bold and Underline Char2 Char1"/>
    <w:rsid w:val="009B3BCE"/>
    <w:rPr>
      <w:b/>
      <w:szCs w:val="24"/>
      <w:u w:val="single"/>
      <w:lang w:val="en-US" w:eastAsia="en-US" w:bidi="ar-SA"/>
    </w:rPr>
  </w:style>
  <w:style w:type="character" w:customStyle="1" w:styleId="TagCiteChar1">
    <w:name w:val="Tag/Cite Char1"/>
    <w:rsid w:val="009B3BCE"/>
    <w:rPr>
      <w:b/>
      <w:lang w:val="en-US" w:eastAsia="en-US" w:bidi="ar-SA"/>
    </w:rPr>
  </w:style>
  <w:style w:type="character" w:customStyle="1" w:styleId="goohl2">
    <w:name w:val="goohl2"/>
    <w:basedOn w:val="DefaultParagraphFont"/>
    <w:rsid w:val="009B3BCE"/>
  </w:style>
  <w:style w:type="character" w:customStyle="1" w:styleId="Normal10">
    <w:name w:val="Normal1"/>
    <w:basedOn w:val="DefaultParagraphFont"/>
    <w:rsid w:val="009B3BCE"/>
  </w:style>
  <w:style w:type="paragraph" w:customStyle="1" w:styleId="BriefTitle1">
    <w:name w:val="Brief Title 1"/>
    <w:basedOn w:val="Normal"/>
    <w:uiPriority w:val="99"/>
    <w:qFormat/>
    <w:rsid w:val="009B3BCE"/>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9B3BCE"/>
    <w:pPr>
      <w:widowControl w:val="0"/>
      <w:autoSpaceDE w:val="0"/>
      <w:autoSpaceDN w:val="0"/>
      <w:adjustRightInd w:val="0"/>
    </w:pPr>
    <w:rPr>
      <w:rFonts w:eastAsia="Times New Roman"/>
      <w:b/>
      <w:szCs w:val="20"/>
    </w:rPr>
  </w:style>
  <w:style w:type="character" w:customStyle="1" w:styleId="CardCharChar">
    <w:name w:val="Card Char Char"/>
    <w:rsid w:val="009B3BCE"/>
    <w:rPr>
      <w:lang w:val="en-US" w:eastAsia="en-US" w:bidi="ar-SA"/>
    </w:rPr>
  </w:style>
  <w:style w:type="character" w:customStyle="1" w:styleId="BriefTitle1Char">
    <w:name w:val="Brief Title 1 Char"/>
    <w:rsid w:val="009B3BCE"/>
    <w:rPr>
      <w:b/>
      <w:u w:val="single"/>
      <w:lang w:val="en-US" w:eastAsia="en-US" w:bidi="ar-SA"/>
    </w:rPr>
  </w:style>
  <w:style w:type="character" w:customStyle="1" w:styleId="TagCiteCharChar">
    <w:name w:val="Tag/Cite Char Char"/>
    <w:rsid w:val="009B3BCE"/>
    <w:rPr>
      <w:b/>
      <w:lang w:val="en-US" w:eastAsia="en-US" w:bidi="ar-SA"/>
    </w:rPr>
  </w:style>
  <w:style w:type="paragraph" w:customStyle="1" w:styleId="ShellTitles">
    <w:name w:val="ShellTitles"/>
    <w:basedOn w:val="Normal"/>
    <w:uiPriority w:val="99"/>
    <w:qFormat/>
    <w:rsid w:val="009B3BCE"/>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9B3BCE"/>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9B3BCE"/>
    <w:pPr>
      <w:spacing w:before="100" w:beforeAutospacing="1" w:after="100" w:afterAutospacing="1"/>
    </w:pPr>
    <w:rPr>
      <w:rFonts w:eastAsia="Times New Roman"/>
    </w:rPr>
  </w:style>
  <w:style w:type="character" w:customStyle="1" w:styleId="btx">
    <w:name w:val="btx"/>
    <w:basedOn w:val="DefaultParagraphFont"/>
    <w:rsid w:val="009B3BCE"/>
  </w:style>
  <w:style w:type="character" w:customStyle="1" w:styleId="CardChar1">
    <w:name w:val="Card Char1"/>
    <w:rsid w:val="009B3BCE"/>
    <w:rPr>
      <w:lang w:val="en-US" w:eastAsia="en-US" w:bidi="ar-SA"/>
    </w:rPr>
  </w:style>
  <w:style w:type="character" w:customStyle="1" w:styleId="prodgeneral1">
    <w:name w:val="prodgeneral1"/>
    <w:rsid w:val="009B3BCE"/>
    <w:rPr>
      <w:rFonts w:ascii="Verdana" w:hAnsi="Verdana" w:hint="default"/>
      <w:b w:val="0"/>
      <w:bCs w:val="0"/>
      <w:caps w:val="0"/>
      <w:color w:val="000000"/>
      <w:spacing w:val="0"/>
      <w:sz w:val="16"/>
      <w:szCs w:val="16"/>
    </w:rPr>
  </w:style>
  <w:style w:type="character" w:customStyle="1" w:styleId="summary1">
    <w:name w:val="summary1"/>
    <w:rsid w:val="009B3BCE"/>
    <w:rPr>
      <w:rFonts w:ascii="Arial" w:hAnsi="Arial" w:cs="Arial" w:hint="default"/>
      <w:sz w:val="18"/>
      <w:szCs w:val="18"/>
    </w:rPr>
  </w:style>
  <w:style w:type="paragraph" w:customStyle="1" w:styleId="ToRead">
    <w:name w:val="To Read"/>
    <w:basedOn w:val="Normal"/>
    <w:uiPriority w:val="99"/>
    <w:qFormat/>
    <w:rsid w:val="009B3BCE"/>
    <w:pPr>
      <w:ind w:left="720"/>
    </w:pPr>
    <w:rPr>
      <w:rFonts w:ascii="Verdana" w:eastAsia="Times New Roman" w:hAnsi="Verdana"/>
      <w:b/>
      <w:u w:val="single"/>
    </w:rPr>
  </w:style>
  <w:style w:type="character" w:customStyle="1" w:styleId="text3">
    <w:name w:val="text3"/>
    <w:basedOn w:val="DefaultParagraphFont"/>
    <w:rsid w:val="009B3BCE"/>
  </w:style>
  <w:style w:type="paragraph" w:customStyle="1" w:styleId="Style1">
    <w:name w:val="Style 1"/>
    <w:basedOn w:val="Normal"/>
    <w:uiPriority w:val="99"/>
    <w:qFormat/>
    <w:rsid w:val="009B3BCE"/>
    <w:pPr>
      <w:widowControl w:val="0"/>
      <w:ind w:firstLine="216"/>
    </w:pPr>
    <w:rPr>
      <w:rFonts w:eastAsia="Times New Roman"/>
      <w:noProof/>
      <w:color w:val="000000"/>
      <w:szCs w:val="20"/>
    </w:rPr>
  </w:style>
  <w:style w:type="paragraph" w:customStyle="1" w:styleId="Style40">
    <w:name w:val="Style 4"/>
    <w:basedOn w:val="Normal"/>
    <w:uiPriority w:val="99"/>
    <w:qFormat/>
    <w:rsid w:val="009B3BCE"/>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9B3BCE"/>
    <w:pPr>
      <w:overflowPunct w:val="0"/>
      <w:autoSpaceDE w:val="0"/>
      <w:autoSpaceDN w:val="0"/>
      <w:adjustRightInd w:val="0"/>
      <w:ind w:left="560" w:hanging="567"/>
      <w:textAlignment w:val="baseline"/>
    </w:pPr>
    <w:rPr>
      <w:rFonts w:eastAsia="Times New Roman"/>
      <w:color w:val="000000"/>
      <w:sz w:val="24"/>
      <w:szCs w:val="20"/>
    </w:rPr>
  </w:style>
  <w:style w:type="paragraph" w:customStyle="1" w:styleId="listlevel2">
    <w:name w:val="list level 2"/>
    <w:basedOn w:val="Normal"/>
    <w:uiPriority w:val="99"/>
    <w:qFormat/>
    <w:rsid w:val="009B3BCE"/>
    <w:pPr>
      <w:overflowPunct w:val="0"/>
      <w:autoSpaceDE w:val="0"/>
      <w:autoSpaceDN w:val="0"/>
      <w:adjustRightInd w:val="0"/>
      <w:ind w:left="1120" w:hanging="560"/>
      <w:textAlignment w:val="baseline"/>
    </w:pPr>
    <w:rPr>
      <w:rFonts w:eastAsia="Times New Roman"/>
      <w:color w:val="000000"/>
      <w:sz w:val="24"/>
      <w:szCs w:val="20"/>
    </w:rPr>
  </w:style>
  <w:style w:type="paragraph" w:customStyle="1" w:styleId="listlevel3">
    <w:name w:val="list level 3"/>
    <w:basedOn w:val="listlevel2"/>
    <w:uiPriority w:val="99"/>
    <w:qFormat/>
    <w:rsid w:val="009B3BCE"/>
  </w:style>
  <w:style w:type="paragraph" w:customStyle="1" w:styleId="PageNumber1">
    <w:name w:val="Page Number1"/>
    <w:basedOn w:val="Normal"/>
    <w:next w:val="Normal"/>
    <w:uiPriority w:val="99"/>
    <w:qFormat/>
    <w:rsid w:val="009B3BCE"/>
    <w:rPr>
      <w:rFonts w:eastAsia="Times New Roman"/>
    </w:rPr>
  </w:style>
  <w:style w:type="paragraph" w:customStyle="1" w:styleId="Cite1">
    <w:name w:val="Cite1"/>
    <w:uiPriority w:val="99"/>
    <w:qFormat/>
    <w:rsid w:val="009B3BCE"/>
    <w:pPr>
      <w:spacing w:after="0" w:line="240" w:lineRule="auto"/>
    </w:pPr>
    <w:rPr>
      <w:rFonts w:ascii="Palatino Linotype" w:eastAsia="Times New Roman" w:hAnsi="Palatino Linotype" w:cs="Times New Roman"/>
      <w:bCs/>
      <w:sz w:val="20"/>
      <w:szCs w:val="20"/>
      <w:lang w:val="en-AU"/>
    </w:rPr>
  </w:style>
  <w:style w:type="paragraph" w:customStyle="1" w:styleId="Card1">
    <w:name w:val="Card1"/>
    <w:uiPriority w:val="99"/>
    <w:qFormat/>
    <w:rsid w:val="009B3BCE"/>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0">
    <w:name w:val="Cite2"/>
    <w:uiPriority w:val="99"/>
    <w:qFormat/>
    <w:rsid w:val="009B3BCE"/>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9B3BCE"/>
    <w:pPr>
      <w:ind w:left="288" w:right="288"/>
    </w:pPr>
    <w:rPr>
      <w:rFonts w:eastAsia="Times New Roman"/>
    </w:rPr>
  </w:style>
  <w:style w:type="paragraph" w:customStyle="1" w:styleId="cite21">
    <w:name w:val="cite2"/>
    <w:uiPriority w:val="99"/>
    <w:qFormat/>
    <w:rsid w:val="009B3BCE"/>
    <w:pPr>
      <w:spacing w:after="0" w:line="240" w:lineRule="auto"/>
    </w:pPr>
    <w:rPr>
      <w:rFonts w:ascii="Times New Roman" w:eastAsia="Times New Roman" w:hAnsi="Times New Roman" w:cs="Times New Roman"/>
      <w:color w:val="000000"/>
      <w:sz w:val="20"/>
      <w:szCs w:val="24"/>
    </w:rPr>
  </w:style>
  <w:style w:type="character" w:customStyle="1" w:styleId="underline1">
    <w:name w:val="underline1"/>
    <w:rsid w:val="009B3BCE"/>
    <w:rPr>
      <w:rFonts w:ascii="Times New Roman" w:hAnsi="Times New Roman"/>
      <w:sz w:val="20"/>
      <w:u w:val="single"/>
      <w:lang w:eastAsia="en-US"/>
    </w:rPr>
  </w:style>
  <w:style w:type="paragraph" w:customStyle="1" w:styleId="articletext">
    <w:name w:val="articletext"/>
    <w:basedOn w:val="Normal"/>
    <w:uiPriority w:val="99"/>
    <w:qFormat/>
    <w:rsid w:val="009B3BCE"/>
    <w:pPr>
      <w:spacing w:before="100" w:beforeAutospacing="1" w:after="100" w:afterAutospacing="1"/>
    </w:pPr>
    <w:rPr>
      <w:rFonts w:ascii="Verdana" w:eastAsia="Times New Roman" w:hAnsi="Verdana"/>
      <w:color w:val="2A2A2A"/>
      <w:sz w:val="21"/>
      <w:szCs w:val="21"/>
    </w:rPr>
  </w:style>
  <w:style w:type="character" w:customStyle="1" w:styleId="CardTextUnderlinedChar">
    <w:name w:val="Card Text Underlined Char"/>
    <w:rsid w:val="009B3BCE"/>
    <w:rPr>
      <w:rFonts w:ascii="Arial Narrow" w:hAnsi="Arial Narrow"/>
      <w:sz w:val="24"/>
      <w:szCs w:val="24"/>
      <w:u w:val="single"/>
      <w:lang w:val="en-US" w:eastAsia="en-US" w:bidi="ar-SA"/>
    </w:rPr>
  </w:style>
  <w:style w:type="character" w:customStyle="1" w:styleId="cardtextsmallChar">
    <w:name w:val="card text small Char"/>
    <w:rsid w:val="009B3BCE"/>
    <w:rPr>
      <w:rFonts w:ascii="Arial Narrow" w:hAnsi="Arial Narrow"/>
      <w:sz w:val="16"/>
      <w:szCs w:val="24"/>
      <w:lang w:val="en-US" w:eastAsia="en-US" w:bidi="ar-SA"/>
    </w:rPr>
  </w:style>
  <w:style w:type="paragraph" w:customStyle="1" w:styleId="cardtextsmall">
    <w:name w:val="card text small"/>
    <w:basedOn w:val="Normal"/>
    <w:uiPriority w:val="99"/>
    <w:qFormat/>
    <w:rsid w:val="009B3BCE"/>
    <w:rPr>
      <w:rFonts w:eastAsia="Times New Roman"/>
      <w:sz w:val="16"/>
    </w:rPr>
  </w:style>
  <w:style w:type="paragraph" w:customStyle="1" w:styleId="CaseListNormal">
    <w:name w:val="Case List Normal"/>
    <w:basedOn w:val="Normal"/>
    <w:uiPriority w:val="99"/>
    <w:qFormat/>
    <w:rsid w:val="009B3BCE"/>
    <w:rPr>
      <w:rFonts w:ascii="Times" w:eastAsia="Times New Roman" w:hAnsi="Times"/>
      <w:szCs w:val="26"/>
    </w:rPr>
  </w:style>
  <w:style w:type="paragraph" w:customStyle="1" w:styleId="Body">
    <w:name w:val="Body"/>
    <w:basedOn w:val="Normal"/>
    <w:uiPriority w:val="99"/>
    <w:qFormat/>
    <w:rsid w:val="009B3BCE"/>
    <w:pPr>
      <w:outlineLvl w:val="3"/>
    </w:pPr>
    <w:rPr>
      <w:rFonts w:eastAsia="Times New Roman"/>
      <w:szCs w:val="20"/>
    </w:rPr>
  </w:style>
  <w:style w:type="paragraph" w:customStyle="1" w:styleId="3text">
    <w:name w:val="3text"/>
    <w:basedOn w:val="Normal"/>
    <w:uiPriority w:val="99"/>
    <w:qFormat/>
    <w:rsid w:val="009B3BCE"/>
    <w:pPr>
      <w:spacing w:before="100" w:beforeAutospacing="1" w:after="100" w:afterAutospacing="1"/>
    </w:pPr>
    <w:rPr>
      <w:rFonts w:eastAsia="Times New Roman"/>
      <w:sz w:val="24"/>
    </w:rPr>
  </w:style>
  <w:style w:type="character" w:customStyle="1" w:styleId="countrytitle1">
    <w:name w:val="countrytitle1"/>
    <w:rsid w:val="009B3BCE"/>
    <w:rPr>
      <w:rFonts w:ascii="Verdana" w:hAnsi="Verdana" w:hint="default"/>
      <w:b/>
      <w:bCs/>
      <w:color w:val="293643"/>
      <w:sz w:val="24"/>
      <w:szCs w:val="24"/>
    </w:rPr>
  </w:style>
  <w:style w:type="character" w:customStyle="1" w:styleId="storyheader1">
    <w:name w:val="storyheader1"/>
    <w:rsid w:val="009B3BCE"/>
    <w:rPr>
      <w:rFonts w:ascii="Verdana" w:hAnsi="Verdana" w:hint="default"/>
      <w:b/>
      <w:bCs/>
      <w:color w:val="000000"/>
      <w:sz w:val="21"/>
      <w:szCs w:val="21"/>
    </w:rPr>
  </w:style>
  <w:style w:type="paragraph" w:customStyle="1" w:styleId="TimesNewRoman12">
    <w:name w:val="TimesNewRoman12"/>
    <w:uiPriority w:val="99"/>
    <w:qFormat/>
    <w:rsid w:val="009B3BCE"/>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9B3BCE"/>
    <w:pPr>
      <w:spacing w:before="100" w:beforeAutospacing="1" w:after="100" w:afterAutospacing="1"/>
    </w:pPr>
    <w:rPr>
      <w:rFonts w:eastAsia="Times New Roman"/>
      <w:sz w:val="24"/>
    </w:rPr>
  </w:style>
  <w:style w:type="character" w:customStyle="1" w:styleId="cardunderlinedChar0">
    <w:name w:val="card underlined Char"/>
    <w:rsid w:val="009B3BCE"/>
    <w:rPr>
      <w:rFonts w:ascii="Arial" w:hAnsi="Arial"/>
      <w:sz w:val="22"/>
      <w:szCs w:val="24"/>
      <w:u w:val="single"/>
      <w:lang w:val="en-US" w:eastAsia="en-US" w:bidi="ar-SA"/>
    </w:rPr>
  </w:style>
  <w:style w:type="paragraph" w:customStyle="1" w:styleId="medium-normal">
    <w:name w:val="medium-normal"/>
    <w:basedOn w:val="Normal"/>
    <w:uiPriority w:val="99"/>
    <w:qFormat/>
    <w:rsid w:val="009B3BCE"/>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9B3BCE"/>
    <w:rPr>
      <w:rFonts w:eastAsia="Times New Roman"/>
      <w:color w:val="000000"/>
      <w:sz w:val="18"/>
    </w:rPr>
  </w:style>
  <w:style w:type="paragraph" w:customStyle="1" w:styleId="text1">
    <w:name w:val="text1"/>
    <w:basedOn w:val="Normal"/>
    <w:autoRedefine/>
    <w:uiPriority w:val="99"/>
    <w:qFormat/>
    <w:rsid w:val="009B3BCE"/>
    <w:rPr>
      <w:rFonts w:eastAsia="Times New Roman"/>
      <w:szCs w:val="20"/>
    </w:rPr>
  </w:style>
  <w:style w:type="character" w:customStyle="1" w:styleId="article1">
    <w:name w:val="article1"/>
    <w:rsid w:val="009B3BCE"/>
    <w:rPr>
      <w:rFonts w:ascii="Verdana" w:hAnsi="Verdana" w:hint="default"/>
      <w:color w:val="333333"/>
      <w:sz w:val="16"/>
      <w:szCs w:val="16"/>
    </w:rPr>
  </w:style>
  <w:style w:type="paragraph" w:customStyle="1" w:styleId="RepeatBlockHeading">
    <w:name w:val="Repeat Block Heading"/>
    <w:basedOn w:val="Normal"/>
    <w:autoRedefine/>
    <w:uiPriority w:val="99"/>
    <w:qFormat/>
    <w:rsid w:val="009B3BCE"/>
    <w:pPr>
      <w:jc w:val="center"/>
    </w:pPr>
    <w:rPr>
      <w:rFonts w:eastAsia="Times New Roman"/>
      <w:b/>
      <w:smallCaps/>
      <w:color w:val="000000"/>
      <w:sz w:val="24"/>
      <w:u w:val="thick"/>
    </w:rPr>
  </w:style>
  <w:style w:type="character" w:customStyle="1" w:styleId="Hyperlink6">
    <w:name w:val="Hyperlink6"/>
    <w:rsid w:val="009B3BCE"/>
    <w:rPr>
      <w:color w:val="3300CC"/>
      <w:u w:val="single"/>
    </w:rPr>
  </w:style>
  <w:style w:type="paragraph" w:customStyle="1" w:styleId="story-headline">
    <w:name w:val="story-headline"/>
    <w:basedOn w:val="Normal"/>
    <w:uiPriority w:val="99"/>
    <w:qFormat/>
    <w:rsid w:val="009B3BCE"/>
    <w:pPr>
      <w:spacing w:before="72" w:after="72"/>
    </w:pPr>
    <w:rPr>
      <w:rFonts w:eastAsia="Times New Roman"/>
      <w:b/>
      <w:bCs/>
      <w:sz w:val="26"/>
      <w:szCs w:val="26"/>
    </w:rPr>
  </w:style>
  <w:style w:type="paragraph" w:customStyle="1" w:styleId="story-body">
    <w:name w:val="story-body"/>
    <w:basedOn w:val="Normal"/>
    <w:uiPriority w:val="99"/>
    <w:qFormat/>
    <w:rsid w:val="009B3BCE"/>
    <w:pPr>
      <w:spacing w:before="100" w:beforeAutospacing="1" w:after="100" w:afterAutospacing="1"/>
    </w:pPr>
    <w:rPr>
      <w:rFonts w:eastAsia="Times New Roman"/>
    </w:rPr>
  </w:style>
  <w:style w:type="character" w:customStyle="1" w:styleId="story-posted-date1">
    <w:name w:val="story-posted-date1"/>
    <w:rsid w:val="009B3BCE"/>
    <w:rPr>
      <w:rFonts w:ascii="Arial" w:hAnsi="Arial" w:cs="Arial" w:hint="default"/>
      <w:b w:val="0"/>
      <w:bCs w:val="0"/>
      <w:sz w:val="19"/>
      <w:szCs w:val="19"/>
    </w:rPr>
  </w:style>
  <w:style w:type="paragraph" w:customStyle="1" w:styleId="story-dateline">
    <w:name w:val="story-dateline"/>
    <w:basedOn w:val="Normal"/>
    <w:uiPriority w:val="99"/>
    <w:qFormat/>
    <w:rsid w:val="009B3BCE"/>
    <w:rPr>
      <w:rFonts w:eastAsia="Times New Roman"/>
      <w:b/>
      <w:bCs/>
    </w:rPr>
  </w:style>
  <w:style w:type="paragraph" w:customStyle="1" w:styleId="TextofCards">
    <w:name w:val="Text of Cards"/>
    <w:basedOn w:val="Normal"/>
    <w:uiPriority w:val="99"/>
    <w:qFormat/>
    <w:rsid w:val="009B3BCE"/>
    <w:rPr>
      <w:rFonts w:eastAsia="Times New Roman"/>
      <w:color w:val="000000"/>
      <w:spacing w:val="6"/>
      <w:szCs w:val="23"/>
    </w:rPr>
  </w:style>
  <w:style w:type="paragraph" w:customStyle="1" w:styleId="Corpotesto">
    <w:name w:val="Corpo testo"/>
    <w:basedOn w:val="Normal"/>
    <w:uiPriority w:val="99"/>
    <w:qFormat/>
    <w:rsid w:val="009B3BCE"/>
    <w:pPr>
      <w:widowControl w:val="0"/>
      <w:adjustRightInd w:val="0"/>
      <w:spacing w:after="283"/>
    </w:pPr>
    <w:rPr>
      <w:rFonts w:ascii="Times" w:eastAsia="Times New Roman" w:hAnsi="Times"/>
    </w:rPr>
  </w:style>
  <w:style w:type="character" w:customStyle="1" w:styleId="Heading2CharCharCharCharCharCharCharCharCharCharCharCharCharChar">
    <w:name w:val="Heading 2 Char Char Char Char Char Char Char Char Char Char Char Char Char Char"/>
    <w:rsid w:val="009B3BCE"/>
    <w:rPr>
      <w:rFonts w:eastAsia="SimSun" w:cs="Arial"/>
      <w:b/>
      <w:bCs/>
      <w:iCs/>
      <w:sz w:val="24"/>
      <w:szCs w:val="28"/>
      <w:lang w:val="en-US" w:eastAsia="zh-CN" w:bidi="ar-SA"/>
    </w:rPr>
  </w:style>
  <w:style w:type="paragraph" w:customStyle="1" w:styleId="PageHeading">
    <w:name w:val="Page Heading"/>
    <w:basedOn w:val="Heading2"/>
    <w:uiPriority w:val="99"/>
    <w:qFormat/>
    <w:rsid w:val="009B3BCE"/>
    <w:pPr>
      <w:keepLines w:val="0"/>
      <w:pageBreakBefore w:val="0"/>
      <w:widowControl w:val="0"/>
      <w:suppressAutoHyphens/>
      <w:jc w:val="left"/>
    </w:pPr>
    <w:rPr>
      <w:rFonts w:eastAsia="Times New Roman" w:cs="Arial"/>
      <w:bCs/>
      <w:sz w:val="32"/>
      <w:szCs w:val="16"/>
      <w:u w:val="none"/>
    </w:rPr>
  </w:style>
  <w:style w:type="character" w:customStyle="1" w:styleId="postbody">
    <w:name w:val="postbody"/>
    <w:basedOn w:val="DefaultParagraphFont"/>
    <w:rsid w:val="009B3BCE"/>
  </w:style>
  <w:style w:type="paragraph" w:customStyle="1" w:styleId="tagCharChar1Char">
    <w:name w:val="tag Char Char1 Char"/>
    <w:uiPriority w:val="99"/>
    <w:qFormat/>
    <w:rsid w:val="009B3BCE"/>
    <w:rPr>
      <w:rFonts w:eastAsia="Times New Roman"/>
      <w:b/>
      <w:bCs/>
      <w:sz w:val="24"/>
      <w:szCs w:val="24"/>
    </w:rPr>
  </w:style>
  <w:style w:type="character" w:customStyle="1" w:styleId="textmedium">
    <w:name w:val="textmedium"/>
    <w:basedOn w:val="DefaultParagraphFont"/>
    <w:rsid w:val="009B3BCE"/>
  </w:style>
  <w:style w:type="character" w:customStyle="1" w:styleId="citation1">
    <w:name w:val="citation1"/>
    <w:rsid w:val="009B3BCE"/>
    <w:rPr>
      <w:rFonts w:ascii="Verdana" w:hAnsi="Verdana" w:hint="default"/>
      <w:sz w:val="17"/>
      <w:szCs w:val="17"/>
    </w:rPr>
  </w:style>
  <w:style w:type="character" w:customStyle="1" w:styleId="hithighlite">
    <w:name w:val="hithighlite"/>
    <w:basedOn w:val="DefaultParagraphFont"/>
    <w:rsid w:val="009B3BCE"/>
  </w:style>
  <w:style w:type="character" w:customStyle="1" w:styleId="articlecontent">
    <w:name w:val="articlecontent"/>
    <w:basedOn w:val="DefaultParagraphFont"/>
    <w:rsid w:val="009B3BCE"/>
  </w:style>
  <w:style w:type="paragraph" w:styleId="FootnoteText">
    <w:name w:val="footnote text"/>
    <w:basedOn w:val="Normal"/>
    <w:link w:val="FootnoteTextChar"/>
    <w:rsid w:val="009B3BCE"/>
    <w:rPr>
      <w:rFonts w:ascii="Times" w:eastAsia="Times" w:hAnsi="Times"/>
      <w:szCs w:val="20"/>
    </w:rPr>
  </w:style>
  <w:style w:type="character" w:customStyle="1" w:styleId="FootnoteTextChar">
    <w:name w:val="Footnote Text Char"/>
    <w:basedOn w:val="DefaultParagraphFont"/>
    <w:link w:val="FootnoteText"/>
    <w:rsid w:val="009B3BCE"/>
    <w:rPr>
      <w:rFonts w:ascii="Times" w:eastAsia="Times" w:hAnsi="Times"/>
      <w:szCs w:val="20"/>
    </w:rPr>
  </w:style>
  <w:style w:type="paragraph" w:customStyle="1" w:styleId="inside-copy">
    <w:name w:val="inside-copy"/>
    <w:basedOn w:val="Normal"/>
    <w:uiPriority w:val="99"/>
    <w:qFormat/>
    <w:rsid w:val="009B3BCE"/>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9B3BCE"/>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9B3BCE"/>
    <w:pPr>
      <w:jc w:val="center"/>
    </w:pPr>
    <w:rPr>
      <w:rFonts w:eastAsia="Times New Roman"/>
      <w:b/>
      <w:caps/>
      <w:sz w:val="24"/>
      <w:szCs w:val="20"/>
    </w:rPr>
  </w:style>
  <w:style w:type="paragraph" w:customStyle="1" w:styleId="TitlePageBy">
    <w:name w:val="Title Page By"/>
    <w:basedOn w:val="TitlePageCenter"/>
    <w:next w:val="Normal"/>
    <w:autoRedefine/>
    <w:uiPriority w:val="99"/>
    <w:qFormat/>
    <w:rsid w:val="009B3BCE"/>
  </w:style>
  <w:style w:type="paragraph" w:customStyle="1" w:styleId="ProjectTitleLine">
    <w:name w:val="Project Title Line"/>
    <w:basedOn w:val="Normal"/>
    <w:next w:val="Normal"/>
    <w:autoRedefine/>
    <w:uiPriority w:val="99"/>
    <w:qFormat/>
    <w:rsid w:val="009B3BCE"/>
    <w:pPr>
      <w:jc w:val="center"/>
    </w:pPr>
    <w:rPr>
      <w:rFonts w:eastAsia="Times New Roman"/>
      <w:caps/>
      <w:szCs w:val="20"/>
    </w:rPr>
  </w:style>
  <w:style w:type="character" w:customStyle="1" w:styleId="fource1">
    <w:name w:val="fource1"/>
    <w:rsid w:val="009B3BCE"/>
    <w:rPr>
      <w:sz w:val="34"/>
      <w:szCs w:val="34"/>
    </w:rPr>
  </w:style>
  <w:style w:type="paragraph" w:customStyle="1" w:styleId="LanguageStrike">
    <w:name w:val="Language Strike"/>
    <w:basedOn w:val="Normal"/>
    <w:next w:val="Normal"/>
    <w:uiPriority w:val="99"/>
    <w:qFormat/>
    <w:rsid w:val="009B3BCE"/>
    <w:rPr>
      <w:rFonts w:eastAsia="Times New Roman"/>
      <w:strike/>
    </w:rPr>
  </w:style>
  <w:style w:type="character" w:customStyle="1" w:styleId="LanguageStrikeChar">
    <w:name w:val="Language Strike Char"/>
    <w:rsid w:val="009B3BCE"/>
    <w:rPr>
      <w:rFonts w:ascii="Arial Narrow" w:hAnsi="Arial Narrow"/>
      <w:strike/>
      <w:szCs w:val="24"/>
      <w:lang w:val="en-US" w:eastAsia="en-US" w:bidi="ar-SA"/>
    </w:rPr>
  </w:style>
  <w:style w:type="paragraph" w:customStyle="1" w:styleId="NormalVerdana">
    <w:name w:val="Normal + Verdana"/>
    <w:aliases w:val="10 pt,White,Normal + Arial"/>
    <w:basedOn w:val="Normal"/>
    <w:uiPriority w:val="99"/>
    <w:qFormat/>
    <w:rsid w:val="009B3BCE"/>
    <w:rPr>
      <w:rFonts w:eastAsia="Times New Roman"/>
      <w:szCs w:val="20"/>
      <w:u w:val="single"/>
    </w:rPr>
  </w:style>
  <w:style w:type="paragraph" w:customStyle="1" w:styleId="Normal10pt">
    <w:name w:val="Normal + 10 pt"/>
    <w:basedOn w:val="Normal"/>
    <w:uiPriority w:val="99"/>
    <w:qFormat/>
    <w:rsid w:val="009B3BCE"/>
    <w:rPr>
      <w:rFonts w:eastAsia="Times New Roman"/>
      <w:szCs w:val="20"/>
    </w:rPr>
  </w:style>
  <w:style w:type="paragraph" w:customStyle="1" w:styleId="cardChar1Char">
    <w:name w:val="card Char1 Char"/>
    <w:basedOn w:val="Normal"/>
    <w:uiPriority w:val="99"/>
    <w:qFormat/>
    <w:rsid w:val="009B3BCE"/>
    <w:pPr>
      <w:ind w:left="288" w:right="288"/>
    </w:pPr>
    <w:rPr>
      <w:rFonts w:eastAsia="Times New Roman"/>
      <w:szCs w:val="20"/>
    </w:rPr>
  </w:style>
  <w:style w:type="character" w:customStyle="1" w:styleId="normal11">
    <w:name w:val="normal1"/>
    <w:basedOn w:val="DefaultParagraphFont"/>
    <w:rsid w:val="009B3BCE"/>
  </w:style>
  <w:style w:type="character" w:customStyle="1" w:styleId="ds">
    <w:name w:val="ds"/>
    <w:basedOn w:val="DefaultParagraphFont"/>
    <w:rsid w:val="009B3BCE"/>
  </w:style>
  <w:style w:type="character" w:customStyle="1" w:styleId="UnderliningChar1">
    <w:name w:val="Underlining Char1"/>
    <w:rsid w:val="009B3BCE"/>
    <w:rPr>
      <w:rFonts w:ascii="Arial Narrow" w:hAnsi="Arial Narrow"/>
      <w:szCs w:val="24"/>
      <w:u w:val="single"/>
      <w:lang w:val="en-US" w:eastAsia="en-US" w:bidi="ar-SA"/>
    </w:rPr>
  </w:style>
  <w:style w:type="character" w:customStyle="1" w:styleId="UnderliningChar2">
    <w:name w:val="Underlining Char2"/>
    <w:rsid w:val="009B3BCE"/>
    <w:rPr>
      <w:rFonts w:ascii="Arial Narrow" w:hAnsi="Arial Narrow"/>
      <w:szCs w:val="24"/>
      <w:u w:val="single"/>
      <w:lang w:val="en-US" w:eastAsia="en-US" w:bidi="ar-SA"/>
    </w:rPr>
  </w:style>
  <w:style w:type="character" w:customStyle="1" w:styleId="MicroTextChar1">
    <w:name w:val="MicroText Char1"/>
    <w:rsid w:val="009B3BCE"/>
    <w:rPr>
      <w:rFonts w:ascii="Arial Narrow" w:hAnsi="Arial Narrow"/>
      <w:sz w:val="12"/>
      <w:szCs w:val="24"/>
      <w:lang w:val="en-US" w:eastAsia="en-US" w:bidi="ar-SA"/>
    </w:rPr>
  </w:style>
  <w:style w:type="paragraph" w:customStyle="1" w:styleId="CM12">
    <w:name w:val="CM12"/>
    <w:basedOn w:val="Default"/>
    <w:next w:val="Default"/>
    <w:uiPriority w:val="99"/>
    <w:qFormat/>
    <w:rsid w:val="009B3BCE"/>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9B3BCE"/>
    <w:pPr>
      <w:widowControl w:val="0"/>
      <w:spacing w:after="480"/>
    </w:pPr>
    <w:rPr>
      <w:rFonts w:ascii="Granjon LT Std" w:hAnsi="Granjon LT Std"/>
      <w:color w:val="auto"/>
    </w:rPr>
  </w:style>
  <w:style w:type="paragraph" w:customStyle="1" w:styleId="CM10">
    <w:name w:val="CM10"/>
    <w:basedOn w:val="Default"/>
    <w:next w:val="Default"/>
    <w:uiPriority w:val="99"/>
    <w:qFormat/>
    <w:rsid w:val="009B3BCE"/>
    <w:pPr>
      <w:widowControl w:val="0"/>
      <w:spacing w:line="320" w:lineRule="atLeast"/>
    </w:pPr>
    <w:rPr>
      <w:rFonts w:ascii="Granjon LT Std" w:hAnsi="Granjon LT Std"/>
      <w:color w:val="auto"/>
    </w:rPr>
  </w:style>
  <w:style w:type="character" w:styleId="EndnoteReference">
    <w:name w:val="endnote reference"/>
    <w:rsid w:val="009B3BCE"/>
    <w:rPr>
      <w:vertAlign w:val="baseline"/>
    </w:rPr>
  </w:style>
  <w:style w:type="paragraph" w:customStyle="1" w:styleId="bold">
    <w:name w:val="bold"/>
    <w:basedOn w:val="Normal"/>
    <w:uiPriority w:val="99"/>
    <w:qFormat/>
    <w:rsid w:val="009B3BCE"/>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9B3BCE"/>
    <w:rPr>
      <w:rFonts w:eastAsia="Times New Roman"/>
      <w:strike/>
      <w:szCs w:val="20"/>
    </w:rPr>
  </w:style>
  <w:style w:type="paragraph" w:customStyle="1" w:styleId="textbodyblack">
    <w:name w:val="textbodyblack"/>
    <w:basedOn w:val="Normal"/>
    <w:uiPriority w:val="99"/>
    <w:qFormat/>
    <w:rsid w:val="009B3BCE"/>
    <w:pPr>
      <w:spacing w:before="100" w:beforeAutospacing="1" w:after="100" w:afterAutospacing="1"/>
    </w:pPr>
    <w:rPr>
      <w:rFonts w:eastAsia="Times New Roman"/>
      <w:sz w:val="24"/>
    </w:rPr>
  </w:style>
  <w:style w:type="character" w:customStyle="1" w:styleId="DefaultPara">
    <w:name w:val="Default Para"/>
    <w:rsid w:val="009B3BCE"/>
    <w:rPr>
      <w:sz w:val="20"/>
    </w:rPr>
  </w:style>
  <w:style w:type="character" w:customStyle="1" w:styleId="SYSHYPERTEXT">
    <w:name w:val="SYS_HYPERTEXT"/>
    <w:rsid w:val="009B3BCE"/>
    <w:rPr>
      <w:color w:val="0000FF"/>
      <w:u w:val="single"/>
    </w:rPr>
  </w:style>
  <w:style w:type="character" w:customStyle="1" w:styleId="Hyperlink1">
    <w:name w:val="Hyperlink1"/>
    <w:rsid w:val="009B3BCE"/>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9B3BCE"/>
    <w:rPr>
      <w:rFonts w:ascii="Arial Narrow" w:hAnsi="Arial Narrow"/>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9B3BCE"/>
    <w:rPr>
      <w:rFonts w:ascii="Arial Narrow" w:hAnsi="Arial Narrow"/>
      <w:noProof w:val="0"/>
      <w:szCs w:val="24"/>
      <w:u w:val="single"/>
      <w:lang w:val="en-US" w:eastAsia="en-US" w:bidi="ar-SA"/>
    </w:rPr>
  </w:style>
  <w:style w:type="paragraph" w:customStyle="1" w:styleId="BlockHeading1">
    <w:name w:val="Block Heading 1"/>
    <w:basedOn w:val="Normal"/>
    <w:uiPriority w:val="99"/>
    <w:qFormat/>
    <w:rsid w:val="009B3BCE"/>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BlockHeading1Char">
    <w:name w:val="Block Heading 1 Char"/>
    <w:rsid w:val="009B3BCE"/>
    <w:rPr>
      <w:rFonts w:ascii="Georgia" w:hAnsi="Georgia"/>
      <w:b/>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9B3BCE"/>
    <w:rPr>
      <w:b/>
      <w:sz w:val="24"/>
      <w:szCs w:val="24"/>
      <w:u w:val="single"/>
      <w:lang w:val="en-US" w:eastAsia="en-US" w:bidi="ar-SA"/>
    </w:rPr>
  </w:style>
  <w:style w:type="character" w:customStyle="1" w:styleId="StyleTagTimesNewRomanChar">
    <w:name w:val="Style Tag + Times New Roman Char"/>
    <w:rsid w:val="009B3BCE"/>
    <w:rPr>
      <w:b/>
      <w:bCs/>
      <w:noProof w:val="0"/>
      <w:sz w:val="24"/>
      <w:szCs w:val="24"/>
      <w:lang w:val="en-US" w:eastAsia="en-US" w:bidi="ar-SA"/>
    </w:rPr>
  </w:style>
  <w:style w:type="character" w:customStyle="1" w:styleId="ShrinkChar">
    <w:name w:val="Shrink Char"/>
    <w:link w:val="Shrink"/>
    <w:rsid w:val="009B3BCE"/>
    <w:rPr>
      <w:rFonts w:cs="Courier"/>
      <w:bCs/>
      <w:sz w:val="16"/>
      <w:szCs w:val="16"/>
    </w:rPr>
  </w:style>
  <w:style w:type="paragraph" w:customStyle="1" w:styleId="SmallCard">
    <w:name w:val="Small Card"/>
    <w:basedOn w:val="Normal"/>
    <w:uiPriority w:val="99"/>
    <w:qFormat/>
    <w:rsid w:val="009B3BCE"/>
    <w:pPr>
      <w:spacing w:line="288" w:lineRule="auto"/>
      <w:ind w:left="720" w:right="720"/>
    </w:pPr>
    <w:rPr>
      <w:rFonts w:ascii="Bookman Old Style" w:eastAsia="Times New Roman" w:hAnsi="Bookman Old Style"/>
      <w:sz w:val="12"/>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9B3BCE"/>
    <w:rPr>
      <w:rFonts w:ascii="Arial Narrow" w:hAnsi="Arial Narrow" w:cs="Arial"/>
      <w:b/>
      <w:bCs/>
      <w:iCs/>
      <w:sz w:val="24"/>
      <w:szCs w:val="28"/>
      <w:lang w:val="en-US" w:eastAsia="en-US" w:bidi="ar-SA"/>
    </w:rPr>
  </w:style>
  <w:style w:type="character" w:customStyle="1" w:styleId="UnderliningCharChar">
    <w:name w:val="Underlining Char Char"/>
    <w:rsid w:val="009B3BCE"/>
    <w:rPr>
      <w:rFonts w:ascii="Arial Narrow" w:hAnsi="Arial Narrow"/>
      <w:szCs w:val="24"/>
      <w:u w:val="single"/>
      <w:lang w:val="en-US" w:eastAsia="en-US" w:bidi="ar-SA"/>
    </w:rPr>
  </w:style>
  <w:style w:type="character" w:customStyle="1" w:styleId="StyleArialNarrow12ptBold">
    <w:name w:val="Style Arial Narrow 12 pt Bold"/>
    <w:rsid w:val="009B3BCE"/>
    <w:rPr>
      <w:rFonts w:ascii="Arial Narrow" w:hAnsi="Arial Narrow"/>
      <w:b/>
      <w:bCs/>
      <w:sz w:val="24"/>
    </w:rPr>
  </w:style>
  <w:style w:type="character" w:customStyle="1" w:styleId="Style1CharChar">
    <w:name w:val="Style1 Char Char"/>
    <w:rsid w:val="009B3BCE"/>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9B3BCE"/>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9B3BCE"/>
    <w:rPr>
      <w:u w:val="single"/>
    </w:rPr>
  </w:style>
  <w:style w:type="character" w:customStyle="1" w:styleId="UnderlinedCharChar1">
    <w:name w:val="Underlined Char Char1"/>
    <w:rsid w:val="009B3BCE"/>
    <w:rPr>
      <w:rFonts w:ascii="Bell MT" w:eastAsia="Times New Roman" w:hAnsi="Bell MT"/>
      <w:bCs/>
      <w:iCs/>
      <w:sz w:val="22"/>
      <w:u w:val="single"/>
    </w:rPr>
  </w:style>
  <w:style w:type="character" w:customStyle="1" w:styleId="Heading2CharChar2">
    <w:name w:val="Heading 2 Char Char2"/>
    <w:rsid w:val="009B3BCE"/>
    <w:rPr>
      <w:rFonts w:cs="Arial"/>
      <w:b/>
      <w:bCs/>
      <w:iCs/>
      <w:sz w:val="22"/>
      <w:szCs w:val="28"/>
      <w:lang w:val="en-US" w:eastAsia="en-US" w:bidi="ar-SA"/>
    </w:rPr>
  </w:style>
  <w:style w:type="character" w:customStyle="1" w:styleId="doctitle">
    <w:name w:val="doctitle"/>
    <w:rsid w:val="009B3BCE"/>
  </w:style>
  <w:style w:type="character" w:customStyle="1" w:styleId="FooterChar1">
    <w:name w:val="Footer Char1"/>
    <w:uiPriority w:val="99"/>
    <w:semiHidden/>
    <w:rsid w:val="009B3BCE"/>
    <w:rPr>
      <w:rFonts w:ascii="Garamond" w:eastAsia="Calibri" w:hAnsi="Garamond" w:cs="Times New Roman"/>
      <w:szCs w:val="22"/>
    </w:rPr>
  </w:style>
  <w:style w:type="paragraph" w:customStyle="1" w:styleId="CiteCorrected">
    <w:name w:val="Cite Corrected"/>
    <w:basedOn w:val="Normal"/>
    <w:link w:val="CiteCorrectedChar"/>
    <w:qFormat/>
    <w:rsid w:val="009B3BCE"/>
    <w:rPr>
      <w:rFonts w:eastAsia="Times New Roman"/>
      <w:b/>
      <w:bCs/>
      <w:sz w:val="24"/>
      <w:szCs w:val="16"/>
      <w:u w:val="single"/>
    </w:rPr>
  </w:style>
  <w:style w:type="character" w:customStyle="1" w:styleId="CiteCorrectedChar">
    <w:name w:val="Cite Corrected Char"/>
    <w:link w:val="CiteCorrected"/>
    <w:rsid w:val="009B3BCE"/>
    <w:rPr>
      <w:rFonts w:ascii="Calibri" w:eastAsia="Times New Roman" w:hAnsi="Calibri"/>
      <w:b/>
      <w:bCs/>
      <w:sz w:val="24"/>
      <w:szCs w:val="16"/>
      <w:u w:val="single"/>
    </w:rPr>
  </w:style>
  <w:style w:type="character" w:customStyle="1" w:styleId="cardtext-underlined">
    <w:name w:val="card text- underlined"/>
    <w:rsid w:val="009B3BCE"/>
    <w:rPr>
      <w:rFonts w:ascii="Garamond" w:hAnsi="Garamond"/>
      <w:u w:val="single"/>
    </w:rPr>
  </w:style>
  <w:style w:type="numbering" w:customStyle="1" w:styleId="NoList6">
    <w:name w:val="No List6"/>
    <w:next w:val="NoList"/>
    <w:uiPriority w:val="99"/>
    <w:semiHidden/>
    <w:unhideWhenUsed/>
    <w:rsid w:val="009B3BCE"/>
  </w:style>
  <w:style w:type="numbering" w:customStyle="1" w:styleId="NoList7">
    <w:name w:val="No List7"/>
    <w:next w:val="NoList"/>
    <w:semiHidden/>
    <w:unhideWhenUsed/>
    <w:rsid w:val="009B3BCE"/>
  </w:style>
  <w:style w:type="character" w:customStyle="1" w:styleId="stylestylebold12pt">
    <w:name w:val="stylestylebold12pt"/>
    <w:basedOn w:val="DefaultParagraphFont"/>
    <w:rsid w:val="009B3BCE"/>
  </w:style>
  <w:style w:type="character" w:customStyle="1" w:styleId="styleboldunderline">
    <w:name w:val="styleboldunderline"/>
    <w:basedOn w:val="DefaultParagraphFont"/>
    <w:rsid w:val="009B3BCE"/>
  </w:style>
  <w:style w:type="character" w:customStyle="1" w:styleId="Styleunderline11pt">
    <w:name w:val="Style underline + 11 pt"/>
    <w:rsid w:val="009B3BCE"/>
    <w:rPr>
      <w:rFonts w:ascii="Times New Roman" w:hAnsi="Times New Roman"/>
      <w:b w:val="0"/>
      <w:bCs w:val="0"/>
      <w:sz w:val="20"/>
      <w:u w:val="single"/>
    </w:rPr>
  </w:style>
  <w:style w:type="character" w:customStyle="1" w:styleId="Styleunderline11ptBold">
    <w:name w:val="Style underline + 11 pt Bold"/>
    <w:rsid w:val="009B3BCE"/>
    <w:rPr>
      <w:rFonts w:ascii="Times New Roman" w:hAnsi="Times New Roman"/>
      <w:b/>
      <w:bCs w:val="0"/>
      <w:sz w:val="20"/>
      <w:u w:val="single"/>
    </w:rPr>
  </w:style>
  <w:style w:type="paragraph" w:customStyle="1" w:styleId="story-body-text">
    <w:name w:val="story-body-text"/>
    <w:basedOn w:val="Normal"/>
    <w:uiPriority w:val="99"/>
    <w:qFormat/>
    <w:rsid w:val="009B3BCE"/>
    <w:pPr>
      <w:spacing w:before="100" w:beforeAutospacing="1" w:after="100" w:afterAutospacing="1"/>
    </w:pPr>
    <w:rPr>
      <w:rFonts w:eastAsia="Times New Roman"/>
      <w:sz w:val="24"/>
    </w:rPr>
  </w:style>
  <w:style w:type="character" w:customStyle="1" w:styleId="-newsgate-macro-cci-bullet-">
    <w:name w:val="-newsgate-macro-cci-bullet-"/>
    <w:basedOn w:val="DefaultParagraphFont"/>
    <w:rsid w:val="009B3BCE"/>
  </w:style>
  <w:style w:type="character" w:customStyle="1" w:styleId="BriefTitleChar">
    <w:name w:val="Brief Title Char"/>
    <w:basedOn w:val="DefaultParagraphFont"/>
    <w:rsid w:val="009B3BCE"/>
    <w:rPr>
      <w:b/>
      <w:sz w:val="24"/>
      <w:szCs w:val="24"/>
      <w:u w:val="single"/>
      <w:lang w:val="en-US" w:eastAsia="en-US" w:bidi="ar-SA"/>
    </w:rPr>
  </w:style>
  <w:style w:type="paragraph" w:customStyle="1" w:styleId="BriefTitle2">
    <w:name w:val="Brief Title 2"/>
    <w:basedOn w:val="Heading1"/>
    <w:uiPriority w:val="99"/>
    <w:qFormat/>
    <w:rsid w:val="009B3BCE"/>
    <w:pPr>
      <w:keepNext w:val="0"/>
      <w:keepLines w:val="0"/>
      <w:pageBreakBefore w:val="0"/>
      <w:pBdr>
        <w:top w:val="none" w:sz="0" w:space="0" w:color="auto"/>
        <w:left w:val="none" w:sz="0" w:space="0" w:color="auto"/>
        <w:bottom w:val="none" w:sz="0" w:space="0" w:color="auto"/>
        <w:right w:val="none" w:sz="0" w:space="0" w:color="auto"/>
      </w:pBdr>
      <w:spacing w:after="160"/>
      <w:outlineLvl w:val="9"/>
    </w:pPr>
    <w:rPr>
      <w:rFonts w:eastAsia="Times New Roman" w:cs="Times New Roman"/>
      <w:sz w:val="24"/>
      <w:szCs w:val="24"/>
      <w:u w:val="single"/>
    </w:rPr>
  </w:style>
  <w:style w:type="character" w:customStyle="1" w:styleId="BriefTitle2Char">
    <w:name w:val="Brief Title 2 Char"/>
    <w:basedOn w:val="BriefTitleChar"/>
    <w:rsid w:val="009B3BCE"/>
    <w:rPr>
      <w:b/>
      <w:sz w:val="24"/>
      <w:szCs w:val="24"/>
      <w:u w:val="single"/>
      <w:lang w:val="en-US" w:eastAsia="en-US" w:bidi="ar-SA"/>
    </w:rPr>
  </w:style>
  <w:style w:type="paragraph" w:customStyle="1" w:styleId="cards0">
    <w:name w:val="cards"/>
    <w:basedOn w:val="Normal"/>
    <w:uiPriority w:val="99"/>
    <w:qFormat/>
    <w:rsid w:val="009B3BCE"/>
    <w:rPr>
      <w:rFonts w:eastAsia="Calibri"/>
    </w:rPr>
  </w:style>
  <w:style w:type="character" w:customStyle="1" w:styleId="StyleStyle4CharTimesNewRoman11pt1">
    <w:name w:val="Style Style4 Char + Times New Roman 11 pt1"/>
    <w:basedOn w:val="DefaultParagraphFont"/>
    <w:rsid w:val="009B3BCE"/>
    <w:rPr>
      <w:rFonts w:ascii="Times New Roman" w:eastAsia="Times New Roman" w:hAnsi="Times New Roman" w:cs="Times New Roman"/>
      <w:sz w:val="20"/>
      <w:szCs w:val="24"/>
      <w:u w:val="single"/>
      <w:lang w:val="en-US" w:eastAsia="en-US" w:bidi="ar-SA"/>
    </w:rPr>
  </w:style>
  <w:style w:type="character" w:customStyle="1" w:styleId="StyleStyle111ptBorderSinglesolidlineAuto05ptLChar">
    <w:name w:val="Style Style1 + 11 pt Border: : (Single solid line Auto  0.5 pt L... Char"/>
    <w:basedOn w:val="DefaultParagraphFont"/>
    <w:link w:val="StyleStyle111ptBorderSinglesolidlineAuto05ptL"/>
    <w:locked/>
    <w:rsid w:val="009B3BCE"/>
    <w:rPr>
      <w:rFonts w:ascii="Times New Roman" w:eastAsia="SimSun" w:hAnsi="Times New Roman" w:cs="Times New Roman"/>
      <w:sz w:val="20"/>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9B3BCE"/>
    <w:pPr>
      <w:pBdr>
        <w:top w:val="single" w:sz="4" w:space="0" w:color="auto"/>
        <w:left w:val="single" w:sz="4" w:space="0" w:color="auto"/>
        <w:bottom w:val="single" w:sz="4" w:space="0" w:color="auto"/>
        <w:right w:val="single" w:sz="4" w:space="0" w:color="auto"/>
      </w:pBdr>
      <w:spacing w:after="0" w:line="240" w:lineRule="auto"/>
    </w:pPr>
    <w:rPr>
      <w:rFonts w:ascii="Times New Roman" w:eastAsia="SimSun" w:hAnsi="Times New Roman" w:cs="Times New Roman"/>
      <w:sz w:val="20"/>
      <w:u w:val="single"/>
      <w:bdr w:val="single" w:sz="4" w:space="0" w:color="auto" w:frame="1"/>
      <w:lang w:eastAsia="zh-CN"/>
    </w:rPr>
  </w:style>
  <w:style w:type="character" w:customStyle="1" w:styleId="Style9ptUnderline2">
    <w:name w:val="Style 9 pt Underline2"/>
    <w:rsid w:val="009B3BCE"/>
    <w:rPr>
      <w:sz w:val="20"/>
      <w:u w:val="single"/>
    </w:rPr>
  </w:style>
  <w:style w:type="character" w:customStyle="1" w:styleId="FootnoteTextChar1">
    <w:name w:val="Footnote Text Char1"/>
    <w:basedOn w:val="DefaultParagraphFont"/>
    <w:uiPriority w:val="99"/>
    <w:rsid w:val="009B3BCE"/>
    <w:rPr>
      <w:rFonts w:ascii="Georgia" w:hAnsi="Georgia"/>
      <w:sz w:val="20"/>
      <w:szCs w:val="20"/>
    </w:rPr>
  </w:style>
  <w:style w:type="character" w:customStyle="1" w:styleId="SubtitleChar1">
    <w:name w:val="Subtitle Char1"/>
    <w:aliases w:val="Underlined card text Char1"/>
    <w:basedOn w:val="DefaultParagraphFont"/>
    <w:uiPriority w:val="11"/>
    <w:rsid w:val="009B3BCE"/>
    <w:rPr>
      <w:rFonts w:eastAsiaTheme="minorEastAsia"/>
      <w:color w:val="5A5A5A" w:themeColor="text1" w:themeTint="A5"/>
      <w:spacing w:val="15"/>
    </w:rPr>
  </w:style>
  <w:style w:type="character" w:customStyle="1" w:styleId="DateChar1">
    <w:name w:val="Date Char1"/>
    <w:aliases w:val="date Char1"/>
    <w:basedOn w:val="DefaultParagraphFont"/>
    <w:uiPriority w:val="99"/>
    <w:rsid w:val="009B3BCE"/>
    <w:rPr>
      <w:rFonts w:ascii="Georgia" w:hAnsi="Georgia"/>
    </w:rPr>
  </w:style>
  <w:style w:type="character" w:customStyle="1" w:styleId="BodyText2Char1">
    <w:name w:val="Body Text 2 Char1"/>
    <w:basedOn w:val="DefaultParagraphFont"/>
    <w:uiPriority w:val="99"/>
    <w:rsid w:val="009B3BCE"/>
    <w:rPr>
      <w:rFonts w:ascii="Georgia" w:hAnsi="Georgia"/>
    </w:rPr>
  </w:style>
  <w:style w:type="character" w:customStyle="1" w:styleId="PlainTextChar1">
    <w:name w:val="Plain Text Char1"/>
    <w:basedOn w:val="DefaultParagraphFont"/>
    <w:rsid w:val="009B3BCE"/>
    <w:rPr>
      <w:rFonts w:ascii="Consolas" w:hAnsi="Consolas"/>
      <w:sz w:val="21"/>
      <w:szCs w:val="21"/>
    </w:rPr>
  </w:style>
  <w:style w:type="character" w:customStyle="1" w:styleId="StyleCardText11ptUnderlineChar">
    <w:name w:val="Style Card Text + 11 pt Underline Char"/>
    <w:link w:val="StyleCardText11ptUnderline"/>
    <w:locked/>
    <w:rsid w:val="009B3BCE"/>
    <w:rPr>
      <w:u w:val="single"/>
    </w:rPr>
  </w:style>
  <w:style w:type="paragraph" w:customStyle="1" w:styleId="StyleCardText11ptUnderline">
    <w:name w:val="Style Card Text + 11 pt Underline"/>
    <w:link w:val="StyleCardText11ptUnderlineChar"/>
    <w:qFormat/>
    <w:rsid w:val="009B3BCE"/>
    <w:pPr>
      <w:spacing w:line="256" w:lineRule="auto"/>
    </w:pPr>
    <w:rPr>
      <w:u w:val="single"/>
    </w:rPr>
  </w:style>
  <w:style w:type="character" w:customStyle="1" w:styleId="StyleMinimizedText11ptChar">
    <w:name w:val="Style Minimized Text + 11 pt Char"/>
    <w:basedOn w:val="DefaultParagraphFont"/>
    <w:link w:val="StyleMinimizedText11pt"/>
    <w:locked/>
    <w:rsid w:val="009B3BCE"/>
    <w:rPr>
      <w:rFonts w:ascii="Georgia" w:hAnsi="Georgia"/>
      <w:sz w:val="16"/>
    </w:rPr>
  </w:style>
  <w:style w:type="paragraph" w:customStyle="1" w:styleId="StyleMinimizedText11pt">
    <w:name w:val="Style Minimized Text + 11 pt"/>
    <w:basedOn w:val="Normal"/>
    <w:link w:val="StyleMinimizedText11ptChar"/>
    <w:qFormat/>
    <w:rsid w:val="009B3BCE"/>
    <w:rPr>
      <w:rFonts w:ascii="Georgia" w:hAnsi="Georgia"/>
      <w:sz w:val="16"/>
    </w:rPr>
  </w:style>
  <w:style w:type="character" w:customStyle="1" w:styleId="StyleMinimizedText11pt1Char">
    <w:name w:val="Style Minimized Text + 11 pt1 Char"/>
    <w:basedOn w:val="DefaultParagraphFont"/>
    <w:link w:val="StyleMinimizedText11pt1"/>
    <w:locked/>
    <w:rsid w:val="009B3BCE"/>
    <w:rPr>
      <w:rFonts w:ascii="Georgia" w:hAnsi="Georgia"/>
      <w:sz w:val="16"/>
    </w:rPr>
  </w:style>
  <w:style w:type="paragraph" w:customStyle="1" w:styleId="StyleMinimizedText11pt1">
    <w:name w:val="Style Minimized Text + 11 pt1"/>
    <w:basedOn w:val="Normal"/>
    <w:link w:val="StyleMinimizedText11pt1Char"/>
    <w:qFormat/>
    <w:rsid w:val="009B3BCE"/>
    <w:rPr>
      <w:rFonts w:ascii="Georgia" w:hAnsi="Georgia"/>
      <w:sz w:val="16"/>
    </w:rPr>
  </w:style>
  <w:style w:type="character" w:customStyle="1" w:styleId="StyleStyle4LatinTimesNewRomanAsianSimSunChar">
    <w:name w:val="Style Style4 + (Latin) Times New Roman (Asian) SimSun Char"/>
    <w:basedOn w:val="DefaultParagraphFont"/>
    <w:link w:val="StyleStyle4LatinTimesNewRomanAsianSimSun"/>
    <w:locked/>
    <w:rsid w:val="009B3BCE"/>
    <w:rPr>
      <w:rFonts w:ascii="Georgia" w:eastAsia="SimSun" w:hAnsi="Georgia"/>
      <w:u w:val="single"/>
    </w:rPr>
  </w:style>
  <w:style w:type="paragraph" w:customStyle="1" w:styleId="StyleStyle4LatinTimesNewRomanAsianSimSun">
    <w:name w:val="Style Style4 + (Latin) Times New Roman (Asian) SimSun"/>
    <w:basedOn w:val="Normal"/>
    <w:link w:val="StyleStyle4LatinTimesNewRomanAsianSimSunChar"/>
    <w:qFormat/>
    <w:rsid w:val="009B3BCE"/>
    <w:rPr>
      <w:rFonts w:ascii="Georgia" w:eastAsia="SimSun" w:hAnsi="Georgia"/>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9B3BCE"/>
    <w:rPr>
      <w:rFonts w:ascii="Georgia" w:eastAsia="SimSun" w:hAnsi="Georgia"/>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9B3BCE"/>
    <w:rPr>
      <w:rFonts w:ascii="Georgia" w:eastAsia="SimSun" w:hAnsi="Georgia"/>
      <w:b/>
      <w:bCs/>
      <w:u w:val="single"/>
    </w:rPr>
  </w:style>
  <w:style w:type="character" w:customStyle="1" w:styleId="Debate-CardSmalltextF2Char">
    <w:name w:val="Debate- Card Small text F2 Char"/>
    <w:link w:val="Debate-CardSmalltextF2"/>
    <w:locked/>
    <w:rsid w:val="009B3BCE"/>
    <w:rPr>
      <w:rFonts w:ascii="Arial Narrow" w:hAnsi="Arial Narrow"/>
      <w:sz w:val="16"/>
    </w:rPr>
  </w:style>
  <w:style w:type="paragraph" w:customStyle="1" w:styleId="Debate-CardSmalltextF2">
    <w:name w:val="Debate- Card Small text F2"/>
    <w:basedOn w:val="Normal"/>
    <w:next w:val="Normal"/>
    <w:link w:val="Debate-CardSmalltextF2Char"/>
    <w:qFormat/>
    <w:rsid w:val="009B3BCE"/>
    <w:pPr>
      <w:spacing w:line="254" w:lineRule="auto"/>
    </w:pPr>
    <w:rPr>
      <w:rFonts w:ascii="Arial Narrow" w:hAnsi="Arial Narrow"/>
      <w:sz w:val="16"/>
    </w:rPr>
  </w:style>
  <w:style w:type="character" w:customStyle="1" w:styleId="Debate-EmphasizedText-F5Char">
    <w:name w:val="Debate- Emphasized Text- F5 Char"/>
    <w:link w:val="Debate-EmphasizedText-F5"/>
    <w:locked/>
    <w:rsid w:val="009B3BCE"/>
    <w:rPr>
      <w:rFonts w:ascii="Arial Narrow" w:hAnsi="Arial Narrow"/>
      <w:b/>
      <w:sz w:val="18"/>
      <w:u w:val="single"/>
    </w:rPr>
  </w:style>
  <w:style w:type="paragraph" w:customStyle="1" w:styleId="Debate-EmphasizedText-F5">
    <w:name w:val="Debate- Emphasized Text- F5"/>
    <w:basedOn w:val="Normal"/>
    <w:link w:val="Debate-EmphasizedText-F5Char"/>
    <w:qFormat/>
    <w:rsid w:val="009B3BCE"/>
    <w:pPr>
      <w:spacing w:line="254"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9B3BCE"/>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9B3BCE"/>
    <w:pPr>
      <w:spacing w:line="254"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9B3BCE"/>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9B3BCE"/>
    <w:rPr>
      <w:rFonts w:ascii="Times New Roman" w:eastAsia="Times New Roman" w:hAnsi="Times New Roman" w:cs="Calibri"/>
      <w:sz w:val="16"/>
    </w:rPr>
  </w:style>
  <w:style w:type="character" w:customStyle="1" w:styleId="StyleStyle411ptBorderSinglesolidlineAuto05ptLChar">
    <w:name w:val="Style Style4 + 11 pt Border: : (Single solid line Auto  0.5 pt L... Char"/>
    <w:basedOn w:val="DefaultParagraphFont"/>
    <w:link w:val="StyleStyle411ptBorderSinglesolidlineAuto05ptL"/>
    <w:locked/>
    <w:rsid w:val="009B3BCE"/>
    <w:rPr>
      <w:rFonts w:ascii="Georgia" w:eastAsia="Times New Roman" w:hAnsi="Georgia"/>
      <w:u w:val="single"/>
      <w:bdr w:val="single" w:sz="4" w:space="0" w:color="auto" w:frame="1"/>
    </w:rPr>
  </w:style>
  <w:style w:type="paragraph" w:customStyle="1" w:styleId="StyleStyle411ptBorderSinglesolidlineAuto05ptL">
    <w:name w:val="Style Style4 + 11 pt Border: : (Single solid line Auto  0.5 pt L..."/>
    <w:basedOn w:val="Normal"/>
    <w:link w:val="StyleStyle411ptBorderSinglesolidlineAuto05ptLChar"/>
    <w:qFormat/>
    <w:rsid w:val="009B3BCE"/>
    <w:pPr>
      <w:pBdr>
        <w:top w:val="single" w:sz="4" w:space="0" w:color="auto"/>
        <w:left w:val="single" w:sz="4" w:space="0" w:color="auto"/>
        <w:bottom w:val="single" w:sz="4" w:space="0" w:color="auto"/>
        <w:right w:val="single" w:sz="4" w:space="0" w:color="auto"/>
      </w:pBdr>
    </w:pPr>
    <w:rPr>
      <w:rFonts w:ascii="Georgia" w:eastAsia="Times New Roman" w:hAnsi="Georgia"/>
      <w:u w:val="single"/>
      <w:bdr w:val="single" w:sz="4" w:space="0" w:color="auto" w:frame="1"/>
    </w:rPr>
  </w:style>
  <w:style w:type="character" w:customStyle="1" w:styleId="StyleStyle112ptChar">
    <w:name w:val="Style Style1 + 12 pt Char"/>
    <w:basedOn w:val="DefaultParagraphFont"/>
    <w:link w:val="StyleStyle112pt"/>
    <w:locked/>
    <w:rsid w:val="009B3BCE"/>
    <w:rPr>
      <w:rFonts w:ascii="Georgia" w:eastAsia="SimSun" w:hAnsi="Georgia"/>
      <w:u w:val="single"/>
      <w:lang w:eastAsia="zh-CN"/>
    </w:rPr>
  </w:style>
  <w:style w:type="paragraph" w:customStyle="1" w:styleId="StyleStyle112pt">
    <w:name w:val="Style Style1 + 12 pt"/>
    <w:basedOn w:val="Normal"/>
    <w:link w:val="StyleStyle112ptChar"/>
    <w:qFormat/>
    <w:rsid w:val="009B3BCE"/>
    <w:rPr>
      <w:rFonts w:ascii="Georgia" w:eastAsia="SimSun" w:hAnsi="Georgia"/>
      <w:u w:val="single"/>
      <w:lang w:eastAsia="zh-CN"/>
    </w:rPr>
  </w:style>
  <w:style w:type="character" w:customStyle="1" w:styleId="MinimizedTextChar">
    <w:name w:val="Minimized Text Char"/>
    <w:basedOn w:val="DefaultParagraphFont"/>
    <w:link w:val="MinimizedText"/>
    <w:locked/>
    <w:rsid w:val="009B3BCE"/>
    <w:rPr>
      <w:rFonts w:ascii="Georgia" w:eastAsia="Times New Roman" w:hAnsi="Georgia"/>
      <w:sz w:val="16"/>
    </w:rPr>
  </w:style>
  <w:style w:type="paragraph" w:customStyle="1" w:styleId="MinimizedText">
    <w:name w:val="Minimized Text"/>
    <w:basedOn w:val="Normal"/>
    <w:link w:val="MinimizedTextChar"/>
    <w:qFormat/>
    <w:rsid w:val="009B3BCE"/>
    <w:rPr>
      <w:rFonts w:ascii="Georgia" w:eastAsia="Times New Roman" w:hAnsi="Georgia"/>
      <w:sz w:val="16"/>
    </w:rPr>
  </w:style>
  <w:style w:type="character" w:customStyle="1" w:styleId="StyleMinimizedTextArialNarrow10ptChar">
    <w:name w:val="Style Minimized Text + Arial Narrow 10 pt Char"/>
    <w:basedOn w:val="MinimizedTextChar"/>
    <w:link w:val="StyleMinimizedTextArialNarrow10pt"/>
    <w:locked/>
    <w:rsid w:val="009B3BCE"/>
    <w:rPr>
      <w:rFonts w:ascii="Georgia" w:eastAsia="Times New Roman" w:hAnsi="Georgia"/>
      <w:sz w:val="20"/>
    </w:rPr>
  </w:style>
  <w:style w:type="paragraph" w:customStyle="1" w:styleId="StyleMinimizedTextArialNarrow10pt">
    <w:name w:val="Style Minimized Text + Arial Narrow 10 pt"/>
    <w:basedOn w:val="MinimizedText"/>
    <w:link w:val="StyleMinimizedTextArialNarrow10ptChar"/>
    <w:qFormat/>
    <w:rsid w:val="009B3BCE"/>
    <w:rPr>
      <w:sz w:val="20"/>
    </w:rPr>
  </w:style>
  <w:style w:type="character" w:customStyle="1" w:styleId="StyleUnderlineChar11ptBorderSinglesolidlineAutoChar">
    <w:name w:val="Style Underline Char + 11 pt Border: : (Single solid line Auto  ... Char"/>
    <w:link w:val="StyleUnderlineChar11ptBorderSinglesolidlineAuto"/>
    <w:locked/>
    <w:rsid w:val="009B3BCE"/>
    <w:rPr>
      <w:rFonts w:ascii="Georgia" w:eastAsia="Times New Roman" w:hAnsi="Georgia"/>
      <w:u w:val="single"/>
      <w:bdr w:val="single" w:sz="4" w:space="0" w:color="auto" w:frame="1"/>
    </w:rPr>
  </w:style>
  <w:style w:type="paragraph" w:customStyle="1" w:styleId="StyleUnderlineChar11ptBorderSinglesolidlineAuto">
    <w:name w:val="Style Underline Char + 11 pt Border: : (Single solid line Auto  ..."/>
    <w:basedOn w:val="Normal"/>
    <w:link w:val="StyleUnderlineChar11ptBorderSinglesolidlineAutoChar"/>
    <w:qFormat/>
    <w:rsid w:val="009B3BCE"/>
    <w:pPr>
      <w:pBdr>
        <w:top w:val="single" w:sz="4" w:space="0" w:color="auto"/>
        <w:left w:val="single" w:sz="4" w:space="0" w:color="auto"/>
        <w:bottom w:val="single" w:sz="4" w:space="0" w:color="auto"/>
        <w:right w:val="single" w:sz="4" w:space="0" w:color="auto"/>
      </w:pBdr>
    </w:pPr>
    <w:rPr>
      <w:rFonts w:ascii="Georgia" w:eastAsia="Times New Roman" w:hAnsi="Georgia"/>
      <w:u w:val="single"/>
      <w:bdr w:val="single" w:sz="4" w:space="0" w:color="auto" w:frame="1"/>
    </w:rPr>
  </w:style>
  <w:style w:type="character" w:customStyle="1" w:styleId="StyleStyle49pt3Char">
    <w:name w:val="Style Style4 + 9 pt3 Char"/>
    <w:basedOn w:val="Style4Char"/>
    <w:link w:val="StyleStyle49pt3"/>
    <w:locked/>
    <w:rsid w:val="009B3BCE"/>
    <w:rPr>
      <w:rFonts w:ascii="Calibri" w:eastAsia="Times New Roman" w:hAnsi="Calibri" w:cs="Times New Roman"/>
      <w:u w:val="single"/>
    </w:rPr>
  </w:style>
  <w:style w:type="paragraph" w:customStyle="1" w:styleId="StyleStyle49pt3">
    <w:name w:val="Style Style4 + 9 pt3"/>
    <w:basedOn w:val="Style4"/>
    <w:link w:val="StyleStyle49pt3Char"/>
    <w:qFormat/>
    <w:rsid w:val="009B3BCE"/>
    <w:rPr>
      <w:rFonts w:cs="Times New Roman"/>
    </w:rPr>
  </w:style>
  <w:style w:type="character" w:customStyle="1" w:styleId="StyleStyle4BoldChar">
    <w:name w:val="Style Style4 + Bold Char"/>
    <w:basedOn w:val="Style4Char"/>
    <w:link w:val="StyleStyle4Bold"/>
    <w:locked/>
    <w:rsid w:val="009B3BCE"/>
    <w:rPr>
      <w:rFonts w:ascii="Calibri" w:eastAsia="Times New Roman" w:hAnsi="Calibri" w:cs="Times New Roman"/>
      <w:u w:val="single"/>
    </w:rPr>
  </w:style>
  <w:style w:type="paragraph" w:customStyle="1" w:styleId="StyleStyle4Bold">
    <w:name w:val="Style Style4 + Bold"/>
    <w:basedOn w:val="Style4"/>
    <w:link w:val="StyleStyle4BoldChar"/>
    <w:qFormat/>
    <w:rsid w:val="009B3BCE"/>
    <w:rPr>
      <w:rFonts w:cs="Times New Roman"/>
    </w:rPr>
  </w:style>
  <w:style w:type="character" w:customStyle="1" w:styleId="CircledChar">
    <w:name w:val="Circled Char"/>
    <w:basedOn w:val="CardTextChar0"/>
    <w:link w:val="Circled"/>
    <w:locked/>
    <w:rsid w:val="009B3BCE"/>
    <w:rPr>
      <w:rFonts w:ascii="MS Mincho" w:eastAsia="MS Mincho" w:hAnsi="Garamond" w:cs="Times New Roman"/>
      <w:b/>
      <w:sz w:val="18"/>
      <w:szCs w:val="20"/>
      <w:u w:val="single"/>
      <w:lang w:val="x-none" w:eastAsia="ja-JP"/>
    </w:rPr>
  </w:style>
  <w:style w:type="paragraph" w:customStyle="1" w:styleId="Circled">
    <w:name w:val="Circled"/>
    <w:link w:val="CircledChar"/>
    <w:qFormat/>
    <w:rsid w:val="009B3BCE"/>
    <w:pPr>
      <w:spacing w:after="200" w:line="276" w:lineRule="auto"/>
    </w:pPr>
    <w:rPr>
      <w:rFonts w:ascii="MS Mincho" w:eastAsia="MS Mincho" w:hAnsi="Garamond" w:cs="Times New Roman"/>
      <w:b/>
      <w:sz w:val="18"/>
      <w:szCs w:val="20"/>
      <w:u w:val="single"/>
      <w:lang w:val="x-none" w:eastAsia="ja-JP"/>
    </w:rPr>
  </w:style>
  <w:style w:type="character" w:customStyle="1" w:styleId="StyleStyle411pt1Char">
    <w:name w:val="Style Style4 + 11 pt1 Char"/>
    <w:basedOn w:val="Style4Char"/>
    <w:link w:val="StyleStyle411pt1"/>
    <w:locked/>
    <w:rsid w:val="009B3BCE"/>
    <w:rPr>
      <w:rFonts w:ascii="Calibri" w:eastAsia="Times New Roman" w:hAnsi="Calibri" w:cs="Times New Roman"/>
      <w:u w:val="single"/>
    </w:rPr>
  </w:style>
  <w:style w:type="paragraph" w:customStyle="1" w:styleId="StyleStyle411pt1">
    <w:name w:val="Style Style4 + 11 pt1"/>
    <w:basedOn w:val="Style4"/>
    <w:link w:val="StyleStyle411pt1Char"/>
    <w:qFormat/>
    <w:rsid w:val="009B3BCE"/>
    <w:rPr>
      <w:rFonts w:cs="Times New Roman"/>
    </w:rPr>
  </w:style>
  <w:style w:type="character" w:customStyle="1" w:styleId="StyleBoldandUnderlineChar11ptChar">
    <w:name w:val="Style Bold and Underline Char + 11 pt Char"/>
    <w:basedOn w:val="BoldandUnderlineCharChar2"/>
    <w:link w:val="StyleBoldandUnderlineChar11pt"/>
    <w:locked/>
    <w:rsid w:val="009B3BCE"/>
    <w:rPr>
      <w:rFonts w:ascii="Times New Roman" w:eastAsia="Times New Roman" w:hAnsi="Times New Roman" w:cs="Times New Roman"/>
      <w:b/>
      <w:bCs/>
      <w:szCs w:val="20"/>
      <w:u w:val="single"/>
      <w:lang w:val="en-US" w:eastAsia="en-US" w:bidi="ar-SA"/>
    </w:rPr>
  </w:style>
  <w:style w:type="character" w:customStyle="1" w:styleId="BoldandUnderlineCharChar2">
    <w:name w:val="Bold and Underline Char Char2"/>
    <w:basedOn w:val="DefaultParagraphFont"/>
    <w:rsid w:val="009B3BCE"/>
    <w:rPr>
      <w:b/>
      <w:bCs w:val="0"/>
      <w:u w:val="single"/>
      <w:lang w:val="en-US" w:eastAsia="en-US" w:bidi="ar-SA"/>
    </w:rPr>
  </w:style>
  <w:style w:type="paragraph" w:customStyle="1" w:styleId="StyleBoldandUnderlineChar11pt">
    <w:name w:val="Style Bold and Underline Char + 11 pt"/>
    <w:link w:val="StyleBoldandUnderlineChar11ptChar"/>
    <w:qFormat/>
    <w:rsid w:val="009B3BCE"/>
    <w:pPr>
      <w:spacing w:after="200" w:line="276" w:lineRule="auto"/>
    </w:pPr>
    <w:rPr>
      <w:rFonts w:ascii="Times New Roman" w:eastAsia="Times New Roman" w:hAnsi="Times New Roman" w:cs="Times New Roman"/>
      <w:b/>
      <w:bCs/>
      <w:szCs w:val="20"/>
      <w:u w:val="single"/>
    </w:rPr>
  </w:style>
  <w:style w:type="character" w:customStyle="1" w:styleId="StyleMinimizedTextArialNarrow9ptChar">
    <w:name w:val="Style Minimized Text + Arial Narrow 9 pt Char"/>
    <w:basedOn w:val="DefaultParagraphFont"/>
    <w:link w:val="StyleMinimizedTextArialNarrow9pt"/>
    <w:locked/>
    <w:rsid w:val="009B3BCE"/>
    <w:rPr>
      <w:rFonts w:ascii="Georgia" w:eastAsia="Times New Roman" w:hAnsi="Georgia"/>
    </w:rPr>
  </w:style>
  <w:style w:type="paragraph" w:customStyle="1" w:styleId="StyleMinimizedTextArialNarrow9pt">
    <w:name w:val="Style Minimized Text + Arial Narrow 9 pt"/>
    <w:basedOn w:val="Normal"/>
    <w:link w:val="StyleMinimizedTextArialNarrow9ptChar"/>
    <w:qFormat/>
    <w:rsid w:val="009B3BCE"/>
    <w:rPr>
      <w:rFonts w:ascii="Georgia" w:eastAsia="Times New Roman" w:hAnsi="Georgia"/>
    </w:rPr>
  </w:style>
  <w:style w:type="character" w:customStyle="1" w:styleId="StyleBoldandUnderlineChar11ptNotBoldChar">
    <w:name w:val="Style Bold and Underline Char + 11 pt Not Bold Char"/>
    <w:basedOn w:val="BoldandUnderlineCharChar2"/>
    <w:link w:val="StyleBoldandUnderlineChar11ptNotBold"/>
    <w:locked/>
    <w:rsid w:val="009B3BCE"/>
    <w:rPr>
      <w:rFonts w:ascii="Times New Roman" w:eastAsia="Times New Roman" w:hAnsi="Times New Roman" w:cs="Times New Roman"/>
      <w:b w:val="0"/>
      <w:bCs w:val="0"/>
      <w:szCs w:val="20"/>
      <w:u w:val="single"/>
      <w:lang w:val="en-US" w:eastAsia="en-US" w:bidi="ar-SA"/>
    </w:rPr>
  </w:style>
  <w:style w:type="paragraph" w:customStyle="1" w:styleId="StyleBoldandUnderlineChar11ptNotBold">
    <w:name w:val="Style Bold and Underline Char + 11 pt Not Bold"/>
    <w:link w:val="StyleBoldandUnderlineChar11ptNotBoldChar"/>
    <w:qFormat/>
    <w:rsid w:val="009B3BCE"/>
    <w:pPr>
      <w:spacing w:after="200" w:line="276" w:lineRule="auto"/>
    </w:pPr>
    <w:rPr>
      <w:rFonts w:ascii="Times New Roman" w:eastAsia="Times New Roman" w:hAnsi="Times New Roman" w:cs="Times New Roman"/>
      <w:szCs w:val="20"/>
      <w:u w:val="single"/>
    </w:rPr>
  </w:style>
  <w:style w:type="character" w:customStyle="1" w:styleId="StyleStyle1BoldChar">
    <w:name w:val="Style Style1 + Bold Char"/>
    <w:basedOn w:val="Style1Char"/>
    <w:link w:val="StyleStyle1Bold"/>
    <w:locked/>
    <w:rsid w:val="009B3BCE"/>
    <w:rPr>
      <w:rFonts w:ascii="Times New Roman" w:eastAsia="SimSun" w:hAnsi="Times New Roman" w:cs="Times New Roman"/>
      <w:b/>
      <w:bCs/>
      <w:sz w:val="20"/>
      <w:szCs w:val="24"/>
      <w:u w:val="single"/>
      <w:lang w:eastAsia="zh-CN"/>
    </w:rPr>
  </w:style>
  <w:style w:type="paragraph" w:customStyle="1" w:styleId="StyleStyle1Bold">
    <w:name w:val="Style Style1 + Bold"/>
    <w:link w:val="StyleStyle1BoldChar"/>
    <w:qFormat/>
    <w:rsid w:val="009B3BCE"/>
    <w:pPr>
      <w:spacing w:after="0" w:line="240" w:lineRule="auto"/>
    </w:pPr>
    <w:rPr>
      <w:rFonts w:ascii="Times New Roman" w:eastAsia="SimSun" w:hAnsi="Times New Roman" w:cs="Times New Roman"/>
      <w:b/>
      <w:bCs/>
      <w:sz w:val="20"/>
      <w:szCs w:val="24"/>
      <w:u w:val="single"/>
      <w:lang w:eastAsia="zh-CN"/>
    </w:rPr>
  </w:style>
  <w:style w:type="character" w:customStyle="1" w:styleId="StyleUnderlineChar11pt2Char">
    <w:name w:val="Style Underline Char + 11 pt2 Char"/>
    <w:basedOn w:val="UnderlineCharChar"/>
    <w:link w:val="StyleUnderlineChar11pt2"/>
    <w:locked/>
    <w:rsid w:val="009B3BCE"/>
    <w:rPr>
      <w:rFonts w:ascii="Times New Roman" w:eastAsia="Times New Roman" w:hAnsi="Times New Roman" w:cs="Times New Roman"/>
      <w:sz w:val="20"/>
      <w:szCs w:val="20"/>
      <w:u w:val="single"/>
      <w:lang w:val="en-US" w:eastAsia="ja-JP" w:bidi="ar-SA"/>
    </w:rPr>
  </w:style>
  <w:style w:type="paragraph" w:customStyle="1" w:styleId="StyleUnderlineChar11pt2">
    <w:name w:val="Style Underline Char + 11 pt2"/>
    <w:link w:val="StyleUnderlineChar11pt2Char"/>
    <w:qFormat/>
    <w:rsid w:val="009B3BCE"/>
    <w:pPr>
      <w:spacing w:after="0" w:line="240" w:lineRule="auto"/>
    </w:pPr>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ink w:val="cardCharChar0"/>
    <w:locked/>
    <w:rsid w:val="009B3BCE"/>
    <w:rPr>
      <w:rFonts w:ascii="Georgia" w:eastAsia="Times New Roman" w:hAnsi="Georgia"/>
      <w:szCs w:val="20"/>
    </w:rPr>
  </w:style>
  <w:style w:type="paragraph" w:customStyle="1" w:styleId="cardCharChar0">
    <w:name w:val="card Char Char"/>
    <w:basedOn w:val="Normal"/>
    <w:link w:val="cardCharCharChar"/>
    <w:qFormat/>
    <w:rsid w:val="009B3BCE"/>
    <w:pPr>
      <w:ind w:left="288" w:right="288"/>
    </w:pPr>
    <w:rPr>
      <w:rFonts w:ascii="Georgia" w:eastAsia="Times New Roman" w:hAnsi="Georgia"/>
      <w:szCs w:val="20"/>
    </w:rPr>
  </w:style>
  <w:style w:type="character" w:customStyle="1" w:styleId="StylecardCharCharArialNarrow9ptChar">
    <w:name w:val="Style card Char Char + Arial Narrow 9 pt Char"/>
    <w:basedOn w:val="cardCharCharChar"/>
    <w:link w:val="StylecardCharCharArialNarrow9pt"/>
    <w:locked/>
    <w:rsid w:val="009B3BCE"/>
    <w:rPr>
      <w:rFonts w:ascii="Georgia" w:eastAsia="Times New Roman" w:hAnsi="Georgia"/>
      <w:szCs w:val="20"/>
    </w:rPr>
  </w:style>
  <w:style w:type="paragraph" w:customStyle="1" w:styleId="StylecardCharCharArialNarrow9pt">
    <w:name w:val="Style card Char Char + Arial Narrow 9 pt"/>
    <w:basedOn w:val="cardCharChar0"/>
    <w:link w:val="StylecardCharCharArialNarrow9ptChar"/>
    <w:qFormat/>
    <w:rsid w:val="009B3BCE"/>
  </w:style>
  <w:style w:type="character" w:customStyle="1" w:styleId="StyleCardTextArialNarrow9ptChar">
    <w:name w:val="Style Card Text + Arial Narrow 9 pt Char"/>
    <w:basedOn w:val="CardTextChar10"/>
    <w:link w:val="StyleCardTextArialNarrow9pt"/>
    <w:locked/>
    <w:rsid w:val="009B3BCE"/>
    <w:rPr>
      <w:rFonts w:ascii="Times New Roman" w:eastAsia="Times New Roman" w:hAnsi="Times New Roman" w:cs="Times New Roman" w:hint="default"/>
      <w:sz w:val="20"/>
      <w:szCs w:val="24"/>
    </w:rPr>
  </w:style>
  <w:style w:type="character" w:customStyle="1" w:styleId="CardTextChar10">
    <w:name w:val="Card Text Char1"/>
    <w:basedOn w:val="DefaultParagraphFont"/>
    <w:rsid w:val="009B3BCE"/>
    <w:rPr>
      <w:rFonts w:ascii="Times New Roman" w:eastAsia="Times New Roman" w:hAnsi="Times New Roman" w:cs="Times New Roman" w:hint="default"/>
      <w:sz w:val="20"/>
      <w:szCs w:val="24"/>
    </w:rPr>
  </w:style>
  <w:style w:type="paragraph" w:customStyle="1" w:styleId="StyleCardTextArialNarrow9pt">
    <w:name w:val="Style Card Text + Arial Narrow 9 pt"/>
    <w:link w:val="StyleCardTextArialNarrow9ptChar"/>
    <w:qFormat/>
    <w:rsid w:val="009B3BCE"/>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locked/>
    <w:rsid w:val="009B3BCE"/>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9B3BCE"/>
    <w:pPr>
      <w:spacing w:after="200" w:line="276" w:lineRule="auto"/>
    </w:pPr>
    <w:rPr>
      <w:rFonts w:ascii="Times New Roman" w:eastAsia="Times New Roman" w:hAnsi="Times New Roman" w:cs="Times New Roman"/>
      <w:sz w:val="20"/>
      <w:szCs w:val="24"/>
    </w:rPr>
  </w:style>
  <w:style w:type="character" w:customStyle="1" w:styleId="TextsmallChar0">
    <w:name w:val="Textsmall Char"/>
    <w:basedOn w:val="DefaultParagraphFont"/>
    <w:link w:val="Textsmall0"/>
    <w:locked/>
    <w:rsid w:val="009B3BCE"/>
    <w:rPr>
      <w:rFonts w:ascii="Georgia" w:eastAsia="Times New Roman" w:hAnsi="Georgia"/>
      <w:sz w:val="16"/>
    </w:rPr>
  </w:style>
  <w:style w:type="paragraph" w:customStyle="1" w:styleId="Textsmall0">
    <w:name w:val="Textsmall"/>
    <w:basedOn w:val="Normal"/>
    <w:next w:val="Normal"/>
    <w:link w:val="TextsmallChar0"/>
    <w:qFormat/>
    <w:rsid w:val="009B3BCE"/>
    <w:rPr>
      <w:rFonts w:ascii="Georgia" w:eastAsia="Times New Roman" w:hAnsi="Georgia"/>
      <w:sz w:val="16"/>
    </w:rPr>
  </w:style>
  <w:style w:type="character" w:customStyle="1" w:styleId="StyleStyle49pt10Char">
    <w:name w:val="Style Style4 + 9 pt10 Char"/>
    <w:basedOn w:val="Style4Char"/>
    <w:link w:val="StyleStyle49pt10"/>
    <w:locked/>
    <w:rsid w:val="009B3BCE"/>
    <w:rPr>
      <w:rFonts w:ascii="Calibri" w:eastAsia="Times New Roman" w:hAnsi="Calibri" w:cs="Times New Roman"/>
      <w:u w:val="single"/>
    </w:rPr>
  </w:style>
  <w:style w:type="paragraph" w:customStyle="1" w:styleId="StyleStyle49pt10">
    <w:name w:val="Style Style4 + 9 pt10"/>
    <w:basedOn w:val="Style4"/>
    <w:link w:val="StyleStyle49pt10Char"/>
    <w:qFormat/>
    <w:rsid w:val="009B3BCE"/>
    <w:rPr>
      <w:rFonts w:cs="Times New Roman"/>
    </w:rPr>
  </w:style>
  <w:style w:type="character" w:customStyle="1" w:styleId="StyleStyle49ptBold7Char">
    <w:name w:val="Style Style4 + 9 pt Bold7 Char"/>
    <w:link w:val="StyleStyle49ptBold7"/>
    <w:locked/>
    <w:rsid w:val="009B3BCE"/>
    <w:rPr>
      <w:rFonts w:ascii="Times New Roman" w:eastAsia="Times New Roman" w:hAnsi="Times New Roman" w:cs="Times New Roman"/>
      <w:b/>
      <w:bCs/>
      <w:u w:val="single"/>
    </w:rPr>
  </w:style>
  <w:style w:type="paragraph" w:customStyle="1" w:styleId="StyleStyle49ptBold7">
    <w:name w:val="Style Style4 + 9 pt Bold7"/>
    <w:basedOn w:val="Style4"/>
    <w:link w:val="StyleStyle49ptBold7Char"/>
    <w:qFormat/>
    <w:rsid w:val="009B3BCE"/>
    <w:rPr>
      <w:rFonts w:ascii="Times New Roman" w:hAnsi="Times New Roman" w:cs="Times New Roman"/>
      <w:b/>
      <w:bCs/>
    </w:rPr>
  </w:style>
  <w:style w:type="character" w:customStyle="1" w:styleId="NormalUnderlineChar">
    <w:name w:val="Normal Underline Char"/>
    <w:link w:val="NormalUnderline"/>
    <w:locked/>
    <w:rsid w:val="009B3BCE"/>
    <w:rPr>
      <w:rFonts w:ascii="Georgia" w:eastAsia="Times New Roman" w:hAnsi="Georgia"/>
      <w:u w:val="single"/>
    </w:rPr>
  </w:style>
  <w:style w:type="paragraph" w:customStyle="1" w:styleId="NormalUnderline">
    <w:name w:val="Normal Underline"/>
    <w:basedOn w:val="Normal"/>
    <w:link w:val="NormalUnderlineChar"/>
    <w:qFormat/>
    <w:rsid w:val="009B3BCE"/>
    <w:pPr>
      <w:ind w:left="288"/>
    </w:pPr>
    <w:rPr>
      <w:rFonts w:ascii="Georgia" w:eastAsia="Times New Roman" w:hAnsi="Georgia"/>
      <w:u w:val="single"/>
    </w:rPr>
  </w:style>
  <w:style w:type="paragraph" w:customStyle="1" w:styleId="Underlinestyle0">
    <w:name w:val="Underline style"/>
    <w:basedOn w:val="Normal"/>
    <w:uiPriority w:val="99"/>
    <w:qFormat/>
    <w:rsid w:val="009B3BCE"/>
    <w:rPr>
      <w:rFonts w:eastAsia="Times New Roman"/>
      <w:u w:val="single"/>
    </w:rPr>
  </w:style>
  <w:style w:type="paragraph" w:customStyle="1" w:styleId="WW-Default1">
    <w:name w:val="WW-Default1"/>
    <w:basedOn w:val="Normal"/>
    <w:uiPriority w:val="99"/>
    <w:qFormat/>
    <w:rsid w:val="009B3BCE"/>
    <w:pPr>
      <w:suppressAutoHyphens/>
    </w:pPr>
    <w:rPr>
      <w:rFonts w:eastAsia="Times New Roman"/>
      <w:b/>
      <w:bCs/>
      <w:szCs w:val="20"/>
      <w:lang w:eastAsia="ar-SA"/>
    </w:rPr>
  </w:style>
  <w:style w:type="paragraph" w:customStyle="1" w:styleId="CardStyle">
    <w:name w:val="Card Style"/>
    <w:basedOn w:val="Normal"/>
    <w:link w:val="CardStyleChar"/>
    <w:qFormat/>
    <w:rsid w:val="009B3BCE"/>
    <w:rPr>
      <w:rFonts w:eastAsia="Times New Roman"/>
    </w:rPr>
  </w:style>
  <w:style w:type="character" w:customStyle="1" w:styleId="Stylecard11ptChar">
    <w:name w:val="Style card + 11 pt Char"/>
    <w:link w:val="Stylecard11pt"/>
    <w:locked/>
    <w:rsid w:val="009B3BCE"/>
    <w:rPr>
      <w:rFonts w:ascii="Times New Roman" w:eastAsia="SimSun" w:hAnsi="Times New Roman" w:cs="Times New Roman"/>
      <w:sz w:val="20"/>
      <w:lang w:eastAsia="zh-CN"/>
    </w:rPr>
  </w:style>
  <w:style w:type="paragraph" w:customStyle="1" w:styleId="Stylecard11pt">
    <w:name w:val="Style card + 11 pt"/>
    <w:basedOn w:val="Normal"/>
    <w:link w:val="Stylecard11ptChar"/>
    <w:qFormat/>
    <w:rsid w:val="009B3BCE"/>
    <w:pPr>
      <w:ind w:left="288" w:right="288"/>
    </w:pPr>
    <w:rPr>
      <w:rFonts w:ascii="Times New Roman" w:eastAsia="SimSun" w:hAnsi="Times New Roman" w:cs="Times New Roman"/>
      <w:sz w:val="20"/>
      <w:lang w:eastAsia="zh-CN"/>
    </w:rPr>
  </w:style>
  <w:style w:type="character" w:customStyle="1" w:styleId="Stylecard11ptUnderlineChar">
    <w:name w:val="Style card + 11 pt Underline Char"/>
    <w:link w:val="Stylecard11ptUnderline"/>
    <w:locked/>
    <w:rsid w:val="009B3BCE"/>
    <w:rPr>
      <w:rFonts w:ascii="Times New Roman" w:eastAsia="SimSun" w:hAnsi="Times New Roman" w:cs="Times New Roman"/>
      <w:sz w:val="20"/>
      <w:u w:val="single"/>
      <w:lang w:eastAsia="zh-CN"/>
    </w:rPr>
  </w:style>
  <w:style w:type="paragraph" w:customStyle="1" w:styleId="Stylecard11ptUnderline">
    <w:name w:val="Style card + 11 pt Underline"/>
    <w:basedOn w:val="Normal"/>
    <w:link w:val="Stylecard11ptUnderlineChar"/>
    <w:qFormat/>
    <w:rsid w:val="009B3BCE"/>
    <w:pPr>
      <w:ind w:left="288" w:right="288"/>
    </w:pPr>
    <w:rPr>
      <w:rFonts w:ascii="Times New Roman" w:eastAsia="SimSun" w:hAnsi="Times New Roman" w:cs="Times New Roman"/>
      <w:sz w:val="20"/>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9B3BCE"/>
    <w:rPr>
      <w:rFonts w:ascii="Georgia" w:eastAsia="Times New Roman" w:hAnsi="Georgia" w:cs="Arial"/>
      <w:b/>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9B3BCE"/>
    <w:pPr>
      <w:keepLines w:val="0"/>
      <w:pageBreakBefore w:val="0"/>
      <w:spacing w:before="240" w:after="60"/>
      <w:jc w:val="left"/>
    </w:pPr>
    <w:rPr>
      <w:rFonts w:ascii="Georgia" w:eastAsia="Times New Roman" w:hAnsi="Georgia" w:cs="Arial"/>
      <w:sz w:val="22"/>
      <w:szCs w:val="28"/>
      <w:u w:val="none"/>
    </w:rPr>
  </w:style>
  <w:style w:type="paragraph" w:customStyle="1" w:styleId="Citation-FirstLine">
    <w:name w:val="Citation - First Line"/>
    <w:basedOn w:val="Normal"/>
    <w:next w:val="Normal"/>
    <w:autoRedefine/>
    <w:uiPriority w:val="99"/>
    <w:qFormat/>
    <w:rsid w:val="009B3BCE"/>
    <w:pPr>
      <w:spacing w:line="240" w:lineRule="atLeast"/>
    </w:pPr>
    <w:rPr>
      <w:rFonts w:ascii="Book Antiqua" w:eastAsia="Times New Roman" w:hAnsi="Book Antiqua"/>
      <w:sz w:val="16"/>
    </w:rPr>
  </w:style>
  <w:style w:type="character" w:customStyle="1" w:styleId="Citation-CompleteChar">
    <w:name w:val="Citation - Complete Char"/>
    <w:basedOn w:val="DefaultParagraphFont"/>
    <w:link w:val="Citation-Complete"/>
    <w:locked/>
    <w:rsid w:val="009B3BCE"/>
    <w:rPr>
      <w:rFonts w:ascii="Book Antiqua" w:eastAsia="Times New Roman" w:hAnsi="Book Antiqua"/>
      <w:sz w:val="16"/>
    </w:rPr>
  </w:style>
  <w:style w:type="paragraph" w:customStyle="1" w:styleId="Citation-Complete">
    <w:name w:val="Citation - Complete"/>
    <w:basedOn w:val="Normal"/>
    <w:next w:val="Normal"/>
    <w:link w:val="Citation-CompleteChar"/>
    <w:autoRedefine/>
    <w:qFormat/>
    <w:rsid w:val="009B3BCE"/>
    <w:pPr>
      <w:spacing w:after="120"/>
    </w:pPr>
    <w:rPr>
      <w:rFonts w:ascii="Book Antiqua" w:eastAsia="Times New Roman" w:hAnsi="Book Antiqua"/>
      <w:sz w:val="16"/>
    </w:rPr>
  </w:style>
  <w:style w:type="character" w:customStyle="1" w:styleId="BoldandUnderlineChar">
    <w:name w:val="Bold and Underline Char"/>
    <w:basedOn w:val="DefaultParagraphFont"/>
    <w:link w:val="BoldandUnderline"/>
    <w:locked/>
    <w:rsid w:val="009B3BCE"/>
    <w:rPr>
      <w:b/>
      <w:u w:val="single"/>
    </w:rPr>
  </w:style>
  <w:style w:type="paragraph" w:customStyle="1" w:styleId="BoldandUnderline">
    <w:name w:val="Bold and Underline"/>
    <w:basedOn w:val="Normal"/>
    <w:link w:val="BoldandUnderlineChar"/>
    <w:qFormat/>
    <w:rsid w:val="009B3BCE"/>
    <w:rPr>
      <w:rFonts w:asciiTheme="minorHAnsi" w:hAnsiTheme="minorHAnsi"/>
      <w:b/>
      <w:u w:val="single"/>
    </w:rPr>
  </w:style>
  <w:style w:type="character" w:customStyle="1" w:styleId="StyleStyle49ptBold3Char">
    <w:name w:val="Style Style4 + 9 pt Bold3 Char"/>
    <w:basedOn w:val="Style4Char"/>
    <w:link w:val="StyleStyle49ptBold3"/>
    <w:locked/>
    <w:rsid w:val="009B3BCE"/>
    <w:rPr>
      <w:rFonts w:ascii="Calibri" w:eastAsia="Times New Roman" w:hAnsi="Calibri" w:cs="Times New Roman"/>
      <w:u w:val="single"/>
    </w:rPr>
  </w:style>
  <w:style w:type="paragraph" w:customStyle="1" w:styleId="StyleStyle49ptBold3">
    <w:name w:val="Style Style4 + 9 pt Bold3"/>
    <w:basedOn w:val="Style4"/>
    <w:link w:val="StyleStyle49ptBold3Char"/>
    <w:qFormat/>
    <w:rsid w:val="009B3BCE"/>
    <w:rPr>
      <w:rFonts w:cs="Times New Roman"/>
    </w:rPr>
  </w:style>
  <w:style w:type="character" w:customStyle="1" w:styleId="StyleUnderlining11ptChar">
    <w:name w:val="Style Underlining + 11 pt Char"/>
    <w:basedOn w:val="UnderliningChar"/>
    <w:link w:val="StyleUnderlining11pt"/>
    <w:locked/>
    <w:rsid w:val="009B3BCE"/>
    <w:rPr>
      <w:rFonts w:ascii="Times New Roman" w:eastAsia="Times New Roman" w:hAnsi="Times New Roman" w:cs="Times New Roman"/>
      <w:sz w:val="20"/>
      <w:u w:val="single"/>
      <w:lang w:val="en-GB" w:eastAsia="x-none"/>
    </w:rPr>
  </w:style>
  <w:style w:type="paragraph" w:customStyle="1" w:styleId="StyleUnderlining11pt">
    <w:name w:val="Style Underlining + 11 pt"/>
    <w:basedOn w:val="Underlining"/>
    <w:link w:val="StyleUnderlining11ptChar"/>
    <w:qFormat/>
    <w:rsid w:val="009B3BCE"/>
    <w:rPr>
      <w:rFonts w:ascii="Times New Roman" w:eastAsia="Times New Roman" w:hAnsi="Times New Roman" w:cs="Times New Roman"/>
      <w:sz w:val="20"/>
      <w:lang w:val="en-GB" w:eastAsia="x-none"/>
    </w:rPr>
  </w:style>
  <w:style w:type="character" w:customStyle="1" w:styleId="StyleStyleMicroText7ptArialNarrow10ptChar">
    <w:name w:val="Style Style MicroText + 7 pt + Arial Narrow 10 pt Char"/>
    <w:basedOn w:val="DefaultParagraphFont"/>
    <w:link w:val="StyleStyleMicroText7ptArialNarrow10pt"/>
    <w:locked/>
    <w:rsid w:val="009B3BCE"/>
    <w:rPr>
      <w:rFonts w:ascii="Georgia" w:eastAsia="Times New Roman" w:hAnsi="Georgia"/>
    </w:rPr>
  </w:style>
  <w:style w:type="paragraph" w:customStyle="1" w:styleId="StyleStyleMicroText7ptArialNarrow10pt">
    <w:name w:val="Style Style MicroText + 7 pt + Arial Narrow 10 pt"/>
    <w:basedOn w:val="Normal"/>
    <w:link w:val="StyleStyleMicroText7ptArialNarrow10ptChar"/>
    <w:qFormat/>
    <w:rsid w:val="009B3BCE"/>
    <w:rPr>
      <w:rFonts w:ascii="Georgia" w:eastAsia="Times New Roman" w:hAnsi="Georgia"/>
    </w:rPr>
  </w:style>
  <w:style w:type="character" w:customStyle="1" w:styleId="Stylecard11ptBoldUnderlineChar">
    <w:name w:val="Style card + 11 pt Bold Underline Char"/>
    <w:basedOn w:val="DefaultParagraphFont"/>
    <w:link w:val="Stylecard11ptBoldUnderline"/>
    <w:locked/>
    <w:rsid w:val="009B3BCE"/>
    <w:rPr>
      <w:rFonts w:eastAsia="SimSun" w:cs="Calibri"/>
      <w:b/>
      <w:bCs/>
      <w:u w:val="single"/>
      <w:lang w:val="x-none" w:eastAsia="zh-CN"/>
    </w:rPr>
  </w:style>
  <w:style w:type="paragraph" w:customStyle="1" w:styleId="Stylecard11ptBoldUnderline">
    <w:name w:val="Style card + 11 pt Bold Underline"/>
    <w:basedOn w:val="Normal"/>
    <w:link w:val="Stylecard11ptBoldUnderlineChar"/>
    <w:qFormat/>
    <w:rsid w:val="009B3BCE"/>
    <w:pPr>
      <w:ind w:left="288" w:right="288"/>
    </w:pPr>
    <w:rPr>
      <w:rFonts w:asciiTheme="minorHAnsi" w:eastAsia="SimSun" w:hAnsiTheme="minorHAnsi" w:cs="Calibri"/>
      <w:b/>
      <w:bCs/>
      <w:u w:val="single"/>
      <w:lang w:val="x-none" w:eastAsia="zh-CN"/>
    </w:rPr>
  </w:style>
  <w:style w:type="character" w:customStyle="1" w:styleId="Stylecard8ptChar">
    <w:name w:val="Style card + 8 pt Char"/>
    <w:basedOn w:val="DefaultParagraphFont"/>
    <w:link w:val="Stylecard8pt"/>
    <w:locked/>
    <w:rsid w:val="009B3BCE"/>
    <w:rPr>
      <w:rFonts w:cs="Calibri"/>
      <w:u w:val="single"/>
      <w:lang w:val="x-none" w:eastAsia="ar-SA"/>
    </w:rPr>
  </w:style>
  <w:style w:type="paragraph" w:customStyle="1" w:styleId="Stylecard8pt">
    <w:name w:val="Style card + 8 pt"/>
    <w:basedOn w:val="Normal"/>
    <w:link w:val="Stylecard8ptChar"/>
    <w:qFormat/>
    <w:rsid w:val="009B3BCE"/>
    <w:pPr>
      <w:ind w:left="288" w:right="288"/>
    </w:pPr>
    <w:rPr>
      <w:rFonts w:asciiTheme="minorHAnsi" w:hAnsiTheme="minorHAnsi" w:cs="Calibri"/>
      <w:u w:val="single"/>
      <w:lang w:val="x-none" w:eastAsia="ar-SA"/>
    </w:rPr>
  </w:style>
  <w:style w:type="paragraph" w:customStyle="1" w:styleId="emactive">
    <w:name w:val="emactive"/>
    <w:basedOn w:val="Normal"/>
    <w:uiPriority w:val="99"/>
    <w:qFormat/>
    <w:rsid w:val="009B3BCE"/>
    <w:pPr>
      <w:spacing w:before="100" w:beforeAutospacing="1" w:after="100" w:afterAutospacing="1"/>
    </w:pPr>
    <w:rPr>
      <w:rFonts w:eastAsia="Times New Roman"/>
      <w:sz w:val="24"/>
    </w:rPr>
  </w:style>
  <w:style w:type="paragraph" w:customStyle="1" w:styleId="emready">
    <w:name w:val="emready"/>
    <w:basedOn w:val="Normal"/>
    <w:uiPriority w:val="99"/>
    <w:qFormat/>
    <w:rsid w:val="009B3BCE"/>
    <w:pPr>
      <w:spacing w:before="100" w:beforeAutospacing="1" w:after="100" w:afterAutospacing="1"/>
    </w:pPr>
    <w:rPr>
      <w:rFonts w:eastAsia="Times New Roman"/>
      <w:sz w:val="24"/>
    </w:rPr>
  </w:style>
  <w:style w:type="character" w:customStyle="1" w:styleId="UnderlinedCardTextChar">
    <w:name w:val="Underlined Card Text Char"/>
    <w:link w:val="UnderlinedCardText"/>
    <w:locked/>
    <w:rsid w:val="009B3BCE"/>
    <w:rPr>
      <w:rFonts w:ascii="Times New Roman" w:hAnsi="Times New Roman" w:cs="Times New Roman"/>
      <w:u w:val="single"/>
    </w:rPr>
  </w:style>
  <w:style w:type="paragraph" w:customStyle="1" w:styleId="UnderlinedCardText">
    <w:name w:val="Underlined Card Text"/>
    <w:basedOn w:val="Normal"/>
    <w:link w:val="UnderlinedCardTextChar"/>
    <w:qFormat/>
    <w:rsid w:val="009B3BCE"/>
    <w:pPr>
      <w:spacing w:after="200"/>
      <w:contextualSpacing/>
    </w:pPr>
    <w:rPr>
      <w:rFonts w:ascii="Times New Roman" w:hAnsi="Times New Roman" w:cs="Times New Roman"/>
      <w:u w:val="single"/>
    </w:rPr>
  </w:style>
  <w:style w:type="paragraph" w:customStyle="1" w:styleId="Shrink">
    <w:name w:val="Shrink"/>
    <w:link w:val="ShrinkChar"/>
    <w:qFormat/>
    <w:rsid w:val="009B3BCE"/>
    <w:pPr>
      <w:spacing w:after="0" w:line="240" w:lineRule="auto"/>
      <w:ind w:left="288" w:right="288"/>
    </w:pPr>
    <w:rPr>
      <w:rFonts w:cs="Courier"/>
      <w:bCs/>
      <w:sz w:val="16"/>
      <w:szCs w:val="16"/>
    </w:rPr>
  </w:style>
  <w:style w:type="character" w:customStyle="1" w:styleId="UnderlineCharCharCharCharChar">
    <w:name w:val="Underline Char Char Char Char Char"/>
    <w:link w:val="UnderlineCharCharCharChar"/>
    <w:locked/>
    <w:rsid w:val="009B3BCE"/>
    <w:rPr>
      <w:rFonts w:ascii="Georgia" w:eastAsia="Times New Roman" w:hAnsi="Georgia" w:cs="Times New Roman"/>
      <w:u w:val="single"/>
    </w:rPr>
  </w:style>
  <w:style w:type="character" w:customStyle="1" w:styleId="BoldandUnderlineCharCharCharCharCharChar">
    <w:name w:val="Bold and Underline Char Char Char Char Char Char"/>
    <w:link w:val="BoldandUnderlineCharCharCharCharChar"/>
    <w:locked/>
    <w:rsid w:val="009B3BCE"/>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9B3BCE"/>
    <w:rPr>
      <w:rFonts w:ascii="Georgia" w:eastAsia="Times New Roman" w:hAnsi="Georgia" w:cs="Times New Roman"/>
      <w:b/>
      <w:u w:val="single"/>
    </w:rPr>
  </w:style>
  <w:style w:type="character" w:customStyle="1" w:styleId="CardHighlightChar">
    <w:name w:val="Card Highlight Char"/>
    <w:link w:val="CardHighlight"/>
    <w:locked/>
    <w:rsid w:val="009B3BCE"/>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9B3BCE"/>
    <w:pPr>
      <w:shd w:val="clear" w:color="auto" w:fill="66FFFF"/>
    </w:pPr>
    <w:rPr>
      <w:rFonts w:eastAsia="Calibri" w:cs="Calibri"/>
      <w:u w:val="single"/>
    </w:rPr>
  </w:style>
  <w:style w:type="paragraph" w:customStyle="1" w:styleId="BlockHeaderHidden">
    <w:name w:val="Block Header Hidden"/>
    <w:link w:val="BlockHeaderHiddenChar"/>
    <w:qFormat/>
    <w:rsid w:val="009B3BCE"/>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9B3BCE"/>
    <w:pPr>
      <w:spacing w:before="100" w:beforeAutospacing="1" w:after="100" w:afterAutospacing="1"/>
    </w:pPr>
    <w:rPr>
      <w:rFonts w:eastAsia="Times New Roman"/>
      <w:sz w:val="24"/>
    </w:rPr>
  </w:style>
  <w:style w:type="paragraph" w:customStyle="1" w:styleId="norma">
    <w:name w:val="norma"/>
    <w:basedOn w:val="Heading3"/>
    <w:uiPriority w:val="99"/>
    <w:qFormat/>
    <w:rsid w:val="009B3BCE"/>
    <w:rPr>
      <w:rFonts w:eastAsia="MS Gothic" w:cs="Arial"/>
      <w:sz w:val="24"/>
    </w:rPr>
  </w:style>
  <w:style w:type="character" w:customStyle="1" w:styleId="Emphasis20">
    <w:name w:val="Emphasis 2"/>
    <w:uiPriority w:val="1"/>
    <w:qFormat/>
    <w:rsid w:val="009B3BCE"/>
    <w:rPr>
      <w:rFonts w:ascii="Times New Roman" w:hAnsi="Times New Roman" w:cs="Times New Roman" w:hint="default"/>
      <w:b/>
      <w:bCs w:val="0"/>
      <w:i w:val="0"/>
      <w:iCs/>
      <w:sz w:val="22"/>
      <w:u w:val="single"/>
      <w:bdr w:val="single" w:sz="2" w:space="0" w:color="auto" w:frame="1"/>
    </w:rPr>
  </w:style>
  <w:style w:type="character" w:customStyle="1" w:styleId="aqj">
    <w:name w:val="aqj"/>
    <w:basedOn w:val="DefaultParagraphFont"/>
    <w:rsid w:val="009B3BCE"/>
  </w:style>
  <w:style w:type="character" w:customStyle="1" w:styleId="CharacterStyle2">
    <w:name w:val="Character Style 2"/>
    <w:uiPriority w:val="99"/>
    <w:rsid w:val="009B3BCE"/>
    <w:rPr>
      <w:sz w:val="20"/>
      <w:szCs w:val="20"/>
    </w:rPr>
  </w:style>
  <w:style w:type="character" w:customStyle="1" w:styleId="Heading3CharCharChar3">
    <w:name w:val="Heading 3 Char Char Char3"/>
    <w:aliases w:val="Char Char Char3, Char Char Char3,Heading 3 Char Char Char2, Char Char Char2,Char Char Char2"/>
    <w:basedOn w:val="DefaultParagraphFont"/>
    <w:rsid w:val="009B3BCE"/>
    <w:rPr>
      <w:rFonts w:ascii="Arial" w:hAnsi="Arial" w:cs="Arial" w:hint="default"/>
      <w:bCs/>
      <w:szCs w:val="26"/>
      <w:u w:val="single"/>
      <w:lang w:val="en-US" w:eastAsia="en-US" w:bidi="ar-SA"/>
    </w:rPr>
  </w:style>
  <w:style w:type="character" w:customStyle="1" w:styleId="Styleunderline9pt0">
    <w:name w:val="Style underline + 9 pt"/>
    <w:basedOn w:val="underline"/>
    <w:rsid w:val="009B3BCE"/>
    <w:rPr>
      <w:u w:val="single"/>
    </w:rPr>
  </w:style>
  <w:style w:type="character" w:customStyle="1" w:styleId="StyleTimesNewRoman9pt">
    <w:name w:val="Style Times New Roman 9 pt"/>
    <w:basedOn w:val="DefaultParagraphFont"/>
    <w:rsid w:val="009B3BCE"/>
    <w:rPr>
      <w:rFonts w:ascii="Times New Roman" w:hAnsi="Times New Roman" w:cs="Times New Roman" w:hint="default"/>
      <w:sz w:val="20"/>
    </w:rPr>
  </w:style>
  <w:style w:type="character" w:customStyle="1" w:styleId="Styleunderline9pt1">
    <w:name w:val="Style underline + 9 pt1"/>
    <w:basedOn w:val="underline"/>
    <w:rsid w:val="009B3BCE"/>
    <w:rPr>
      <w:u w:val="single"/>
    </w:rPr>
  </w:style>
  <w:style w:type="character" w:customStyle="1" w:styleId="Hyperlink23">
    <w:name w:val="Hyperlink23"/>
    <w:basedOn w:val="DefaultParagraphFont"/>
    <w:rsid w:val="009B3BCE"/>
    <w:rPr>
      <w:color w:val="3300CC"/>
      <w:u w:val="single"/>
    </w:rPr>
  </w:style>
  <w:style w:type="character" w:customStyle="1" w:styleId="body-text">
    <w:name w:val="body-text"/>
    <w:basedOn w:val="DefaultParagraphFont"/>
    <w:rsid w:val="009B3BCE"/>
  </w:style>
  <w:style w:type="character" w:customStyle="1" w:styleId="globalcontentbody">
    <w:name w:val="globalcontentbody"/>
    <w:basedOn w:val="DefaultParagraphFont"/>
    <w:rsid w:val="009B3BCE"/>
  </w:style>
  <w:style w:type="character" w:customStyle="1" w:styleId="Styleterm111ptUnderline">
    <w:name w:val="Style term1 + 11 pt Underline"/>
    <w:basedOn w:val="term1"/>
    <w:rsid w:val="009B3BCE"/>
    <w:rPr>
      <w:b/>
      <w:bCs/>
    </w:rPr>
  </w:style>
  <w:style w:type="character" w:customStyle="1" w:styleId="Style9pt">
    <w:name w:val="Style 9 pt"/>
    <w:basedOn w:val="DefaultParagraphFont"/>
    <w:rsid w:val="009B3BCE"/>
    <w:rPr>
      <w:rFonts w:ascii="Times New Roman" w:hAnsi="Times New Roman" w:cs="Times New Roman" w:hint="default"/>
      <w:sz w:val="20"/>
    </w:rPr>
  </w:style>
  <w:style w:type="character" w:customStyle="1" w:styleId="CharChar11">
    <w:name w:val="Char Char11"/>
    <w:basedOn w:val="DefaultParagraphFont"/>
    <w:rsid w:val="009B3BCE"/>
    <w:rPr>
      <w:rFonts w:ascii="Arial" w:hAnsi="Arial" w:cs="Arial" w:hint="default"/>
      <w:bCs/>
      <w:szCs w:val="26"/>
      <w:u w:val="single"/>
      <w:lang w:val="en-US" w:eastAsia="en-US" w:bidi="ar-SA"/>
    </w:rPr>
  </w:style>
  <w:style w:type="character" w:customStyle="1" w:styleId="authorbio">
    <w:name w:val="authorbio"/>
    <w:basedOn w:val="DefaultParagraphFont"/>
    <w:rsid w:val="009B3BCE"/>
  </w:style>
  <w:style w:type="character" w:customStyle="1" w:styleId="underlineChar0">
    <w:name w:val="underline Char"/>
    <w:basedOn w:val="DefaultParagraphFont"/>
    <w:rsid w:val="009B3BCE"/>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0"/>
    <w:rsid w:val="009B3BCE"/>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9B3BCE"/>
    <w:rPr>
      <w:sz w:val="20"/>
      <w:u w:val="single"/>
    </w:rPr>
  </w:style>
  <w:style w:type="character" w:customStyle="1" w:styleId="base">
    <w:name w:val="base"/>
    <w:basedOn w:val="DefaultParagraphFont"/>
    <w:rsid w:val="009B3BCE"/>
  </w:style>
  <w:style w:type="character" w:customStyle="1" w:styleId="part-of-speech">
    <w:name w:val="part-of-speech"/>
    <w:basedOn w:val="DefaultParagraphFont"/>
    <w:rsid w:val="009B3BCE"/>
  </w:style>
  <w:style w:type="character" w:customStyle="1" w:styleId="sep">
    <w:name w:val="sep"/>
    <w:basedOn w:val="DefaultParagraphFont"/>
    <w:rsid w:val="009B3BCE"/>
  </w:style>
  <w:style w:type="character" w:customStyle="1" w:styleId="pron">
    <w:name w:val="pron"/>
    <w:basedOn w:val="DefaultParagraphFont"/>
    <w:rsid w:val="009B3BCE"/>
  </w:style>
  <w:style w:type="character" w:customStyle="1" w:styleId="UnderlineCharChar1">
    <w:name w:val="Underline Char Char1"/>
    <w:basedOn w:val="DefaultParagraphFont"/>
    <w:rsid w:val="009B3BCE"/>
    <w:rPr>
      <w:u w:val="single"/>
      <w:lang w:val="en-US" w:eastAsia="en-US" w:bidi="ar-SA"/>
    </w:rPr>
  </w:style>
  <w:style w:type="character" w:customStyle="1" w:styleId="StyleUnderlineCharChar111pt">
    <w:name w:val="Style Underline Char Char1 + 11 pt"/>
    <w:basedOn w:val="UnderlineCharChar1"/>
    <w:rsid w:val="009B3BCE"/>
    <w:rPr>
      <w:rFonts w:ascii="Times New Roman" w:hAnsi="Times New Roman" w:cs="Times New Roman" w:hint="default"/>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9B3BCE"/>
    <w:rPr>
      <w:rFonts w:ascii="Times New Roman" w:hAnsi="Times New Roman" w:cs="Times New Roman" w:hint="default"/>
      <w:sz w:val="20"/>
      <w:u w:val="single"/>
      <w:bdr w:val="single" w:sz="4" w:space="0" w:color="auto" w:frame="1"/>
      <w:lang w:val="en-US" w:eastAsia="en-US" w:bidi="ar-SA"/>
    </w:rPr>
  </w:style>
  <w:style w:type="character" w:customStyle="1" w:styleId="StyleBoldandUnderlineCharChar11pt">
    <w:name w:val="Style Bold and Underline Char Char + 11 pt"/>
    <w:basedOn w:val="DefaultParagraphFont"/>
    <w:rsid w:val="009B3BCE"/>
    <w:rPr>
      <w:b/>
      <w:bCs/>
      <w:noProof w:val="0"/>
      <w:sz w:val="20"/>
      <w:u w:val="single"/>
      <w:lang w:val="en-US" w:eastAsia="en-US" w:bidi="ar-SA"/>
    </w:rPr>
  </w:style>
  <w:style w:type="character" w:customStyle="1" w:styleId="StyleunderlineArialNarrow9ptBold">
    <w:name w:val="Style underline + Arial Narrow 9 pt Bold"/>
    <w:basedOn w:val="underline"/>
    <w:rsid w:val="009B3BCE"/>
    <w:rPr>
      <w:u w:val="single"/>
    </w:rPr>
  </w:style>
  <w:style w:type="character" w:customStyle="1" w:styleId="StyleBoldandUnderlineCharCharCharChar9pt">
    <w:name w:val="Style Bold and Underline Char Char Char Char + 9 pt"/>
    <w:basedOn w:val="DefaultParagraphFont"/>
    <w:rsid w:val="009B3BCE"/>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rsid w:val="009B3BCE"/>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rsid w:val="009B3BCE"/>
    <w:rPr>
      <w:rFonts w:ascii="Times New Roman" w:hAnsi="Times New Roman" w:cs="Times New Roman" w:hint="default"/>
      <w:noProof w:val="0"/>
      <w:sz w:val="20"/>
      <w:u w:val="single"/>
      <w:lang w:val="en-US" w:eastAsia="en-US" w:bidi="ar-SA"/>
    </w:rPr>
  </w:style>
  <w:style w:type="character" w:customStyle="1" w:styleId="reduce2">
    <w:name w:val="reduce2"/>
    <w:basedOn w:val="DefaultParagraphFont"/>
    <w:uiPriority w:val="99"/>
    <w:rsid w:val="009B3BCE"/>
    <w:rPr>
      <w:rFonts w:ascii="Arial" w:hAnsi="Arial" w:cs="Arial" w:hint="default"/>
      <w:color w:val="000000"/>
      <w:sz w:val="10"/>
      <w:szCs w:val="22"/>
    </w:rPr>
  </w:style>
  <w:style w:type="character" w:customStyle="1" w:styleId="CharChar111">
    <w:name w:val="Char Char111"/>
    <w:basedOn w:val="DefaultParagraphFont"/>
    <w:rsid w:val="009B3BCE"/>
    <w:rPr>
      <w:rFonts w:ascii="Arial" w:hAnsi="Arial" w:cs="Arial" w:hint="default"/>
      <w:bCs/>
      <w:szCs w:val="26"/>
      <w:u w:val="single"/>
      <w:lang w:val="en-US" w:eastAsia="en-US" w:bidi="ar-SA"/>
    </w:rPr>
  </w:style>
  <w:style w:type="character" w:customStyle="1" w:styleId="AUnterdline">
    <w:name w:val="AUnterdline"/>
    <w:qFormat/>
    <w:rsid w:val="009B3BCE"/>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9B3BCE"/>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9B3BCE"/>
  </w:style>
  <w:style w:type="character" w:customStyle="1" w:styleId="StyleUnderline1">
    <w:name w:val="Style Underline1"/>
    <w:basedOn w:val="DefaultParagraphFont"/>
    <w:rsid w:val="009B3BCE"/>
    <w:rPr>
      <w:rFonts w:ascii="Times New Roman" w:hAnsi="Times New Roman" w:cs="Times New Roman" w:hint="default"/>
      <w:sz w:val="20"/>
      <w:u w:val="single"/>
    </w:rPr>
  </w:style>
  <w:style w:type="character" w:customStyle="1" w:styleId="DontRead">
    <w:name w:val="Don't Read"/>
    <w:qFormat/>
    <w:rsid w:val="009B3BCE"/>
    <w:rPr>
      <w:rFonts w:ascii="Times New Roman" w:hAnsi="Times New Roman" w:cs="Times New Roman" w:hint="default"/>
      <w:sz w:val="16"/>
    </w:rPr>
  </w:style>
  <w:style w:type="character" w:customStyle="1" w:styleId="Style11ptUnderline3">
    <w:name w:val="Style 11 pt Underline3"/>
    <w:rsid w:val="009B3BCE"/>
    <w:rPr>
      <w:sz w:val="20"/>
      <w:u w:val="single"/>
    </w:rPr>
  </w:style>
  <w:style w:type="character" w:customStyle="1" w:styleId="2">
    <w:name w:val="2"/>
    <w:rsid w:val="009B3BCE"/>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9B3BCE"/>
    <w:rPr>
      <w:sz w:val="20"/>
      <w:u w:val="single"/>
    </w:rPr>
  </w:style>
  <w:style w:type="character" w:customStyle="1" w:styleId="Style9ptBoldUnderline5">
    <w:name w:val="Style 9 pt Bold Underline5"/>
    <w:basedOn w:val="DefaultParagraphFont"/>
    <w:rsid w:val="009B3BCE"/>
    <w:rPr>
      <w:b/>
      <w:bCs/>
      <w:sz w:val="20"/>
      <w:u w:val="single"/>
    </w:rPr>
  </w:style>
  <w:style w:type="character" w:customStyle="1" w:styleId="CharChar114">
    <w:name w:val="Char Char114"/>
    <w:basedOn w:val="DefaultParagraphFont"/>
    <w:rsid w:val="009B3BCE"/>
    <w:rPr>
      <w:rFonts w:ascii="Arial" w:hAnsi="Arial" w:cs="Arial" w:hint="default"/>
      <w:bCs/>
      <w:szCs w:val="26"/>
      <w:u w:val="single"/>
      <w:lang w:val="en-US" w:eastAsia="en-US" w:bidi="ar-SA"/>
    </w:rPr>
  </w:style>
  <w:style w:type="character" w:customStyle="1" w:styleId="CharChar113">
    <w:name w:val="Char Char113"/>
    <w:basedOn w:val="DefaultParagraphFont"/>
    <w:rsid w:val="009B3BCE"/>
    <w:rPr>
      <w:rFonts w:ascii="Arial" w:hAnsi="Arial" w:cs="Arial" w:hint="default"/>
      <w:bCs/>
      <w:szCs w:val="26"/>
      <w:u w:val="single"/>
      <w:lang w:val="en-US" w:eastAsia="en-US" w:bidi="ar-SA"/>
    </w:rPr>
  </w:style>
  <w:style w:type="character" w:customStyle="1" w:styleId="CharChar112">
    <w:name w:val="Char Char112"/>
    <w:basedOn w:val="DefaultParagraphFont"/>
    <w:rsid w:val="009B3BCE"/>
    <w:rPr>
      <w:rFonts w:ascii="Arial" w:hAnsi="Arial" w:cs="Arial" w:hint="default"/>
      <w:bCs/>
      <w:szCs w:val="26"/>
      <w:u w:val="single"/>
      <w:lang w:val="en-US" w:eastAsia="en-US" w:bidi="ar-SA"/>
    </w:rPr>
  </w:style>
  <w:style w:type="character" w:customStyle="1" w:styleId="zoomme">
    <w:name w:val="zoomme"/>
    <w:basedOn w:val="DefaultParagraphFont"/>
    <w:rsid w:val="009B3BCE"/>
  </w:style>
  <w:style w:type="character" w:customStyle="1" w:styleId="Date10">
    <w:name w:val="Date1"/>
    <w:basedOn w:val="DefaultParagraphFont"/>
    <w:rsid w:val="009B3BCE"/>
  </w:style>
  <w:style w:type="character" w:customStyle="1" w:styleId="classauthor">
    <w:name w:val="class=&quot;author&quot;"/>
    <w:basedOn w:val="DefaultParagraphFont"/>
    <w:rsid w:val="009B3BCE"/>
  </w:style>
  <w:style w:type="character" w:customStyle="1" w:styleId="CharCharChar">
    <w:name w:val="Char Char Char"/>
    <w:basedOn w:val="DefaultParagraphFont"/>
    <w:rsid w:val="009B3BCE"/>
    <w:rPr>
      <w:rFonts w:ascii="Arial" w:hAnsi="Arial" w:cs="Arial" w:hint="default"/>
      <w:bCs/>
      <w:szCs w:val="26"/>
      <w:u w:val="single"/>
      <w:lang w:val="en-US" w:eastAsia="en-US" w:bidi="ar-SA"/>
    </w:rPr>
  </w:style>
  <w:style w:type="character" w:customStyle="1" w:styleId="officialstitle-">
    <w:name w:val="official_s_title-"/>
    <w:basedOn w:val="DefaultParagraphFont"/>
    <w:rsid w:val="009B3BCE"/>
  </w:style>
  <w:style w:type="character" w:customStyle="1" w:styleId="officialsbureau">
    <w:name w:val="official_s_bureau"/>
    <w:basedOn w:val="DefaultParagraphFont"/>
    <w:rsid w:val="009B3BCE"/>
  </w:style>
  <w:style w:type="character" w:customStyle="1" w:styleId="gray">
    <w:name w:val="gray"/>
    <w:basedOn w:val="DefaultParagraphFont"/>
    <w:rsid w:val="009B3BCE"/>
  </w:style>
  <w:style w:type="character" w:customStyle="1" w:styleId="Styleunderline11ptBorderSinglesolidlineAuto05p">
    <w:name w:val="Style underline + 11 pt Border: : (Single solid line Auto  0.5 p..."/>
    <w:rsid w:val="009B3BCE"/>
    <w:rPr>
      <w:sz w:val="20"/>
      <w:u w:val="single"/>
      <w:bdr w:val="single" w:sz="4" w:space="0" w:color="auto" w:frame="1"/>
    </w:rPr>
  </w:style>
  <w:style w:type="character" w:customStyle="1" w:styleId="CardText-Underlined0">
    <w:name w:val="Card Text - Underlined"/>
    <w:rsid w:val="009B3BCE"/>
    <w:rPr>
      <w:b/>
      <w:bCs w:val="0"/>
      <w:sz w:val="20"/>
      <w:u w:val="single"/>
    </w:rPr>
  </w:style>
  <w:style w:type="character" w:customStyle="1" w:styleId="Style11ptItalicUnderline">
    <w:name w:val="Style 11 pt Italic Underline"/>
    <w:basedOn w:val="DefaultParagraphFont"/>
    <w:rsid w:val="009B3BCE"/>
    <w:rPr>
      <w:i/>
      <w:iCs/>
      <w:sz w:val="20"/>
      <w:u w:val="single"/>
    </w:rPr>
  </w:style>
  <w:style w:type="character" w:customStyle="1" w:styleId="Style11ptItalic">
    <w:name w:val="Style 11 pt Italic"/>
    <w:basedOn w:val="DefaultParagraphFont"/>
    <w:rsid w:val="009B3BCE"/>
    <w:rPr>
      <w:rFonts w:ascii="Times New Roman" w:hAnsi="Times New Roman" w:cs="Times New Roman" w:hint="default"/>
      <w:i/>
      <w:iCs/>
      <w:sz w:val="20"/>
    </w:rPr>
  </w:style>
  <w:style w:type="character" w:customStyle="1" w:styleId="Style9ptUnderline6">
    <w:name w:val="Style 9 pt Underline6"/>
    <w:basedOn w:val="DefaultParagraphFont"/>
    <w:rsid w:val="009B3BCE"/>
    <w:rPr>
      <w:sz w:val="20"/>
      <w:u w:val="single"/>
    </w:rPr>
  </w:style>
  <w:style w:type="character" w:customStyle="1" w:styleId="ct-with-fmlt">
    <w:name w:val="ct-with-fmlt"/>
    <w:basedOn w:val="DefaultParagraphFont"/>
    <w:rsid w:val="009B3BCE"/>
  </w:style>
  <w:style w:type="character" w:customStyle="1" w:styleId="ital-inline">
    <w:name w:val="ital-inline"/>
    <w:basedOn w:val="DefaultParagraphFont"/>
    <w:rsid w:val="009B3BCE"/>
  </w:style>
  <w:style w:type="character" w:customStyle="1" w:styleId="cross-head">
    <w:name w:val="cross-head"/>
    <w:rsid w:val="009B3BCE"/>
  </w:style>
  <w:style w:type="character" w:customStyle="1" w:styleId="dateline">
    <w:name w:val="dateline"/>
    <w:rsid w:val="009B3BCE"/>
  </w:style>
  <w:style w:type="character" w:customStyle="1" w:styleId="Subtitle1">
    <w:name w:val="Subtitle1"/>
    <w:rsid w:val="009B3BCE"/>
  </w:style>
  <w:style w:type="character" w:customStyle="1" w:styleId="metaorigin">
    <w:name w:val="meta_origin"/>
    <w:rsid w:val="009B3BCE"/>
  </w:style>
  <w:style w:type="character" w:customStyle="1" w:styleId="mandelbrotrefrag">
    <w:name w:val="mandelbrot_refrag"/>
    <w:rsid w:val="009B3BCE"/>
  </w:style>
  <w:style w:type="character" w:customStyle="1" w:styleId="eminfo">
    <w:name w:val="eminfo"/>
    <w:rsid w:val="009B3BCE"/>
  </w:style>
  <w:style w:type="character" w:customStyle="1" w:styleId="emhighlight">
    <w:name w:val="emhighlight"/>
    <w:rsid w:val="009B3BCE"/>
  </w:style>
  <w:style w:type="character" w:customStyle="1" w:styleId="at">
    <w:name w:val="at"/>
    <w:rsid w:val="009B3BCE"/>
  </w:style>
  <w:style w:type="character" w:customStyle="1" w:styleId="name">
    <w:name w:val="name"/>
    <w:rsid w:val="009B3BCE"/>
  </w:style>
  <w:style w:type="character" w:customStyle="1" w:styleId="tkrname">
    <w:name w:val="tkrname"/>
    <w:rsid w:val="009B3BCE"/>
  </w:style>
  <w:style w:type="character" w:customStyle="1" w:styleId="tkrchange">
    <w:name w:val="tkrchange"/>
    <w:rsid w:val="009B3BCE"/>
  </w:style>
  <w:style w:type="character" w:customStyle="1" w:styleId="source-org">
    <w:name w:val="source-org"/>
    <w:rsid w:val="009B3BCE"/>
  </w:style>
  <w:style w:type="character" w:customStyle="1" w:styleId="updated">
    <w:name w:val="updated"/>
    <w:rsid w:val="009B3BCE"/>
  </w:style>
  <w:style w:type="character" w:customStyle="1" w:styleId="last">
    <w:name w:val="last"/>
    <w:rsid w:val="009B3BCE"/>
  </w:style>
  <w:style w:type="character" w:customStyle="1" w:styleId="institution">
    <w:name w:val="institution"/>
    <w:rsid w:val="009B3BCE"/>
  </w:style>
  <w:style w:type="character" w:customStyle="1" w:styleId="CharChar5">
    <w:name w:val="Char Char5"/>
    <w:rsid w:val="009B3BCE"/>
    <w:rPr>
      <w:rFonts w:ascii="Times New Roman" w:eastAsia="Times New Roman" w:hAnsi="Times New Roman" w:cs="Times New Roman" w:hint="default"/>
      <w:bCs/>
      <w:szCs w:val="26"/>
      <w:u w:val="single"/>
    </w:rPr>
  </w:style>
  <w:style w:type="character" w:customStyle="1" w:styleId="mainheading">
    <w:name w:val="mainheading"/>
    <w:basedOn w:val="DefaultParagraphFont"/>
    <w:rsid w:val="009B3BCE"/>
  </w:style>
  <w:style w:type="character" w:customStyle="1" w:styleId="Style11ptBoldUnderline1">
    <w:name w:val="Style 11 pt Bold Underline1"/>
    <w:rsid w:val="009B3BCE"/>
    <w:rPr>
      <w:b/>
      <w:bCs/>
      <w:sz w:val="20"/>
      <w:u w:val="single"/>
    </w:rPr>
  </w:style>
  <w:style w:type="character" w:customStyle="1" w:styleId="StyleStyleunderlineBold11pt">
    <w:name w:val="Style Style underline + Bold + 11 pt"/>
    <w:rsid w:val="009B3BCE"/>
    <w:rPr>
      <w:bCs/>
      <w:sz w:val="20"/>
      <w:u w:val="single"/>
    </w:rPr>
  </w:style>
  <w:style w:type="character" w:customStyle="1" w:styleId="StyleunderlineAsianTimesNewRomanBold">
    <w:name w:val="Style underline + (Asian) Times New Roman Bold"/>
    <w:rsid w:val="009B3BCE"/>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9B3BCE"/>
    <w:rPr>
      <w:b/>
      <w:bCs/>
      <w:sz w:val="20"/>
      <w:u w:val="single"/>
      <w:bdr w:val="single" w:sz="4" w:space="0" w:color="auto" w:frame="1"/>
    </w:rPr>
  </w:style>
  <w:style w:type="character" w:customStyle="1" w:styleId="Style9ptBoldUnderline1">
    <w:name w:val="Style 9 pt Bold Underline1"/>
    <w:rsid w:val="009B3BCE"/>
    <w:rPr>
      <w:bCs/>
      <w:sz w:val="22"/>
      <w:u w:val="single"/>
    </w:rPr>
  </w:style>
  <w:style w:type="character" w:customStyle="1" w:styleId="Style11ptBoldUnderlineBorderSinglesolidlineAuto1">
    <w:name w:val="Style 11 pt Bold Underline Border: : (Single solid line Auto  ...1"/>
    <w:rsid w:val="009B3BCE"/>
    <w:rPr>
      <w:b/>
      <w:bCs/>
      <w:sz w:val="20"/>
      <w:u w:val="single"/>
      <w:bdr w:val="single" w:sz="4" w:space="0" w:color="auto" w:frame="1"/>
    </w:rPr>
  </w:style>
  <w:style w:type="character" w:customStyle="1" w:styleId="quotepeekbase">
    <w:name w:val="quotepeekbase"/>
    <w:rsid w:val="009B3BCE"/>
  </w:style>
  <w:style w:type="character" w:customStyle="1" w:styleId="cardChar10">
    <w:name w:val="card Char1"/>
    <w:rsid w:val="009B3BCE"/>
    <w:rPr>
      <w:rFonts w:ascii="Calibri" w:eastAsia="Calibri" w:hAnsi="Calibri" w:hint="default"/>
      <w:sz w:val="24"/>
      <w:szCs w:val="22"/>
      <w:lang w:val="x-none" w:eastAsia="x-none"/>
    </w:rPr>
  </w:style>
  <w:style w:type="character" w:customStyle="1" w:styleId="NormalCard">
    <w:name w:val="Normal Card"/>
    <w:uiPriority w:val="1"/>
    <w:qFormat/>
    <w:rsid w:val="009B3BCE"/>
    <w:rPr>
      <w:rFonts w:ascii="Times New Roman" w:hAnsi="Times New Roman" w:cs="Times New Roman" w:hint="default"/>
      <w:sz w:val="24"/>
    </w:rPr>
  </w:style>
  <w:style w:type="character" w:customStyle="1" w:styleId="HighlightedUnderline">
    <w:name w:val="Highlighted Underline"/>
    <w:uiPriority w:val="1"/>
    <w:qFormat/>
    <w:rsid w:val="009B3BCE"/>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9B3BCE"/>
    <w:rPr>
      <w:rFonts w:ascii="Times New Roman" w:hAnsi="Times New Roman" w:cs="Times New Roman" w:hint="default"/>
      <w:sz w:val="16"/>
      <w:szCs w:val="16"/>
    </w:rPr>
  </w:style>
  <w:style w:type="character" w:customStyle="1" w:styleId="timebox">
    <w:name w:val="timebox"/>
    <w:rsid w:val="009B3BCE"/>
  </w:style>
  <w:style w:type="character" w:customStyle="1" w:styleId="Heading2Subtext">
    <w:name w:val="Heading 2 Subtext"/>
    <w:rsid w:val="009B3BCE"/>
    <w:rPr>
      <w:rFonts w:ascii="Times New Roman" w:hAnsi="Times New Roman" w:cs="Times New Roman" w:hint="default"/>
      <w:sz w:val="16"/>
    </w:rPr>
  </w:style>
  <w:style w:type="character" w:customStyle="1" w:styleId="-SmallText-">
    <w:name w:val="-Small Text-"/>
    <w:rsid w:val="009B3BCE"/>
    <w:rPr>
      <w:rFonts w:ascii="Garamond" w:hAnsi="Garamond" w:hint="default"/>
      <w:sz w:val="16"/>
    </w:rPr>
  </w:style>
  <w:style w:type="character" w:customStyle="1" w:styleId="citation">
    <w:name w:val="citation"/>
    <w:rsid w:val="009B3BCE"/>
  </w:style>
  <w:style w:type="character" w:customStyle="1" w:styleId="tagchar0">
    <w:name w:val="tagchar"/>
    <w:basedOn w:val="DefaultParagraphFont"/>
    <w:rsid w:val="009B3BCE"/>
  </w:style>
  <w:style w:type="character" w:customStyle="1" w:styleId="StyleBoldUnderline1">
    <w:name w:val="Style Bold Underline1"/>
    <w:basedOn w:val="DefaultParagraphFont"/>
    <w:rsid w:val="009B3BCE"/>
    <w:rPr>
      <w:b w:val="0"/>
      <w:bCs/>
      <w:u w:val="single"/>
    </w:rPr>
  </w:style>
  <w:style w:type="character" w:customStyle="1" w:styleId="label">
    <w:name w:val="label"/>
    <w:rsid w:val="009B3BCE"/>
  </w:style>
  <w:style w:type="paragraph" w:customStyle="1" w:styleId="nromal">
    <w:name w:val="nromal"/>
    <w:basedOn w:val="Normal"/>
    <w:uiPriority w:val="99"/>
    <w:qFormat/>
    <w:rsid w:val="009B3BCE"/>
    <w:pPr>
      <w:keepNext/>
      <w:keepLines/>
      <w:spacing w:before="200"/>
      <w:outlineLvl w:val="3"/>
    </w:pPr>
    <w:rPr>
      <w:rFonts w:eastAsia="Times New Roman" w:cs="Cambria"/>
      <w:b/>
      <w:iCs/>
    </w:rPr>
  </w:style>
  <w:style w:type="paragraph" w:customStyle="1" w:styleId="natural">
    <w:name w:val="natural"/>
    <w:basedOn w:val="Normal"/>
    <w:uiPriority w:val="99"/>
    <w:qFormat/>
    <w:rsid w:val="009B3BCE"/>
    <w:pPr>
      <w:keepNext/>
      <w:keepLines/>
      <w:spacing w:before="200"/>
      <w:outlineLvl w:val="3"/>
    </w:pPr>
    <w:rPr>
      <w:rFonts w:eastAsia="Times New Roman"/>
      <w:b/>
      <w:iCs/>
    </w:rPr>
  </w:style>
  <w:style w:type="paragraph" w:customStyle="1" w:styleId="nroaml">
    <w:name w:val="nroaml"/>
    <w:basedOn w:val="Normal"/>
    <w:uiPriority w:val="99"/>
    <w:qFormat/>
    <w:rsid w:val="009B3BCE"/>
    <w:pPr>
      <w:keepNext/>
      <w:keepLines/>
      <w:spacing w:before="200"/>
      <w:outlineLvl w:val="3"/>
    </w:pPr>
    <w:rPr>
      <w:rFonts w:eastAsia="Times New Roman"/>
      <w:b/>
      <w:iCs/>
    </w:rPr>
  </w:style>
  <w:style w:type="paragraph" w:customStyle="1" w:styleId="noraml">
    <w:name w:val="noraml"/>
    <w:basedOn w:val="Normal"/>
    <w:uiPriority w:val="99"/>
    <w:qFormat/>
    <w:rsid w:val="009B3BCE"/>
    <w:pPr>
      <w:keepNext/>
      <w:keepLines/>
      <w:spacing w:before="200"/>
      <w:outlineLvl w:val="3"/>
    </w:pPr>
    <w:rPr>
      <w:rFonts w:eastAsia="Times New Roman"/>
      <w:b/>
      <w:iCs/>
      <w:sz w:val="24"/>
    </w:rPr>
  </w:style>
  <w:style w:type="paragraph" w:styleId="ListBullet">
    <w:name w:val="List Bullet"/>
    <w:basedOn w:val="Normal"/>
    <w:link w:val="ListBulletChar"/>
    <w:uiPriority w:val="99"/>
    <w:unhideWhenUsed/>
    <w:rsid w:val="009B3BCE"/>
    <w:pPr>
      <w:tabs>
        <w:tab w:val="num" w:pos="360"/>
      </w:tabs>
      <w:ind w:left="360" w:hanging="360"/>
      <w:contextualSpacing/>
    </w:pPr>
    <w:rPr>
      <w:rFonts w:eastAsia="Calibri"/>
    </w:rPr>
  </w:style>
  <w:style w:type="table" w:styleId="MediumGrid1">
    <w:name w:val="Medium Grid 1"/>
    <w:basedOn w:val="TableNormal"/>
    <w:uiPriority w:val="67"/>
    <w:rsid w:val="009B3BCE"/>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SmallSizeParagraph">
    <w:name w:val="Small Size Paragraph"/>
    <w:basedOn w:val="Normal"/>
    <w:link w:val="SmallSizeParagraphChar"/>
    <w:qFormat/>
    <w:rsid w:val="009B3BCE"/>
    <w:rPr>
      <w:rFonts w:eastAsia="Calibri"/>
      <w:sz w:val="16"/>
      <w:szCs w:val="16"/>
    </w:rPr>
  </w:style>
  <w:style w:type="character" w:customStyle="1" w:styleId="SmallSizeParagraphChar">
    <w:name w:val="Small Size Paragraph Char"/>
    <w:link w:val="SmallSizeParagraph"/>
    <w:rsid w:val="009B3BCE"/>
    <w:rPr>
      <w:rFonts w:ascii="Calibri" w:eastAsia="Calibri" w:hAnsi="Calibri"/>
      <w:sz w:val="16"/>
      <w:szCs w:val="16"/>
    </w:rPr>
  </w:style>
  <w:style w:type="character" w:customStyle="1" w:styleId="lede">
    <w:name w:val="lede"/>
    <w:basedOn w:val="DefaultParagraphFont"/>
    <w:rsid w:val="009B3BCE"/>
  </w:style>
  <w:style w:type="character" w:customStyle="1" w:styleId="Heading7Char1">
    <w:name w:val="Heading 7 Char1"/>
    <w:basedOn w:val="DefaultParagraphFont"/>
    <w:semiHidden/>
    <w:rsid w:val="009B3BCE"/>
    <w:rPr>
      <w:rFonts w:asciiTheme="majorHAnsi" w:eastAsiaTheme="majorEastAsia" w:hAnsiTheme="majorHAnsi" w:cstheme="majorBidi"/>
      <w:i/>
      <w:iCs/>
      <w:color w:val="1F4D78" w:themeColor="accent1" w:themeShade="7F"/>
      <w:sz w:val="22"/>
      <w:szCs w:val="22"/>
    </w:rPr>
  </w:style>
  <w:style w:type="character" w:customStyle="1" w:styleId="Heading8Char1">
    <w:name w:val="Heading 8 Char1"/>
    <w:basedOn w:val="DefaultParagraphFont"/>
    <w:semiHidden/>
    <w:rsid w:val="009B3BCE"/>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semiHidden/>
    <w:rsid w:val="009B3BCE"/>
    <w:rPr>
      <w:rFonts w:asciiTheme="majorHAnsi" w:eastAsiaTheme="majorEastAsia" w:hAnsiTheme="majorHAnsi" w:cstheme="majorBidi"/>
      <w:i/>
      <w:iCs/>
      <w:color w:val="272727" w:themeColor="text1" w:themeTint="D8"/>
      <w:sz w:val="21"/>
      <w:szCs w:val="21"/>
    </w:rPr>
  </w:style>
  <w:style w:type="paragraph" w:customStyle="1" w:styleId="UnderlineChar2CharChar">
    <w:name w:val="Underline Char2 Char Char"/>
    <w:basedOn w:val="Normal"/>
    <w:link w:val="UnderlineChar2CharCharChar"/>
    <w:qFormat/>
    <w:rsid w:val="009B3BCE"/>
    <w:rPr>
      <w:rFonts w:eastAsia="MS Mincho"/>
      <w:szCs w:val="20"/>
      <w:u w:val="single"/>
    </w:rPr>
  </w:style>
  <w:style w:type="character" w:customStyle="1" w:styleId="UnderlineChar2CharCharChar">
    <w:name w:val="Underline Char2 Char Char Char"/>
    <w:link w:val="UnderlineChar2CharChar"/>
    <w:rsid w:val="009B3BCE"/>
    <w:rPr>
      <w:rFonts w:ascii="Calibri" w:eastAsia="MS Mincho" w:hAnsi="Calibri"/>
      <w:szCs w:val="20"/>
      <w:u w:val="single"/>
    </w:rPr>
  </w:style>
  <w:style w:type="paragraph" w:customStyle="1" w:styleId="StylecardLatinVerdana-BoldUnderline">
    <w:name w:val="Style card + (Latin) Verdana-Bold Underline"/>
    <w:basedOn w:val="Normal"/>
    <w:link w:val="StylecardLatinVerdana-BoldUnderlineChar"/>
    <w:qFormat/>
    <w:rsid w:val="009B3BCE"/>
    <w:pPr>
      <w:ind w:left="288" w:right="288"/>
    </w:pPr>
    <w:rPr>
      <w:rFonts w:eastAsia="SimSun"/>
      <w:kern w:val="32"/>
      <w:u w:val="single"/>
      <w:lang w:val="x-none" w:eastAsia="zh-CN"/>
    </w:rPr>
  </w:style>
  <w:style w:type="character" w:customStyle="1" w:styleId="StylecardLatinVerdana-BoldUnderlineChar">
    <w:name w:val="Style card + (Latin) Verdana-Bold Underline Char"/>
    <w:basedOn w:val="DefaultParagraphFont"/>
    <w:link w:val="StylecardLatinVerdana-BoldUnderline"/>
    <w:rsid w:val="009B3BCE"/>
    <w:rPr>
      <w:rFonts w:ascii="Calibri" w:eastAsia="SimSun" w:hAnsi="Calibri"/>
      <w:kern w:val="32"/>
      <w:u w:val="single"/>
      <w:lang w:val="x-none" w:eastAsia="zh-CN"/>
    </w:rPr>
  </w:style>
  <w:style w:type="paragraph" w:customStyle="1" w:styleId="StyleCardText9pt">
    <w:name w:val="Style Card Text + 9 pt"/>
    <w:basedOn w:val="Normal"/>
    <w:link w:val="StyleCardText9ptChar"/>
    <w:qFormat/>
    <w:rsid w:val="009B3BCE"/>
    <w:pPr>
      <w:spacing w:after="200"/>
      <w:contextualSpacing/>
    </w:pPr>
    <w:rPr>
      <w:rFonts w:eastAsia="Calibri"/>
    </w:rPr>
  </w:style>
  <w:style w:type="character" w:customStyle="1" w:styleId="StyleCardText9ptChar">
    <w:name w:val="Style Card Text + 9 pt Char"/>
    <w:basedOn w:val="DefaultParagraphFont"/>
    <w:link w:val="StyleCardText9pt"/>
    <w:rsid w:val="009B3BCE"/>
    <w:rPr>
      <w:rFonts w:ascii="Calibri" w:eastAsia="Calibri" w:hAnsi="Calibri"/>
    </w:rPr>
  </w:style>
  <w:style w:type="paragraph" w:styleId="Quote">
    <w:name w:val="Quote"/>
    <w:basedOn w:val="Normal"/>
    <w:next w:val="Normal"/>
    <w:link w:val="QuoteChar1"/>
    <w:uiPriority w:val="29"/>
    <w:qFormat/>
    <w:rsid w:val="009B3BCE"/>
    <w:pPr>
      <w:widowControl w:val="0"/>
    </w:pPr>
    <w:rPr>
      <w:rFonts w:eastAsia="Times New Roman"/>
      <w:iCs/>
      <w:color w:val="000000"/>
      <w:sz w:val="16"/>
      <w:lang w:bidi="en-US"/>
    </w:rPr>
  </w:style>
  <w:style w:type="character" w:customStyle="1" w:styleId="QuoteChar1">
    <w:name w:val="Quote Char1"/>
    <w:basedOn w:val="DefaultParagraphFont"/>
    <w:link w:val="Quote"/>
    <w:uiPriority w:val="29"/>
    <w:rsid w:val="009B3BCE"/>
    <w:rPr>
      <w:rFonts w:ascii="Calibri" w:eastAsia="Times New Roman" w:hAnsi="Calibri"/>
      <w:iCs/>
      <w:color w:val="000000"/>
      <w:sz w:val="16"/>
      <w:lang w:bidi="en-US"/>
    </w:rPr>
  </w:style>
  <w:style w:type="paragraph" w:customStyle="1" w:styleId="StyleStyle49ptBoldBorderSinglesolidlineAuto05">
    <w:name w:val="Style Style4 + 9 pt Bold Border: : (Single solid line Auto  0.5..."/>
    <w:basedOn w:val="Style4"/>
    <w:link w:val="StyleStyle49ptBoldBorderSinglesolidlineAuto05Char"/>
    <w:qFormat/>
    <w:rsid w:val="009B3BCE"/>
    <w:rPr>
      <w:rFonts w:eastAsiaTheme="minorHAnsi"/>
      <w:b/>
      <w:bCs/>
      <w:bdr w:val="single" w:sz="4" w:space="0" w:color="auto"/>
    </w:rPr>
  </w:style>
  <w:style w:type="character" w:customStyle="1" w:styleId="StyleStyle49ptBoldBorderSinglesolidlineAuto05Char">
    <w:name w:val="Style Style4 + 9 pt Bold Border: : (Single solid line Auto  0.5... Char"/>
    <w:link w:val="StyleStyle49ptBoldBorderSinglesolidlineAuto05"/>
    <w:rsid w:val="009B3BCE"/>
    <w:rPr>
      <w:rFonts w:ascii="Calibri" w:hAnsi="Calibri"/>
      <w:b/>
      <w:bCs/>
      <w:u w:val="single"/>
      <w:bdr w:val="single" w:sz="4" w:space="0" w:color="auto"/>
    </w:rPr>
  </w:style>
  <w:style w:type="character" w:customStyle="1" w:styleId="UnderlinedChar1">
    <w:name w:val="Underlined Char1"/>
    <w:basedOn w:val="DefaultParagraphFont"/>
    <w:rsid w:val="009B3BCE"/>
    <w:rPr>
      <w:rFonts w:ascii="Century Gothic" w:hAnsi="Century Gothic"/>
      <w:sz w:val="24"/>
      <w:u w:val="thick"/>
    </w:rPr>
  </w:style>
  <w:style w:type="character" w:customStyle="1" w:styleId="StyleTimesNewRoman12ptBold">
    <w:name w:val="Style Times New Roman 12 pt Bold"/>
    <w:rsid w:val="009B3BCE"/>
    <w:rPr>
      <w:b/>
      <w:bCs/>
      <w:sz w:val="24"/>
    </w:rPr>
  </w:style>
  <w:style w:type="character" w:customStyle="1" w:styleId="Intemphasis">
    <w:name w:val="Intemphasis"/>
    <w:uiPriority w:val="1"/>
    <w:qFormat/>
    <w:rsid w:val="009B3BCE"/>
    <w:rPr>
      <w:rFonts w:ascii="Cambria" w:hAnsi="Cambria"/>
      <w:b/>
      <w:sz w:val="20"/>
      <w:u w:val="single"/>
      <w:bdr w:val="single" w:sz="4" w:space="0" w:color="auto"/>
      <w:shd w:val="pct25" w:color="auto" w:fill="auto"/>
    </w:rPr>
  </w:style>
  <w:style w:type="character" w:customStyle="1" w:styleId="BoldUnderlineChar1">
    <w:name w:val="BoldUnderline Char1"/>
    <w:rsid w:val="009B3BCE"/>
    <w:rPr>
      <w:rFonts w:ascii="Times New Roman" w:eastAsia="Times New Roman" w:hAnsi="Times New Roman" w:cs="Times New Roman"/>
      <w:b/>
      <w:sz w:val="20"/>
      <w:szCs w:val="24"/>
      <w:u w:val="single"/>
    </w:rPr>
  </w:style>
  <w:style w:type="paragraph" w:customStyle="1" w:styleId="Tag12">
    <w:name w:val="Tag12"/>
    <w:basedOn w:val="Normal"/>
    <w:uiPriority w:val="99"/>
    <w:qFormat/>
    <w:rsid w:val="009B3BCE"/>
    <w:pPr>
      <w:contextualSpacing/>
    </w:pPr>
    <w:rPr>
      <w:rFonts w:eastAsia="Cambria"/>
      <w:b/>
      <w:sz w:val="24"/>
    </w:rPr>
  </w:style>
  <w:style w:type="paragraph" w:customStyle="1" w:styleId="Shrink8">
    <w:name w:val="Shrink8"/>
    <w:basedOn w:val="Normal"/>
    <w:uiPriority w:val="99"/>
    <w:qFormat/>
    <w:rsid w:val="009B3BCE"/>
    <w:rPr>
      <w:rFonts w:eastAsia="Cambria"/>
    </w:rPr>
  </w:style>
  <w:style w:type="paragraph" w:customStyle="1" w:styleId="UnderlineText">
    <w:name w:val="Underline Text"/>
    <w:basedOn w:val="Normal"/>
    <w:link w:val="UnderlineTextChar"/>
    <w:qFormat/>
    <w:rsid w:val="009B3BCE"/>
    <w:pPr>
      <w:ind w:left="288"/>
    </w:pPr>
    <w:rPr>
      <w:rFonts w:asciiTheme="minorHAnsi" w:hAnsiTheme="minorHAnsi"/>
      <w:u w:val="single"/>
    </w:rPr>
  </w:style>
  <w:style w:type="paragraph" w:customStyle="1" w:styleId="HotRoute0">
    <w:name w:val="Hot Route"/>
    <w:basedOn w:val="Normal"/>
    <w:link w:val="HotRouteChar0"/>
    <w:qFormat/>
    <w:rsid w:val="009B3BCE"/>
    <w:pPr>
      <w:ind w:left="288"/>
    </w:pPr>
    <w:rPr>
      <w:rFonts w:eastAsia="Cambria"/>
      <w:iCs/>
      <w:color w:val="000000"/>
      <w:sz w:val="18"/>
    </w:rPr>
  </w:style>
  <w:style w:type="character" w:customStyle="1" w:styleId="commentstext">
    <w:name w:val="comments_text"/>
    <w:uiPriority w:val="99"/>
    <w:rsid w:val="009B3BCE"/>
    <w:rPr>
      <w:rFonts w:cs="Times New Roman"/>
    </w:rPr>
  </w:style>
  <w:style w:type="paragraph" w:customStyle="1" w:styleId="Heading42">
    <w:name w:val="Heading 42"/>
    <w:basedOn w:val="Normal"/>
    <w:uiPriority w:val="99"/>
    <w:qFormat/>
    <w:rsid w:val="009B3BCE"/>
    <w:rPr>
      <w:rFonts w:eastAsia="Times New Roman"/>
    </w:rPr>
  </w:style>
  <w:style w:type="paragraph" w:customStyle="1" w:styleId="DebateNormal">
    <w:name w:val="DebateNormal"/>
    <w:basedOn w:val="Normal"/>
    <w:link w:val="DebateNormalChar"/>
    <w:qFormat/>
    <w:rsid w:val="009B3BCE"/>
    <w:pPr>
      <w:spacing w:line="276" w:lineRule="auto"/>
    </w:pPr>
    <w:rPr>
      <w:rFonts w:eastAsia="Calibri"/>
      <w:szCs w:val="20"/>
    </w:rPr>
  </w:style>
  <w:style w:type="character" w:customStyle="1" w:styleId="DebateNormalChar">
    <w:name w:val="DebateNormal Char"/>
    <w:basedOn w:val="DefaultParagraphFont"/>
    <w:link w:val="DebateNormal"/>
    <w:rsid w:val="009B3BCE"/>
    <w:rPr>
      <w:rFonts w:ascii="Calibri" w:eastAsia="Calibri" w:hAnsi="Calibri"/>
      <w:szCs w:val="20"/>
    </w:rPr>
  </w:style>
  <w:style w:type="paragraph" w:customStyle="1" w:styleId="DebateEmphasis">
    <w:name w:val="DebateEmphasis"/>
    <w:basedOn w:val="Normal"/>
    <w:link w:val="DebateEmphasisChar"/>
    <w:qFormat/>
    <w:rsid w:val="009B3BCE"/>
    <w:pPr>
      <w:spacing w:line="276" w:lineRule="auto"/>
    </w:pPr>
    <w:rPr>
      <w:rFonts w:eastAsia="Calibri"/>
      <w:b/>
      <w:szCs w:val="20"/>
      <w:u w:val="single"/>
    </w:rPr>
  </w:style>
  <w:style w:type="character" w:customStyle="1" w:styleId="DebateEmphasisChar">
    <w:name w:val="DebateEmphasis Char"/>
    <w:basedOn w:val="DefaultParagraphFont"/>
    <w:link w:val="DebateEmphasis"/>
    <w:rsid w:val="009B3BCE"/>
    <w:rPr>
      <w:rFonts w:ascii="Calibri" w:eastAsia="Calibri" w:hAnsi="Calibri"/>
      <w:b/>
      <w:szCs w:val="20"/>
      <w:u w:val="single"/>
    </w:rPr>
  </w:style>
  <w:style w:type="paragraph" w:customStyle="1" w:styleId="NormalCite">
    <w:name w:val="NormalCite"/>
    <w:link w:val="NormalCiteChar"/>
    <w:qFormat/>
    <w:rsid w:val="009B3BCE"/>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9B3BCE"/>
    <w:rPr>
      <w:rFonts w:ascii="Times New Roman" w:hAnsi="Times New Roman" w:cs="Times New Roman"/>
      <w:sz w:val="18"/>
    </w:rPr>
  </w:style>
  <w:style w:type="paragraph" w:customStyle="1" w:styleId="StyleUnderlineChar11pt3">
    <w:name w:val="Style Underline Char + 11 pt3"/>
    <w:link w:val="StyleUnderlineChar11pt3Char"/>
    <w:qFormat/>
    <w:rsid w:val="009B3BCE"/>
    <w:rPr>
      <w:rFonts w:ascii="Arial Narrow" w:eastAsia="Times New Roman" w:hAnsi="Arial Narrow"/>
      <w:szCs w:val="24"/>
      <w:u w:val="single"/>
    </w:rPr>
  </w:style>
  <w:style w:type="character" w:customStyle="1" w:styleId="StyleUnderlineChar11pt3Char">
    <w:name w:val="Style Underline Char + 11 pt3 Char"/>
    <w:basedOn w:val="UnderlineCharChar"/>
    <w:link w:val="StyleUnderlineChar11pt3"/>
    <w:rsid w:val="009B3BCE"/>
    <w:rPr>
      <w:rFonts w:ascii="Arial Narrow" w:eastAsia="Times New Roman" w:hAnsi="Arial Narrow"/>
      <w:szCs w:val="24"/>
      <w:u w:val="single"/>
      <w:lang w:val="en-US" w:eastAsia="en-US" w:bidi="ar-SA"/>
    </w:rPr>
  </w:style>
  <w:style w:type="character" w:customStyle="1" w:styleId="date-display-single">
    <w:name w:val="date-display-single"/>
    <w:basedOn w:val="DefaultParagraphFont"/>
    <w:rsid w:val="009B3BCE"/>
  </w:style>
  <w:style w:type="character" w:customStyle="1" w:styleId="StyleunderlineBold0">
    <w:name w:val="Style underline + Bold"/>
    <w:basedOn w:val="underline"/>
    <w:rsid w:val="009B3BCE"/>
    <w:rPr>
      <w:u w:val="single"/>
    </w:rPr>
  </w:style>
  <w:style w:type="character" w:customStyle="1" w:styleId="BodyTextIndent3Char1">
    <w:name w:val="Body Text Indent 3 Char1"/>
    <w:basedOn w:val="DefaultParagraphFont"/>
    <w:uiPriority w:val="99"/>
    <w:rsid w:val="009B3BCE"/>
    <w:rPr>
      <w:rFonts w:ascii="Georgia" w:hAnsi="Georgia" w:cs="Calibri"/>
      <w:sz w:val="16"/>
      <w:szCs w:val="16"/>
    </w:rPr>
  </w:style>
  <w:style w:type="character" w:customStyle="1" w:styleId="StyleStyleBold12pt1">
    <w:name w:val="Style Style Bold + 12 pt1"/>
    <w:aliases w:val="Style Style Bold + 12pt1,Style Style Bold1,Style Style + 12 pt1,Style Style Bo... +1,Old Cite1,Style Style Bold + 10 pt1,tagld + 12 pt1,Style Style Bold + 13 pt1,Style Style Bold + 11 pt1,Style 13 pt Bold1"/>
    <w:basedOn w:val="DefaultParagraphFont"/>
    <w:uiPriority w:val="5"/>
    <w:qFormat/>
    <w:rsid w:val="009B3BCE"/>
    <w:rPr>
      <w:b/>
      <w:bCs/>
      <w:strike w:val="0"/>
      <w:dstrike w:val="0"/>
      <w:sz w:val="24"/>
      <w:u w:val="none"/>
      <w:effect w:val="none"/>
    </w:rPr>
  </w:style>
  <w:style w:type="character" w:customStyle="1" w:styleId="UnderlineChar5Char">
    <w:name w:val="Underline Char5 Char"/>
    <w:basedOn w:val="DefaultParagraphFont"/>
    <w:rsid w:val="009B3BCE"/>
    <w:rPr>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9B3BCE"/>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9B3BCE"/>
    <w:rPr>
      <w:szCs w:val="24"/>
      <w:u w:val="single"/>
      <w:lang w:val="en-US" w:eastAsia="en-US" w:bidi="ar-SA"/>
    </w:rPr>
  </w:style>
  <w:style w:type="character" w:customStyle="1" w:styleId="UnderlineChar4Char">
    <w:name w:val="Underline Char4 Char"/>
    <w:basedOn w:val="DefaultParagraphFont"/>
    <w:link w:val="UnderlineChar4"/>
    <w:rsid w:val="009B3BCE"/>
    <w:rPr>
      <w:u w:val="single"/>
    </w:rPr>
  </w:style>
  <w:style w:type="paragraph" w:customStyle="1" w:styleId="UnderlineChar4">
    <w:name w:val="Underline Char4"/>
    <w:basedOn w:val="Normal"/>
    <w:link w:val="UnderlineChar4Char"/>
    <w:qFormat/>
    <w:rsid w:val="009B3BCE"/>
    <w:rPr>
      <w:rFonts w:asciiTheme="minorHAnsi" w:hAnsiTheme="minorHAnsi"/>
      <w:u w:val="single"/>
    </w:rPr>
  </w:style>
  <w:style w:type="character" w:customStyle="1" w:styleId="BoldandUnderlineChar3Char2">
    <w:name w:val="Bold and Underline Char3 Char2"/>
    <w:basedOn w:val="DefaultParagraphFont"/>
    <w:link w:val="BoldandUnderlineChar3"/>
    <w:rsid w:val="009B3BCE"/>
    <w:rPr>
      <w:b/>
      <w:u w:val="single"/>
    </w:rPr>
  </w:style>
  <w:style w:type="paragraph" w:customStyle="1" w:styleId="BoldandUnderlineChar3">
    <w:name w:val="Bold and Underline Char3"/>
    <w:basedOn w:val="Normal"/>
    <w:link w:val="BoldandUnderlineChar3Char2"/>
    <w:qFormat/>
    <w:rsid w:val="009B3BCE"/>
    <w:rPr>
      <w:rFonts w:asciiTheme="minorHAnsi" w:hAnsiTheme="minorHAnsi"/>
      <w:b/>
      <w:u w:val="single"/>
    </w:rPr>
  </w:style>
  <w:style w:type="paragraph" w:customStyle="1" w:styleId="Language">
    <w:name w:val="Language"/>
    <w:basedOn w:val="Normal"/>
    <w:link w:val="LanguageChar"/>
    <w:qFormat/>
    <w:rsid w:val="009B3BCE"/>
    <w:rPr>
      <w:rFonts w:eastAsia="Times New Roman"/>
      <w:strike/>
      <w:szCs w:val="20"/>
    </w:rPr>
  </w:style>
  <w:style w:type="character" w:customStyle="1" w:styleId="LanguageChar">
    <w:name w:val="Language Char"/>
    <w:basedOn w:val="DefaultParagraphFont"/>
    <w:link w:val="Language"/>
    <w:rsid w:val="009B3BCE"/>
    <w:rPr>
      <w:rFonts w:ascii="Calibri" w:eastAsia="Times New Roman" w:hAnsi="Calibri"/>
      <w:strike/>
      <w:szCs w:val="20"/>
    </w:rPr>
  </w:style>
  <w:style w:type="paragraph" w:customStyle="1" w:styleId="UnderlineChar3">
    <w:name w:val="Underline Char3"/>
    <w:basedOn w:val="Normal"/>
    <w:link w:val="UnderlineChar3Char"/>
    <w:qFormat/>
    <w:rsid w:val="009B3BCE"/>
    <w:rPr>
      <w:rFonts w:eastAsia="Times New Roman"/>
      <w:u w:val="single"/>
    </w:rPr>
  </w:style>
  <w:style w:type="character" w:customStyle="1" w:styleId="UnderlineChar3Char">
    <w:name w:val="Underline Char3 Char"/>
    <w:basedOn w:val="DefaultParagraphFont"/>
    <w:link w:val="UnderlineChar3"/>
    <w:rsid w:val="009B3BCE"/>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9B3BCE"/>
    <w:rPr>
      <w:rFonts w:eastAsia="Times New Roman"/>
      <w:b/>
      <w:u w:val="single"/>
    </w:rPr>
  </w:style>
  <w:style w:type="character" w:customStyle="1" w:styleId="BoldandUnderlineChar3CharChar">
    <w:name w:val="Bold and Underline Char3 Char Char"/>
    <w:basedOn w:val="DefaultParagraphFont"/>
    <w:link w:val="BoldandUnderlineChar3Char"/>
    <w:rsid w:val="009B3BCE"/>
    <w:rPr>
      <w:rFonts w:ascii="Calibri" w:eastAsia="Times New Roman" w:hAnsi="Calibri"/>
      <w:b/>
      <w:u w:val="single"/>
    </w:rPr>
  </w:style>
  <w:style w:type="character" w:customStyle="1" w:styleId="FontStyle477">
    <w:name w:val="Font Style477"/>
    <w:basedOn w:val="DefaultParagraphFont"/>
    <w:uiPriority w:val="99"/>
    <w:rsid w:val="009B3BCE"/>
    <w:rPr>
      <w:rFonts w:ascii="Times New Roman" w:hAnsi="Times New Roman" w:cs="Times New Roman"/>
      <w:sz w:val="18"/>
      <w:szCs w:val="18"/>
    </w:rPr>
  </w:style>
  <w:style w:type="character" w:customStyle="1" w:styleId="FontStyle505">
    <w:name w:val="Font Style505"/>
    <w:basedOn w:val="DefaultParagraphFont"/>
    <w:uiPriority w:val="99"/>
    <w:rsid w:val="009B3BCE"/>
    <w:rPr>
      <w:rFonts w:ascii="Times New Roman" w:hAnsi="Times New Roman" w:cs="Times New Roman"/>
      <w:sz w:val="18"/>
      <w:szCs w:val="18"/>
    </w:rPr>
  </w:style>
  <w:style w:type="character" w:customStyle="1" w:styleId="FontStyle514">
    <w:name w:val="Font Style514"/>
    <w:basedOn w:val="DefaultParagraphFont"/>
    <w:uiPriority w:val="99"/>
    <w:rsid w:val="009B3BCE"/>
    <w:rPr>
      <w:rFonts w:ascii="Times New Roman" w:hAnsi="Times New Roman" w:cs="Times New Roman"/>
      <w:sz w:val="14"/>
      <w:szCs w:val="14"/>
    </w:rPr>
  </w:style>
  <w:style w:type="paragraph" w:customStyle="1" w:styleId="StyleStyle49ptBoldItalic">
    <w:name w:val="Style Style4 + 9 pt Bold Italic"/>
    <w:basedOn w:val="Normal"/>
    <w:link w:val="StyleStyle49ptBoldItalicChar"/>
    <w:qFormat/>
    <w:rsid w:val="009B3BCE"/>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9B3BCE"/>
    <w:rPr>
      <w:rFonts w:ascii="Calibri" w:eastAsia="Times New Roman" w:hAnsi="Calibri"/>
      <w:b/>
      <w:bCs/>
      <w:i/>
      <w:iCs/>
      <w:u w:val="single"/>
    </w:rPr>
  </w:style>
  <w:style w:type="character" w:customStyle="1" w:styleId="FontStyle500">
    <w:name w:val="Font Style500"/>
    <w:basedOn w:val="DefaultParagraphFont"/>
    <w:uiPriority w:val="99"/>
    <w:rsid w:val="009B3BCE"/>
    <w:rPr>
      <w:rFonts w:ascii="Times New Roman" w:hAnsi="Times New Roman" w:cs="Times New Roman"/>
      <w:b/>
      <w:bCs/>
      <w:sz w:val="16"/>
      <w:szCs w:val="16"/>
    </w:rPr>
  </w:style>
  <w:style w:type="character" w:customStyle="1" w:styleId="LanguageEditingChar">
    <w:name w:val="Language Editing Char"/>
    <w:link w:val="LanguageEditing"/>
    <w:locked/>
    <w:rsid w:val="009B3BCE"/>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9B3BCE"/>
    <w:rPr>
      <w:rFonts w:ascii="Times New Roman" w:eastAsia="Times New Roman" w:hAnsi="Times New Roman" w:cs="Times New Roman"/>
      <w:strike/>
      <w:sz w:val="20"/>
    </w:rPr>
  </w:style>
  <w:style w:type="character" w:customStyle="1" w:styleId="BoldandUnderlineCharChar">
    <w:name w:val="Bold and Underline Char Char"/>
    <w:basedOn w:val="DefaultParagraphFont"/>
    <w:rsid w:val="009B3BCE"/>
    <w:rPr>
      <w:rFonts w:ascii="Times New Roman" w:eastAsia="Times New Roman" w:hAnsi="Times New Roman" w:cs="Times New Roman"/>
      <w:b/>
      <w:szCs w:val="24"/>
      <w:u w:val="single"/>
    </w:rPr>
  </w:style>
  <w:style w:type="paragraph" w:customStyle="1" w:styleId="CardT1">
    <w:name w:val="CardT1"/>
    <w:basedOn w:val="Normal"/>
    <w:link w:val="CardT1Char"/>
    <w:qFormat/>
    <w:rsid w:val="009B3BCE"/>
    <w:rPr>
      <w:rFonts w:eastAsia="Calibri"/>
      <w:kern w:val="2"/>
      <w:sz w:val="14"/>
      <w:szCs w:val="14"/>
      <w:lang w:eastAsia="zh-TW"/>
    </w:rPr>
  </w:style>
  <w:style w:type="character" w:customStyle="1" w:styleId="CardT1Char">
    <w:name w:val="CardT1 Char"/>
    <w:link w:val="CardT1"/>
    <w:rsid w:val="009B3BCE"/>
    <w:rPr>
      <w:rFonts w:ascii="Calibri" w:eastAsia="Calibri" w:hAnsi="Calibri"/>
      <w:kern w:val="2"/>
      <w:sz w:val="14"/>
      <w:szCs w:val="14"/>
      <w:lang w:eastAsia="zh-TW"/>
    </w:rPr>
  </w:style>
  <w:style w:type="character" w:customStyle="1" w:styleId="CardCite1">
    <w:name w:val="CardCite1"/>
    <w:qFormat/>
    <w:rsid w:val="009B3BCE"/>
    <w:rPr>
      <w:rFonts w:ascii="Times New Roman" w:hAnsi="Times New Roman"/>
      <w:b/>
      <w:sz w:val="22"/>
      <w:szCs w:val="22"/>
      <w:u w:val="single"/>
      <w:lang w:val="en-US" w:eastAsia="en-US" w:bidi="ar-SA"/>
    </w:rPr>
  </w:style>
  <w:style w:type="character" w:customStyle="1" w:styleId="FontStyle291">
    <w:name w:val="Font Style291"/>
    <w:basedOn w:val="DefaultParagraphFont"/>
    <w:uiPriority w:val="99"/>
    <w:rsid w:val="009B3BCE"/>
    <w:rPr>
      <w:rFonts w:ascii="Times New Roman" w:hAnsi="Times New Roman" w:cs="Times New Roman"/>
      <w:sz w:val="14"/>
      <w:szCs w:val="14"/>
    </w:rPr>
  </w:style>
  <w:style w:type="character" w:customStyle="1" w:styleId="FontStyle212">
    <w:name w:val="Font Style212"/>
    <w:basedOn w:val="DefaultParagraphFont"/>
    <w:uiPriority w:val="99"/>
    <w:rsid w:val="009B3BCE"/>
    <w:rPr>
      <w:rFonts w:ascii="Times New Roman" w:hAnsi="Times New Roman" w:cs="Times New Roman"/>
      <w:b/>
      <w:bCs/>
      <w:sz w:val="18"/>
      <w:szCs w:val="18"/>
    </w:rPr>
  </w:style>
  <w:style w:type="character" w:customStyle="1" w:styleId="FontStyle275">
    <w:name w:val="Font Style275"/>
    <w:basedOn w:val="DefaultParagraphFont"/>
    <w:uiPriority w:val="99"/>
    <w:rsid w:val="009B3BCE"/>
    <w:rPr>
      <w:rFonts w:ascii="Times New Roman" w:hAnsi="Times New Roman" w:cs="Times New Roman"/>
      <w:b/>
      <w:bCs/>
      <w:sz w:val="22"/>
      <w:szCs w:val="22"/>
    </w:rPr>
  </w:style>
  <w:style w:type="paragraph" w:customStyle="1" w:styleId="StyleUnderlineChar11ptBold3">
    <w:name w:val="Style Underline Char + 11 pt Bold3"/>
    <w:link w:val="StyleUnderlineChar11ptBold3Char"/>
    <w:qFormat/>
    <w:rsid w:val="009B3BCE"/>
    <w:pPr>
      <w:spacing w:line="240" w:lineRule="auto"/>
    </w:pPr>
    <w:rPr>
      <w:rFonts w:eastAsia="Times New Roman"/>
      <w:b/>
      <w:bCs/>
      <w:szCs w:val="24"/>
      <w:u w:val="single"/>
    </w:rPr>
  </w:style>
  <w:style w:type="character" w:customStyle="1" w:styleId="StyleUnderlineChar11ptBold3Char">
    <w:name w:val="Style Underline Char + 11 pt Bold3 Char"/>
    <w:link w:val="StyleUnderlineChar11ptBold3"/>
    <w:rsid w:val="009B3BCE"/>
    <w:rPr>
      <w:rFonts w:eastAsia="Times New Roman"/>
      <w:b/>
      <w:bCs/>
      <w:szCs w:val="24"/>
      <w:u w:val="single"/>
    </w:rPr>
  </w:style>
  <w:style w:type="paragraph" w:customStyle="1" w:styleId="Underline20">
    <w:name w:val="Underline2"/>
    <w:basedOn w:val="Normal"/>
    <w:link w:val="Underline2Char"/>
    <w:uiPriority w:val="4"/>
    <w:qFormat/>
    <w:rsid w:val="009B3BCE"/>
    <w:rPr>
      <w:rFonts w:eastAsia="Calibri"/>
      <w:u w:val="single"/>
    </w:rPr>
  </w:style>
  <w:style w:type="character" w:customStyle="1" w:styleId="Underline2Char">
    <w:name w:val="Underline2 Char"/>
    <w:link w:val="Underline20"/>
    <w:uiPriority w:val="4"/>
    <w:rsid w:val="009B3BCE"/>
    <w:rPr>
      <w:rFonts w:ascii="Calibri" w:eastAsia="Calibri" w:hAnsi="Calibri"/>
      <w:u w:val="single"/>
    </w:rPr>
  </w:style>
  <w:style w:type="character" w:customStyle="1" w:styleId="CharacterStyle3">
    <w:name w:val="Character Style 3"/>
    <w:uiPriority w:val="99"/>
    <w:rsid w:val="009B3BCE"/>
    <w:rPr>
      <w:rFonts w:ascii="Bookman Old Style" w:hAnsi="Bookman Old Style" w:cs="Bookman Old Style"/>
      <w:spacing w:val="-5"/>
      <w:sz w:val="18"/>
      <w:szCs w:val="18"/>
    </w:rPr>
  </w:style>
  <w:style w:type="paragraph" w:customStyle="1" w:styleId="p0">
    <w:name w:val="p0"/>
    <w:basedOn w:val="Normal"/>
    <w:uiPriority w:val="99"/>
    <w:qFormat/>
    <w:rsid w:val="009B3BCE"/>
    <w:pPr>
      <w:spacing w:before="100" w:beforeAutospacing="1" w:after="100" w:afterAutospacing="1"/>
    </w:pPr>
    <w:rPr>
      <w:rFonts w:eastAsia="Times New Roman"/>
      <w:sz w:val="24"/>
    </w:rPr>
  </w:style>
  <w:style w:type="character" w:customStyle="1" w:styleId="1">
    <w:name w:val="1"/>
    <w:rsid w:val="009B3BCE"/>
    <w:rPr>
      <w:rFonts w:cs="Arial"/>
      <w:bCs/>
      <w:sz w:val="20"/>
      <w:u w:val="single"/>
      <w:lang w:val="en-US" w:eastAsia="en-US" w:bidi="ar-SA"/>
    </w:rPr>
  </w:style>
  <w:style w:type="paragraph" w:customStyle="1" w:styleId="dropcap">
    <w:name w:val="dropcap"/>
    <w:basedOn w:val="Normal"/>
    <w:uiPriority w:val="99"/>
    <w:qFormat/>
    <w:rsid w:val="009B3BCE"/>
    <w:pPr>
      <w:spacing w:before="100" w:beforeAutospacing="1" w:after="100" w:afterAutospacing="1"/>
    </w:pPr>
    <w:rPr>
      <w:rFonts w:eastAsia="Times New Roman"/>
      <w:sz w:val="24"/>
    </w:rPr>
  </w:style>
  <w:style w:type="character" w:customStyle="1" w:styleId="BodyTextIndent2Char1">
    <w:name w:val="Body Text Indent 2 Char1"/>
    <w:basedOn w:val="DefaultParagraphFont"/>
    <w:rsid w:val="009B3BCE"/>
    <w:rPr>
      <w:rFonts w:ascii="Georgia" w:hAnsi="Georgia"/>
    </w:rPr>
  </w:style>
  <w:style w:type="paragraph" w:customStyle="1" w:styleId="StyleStyle49pt6">
    <w:name w:val="Style Style4 + 9 pt6"/>
    <w:basedOn w:val="Style4"/>
    <w:link w:val="StyleStyle49pt6Char"/>
    <w:qFormat/>
    <w:rsid w:val="009B3BCE"/>
  </w:style>
  <w:style w:type="character" w:customStyle="1" w:styleId="StyleStyle49pt6Char">
    <w:name w:val="Style Style4 + 9 pt6 Char"/>
    <w:basedOn w:val="Style4Char"/>
    <w:link w:val="StyleStyle49pt6"/>
    <w:rsid w:val="009B3BCE"/>
    <w:rPr>
      <w:rFonts w:ascii="Calibri" w:eastAsia="Times New Roman" w:hAnsi="Calibri"/>
      <w:u w:val="single"/>
    </w:rPr>
  </w:style>
  <w:style w:type="paragraph" w:customStyle="1" w:styleId="UnderlineCharCharCharChar">
    <w:name w:val="Underline Char Char Char Char"/>
    <w:basedOn w:val="Normal"/>
    <w:link w:val="UnderlineCharCharCharCharChar"/>
    <w:qFormat/>
    <w:rsid w:val="009B3BCE"/>
    <w:rPr>
      <w:rFonts w:ascii="Georgia" w:eastAsia="Times New Roman" w:hAnsi="Georgia" w:cs="Times New Roman"/>
      <w:u w:val="single"/>
    </w:rPr>
  </w:style>
  <w:style w:type="character" w:customStyle="1" w:styleId="CharChar31">
    <w:name w:val="Char Char31"/>
    <w:rsid w:val="009B3BCE"/>
    <w:rPr>
      <w:rFonts w:cs="Arial"/>
      <w:b/>
      <w:bCs/>
      <w:iCs/>
      <w:lang w:val="en-US" w:eastAsia="en-US" w:bidi="ar-SA"/>
    </w:rPr>
  </w:style>
  <w:style w:type="character" w:customStyle="1" w:styleId="StyleUnderlineCharLatinTimesNewRomanAsianSimSunChar">
    <w:name w:val="Style Underline Char + (Latin) Times New Roman (Asian) SimSun Char"/>
    <w:link w:val="StyleUnderlineCharLatinTimesNewRomanAsianSimSun"/>
    <w:locked/>
    <w:rsid w:val="009B3BCE"/>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9B3BCE"/>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9B3BCE"/>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9B3BCE"/>
    <w:rPr>
      <w:rFonts w:ascii="Georgia" w:hAnsi="Georgia" w:cs="Calibri"/>
      <w:b/>
      <w:bCs/>
      <w:u w:val="single"/>
    </w:rPr>
  </w:style>
  <w:style w:type="character" w:customStyle="1" w:styleId="Subtitle2">
    <w:name w:val="Subtitle2"/>
    <w:rsid w:val="009B3BCE"/>
  </w:style>
  <w:style w:type="character" w:customStyle="1" w:styleId="drop">
    <w:name w:val="drop"/>
    <w:rsid w:val="009B3BCE"/>
  </w:style>
  <w:style w:type="character" w:customStyle="1" w:styleId="bioline">
    <w:name w:val="bioline"/>
    <w:rsid w:val="009B3BCE"/>
  </w:style>
  <w:style w:type="character" w:customStyle="1" w:styleId="articletitle0">
    <w:name w:val="article_title"/>
    <w:rsid w:val="009B3BCE"/>
  </w:style>
  <w:style w:type="character" w:customStyle="1" w:styleId="A4">
    <w:name w:val="A4"/>
    <w:uiPriority w:val="99"/>
    <w:rsid w:val="009B3BCE"/>
    <w:rPr>
      <w:color w:val="000000"/>
    </w:rPr>
  </w:style>
  <w:style w:type="character" w:customStyle="1" w:styleId="DebatenoramlChar">
    <w:name w:val="Debatenoraml Char"/>
    <w:link w:val="Debatenoraml"/>
    <w:locked/>
    <w:rsid w:val="009B3BCE"/>
    <w:rPr>
      <w:rFonts w:ascii="Times New Roman" w:hAnsi="Times New Roman"/>
    </w:rPr>
  </w:style>
  <w:style w:type="paragraph" w:customStyle="1" w:styleId="Debatenoraml">
    <w:name w:val="Debatenoraml"/>
    <w:basedOn w:val="NoSpacing"/>
    <w:link w:val="DebatenoramlChar"/>
    <w:qFormat/>
    <w:rsid w:val="009B3BCE"/>
    <w:pPr>
      <w:spacing w:before="0" w:line="240" w:lineRule="auto"/>
    </w:pPr>
    <w:rPr>
      <w:rFonts w:ascii="Times New Roman" w:hAnsi="Times New Roman"/>
    </w:rPr>
  </w:style>
  <w:style w:type="character" w:customStyle="1" w:styleId="s2">
    <w:name w:val="s2"/>
    <w:rsid w:val="009B3BCE"/>
  </w:style>
  <w:style w:type="character" w:customStyle="1" w:styleId="s4">
    <w:name w:val="s4"/>
    <w:rsid w:val="009B3BCE"/>
  </w:style>
  <w:style w:type="character" w:customStyle="1" w:styleId="s5">
    <w:name w:val="s5"/>
    <w:rsid w:val="009B3BCE"/>
  </w:style>
  <w:style w:type="paragraph" w:customStyle="1" w:styleId="SynergyTag">
    <w:name w:val="SynergyTag"/>
    <w:basedOn w:val="Normal"/>
    <w:uiPriority w:val="99"/>
    <w:qFormat/>
    <w:rsid w:val="009B3BCE"/>
    <w:rPr>
      <w:rFonts w:eastAsia="Calibri"/>
      <w:b/>
    </w:rPr>
  </w:style>
  <w:style w:type="paragraph" w:customStyle="1" w:styleId="Quals">
    <w:name w:val="Quals"/>
    <w:basedOn w:val="Normal"/>
    <w:link w:val="QualsChar"/>
    <w:qFormat/>
    <w:rsid w:val="009B3BCE"/>
    <w:rPr>
      <w:rFonts w:eastAsia="Calibri"/>
      <w:sz w:val="18"/>
    </w:rPr>
  </w:style>
  <w:style w:type="character" w:customStyle="1" w:styleId="QualsChar">
    <w:name w:val="Quals Char"/>
    <w:link w:val="Quals"/>
    <w:rsid w:val="009B3BCE"/>
    <w:rPr>
      <w:rFonts w:ascii="Calibri" w:eastAsia="Calibri" w:hAnsi="Calibri"/>
      <w:sz w:val="18"/>
    </w:rPr>
  </w:style>
  <w:style w:type="character" w:customStyle="1" w:styleId="cap">
    <w:name w:val="cap"/>
    <w:rsid w:val="009B3BCE"/>
  </w:style>
  <w:style w:type="character" w:customStyle="1" w:styleId="rightsnotice">
    <w:name w:val="rightsnotice"/>
    <w:rsid w:val="009B3BCE"/>
  </w:style>
  <w:style w:type="paragraph" w:customStyle="1" w:styleId="times">
    <w:name w:val="times"/>
    <w:basedOn w:val="Normal"/>
    <w:uiPriority w:val="99"/>
    <w:qFormat/>
    <w:rsid w:val="009B3BCE"/>
    <w:pPr>
      <w:spacing w:before="100" w:beforeAutospacing="1" w:after="100" w:afterAutospacing="1"/>
    </w:pPr>
    <w:rPr>
      <w:rFonts w:eastAsia="Times New Roman"/>
      <w:sz w:val="24"/>
    </w:rPr>
  </w:style>
  <w:style w:type="character" w:customStyle="1" w:styleId="Caption1">
    <w:name w:val="Caption1"/>
    <w:rsid w:val="009B3BCE"/>
  </w:style>
  <w:style w:type="character" w:customStyle="1" w:styleId="credit">
    <w:name w:val="credit"/>
    <w:rsid w:val="009B3BCE"/>
  </w:style>
  <w:style w:type="character" w:customStyle="1" w:styleId="scaps">
    <w:name w:val="scaps"/>
    <w:rsid w:val="009B3BCE"/>
  </w:style>
  <w:style w:type="character" w:customStyle="1" w:styleId="current-article">
    <w:name w:val="current-article"/>
    <w:rsid w:val="009B3BCE"/>
  </w:style>
  <w:style w:type="character" w:customStyle="1" w:styleId="related-current-indicator">
    <w:name w:val="related-current-indicator"/>
    <w:rsid w:val="009B3BCE"/>
  </w:style>
  <w:style w:type="character" w:customStyle="1" w:styleId="bylclear">
    <w:name w:val="bylclear"/>
    <w:rsid w:val="009B3BCE"/>
  </w:style>
  <w:style w:type="character" w:customStyle="1" w:styleId="timestamp">
    <w:name w:val="timestamp"/>
    <w:rsid w:val="009B3BCE"/>
  </w:style>
  <w:style w:type="character" w:customStyle="1" w:styleId="comments">
    <w:name w:val="comments"/>
    <w:rsid w:val="009B3BCE"/>
  </w:style>
  <w:style w:type="character" w:customStyle="1" w:styleId="essaytext">
    <w:name w:val="essaytext"/>
    <w:rsid w:val="009B3BCE"/>
  </w:style>
  <w:style w:type="character" w:customStyle="1" w:styleId="byline">
    <w:name w:val="byline"/>
    <w:rsid w:val="009B3BCE"/>
  </w:style>
  <w:style w:type="character" w:customStyle="1" w:styleId="username">
    <w:name w:val="username"/>
    <w:rsid w:val="009B3BCE"/>
  </w:style>
  <w:style w:type="character" w:customStyle="1" w:styleId="toplinks">
    <w:name w:val="toplinks"/>
    <w:rsid w:val="009B3BCE"/>
  </w:style>
  <w:style w:type="paragraph" w:customStyle="1" w:styleId="BodyA">
    <w:name w:val="Body A"/>
    <w:uiPriority w:val="99"/>
    <w:qFormat/>
    <w:rsid w:val="009B3BCE"/>
    <w:pPr>
      <w:spacing w:after="0" w:line="240" w:lineRule="auto"/>
    </w:pPr>
    <w:rPr>
      <w:rFonts w:ascii="Helvetica" w:eastAsia="ヒラギノ角ゴ Pro W3" w:hAnsi="Helvetica" w:cs="Times New Roman"/>
      <w:color w:val="000000"/>
      <w:sz w:val="24"/>
      <w:szCs w:val="20"/>
    </w:rPr>
  </w:style>
  <w:style w:type="paragraph" w:customStyle="1" w:styleId="Starred">
    <w:name w:val="Starred"/>
    <w:basedOn w:val="Normal"/>
    <w:link w:val="StarredChar"/>
    <w:qFormat/>
    <w:rsid w:val="009B3BCE"/>
    <w:pPr>
      <w:keepNext/>
      <w:keepLines/>
      <w:pageBreakBefore/>
      <w:spacing w:before="240" w:after="60"/>
      <w:jc w:val="center"/>
      <w:outlineLvl w:val="0"/>
    </w:pPr>
    <w:rPr>
      <w:rFonts w:eastAsia="Times New Roman"/>
      <w:b/>
      <w:caps/>
      <w:szCs w:val="28"/>
      <w:u w:val="single"/>
    </w:rPr>
  </w:style>
  <w:style w:type="character" w:customStyle="1" w:styleId="StarredChar">
    <w:name w:val="Starred Char"/>
    <w:link w:val="Starred"/>
    <w:rsid w:val="009B3BCE"/>
    <w:rPr>
      <w:rFonts w:ascii="Calibri" w:eastAsia="Times New Roman" w:hAnsi="Calibri"/>
      <w:b/>
      <w:caps/>
      <w:szCs w:val="28"/>
      <w:u w:val="single"/>
    </w:rPr>
  </w:style>
  <w:style w:type="paragraph" w:customStyle="1" w:styleId="NotStarred">
    <w:name w:val="NotStarred"/>
    <w:basedOn w:val="Normal"/>
    <w:link w:val="NotStarredChar"/>
    <w:qFormat/>
    <w:rsid w:val="009B3BCE"/>
    <w:pPr>
      <w:keepNext/>
      <w:keepLines/>
      <w:pageBreakBefore/>
      <w:spacing w:before="240" w:after="60"/>
      <w:jc w:val="center"/>
      <w:outlineLvl w:val="1"/>
    </w:pPr>
    <w:rPr>
      <w:rFonts w:eastAsia="Times New Roman"/>
      <w:b/>
      <w:caps/>
      <w:szCs w:val="28"/>
      <w:u w:val="single"/>
    </w:rPr>
  </w:style>
  <w:style w:type="character" w:customStyle="1" w:styleId="NotStarredChar">
    <w:name w:val="NotStarred Char"/>
    <w:link w:val="NotStarred"/>
    <w:rsid w:val="009B3BCE"/>
    <w:rPr>
      <w:rFonts w:ascii="Calibri" w:eastAsia="Times New Roman" w:hAnsi="Calibri"/>
      <w:b/>
      <w:caps/>
      <w:szCs w:val="28"/>
      <w:u w:val="single"/>
    </w:rPr>
  </w:style>
  <w:style w:type="character" w:customStyle="1" w:styleId="A3">
    <w:name w:val="A3"/>
    <w:rsid w:val="009B3BCE"/>
    <w:rPr>
      <w:rFonts w:cs="Perpetua"/>
      <w:color w:val="000000"/>
      <w:sz w:val="15"/>
      <w:szCs w:val="15"/>
    </w:rPr>
  </w:style>
  <w:style w:type="character" w:customStyle="1" w:styleId="see">
    <w:name w:val="see"/>
    <w:rsid w:val="009B3BCE"/>
  </w:style>
  <w:style w:type="character" w:customStyle="1" w:styleId="first-letter">
    <w:name w:val="first-letter"/>
    <w:rsid w:val="009B3BCE"/>
  </w:style>
  <w:style w:type="character" w:customStyle="1" w:styleId="focusparagraph">
    <w:name w:val="focusparagraph"/>
    <w:rsid w:val="009B3BCE"/>
  </w:style>
  <w:style w:type="character" w:customStyle="1" w:styleId="lightblue">
    <w:name w:val="lightblue"/>
    <w:rsid w:val="009B3BCE"/>
  </w:style>
  <w:style w:type="character" w:customStyle="1" w:styleId="StyleUnderlineCharChar9pt">
    <w:name w:val="Style Underline Char Char + 9 pt"/>
    <w:rsid w:val="009B3BCE"/>
    <w:rPr>
      <w:rFonts w:ascii="Times New Roman" w:hAnsi="Times New Roman" w:hint="default"/>
      <w:sz w:val="20"/>
      <w:szCs w:val="24"/>
      <w:u w:val="single"/>
      <w:lang w:val="en-US" w:eastAsia="en-US" w:bidi="ar-SA"/>
    </w:rPr>
  </w:style>
  <w:style w:type="paragraph" w:customStyle="1" w:styleId="tagCharChar">
    <w:name w:val="tag Char Char"/>
    <w:basedOn w:val="Normal"/>
    <w:link w:val="tagCharCharChar"/>
    <w:qFormat/>
    <w:rsid w:val="009B3BCE"/>
    <w:pPr>
      <w:spacing w:after="200" w:line="276" w:lineRule="auto"/>
    </w:pPr>
    <w:rPr>
      <w:rFonts w:eastAsia="Times New Roman"/>
      <w:b/>
      <w:sz w:val="24"/>
    </w:rPr>
  </w:style>
  <w:style w:type="character" w:customStyle="1" w:styleId="tagCharCharChar">
    <w:name w:val="tag Char Char Char"/>
    <w:link w:val="tagCharChar"/>
    <w:rsid w:val="009B3BCE"/>
    <w:rPr>
      <w:rFonts w:ascii="Calibri" w:eastAsia="Times New Roman" w:hAnsi="Calibri"/>
      <w:b/>
      <w:sz w:val="24"/>
    </w:rPr>
  </w:style>
  <w:style w:type="paragraph" w:customStyle="1" w:styleId="StyleStyle49ptBorderSinglesolidlineAuto05ptLi">
    <w:name w:val="Style Style4 + 9 pt Border: : (Single solid line Auto  0.5 pt Li..."/>
    <w:basedOn w:val="Style4"/>
    <w:link w:val="StyleStyle49ptBorderSinglesolidlineAuto05ptLiChar"/>
    <w:qFormat/>
    <w:rsid w:val="009B3BCE"/>
    <w:rPr>
      <w:rFonts w:eastAsiaTheme="minorHAnsi"/>
      <w:bdr w:val="single" w:sz="4" w:space="0" w:color="auto"/>
    </w:rPr>
  </w:style>
  <w:style w:type="character" w:customStyle="1" w:styleId="StyleStyle49ptBorderSinglesolidlineAuto05ptLiChar">
    <w:name w:val="Style Style4 + 9 pt Border: : (Single solid line Auto  0.5 pt Li... Char"/>
    <w:link w:val="StyleStyle49ptBorderSinglesolidlineAuto05ptLi"/>
    <w:rsid w:val="009B3BCE"/>
    <w:rPr>
      <w:rFonts w:ascii="Calibri" w:hAnsi="Calibri"/>
      <w:u w:val="single"/>
      <w:bdr w:val="single" w:sz="4" w:space="0" w:color="auto"/>
    </w:rPr>
  </w:style>
  <w:style w:type="character" w:customStyle="1" w:styleId="Header1">
    <w:name w:val="Header1"/>
    <w:rsid w:val="009B3BCE"/>
  </w:style>
  <w:style w:type="paragraph" w:customStyle="1" w:styleId="H4Tag">
    <w:name w:val="H4 (Tag)"/>
    <w:basedOn w:val="Normal"/>
    <w:link w:val="H4TagChar1"/>
    <w:qFormat/>
    <w:rsid w:val="009B3BCE"/>
    <w:rPr>
      <w:rFonts w:eastAsia="Calibri"/>
      <w:b/>
    </w:rPr>
  </w:style>
  <w:style w:type="character" w:customStyle="1" w:styleId="H4TagChar1">
    <w:name w:val="H4 (Tag) Char1"/>
    <w:link w:val="H4Tag"/>
    <w:rsid w:val="009B3BCE"/>
    <w:rPr>
      <w:rFonts w:ascii="Calibri" w:eastAsia="Calibri" w:hAnsi="Calibri"/>
      <w:b/>
    </w:rPr>
  </w:style>
  <w:style w:type="character" w:customStyle="1" w:styleId="citationgenerated">
    <w:name w:val="citation generated"/>
    <w:rsid w:val="009B3BCE"/>
  </w:style>
  <w:style w:type="paragraph" w:customStyle="1" w:styleId="CM25">
    <w:name w:val="CM25"/>
    <w:basedOn w:val="Default"/>
    <w:next w:val="Default"/>
    <w:uiPriority w:val="99"/>
    <w:qFormat/>
    <w:rsid w:val="009B3BCE"/>
    <w:pPr>
      <w:spacing w:after="233" w:line="276" w:lineRule="auto"/>
    </w:pPr>
    <w:rPr>
      <w:rFonts w:ascii="Georgia" w:eastAsia="Calibri" w:hAnsi="Georgia"/>
      <w:color w:val="auto"/>
      <w:sz w:val="22"/>
    </w:rPr>
  </w:style>
  <w:style w:type="character" w:customStyle="1" w:styleId="Title10">
    <w:name w:val="Title1"/>
    <w:rsid w:val="009B3BCE"/>
  </w:style>
  <w:style w:type="character" w:customStyle="1" w:styleId="BoldandUnderlineCharCharCharChar">
    <w:name w:val="Bold and Underline Char Char Char Char"/>
    <w:rsid w:val="009B3BCE"/>
    <w:rPr>
      <w:b/>
      <w:noProof w:val="0"/>
      <w:u w:val="single"/>
      <w:lang w:val="en-US" w:eastAsia="en-US" w:bidi="ar-SA"/>
    </w:rPr>
  </w:style>
  <w:style w:type="character" w:customStyle="1" w:styleId="FontStyle29">
    <w:name w:val="Font Style29"/>
    <w:uiPriority w:val="99"/>
    <w:rsid w:val="009B3BCE"/>
    <w:rPr>
      <w:rFonts w:ascii="Arial" w:hAnsi="Arial" w:cs="Arial"/>
      <w:sz w:val="14"/>
      <w:szCs w:val="14"/>
    </w:rPr>
  </w:style>
  <w:style w:type="character" w:customStyle="1" w:styleId="Debate-CardTagandCite-F6Char">
    <w:name w:val="Debate- Card Tag and Cite- F6 Char"/>
    <w:link w:val="Debate-CardTagandCite-F6"/>
    <w:locked/>
    <w:rsid w:val="009B3BCE"/>
    <w:rPr>
      <w:rFonts w:ascii="Georgia" w:hAnsi="Georgia"/>
      <w:b/>
    </w:rPr>
  </w:style>
  <w:style w:type="paragraph" w:customStyle="1" w:styleId="Debate-CardTagandCite-F6">
    <w:name w:val="Debate- Card Tag and Cite- F6"/>
    <w:basedOn w:val="Normal"/>
    <w:link w:val="Debate-CardTagandCite-F6Char"/>
    <w:qFormat/>
    <w:rsid w:val="009B3BCE"/>
    <w:pPr>
      <w:contextualSpacing/>
    </w:pPr>
    <w:rPr>
      <w:rFonts w:ascii="Georgia" w:hAnsi="Georgia"/>
      <w:b/>
    </w:rPr>
  </w:style>
  <w:style w:type="paragraph" w:customStyle="1" w:styleId="Cardtext4">
    <w:name w:val="Card text"/>
    <w:link w:val="CardtextChar3"/>
    <w:qFormat/>
    <w:rsid w:val="009B3BCE"/>
    <w:pPr>
      <w:widowControl w:val="0"/>
      <w:autoSpaceDE w:val="0"/>
      <w:autoSpaceDN w:val="0"/>
      <w:adjustRightInd w:val="0"/>
      <w:spacing w:after="0" w:line="240" w:lineRule="auto"/>
    </w:pPr>
    <w:rPr>
      <w:rFonts w:ascii="Arial Narrow" w:hAnsi="Arial Narrow"/>
      <w:u w:val="single"/>
    </w:rPr>
  </w:style>
  <w:style w:type="paragraph" w:customStyle="1" w:styleId="NewHeading2">
    <w:name w:val="NewHeading2"/>
    <w:basedOn w:val="Normal"/>
    <w:link w:val="NewHeading2Char"/>
    <w:qFormat/>
    <w:rsid w:val="009B3BCE"/>
    <w:pPr>
      <w:spacing w:before="240" w:after="60"/>
    </w:pPr>
    <w:rPr>
      <w:rFonts w:eastAsia="Times New Roman"/>
      <w:b/>
      <w:szCs w:val="28"/>
      <w:u w:val="single"/>
    </w:rPr>
  </w:style>
  <w:style w:type="character" w:customStyle="1" w:styleId="NewHeading2Char">
    <w:name w:val="NewHeading2 Char"/>
    <w:link w:val="NewHeading2"/>
    <w:rsid w:val="009B3BCE"/>
    <w:rPr>
      <w:rFonts w:ascii="Calibri" w:eastAsia="Times New Roman" w:hAnsi="Calibri"/>
      <w:b/>
      <w:szCs w:val="28"/>
      <w:u w:val="single"/>
    </w:rPr>
  </w:style>
  <w:style w:type="paragraph" w:customStyle="1" w:styleId="TagGA11">
    <w:name w:val="Tag GA 11"/>
    <w:basedOn w:val="TOC1"/>
    <w:uiPriority w:val="99"/>
    <w:qFormat/>
    <w:rsid w:val="009B3BCE"/>
    <w:rPr>
      <w:rFonts w:eastAsia="Calibri"/>
      <w:b/>
      <w:kern w:val="0"/>
    </w:rPr>
  </w:style>
  <w:style w:type="paragraph" w:customStyle="1" w:styleId="CM32">
    <w:name w:val="CM3+2"/>
    <w:basedOn w:val="Normal"/>
    <w:next w:val="Normal"/>
    <w:uiPriority w:val="99"/>
    <w:qFormat/>
    <w:rsid w:val="009B3BCE"/>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9B3BCE"/>
    <w:rPr>
      <w:rFonts w:eastAsia="Calibri"/>
    </w:rPr>
  </w:style>
  <w:style w:type="paragraph" w:customStyle="1" w:styleId="TagLine">
    <w:name w:val="Tag Line"/>
    <w:basedOn w:val="Normal"/>
    <w:next w:val="FullText"/>
    <w:uiPriority w:val="99"/>
    <w:qFormat/>
    <w:rsid w:val="009B3BCE"/>
    <w:rPr>
      <w:rFonts w:eastAsia="Times New Roman"/>
      <w:b/>
      <w:sz w:val="28"/>
    </w:rPr>
  </w:style>
  <w:style w:type="paragraph" w:customStyle="1" w:styleId="msolistparagraphcxspfirst">
    <w:name w:val="msolistparagraphcxspfirst"/>
    <w:basedOn w:val="Normal"/>
    <w:uiPriority w:val="99"/>
    <w:qFormat/>
    <w:rsid w:val="009B3BCE"/>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9B3BCE"/>
    <w:pPr>
      <w:spacing w:before="100" w:beforeAutospacing="1" w:after="100" w:afterAutospacing="1"/>
    </w:pPr>
    <w:rPr>
      <w:rFonts w:eastAsia="Times New Roman"/>
      <w:sz w:val="24"/>
    </w:rPr>
  </w:style>
  <w:style w:type="character" w:customStyle="1" w:styleId="CardsUnderlined">
    <w:name w:val="Cards Underlined"/>
    <w:qFormat/>
    <w:rsid w:val="009B3BCE"/>
    <w:rPr>
      <w:rFonts w:ascii="Helvetica" w:hAnsi="Helvetica" w:hint="default"/>
      <w:sz w:val="22"/>
      <w:szCs w:val="24"/>
      <w:u w:val="thick"/>
    </w:rPr>
  </w:style>
  <w:style w:type="paragraph" w:customStyle="1" w:styleId="Card6pt">
    <w:name w:val="Card 6pt"/>
    <w:basedOn w:val="Normal"/>
    <w:uiPriority w:val="99"/>
    <w:qFormat/>
    <w:rsid w:val="009B3BCE"/>
    <w:pPr>
      <w:ind w:left="288" w:right="288"/>
    </w:pPr>
    <w:rPr>
      <w:rFonts w:eastAsia="Calibri"/>
      <w:color w:val="000000"/>
      <w:sz w:val="12"/>
      <w:szCs w:val="20"/>
    </w:rPr>
  </w:style>
  <w:style w:type="paragraph" w:customStyle="1" w:styleId="FullCite">
    <w:name w:val="Full Cite"/>
    <w:basedOn w:val="Normal"/>
    <w:next w:val="Normal"/>
    <w:link w:val="FullCiteChar"/>
    <w:qFormat/>
    <w:rsid w:val="009B3BCE"/>
    <w:rPr>
      <w:rFonts w:ascii="Garamond" w:eastAsia="Calibri" w:hAnsi="Garamond"/>
    </w:rPr>
  </w:style>
  <w:style w:type="character" w:customStyle="1" w:styleId="FullCiteChar">
    <w:name w:val="Full Cite Char"/>
    <w:link w:val="FullCite"/>
    <w:rsid w:val="009B3BCE"/>
    <w:rPr>
      <w:rFonts w:ascii="Garamond" w:eastAsia="Calibri" w:hAnsi="Garamond"/>
    </w:rPr>
  </w:style>
  <w:style w:type="paragraph" w:customStyle="1" w:styleId="StyleNormalWeb11ptUnderline">
    <w:name w:val="Style Normal (Web) + 11 pt Underline"/>
    <w:basedOn w:val="NormalWeb"/>
    <w:link w:val="StyleNormalWeb11ptUnderlineChar"/>
    <w:qFormat/>
    <w:rsid w:val="009B3BCE"/>
    <w:pPr>
      <w:keepNext/>
      <w:keepLines/>
      <w:pageBreakBefore/>
      <w:pBdr>
        <w:top w:val="single" w:sz="24" w:space="1" w:color="auto"/>
        <w:left w:val="single" w:sz="24" w:space="4" w:color="auto"/>
        <w:bottom w:val="single" w:sz="24" w:space="1" w:color="auto"/>
        <w:right w:val="single" w:sz="24" w:space="4" w:color="auto"/>
      </w:pBdr>
      <w:spacing w:before="480" w:beforeAutospacing="0" w:after="0" w:afterAutospacing="0" w:line="276" w:lineRule="auto"/>
    </w:pPr>
  </w:style>
  <w:style w:type="character" w:customStyle="1" w:styleId="StyleNormalWeb11ptUnderlineChar">
    <w:name w:val="Style Normal (Web) + 11 pt Underline Char"/>
    <w:link w:val="StyleNormalWeb11ptUnderline"/>
    <w:rsid w:val="009B3BCE"/>
    <w:rPr>
      <w:rFonts w:ascii="Calibri" w:eastAsia="Times New Roman" w:hAnsi="Calibri"/>
      <w:sz w:val="24"/>
    </w:rPr>
  </w:style>
  <w:style w:type="paragraph" w:customStyle="1" w:styleId="StyleCardStyleBlackUnderline">
    <w:name w:val="Style Card Style + Black Underline"/>
    <w:basedOn w:val="Normal"/>
    <w:link w:val="StyleCardStyleBlackUnderlineChar"/>
    <w:qFormat/>
    <w:rsid w:val="009B3BCE"/>
    <w:rPr>
      <w:rFonts w:eastAsia="Times New Roman"/>
      <w:color w:val="000000"/>
      <w:u w:val="single"/>
    </w:rPr>
  </w:style>
  <w:style w:type="character" w:customStyle="1" w:styleId="StyleCardStyleBlackUnderlineChar">
    <w:name w:val="Style Card Style + Black Underline Char"/>
    <w:link w:val="StyleCardStyleBlackUnderline"/>
    <w:rsid w:val="009B3BCE"/>
    <w:rPr>
      <w:rFonts w:ascii="Calibri" w:eastAsia="Times New Roman" w:hAnsi="Calibri"/>
      <w:color w:val="000000"/>
      <w:u w:val="single"/>
    </w:rPr>
  </w:style>
  <w:style w:type="character" w:customStyle="1" w:styleId="titles">
    <w:name w:val="titles"/>
    <w:rsid w:val="009B3BCE"/>
  </w:style>
  <w:style w:type="character" w:customStyle="1" w:styleId="articletext0">
    <w:name w:val="article_text"/>
    <w:rsid w:val="009B3BCE"/>
  </w:style>
  <w:style w:type="paragraph" w:customStyle="1" w:styleId="StyleHeading2LatinArialMT13pt">
    <w:name w:val="Style Heading 2 + (Latin) ArialMT 13 pt"/>
    <w:basedOn w:val="Heading2"/>
    <w:next w:val="Heading2"/>
    <w:uiPriority w:val="99"/>
    <w:qFormat/>
    <w:rsid w:val="009B3BCE"/>
    <w:pPr>
      <w:keepLines w:val="0"/>
      <w:pageBreakBefore w:val="0"/>
      <w:jc w:val="left"/>
    </w:pPr>
    <w:rPr>
      <w:rFonts w:eastAsia="SimSun" w:cs="Arial"/>
      <w:b w:val="0"/>
      <w:bCs/>
      <w:iCs/>
      <w:caps/>
      <w:sz w:val="24"/>
      <w:szCs w:val="28"/>
      <w:lang w:eastAsia="zh-CN"/>
    </w:rPr>
  </w:style>
  <w:style w:type="character" w:customStyle="1" w:styleId="contentauthor">
    <w:name w:val="contentauthor"/>
    <w:rsid w:val="009B3BCE"/>
  </w:style>
  <w:style w:type="character" w:customStyle="1" w:styleId="subarticleheader">
    <w:name w:val="subarticleheader"/>
    <w:rsid w:val="009B3BCE"/>
  </w:style>
  <w:style w:type="paragraph" w:customStyle="1" w:styleId="NotUnderlined">
    <w:name w:val="Not Underlined"/>
    <w:basedOn w:val="Normal"/>
    <w:uiPriority w:val="99"/>
    <w:qFormat/>
    <w:rsid w:val="009B3BCE"/>
    <w:rPr>
      <w:rFonts w:ascii="Century Gothic" w:eastAsia="Times New Roman" w:hAnsi="Century Gothic"/>
      <w:sz w:val="16"/>
    </w:rPr>
  </w:style>
  <w:style w:type="character" w:customStyle="1" w:styleId="spelle">
    <w:name w:val="spelle"/>
    <w:rsid w:val="009B3BCE"/>
  </w:style>
  <w:style w:type="character" w:customStyle="1" w:styleId="grame">
    <w:name w:val="grame"/>
    <w:rsid w:val="009B3BCE"/>
  </w:style>
  <w:style w:type="character" w:customStyle="1" w:styleId="CardStyleChar">
    <w:name w:val="Card Style Char"/>
    <w:link w:val="CardStyle"/>
    <w:rsid w:val="009B3BCE"/>
    <w:rPr>
      <w:rFonts w:ascii="Calibri" w:eastAsia="Times New Roman" w:hAnsi="Calibri"/>
    </w:rPr>
  </w:style>
  <w:style w:type="character" w:customStyle="1" w:styleId="newstitle1">
    <w:name w:val="newstitle1"/>
    <w:rsid w:val="009B3BCE"/>
  </w:style>
  <w:style w:type="character" w:customStyle="1" w:styleId="copy">
    <w:name w:val="copy"/>
    <w:rsid w:val="009B3BCE"/>
  </w:style>
  <w:style w:type="character" w:customStyle="1" w:styleId="topheadline">
    <w:name w:val="topheadline"/>
    <w:rsid w:val="009B3BCE"/>
  </w:style>
  <w:style w:type="paragraph" w:customStyle="1" w:styleId="StylecardThickunderline">
    <w:name w:val="Style card + Thick underline"/>
    <w:basedOn w:val="Normal"/>
    <w:link w:val="StylecardThickunderlineChar"/>
    <w:qFormat/>
    <w:rsid w:val="009B3BCE"/>
    <w:pPr>
      <w:ind w:left="288" w:right="288"/>
    </w:pPr>
    <w:rPr>
      <w:rFonts w:eastAsia="SimSun"/>
      <w:u w:val="single"/>
      <w:lang w:eastAsia="zh-CN"/>
    </w:rPr>
  </w:style>
  <w:style w:type="character" w:customStyle="1" w:styleId="StylecardThickunderlineChar">
    <w:name w:val="Style card + Thick underline Char"/>
    <w:link w:val="StylecardThickunderline"/>
    <w:rsid w:val="009B3BCE"/>
    <w:rPr>
      <w:rFonts w:ascii="Calibri" w:eastAsia="SimSun" w:hAnsi="Calibri"/>
      <w:u w:val="single"/>
      <w:lang w:eastAsia="zh-CN"/>
    </w:rPr>
  </w:style>
  <w:style w:type="paragraph" w:customStyle="1" w:styleId="StylecardBoldThickunderline">
    <w:name w:val="Style card + Bold Thick underline"/>
    <w:basedOn w:val="Normal"/>
    <w:link w:val="StylecardBoldThickunderlineChar"/>
    <w:qFormat/>
    <w:rsid w:val="009B3BCE"/>
    <w:pPr>
      <w:ind w:left="288" w:right="288"/>
    </w:pPr>
    <w:rPr>
      <w:rFonts w:eastAsia="SimSun"/>
      <w:b/>
      <w:bCs/>
      <w:u w:val="single"/>
      <w:lang w:eastAsia="zh-CN"/>
    </w:rPr>
  </w:style>
  <w:style w:type="character" w:customStyle="1" w:styleId="StylecardBoldThickunderlineChar">
    <w:name w:val="Style card + Bold Thick underline Char"/>
    <w:link w:val="StylecardBoldThickunderline"/>
    <w:rsid w:val="009B3BCE"/>
    <w:rPr>
      <w:rFonts w:ascii="Calibri" w:eastAsia="SimSun" w:hAnsi="Calibri"/>
      <w:b/>
      <w:bCs/>
      <w:u w:val="single"/>
      <w:lang w:eastAsia="zh-CN"/>
    </w:rPr>
  </w:style>
  <w:style w:type="character" w:customStyle="1" w:styleId="headline">
    <w:name w:val="headline"/>
    <w:rsid w:val="009B3BCE"/>
  </w:style>
  <w:style w:type="character" w:customStyle="1" w:styleId="Stylereduce27pt">
    <w:name w:val="Style reduce2 + 7 pt"/>
    <w:rsid w:val="009B3BCE"/>
    <w:rPr>
      <w:rFonts w:ascii="Times New Roman" w:hAnsi="Times New Roman" w:cs="Arial"/>
      <w:color w:val="000000"/>
      <w:sz w:val="14"/>
      <w:szCs w:val="22"/>
    </w:rPr>
  </w:style>
  <w:style w:type="paragraph" w:customStyle="1" w:styleId="BlockHeadings">
    <w:name w:val="Block Headings"/>
    <w:next w:val="Normal"/>
    <w:link w:val="BlockHeadingsChar"/>
    <w:qFormat/>
    <w:rsid w:val="009B3BCE"/>
    <w:pPr>
      <w:widowControl w:val="0"/>
      <w:spacing w:after="0" w:line="240" w:lineRule="auto"/>
      <w:jc w:val="center"/>
      <w:outlineLvl w:val="0"/>
    </w:pPr>
    <w:rPr>
      <w:rFonts w:ascii="Times New Roman" w:eastAsia="Times New Roman" w:hAnsi="Times New Roman" w:cs="Times New Roman"/>
      <w:b/>
      <w:sz w:val="36"/>
      <w:szCs w:val="24"/>
      <w:u w:val="single"/>
    </w:rPr>
  </w:style>
  <w:style w:type="character" w:customStyle="1" w:styleId="srtitle">
    <w:name w:val="srtitle"/>
    <w:rsid w:val="009B3BCE"/>
  </w:style>
  <w:style w:type="character" w:customStyle="1" w:styleId="st1">
    <w:name w:val="st1"/>
    <w:rsid w:val="009B3BCE"/>
  </w:style>
  <w:style w:type="paragraph" w:customStyle="1" w:styleId="CM27">
    <w:name w:val="CM27"/>
    <w:basedOn w:val="Default"/>
    <w:next w:val="Default"/>
    <w:uiPriority w:val="99"/>
    <w:qFormat/>
    <w:rsid w:val="009B3BCE"/>
    <w:pPr>
      <w:spacing w:after="200" w:line="276" w:lineRule="auto"/>
    </w:pPr>
    <w:rPr>
      <w:rFonts w:eastAsia="Calibri"/>
      <w:color w:val="auto"/>
      <w:sz w:val="22"/>
    </w:rPr>
  </w:style>
  <w:style w:type="character" w:customStyle="1" w:styleId="caps-label">
    <w:name w:val="caps-label"/>
    <w:rsid w:val="009B3BCE"/>
    <w:rPr>
      <w:rFonts w:ascii="Arial" w:hAnsi="Arial" w:cs="Arial" w:hint="default"/>
      <w:b w:val="0"/>
      <w:bCs w:val="0"/>
      <w:caps/>
      <w:strike w:val="0"/>
      <w:dstrike w:val="0"/>
      <w:color w:val="333333"/>
      <w:sz w:val="15"/>
      <w:szCs w:val="15"/>
      <w:u w:val="none"/>
      <w:effect w:val="none"/>
    </w:rPr>
  </w:style>
  <w:style w:type="character" w:customStyle="1" w:styleId="StyleStyleGaramond">
    <w:name w:val="Style Style Garamond +"/>
    <w:rsid w:val="009B3BCE"/>
    <w:rPr>
      <w:rFonts w:ascii="Garamond" w:hAnsi="Garamond" w:cs="Times New Roman"/>
      <w:sz w:val="20"/>
    </w:rPr>
  </w:style>
  <w:style w:type="character" w:customStyle="1" w:styleId="quotechar">
    <w:name w:val="quotechar"/>
    <w:rsid w:val="009B3BCE"/>
  </w:style>
  <w:style w:type="character" w:customStyle="1" w:styleId="boldunderline0">
    <w:name w:val="boldunderline"/>
    <w:rsid w:val="009B3BCE"/>
  </w:style>
  <w:style w:type="paragraph" w:customStyle="1" w:styleId="font-null">
    <w:name w:val="font-null"/>
    <w:basedOn w:val="Normal"/>
    <w:uiPriority w:val="99"/>
    <w:qFormat/>
    <w:rsid w:val="009B3BCE"/>
    <w:pPr>
      <w:spacing w:before="100" w:beforeAutospacing="1" w:after="100" w:afterAutospacing="1"/>
    </w:pPr>
    <w:rPr>
      <w:rFonts w:eastAsia="Times New Roman"/>
      <w:sz w:val="24"/>
    </w:rPr>
  </w:style>
  <w:style w:type="paragraph" w:customStyle="1" w:styleId="rteindent1">
    <w:name w:val="rteindent1"/>
    <w:basedOn w:val="Normal"/>
    <w:uiPriority w:val="99"/>
    <w:qFormat/>
    <w:rsid w:val="009B3BCE"/>
    <w:pPr>
      <w:spacing w:before="100" w:beforeAutospacing="1" w:after="100" w:afterAutospacing="1"/>
    </w:pPr>
    <w:rPr>
      <w:rFonts w:eastAsia="Times New Roman"/>
      <w:sz w:val="24"/>
    </w:rPr>
  </w:style>
  <w:style w:type="character" w:customStyle="1" w:styleId="A8">
    <w:name w:val="A8"/>
    <w:rsid w:val="009B3BCE"/>
    <w:rPr>
      <w:rFonts w:cs="Scala"/>
      <w:color w:val="000000"/>
      <w:sz w:val="15"/>
      <w:szCs w:val="15"/>
    </w:rPr>
  </w:style>
  <w:style w:type="paragraph" w:customStyle="1" w:styleId="Pa12">
    <w:name w:val="Pa12"/>
    <w:basedOn w:val="Default"/>
    <w:next w:val="Default"/>
    <w:uiPriority w:val="99"/>
    <w:qFormat/>
    <w:rsid w:val="009B3BCE"/>
    <w:pPr>
      <w:spacing w:after="200" w:line="191" w:lineRule="atLeast"/>
    </w:pPr>
    <w:rPr>
      <w:rFonts w:ascii="Scala" w:eastAsia="Calibri" w:hAnsi="Scala"/>
      <w:color w:val="auto"/>
      <w:sz w:val="22"/>
    </w:rPr>
  </w:style>
  <w:style w:type="character" w:customStyle="1" w:styleId="A0">
    <w:name w:val="A0"/>
    <w:uiPriority w:val="99"/>
    <w:rsid w:val="009B3BCE"/>
    <w:rPr>
      <w:rFonts w:cs="Scala"/>
      <w:color w:val="000000"/>
      <w:sz w:val="16"/>
      <w:szCs w:val="16"/>
    </w:rPr>
  </w:style>
  <w:style w:type="character" w:customStyle="1" w:styleId="Date11">
    <w:name w:val="Date11"/>
    <w:rsid w:val="009B3BCE"/>
  </w:style>
  <w:style w:type="paragraph" w:customStyle="1" w:styleId="introduction">
    <w:name w:val="introduction"/>
    <w:basedOn w:val="Normal"/>
    <w:uiPriority w:val="99"/>
    <w:qFormat/>
    <w:rsid w:val="009B3BCE"/>
    <w:pPr>
      <w:spacing w:before="100" w:beforeAutospacing="1" w:after="100" w:afterAutospacing="1"/>
    </w:pPr>
    <w:rPr>
      <w:rFonts w:eastAsia="Times New Roman"/>
      <w:sz w:val="24"/>
    </w:rPr>
  </w:style>
  <w:style w:type="character" w:customStyle="1" w:styleId="Boxout">
    <w:name w:val="Box out"/>
    <w:uiPriority w:val="1"/>
    <w:qFormat/>
    <w:rsid w:val="009B3BCE"/>
    <w:rPr>
      <w:rFonts w:ascii="Tahoma" w:hAnsi="Tahoma"/>
      <w:b/>
      <w:sz w:val="20"/>
      <w:u w:val="single"/>
      <w:bdr w:val="none" w:sz="0" w:space="0" w:color="auto"/>
      <w:shd w:val="clear" w:color="auto" w:fill="A9E8F5"/>
    </w:rPr>
  </w:style>
  <w:style w:type="paragraph" w:customStyle="1" w:styleId="featuretitle">
    <w:name w:val="feature_title"/>
    <w:basedOn w:val="Normal"/>
    <w:uiPriority w:val="99"/>
    <w:qFormat/>
    <w:rsid w:val="009B3BCE"/>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9B3BCE"/>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9B3BCE"/>
    <w:pPr>
      <w:spacing w:before="100" w:beforeAutospacing="1" w:after="100" w:afterAutospacing="1"/>
    </w:pPr>
    <w:rPr>
      <w:rFonts w:eastAsia="Times New Roman"/>
      <w:sz w:val="24"/>
    </w:rPr>
  </w:style>
  <w:style w:type="character" w:customStyle="1" w:styleId="metad">
    <w:name w:val="metad"/>
    <w:rsid w:val="009B3BCE"/>
  </w:style>
  <w:style w:type="paragraph" w:customStyle="1" w:styleId="class">
    <w:name w:val="class"/>
    <w:basedOn w:val="Normal"/>
    <w:uiPriority w:val="99"/>
    <w:qFormat/>
    <w:rsid w:val="009B3BCE"/>
    <w:pPr>
      <w:spacing w:before="100" w:beforeAutospacing="1" w:after="100" w:afterAutospacing="1"/>
    </w:pPr>
    <w:rPr>
      <w:rFonts w:eastAsia="Times New Roman"/>
      <w:sz w:val="24"/>
    </w:rPr>
  </w:style>
  <w:style w:type="character" w:customStyle="1" w:styleId="sifr-alternate">
    <w:name w:val="sifr-alternate"/>
    <w:rsid w:val="009B3BCE"/>
  </w:style>
  <w:style w:type="character" w:customStyle="1" w:styleId="justify1">
    <w:name w:val="justify1"/>
    <w:rsid w:val="009B3BCE"/>
  </w:style>
  <w:style w:type="character" w:customStyle="1" w:styleId="artbody1">
    <w:name w:val="art_body1"/>
    <w:rsid w:val="009B3BCE"/>
    <w:rPr>
      <w:rFonts w:ascii="Arial" w:hAnsi="Arial" w:cs="Arial" w:hint="default"/>
    </w:rPr>
  </w:style>
  <w:style w:type="character" w:customStyle="1" w:styleId="A1">
    <w:name w:val="A1"/>
    <w:uiPriority w:val="99"/>
    <w:rsid w:val="009B3BCE"/>
    <w:rPr>
      <w:rFonts w:cs="Book Antiqua"/>
      <w:color w:val="221E1F"/>
      <w:sz w:val="22"/>
      <w:szCs w:val="22"/>
    </w:rPr>
  </w:style>
  <w:style w:type="character" w:customStyle="1" w:styleId="UnderlineStyleChar">
    <w:name w:val="Underline Style Char"/>
    <w:link w:val="UnderlineStyle"/>
    <w:rsid w:val="009B3BCE"/>
    <w:rPr>
      <w:rFonts w:ascii="Calibri" w:eastAsia="Times New Roman" w:hAnsi="Calibri"/>
      <w:b/>
      <w:sz w:val="24"/>
      <w:u w:val="single"/>
    </w:rPr>
  </w:style>
  <w:style w:type="paragraph" w:customStyle="1" w:styleId="blocktitle1">
    <w:name w:val="block title"/>
    <w:basedOn w:val="Normal"/>
    <w:link w:val="blocktitleChar"/>
    <w:qFormat/>
    <w:rsid w:val="009B3BCE"/>
    <w:pPr>
      <w:spacing w:after="240"/>
      <w:jc w:val="center"/>
      <w:outlineLvl w:val="0"/>
    </w:pPr>
    <w:rPr>
      <w:rFonts w:ascii="Garamond" w:eastAsia="Calibri" w:hAnsi="Garamond"/>
      <w:b/>
      <w:caps/>
      <w:sz w:val="28"/>
      <w:lang w:val="x-none" w:eastAsia="x-none"/>
    </w:rPr>
  </w:style>
  <w:style w:type="character" w:customStyle="1" w:styleId="blocktitleChar">
    <w:name w:val="block title Char"/>
    <w:link w:val="blocktitle1"/>
    <w:rsid w:val="009B3BCE"/>
    <w:rPr>
      <w:rFonts w:ascii="Garamond" w:eastAsia="Calibri" w:hAnsi="Garamond"/>
      <w:b/>
      <w:caps/>
      <w:sz w:val="28"/>
      <w:lang w:val="x-none" w:eastAsia="x-none"/>
    </w:rPr>
  </w:style>
  <w:style w:type="character" w:customStyle="1" w:styleId="reality">
    <w:name w:val="reality"/>
    <w:rsid w:val="009B3BCE"/>
  </w:style>
  <w:style w:type="paragraph" w:customStyle="1" w:styleId="Pa6">
    <w:name w:val="Pa6"/>
    <w:basedOn w:val="Normal"/>
    <w:next w:val="Normal"/>
    <w:uiPriority w:val="99"/>
    <w:qFormat/>
    <w:rsid w:val="009B3BCE"/>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9B3BCE"/>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9B3BCE"/>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9B3BCE"/>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9B3BCE"/>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9B3BCE"/>
    <w:pPr>
      <w:spacing w:before="100" w:beforeAutospacing="1" w:after="100" w:afterAutospacing="1"/>
    </w:pPr>
    <w:rPr>
      <w:rFonts w:eastAsia="Times New Roman"/>
      <w:sz w:val="24"/>
    </w:rPr>
  </w:style>
  <w:style w:type="character" w:customStyle="1" w:styleId="text2">
    <w:name w:val="text2"/>
    <w:rsid w:val="009B3BCE"/>
  </w:style>
  <w:style w:type="character" w:customStyle="1" w:styleId="StyleUnderlineChar2CharChar11pt">
    <w:name w:val="Style Underline Char2 Char Char + 11 pt"/>
    <w:rsid w:val="009B3BCE"/>
    <w:rPr>
      <w:rFonts w:ascii="Times New Roman" w:hAnsi="Times New Roman"/>
      <w:sz w:val="20"/>
      <w:u w:val="single"/>
    </w:rPr>
  </w:style>
  <w:style w:type="character" w:customStyle="1" w:styleId="StyleStyleBoldUnderline11pt">
    <w:name w:val="Style Style Bold Underline + 11 pt"/>
    <w:rsid w:val="009B3BCE"/>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9B3BCE"/>
    <w:rPr>
      <w:rFonts w:eastAsia="SimSun"/>
      <w:b/>
      <w:bCs/>
    </w:rPr>
  </w:style>
  <w:style w:type="character" w:customStyle="1" w:styleId="StyleStyle4LatinTimesNewRomanAsianSimSunBoldChar">
    <w:name w:val="Style Style4 + (Latin) Times New Roman (Asian) SimSun Bold Char"/>
    <w:link w:val="StyleStyle4LatinTimesNewRomanAsianSimSunBold"/>
    <w:rsid w:val="009B3BCE"/>
    <w:rPr>
      <w:rFonts w:ascii="Calibri" w:eastAsia="SimSun" w:hAnsi="Calibri"/>
      <w:b/>
      <w:bCs/>
      <w:u w:val="single"/>
    </w:rPr>
  </w:style>
  <w:style w:type="character" w:customStyle="1" w:styleId="articlehead2">
    <w:name w:val="articlehead2"/>
    <w:rsid w:val="009B3BCE"/>
  </w:style>
  <w:style w:type="character" w:customStyle="1" w:styleId="pronset">
    <w:name w:val="pronset"/>
    <w:rsid w:val="009B3BCE"/>
  </w:style>
  <w:style w:type="character" w:customStyle="1" w:styleId="prondelim">
    <w:name w:val="prondelim"/>
    <w:rsid w:val="009B3BCE"/>
  </w:style>
  <w:style w:type="character" w:customStyle="1" w:styleId="prontoggle">
    <w:name w:val="pron_toggle"/>
    <w:rsid w:val="009B3BCE"/>
  </w:style>
  <w:style w:type="character" w:customStyle="1" w:styleId="boldface">
    <w:name w:val="boldface"/>
    <w:rsid w:val="009B3BCE"/>
  </w:style>
  <w:style w:type="character" w:customStyle="1" w:styleId="secondary-bf">
    <w:name w:val="secondary-bf"/>
    <w:rsid w:val="009B3BCE"/>
  </w:style>
  <w:style w:type="character" w:customStyle="1" w:styleId="ColorfulGrid-Accent1Char">
    <w:name w:val="Colorful Grid - Accent 1 Char"/>
    <w:aliases w:val="quote Char"/>
    <w:link w:val="ColorfulGrid-Accent1"/>
    <w:uiPriority w:val="29"/>
    <w:rsid w:val="009B3BCE"/>
    <w:rPr>
      <w:rFonts w:ascii="Times New Roman" w:hAnsi="Times New Roman"/>
      <w:iCs/>
      <w:color w:val="000000"/>
      <w:sz w:val="16"/>
    </w:rPr>
  </w:style>
  <w:style w:type="table" w:styleId="ColorfulGrid-Accent1">
    <w:name w:val="Colorful Grid Accent 1"/>
    <w:basedOn w:val="TableNormal"/>
    <w:link w:val="ColorfulGrid-Accent1Char"/>
    <w:uiPriority w:val="29"/>
    <w:rsid w:val="009B3BCE"/>
    <w:pPr>
      <w:spacing w:after="0" w:line="240" w:lineRule="auto"/>
    </w:pPr>
    <w:rPr>
      <w:rFonts w:ascii="Times New Roman" w:hAnsi="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Boxout0">
    <w:name w:val="Boxout"/>
    <w:uiPriority w:val="1"/>
    <w:qFormat/>
    <w:rsid w:val="009B3BCE"/>
    <w:rPr>
      <w:rFonts w:ascii="Calibri" w:hAnsi="Calibri"/>
      <w:b/>
      <w:bCs/>
      <w:i w:val="0"/>
      <w:iCs/>
      <w:color w:val="auto"/>
      <w:sz w:val="20"/>
      <w:u w:val="single"/>
      <w:bdr w:val="none" w:sz="0" w:space="0" w:color="auto"/>
      <w:shd w:val="clear" w:color="auto" w:fill="00FF00"/>
    </w:rPr>
  </w:style>
  <w:style w:type="character" w:customStyle="1" w:styleId="showspellpr">
    <w:name w:val="show_spellpr"/>
    <w:rsid w:val="009B3BCE"/>
  </w:style>
  <w:style w:type="character" w:customStyle="1" w:styleId="pg">
    <w:name w:val="pg"/>
    <w:rsid w:val="009B3BCE"/>
  </w:style>
  <w:style w:type="character" w:customStyle="1" w:styleId="detailtitle">
    <w:name w:val="detailtitle"/>
    <w:rsid w:val="009B3BCE"/>
  </w:style>
  <w:style w:type="character" w:customStyle="1" w:styleId="storydate">
    <w:name w:val="storydate"/>
    <w:rsid w:val="009B3BCE"/>
  </w:style>
  <w:style w:type="character" w:customStyle="1" w:styleId="preloadwrap">
    <w:name w:val="preloadwrap"/>
    <w:rsid w:val="009B3BCE"/>
  </w:style>
  <w:style w:type="paragraph" w:customStyle="1" w:styleId="summary">
    <w:name w:val="summary"/>
    <w:basedOn w:val="Normal"/>
    <w:uiPriority w:val="99"/>
    <w:qFormat/>
    <w:rsid w:val="009B3BCE"/>
    <w:pPr>
      <w:spacing w:before="100" w:beforeAutospacing="1" w:after="100" w:afterAutospacing="1"/>
    </w:pPr>
    <w:rPr>
      <w:rFonts w:eastAsia="Times New Roman"/>
      <w:sz w:val="24"/>
    </w:rPr>
  </w:style>
  <w:style w:type="paragraph" w:customStyle="1" w:styleId="Caption2">
    <w:name w:val="Caption2"/>
    <w:basedOn w:val="Normal"/>
    <w:uiPriority w:val="99"/>
    <w:qFormat/>
    <w:rsid w:val="009B3BCE"/>
    <w:pPr>
      <w:spacing w:before="100" w:beforeAutospacing="1" w:after="100" w:afterAutospacing="1"/>
    </w:pPr>
    <w:rPr>
      <w:rFonts w:eastAsia="Times New Roman"/>
      <w:sz w:val="24"/>
    </w:rPr>
  </w:style>
  <w:style w:type="character" w:customStyle="1" w:styleId="creditwrap">
    <w:name w:val="creditwrap"/>
    <w:rsid w:val="009B3BCE"/>
  </w:style>
  <w:style w:type="character" w:customStyle="1" w:styleId="DefaultChar1">
    <w:name w:val="Default Char1"/>
    <w:rsid w:val="009B3BCE"/>
    <w:rPr>
      <w:noProof w:val="0"/>
      <w:color w:val="000000"/>
      <w:lang w:val="en-US" w:eastAsia="en-US" w:bidi="ar-SA"/>
    </w:rPr>
  </w:style>
  <w:style w:type="paragraph" w:customStyle="1" w:styleId="MTDisplayEquation">
    <w:name w:val="MTDisplayEquation"/>
    <w:basedOn w:val="Normal"/>
    <w:next w:val="Normal"/>
    <w:link w:val="MTDisplayEquationChar"/>
    <w:qFormat/>
    <w:rsid w:val="009B3BCE"/>
    <w:pPr>
      <w:tabs>
        <w:tab w:val="center" w:pos="5120"/>
        <w:tab w:val="right" w:pos="10220"/>
      </w:tabs>
    </w:pPr>
    <w:rPr>
      <w:rFonts w:eastAsia="Times New Roman"/>
      <w:bCs/>
      <w:lang w:bidi="he-IL"/>
    </w:rPr>
  </w:style>
  <w:style w:type="character" w:customStyle="1" w:styleId="MTDisplayEquationChar">
    <w:name w:val="MTDisplayEquation Char"/>
    <w:link w:val="MTDisplayEquation"/>
    <w:rsid w:val="009B3BCE"/>
    <w:rPr>
      <w:rFonts w:ascii="Calibri" w:eastAsia="Times New Roman" w:hAnsi="Calibri"/>
      <w:bCs/>
      <w:lang w:bidi="he-IL"/>
    </w:rPr>
  </w:style>
  <w:style w:type="character" w:customStyle="1" w:styleId="textunderlineChar0">
    <w:name w:val="text underline Char"/>
    <w:rsid w:val="009B3BCE"/>
    <w:rPr>
      <w:sz w:val="24"/>
      <w:szCs w:val="22"/>
      <w:u w:val="thick"/>
      <w:lang w:val="en-US" w:eastAsia="en-US" w:bidi="ar-SA"/>
    </w:rPr>
  </w:style>
  <w:style w:type="character" w:customStyle="1" w:styleId="BoldChar">
    <w:name w:val="Bold Char"/>
    <w:rsid w:val="009B3BCE"/>
    <w:rPr>
      <w:rFonts w:ascii="Times New Roman" w:eastAsia="Times New Roman" w:hAnsi="Times New Roman"/>
      <w:b/>
      <w:szCs w:val="24"/>
    </w:rPr>
  </w:style>
  <w:style w:type="character" w:customStyle="1" w:styleId="pmterms31">
    <w:name w:val="pmterms31"/>
    <w:rsid w:val="009B3BCE"/>
    <w:rPr>
      <w:b/>
      <w:bCs/>
      <w:i w:val="0"/>
      <w:iCs w:val="0"/>
      <w:color w:val="000000"/>
    </w:rPr>
  </w:style>
  <w:style w:type="character" w:customStyle="1" w:styleId="copyrightdescription">
    <w:name w:val="copyrightdescription"/>
    <w:rsid w:val="009B3BCE"/>
  </w:style>
  <w:style w:type="paragraph" w:customStyle="1" w:styleId="DebateFile">
    <w:name w:val="Debate File"/>
    <w:basedOn w:val="Normal"/>
    <w:uiPriority w:val="99"/>
    <w:qFormat/>
    <w:rsid w:val="009B3BCE"/>
    <w:pPr>
      <w:jc w:val="center"/>
    </w:pPr>
    <w:rPr>
      <w:rFonts w:ascii="Book Antiqua" w:eastAsia="Times New Roman" w:hAnsi="Book Antiqua"/>
      <w:b/>
      <w:sz w:val="28"/>
    </w:rPr>
  </w:style>
  <w:style w:type="character" w:customStyle="1" w:styleId="ft01">
    <w:name w:val="ft01"/>
    <w:rsid w:val="009B3BCE"/>
    <w:rPr>
      <w:rFonts w:ascii="Times" w:hAnsi="Times" w:cs="Times" w:hint="default"/>
      <w:color w:val="000000"/>
      <w:sz w:val="14"/>
      <w:szCs w:val="14"/>
    </w:rPr>
  </w:style>
  <w:style w:type="character" w:customStyle="1" w:styleId="ft11">
    <w:name w:val="ft11"/>
    <w:rsid w:val="009B3BCE"/>
    <w:rPr>
      <w:rFonts w:ascii="Times" w:hAnsi="Times" w:cs="Times" w:hint="default"/>
      <w:color w:val="000000"/>
      <w:sz w:val="17"/>
      <w:szCs w:val="17"/>
    </w:rPr>
  </w:style>
  <w:style w:type="character" w:customStyle="1" w:styleId="ft21">
    <w:name w:val="ft21"/>
    <w:rsid w:val="009B3BCE"/>
    <w:rPr>
      <w:rFonts w:ascii="Times" w:hAnsi="Times" w:cs="Times" w:hint="default"/>
      <w:color w:val="000000"/>
      <w:sz w:val="15"/>
      <w:szCs w:val="15"/>
    </w:rPr>
  </w:style>
  <w:style w:type="character" w:customStyle="1" w:styleId="ft31">
    <w:name w:val="ft31"/>
    <w:rsid w:val="009B3BCE"/>
    <w:rPr>
      <w:rFonts w:ascii="Times" w:hAnsi="Times" w:cs="Times" w:hint="default"/>
      <w:color w:val="000000"/>
      <w:sz w:val="15"/>
      <w:szCs w:val="15"/>
    </w:rPr>
  </w:style>
  <w:style w:type="paragraph" w:customStyle="1" w:styleId="Little">
    <w:name w:val="Little"/>
    <w:basedOn w:val="Normal"/>
    <w:next w:val="Normal"/>
    <w:uiPriority w:val="99"/>
    <w:qFormat/>
    <w:rsid w:val="009B3BCE"/>
    <w:pPr>
      <w:ind w:left="288"/>
    </w:pPr>
    <w:rPr>
      <w:rFonts w:ascii="Garamond" w:eastAsia="Times New Roman" w:hAnsi="Garamond"/>
      <w:sz w:val="16"/>
    </w:rPr>
  </w:style>
  <w:style w:type="paragraph" w:customStyle="1" w:styleId="AAAcard">
    <w:name w:val="AAAcard"/>
    <w:basedOn w:val="Normal"/>
    <w:link w:val="AAAcardChar"/>
    <w:uiPriority w:val="99"/>
    <w:qFormat/>
    <w:rsid w:val="009B3BCE"/>
    <w:pPr>
      <w:ind w:left="288" w:right="288"/>
    </w:pPr>
    <w:rPr>
      <w:rFonts w:eastAsia="Times New Roman"/>
    </w:rPr>
  </w:style>
  <w:style w:type="character" w:customStyle="1" w:styleId="dquo">
    <w:name w:val="dquo"/>
    <w:rsid w:val="009B3BCE"/>
  </w:style>
  <w:style w:type="character" w:customStyle="1" w:styleId="caps2">
    <w:name w:val="caps2"/>
    <w:rsid w:val="009B3BCE"/>
  </w:style>
  <w:style w:type="character" w:customStyle="1" w:styleId="inside-head">
    <w:name w:val="inside-head"/>
    <w:rsid w:val="009B3BCE"/>
  </w:style>
  <w:style w:type="character" w:customStyle="1" w:styleId="CardsFont12ptCharCharCharChar">
    <w:name w:val="Cards + Font: 12 pt Char Char Char Char"/>
    <w:rsid w:val="009B3BCE"/>
    <w:rPr>
      <w:sz w:val="24"/>
      <w:szCs w:val="24"/>
      <w:u w:val="thick"/>
      <w:lang w:val="en-US" w:eastAsia="en-US" w:bidi="ar-SA"/>
    </w:rPr>
  </w:style>
  <w:style w:type="character" w:customStyle="1" w:styleId="ccs">
    <w:name w:val="c cs"/>
    <w:rsid w:val="009B3BCE"/>
  </w:style>
  <w:style w:type="character" w:customStyle="1" w:styleId="UnderlinedEvChar">
    <w:name w:val="Underlined Ev Char"/>
    <w:link w:val="UnderlinedEv"/>
    <w:rsid w:val="009B3BCE"/>
    <w:rPr>
      <w:rFonts w:ascii="Times New Roman" w:eastAsia="Times New Roman" w:hAnsi="Times New Roman"/>
      <w:u w:val="single"/>
    </w:rPr>
  </w:style>
  <w:style w:type="character" w:customStyle="1" w:styleId="dropshadow">
    <w:name w:val="dropshadow"/>
    <w:rsid w:val="009B3BCE"/>
  </w:style>
  <w:style w:type="character" w:customStyle="1" w:styleId="d05ws">
    <w:name w:val="d05ws"/>
    <w:rsid w:val="009B3BCE"/>
  </w:style>
  <w:style w:type="character" w:customStyle="1" w:styleId="rzibod">
    <w:name w:val="rzibod"/>
    <w:rsid w:val="009B3BCE"/>
  </w:style>
  <w:style w:type="paragraph" w:customStyle="1" w:styleId="Caption3">
    <w:name w:val="Caption3"/>
    <w:basedOn w:val="Normal"/>
    <w:uiPriority w:val="99"/>
    <w:qFormat/>
    <w:rsid w:val="009B3BCE"/>
    <w:pPr>
      <w:spacing w:before="100" w:beforeAutospacing="1" w:after="100" w:afterAutospacing="1"/>
    </w:pPr>
    <w:rPr>
      <w:rFonts w:eastAsia="Times New Roman"/>
      <w:sz w:val="24"/>
    </w:rPr>
  </w:style>
  <w:style w:type="character" w:customStyle="1" w:styleId="StyleBold1">
    <w:name w:val="Style Bold1"/>
    <w:rsid w:val="009B3BCE"/>
    <w:rPr>
      <w:rFonts w:ascii="Georgia" w:hAnsi="Georgia"/>
      <w:b/>
      <w:bCs/>
      <w:sz w:val="22"/>
    </w:rPr>
  </w:style>
  <w:style w:type="character" w:customStyle="1" w:styleId="headertext">
    <w:name w:val="headertext"/>
    <w:rsid w:val="009B3BCE"/>
  </w:style>
  <w:style w:type="paragraph" w:customStyle="1" w:styleId="body-12-5">
    <w:name w:val="body-12-5"/>
    <w:basedOn w:val="Normal"/>
    <w:uiPriority w:val="99"/>
    <w:qFormat/>
    <w:rsid w:val="009B3BCE"/>
    <w:pPr>
      <w:spacing w:before="100" w:beforeAutospacing="1" w:after="100" w:afterAutospacing="1"/>
    </w:pPr>
    <w:rPr>
      <w:rFonts w:eastAsia="Times New Roman"/>
      <w:sz w:val="24"/>
    </w:rPr>
  </w:style>
  <w:style w:type="character" w:customStyle="1" w:styleId="endnote-reference">
    <w:name w:val="endnote-reference"/>
    <w:rsid w:val="009B3BCE"/>
  </w:style>
  <w:style w:type="character" w:customStyle="1" w:styleId="officialsname">
    <w:name w:val="official_s_name"/>
    <w:rsid w:val="009B3BCE"/>
  </w:style>
  <w:style w:type="character" w:customStyle="1" w:styleId="audience">
    <w:name w:val="audience"/>
    <w:rsid w:val="009B3BCE"/>
  </w:style>
  <w:style w:type="character" w:customStyle="1" w:styleId="A7">
    <w:name w:val="A7"/>
    <w:uiPriority w:val="99"/>
    <w:rsid w:val="009B3BCE"/>
    <w:rPr>
      <w:rFonts w:cs="Myriad Pro"/>
      <w:color w:val="0066B1"/>
      <w:sz w:val="22"/>
      <w:szCs w:val="22"/>
    </w:rPr>
  </w:style>
  <w:style w:type="character" w:customStyle="1" w:styleId="BlockHeadingsChar">
    <w:name w:val="Block Headings Char"/>
    <w:link w:val="BlockHeadings"/>
    <w:rsid w:val="009B3BCE"/>
    <w:rPr>
      <w:rFonts w:ascii="Times New Roman" w:eastAsia="Times New Roman" w:hAnsi="Times New Roman" w:cs="Times New Roman"/>
      <w:b/>
      <w:sz w:val="36"/>
      <w:szCs w:val="24"/>
      <w:u w:val="single"/>
    </w:rPr>
  </w:style>
  <w:style w:type="character" w:customStyle="1" w:styleId="normalchar">
    <w:name w:val="normal__char"/>
    <w:rsid w:val="009B3BCE"/>
  </w:style>
  <w:style w:type="character" w:customStyle="1" w:styleId="hyperlink002cheading0020100200028block0020title0029char">
    <w:name w:val="hyperlink_002cheading_00201_0020_0028block_0020title_0029__char"/>
    <w:rsid w:val="009B3BCE"/>
  </w:style>
  <w:style w:type="character" w:customStyle="1" w:styleId="underline002cstyle0020bold0020underlinechar">
    <w:name w:val="underline_002cstyle_0020bold_0020underline__char"/>
    <w:rsid w:val="009B3BCE"/>
  </w:style>
  <w:style w:type="character" w:customStyle="1" w:styleId="copyboldblack">
    <w:name w:val="copyboldblack"/>
    <w:rsid w:val="009B3BCE"/>
  </w:style>
  <w:style w:type="character" w:customStyle="1" w:styleId="copybold">
    <w:name w:val="copybold"/>
    <w:rsid w:val="009B3BCE"/>
  </w:style>
  <w:style w:type="character" w:customStyle="1" w:styleId="author-date0">
    <w:name w:val="author-date"/>
    <w:rsid w:val="009B3BCE"/>
  </w:style>
  <w:style w:type="paragraph" w:customStyle="1" w:styleId="infuse">
    <w:name w:val="infuse"/>
    <w:basedOn w:val="Normal"/>
    <w:uiPriority w:val="99"/>
    <w:qFormat/>
    <w:rsid w:val="009B3BCE"/>
    <w:pPr>
      <w:spacing w:before="100" w:beforeAutospacing="1" w:after="100" w:afterAutospacing="1"/>
    </w:pPr>
    <w:rPr>
      <w:rFonts w:eastAsia="Times New Roman"/>
      <w:sz w:val="24"/>
    </w:rPr>
  </w:style>
  <w:style w:type="paragraph" w:customStyle="1" w:styleId="fontreg">
    <w:name w:val="font_reg"/>
    <w:basedOn w:val="Normal"/>
    <w:uiPriority w:val="99"/>
    <w:qFormat/>
    <w:rsid w:val="009B3BCE"/>
    <w:pPr>
      <w:spacing w:before="100" w:beforeAutospacing="1" w:after="100" w:afterAutospacing="1"/>
    </w:pPr>
    <w:rPr>
      <w:rFonts w:eastAsia="Times New Roman"/>
      <w:sz w:val="24"/>
    </w:rPr>
  </w:style>
  <w:style w:type="character" w:customStyle="1" w:styleId="yshortcuts">
    <w:name w:val="yshortcuts"/>
    <w:rsid w:val="009B3BCE"/>
  </w:style>
  <w:style w:type="character" w:customStyle="1" w:styleId="hidden">
    <w:name w:val="hidden"/>
    <w:rsid w:val="009B3BCE"/>
  </w:style>
  <w:style w:type="character" w:customStyle="1" w:styleId="articlebegin">
    <w:name w:val="articlebegin"/>
    <w:rsid w:val="009B3BCE"/>
  </w:style>
  <w:style w:type="character" w:customStyle="1" w:styleId="mediaoverlay">
    <w:name w:val="mediaoverlay"/>
    <w:rsid w:val="009B3BCE"/>
  </w:style>
  <w:style w:type="paragraph" w:customStyle="1" w:styleId="CITEF3">
    <w:name w:val="CITE F3"/>
    <w:uiPriority w:val="99"/>
    <w:qFormat/>
    <w:rsid w:val="009B3BCE"/>
    <w:pPr>
      <w:spacing w:after="0" w:line="240" w:lineRule="auto"/>
    </w:pPr>
    <w:rPr>
      <w:rFonts w:ascii="Georgia" w:eastAsia="SimSun" w:hAnsi="Georgia" w:cs="Times New Roman"/>
      <w:b/>
      <w:sz w:val="24"/>
      <w:szCs w:val="24"/>
      <w:lang w:eastAsia="zh-CN"/>
    </w:rPr>
  </w:style>
  <w:style w:type="character" w:customStyle="1" w:styleId="blogcaption">
    <w:name w:val="blog_caption"/>
    <w:rsid w:val="009B3BCE"/>
  </w:style>
  <w:style w:type="paragraph" w:customStyle="1" w:styleId="StyleBoldUnderlineTimesNewRoman">
    <w:name w:val="Style Bold Underline + Times New Roman"/>
    <w:link w:val="StyleBoldUnderlineTimesNewRomanChar"/>
    <w:qFormat/>
    <w:rsid w:val="009B3BCE"/>
    <w:pPr>
      <w:spacing w:after="200" w:line="276" w:lineRule="auto"/>
    </w:pPr>
    <w:rPr>
      <w:rFonts w:ascii="Times New Roman Bold" w:eastAsia="Calibri" w:cs="Times New Roman"/>
      <w:b/>
      <w:bCs/>
      <w:u w:val="single"/>
    </w:rPr>
  </w:style>
  <w:style w:type="character" w:customStyle="1" w:styleId="StyleBoldUnderlineTimesNewRomanChar">
    <w:name w:val="Style Bold Underline + Times New Roman Char"/>
    <w:link w:val="StyleBoldUnderlineTimesNewRoman"/>
    <w:rsid w:val="009B3BCE"/>
    <w:rPr>
      <w:rFonts w:ascii="Times New Roman Bold" w:eastAsia="Calibri" w:cs="Times New Roman"/>
      <w:b/>
      <w:bCs/>
      <w:u w:val="single"/>
    </w:rPr>
  </w:style>
  <w:style w:type="paragraph" w:customStyle="1" w:styleId="StyleUnderlineTimesNewRoman">
    <w:name w:val="Style Underline + Times New Roman"/>
    <w:link w:val="StyleUnderlineTimesNewRomanChar"/>
    <w:qFormat/>
    <w:rsid w:val="009B3BCE"/>
    <w:pPr>
      <w:spacing w:after="200" w:line="240" w:lineRule="auto"/>
    </w:pPr>
    <w:rPr>
      <w:rFonts w:ascii="Calibri" w:eastAsia="Calibri" w:hAnsi="Calibri" w:cs="Times New Roman"/>
      <w:sz w:val="20"/>
      <w:szCs w:val="20"/>
      <w:u w:val="single"/>
    </w:rPr>
  </w:style>
  <w:style w:type="character" w:customStyle="1" w:styleId="StyleUnderlineTimesNewRomanChar">
    <w:name w:val="Style Underline + Times New Roman Char"/>
    <w:link w:val="StyleUnderlineTimesNewRoman"/>
    <w:rsid w:val="009B3BCE"/>
    <w:rPr>
      <w:rFonts w:ascii="Calibri" w:eastAsia="Calibri" w:hAnsi="Calibri" w:cs="Times New Roman"/>
      <w:sz w:val="20"/>
      <w:szCs w:val="20"/>
      <w:u w:val="single"/>
    </w:rPr>
  </w:style>
  <w:style w:type="character" w:customStyle="1" w:styleId="commnet-abuzz">
    <w:name w:val="commnet-abuzz"/>
    <w:rsid w:val="009B3BCE"/>
  </w:style>
  <w:style w:type="character" w:customStyle="1" w:styleId="fbconnectbuttontext">
    <w:name w:val="fbconnectbutton_text"/>
    <w:rsid w:val="009B3BCE"/>
  </w:style>
  <w:style w:type="character" w:customStyle="1" w:styleId="fbsharecountinner">
    <w:name w:val="fb_share_count_inner"/>
    <w:rsid w:val="009B3BCE"/>
  </w:style>
  <w:style w:type="character" w:customStyle="1" w:styleId="stbuttontext">
    <w:name w:val="stbuttontext"/>
    <w:rsid w:val="009B3BCE"/>
  </w:style>
  <w:style w:type="paragraph" w:customStyle="1" w:styleId="hotroute1">
    <w:name w:val="hot route!"/>
    <w:basedOn w:val="Normal"/>
    <w:uiPriority w:val="99"/>
    <w:qFormat/>
    <w:rsid w:val="009B3BCE"/>
    <w:pPr>
      <w:ind w:left="144"/>
    </w:pPr>
    <w:rPr>
      <w:rFonts w:ascii="Cambria" w:eastAsia="Calibri" w:hAnsi="Cambria"/>
      <w:sz w:val="24"/>
    </w:rPr>
  </w:style>
  <w:style w:type="character" w:customStyle="1" w:styleId="Highlightedunderline0">
    <w:name w:val="Highlighted underline"/>
    <w:qFormat/>
    <w:rsid w:val="009B3BCE"/>
    <w:rPr>
      <w:rFonts w:ascii="Times New Roman" w:hAnsi="Times New Roman" w:cs="Times New Roman" w:hint="default"/>
      <w:sz w:val="20"/>
      <w:u w:val="single"/>
      <w:bdr w:val="none" w:sz="0" w:space="0" w:color="auto" w:frame="1"/>
      <w:shd w:val="clear" w:color="auto" w:fill="C0C0C0"/>
    </w:rPr>
  </w:style>
  <w:style w:type="character" w:customStyle="1" w:styleId="source">
    <w:name w:val="source"/>
    <w:rsid w:val="009B3BCE"/>
  </w:style>
  <w:style w:type="character" w:customStyle="1" w:styleId="Normal2">
    <w:name w:val="Normal2"/>
    <w:rsid w:val="009B3BCE"/>
  </w:style>
  <w:style w:type="character" w:customStyle="1" w:styleId="pubdate">
    <w:name w:val="pubdate"/>
    <w:rsid w:val="009B3BCE"/>
  </w:style>
  <w:style w:type="numbering" w:customStyle="1" w:styleId="NoList11">
    <w:name w:val="No List11"/>
    <w:next w:val="NoList"/>
    <w:uiPriority w:val="99"/>
    <w:semiHidden/>
    <w:unhideWhenUsed/>
    <w:rsid w:val="009B3BCE"/>
  </w:style>
  <w:style w:type="numbering" w:customStyle="1" w:styleId="NoList111">
    <w:name w:val="No List111"/>
    <w:next w:val="NoList"/>
    <w:uiPriority w:val="99"/>
    <w:semiHidden/>
    <w:unhideWhenUsed/>
    <w:rsid w:val="009B3BCE"/>
  </w:style>
  <w:style w:type="numbering" w:customStyle="1" w:styleId="NoList1111">
    <w:name w:val="No List1111"/>
    <w:next w:val="NoList"/>
    <w:uiPriority w:val="99"/>
    <w:semiHidden/>
    <w:unhideWhenUsed/>
    <w:rsid w:val="009B3BCE"/>
  </w:style>
  <w:style w:type="numbering" w:customStyle="1" w:styleId="NoList11111">
    <w:name w:val="No List11111"/>
    <w:next w:val="NoList"/>
    <w:uiPriority w:val="99"/>
    <w:semiHidden/>
    <w:unhideWhenUsed/>
    <w:rsid w:val="009B3BCE"/>
  </w:style>
  <w:style w:type="numbering" w:customStyle="1" w:styleId="NoList111111">
    <w:name w:val="No List111111"/>
    <w:next w:val="NoList"/>
    <w:uiPriority w:val="99"/>
    <w:semiHidden/>
    <w:unhideWhenUsed/>
    <w:rsid w:val="009B3BCE"/>
  </w:style>
  <w:style w:type="numbering" w:customStyle="1" w:styleId="NoList1111111">
    <w:name w:val="No List1111111"/>
    <w:next w:val="NoList"/>
    <w:uiPriority w:val="99"/>
    <w:semiHidden/>
    <w:unhideWhenUsed/>
    <w:rsid w:val="009B3BCE"/>
  </w:style>
  <w:style w:type="numbering" w:customStyle="1" w:styleId="NoList11111111">
    <w:name w:val="No List11111111"/>
    <w:next w:val="NoList"/>
    <w:uiPriority w:val="99"/>
    <w:semiHidden/>
    <w:unhideWhenUsed/>
    <w:rsid w:val="009B3BCE"/>
  </w:style>
  <w:style w:type="numbering" w:customStyle="1" w:styleId="NoList111111111">
    <w:name w:val="No List111111111"/>
    <w:next w:val="NoList"/>
    <w:uiPriority w:val="99"/>
    <w:semiHidden/>
    <w:unhideWhenUsed/>
    <w:rsid w:val="009B3BCE"/>
  </w:style>
  <w:style w:type="numbering" w:customStyle="1" w:styleId="NoList1111111111">
    <w:name w:val="No List1111111111"/>
    <w:next w:val="NoList"/>
    <w:uiPriority w:val="99"/>
    <w:semiHidden/>
    <w:unhideWhenUsed/>
    <w:rsid w:val="009B3BCE"/>
  </w:style>
  <w:style w:type="numbering" w:customStyle="1" w:styleId="NoList11111111111">
    <w:name w:val="No List11111111111"/>
    <w:next w:val="NoList"/>
    <w:uiPriority w:val="99"/>
    <w:semiHidden/>
    <w:unhideWhenUsed/>
    <w:rsid w:val="009B3BCE"/>
  </w:style>
  <w:style w:type="numbering" w:customStyle="1" w:styleId="NoList111111111111">
    <w:name w:val="No List111111111111"/>
    <w:next w:val="NoList"/>
    <w:uiPriority w:val="99"/>
    <w:semiHidden/>
    <w:unhideWhenUsed/>
    <w:rsid w:val="009B3BCE"/>
  </w:style>
  <w:style w:type="numbering" w:customStyle="1" w:styleId="NoList1111111111111">
    <w:name w:val="No List1111111111111"/>
    <w:next w:val="NoList"/>
    <w:uiPriority w:val="99"/>
    <w:semiHidden/>
    <w:unhideWhenUsed/>
    <w:rsid w:val="009B3BCE"/>
  </w:style>
  <w:style w:type="numbering" w:customStyle="1" w:styleId="NoList11111111111111">
    <w:name w:val="No List11111111111111"/>
    <w:next w:val="NoList"/>
    <w:uiPriority w:val="99"/>
    <w:semiHidden/>
    <w:unhideWhenUsed/>
    <w:rsid w:val="009B3BCE"/>
  </w:style>
  <w:style w:type="numbering" w:customStyle="1" w:styleId="NoList111111111111111">
    <w:name w:val="No List111111111111111"/>
    <w:next w:val="NoList"/>
    <w:uiPriority w:val="99"/>
    <w:semiHidden/>
    <w:unhideWhenUsed/>
    <w:rsid w:val="009B3BCE"/>
  </w:style>
  <w:style w:type="numbering" w:customStyle="1" w:styleId="NoList1111111111111111">
    <w:name w:val="No List1111111111111111"/>
    <w:next w:val="NoList"/>
    <w:uiPriority w:val="99"/>
    <w:semiHidden/>
    <w:unhideWhenUsed/>
    <w:rsid w:val="009B3BCE"/>
  </w:style>
  <w:style w:type="numbering" w:customStyle="1" w:styleId="NoList11111111111111111">
    <w:name w:val="No List11111111111111111"/>
    <w:next w:val="NoList"/>
    <w:uiPriority w:val="99"/>
    <w:semiHidden/>
    <w:unhideWhenUsed/>
    <w:rsid w:val="009B3BCE"/>
  </w:style>
  <w:style w:type="paragraph" w:customStyle="1" w:styleId="FreeFormA">
    <w:name w:val="Free Form A"/>
    <w:autoRedefine/>
    <w:uiPriority w:val="99"/>
    <w:qFormat/>
    <w:rsid w:val="009B3BCE"/>
    <w:pPr>
      <w:spacing w:after="0" w:line="276" w:lineRule="auto"/>
    </w:pPr>
    <w:rPr>
      <w:rFonts w:ascii="Helvetica" w:eastAsia="ヒラギノ角ゴ Pro W3" w:hAnsi="Helvetica" w:cs="Times New Roman"/>
      <w:color w:val="000000"/>
      <w:sz w:val="24"/>
      <w:lang w:eastAsia="zh-CN" w:bidi="he-IL"/>
    </w:rPr>
  </w:style>
  <w:style w:type="character" w:customStyle="1" w:styleId="grey">
    <w:name w:val="grey"/>
    <w:rsid w:val="009B3BCE"/>
  </w:style>
  <w:style w:type="character" w:customStyle="1" w:styleId="postby">
    <w:name w:val="post_by"/>
    <w:rsid w:val="009B3BCE"/>
  </w:style>
  <w:style w:type="character" w:customStyle="1" w:styleId="postdate">
    <w:name w:val="post_date"/>
    <w:rsid w:val="009B3BCE"/>
  </w:style>
  <w:style w:type="character" w:customStyle="1" w:styleId="bdx">
    <w:name w:val="bdx"/>
    <w:rsid w:val="009B3BCE"/>
  </w:style>
  <w:style w:type="character" w:customStyle="1" w:styleId="bdl">
    <w:name w:val="bdl"/>
    <w:rsid w:val="009B3BCE"/>
  </w:style>
  <w:style w:type="character" w:customStyle="1" w:styleId="bhl">
    <w:name w:val="bhl"/>
    <w:rsid w:val="009B3BCE"/>
  </w:style>
  <w:style w:type="character" w:customStyle="1" w:styleId="CardNotUnderlinedChar1">
    <w:name w:val="Card Not Underlined Char1"/>
    <w:link w:val="CardNotUnderlined"/>
    <w:rsid w:val="009B3BCE"/>
    <w:rPr>
      <w:rFonts w:ascii="Bell MT" w:eastAsia="Calibri" w:hAnsi="Bell MT"/>
      <w:szCs w:val="20"/>
    </w:rPr>
  </w:style>
  <w:style w:type="character" w:customStyle="1" w:styleId="breadcrumbitemcurrent">
    <w:name w:val="breadcrumbitemcurrent"/>
    <w:rsid w:val="009B3BCE"/>
  </w:style>
  <w:style w:type="character" w:customStyle="1" w:styleId="bbl">
    <w:name w:val="bbl"/>
    <w:rsid w:val="009B3BCE"/>
  </w:style>
  <w:style w:type="character" w:customStyle="1" w:styleId="Date2">
    <w:name w:val="Date2"/>
    <w:rsid w:val="009B3BCE"/>
  </w:style>
  <w:style w:type="character" w:customStyle="1" w:styleId="company">
    <w:name w:val="company"/>
    <w:rsid w:val="009B3BCE"/>
  </w:style>
  <w:style w:type="character" w:customStyle="1" w:styleId="itxtnewhookspan">
    <w:name w:val="itxtnewhookspan"/>
    <w:rsid w:val="009B3BCE"/>
  </w:style>
  <w:style w:type="character" w:customStyle="1" w:styleId="gstxthlt">
    <w:name w:val="gstxt_hlt"/>
    <w:rsid w:val="009B3BCE"/>
  </w:style>
  <w:style w:type="paragraph" w:customStyle="1" w:styleId="bodytextfp">
    <w:name w:val="bodytextfp"/>
    <w:basedOn w:val="Normal"/>
    <w:uiPriority w:val="99"/>
    <w:qFormat/>
    <w:rsid w:val="009B3BCE"/>
    <w:pPr>
      <w:spacing w:before="100" w:beforeAutospacing="1" w:after="100" w:afterAutospacing="1"/>
    </w:pPr>
    <w:rPr>
      <w:rFonts w:eastAsia="Times New Roman"/>
      <w:sz w:val="24"/>
    </w:rPr>
  </w:style>
  <w:style w:type="character" w:styleId="SubtleEmphasis">
    <w:name w:val="Subtle Emphasis"/>
    <w:uiPriority w:val="19"/>
    <w:qFormat/>
    <w:rsid w:val="009B3BCE"/>
    <w:rPr>
      <w:rFonts w:ascii="Georgia" w:hAnsi="Georgia"/>
      <w:i/>
      <w:iCs/>
      <w:color w:val="808080"/>
    </w:rPr>
  </w:style>
  <w:style w:type="character" w:customStyle="1" w:styleId="HotRouteChar0">
    <w:name w:val="Hot Route Char"/>
    <w:link w:val="HotRoute0"/>
    <w:locked/>
    <w:rsid w:val="009B3BCE"/>
    <w:rPr>
      <w:rFonts w:ascii="Calibri" w:eastAsia="Cambria" w:hAnsi="Calibri"/>
      <w:iCs/>
      <w:color w:val="000000"/>
      <w:sz w:val="18"/>
    </w:rPr>
  </w:style>
  <w:style w:type="character" w:customStyle="1" w:styleId="ReallyfuckingsmallChar">
    <w:name w:val="Really fucking small Char"/>
    <w:link w:val="Reallyfuckingsmall"/>
    <w:locked/>
    <w:rsid w:val="009B3BCE"/>
    <w:rPr>
      <w:rFonts w:ascii="Times New Roman" w:eastAsia="Times New Roman" w:hAnsi="Times New Roman"/>
      <w:sz w:val="10"/>
    </w:rPr>
  </w:style>
  <w:style w:type="paragraph" w:customStyle="1" w:styleId="Reallyfuckingsmall">
    <w:name w:val="Really fucking small"/>
    <w:basedOn w:val="Normal"/>
    <w:link w:val="ReallyfuckingsmallChar"/>
    <w:qFormat/>
    <w:rsid w:val="009B3BCE"/>
    <w:rPr>
      <w:rFonts w:ascii="Times New Roman" w:eastAsia="Times New Roman" w:hAnsi="Times New Roman"/>
      <w:sz w:val="10"/>
    </w:rPr>
  </w:style>
  <w:style w:type="paragraph" w:customStyle="1" w:styleId="subheader">
    <w:name w:val="subheader"/>
    <w:basedOn w:val="Normal"/>
    <w:uiPriority w:val="99"/>
    <w:qFormat/>
    <w:rsid w:val="009B3BCE"/>
    <w:pPr>
      <w:spacing w:before="100" w:beforeAutospacing="1" w:after="100" w:afterAutospacing="1"/>
    </w:pPr>
    <w:rPr>
      <w:rFonts w:eastAsia="Times New Roman"/>
      <w:sz w:val="24"/>
    </w:rPr>
  </w:style>
  <w:style w:type="character" w:customStyle="1" w:styleId="SubtleEmphasis1">
    <w:name w:val="Subtle Emphasis1"/>
    <w:uiPriority w:val="19"/>
    <w:qFormat/>
    <w:rsid w:val="009B3BCE"/>
    <w:rPr>
      <w:rFonts w:ascii="Times New Roman" w:hAnsi="Times New Roman"/>
      <w:b/>
      <w:iCs/>
      <w:color w:val="auto"/>
      <w:sz w:val="22"/>
    </w:rPr>
  </w:style>
  <w:style w:type="character" w:customStyle="1" w:styleId="StyleBoldRed">
    <w:name w:val="Style Bold Red"/>
    <w:rsid w:val="009B3BCE"/>
    <w:rPr>
      <w:b/>
      <w:bCs/>
      <w:color w:val="auto"/>
    </w:rPr>
  </w:style>
  <w:style w:type="character" w:customStyle="1" w:styleId="StyleTimesNewRoman8pt">
    <w:name w:val="Style Times New Roman 8 pt"/>
    <w:rsid w:val="009B3BCE"/>
    <w:rPr>
      <w:rFonts w:ascii="Georgia" w:hAnsi="Georgia"/>
      <w:sz w:val="16"/>
    </w:rPr>
  </w:style>
  <w:style w:type="character" w:customStyle="1" w:styleId="StyleStyle7pt8pt">
    <w:name w:val="Style Style 7 pt + 8 pt"/>
    <w:rsid w:val="009B3BCE"/>
    <w:rPr>
      <w:sz w:val="16"/>
    </w:rPr>
  </w:style>
  <w:style w:type="character" w:customStyle="1" w:styleId="StyleStyleThickunderlineBold1">
    <w:name w:val="Style Style Thick underline + Bold1"/>
    <w:rsid w:val="009B3BCE"/>
    <w:rPr>
      <w:b/>
      <w:bCs/>
      <w:u w:val="thick"/>
    </w:rPr>
  </w:style>
  <w:style w:type="character" w:customStyle="1" w:styleId="StyleUnderline2">
    <w:name w:val="Style Underline2"/>
    <w:rsid w:val="009B3BCE"/>
    <w:rPr>
      <w:u w:val="single"/>
    </w:rPr>
  </w:style>
  <w:style w:type="character" w:customStyle="1" w:styleId="ShrinkText">
    <w:name w:val="Shrink Text"/>
    <w:rsid w:val="009B3BCE"/>
    <w:rPr>
      <w:sz w:val="16"/>
    </w:rPr>
  </w:style>
  <w:style w:type="character" w:customStyle="1" w:styleId="smallcaps">
    <w:name w:val="smallcaps"/>
    <w:rsid w:val="009B3BCE"/>
  </w:style>
  <w:style w:type="character" w:customStyle="1" w:styleId="goldbldtext">
    <w:name w:val="goldbldtext"/>
    <w:rsid w:val="009B3BCE"/>
  </w:style>
  <w:style w:type="character" w:customStyle="1" w:styleId="PageHeaderLine2Char">
    <w:name w:val="PageHeaderLine2 Char"/>
    <w:link w:val="PageHeaderLine2"/>
    <w:rsid w:val="009B3BCE"/>
    <w:rPr>
      <w:rFonts w:ascii="Calibri" w:eastAsia="Calibri" w:hAnsi="Calibri"/>
      <w:b/>
    </w:rPr>
  </w:style>
  <w:style w:type="paragraph" w:customStyle="1" w:styleId="firstletter">
    <w:name w:val="firstletter"/>
    <w:basedOn w:val="Normal"/>
    <w:uiPriority w:val="99"/>
    <w:qFormat/>
    <w:rsid w:val="009B3BCE"/>
    <w:pPr>
      <w:spacing w:before="100" w:beforeAutospacing="1" w:after="100" w:afterAutospacing="1"/>
    </w:pPr>
    <w:rPr>
      <w:rFonts w:eastAsia="Times New Roman"/>
      <w:sz w:val="24"/>
    </w:rPr>
  </w:style>
  <w:style w:type="paragraph" w:customStyle="1" w:styleId="more">
    <w:name w:val="more"/>
    <w:basedOn w:val="Normal"/>
    <w:uiPriority w:val="99"/>
    <w:qFormat/>
    <w:rsid w:val="009B3BCE"/>
    <w:pPr>
      <w:spacing w:before="100" w:beforeAutospacing="1" w:after="100" w:afterAutospacing="1"/>
    </w:pPr>
    <w:rPr>
      <w:rFonts w:eastAsia="Times New Roman"/>
      <w:sz w:val="24"/>
    </w:rPr>
  </w:style>
  <w:style w:type="character" w:customStyle="1" w:styleId="cardshighlight0">
    <w:name w:val="cardshighlight"/>
    <w:rsid w:val="009B3BCE"/>
  </w:style>
  <w:style w:type="character" w:customStyle="1" w:styleId="cardsfont12pt1">
    <w:name w:val="cardsfont12pt"/>
    <w:rsid w:val="009B3BCE"/>
  </w:style>
  <w:style w:type="character" w:customStyle="1" w:styleId="ft1">
    <w:name w:val="ft1"/>
    <w:rsid w:val="009B3BCE"/>
  </w:style>
  <w:style w:type="character" w:customStyle="1" w:styleId="ft6">
    <w:name w:val="ft6"/>
    <w:rsid w:val="009B3BCE"/>
  </w:style>
  <w:style w:type="paragraph" w:customStyle="1" w:styleId="story">
    <w:name w:val="story"/>
    <w:basedOn w:val="Normal"/>
    <w:uiPriority w:val="99"/>
    <w:qFormat/>
    <w:rsid w:val="009B3BCE"/>
    <w:pPr>
      <w:spacing w:before="100" w:beforeAutospacing="1" w:after="100" w:afterAutospacing="1"/>
    </w:pPr>
    <w:rPr>
      <w:rFonts w:eastAsia="Times New Roman"/>
      <w:sz w:val="24"/>
    </w:rPr>
  </w:style>
  <w:style w:type="paragraph" w:customStyle="1" w:styleId="H1numbered">
    <w:name w:val="H1 numbered"/>
    <w:basedOn w:val="Normal"/>
    <w:uiPriority w:val="99"/>
    <w:qFormat/>
    <w:rsid w:val="009B3BCE"/>
    <w:pPr>
      <w:pageBreakBefore/>
      <w:widowControl w:val="0"/>
      <w:numPr>
        <w:numId w:val="2"/>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9B3BCE"/>
    <w:pPr>
      <w:widowControl w:val="0"/>
      <w:numPr>
        <w:ilvl w:val="1"/>
        <w:numId w:val="2"/>
      </w:numPr>
      <w:tabs>
        <w:tab w:val="clear" w:pos="792"/>
        <w:tab w:val="left" w:pos="567"/>
      </w:tabs>
      <w:suppressAutoHyphens/>
      <w:autoSpaceDE w:val="0"/>
      <w:autoSpaceDN w:val="0"/>
      <w:adjustRightInd w:val="0"/>
      <w:spacing w:before="17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9B3BCE"/>
  </w:style>
  <w:style w:type="character" w:customStyle="1" w:styleId="backcontent">
    <w:name w:val="backcontent"/>
    <w:rsid w:val="009B3BCE"/>
  </w:style>
  <w:style w:type="character" w:customStyle="1" w:styleId="daystmp">
    <w:name w:val="daystmp"/>
    <w:rsid w:val="009B3BCE"/>
  </w:style>
  <w:style w:type="paragraph" w:customStyle="1" w:styleId="in">
    <w:name w:val="in"/>
    <w:basedOn w:val="Normal"/>
    <w:uiPriority w:val="99"/>
    <w:qFormat/>
    <w:rsid w:val="009B3BCE"/>
    <w:pPr>
      <w:spacing w:before="100" w:beforeAutospacing="1" w:after="100" w:afterAutospacing="1"/>
    </w:pPr>
    <w:rPr>
      <w:rFonts w:eastAsia="Times New Roman"/>
      <w:sz w:val="24"/>
    </w:rPr>
  </w:style>
  <w:style w:type="character" w:customStyle="1" w:styleId="cardsfont12ptchar">
    <w:name w:val="cardsfont12ptchar"/>
    <w:rsid w:val="009B3BCE"/>
  </w:style>
  <w:style w:type="paragraph" w:customStyle="1" w:styleId="image-caption">
    <w:name w:val="image-caption"/>
    <w:basedOn w:val="Normal"/>
    <w:uiPriority w:val="99"/>
    <w:qFormat/>
    <w:rsid w:val="009B3BCE"/>
    <w:pPr>
      <w:spacing w:before="100" w:beforeAutospacing="1" w:after="100" w:afterAutospacing="1"/>
    </w:pPr>
    <w:rPr>
      <w:rFonts w:eastAsia="Times New Roman"/>
      <w:sz w:val="24"/>
    </w:rPr>
  </w:style>
  <w:style w:type="character" w:customStyle="1" w:styleId="gal">
    <w:name w:val="gal"/>
    <w:rsid w:val="009B3BCE"/>
  </w:style>
  <w:style w:type="character" w:customStyle="1" w:styleId="submitted">
    <w:name w:val="submitted"/>
    <w:rsid w:val="009B3BCE"/>
  </w:style>
  <w:style w:type="paragraph" w:customStyle="1" w:styleId="imagecontain">
    <w:name w:val="imagecontain"/>
    <w:basedOn w:val="Normal"/>
    <w:uiPriority w:val="99"/>
    <w:qFormat/>
    <w:rsid w:val="009B3BCE"/>
    <w:pPr>
      <w:spacing w:before="100" w:beforeAutospacing="1" w:after="100" w:afterAutospacing="1"/>
    </w:pPr>
    <w:rPr>
      <w:rFonts w:eastAsia="Times New Roman"/>
      <w:sz w:val="24"/>
    </w:rPr>
  </w:style>
  <w:style w:type="character" w:customStyle="1" w:styleId="imagedateline">
    <w:name w:val="image_dateline"/>
    <w:rsid w:val="009B3BCE"/>
  </w:style>
  <w:style w:type="character" w:customStyle="1" w:styleId="authordatecharchar">
    <w:name w:val="authordatecharchar"/>
    <w:rsid w:val="009B3BCE"/>
  </w:style>
  <w:style w:type="character" w:customStyle="1" w:styleId="style1char0">
    <w:name w:val="style1char"/>
    <w:rsid w:val="009B3BCE"/>
  </w:style>
  <w:style w:type="character" w:customStyle="1" w:styleId="tagcharchar0">
    <w:name w:val="tagcharchar"/>
    <w:rsid w:val="009B3BCE"/>
  </w:style>
  <w:style w:type="character" w:customStyle="1" w:styleId="underlinedcharchar2">
    <w:name w:val="underlinedcharchar"/>
    <w:rsid w:val="009B3BCE"/>
  </w:style>
  <w:style w:type="paragraph" w:customStyle="1" w:styleId="CM62">
    <w:name w:val="CM62"/>
    <w:basedOn w:val="Normal"/>
    <w:next w:val="Normal"/>
    <w:uiPriority w:val="99"/>
    <w:qFormat/>
    <w:rsid w:val="009B3BCE"/>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9B3BCE"/>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9B3BCE"/>
    <w:pPr>
      <w:widowControl w:val="0"/>
      <w:spacing w:after="63"/>
    </w:pPr>
    <w:rPr>
      <w:rFonts w:ascii="Arial" w:hAnsi="Arial"/>
      <w:color w:val="auto"/>
    </w:rPr>
  </w:style>
  <w:style w:type="paragraph" w:customStyle="1" w:styleId="CM35">
    <w:name w:val="CM35"/>
    <w:basedOn w:val="Default"/>
    <w:next w:val="Default"/>
    <w:uiPriority w:val="99"/>
    <w:qFormat/>
    <w:rsid w:val="009B3BCE"/>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9B3BCE"/>
    <w:pPr>
      <w:widowControl w:val="0"/>
      <w:spacing w:line="228" w:lineRule="atLeast"/>
    </w:pPr>
    <w:rPr>
      <w:rFonts w:ascii="Showcard Gothic" w:hAnsi="Showcard Gothic"/>
      <w:color w:val="auto"/>
    </w:rPr>
  </w:style>
  <w:style w:type="character" w:customStyle="1" w:styleId="BoxedChar">
    <w:name w:val="Boxed Char"/>
    <w:rsid w:val="009B3BCE"/>
    <w:rPr>
      <w:rFonts w:ascii="Arial Narrow" w:hAnsi="Arial Narrow"/>
      <w:b/>
      <w:sz w:val="18"/>
      <w:bdr w:val="single" w:sz="6" w:space="0" w:color="auto"/>
    </w:rPr>
  </w:style>
  <w:style w:type="character" w:customStyle="1" w:styleId="Style11ptUnderline2">
    <w:name w:val="Style 11 pt Underline2"/>
    <w:rsid w:val="009B3BCE"/>
    <w:rPr>
      <w:sz w:val="20"/>
      <w:u w:val="single"/>
    </w:rPr>
  </w:style>
  <w:style w:type="character" w:customStyle="1" w:styleId="Style11ptBoldUnderline2">
    <w:name w:val="Style 11 pt Bold Underline2"/>
    <w:rsid w:val="009B3BCE"/>
    <w:rPr>
      <w:b/>
      <w:bCs/>
      <w:sz w:val="20"/>
      <w:u w:val="single"/>
    </w:rPr>
  </w:style>
  <w:style w:type="character" w:customStyle="1" w:styleId="nw">
    <w:name w:val="nw"/>
    <w:rsid w:val="009B3BCE"/>
  </w:style>
  <w:style w:type="character" w:customStyle="1" w:styleId="Styleunderline11ptBoldBorderSinglesolidlineAuto">
    <w:name w:val="Style underline + 11 pt Bold Border: : (Single solid line Auto ..."/>
    <w:rsid w:val="009B3BCE"/>
    <w:rPr>
      <w:b/>
      <w:bCs/>
      <w:sz w:val="20"/>
      <w:u w:val="single"/>
      <w:bdr w:val="single" w:sz="4" w:space="0" w:color="auto"/>
    </w:rPr>
  </w:style>
  <w:style w:type="paragraph" w:customStyle="1" w:styleId="StylecardCharCharChar11pt">
    <w:name w:val="Style card Char Char Char + 11 pt"/>
    <w:link w:val="StylecardCharCharChar11ptChar"/>
    <w:qFormat/>
    <w:rsid w:val="009B3BCE"/>
    <w:pPr>
      <w:spacing w:after="200" w:line="240" w:lineRule="auto"/>
      <w:ind w:left="288" w:right="288"/>
    </w:pPr>
    <w:rPr>
      <w:rFonts w:ascii="Calibri" w:eastAsia="Times New Roman" w:hAnsi="Calibri" w:cs="Times New Roman"/>
      <w:sz w:val="20"/>
      <w:szCs w:val="20"/>
    </w:rPr>
  </w:style>
  <w:style w:type="character" w:customStyle="1" w:styleId="cardCharCharCharChar">
    <w:name w:val="card Char Char Char Char"/>
    <w:rsid w:val="009B3BCE"/>
    <w:rPr>
      <w:lang w:val="en-US" w:eastAsia="en-US" w:bidi="ar-SA"/>
    </w:rPr>
  </w:style>
  <w:style w:type="character" w:customStyle="1" w:styleId="StylecardCharCharChar11ptChar">
    <w:name w:val="Style card Char Char Char + 11 pt Char"/>
    <w:link w:val="StylecardCharCharChar11pt"/>
    <w:rsid w:val="009B3BCE"/>
    <w:rPr>
      <w:rFonts w:ascii="Calibri" w:eastAsia="Times New Roman" w:hAnsi="Calibri" w:cs="Times New Roman"/>
      <w:sz w:val="20"/>
      <w:szCs w:val="20"/>
    </w:rPr>
  </w:style>
  <w:style w:type="paragraph" w:customStyle="1" w:styleId="StyleCards11pt">
    <w:name w:val="Style Cards + 11 pt"/>
    <w:basedOn w:val="Cards"/>
    <w:link w:val="StyleCards11ptChar"/>
    <w:qFormat/>
    <w:rsid w:val="009B3BCE"/>
    <w:pPr>
      <w:autoSpaceDE w:val="0"/>
      <w:autoSpaceDN w:val="0"/>
      <w:adjustRightInd w:val="0"/>
      <w:ind w:left="432" w:right="432"/>
    </w:pPr>
    <w:rPr>
      <w:rFonts w:ascii="Georgia" w:eastAsia="Times New Roman" w:hAnsi="Georgia"/>
      <w:sz w:val="22"/>
      <w:szCs w:val="24"/>
      <w:lang w:val="x-none" w:eastAsia="x-none"/>
    </w:rPr>
  </w:style>
  <w:style w:type="character" w:customStyle="1" w:styleId="StyleCards11ptChar">
    <w:name w:val="Style Cards + 11 pt Char"/>
    <w:link w:val="StyleCards11pt"/>
    <w:rsid w:val="009B3BCE"/>
    <w:rPr>
      <w:rFonts w:ascii="Georgia" w:eastAsia="Times New Roman" w:hAnsi="Georgia" w:cs="Times New Roman"/>
      <w:szCs w:val="24"/>
      <w:lang w:val="x-none" w:eastAsia="x-none"/>
    </w:rPr>
  </w:style>
  <w:style w:type="paragraph" w:customStyle="1" w:styleId="StyleCards11ptUnderline">
    <w:name w:val="Style Cards + 11 pt Underline"/>
    <w:basedOn w:val="Cards"/>
    <w:link w:val="StyleCards11ptUnderlineChar"/>
    <w:qFormat/>
    <w:rsid w:val="009B3BCE"/>
    <w:pPr>
      <w:autoSpaceDE w:val="0"/>
      <w:autoSpaceDN w:val="0"/>
      <w:adjustRightInd w:val="0"/>
      <w:ind w:left="432" w:right="432"/>
    </w:pPr>
    <w:rPr>
      <w:rFonts w:ascii="Georgia" w:eastAsia="Times New Roman" w:hAnsi="Georgia"/>
      <w:sz w:val="22"/>
      <w:u w:val="single"/>
      <w:lang w:val="x-none" w:eastAsia="x-none"/>
    </w:rPr>
  </w:style>
  <w:style w:type="character" w:customStyle="1" w:styleId="StyleCards11ptUnderlineChar">
    <w:name w:val="Style Cards + 11 pt Underline Char"/>
    <w:link w:val="StyleCards11ptUnderline"/>
    <w:rsid w:val="009B3BCE"/>
    <w:rPr>
      <w:rFonts w:ascii="Georgia" w:eastAsia="Times New Roman" w:hAnsi="Georgia" w:cs="Times New Roman"/>
      <w:szCs w:val="20"/>
      <w:u w:val="single"/>
      <w:lang w:val="x-none" w:eastAsia="x-none"/>
    </w:rPr>
  </w:style>
  <w:style w:type="paragraph" w:customStyle="1" w:styleId="StyleCards11ptBoldUnderline">
    <w:name w:val="Style Cards + 11 pt Bold Underline"/>
    <w:basedOn w:val="Cards"/>
    <w:link w:val="StyleCards11ptBoldUnderlineChar"/>
    <w:qFormat/>
    <w:rsid w:val="009B3BCE"/>
    <w:pPr>
      <w:autoSpaceDE w:val="0"/>
      <w:autoSpaceDN w:val="0"/>
      <w:adjustRightInd w:val="0"/>
      <w:ind w:left="432" w:right="432"/>
    </w:pPr>
    <w:rPr>
      <w:rFonts w:ascii="Georgia" w:eastAsia="Times New Roman" w:hAnsi="Georgia"/>
      <w:b/>
      <w:bCs/>
      <w:sz w:val="22"/>
      <w:u w:val="single"/>
      <w:lang w:val="x-none" w:eastAsia="x-none"/>
    </w:rPr>
  </w:style>
  <w:style w:type="character" w:customStyle="1" w:styleId="StyleCards11ptBoldUnderlineChar">
    <w:name w:val="Style Cards + 11 pt Bold Underline Char"/>
    <w:link w:val="StyleCards11ptBoldUnderline"/>
    <w:rsid w:val="009B3BCE"/>
    <w:rPr>
      <w:rFonts w:ascii="Georgia" w:eastAsia="Times New Roman" w:hAnsi="Georgia" w:cs="Times New Roman"/>
      <w:b/>
      <w:bCs/>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9B3BCE"/>
    <w:pPr>
      <w:autoSpaceDE w:val="0"/>
      <w:autoSpaceDN w:val="0"/>
      <w:adjustRightInd w:val="0"/>
      <w:ind w:left="432" w:right="432"/>
    </w:pPr>
    <w:rPr>
      <w:rFonts w:ascii="Georgia" w:eastAsia="Times New Roman" w:hAnsi="Georgia"/>
      <w:b/>
      <w:bCs/>
      <w:sz w:val="22"/>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9B3BCE"/>
    <w:rPr>
      <w:rFonts w:ascii="Georgia" w:eastAsia="Times New Roman" w:hAnsi="Georgia" w:cs="Times New Roman"/>
      <w:b/>
      <w:bCs/>
      <w:szCs w:val="20"/>
      <w:u w:val="single"/>
      <w:bdr w:val="single" w:sz="4" w:space="0" w:color="auto"/>
      <w:lang w:val="x-none" w:eastAsia="x-none"/>
    </w:rPr>
  </w:style>
  <w:style w:type="paragraph" w:customStyle="1" w:styleId="StylecardCharChar11pt">
    <w:name w:val="Style card Char Char + 11 pt"/>
    <w:basedOn w:val="cardCharChar0"/>
    <w:link w:val="StylecardCharChar11ptChar"/>
    <w:qFormat/>
    <w:rsid w:val="009B3BCE"/>
    <w:rPr>
      <w:lang w:val="x-none" w:eastAsia="x-none"/>
    </w:rPr>
  </w:style>
  <w:style w:type="character" w:customStyle="1" w:styleId="cardCharCharChar1">
    <w:name w:val="card Char Char Char1"/>
    <w:rsid w:val="009B3BCE"/>
    <w:rPr>
      <w:lang w:val="en-US" w:eastAsia="en-US" w:bidi="ar-SA"/>
    </w:rPr>
  </w:style>
  <w:style w:type="character" w:customStyle="1" w:styleId="StylecardCharChar11ptChar">
    <w:name w:val="Style card Char Char + 11 pt Char"/>
    <w:link w:val="StylecardCharChar11pt"/>
    <w:rsid w:val="009B3BCE"/>
    <w:rPr>
      <w:rFonts w:ascii="Georgia" w:eastAsia="Times New Roman" w:hAnsi="Georgia"/>
      <w:szCs w:val="20"/>
      <w:lang w:val="x-none" w:eastAsia="x-none"/>
    </w:rPr>
  </w:style>
  <w:style w:type="paragraph" w:customStyle="1" w:styleId="NormalFont">
    <w:name w:val="Normal Font"/>
    <w:link w:val="NormalFontChar"/>
    <w:qFormat/>
    <w:rsid w:val="009B3BCE"/>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9B3BCE"/>
    <w:pPr>
      <w:spacing w:after="200" w:line="240" w:lineRule="auto"/>
    </w:pPr>
    <w:rPr>
      <w:rFonts w:ascii="Times" w:eastAsia="Times New Roman" w:hAnsi="Times" w:cs="Times New Roman"/>
      <w:sz w:val="20"/>
    </w:rPr>
  </w:style>
  <w:style w:type="character" w:customStyle="1" w:styleId="Style11ptThickunderline">
    <w:name w:val="Style 11 pt Thick underline"/>
    <w:rsid w:val="009B3BCE"/>
    <w:rPr>
      <w:sz w:val="20"/>
      <w:u w:val="thick"/>
    </w:rPr>
  </w:style>
  <w:style w:type="character" w:customStyle="1" w:styleId="Style11ptBoldThickunderline">
    <w:name w:val="Style 11 pt Bold Thick underline"/>
    <w:rsid w:val="009B3BCE"/>
    <w:rPr>
      <w:b/>
      <w:bCs/>
      <w:sz w:val="20"/>
      <w:u w:val="thick"/>
    </w:rPr>
  </w:style>
  <w:style w:type="paragraph" w:customStyle="1" w:styleId="StyleNormalFont11ptUnderline">
    <w:name w:val="Style Normal Font + 11 pt Underline"/>
    <w:basedOn w:val="NormalFont"/>
    <w:link w:val="StyleNormalFont11ptUnderlineChar"/>
    <w:qFormat/>
    <w:rsid w:val="009B3BCE"/>
    <w:rPr>
      <w:u w:val="single"/>
      <w:lang w:val="x-none" w:eastAsia="x-none"/>
    </w:rPr>
  </w:style>
  <w:style w:type="character" w:customStyle="1" w:styleId="NormalFontChar">
    <w:name w:val="Normal Font Char"/>
    <w:link w:val="NormalFont"/>
    <w:rsid w:val="009B3BCE"/>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9B3BCE"/>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9B3BCE"/>
    <w:rPr>
      <w:b/>
      <w:bCs/>
      <w:u w:val="single"/>
      <w:lang w:val="x-none" w:eastAsia="x-none"/>
    </w:rPr>
  </w:style>
  <w:style w:type="character" w:customStyle="1" w:styleId="StyleNormalFont11ptBoldUnderlineChar">
    <w:name w:val="Style Normal Font + 11 pt Bold Underline Char"/>
    <w:link w:val="StyleNormalFont11ptBoldUnderline"/>
    <w:rsid w:val="009B3BCE"/>
    <w:rPr>
      <w:rFonts w:ascii="Times New Roman" w:eastAsia="Times New Roman" w:hAnsi="Times New Roman" w:cs="Times New Roman"/>
      <w:b/>
      <w:bCs/>
      <w:sz w:val="20"/>
      <w:szCs w:val="20"/>
      <w:u w:val="single"/>
      <w:lang w:val="x-none" w:eastAsia="x-none"/>
    </w:rPr>
  </w:style>
  <w:style w:type="paragraph" w:customStyle="1" w:styleId="Smallfont0">
    <w:name w:val="Smallfont"/>
    <w:basedOn w:val="Normal"/>
    <w:uiPriority w:val="99"/>
    <w:qFormat/>
    <w:rsid w:val="009B3BCE"/>
    <w:rPr>
      <w:rFonts w:eastAsia="Times New Roman"/>
      <w:sz w:val="15"/>
    </w:rPr>
  </w:style>
  <w:style w:type="character" w:customStyle="1" w:styleId="authors1">
    <w:name w:val="authors1"/>
    <w:rsid w:val="009B3BCE"/>
    <w:rPr>
      <w:rFonts w:ascii="Verdana" w:hAnsi="Verdana" w:hint="default"/>
      <w:b/>
      <w:bCs/>
      <w:color w:val="006699"/>
      <w:sz w:val="20"/>
      <w:szCs w:val="20"/>
    </w:rPr>
  </w:style>
  <w:style w:type="character" w:customStyle="1" w:styleId="headlinesectionlarge">
    <w:name w:val="headline_section_large"/>
    <w:rsid w:val="009B3BCE"/>
  </w:style>
  <w:style w:type="paragraph" w:customStyle="1" w:styleId="formatvorlage2">
    <w:name w:val="formatvorlage2"/>
    <w:basedOn w:val="Normal"/>
    <w:uiPriority w:val="99"/>
    <w:qFormat/>
    <w:rsid w:val="009B3BCE"/>
    <w:pPr>
      <w:spacing w:before="100" w:beforeAutospacing="1" w:after="100" w:afterAutospacing="1"/>
    </w:pPr>
    <w:rPr>
      <w:rFonts w:eastAsia="Calibri"/>
      <w:sz w:val="24"/>
    </w:rPr>
  </w:style>
  <w:style w:type="character" w:customStyle="1" w:styleId="Styleunderline11ptBlack">
    <w:name w:val="Style underline + 11 pt Black"/>
    <w:rsid w:val="009B3BCE"/>
    <w:rPr>
      <w:color w:val="000000"/>
      <w:sz w:val="20"/>
      <w:u w:val="single"/>
    </w:rPr>
  </w:style>
  <w:style w:type="character" w:customStyle="1" w:styleId="Styleunderline11ptBoldBlack">
    <w:name w:val="Style underline + 11 pt Bold Black"/>
    <w:rsid w:val="009B3BCE"/>
    <w:rPr>
      <w:b/>
      <w:bCs/>
      <w:color w:val="000000"/>
      <w:sz w:val="20"/>
      <w:u w:val="single"/>
    </w:rPr>
  </w:style>
  <w:style w:type="paragraph" w:customStyle="1" w:styleId="StyleTitle11ptNotBold">
    <w:name w:val="Style Title + 11 pt Not Bold"/>
    <w:basedOn w:val="Title"/>
    <w:link w:val="StyleTitle11ptNotBoldChar"/>
    <w:qFormat/>
    <w:rsid w:val="009B3BCE"/>
    <w:pPr>
      <w:keepNext w:val="0"/>
      <w:keepLines w:val="0"/>
      <w:spacing w:after="0"/>
      <w:outlineLvl w:val="9"/>
    </w:pPr>
    <w:rPr>
      <w:rFonts w:ascii="Georgia" w:eastAsia="Times New Roman" w:hAnsi="Georgia"/>
      <w:szCs w:val="24"/>
      <w:lang w:val="x-none" w:eastAsia="x-none"/>
    </w:rPr>
  </w:style>
  <w:style w:type="character" w:customStyle="1" w:styleId="StyleTitle11ptNotBoldChar">
    <w:name w:val="Style Title + 11 pt Not Bold Char"/>
    <w:link w:val="StyleTitle11ptNotBold"/>
    <w:rsid w:val="009B3BCE"/>
    <w:rPr>
      <w:rFonts w:ascii="Georgia" w:eastAsia="Times New Roman" w:hAnsi="Georgia"/>
      <w:b/>
      <w:szCs w:val="24"/>
      <w:u w:val="single"/>
      <w:lang w:val="x-none" w:eastAsia="x-none"/>
    </w:rPr>
  </w:style>
  <w:style w:type="paragraph" w:customStyle="1" w:styleId="StyleTitle11ptNotBoldNounderline">
    <w:name w:val="Style Title + 11 pt Not Bold No underline"/>
    <w:basedOn w:val="Title"/>
    <w:link w:val="StyleTitle11ptNotBoldNounderlineChar"/>
    <w:qFormat/>
    <w:rsid w:val="009B3BCE"/>
    <w:pPr>
      <w:keepNext w:val="0"/>
      <w:keepLines w:val="0"/>
      <w:spacing w:after="0"/>
      <w:outlineLvl w:val="9"/>
    </w:pPr>
    <w:rPr>
      <w:rFonts w:ascii="Georgia" w:eastAsia="Times New Roman" w:hAnsi="Georgia"/>
      <w:b w:val="0"/>
      <w:szCs w:val="24"/>
      <w:lang w:val="x-none" w:eastAsia="x-none"/>
    </w:rPr>
  </w:style>
  <w:style w:type="character" w:customStyle="1" w:styleId="StyleTitle11ptNotBoldNounderlineChar">
    <w:name w:val="Style Title + 11 pt Not Bold No underline Char"/>
    <w:link w:val="StyleTitle11ptNotBoldNounderline"/>
    <w:rsid w:val="009B3BCE"/>
    <w:rPr>
      <w:rFonts w:ascii="Georgia" w:eastAsia="Times New Roman" w:hAnsi="Georgia"/>
      <w:szCs w:val="24"/>
      <w:u w:val="single"/>
      <w:lang w:val="x-none" w:eastAsia="x-none"/>
    </w:rPr>
  </w:style>
  <w:style w:type="character" w:customStyle="1" w:styleId="Style11ptBoldBlackUnderline">
    <w:name w:val="Style 11 pt Bold Black Underline"/>
    <w:rsid w:val="009B3BCE"/>
    <w:rPr>
      <w:b/>
      <w:bCs/>
      <w:color w:val="000000"/>
      <w:sz w:val="20"/>
      <w:u w:val="single"/>
    </w:rPr>
  </w:style>
  <w:style w:type="character" w:customStyle="1" w:styleId="Style11ptBoldBlackUnderlineBorderSinglesolidline">
    <w:name w:val="Style 11 pt Bold Black Underline Border: : (Single solid line ..."/>
    <w:rsid w:val="009B3BCE"/>
    <w:rPr>
      <w:b/>
      <w:bCs/>
      <w:color w:val="000000"/>
      <w:sz w:val="20"/>
      <w:u w:val="single"/>
      <w:bdr w:val="single" w:sz="4" w:space="0" w:color="auto"/>
    </w:rPr>
  </w:style>
  <w:style w:type="character" w:customStyle="1" w:styleId="StyleLatinMeridien-Italic11ptItalicUnderline">
    <w:name w:val="Style (Latin) Meridien-Italic 11 pt Italic Underline"/>
    <w:rsid w:val="009B3BCE"/>
    <w:rPr>
      <w:rFonts w:ascii="Meridien-Italic" w:hAnsi="Meridien-Italic"/>
      <w:i/>
      <w:iCs/>
      <w:sz w:val="20"/>
      <w:u w:val="single"/>
    </w:rPr>
  </w:style>
  <w:style w:type="character" w:customStyle="1" w:styleId="Citation-AuthorDate">
    <w:name w:val="Citation - Author/Date"/>
    <w:rsid w:val="009B3BCE"/>
    <w:rPr>
      <w:b/>
      <w:bCs w:val="0"/>
      <w:smallCaps/>
      <w:sz w:val="24"/>
      <w:u w:val="single"/>
    </w:rPr>
  </w:style>
  <w:style w:type="paragraph" w:customStyle="1" w:styleId="HotRouteCharCharCharCharChar">
    <w:name w:val="Hot Route! Char Char Char Char Char"/>
    <w:basedOn w:val="Normal"/>
    <w:link w:val="HotRouteCharCharCharCharCharChar"/>
    <w:qFormat/>
    <w:rsid w:val="009B3BCE"/>
    <w:pPr>
      <w:ind w:left="144"/>
    </w:pPr>
    <w:rPr>
      <w:rFonts w:eastAsia="Times New Roman"/>
      <w:lang w:val="x-none" w:eastAsia="x-none"/>
    </w:rPr>
  </w:style>
  <w:style w:type="character" w:customStyle="1" w:styleId="HotRouteCharCharCharCharCharChar">
    <w:name w:val="Hot Route! Char Char Char Char Char Char"/>
    <w:link w:val="HotRouteCharCharCharCharChar"/>
    <w:rsid w:val="009B3BCE"/>
    <w:rPr>
      <w:rFonts w:ascii="Calibri" w:eastAsia="Times New Roman" w:hAnsi="Calibri"/>
      <w:lang w:val="x-none" w:eastAsia="x-none"/>
    </w:rPr>
  </w:style>
  <w:style w:type="character" w:customStyle="1" w:styleId="underlinestylechar0">
    <w:name w:val="underlinestylechar"/>
    <w:rsid w:val="009B3BCE"/>
  </w:style>
  <w:style w:type="character" w:customStyle="1" w:styleId="highlight">
    <w:name w:val="highlight"/>
    <w:rsid w:val="009B3BCE"/>
  </w:style>
  <w:style w:type="character" w:customStyle="1" w:styleId="BlockHeaderHiddenChar">
    <w:name w:val="Block Header Hidden Char"/>
    <w:link w:val="BlockHeaderHidden"/>
    <w:locked/>
    <w:rsid w:val="009B3BCE"/>
    <w:rPr>
      <w:rFonts w:ascii="Georgia" w:eastAsia="Times New Roman" w:hAnsi="Georgia" w:cs="Times New Roman"/>
      <w:b/>
      <w:bCs/>
      <w:sz w:val="32"/>
      <w:szCs w:val="26"/>
      <w:u w:val="single"/>
    </w:rPr>
  </w:style>
  <w:style w:type="character" w:customStyle="1" w:styleId="DottedUnderline0">
    <w:name w:val="Dotted Underline"/>
    <w:rsid w:val="009B3BCE"/>
    <w:rPr>
      <w:rFonts w:ascii="Times New Roman" w:hAnsi="Times New Roman" w:cs="Times New Roman" w:hint="default"/>
      <w:sz w:val="20"/>
      <w:u w:val="dottedHeavy"/>
    </w:rPr>
  </w:style>
  <w:style w:type="character" w:customStyle="1" w:styleId="CardsFont6ptCharChar">
    <w:name w:val="Cards + Font: 6 pt Char Char"/>
    <w:rsid w:val="009B3BCE"/>
    <w:rPr>
      <w:sz w:val="8"/>
      <w:lang w:val="en-US" w:eastAsia="en-US" w:bidi="ar-SA"/>
    </w:rPr>
  </w:style>
  <w:style w:type="character" w:customStyle="1" w:styleId="titleauthoretc">
    <w:name w:val="titleauthoretc"/>
    <w:rsid w:val="009B3BCE"/>
  </w:style>
  <w:style w:type="paragraph" w:customStyle="1" w:styleId="deck">
    <w:name w:val="deck"/>
    <w:basedOn w:val="Normal"/>
    <w:uiPriority w:val="99"/>
    <w:qFormat/>
    <w:rsid w:val="009B3BCE"/>
    <w:pPr>
      <w:spacing w:before="100" w:beforeAutospacing="1" w:after="100" w:afterAutospacing="1"/>
    </w:pPr>
    <w:rPr>
      <w:rFonts w:eastAsia="Times New Roman"/>
      <w:sz w:val="24"/>
    </w:rPr>
  </w:style>
  <w:style w:type="paragraph" w:customStyle="1" w:styleId="i1">
    <w:name w:val="i1"/>
    <w:basedOn w:val="Normal"/>
    <w:uiPriority w:val="99"/>
    <w:qFormat/>
    <w:rsid w:val="009B3BCE"/>
    <w:pPr>
      <w:spacing w:before="100" w:beforeAutospacing="1" w:after="100" w:afterAutospacing="1"/>
    </w:pPr>
    <w:rPr>
      <w:rFonts w:eastAsia="Times New Roman"/>
      <w:sz w:val="24"/>
    </w:rPr>
  </w:style>
  <w:style w:type="paragraph" w:customStyle="1" w:styleId="question">
    <w:name w:val="question"/>
    <w:basedOn w:val="Normal"/>
    <w:uiPriority w:val="99"/>
    <w:qFormat/>
    <w:rsid w:val="009B3BCE"/>
    <w:pPr>
      <w:spacing w:before="100" w:beforeAutospacing="1" w:after="100" w:afterAutospacing="1"/>
    </w:pPr>
    <w:rPr>
      <w:rFonts w:eastAsia="Times New Roman"/>
      <w:sz w:val="24"/>
    </w:rPr>
  </w:style>
  <w:style w:type="paragraph" w:customStyle="1" w:styleId="bodycopy">
    <w:name w:val="bodycopy"/>
    <w:basedOn w:val="Normal"/>
    <w:uiPriority w:val="99"/>
    <w:qFormat/>
    <w:rsid w:val="009B3BCE"/>
    <w:pPr>
      <w:spacing w:before="100" w:beforeAutospacing="1" w:after="100" w:afterAutospacing="1"/>
    </w:pPr>
    <w:rPr>
      <w:rFonts w:eastAsia="Times New Roman"/>
      <w:sz w:val="24"/>
    </w:rPr>
  </w:style>
  <w:style w:type="character" w:customStyle="1" w:styleId="labeltext">
    <w:name w:val="labeltext"/>
    <w:rsid w:val="009B3BCE"/>
  </w:style>
  <w:style w:type="character" w:customStyle="1" w:styleId="viewlink">
    <w:name w:val="viewlink"/>
    <w:rsid w:val="009B3BCE"/>
  </w:style>
  <w:style w:type="character" w:customStyle="1" w:styleId="share">
    <w:name w:val="share"/>
    <w:rsid w:val="009B3BCE"/>
  </w:style>
  <w:style w:type="character" w:customStyle="1" w:styleId="inlinkchart">
    <w:name w:val="inlink_chart"/>
    <w:rsid w:val="009B3BCE"/>
  </w:style>
  <w:style w:type="character" w:customStyle="1" w:styleId="underLight">
    <w:name w:val="underLight"/>
    <w:uiPriority w:val="1"/>
    <w:qFormat/>
    <w:rsid w:val="009B3BCE"/>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9B3BCE"/>
  </w:style>
  <w:style w:type="character" w:customStyle="1" w:styleId="author-rss">
    <w:name w:val="author-rss"/>
    <w:rsid w:val="009B3BCE"/>
  </w:style>
  <w:style w:type="character" w:customStyle="1" w:styleId="fbsharecountwrapper">
    <w:name w:val="fb_share_count_wrapper"/>
    <w:rsid w:val="009B3BCE"/>
  </w:style>
  <w:style w:type="character" w:customStyle="1" w:styleId="fbbuttontext">
    <w:name w:val="fb_button_text"/>
    <w:rsid w:val="009B3BCE"/>
  </w:style>
  <w:style w:type="character" w:customStyle="1" w:styleId="hw">
    <w:name w:val="hw"/>
    <w:rsid w:val="009B3BCE"/>
  </w:style>
  <w:style w:type="character" w:customStyle="1" w:styleId="linktotop">
    <w:name w:val="linktotop"/>
    <w:rsid w:val="009B3BCE"/>
  </w:style>
  <w:style w:type="character" w:customStyle="1" w:styleId="maintextbldleft">
    <w:name w:val="maintextbldleft"/>
    <w:rsid w:val="009B3BCE"/>
  </w:style>
  <w:style w:type="character" w:customStyle="1" w:styleId="maintextleft">
    <w:name w:val="maintextleft"/>
    <w:rsid w:val="009B3BCE"/>
  </w:style>
  <w:style w:type="character" w:customStyle="1" w:styleId="descriptionstyle1block">
    <w:name w:val="description style1 block"/>
    <w:rsid w:val="009B3BCE"/>
  </w:style>
  <w:style w:type="paragraph" w:customStyle="1" w:styleId="Fifth">
    <w:name w:val="Fifth"/>
    <w:basedOn w:val="Normal"/>
    <w:link w:val="FifthChar"/>
    <w:uiPriority w:val="99"/>
    <w:qFormat/>
    <w:rsid w:val="009B3BCE"/>
    <w:rPr>
      <w:rFonts w:eastAsia="Calibri"/>
    </w:rPr>
  </w:style>
  <w:style w:type="character" w:customStyle="1" w:styleId="gutter-right-1">
    <w:name w:val="gutter-right-1"/>
    <w:basedOn w:val="DefaultParagraphFont"/>
    <w:rsid w:val="009B3BCE"/>
  </w:style>
  <w:style w:type="character" w:customStyle="1" w:styleId="ssl3">
    <w:name w:val="ss_l3"/>
    <w:rsid w:val="009B3BCE"/>
  </w:style>
  <w:style w:type="paragraph" w:customStyle="1" w:styleId="NoteLevel22">
    <w:name w:val="Note Level 22"/>
    <w:basedOn w:val="Normal"/>
    <w:next w:val="Normal"/>
    <w:uiPriority w:val="99"/>
    <w:qFormat/>
    <w:rsid w:val="009B3BCE"/>
    <w:pPr>
      <w:keepNext/>
      <w:ind w:left="288" w:right="288"/>
    </w:pPr>
    <w:rPr>
      <w:rFonts w:eastAsia="MS Gothic"/>
      <w:szCs w:val="20"/>
    </w:rPr>
  </w:style>
  <w:style w:type="paragraph" w:customStyle="1" w:styleId="wp-caption-text">
    <w:name w:val="wp-caption-text"/>
    <w:basedOn w:val="Normal"/>
    <w:uiPriority w:val="99"/>
    <w:qFormat/>
    <w:rsid w:val="009B3BCE"/>
    <w:pPr>
      <w:spacing w:before="100" w:beforeAutospacing="1" w:after="100" w:afterAutospacing="1"/>
    </w:pPr>
    <w:rPr>
      <w:rFonts w:eastAsia="Times New Roman"/>
      <w:sz w:val="24"/>
    </w:rPr>
  </w:style>
  <w:style w:type="character" w:customStyle="1" w:styleId="Mention1">
    <w:name w:val="Mention1"/>
    <w:basedOn w:val="DefaultParagraphFont"/>
    <w:uiPriority w:val="99"/>
    <w:semiHidden/>
    <w:unhideWhenUsed/>
    <w:rsid w:val="009B3BCE"/>
    <w:rPr>
      <w:color w:val="2B579A"/>
      <w:shd w:val="clear" w:color="auto" w:fill="E6E6E6"/>
    </w:rPr>
  </w:style>
  <w:style w:type="paragraph" w:customStyle="1" w:styleId="svarticle">
    <w:name w:val="svarticle"/>
    <w:basedOn w:val="Normal"/>
    <w:uiPriority w:val="99"/>
    <w:qFormat/>
    <w:rsid w:val="009B3BCE"/>
    <w:pPr>
      <w:spacing w:before="100" w:beforeAutospacing="1" w:after="100" w:afterAutospacing="1"/>
    </w:pPr>
    <w:rPr>
      <w:rFonts w:eastAsia="Times New Roman"/>
      <w:sz w:val="24"/>
    </w:rPr>
  </w:style>
  <w:style w:type="character" w:customStyle="1" w:styleId="FontStyle39">
    <w:name w:val="Font Style39"/>
    <w:uiPriority w:val="99"/>
    <w:rsid w:val="009B3BCE"/>
    <w:rPr>
      <w:rFonts w:ascii="Constantia" w:hAnsi="Constantia" w:cs="Constantia" w:hint="default"/>
      <w:b/>
      <w:bCs/>
      <w:sz w:val="18"/>
      <w:szCs w:val="18"/>
    </w:rPr>
  </w:style>
  <w:style w:type="character" w:customStyle="1" w:styleId="6">
    <w:name w:val="6"/>
    <w:rsid w:val="009B3BCE"/>
    <w:rPr>
      <w:rFonts w:ascii="Arial" w:hAnsi="Arial" w:cs="Arial" w:hint="default"/>
      <w:bCs/>
      <w:sz w:val="20"/>
      <w:u w:val="single"/>
      <w:lang w:val="en-US" w:eastAsia="en-US" w:bidi="ar-SA"/>
    </w:rPr>
  </w:style>
  <w:style w:type="character" w:customStyle="1" w:styleId="CharChar4">
    <w:name w:val="Char Char4"/>
    <w:rsid w:val="009B3BCE"/>
    <w:rPr>
      <w:szCs w:val="24"/>
      <w:lang w:eastAsia="zh-CN"/>
    </w:rPr>
  </w:style>
  <w:style w:type="character" w:customStyle="1" w:styleId="BodyTextFirstIndentChar1">
    <w:name w:val="Body Text First Indent Char1"/>
    <w:basedOn w:val="BodyTextChar"/>
    <w:rsid w:val="009B3BCE"/>
    <w:rPr>
      <w:rFonts w:ascii="Times New Roman" w:eastAsia="Calibri" w:hAnsi="Times New Roman" w:cs="Times New Roman"/>
      <w:sz w:val="24"/>
      <w:szCs w:val="24"/>
    </w:rPr>
  </w:style>
  <w:style w:type="character" w:customStyle="1" w:styleId="Header11">
    <w:name w:val="Header11"/>
    <w:rsid w:val="009B3BCE"/>
  </w:style>
  <w:style w:type="paragraph" w:customStyle="1" w:styleId="canvas-atom">
    <w:name w:val="canvas-atom"/>
    <w:basedOn w:val="Normal"/>
    <w:uiPriority w:val="99"/>
    <w:qFormat/>
    <w:rsid w:val="009B3BCE"/>
    <w:pPr>
      <w:spacing w:before="100" w:beforeAutospacing="1" w:after="100" w:afterAutospacing="1"/>
    </w:pPr>
    <w:rPr>
      <w:sz w:val="24"/>
    </w:rPr>
  </w:style>
  <w:style w:type="character" w:customStyle="1" w:styleId="posa">
    <w:name w:val="pos(a)"/>
    <w:basedOn w:val="DefaultParagraphFont"/>
    <w:rsid w:val="009B3BCE"/>
  </w:style>
  <w:style w:type="character" w:customStyle="1" w:styleId="u-hiddeninnarrowenv">
    <w:name w:val="u-hiddeninnarrowenv"/>
    <w:basedOn w:val="DefaultParagraphFont"/>
    <w:rsid w:val="009B3BCE"/>
  </w:style>
  <w:style w:type="character" w:customStyle="1" w:styleId="followbutton-bird">
    <w:name w:val="followbutton-bird"/>
    <w:basedOn w:val="DefaultParagraphFont"/>
    <w:rsid w:val="009B3BCE"/>
  </w:style>
  <w:style w:type="character" w:customStyle="1" w:styleId="tweetauthor-name">
    <w:name w:val="tweetauthor-name"/>
    <w:basedOn w:val="DefaultParagraphFont"/>
    <w:rsid w:val="009B3BCE"/>
  </w:style>
  <w:style w:type="character" w:customStyle="1" w:styleId="tweetauthor-verifiedbadge">
    <w:name w:val="tweetauthor-verifiedbadge"/>
    <w:basedOn w:val="DefaultParagraphFont"/>
    <w:rsid w:val="009B3BCE"/>
  </w:style>
  <w:style w:type="character" w:customStyle="1" w:styleId="tweetauthor-screenname">
    <w:name w:val="tweetauthor-screenname"/>
    <w:basedOn w:val="DefaultParagraphFont"/>
    <w:rsid w:val="009B3BCE"/>
  </w:style>
  <w:style w:type="paragraph" w:customStyle="1" w:styleId="tweet-text">
    <w:name w:val="tweet-text"/>
    <w:basedOn w:val="Normal"/>
    <w:uiPriority w:val="99"/>
    <w:qFormat/>
    <w:rsid w:val="009B3BCE"/>
    <w:pPr>
      <w:spacing w:before="100" w:beforeAutospacing="1" w:after="100" w:afterAutospacing="1"/>
    </w:pPr>
  </w:style>
  <w:style w:type="character" w:customStyle="1" w:styleId="u-hiddenvisually">
    <w:name w:val="u-hiddenvisually"/>
    <w:basedOn w:val="DefaultParagraphFont"/>
    <w:rsid w:val="009B3BCE"/>
  </w:style>
  <w:style w:type="character" w:customStyle="1" w:styleId="tweetaction-stat">
    <w:name w:val="tweetaction-stat"/>
    <w:basedOn w:val="DefaultParagraphFont"/>
    <w:rsid w:val="009B3BCE"/>
  </w:style>
  <w:style w:type="character" w:customStyle="1" w:styleId="related">
    <w:name w:val="related"/>
    <w:basedOn w:val="DefaultParagraphFont"/>
    <w:rsid w:val="009B3BCE"/>
  </w:style>
  <w:style w:type="character" w:customStyle="1" w:styleId="related-content">
    <w:name w:val="related-content"/>
    <w:basedOn w:val="DefaultParagraphFont"/>
    <w:rsid w:val="009B3BCE"/>
  </w:style>
  <w:style w:type="character" w:customStyle="1" w:styleId="name-of-author">
    <w:name w:val="name-of-author"/>
    <w:basedOn w:val="DefaultParagraphFont"/>
    <w:rsid w:val="009B3BCE"/>
  </w:style>
  <w:style w:type="character" w:customStyle="1" w:styleId="first-name">
    <w:name w:val="first-name"/>
    <w:basedOn w:val="DefaultParagraphFont"/>
    <w:rsid w:val="009B3BCE"/>
  </w:style>
  <w:style w:type="character" w:customStyle="1" w:styleId="last-name">
    <w:name w:val="last-name"/>
    <w:basedOn w:val="DefaultParagraphFont"/>
    <w:rsid w:val="009B3BCE"/>
  </w:style>
  <w:style w:type="paragraph" w:customStyle="1" w:styleId="description">
    <w:name w:val="description"/>
    <w:basedOn w:val="Normal"/>
    <w:uiPriority w:val="99"/>
    <w:qFormat/>
    <w:rsid w:val="009B3BCE"/>
    <w:pPr>
      <w:spacing w:before="100" w:beforeAutospacing="1" w:after="100" w:afterAutospacing="1"/>
    </w:pPr>
  </w:style>
  <w:style w:type="paragraph" w:customStyle="1" w:styleId="graf">
    <w:name w:val="graf"/>
    <w:basedOn w:val="Normal"/>
    <w:uiPriority w:val="99"/>
    <w:qFormat/>
    <w:rsid w:val="009B3BCE"/>
    <w:pPr>
      <w:spacing w:before="100" w:beforeAutospacing="1" w:after="100" w:afterAutospacing="1"/>
    </w:pPr>
  </w:style>
  <w:style w:type="character" w:customStyle="1" w:styleId="caption10">
    <w:name w:val="caption1"/>
    <w:basedOn w:val="DefaultParagraphFont"/>
    <w:rsid w:val="009B3BCE"/>
  </w:style>
  <w:style w:type="paragraph" w:customStyle="1" w:styleId="column">
    <w:name w:val="column"/>
    <w:basedOn w:val="Normal"/>
    <w:uiPriority w:val="99"/>
    <w:qFormat/>
    <w:rsid w:val="009B3BCE"/>
    <w:pPr>
      <w:spacing w:before="100" w:beforeAutospacing="1" w:after="100" w:afterAutospacing="1"/>
    </w:pPr>
  </w:style>
  <w:style w:type="paragraph" w:customStyle="1" w:styleId="recirc-container">
    <w:name w:val="recirc-container"/>
    <w:basedOn w:val="Normal"/>
    <w:uiPriority w:val="99"/>
    <w:qFormat/>
    <w:rsid w:val="009B3BCE"/>
    <w:pPr>
      <w:spacing w:before="100" w:beforeAutospacing="1" w:after="100" w:afterAutospacing="1"/>
    </w:pPr>
    <w:rPr>
      <w:sz w:val="24"/>
    </w:rPr>
  </w:style>
  <w:style w:type="character" w:customStyle="1" w:styleId="recirc-text">
    <w:name w:val="&quot;recirc-text”"/>
    <w:basedOn w:val="DefaultParagraphFont"/>
    <w:rsid w:val="009B3BCE"/>
  </w:style>
  <w:style w:type="character" w:customStyle="1" w:styleId="video-icon">
    <w:name w:val="video-icon"/>
    <w:basedOn w:val="DefaultParagraphFont"/>
    <w:rsid w:val="009B3BCE"/>
  </w:style>
  <w:style w:type="paragraph" w:customStyle="1" w:styleId="selectionshareable">
    <w:name w:val="selectionshareable"/>
    <w:basedOn w:val="Normal"/>
    <w:uiPriority w:val="99"/>
    <w:qFormat/>
    <w:rsid w:val="009B3BCE"/>
    <w:pPr>
      <w:spacing w:before="100" w:beforeAutospacing="1" w:after="100" w:afterAutospacing="1"/>
    </w:pPr>
    <w:rPr>
      <w:sz w:val="24"/>
    </w:rPr>
  </w:style>
  <w:style w:type="character" w:customStyle="1" w:styleId="powa-shot-play-btn-text">
    <w:name w:val="powa-shot-play-btn-text"/>
    <w:basedOn w:val="DefaultParagraphFont"/>
    <w:rsid w:val="009B3BCE"/>
  </w:style>
  <w:style w:type="character" w:customStyle="1" w:styleId="powa-shot-click">
    <w:name w:val="powa-shot-click"/>
    <w:basedOn w:val="DefaultParagraphFont"/>
    <w:rsid w:val="009B3BCE"/>
  </w:style>
  <w:style w:type="character" w:customStyle="1" w:styleId="wpv-blurb">
    <w:name w:val="wpv-blurb"/>
    <w:basedOn w:val="DefaultParagraphFont"/>
    <w:rsid w:val="009B3BCE"/>
  </w:style>
  <w:style w:type="paragraph" w:customStyle="1" w:styleId="interstitial-link">
    <w:name w:val="interstitial-link"/>
    <w:basedOn w:val="Normal"/>
    <w:uiPriority w:val="99"/>
    <w:qFormat/>
    <w:rsid w:val="009B3BCE"/>
    <w:pPr>
      <w:spacing w:before="100" w:beforeAutospacing="1" w:after="100" w:afterAutospacing="1"/>
    </w:pPr>
    <w:rPr>
      <w:sz w:val="24"/>
    </w:rPr>
  </w:style>
  <w:style w:type="character" w:customStyle="1" w:styleId="pb-caption">
    <w:name w:val="pb-caption"/>
    <w:basedOn w:val="DefaultParagraphFont"/>
    <w:rsid w:val="009B3BCE"/>
  </w:style>
  <w:style w:type="paragraph" w:customStyle="1" w:styleId="see-also">
    <w:name w:val="see-also"/>
    <w:basedOn w:val="Normal"/>
    <w:uiPriority w:val="99"/>
    <w:qFormat/>
    <w:rsid w:val="009B3BCE"/>
    <w:pPr>
      <w:spacing w:before="100" w:beforeAutospacing="1" w:after="100" w:afterAutospacing="1"/>
    </w:pPr>
    <w:rPr>
      <w:sz w:val="24"/>
    </w:rPr>
  </w:style>
  <w:style w:type="character" w:customStyle="1" w:styleId="m-2745674872889869693gmail-style13ptbold">
    <w:name w:val="m_-2745674872889869693gmail-style13ptbold"/>
    <w:basedOn w:val="DefaultParagraphFont"/>
    <w:rsid w:val="009B3BCE"/>
  </w:style>
  <w:style w:type="character" w:customStyle="1" w:styleId="m-2745674872889869693gmail-styleunderline">
    <w:name w:val="m_-2745674872889869693gmail-styleunderline"/>
    <w:basedOn w:val="DefaultParagraphFont"/>
    <w:rsid w:val="009B3BCE"/>
  </w:style>
  <w:style w:type="character" w:customStyle="1" w:styleId="UnresolvedMention3">
    <w:name w:val="Unresolved Mention3"/>
    <w:basedOn w:val="DefaultParagraphFont"/>
    <w:uiPriority w:val="99"/>
    <w:unhideWhenUsed/>
    <w:rsid w:val="009B3BCE"/>
    <w:rPr>
      <w:color w:val="808080"/>
      <w:shd w:val="clear" w:color="auto" w:fill="E6E6E6"/>
    </w:rPr>
  </w:style>
  <w:style w:type="character" w:customStyle="1" w:styleId="UnresolvedMention4">
    <w:name w:val="Unresolved Mention4"/>
    <w:basedOn w:val="DefaultParagraphFont"/>
    <w:uiPriority w:val="99"/>
    <w:semiHidden/>
    <w:unhideWhenUsed/>
    <w:rsid w:val="009B3BCE"/>
    <w:rPr>
      <w:color w:val="808080"/>
      <w:shd w:val="clear" w:color="auto" w:fill="E6E6E6"/>
    </w:rPr>
  </w:style>
  <w:style w:type="character" w:customStyle="1" w:styleId="m-8082899869479211226gmail-styleunderline">
    <w:name w:val="m_-8082899869479211226gmail-styleunderline"/>
    <w:basedOn w:val="DefaultParagraphFont"/>
    <w:rsid w:val="009B3BCE"/>
  </w:style>
  <w:style w:type="character" w:customStyle="1" w:styleId="StyleUnderlineChar">
    <w:name w:val="Style Underline Char"/>
    <w:basedOn w:val="DefaultParagraphFont"/>
    <w:locked/>
    <w:rsid w:val="009B3BCE"/>
    <w:rPr>
      <w:u w:val="single"/>
    </w:rPr>
  </w:style>
  <w:style w:type="paragraph" w:customStyle="1" w:styleId="NoteLevel23">
    <w:name w:val="Note Level 23"/>
    <w:basedOn w:val="Normal"/>
    <w:next w:val="Normal"/>
    <w:uiPriority w:val="99"/>
    <w:qFormat/>
    <w:rsid w:val="009B3BCE"/>
    <w:pPr>
      <w:keepNext/>
      <w:ind w:left="288" w:right="288"/>
    </w:pPr>
    <w:rPr>
      <w:rFonts w:eastAsia="MS Gothic"/>
      <w:szCs w:val="20"/>
    </w:rPr>
  </w:style>
  <w:style w:type="character" w:customStyle="1" w:styleId="Heading5Char1">
    <w:name w:val="Heading 5 Char1"/>
    <w:aliases w:val="Text Char1"/>
    <w:basedOn w:val="DefaultParagraphFont"/>
    <w:semiHidden/>
    <w:rsid w:val="009B3BCE"/>
    <w:rPr>
      <w:rFonts w:asciiTheme="majorHAnsi" w:eastAsiaTheme="majorEastAsia" w:hAnsiTheme="majorHAnsi" w:cstheme="majorBidi" w:hint="default"/>
      <w:color w:val="2E74B5" w:themeColor="accent1" w:themeShade="BF"/>
      <w:sz w:val="22"/>
      <w:szCs w:val="22"/>
    </w:rPr>
  </w:style>
  <w:style w:type="character" w:customStyle="1" w:styleId="HeaderChar3">
    <w:name w:val="Header Char3"/>
    <w:basedOn w:val="DefaultParagraphFont"/>
    <w:uiPriority w:val="99"/>
    <w:semiHidden/>
    <w:rsid w:val="009B3BCE"/>
    <w:rPr>
      <w:rFonts w:ascii="Georgia" w:hAnsi="Georgia"/>
    </w:rPr>
  </w:style>
  <w:style w:type="paragraph" w:customStyle="1" w:styleId="NoteLevel24">
    <w:name w:val="Note Level 24"/>
    <w:basedOn w:val="Normal"/>
    <w:next w:val="Normal"/>
    <w:uiPriority w:val="99"/>
    <w:qFormat/>
    <w:rsid w:val="009B3BCE"/>
    <w:pPr>
      <w:keepNext/>
      <w:ind w:left="288" w:right="288"/>
    </w:pPr>
    <w:rPr>
      <w:rFonts w:eastAsia="MS Gothic"/>
      <w:sz w:val="24"/>
      <w:szCs w:val="20"/>
    </w:rPr>
  </w:style>
  <w:style w:type="paragraph" w:customStyle="1" w:styleId="NoteLevel25">
    <w:name w:val="Note Level 25"/>
    <w:basedOn w:val="Normal"/>
    <w:next w:val="Normal"/>
    <w:uiPriority w:val="99"/>
    <w:qFormat/>
    <w:rsid w:val="009B3BCE"/>
    <w:pPr>
      <w:keepNext/>
      <w:ind w:left="288" w:right="288"/>
    </w:pPr>
    <w:rPr>
      <w:rFonts w:eastAsia="MS Gothic"/>
      <w:szCs w:val="20"/>
    </w:rPr>
  </w:style>
  <w:style w:type="character" w:customStyle="1" w:styleId="m4385445901877740177gmail-styleunderline">
    <w:name w:val="m_4385445901877740177gmail-styleunderline"/>
    <w:basedOn w:val="DefaultParagraphFont"/>
    <w:rsid w:val="009B3BCE"/>
  </w:style>
  <w:style w:type="character" w:customStyle="1" w:styleId="italics">
    <w:name w:val="italics"/>
    <w:basedOn w:val="DefaultParagraphFont"/>
    <w:rsid w:val="009B3BCE"/>
  </w:style>
  <w:style w:type="paragraph" w:customStyle="1" w:styleId="analytics0">
    <w:name w:val="analytics"/>
    <w:basedOn w:val="Normal"/>
    <w:link w:val="analyticsChar0"/>
    <w:uiPriority w:val="4"/>
    <w:qFormat/>
    <w:rsid w:val="009B3BCE"/>
    <w:rPr>
      <w:b/>
      <w:color w:val="C00000"/>
      <w:sz w:val="26"/>
    </w:rPr>
  </w:style>
  <w:style w:type="character" w:customStyle="1" w:styleId="analyticsChar0">
    <w:name w:val="analytics Char"/>
    <w:basedOn w:val="DefaultParagraphFont"/>
    <w:link w:val="analytics0"/>
    <w:uiPriority w:val="4"/>
    <w:rsid w:val="009B3BCE"/>
    <w:rPr>
      <w:rFonts w:ascii="Calibri" w:hAnsi="Calibri"/>
      <w:b/>
      <w:color w:val="C00000"/>
      <w:sz w:val="26"/>
    </w:rPr>
  </w:style>
  <w:style w:type="character" w:customStyle="1" w:styleId="swauthor">
    <w:name w:val="sw_author"/>
    <w:rsid w:val="009B3BCE"/>
  </w:style>
  <w:style w:type="character" w:customStyle="1" w:styleId="HotRouteChar">
    <w:name w:val="Hot Route! Char"/>
    <w:link w:val="HotRoute"/>
    <w:uiPriority w:val="99"/>
    <w:rsid w:val="009B3BCE"/>
    <w:rPr>
      <w:rFonts w:ascii="Calibri" w:eastAsia="Times New Roman" w:hAnsi="Calibri"/>
    </w:rPr>
  </w:style>
  <w:style w:type="paragraph" w:customStyle="1" w:styleId="PhoTag">
    <w:name w:val="PhoTag"/>
    <w:basedOn w:val="Normal"/>
    <w:next w:val="Normal"/>
    <w:autoRedefine/>
    <w:qFormat/>
    <w:rsid w:val="009B3BCE"/>
    <w:rPr>
      <w:b/>
    </w:rPr>
  </w:style>
  <w:style w:type="character" w:customStyle="1" w:styleId="boldunderlineChar2">
    <w:name w:val="bold underline Char"/>
    <w:basedOn w:val="DefaultParagraphFont"/>
    <w:rsid w:val="009B3BCE"/>
    <w:rPr>
      <w:rFonts w:ascii="Times New Roman" w:eastAsia="Times New Roman" w:hAnsi="Times New Roman" w:cs="Arial"/>
      <w:b/>
      <w:bCs/>
      <w:sz w:val="24"/>
      <w:szCs w:val="24"/>
      <w:u w:val="single"/>
      <w:lang w:eastAsia="zh-CN"/>
    </w:rPr>
  </w:style>
  <w:style w:type="paragraph" w:customStyle="1" w:styleId="ReallySmall">
    <w:name w:val="Really Small"/>
    <w:basedOn w:val="Normal"/>
    <w:link w:val="ReallySmallChar"/>
    <w:rsid w:val="009B3BCE"/>
    <w:rPr>
      <w:rFonts w:eastAsia="Times New Roman"/>
      <w:sz w:val="16"/>
      <w:szCs w:val="20"/>
    </w:rPr>
  </w:style>
  <w:style w:type="character" w:customStyle="1" w:styleId="ReallySmallChar">
    <w:name w:val="Really Small Char"/>
    <w:basedOn w:val="DefaultParagraphFont"/>
    <w:link w:val="ReallySmall"/>
    <w:rsid w:val="009B3BCE"/>
    <w:rPr>
      <w:rFonts w:ascii="Calibri" w:eastAsia="Times New Roman" w:hAnsi="Calibri"/>
      <w:sz w:val="16"/>
      <w:szCs w:val="20"/>
    </w:rPr>
  </w:style>
  <w:style w:type="paragraph" w:customStyle="1" w:styleId="Heading4Cite">
    <w:name w:val="Heading 4 Cite"/>
    <w:basedOn w:val="Normal"/>
    <w:link w:val="Heading4CiteChar"/>
    <w:autoRedefine/>
    <w:qFormat/>
    <w:rsid w:val="009B3BCE"/>
    <w:rPr>
      <w:rFonts w:eastAsia="Calibri"/>
      <w:color w:val="000000"/>
    </w:rPr>
  </w:style>
  <w:style w:type="character" w:customStyle="1" w:styleId="Heading4CiteChar">
    <w:name w:val="Heading 4 Cite Char"/>
    <w:link w:val="Heading4Cite"/>
    <w:rsid w:val="009B3BCE"/>
    <w:rPr>
      <w:rFonts w:ascii="Calibri" w:eastAsia="Calibri" w:hAnsi="Calibri"/>
      <w:color w:val="000000"/>
    </w:rPr>
  </w:style>
  <w:style w:type="paragraph" w:customStyle="1" w:styleId="PageTitle0">
    <w:name w:val="Page Title"/>
    <w:basedOn w:val="Normal"/>
    <w:next w:val="Normal"/>
    <w:qFormat/>
    <w:rsid w:val="009B3BCE"/>
    <w:pPr>
      <w:tabs>
        <w:tab w:val="left" w:pos="1440"/>
      </w:tabs>
      <w:jc w:val="center"/>
      <w:outlineLvl w:val="1"/>
    </w:pPr>
    <w:rPr>
      <w:rFonts w:eastAsia="Calibri"/>
      <w:b/>
      <w:smallCaps/>
      <w:color w:val="000000"/>
      <w:sz w:val="36"/>
      <w:u w:val="single"/>
    </w:rPr>
  </w:style>
  <w:style w:type="character" w:customStyle="1" w:styleId="Style9ptItalicUnderline">
    <w:name w:val="Style 9 pt Italic Underline"/>
    <w:rsid w:val="009B3BCE"/>
    <w:rPr>
      <w:i/>
      <w:iCs/>
      <w:sz w:val="20"/>
      <w:u w:val="single"/>
    </w:rPr>
  </w:style>
  <w:style w:type="paragraph" w:customStyle="1" w:styleId="UnderlineEmphasis">
    <w:name w:val="Underline + Emphasis"/>
    <w:basedOn w:val="Normal"/>
    <w:next w:val="Normal"/>
    <w:link w:val="UnderlineEmphasisChar"/>
    <w:autoRedefine/>
    <w:qFormat/>
    <w:rsid w:val="009B3BCE"/>
    <w:rPr>
      <w:rFonts w:eastAsia="Calibri"/>
      <w:b/>
      <w:color w:val="000000"/>
      <w:u w:val="single"/>
    </w:rPr>
  </w:style>
  <w:style w:type="character" w:customStyle="1" w:styleId="UnderlineEmphasisChar">
    <w:name w:val="Underline + Emphasis Char"/>
    <w:link w:val="UnderlineEmphasis"/>
    <w:rsid w:val="009B3BCE"/>
    <w:rPr>
      <w:rFonts w:ascii="Calibri" w:eastAsia="Calibri" w:hAnsi="Calibri"/>
      <w:b/>
      <w:color w:val="000000"/>
      <w:u w:val="single"/>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9B3BCE"/>
    <w:pPr>
      <w:keepLines w:val="0"/>
      <w:pageBreakBefore w:val="0"/>
      <w:spacing w:before="0" w:after="60"/>
      <w:jc w:val="left"/>
    </w:pPr>
    <w:rPr>
      <w:rFonts w:eastAsia="Times New Roman" w:cs="Times New Roman"/>
      <w:bCs/>
      <w:caps/>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9B3BCE"/>
    <w:pPr>
      <w:keepLines w:val="0"/>
      <w:spacing w:before="0" w:after="120"/>
    </w:pPr>
    <w:rPr>
      <w:rFonts w:eastAsia="Times New Roman" w:cs="Times New Roman"/>
      <w:b w:val="0"/>
      <w:bCs/>
      <w:iCs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9B3BCE"/>
    <w:rPr>
      <w:rFonts w:ascii="Calibri" w:eastAsia="Times New Roman" w:hAnsi="Calibri" w:cs="Times New Roman"/>
      <w:b/>
      <w:bCs/>
      <w:caps/>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9B3BCE"/>
    <w:rPr>
      <w:rFonts w:ascii="Calibri" w:eastAsia="Times New Roman" w:hAnsi="Calibri" w:cs="Times New Roman"/>
      <w:bCs/>
      <w:color w:val="000000"/>
      <w:sz w:val="16"/>
      <w:szCs w:val="28"/>
    </w:rPr>
  </w:style>
  <w:style w:type="paragraph" w:customStyle="1" w:styleId="StyleUnderline9pt2">
    <w:name w:val="Style Underline + 9 pt2"/>
    <w:basedOn w:val="Normal"/>
    <w:link w:val="StyleUnderline9pt2Char"/>
    <w:rsid w:val="009B3BCE"/>
    <w:rPr>
      <w:rFonts w:eastAsia="Times New Roman"/>
      <w:color w:val="000000"/>
      <w:szCs w:val="20"/>
      <w:u w:val="single"/>
    </w:rPr>
  </w:style>
  <w:style w:type="character" w:customStyle="1" w:styleId="StyleUnderline9pt2Char">
    <w:name w:val="Style Underline + 9 pt2 Char"/>
    <w:link w:val="StyleUnderline9pt2"/>
    <w:rsid w:val="009B3BCE"/>
    <w:rPr>
      <w:rFonts w:ascii="Calibri" w:eastAsia="Times New Roman" w:hAnsi="Calibri"/>
      <w:color w:val="000000"/>
      <w:szCs w:val="20"/>
      <w:u w:val="single"/>
    </w:rPr>
  </w:style>
  <w:style w:type="paragraph" w:customStyle="1" w:styleId="TxBr5p1">
    <w:name w:val="TxBr_5p1"/>
    <w:basedOn w:val="Normal"/>
    <w:rsid w:val="009B3BCE"/>
    <w:pPr>
      <w:tabs>
        <w:tab w:val="left" w:pos="204"/>
      </w:tabs>
      <w:autoSpaceDE w:val="0"/>
      <w:autoSpaceDN w:val="0"/>
      <w:adjustRightInd w:val="0"/>
      <w:spacing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9B3BCE"/>
    <w:pPr>
      <w:ind w:left="400"/>
    </w:pPr>
    <w:rPr>
      <w:rFonts w:eastAsia="Calibri"/>
      <w:color w:val="000000"/>
    </w:rPr>
  </w:style>
  <w:style w:type="numbering" w:customStyle="1" w:styleId="NoList12">
    <w:name w:val="No List12"/>
    <w:next w:val="NoList"/>
    <w:semiHidden/>
    <w:unhideWhenUsed/>
    <w:rsid w:val="009B3BCE"/>
  </w:style>
  <w:style w:type="numbering" w:customStyle="1" w:styleId="NoList21">
    <w:name w:val="No List21"/>
    <w:next w:val="NoList"/>
    <w:semiHidden/>
    <w:unhideWhenUsed/>
    <w:rsid w:val="009B3BCE"/>
  </w:style>
  <w:style w:type="numbering" w:customStyle="1" w:styleId="NoList211">
    <w:name w:val="No List211"/>
    <w:next w:val="NoList"/>
    <w:uiPriority w:val="99"/>
    <w:semiHidden/>
    <w:unhideWhenUsed/>
    <w:rsid w:val="009B3BCE"/>
  </w:style>
  <w:style w:type="character" w:customStyle="1" w:styleId="flagicon">
    <w:name w:val="flagicon"/>
    <w:basedOn w:val="DefaultParagraphFont"/>
    <w:rsid w:val="009B3BCE"/>
  </w:style>
  <w:style w:type="character" w:customStyle="1" w:styleId="A11">
    <w:name w:val="A11"/>
    <w:rsid w:val="009B3BCE"/>
    <w:rPr>
      <w:rFonts w:ascii="Minion Pro" w:hAnsi="Minion Pro" w:cs="Minion Pro" w:hint="default"/>
      <w:color w:val="211D1E"/>
      <w:sz w:val="12"/>
      <w:szCs w:val="12"/>
    </w:rPr>
  </w:style>
  <w:style w:type="character" w:customStyle="1" w:styleId="A12">
    <w:name w:val="A12"/>
    <w:uiPriority w:val="99"/>
    <w:rsid w:val="009B3BCE"/>
    <w:rPr>
      <w:rFonts w:ascii="Minion Pro" w:hAnsi="Minion Pro" w:cs="Minion Pro" w:hint="default"/>
      <w:color w:val="211D1E"/>
      <w:sz w:val="22"/>
      <w:szCs w:val="22"/>
    </w:rPr>
  </w:style>
  <w:style w:type="character" w:customStyle="1" w:styleId="CardsCharChar">
    <w:name w:val="Cards Char Char"/>
    <w:rsid w:val="009B3BCE"/>
    <w:rPr>
      <w:szCs w:val="24"/>
      <w:lang w:val="en-US" w:eastAsia="en-US" w:bidi="ar-SA"/>
    </w:rPr>
  </w:style>
  <w:style w:type="character" w:customStyle="1" w:styleId="CitationChar1">
    <w:name w:val="Citation Char1"/>
    <w:basedOn w:val="DefaultParagraphFont"/>
    <w:rsid w:val="009B3BCE"/>
    <w:rPr>
      <w:rFonts w:ascii="Times New Roman" w:eastAsia="Times New Roman" w:hAnsi="Times New Roman" w:cs="Arial"/>
      <w:b/>
      <w:sz w:val="20"/>
      <w:szCs w:val="36"/>
    </w:rPr>
  </w:style>
  <w:style w:type="character" w:customStyle="1" w:styleId="bold-italic-sub-c">
    <w:name w:val="bold-italic-sub-c"/>
    <w:basedOn w:val="DefaultParagraphFont"/>
    <w:rsid w:val="009B3BCE"/>
  </w:style>
  <w:style w:type="character" w:customStyle="1" w:styleId="charoverride-4">
    <w:name w:val="charoverride-4"/>
    <w:basedOn w:val="DefaultParagraphFont"/>
    <w:rsid w:val="009B3BCE"/>
  </w:style>
  <w:style w:type="character" w:customStyle="1" w:styleId="charoverride-3">
    <w:name w:val="charoverride-3"/>
    <w:basedOn w:val="DefaultParagraphFont"/>
    <w:rsid w:val="009B3BCE"/>
  </w:style>
  <w:style w:type="character" w:customStyle="1" w:styleId="BlockTitle2Char">
    <w:name w:val="Block Title2 Char"/>
    <w:link w:val="BlockTitle2"/>
    <w:uiPriority w:val="99"/>
    <w:rsid w:val="009B3BCE"/>
    <w:rPr>
      <w:rFonts w:ascii="Calibri" w:eastAsia="Times New Roman" w:hAnsi="Calibri"/>
      <w:b/>
      <w:sz w:val="32"/>
      <w:szCs w:val="20"/>
      <w:u w:val="single"/>
    </w:rPr>
  </w:style>
  <w:style w:type="paragraph" w:customStyle="1" w:styleId="tag1">
    <w:name w:val="tag1"/>
    <w:basedOn w:val="Normal"/>
    <w:qFormat/>
    <w:rsid w:val="009B3BCE"/>
    <w:rPr>
      <w:rFonts w:eastAsia="Times New Roman"/>
      <w:b/>
      <w:szCs w:val="20"/>
    </w:rPr>
  </w:style>
  <w:style w:type="paragraph" w:customStyle="1" w:styleId="tagcite1">
    <w:name w:val="tagcite"/>
    <w:basedOn w:val="Normal"/>
    <w:qFormat/>
    <w:rsid w:val="009B3BCE"/>
    <w:rPr>
      <w:rFonts w:eastAsia="Times New Roman"/>
      <w:b/>
    </w:rPr>
  </w:style>
  <w:style w:type="paragraph" w:customStyle="1" w:styleId="SmallFontCharCharChar">
    <w:name w:val="Small Font Char Char Char"/>
    <w:basedOn w:val="Normal"/>
    <w:uiPriority w:val="99"/>
    <w:qFormat/>
    <w:rsid w:val="009B3BCE"/>
    <w:rPr>
      <w:rFonts w:eastAsia="Times New Roman"/>
      <w:sz w:val="12"/>
    </w:rPr>
  </w:style>
  <w:style w:type="paragraph" w:customStyle="1" w:styleId="Regular">
    <w:name w:val="Regular"/>
    <w:qFormat/>
    <w:rsid w:val="009B3BCE"/>
    <w:pPr>
      <w:spacing w:after="0" w:line="240" w:lineRule="auto"/>
    </w:pPr>
    <w:rPr>
      <w:rFonts w:ascii="Garamond" w:eastAsia="Times New Roman" w:hAnsi="Garamond" w:cs="Arial"/>
      <w:bCs/>
      <w:kern w:val="20"/>
      <w:sz w:val="20"/>
      <w:szCs w:val="32"/>
    </w:rPr>
  </w:style>
  <w:style w:type="character" w:customStyle="1" w:styleId="UNDERLINECharChar0">
    <w:name w:val="UNDERLINE Char Char"/>
    <w:rsid w:val="009B3BCE"/>
    <w:rPr>
      <w:bCs/>
      <w:kern w:val="28"/>
      <w:szCs w:val="32"/>
      <w:u w:val="single"/>
    </w:rPr>
  </w:style>
  <w:style w:type="character" w:customStyle="1" w:styleId="tag1Char">
    <w:name w:val="tag1 Char"/>
    <w:rsid w:val="009B3BCE"/>
    <w:rPr>
      <w:b/>
      <w:bCs w:val="0"/>
      <w:sz w:val="24"/>
    </w:rPr>
  </w:style>
  <w:style w:type="character" w:customStyle="1" w:styleId="SmallFontCharCharCharChar">
    <w:name w:val="Small Font Char Char Char Char"/>
    <w:rsid w:val="009B3BCE"/>
    <w:rPr>
      <w:rFonts w:ascii="Arial" w:hAnsi="Arial" w:cs="Arial" w:hint="default"/>
      <w:sz w:val="12"/>
      <w:szCs w:val="24"/>
    </w:rPr>
  </w:style>
  <w:style w:type="character" w:customStyle="1" w:styleId="TagCiteChar2">
    <w:name w:val="TagCite Char"/>
    <w:rsid w:val="009B3BCE"/>
    <w:rPr>
      <w:rFonts w:ascii="Garamond" w:hAnsi="Garamond" w:hint="default"/>
      <w:b/>
      <w:bCs w:val="0"/>
      <w:sz w:val="24"/>
      <w:szCs w:val="24"/>
    </w:rPr>
  </w:style>
  <w:style w:type="character" w:customStyle="1" w:styleId="heading2char2charchar1">
    <w:name w:val="heading2char2charchar1"/>
    <w:rsid w:val="009B3BCE"/>
  </w:style>
  <w:style w:type="character" w:customStyle="1" w:styleId="charchar60">
    <w:name w:val="charchar6"/>
    <w:rsid w:val="009B3BCE"/>
  </w:style>
  <w:style w:type="character" w:customStyle="1" w:styleId="searchtermbold">
    <w:name w:val="searchtermbold"/>
    <w:rsid w:val="009B3BCE"/>
  </w:style>
  <w:style w:type="character" w:customStyle="1" w:styleId="regtext">
    <w:name w:val="regtext"/>
    <w:uiPriority w:val="99"/>
    <w:rsid w:val="009B3BCE"/>
  </w:style>
  <w:style w:type="character" w:customStyle="1" w:styleId="bps-topic-ident">
    <w:name w:val="bps-topic-ident"/>
    <w:rsid w:val="009B3BCE"/>
  </w:style>
  <w:style w:type="character" w:customStyle="1" w:styleId="RegularChar">
    <w:name w:val="Regular Char"/>
    <w:rsid w:val="009B3BCE"/>
    <w:rPr>
      <w:rFonts w:ascii="Garamond" w:hAnsi="Garamond" w:cs="Arial" w:hint="default"/>
      <w:bCs/>
      <w:kern w:val="20"/>
      <w:szCs w:val="32"/>
      <w:lang w:val="en-US" w:eastAsia="en-US" w:bidi="ar-SA"/>
    </w:rPr>
  </w:style>
  <w:style w:type="character" w:customStyle="1" w:styleId="BoldunderlineChar3">
    <w:name w:val="Bold underline Char"/>
    <w:rsid w:val="009B3BCE"/>
    <w:rPr>
      <w:rFonts w:ascii="Garamond" w:hAnsi="Garamond" w:cs="Arial" w:hint="default"/>
      <w:b/>
      <w:bCs/>
      <w:kern w:val="20"/>
      <w:szCs w:val="32"/>
      <w:u w:val="single"/>
      <w:lang w:val="en-US" w:eastAsia="en-US" w:bidi="ar-SA"/>
    </w:rPr>
  </w:style>
  <w:style w:type="paragraph" w:customStyle="1" w:styleId="Boldunderline1">
    <w:name w:val="Bold underline"/>
    <w:basedOn w:val="TextUnderline"/>
    <w:qFormat/>
    <w:rsid w:val="009B3BCE"/>
    <w:rPr>
      <w:b/>
      <w:lang w:val="en-US" w:eastAsia="en-US"/>
    </w:rPr>
  </w:style>
  <w:style w:type="paragraph" w:customStyle="1" w:styleId="FreeForm">
    <w:name w:val="Free Form"/>
    <w:qFormat/>
    <w:rsid w:val="009B3BCE"/>
    <w:pPr>
      <w:spacing w:after="0" w:line="240" w:lineRule="auto"/>
    </w:pPr>
    <w:rPr>
      <w:rFonts w:ascii="Times New Roman" w:eastAsia="ヒラギノ角ゴ Pro W3" w:hAnsi="Times New Roman" w:cs="Times New Roman"/>
      <w:color w:val="000000"/>
      <w:sz w:val="24"/>
      <w:szCs w:val="20"/>
    </w:rPr>
  </w:style>
  <w:style w:type="character" w:customStyle="1" w:styleId="AuthorDateChar0">
    <w:name w:val="Author/Date Char"/>
    <w:link w:val="AuthorDate2"/>
    <w:locked/>
    <w:rsid w:val="009B3BCE"/>
    <w:rPr>
      <w:rFonts w:cs="Calibri"/>
      <w:b/>
      <w:u w:val="single"/>
    </w:rPr>
  </w:style>
  <w:style w:type="paragraph" w:customStyle="1" w:styleId="AuthorDate2">
    <w:name w:val="Author/Date"/>
    <w:basedOn w:val="Normal"/>
    <w:link w:val="AuthorDateChar0"/>
    <w:qFormat/>
    <w:rsid w:val="009B3BCE"/>
    <w:rPr>
      <w:rFonts w:asciiTheme="minorHAnsi" w:hAnsiTheme="minorHAnsi" w:cs="Calibri"/>
      <w:b/>
      <w:u w:val="single"/>
    </w:rPr>
  </w:style>
  <w:style w:type="character" w:customStyle="1" w:styleId="HilightChar">
    <w:name w:val="Hilight Char"/>
    <w:rsid w:val="009B3BCE"/>
    <w:rPr>
      <w:rFonts w:eastAsia="Calibri"/>
      <w:b/>
      <w:noProof w:val="0"/>
      <w:sz w:val="22"/>
      <w:szCs w:val="22"/>
      <w:u w:val="single"/>
      <w:lang w:val="en-US" w:eastAsia="ar-SA" w:bidi="ar-SA"/>
    </w:rPr>
  </w:style>
  <w:style w:type="paragraph" w:customStyle="1" w:styleId="TagCite2">
    <w:name w:val="Tag &amp; Cite"/>
    <w:basedOn w:val="Normal"/>
    <w:link w:val="TagCiteChar3"/>
    <w:qFormat/>
    <w:rsid w:val="009B3BCE"/>
    <w:pPr>
      <w:jc w:val="both"/>
    </w:pPr>
    <w:rPr>
      <w:rFonts w:eastAsia="Times New Roman"/>
      <w:b/>
    </w:rPr>
  </w:style>
  <w:style w:type="character" w:customStyle="1" w:styleId="TagCiteChar3">
    <w:name w:val="Tag &amp; Cite Char"/>
    <w:link w:val="TagCite2"/>
    <w:rsid w:val="009B3BCE"/>
    <w:rPr>
      <w:rFonts w:ascii="Calibri" w:eastAsia="Times New Roman" w:hAnsi="Calibri"/>
      <w:b/>
    </w:rPr>
  </w:style>
  <w:style w:type="paragraph" w:customStyle="1" w:styleId="HighlightedText">
    <w:name w:val="Highlighted Text"/>
    <w:basedOn w:val="Normal"/>
    <w:link w:val="HighlightedTextChar"/>
    <w:qFormat/>
    <w:rsid w:val="009B3BCE"/>
    <w:pPr>
      <w:jc w:val="both"/>
    </w:pPr>
    <w:rPr>
      <w:rFonts w:eastAsia="Times New Roman"/>
      <w:u w:val="thick"/>
    </w:rPr>
  </w:style>
  <w:style w:type="character" w:customStyle="1" w:styleId="HighlightedTextChar">
    <w:name w:val="Highlighted Text Char"/>
    <w:link w:val="HighlightedText"/>
    <w:rsid w:val="009B3BCE"/>
    <w:rPr>
      <w:rFonts w:ascii="Calibri" w:eastAsia="Times New Roman" w:hAnsi="Calibri"/>
      <w:u w:val="thick"/>
    </w:rPr>
  </w:style>
  <w:style w:type="character" w:customStyle="1" w:styleId="StyleUnderlineCharChar">
    <w:name w:val="Style Underline Char Char"/>
    <w:rsid w:val="009B3BCE"/>
    <w:rPr>
      <w:rFonts w:ascii="Times New Roman" w:eastAsia="Times New Roman" w:hAnsi="Times New Roman" w:cs="Times New Roman"/>
      <w:sz w:val="20"/>
      <w:szCs w:val="20"/>
      <w:u w:val="single"/>
    </w:rPr>
  </w:style>
  <w:style w:type="character" w:customStyle="1" w:styleId="c1">
    <w:name w:val="c1"/>
    <w:rsid w:val="009B3BCE"/>
  </w:style>
  <w:style w:type="paragraph" w:customStyle="1" w:styleId="TagStyle">
    <w:name w:val="Tag Style"/>
    <w:basedOn w:val="Normal"/>
    <w:qFormat/>
    <w:rsid w:val="009B3BCE"/>
    <w:rPr>
      <w:rFonts w:eastAsia="Times New Roman"/>
      <w:b/>
    </w:rPr>
  </w:style>
  <w:style w:type="paragraph" w:customStyle="1" w:styleId="Hat2">
    <w:name w:val="Hat2"/>
    <w:basedOn w:val="Heading2"/>
    <w:next w:val="Heading2"/>
    <w:autoRedefine/>
    <w:uiPriority w:val="99"/>
    <w:qFormat/>
    <w:rsid w:val="009B3BCE"/>
    <w:pPr>
      <w:keepNext w:val="0"/>
      <w:keepLines w:val="0"/>
      <w:pageBreakBefore w:val="0"/>
      <w:jc w:val="left"/>
    </w:pPr>
    <w:rPr>
      <w:rFonts w:eastAsia="Calibri" w:cs="Times New Roman"/>
      <w:caps/>
      <w:sz w:val="20"/>
      <w:u w:val="none"/>
    </w:rPr>
  </w:style>
  <w:style w:type="character" w:customStyle="1" w:styleId="Highlight0">
    <w:name w:val="Highlight"/>
    <w:qFormat/>
    <w:rsid w:val="009B3BCE"/>
    <w:rPr>
      <w:rFonts w:ascii="Calibri" w:hAnsi="Calibri" w:hint="default"/>
      <w:b w:val="0"/>
      <w:bCs w:val="0"/>
      <w:sz w:val="22"/>
      <w:u w:val="single"/>
      <w:bdr w:val="none" w:sz="0" w:space="0" w:color="auto" w:frame="1"/>
      <w:shd w:val="clear" w:color="auto" w:fill="89FF94"/>
    </w:rPr>
  </w:style>
  <w:style w:type="character" w:customStyle="1" w:styleId="UnreadTextChar">
    <w:name w:val="Unread Text Char"/>
    <w:link w:val="UnreadText"/>
    <w:locked/>
    <w:rsid w:val="009B3BCE"/>
    <w:rPr>
      <w:rFonts w:ascii="Calibri" w:eastAsia="Calibri" w:hAnsi="Calibri"/>
      <w:sz w:val="15"/>
    </w:rPr>
  </w:style>
  <w:style w:type="paragraph" w:customStyle="1" w:styleId="UnreadText">
    <w:name w:val="Unread Text"/>
    <w:basedOn w:val="Normal"/>
    <w:link w:val="UnreadTextChar"/>
    <w:autoRedefine/>
    <w:qFormat/>
    <w:rsid w:val="009B3BCE"/>
    <w:pPr>
      <w:spacing w:line="256" w:lineRule="auto"/>
    </w:pPr>
    <w:rPr>
      <w:rFonts w:eastAsia="Calibri"/>
      <w:sz w:val="15"/>
    </w:rPr>
  </w:style>
  <w:style w:type="character" w:customStyle="1" w:styleId="StyleCardTextUnderline3Char">
    <w:name w:val="Style Card Text + Underline3 Char"/>
    <w:link w:val="StyleCardTextUnderline3"/>
    <w:locked/>
    <w:rsid w:val="009B3BCE"/>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9B3BCE"/>
    <w:pPr>
      <w:spacing w:after="200" w:line="276" w:lineRule="auto"/>
    </w:pPr>
    <w:rPr>
      <w:rFonts w:ascii="Cambria" w:eastAsia="Times New Roman" w:hAnsi="Cambria" w:cs="Times New Roman"/>
      <w:u w:val="thick"/>
      <w:lang w:eastAsia="ko-KR"/>
    </w:rPr>
  </w:style>
  <w:style w:type="character" w:customStyle="1" w:styleId="Underline4">
    <w:name w:val="*Underline*"/>
    <w:rsid w:val="009B3BCE"/>
    <w:rPr>
      <w:rFonts w:ascii="Times New Roman" w:hAnsi="Times New Roman"/>
      <w:b/>
      <w:sz w:val="24"/>
      <w:u w:val="single"/>
    </w:rPr>
  </w:style>
  <w:style w:type="paragraph" w:customStyle="1" w:styleId="TxBr33p1">
    <w:name w:val="TxBr_33p1"/>
    <w:basedOn w:val="Normal"/>
    <w:uiPriority w:val="99"/>
    <w:qFormat/>
    <w:rsid w:val="009B3BCE"/>
    <w:pPr>
      <w:tabs>
        <w:tab w:val="left" w:pos="204"/>
      </w:tabs>
      <w:autoSpaceDE w:val="0"/>
      <w:autoSpaceDN w:val="0"/>
      <w:adjustRightInd w:val="0"/>
      <w:spacing w:line="260" w:lineRule="atLeast"/>
      <w:jc w:val="both"/>
    </w:pPr>
    <w:rPr>
      <w:rFonts w:eastAsia="Times New Roman"/>
    </w:rPr>
  </w:style>
  <w:style w:type="character" w:customStyle="1" w:styleId="NothingChar1">
    <w:name w:val="Nothing Char1"/>
    <w:rsid w:val="009B3BCE"/>
    <w:rPr>
      <w:rFonts w:ascii="Times New Roman" w:eastAsia="Calibri" w:hAnsi="Times New Roman" w:cs="Times New Roman"/>
      <w:sz w:val="24"/>
      <w:szCs w:val="20"/>
    </w:rPr>
  </w:style>
  <w:style w:type="paragraph" w:customStyle="1" w:styleId="Stylecites10ptNotBold">
    <w:name w:val="Style cites + 10 pt Not Bold"/>
    <w:basedOn w:val="Normal"/>
    <w:uiPriority w:val="99"/>
    <w:qFormat/>
    <w:rsid w:val="009B3BCE"/>
    <w:rPr>
      <w:rFonts w:eastAsia="SimSun"/>
      <w:lang w:eastAsia="zh-CN"/>
    </w:rPr>
  </w:style>
  <w:style w:type="character" w:customStyle="1" w:styleId="heading3char0">
    <w:name w:val="heading3char"/>
    <w:rsid w:val="009B3BCE"/>
  </w:style>
  <w:style w:type="character" w:customStyle="1" w:styleId="Heading51">
    <w:name w:val="Heading 51"/>
    <w:aliases w:val="Heading 5 Char Char Char"/>
    <w:rsid w:val="009B3BCE"/>
    <w:rPr>
      <w:b/>
      <w:bCs/>
      <w:iCs/>
      <w:szCs w:val="26"/>
      <w:lang w:val="en-US" w:eastAsia="en-US" w:bidi="ar-SA"/>
    </w:rPr>
  </w:style>
  <w:style w:type="character" w:customStyle="1" w:styleId="comments-post">
    <w:name w:val="comments-post"/>
    <w:rsid w:val="009B3BCE"/>
  </w:style>
  <w:style w:type="paragraph" w:customStyle="1" w:styleId="boldcite">
    <w:name w:val="bold cite"/>
    <w:basedOn w:val="Normal"/>
    <w:link w:val="boldciteChar4"/>
    <w:qFormat/>
    <w:rsid w:val="009B3BCE"/>
    <w:rPr>
      <w:rFonts w:eastAsia="Calibri"/>
      <w:b/>
      <w:color w:val="000000"/>
      <w:sz w:val="28"/>
      <w:u w:val="thick" w:color="000000"/>
    </w:rPr>
  </w:style>
  <w:style w:type="character" w:customStyle="1" w:styleId="boldciteChar4">
    <w:name w:val="bold cite Char4"/>
    <w:link w:val="boldcite"/>
    <w:locked/>
    <w:rsid w:val="009B3BCE"/>
    <w:rPr>
      <w:rFonts w:ascii="Calibri" w:eastAsia="Calibri" w:hAnsi="Calibri"/>
      <w:b/>
      <w:color w:val="000000"/>
      <w:sz w:val="28"/>
      <w:u w:val="thick" w:color="000000"/>
    </w:rPr>
  </w:style>
  <w:style w:type="character" w:customStyle="1" w:styleId="underlinecardChar">
    <w:name w:val="underline card Char"/>
    <w:rsid w:val="009B3BCE"/>
    <w:rPr>
      <w:rFonts w:ascii="Arial" w:hAnsi="Arial"/>
      <w:sz w:val="18"/>
      <w:szCs w:val="24"/>
      <w:u w:val="single"/>
      <w:lang w:val="en-US" w:eastAsia="en-US" w:bidi="ar-SA"/>
    </w:rPr>
  </w:style>
  <w:style w:type="paragraph" w:customStyle="1" w:styleId="Irrelevant6font">
    <w:name w:val="Irrelevant (6 font)"/>
    <w:basedOn w:val="Normal"/>
    <w:link w:val="Irrelevant6fontChar"/>
    <w:qFormat/>
    <w:rsid w:val="009B3BCE"/>
    <w:pPr>
      <w:ind w:left="547" w:right="648"/>
      <w:jc w:val="both"/>
    </w:pPr>
    <w:rPr>
      <w:rFonts w:eastAsia="Calibri"/>
      <w:sz w:val="12"/>
      <w:szCs w:val="12"/>
    </w:rPr>
  </w:style>
  <w:style w:type="character" w:customStyle="1" w:styleId="Irrelevant5fontChar">
    <w:name w:val="Irrelevant (5 font) Char"/>
    <w:rsid w:val="009B3BCE"/>
    <w:rPr>
      <w:sz w:val="10"/>
      <w:szCs w:val="10"/>
      <w:lang w:val="en-US" w:eastAsia="en-US" w:bidi="ar-SA"/>
    </w:rPr>
  </w:style>
  <w:style w:type="character" w:customStyle="1" w:styleId="CardsFont6ptChar1">
    <w:name w:val="Cards + Font: 6 pt Char1"/>
    <w:link w:val="CardsFont6pt"/>
    <w:uiPriority w:val="99"/>
    <w:rsid w:val="009B3BCE"/>
    <w:rPr>
      <w:rFonts w:ascii="Times New Roman" w:eastAsia="Times New Roman" w:hAnsi="Times New Roman" w:cs="Times New Roman"/>
      <w:sz w:val="12"/>
      <w:szCs w:val="24"/>
    </w:rPr>
  </w:style>
  <w:style w:type="character" w:customStyle="1" w:styleId="Hyperlink13">
    <w:name w:val="Hyperlink13"/>
    <w:rsid w:val="009B3BCE"/>
    <w:rPr>
      <w:b w:val="0"/>
      <w:bCs w:val="0"/>
      <w:strike w:val="0"/>
      <w:dstrike w:val="0"/>
      <w:color w:val="008000"/>
      <w:sz w:val="20"/>
      <w:szCs w:val="20"/>
      <w:u w:val="none"/>
      <w:effect w:val="none"/>
    </w:rPr>
  </w:style>
  <w:style w:type="character" w:customStyle="1" w:styleId="standardcontent1">
    <w:name w:val="standardcontent1"/>
    <w:rsid w:val="009B3BCE"/>
    <w:rPr>
      <w:rFonts w:ascii="Arial" w:hAnsi="Arial" w:cs="Arial" w:hint="default"/>
      <w:strike w:val="0"/>
      <w:dstrike w:val="0"/>
      <w:sz w:val="24"/>
      <w:szCs w:val="24"/>
      <w:u w:val="none"/>
      <w:effect w:val="none"/>
    </w:rPr>
  </w:style>
  <w:style w:type="character" w:customStyle="1" w:styleId="Hyperlink4">
    <w:name w:val="Hyperlink4"/>
    <w:rsid w:val="009B3BCE"/>
    <w:rPr>
      <w:color w:val="000066"/>
      <w:u w:val="single"/>
    </w:rPr>
  </w:style>
  <w:style w:type="paragraph" w:customStyle="1" w:styleId="rddateline">
    <w:name w:val="rddateline"/>
    <w:basedOn w:val="Normal"/>
    <w:uiPriority w:val="99"/>
    <w:qFormat/>
    <w:rsid w:val="009B3BCE"/>
    <w:rPr>
      <w:rFonts w:eastAsia="Calibri"/>
      <w:szCs w:val="20"/>
    </w:rPr>
  </w:style>
  <w:style w:type="paragraph" w:customStyle="1" w:styleId="rdheadline">
    <w:name w:val="rdheadline"/>
    <w:basedOn w:val="Normal"/>
    <w:uiPriority w:val="99"/>
    <w:qFormat/>
    <w:rsid w:val="009B3BCE"/>
    <w:pPr>
      <w:spacing w:before="100" w:beforeAutospacing="1" w:after="100" w:afterAutospacing="1"/>
    </w:pPr>
    <w:rPr>
      <w:rFonts w:ascii="Verdana" w:eastAsia="Calibri" w:hAnsi="Verdana"/>
      <w:b/>
      <w:bCs/>
      <w:sz w:val="32"/>
      <w:szCs w:val="32"/>
    </w:rPr>
  </w:style>
  <w:style w:type="paragraph" w:customStyle="1" w:styleId="rdbyline">
    <w:name w:val="rdbyline"/>
    <w:basedOn w:val="Normal"/>
    <w:uiPriority w:val="99"/>
    <w:qFormat/>
    <w:rsid w:val="009B3BCE"/>
    <w:pPr>
      <w:spacing w:after="100" w:afterAutospacing="1"/>
    </w:pPr>
    <w:rPr>
      <w:rFonts w:ascii="Verdana" w:eastAsia="Calibri" w:hAnsi="Verdana"/>
      <w:szCs w:val="20"/>
    </w:rPr>
  </w:style>
  <w:style w:type="character" w:customStyle="1" w:styleId="rddeckline1">
    <w:name w:val="rddeckline1"/>
    <w:rsid w:val="009B3BCE"/>
    <w:rPr>
      <w:rFonts w:ascii="Verdana" w:hAnsi="Verdana" w:hint="default"/>
      <w:b/>
      <w:bCs/>
      <w:sz w:val="22"/>
      <w:szCs w:val="22"/>
    </w:rPr>
  </w:style>
  <w:style w:type="character" w:customStyle="1" w:styleId="link-external">
    <w:name w:val="link-external"/>
    <w:rsid w:val="009B3BCE"/>
  </w:style>
  <w:style w:type="character" w:customStyle="1" w:styleId="contact1">
    <w:name w:val="contact1"/>
    <w:rsid w:val="009B3BCE"/>
    <w:rPr>
      <w:rFonts w:ascii="Tahoma" w:hAnsi="Tahoma" w:cs="Tahoma" w:hint="default"/>
      <w:color w:val="999999"/>
      <w:sz w:val="20"/>
      <w:szCs w:val="20"/>
    </w:rPr>
  </w:style>
  <w:style w:type="character" w:customStyle="1" w:styleId="credits1">
    <w:name w:val="credits1"/>
    <w:rsid w:val="009B3BCE"/>
    <w:rPr>
      <w:rFonts w:ascii="Tahoma" w:hAnsi="Tahoma" w:cs="Tahoma" w:hint="default"/>
      <w:color w:val="999999"/>
      <w:sz w:val="16"/>
      <w:szCs w:val="16"/>
    </w:rPr>
  </w:style>
  <w:style w:type="paragraph" w:customStyle="1" w:styleId="Heading20">
    <w:name w:val="Heading2"/>
    <w:basedOn w:val="Normal"/>
    <w:link w:val="Heading2Char0"/>
    <w:qFormat/>
    <w:rsid w:val="009B3BCE"/>
    <w:pPr>
      <w:jc w:val="center"/>
    </w:pPr>
    <w:rPr>
      <w:rFonts w:eastAsia="Times New Roman"/>
      <w:b/>
      <w:caps/>
    </w:rPr>
  </w:style>
  <w:style w:type="character" w:customStyle="1" w:styleId="Heading2Char0">
    <w:name w:val="Heading2 Char"/>
    <w:link w:val="Heading20"/>
    <w:rsid w:val="009B3BCE"/>
    <w:rPr>
      <w:rFonts w:ascii="Calibri" w:eastAsia="Times New Roman" w:hAnsi="Calibri"/>
      <w:b/>
      <w:caps/>
    </w:rPr>
  </w:style>
  <w:style w:type="paragraph" w:customStyle="1" w:styleId="Header2">
    <w:name w:val="Header2"/>
    <w:basedOn w:val="Heading20"/>
    <w:link w:val="Header2Char"/>
    <w:qFormat/>
    <w:rsid w:val="009B3BCE"/>
  </w:style>
  <w:style w:type="character" w:customStyle="1" w:styleId="Header2Char">
    <w:name w:val="Header2 Char"/>
    <w:link w:val="Header2"/>
    <w:rsid w:val="009B3BCE"/>
    <w:rPr>
      <w:rFonts w:ascii="Calibri" w:eastAsia="Times New Roman" w:hAnsi="Calibri"/>
      <w:b/>
      <w:caps/>
    </w:rPr>
  </w:style>
  <w:style w:type="paragraph" w:customStyle="1" w:styleId="Underlinedcard1">
    <w:name w:val="Underlined card"/>
    <w:basedOn w:val="Normal"/>
    <w:link w:val="UnderlinedcardChar1"/>
    <w:autoRedefine/>
    <w:qFormat/>
    <w:rsid w:val="009B3BCE"/>
    <w:pPr>
      <w:autoSpaceDE w:val="0"/>
      <w:autoSpaceDN w:val="0"/>
      <w:adjustRightInd w:val="0"/>
      <w:ind w:left="432" w:right="432"/>
      <w:jc w:val="both"/>
    </w:pPr>
    <w:rPr>
      <w:rFonts w:eastAsia="Times New Roman"/>
      <w:u w:val="thick"/>
    </w:rPr>
  </w:style>
  <w:style w:type="character" w:customStyle="1" w:styleId="UnderlinedcardChar1">
    <w:name w:val="Underlined card Char"/>
    <w:link w:val="Underlinedcard1"/>
    <w:rsid w:val="009B3BCE"/>
    <w:rPr>
      <w:rFonts w:ascii="Calibri" w:eastAsia="Times New Roman" w:hAnsi="Calibri"/>
      <w:u w:val="thick"/>
    </w:rPr>
  </w:style>
  <w:style w:type="paragraph" w:customStyle="1" w:styleId="StyleHeading212pt">
    <w:name w:val="Style Heading2 + 12 pt"/>
    <w:basedOn w:val="Heading20"/>
    <w:link w:val="StyleHeading212ptChar"/>
    <w:qFormat/>
    <w:rsid w:val="009B3BCE"/>
    <w:rPr>
      <w:bCs/>
    </w:rPr>
  </w:style>
  <w:style w:type="character" w:customStyle="1" w:styleId="StyleHeading212ptChar">
    <w:name w:val="Style Heading2 + 12 pt Char"/>
    <w:link w:val="StyleHeading212pt"/>
    <w:rsid w:val="009B3BCE"/>
    <w:rPr>
      <w:rFonts w:ascii="Calibri" w:eastAsia="Times New Roman" w:hAnsi="Calibri"/>
      <w:b/>
      <w:bCs/>
      <w:caps/>
    </w:rPr>
  </w:style>
  <w:style w:type="paragraph" w:customStyle="1" w:styleId="Heading212pt">
    <w:name w:val="Heading2 + 12 pt"/>
    <w:basedOn w:val="StyleHeading212pt"/>
    <w:link w:val="Heading212ptChar"/>
    <w:qFormat/>
    <w:rsid w:val="009B3BCE"/>
  </w:style>
  <w:style w:type="character" w:customStyle="1" w:styleId="Heading212ptChar">
    <w:name w:val="Heading2 + 12 pt Char"/>
    <w:link w:val="Heading212pt"/>
    <w:rsid w:val="009B3BCE"/>
    <w:rPr>
      <w:rFonts w:ascii="Calibri" w:eastAsia="Times New Roman" w:hAnsi="Calibri"/>
      <w:b/>
      <w:bCs/>
      <w:caps/>
    </w:rPr>
  </w:style>
  <w:style w:type="character" w:customStyle="1" w:styleId="StyleBoldText12pt10ptNotBoldKernat16pt">
    <w:name w:val="Style Bold Text 12 pt + 10 pt Not Bold Kern at 16 pt"/>
    <w:rsid w:val="009B3BCE"/>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0">
    <w:name w:val="bodytext1"/>
    <w:rsid w:val="009B3BCE"/>
  </w:style>
  <w:style w:type="paragraph" w:customStyle="1" w:styleId="highlightcardtext">
    <w:name w:val="highlight card text"/>
    <w:basedOn w:val="evidencetext"/>
    <w:uiPriority w:val="99"/>
    <w:qFormat/>
    <w:rsid w:val="009B3BCE"/>
    <w:pPr>
      <w:framePr w:hSpace="187" w:vSpace="187" w:wrap="around" w:vAnchor="text" w:hAnchor="text" w:y="1"/>
      <w:shd w:val="pct10" w:color="3366FF" w:fill="3366FF"/>
      <w:ind w:left="1440" w:right="2016"/>
    </w:pPr>
    <w:rPr>
      <w:rFonts w:eastAsia="Calibri"/>
      <w:sz w:val="18"/>
      <w:u w:val="single"/>
      <w:lang w:val="en-US" w:eastAsia="en-US"/>
    </w:rPr>
  </w:style>
  <w:style w:type="paragraph" w:customStyle="1" w:styleId="underlineevidencetext">
    <w:name w:val="underline evidence text"/>
    <w:basedOn w:val="evidencetext"/>
    <w:uiPriority w:val="99"/>
    <w:qFormat/>
    <w:rsid w:val="009B3BCE"/>
    <w:pPr>
      <w:ind w:left="1440" w:right="2016"/>
    </w:pPr>
    <w:rPr>
      <w:rFonts w:eastAsia="Calibri"/>
      <w:sz w:val="18"/>
      <w:u w:val="single"/>
      <w:lang w:val="en-US" w:eastAsia="en-US"/>
    </w:rPr>
  </w:style>
  <w:style w:type="paragraph" w:customStyle="1" w:styleId="underlinecard">
    <w:name w:val="underline card"/>
    <w:basedOn w:val="Normal"/>
    <w:uiPriority w:val="99"/>
    <w:qFormat/>
    <w:rsid w:val="009B3BCE"/>
    <w:pPr>
      <w:ind w:left="1728" w:right="1728"/>
    </w:pPr>
    <w:rPr>
      <w:rFonts w:eastAsia="Calibri"/>
      <w:sz w:val="18"/>
      <w:u w:val="single"/>
    </w:rPr>
  </w:style>
  <w:style w:type="paragraph" w:customStyle="1" w:styleId="CardsChar2">
    <w:name w:val="Cards Char2"/>
    <w:basedOn w:val="Normal"/>
    <w:uiPriority w:val="99"/>
    <w:qFormat/>
    <w:rsid w:val="009B3BCE"/>
    <w:pPr>
      <w:autoSpaceDE w:val="0"/>
      <w:autoSpaceDN w:val="0"/>
      <w:adjustRightInd w:val="0"/>
      <w:ind w:left="432" w:right="432"/>
      <w:jc w:val="both"/>
    </w:pPr>
    <w:rPr>
      <w:rFonts w:eastAsia="Calibri"/>
      <w:szCs w:val="20"/>
    </w:rPr>
  </w:style>
  <w:style w:type="paragraph" w:customStyle="1" w:styleId="CitesCharChar">
    <w:name w:val="Cites Char Char"/>
    <w:basedOn w:val="Normal"/>
    <w:link w:val="CitesCharCharChar"/>
    <w:qFormat/>
    <w:rsid w:val="009B3BCE"/>
    <w:pPr>
      <w:autoSpaceDE w:val="0"/>
      <w:autoSpaceDN w:val="0"/>
      <w:adjustRightInd w:val="0"/>
      <w:jc w:val="both"/>
      <w:outlineLvl w:val="2"/>
    </w:pPr>
    <w:rPr>
      <w:rFonts w:eastAsia="Times New Roman"/>
      <w:b/>
      <w:bCs/>
    </w:rPr>
  </w:style>
  <w:style w:type="character" w:customStyle="1" w:styleId="CitesCharCharChar">
    <w:name w:val="Cites Char Char Char"/>
    <w:link w:val="CitesCharChar"/>
    <w:rsid w:val="009B3BCE"/>
    <w:rPr>
      <w:rFonts w:ascii="Calibri" w:eastAsia="Times New Roman" w:hAnsi="Calibri"/>
      <w:b/>
      <w:bCs/>
    </w:rPr>
  </w:style>
  <w:style w:type="character" w:customStyle="1" w:styleId="UnderlinedCards">
    <w:name w:val="Underlined Cards"/>
    <w:rsid w:val="009B3BCE"/>
    <w:rPr>
      <w:sz w:val="24"/>
      <w:szCs w:val="24"/>
      <w:u w:val="thick"/>
      <w:lang w:val="en-US" w:eastAsia="en-US" w:bidi="ar-SA"/>
    </w:rPr>
  </w:style>
  <w:style w:type="character" w:customStyle="1" w:styleId="CardsFont12ptCharCharCharCharCharCharCharCharChar">
    <w:name w:val="Cards + Font: 12 pt Char Char Char Char Char Char Char Char Char"/>
    <w:rsid w:val="009B3BCE"/>
    <w:rPr>
      <w:sz w:val="24"/>
      <w:szCs w:val="24"/>
      <w:u w:val="thick"/>
      <w:lang w:val="en-US" w:eastAsia="en-US" w:bidi="ar-SA"/>
    </w:rPr>
  </w:style>
  <w:style w:type="character" w:customStyle="1" w:styleId="highlightcardtextChar">
    <w:name w:val="highlight card text Char"/>
    <w:rsid w:val="009B3BCE"/>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9B3BCE"/>
    <w:pPr>
      <w:ind w:left="1728" w:right="1728"/>
    </w:pPr>
    <w:rPr>
      <w:rFonts w:eastAsia="Times New Roman"/>
      <w:sz w:val="18"/>
    </w:rPr>
  </w:style>
  <w:style w:type="character" w:customStyle="1" w:styleId="CardTextCharCharCharCharChar">
    <w:name w:val="Card Text Char Char Char Char Char"/>
    <w:link w:val="CardTextCharCharCharChar"/>
    <w:rsid w:val="009B3BCE"/>
    <w:rPr>
      <w:rFonts w:ascii="Calibri" w:eastAsia="Times New Roman" w:hAnsi="Calibri"/>
      <w:sz w:val="18"/>
    </w:rPr>
  </w:style>
  <w:style w:type="character" w:customStyle="1" w:styleId="TagsChar4">
    <w:name w:val="Tags Char4"/>
    <w:rsid w:val="009B3BCE"/>
    <w:rPr>
      <w:b/>
      <w:lang w:val="en-US" w:eastAsia="en-US" w:bidi="ar-SA"/>
    </w:rPr>
  </w:style>
  <w:style w:type="character" w:customStyle="1" w:styleId="hit1">
    <w:name w:val="hit1"/>
    <w:rsid w:val="009B3BCE"/>
    <w:rPr>
      <w:rFonts w:ascii="Verdana" w:hAnsi="Verdana" w:hint="default"/>
      <w:b/>
      <w:bCs/>
      <w:vanish w:val="0"/>
      <w:webHidden w:val="0"/>
      <w:color w:val="CC0033"/>
      <w:sz w:val="20"/>
      <w:szCs w:val="20"/>
      <w:specVanish w:val="0"/>
    </w:rPr>
  </w:style>
  <w:style w:type="character" w:customStyle="1" w:styleId="tightinline1">
    <w:name w:val="tightinline1"/>
    <w:rsid w:val="009B3BCE"/>
    <w:rPr>
      <w:rFonts w:ascii="Verdana" w:hAnsi="Verdana" w:hint="default"/>
      <w:vanish w:val="0"/>
      <w:webHidden w:val="0"/>
      <w:color w:val="000000"/>
      <w:sz w:val="20"/>
      <w:szCs w:val="20"/>
      <w:specVanish w:val="0"/>
    </w:rPr>
  </w:style>
  <w:style w:type="paragraph" w:customStyle="1" w:styleId="CardTextCharChar">
    <w:name w:val="Card Text Char Char"/>
    <w:basedOn w:val="Normal"/>
    <w:uiPriority w:val="99"/>
    <w:qFormat/>
    <w:rsid w:val="009B3BCE"/>
    <w:pPr>
      <w:ind w:left="1728" w:right="1728"/>
    </w:pPr>
    <w:rPr>
      <w:rFonts w:eastAsia="Calibri"/>
      <w:sz w:val="18"/>
    </w:rPr>
  </w:style>
  <w:style w:type="paragraph" w:customStyle="1" w:styleId="boldciteChar">
    <w:name w:val="bold cite Char"/>
    <w:basedOn w:val="Heading1"/>
    <w:uiPriority w:val="99"/>
    <w:qFormat/>
    <w:rsid w:val="009B3BCE"/>
    <w:pPr>
      <w:keepNext w:val="0"/>
      <w:keepLines w:val="0"/>
      <w:pBdr>
        <w:top w:val="single" w:sz="4" w:space="1" w:color="auto" w:shadow="1"/>
        <w:left w:val="single" w:sz="4" w:space="4" w:color="auto" w:shadow="1"/>
        <w:bottom w:val="single" w:sz="4" w:space="1" w:color="auto" w:shadow="1"/>
        <w:right w:val="single" w:sz="4" w:space="4" w:color="auto" w:shadow="1"/>
      </w:pBdr>
      <w:outlineLvl w:val="9"/>
    </w:pPr>
    <w:rPr>
      <w:rFonts w:eastAsia="Times New Roman" w:cs="Times New Roman"/>
      <w:caps/>
      <w:sz w:val="24"/>
      <w:szCs w:val="24"/>
    </w:rPr>
  </w:style>
  <w:style w:type="paragraph" w:customStyle="1" w:styleId="CardCites">
    <w:name w:val="Card Cites"/>
    <w:basedOn w:val="Normal"/>
    <w:next w:val="Normal"/>
    <w:qFormat/>
    <w:rsid w:val="009B3BCE"/>
    <w:rPr>
      <w:rFonts w:eastAsia="Calibri"/>
      <w:b/>
    </w:rPr>
  </w:style>
  <w:style w:type="character" w:customStyle="1" w:styleId="blsp-spelling-corrected">
    <w:name w:val="blsp-spelling-corrected"/>
    <w:rsid w:val="009B3BCE"/>
  </w:style>
  <w:style w:type="character" w:customStyle="1" w:styleId="blsp-spelling-error">
    <w:name w:val="blsp-spelling-error"/>
    <w:rsid w:val="009B3BCE"/>
  </w:style>
  <w:style w:type="character" w:customStyle="1" w:styleId="sup">
    <w:name w:val="sup"/>
    <w:rsid w:val="009B3BCE"/>
  </w:style>
  <w:style w:type="character" w:customStyle="1" w:styleId="pgnum">
    <w:name w:val="pgnum"/>
    <w:rsid w:val="009B3BCE"/>
  </w:style>
  <w:style w:type="character" w:customStyle="1" w:styleId="SmallFontCharChar">
    <w:name w:val="Small Font Char Char"/>
    <w:rsid w:val="009B3BCE"/>
    <w:rPr>
      <w:rFonts w:ascii="Arial" w:hAnsi="Arial"/>
      <w:sz w:val="12"/>
      <w:szCs w:val="24"/>
      <w:lang w:val="en-US" w:eastAsia="en-US" w:bidi="ar-SA"/>
    </w:rPr>
  </w:style>
  <w:style w:type="paragraph" w:customStyle="1" w:styleId="textmargin">
    <w:name w:val="textmargin"/>
    <w:basedOn w:val="Normal"/>
    <w:uiPriority w:val="99"/>
    <w:qFormat/>
    <w:rsid w:val="009B3BCE"/>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9B3BCE"/>
    <w:pPr>
      <w:spacing w:before="100" w:beforeAutospacing="1" w:after="100" w:afterAutospacing="1"/>
    </w:pPr>
    <w:rPr>
      <w:rFonts w:eastAsia="Calibri"/>
      <w:color w:val="000000"/>
    </w:rPr>
  </w:style>
  <w:style w:type="paragraph" w:customStyle="1" w:styleId="header10">
    <w:name w:val="header1"/>
    <w:basedOn w:val="Normal"/>
    <w:uiPriority w:val="99"/>
    <w:qFormat/>
    <w:rsid w:val="009B3BCE"/>
    <w:pPr>
      <w:spacing w:before="100" w:beforeAutospacing="1" w:after="100" w:afterAutospacing="1"/>
    </w:pPr>
    <w:rPr>
      <w:rFonts w:eastAsia="Calibri"/>
      <w:color w:val="000000"/>
    </w:rPr>
  </w:style>
  <w:style w:type="paragraph" w:customStyle="1" w:styleId="style10">
    <w:name w:val="style1"/>
    <w:basedOn w:val="Normal"/>
    <w:uiPriority w:val="99"/>
    <w:qFormat/>
    <w:rsid w:val="009B3BCE"/>
    <w:rPr>
      <w:rFonts w:ascii="Verdana" w:eastAsia="Calibri" w:hAnsi="Verdana"/>
      <w:szCs w:val="20"/>
    </w:rPr>
  </w:style>
  <w:style w:type="paragraph" w:customStyle="1" w:styleId="correctindex">
    <w:name w:val="correct index"/>
    <w:basedOn w:val="Normal"/>
    <w:uiPriority w:val="99"/>
    <w:qFormat/>
    <w:rsid w:val="009B3BCE"/>
    <w:rPr>
      <w:rFonts w:eastAsia="Calibri"/>
      <w:color w:val="000000"/>
    </w:rPr>
  </w:style>
  <w:style w:type="paragraph" w:customStyle="1" w:styleId="bc2">
    <w:name w:val="bc_2"/>
    <w:basedOn w:val="Normal"/>
    <w:uiPriority w:val="99"/>
    <w:qFormat/>
    <w:rsid w:val="009B3BCE"/>
    <w:pPr>
      <w:spacing w:before="100" w:beforeAutospacing="1" w:after="100" w:afterAutospacing="1"/>
    </w:pPr>
    <w:rPr>
      <w:rFonts w:eastAsia="Calibri"/>
      <w:color w:val="000000"/>
    </w:rPr>
  </w:style>
  <w:style w:type="character" w:customStyle="1" w:styleId="bc21">
    <w:name w:val="bc_21"/>
    <w:rsid w:val="009B3BCE"/>
  </w:style>
  <w:style w:type="paragraph" w:customStyle="1" w:styleId="style21">
    <w:name w:val="style2"/>
    <w:basedOn w:val="Normal"/>
    <w:uiPriority w:val="99"/>
    <w:qFormat/>
    <w:rsid w:val="009B3BCE"/>
    <w:rPr>
      <w:rFonts w:ascii="Verdana" w:eastAsia="Calibri" w:hAnsi="Verdana"/>
      <w:szCs w:val="20"/>
    </w:rPr>
  </w:style>
  <w:style w:type="paragraph" w:customStyle="1" w:styleId="quote2">
    <w:name w:val="quote2"/>
    <w:basedOn w:val="Normal"/>
    <w:uiPriority w:val="99"/>
    <w:qFormat/>
    <w:rsid w:val="009B3BCE"/>
    <w:rPr>
      <w:rFonts w:ascii="Verdana" w:eastAsia="Calibri" w:hAnsi="Verdana"/>
      <w:szCs w:val="20"/>
    </w:rPr>
  </w:style>
  <w:style w:type="character" w:customStyle="1" w:styleId="copystyle">
    <w:name w:val="copystyle"/>
    <w:rsid w:val="009B3BCE"/>
  </w:style>
  <w:style w:type="paragraph" w:customStyle="1" w:styleId="BlockTitle10">
    <w:name w:val="Block Title #1"/>
    <w:basedOn w:val="Heading1"/>
    <w:qFormat/>
    <w:rsid w:val="009B3BCE"/>
    <w:pPr>
      <w:keepLines w:val="0"/>
      <w:pageBreakBefore w:val="0"/>
      <w:pBdr>
        <w:top w:val="single" w:sz="18" w:space="1" w:color="000000"/>
        <w:left w:val="single" w:sz="18" w:space="4" w:color="000000"/>
        <w:bottom w:val="single" w:sz="18" w:space="1" w:color="000000"/>
        <w:right w:val="single" w:sz="18" w:space="4" w:color="000000"/>
      </w:pBdr>
      <w:ind w:left="1728" w:right="1728"/>
    </w:pPr>
    <w:rPr>
      <w:rFonts w:eastAsia="Times New Roman" w:cs="Arial"/>
      <w:caps/>
      <w:color w:val="000000"/>
      <w:kern w:val="32"/>
      <w:sz w:val="24"/>
    </w:rPr>
  </w:style>
  <w:style w:type="character" w:customStyle="1" w:styleId="boldciteCharChar1">
    <w:name w:val="bold cite Char Char1"/>
    <w:rsid w:val="009B3BCE"/>
    <w:rPr>
      <w:rFonts w:ascii="Arial" w:hAnsi="Arial" w:cs="Arial"/>
      <w:b/>
      <w:bCs/>
      <w:kern w:val="32"/>
      <w:sz w:val="24"/>
      <w:szCs w:val="24"/>
      <w:lang w:val="en-US" w:eastAsia="en-US" w:bidi="ar-SA"/>
    </w:rPr>
  </w:style>
  <w:style w:type="character" w:customStyle="1" w:styleId="ReadUnderline">
    <w:name w:val="Read Underline"/>
    <w:rsid w:val="009B3BCE"/>
    <w:rPr>
      <w:rFonts w:ascii="Arial" w:hAnsi="Arial"/>
      <w:b/>
      <w:sz w:val="18"/>
      <w:u w:val="thick"/>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9B3BCE"/>
    <w:pPr>
      <w:keepLines w:val="0"/>
      <w:pageBreakBefore w:val="0"/>
      <w:pBdr>
        <w:top w:val="none" w:sz="0" w:space="0" w:color="auto"/>
        <w:left w:val="none" w:sz="0" w:space="0" w:color="auto"/>
        <w:bottom w:val="single" w:sz="4" w:space="1" w:color="auto"/>
        <w:right w:val="none" w:sz="0" w:space="0" w:color="auto"/>
      </w:pBdr>
      <w:spacing w:after="240"/>
    </w:pPr>
    <w:rPr>
      <w:rFonts w:ascii="Century Gothic" w:eastAsia="Times New Roman" w:hAnsi="Century Gothic" w:cs="Arial"/>
      <w:b w:val="0"/>
      <w:cap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9B3BCE"/>
    <w:rPr>
      <w:rFonts w:ascii="Century Gothic" w:eastAsia="Times New Roman" w:hAnsi="Century Gothic" w:cs="Arial"/>
      <w:caps/>
      <w:spacing w:val="-20"/>
      <w:kern w:val="32"/>
      <w:sz w:val="36"/>
      <w:szCs w:val="32"/>
    </w:rPr>
  </w:style>
  <w:style w:type="paragraph" w:customStyle="1" w:styleId="CiteNormal">
    <w:name w:val="Cite Normal"/>
    <w:basedOn w:val="Normal"/>
    <w:autoRedefine/>
    <w:qFormat/>
    <w:rsid w:val="009B3BCE"/>
    <w:rPr>
      <w:rFonts w:eastAsia="Times New Roman"/>
      <w:sz w:val="18"/>
    </w:rPr>
  </w:style>
  <w:style w:type="paragraph" w:customStyle="1" w:styleId="F4">
    <w:name w:val="F4"/>
    <w:basedOn w:val="Normal"/>
    <w:link w:val="F4Char"/>
    <w:qFormat/>
    <w:rsid w:val="009B3BCE"/>
    <w:pPr>
      <w:ind w:left="288" w:right="288"/>
    </w:pPr>
    <w:rPr>
      <w:rFonts w:eastAsia="Times New Roman"/>
      <w:szCs w:val="20"/>
      <w:u w:val="single"/>
    </w:rPr>
  </w:style>
  <w:style w:type="character" w:customStyle="1" w:styleId="F4Char">
    <w:name w:val="F4 Char"/>
    <w:link w:val="F4"/>
    <w:rsid w:val="009B3BCE"/>
    <w:rPr>
      <w:rFonts w:ascii="Calibri" w:eastAsia="Times New Roman" w:hAnsi="Calibri"/>
      <w:szCs w:val="20"/>
      <w:u w:val="single"/>
    </w:rPr>
  </w:style>
  <w:style w:type="paragraph" w:customStyle="1" w:styleId="StyleCARD">
    <w:name w:val="Style CARD +"/>
    <w:basedOn w:val="Normal"/>
    <w:link w:val="StyleCARDChar"/>
    <w:qFormat/>
    <w:rsid w:val="009B3BCE"/>
    <w:pPr>
      <w:ind w:left="300" w:right="288"/>
    </w:pPr>
    <w:rPr>
      <w:rFonts w:eastAsia="Times New Roman"/>
      <w:szCs w:val="20"/>
    </w:rPr>
  </w:style>
  <w:style w:type="character" w:customStyle="1" w:styleId="StyleCARDChar">
    <w:name w:val="Style CARD + Char"/>
    <w:link w:val="StyleCARD"/>
    <w:rsid w:val="009B3BCE"/>
    <w:rPr>
      <w:rFonts w:ascii="Calibri" w:eastAsia="Times New Roman" w:hAnsi="Calibri"/>
      <w:szCs w:val="20"/>
    </w:rPr>
  </w:style>
  <w:style w:type="character" w:customStyle="1" w:styleId="noiconheadline">
    <w:name w:val="noicon_headline"/>
    <w:rsid w:val="009B3BCE"/>
  </w:style>
  <w:style w:type="character" w:customStyle="1" w:styleId="BlockTitleCharChar">
    <w:name w:val="Block Title Char Char"/>
    <w:rsid w:val="009B3BCE"/>
    <w:rPr>
      <w:rFonts w:ascii="Georgia" w:hAnsi="Georgia" w:cs="Arial"/>
      <w:b/>
      <w:bCs/>
      <w:kern w:val="32"/>
      <w:sz w:val="28"/>
      <w:szCs w:val="32"/>
      <w:lang w:val="en-US" w:eastAsia="en-US" w:bidi="ar-SA"/>
    </w:rPr>
  </w:style>
  <w:style w:type="paragraph" w:styleId="MacroText">
    <w:name w:val="macro"/>
    <w:link w:val="MacroTextChar"/>
    <w:rsid w:val="009B3BCE"/>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9B3BCE"/>
    <w:rPr>
      <w:rFonts w:ascii="Courier New" w:eastAsia="Times New Roman" w:hAnsi="Courier New" w:cs="Courier New"/>
      <w:sz w:val="20"/>
      <w:szCs w:val="20"/>
    </w:rPr>
  </w:style>
  <w:style w:type="character" w:customStyle="1" w:styleId="pp1">
    <w:name w:val="pp1"/>
    <w:rsid w:val="009B3BCE"/>
    <w:rPr>
      <w:rFonts w:ascii="Times New Roman" w:hAnsi="Times New Roman" w:cs="Times New Roman" w:hint="default"/>
      <w:i w:val="0"/>
      <w:iCs w:val="0"/>
      <w:smallCaps w:val="0"/>
      <w:sz w:val="30"/>
      <w:szCs w:val="30"/>
    </w:rPr>
  </w:style>
  <w:style w:type="character" w:customStyle="1" w:styleId="prbodytext1">
    <w:name w:val="pr_bodytext1"/>
    <w:rsid w:val="009B3BCE"/>
    <w:rPr>
      <w:rFonts w:ascii="Arial" w:hAnsi="Arial" w:cs="Arial" w:hint="default"/>
      <w:sz w:val="20"/>
      <w:szCs w:val="20"/>
    </w:rPr>
  </w:style>
  <w:style w:type="character" w:customStyle="1" w:styleId="marrontitulobig">
    <w:name w:val="marron_titulo_big"/>
    <w:rsid w:val="009B3BCE"/>
  </w:style>
  <w:style w:type="character" w:customStyle="1" w:styleId="articlehead">
    <w:name w:val="articlehead"/>
    <w:rsid w:val="009B3BCE"/>
  </w:style>
  <w:style w:type="character" w:customStyle="1" w:styleId="lead">
    <w:name w:val="lead"/>
    <w:rsid w:val="009B3BCE"/>
  </w:style>
  <w:style w:type="character" w:customStyle="1" w:styleId="manchettebig2">
    <w:name w:val="manchettebig2"/>
    <w:rsid w:val="009B3BCE"/>
  </w:style>
  <w:style w:type="character" w:customStyle="1" w:styleId="blue3">
    <w:name w:val="blue3"/>
    <w:rsid w:val="009B3BCE"/>
  </w:style>
  <w:style w:type="paragraph" w:customStyle="1" w:styleId="issuedetails">
    <w:name w:val="issue_details"/>
    <w:basedOn w:val="Normal"/>
    <w:uiPriority w:val="99"/>
    <w:qFormat/>
    <w:rsid w:val="009B3BCE"/>
    <w:pPr>
      <w:spacing w:before="100" w:beforeAutospacing="1" w:after="100" w:afterAutospacing="1"/>
    </w:pPr>
    <w:rPr>
      <w:rFonts w:eastAsia="Times New Roman"/>
    </w:rPr>
  </w:style>
  <w:style w:type="character" w:customStyle="1" w:styleId="over-title">
    <w:name w:val="over-title"/>
    <w:rsid w:val="009B3BCE"/>
  </w:style>
  <w:style w:type="character" w:customStyle="1" w:styleId="contentheader">
    <w:name w:val="contentheader"/>
    <w:rsid w:val="009B3BCE"/>
  </w:style>
  <w:style w:type="paragraph" w:customStyle="1" w:styleId="TxBrp2">
    <w:name w:val="TxBr_p2"/>
    <w:basedOn w:val="Normal"/>
    <w:qFormat/>
    <w:rsid w:val="009B3BCE"/>
    <w:pPr>
      <w:tabs>
        <w:tab w:val="left" w:pos="425"/>
      </w:tabs>
      <w:autoSpaceDE w:val="0"/>
      <w:autoSpaceDN w:val="0"/>
      <w:adjustRightInd w:val="0"/>
      <w:spacing w:line="232" w:lineRule="atLeast"/>
      <w:ind w:left="1015"/>
    </w:pPr>
    <w:rPr>
      <w:rFonts w:eastAsia="Times New Roman"/>
    </w:rPr>
  </w:style>
  <w:style w:type="character" w:customStyle="1" w:styleId="Stylecites10ptNotBoldChar">
    <w:name w:val="Style cites + 10 pt Not Bold Char"/>
    <w:rsid w:val="009B3BCE"/>
    <w:rPr>
      <w:rFonts w:eastAsia="SimSun"/>
      <w:szCs w:val="24"/>
      <w:lang w:val="en-US" w:eastAsia="zh-CN" w:bidi="ar-SA"/>
    </w:rPr>
  </w:style>
  <w:style w:type="character" w:customStyle="1" w:styleId="tagscharchar0">
    <w:name w:val="tagscharchar"/>
    <w:rsid w:val="009B3BCE"/>
  </w:style>
  <w:style w:type="character" w:customStyle="1" w:styleId="FontStyle13">
    <w:name w:val="Font Style13"/>
    <w:uiPriority w:val="99"/>
    <w:rsid w:val="009B3BCE"/>
    <w:rPr>
      <w:rFonts w:ascii="Times New Roman" w:hAnsi="Times New Roman" w:cs="Times New Roman"/>
      <w:sz w:val="18"/>
      <w:szCs w:val="18"/>
    </w:rPr>
  </w:style>
  <w:style w:type="character" w:customStyle="1" w:styleId="FontStyle14">
    <w:name w:val="Font Style14"/>
    <w:uiPriority w:val="99"/>
    <w:rsid w:val="009B3BCE"/>
    <w:rPr>
      <w:rFonts w:ascii="Times New Roman" w:hAnsi="Times New Roman" w:cs="Times New Roman"/>
      <w:i/>
      <w:iCs/>
      <w:sz w:val="18"/>
      <w:szCs w:val="18"/>
    </w:rPr>
  </w:style>
  <w:style w:type="character" w:customStyle="1" w:styleId="FontStyle15">
    <w:name w:val="Font Style15"/>
    <w:uiPriority w:val="99"/>
    <w:rsid w:val="009B3BCE"/>
    <w:rPr>
      <w:rFonts w:ascii="Times New Roman" w:hAnsi="Times New Roman" w:cs="Times New Roman"/>
      <w:b/>
      <w:bCs/>
      <w:sz w:val="18"/>
      <w:szCs w:val="18"/>
    </w:rPr>
  </w:style>
  <w:style w:type="character" w:customStyle="1" w:styleId="FontStyle16">
    <w:name w:val="Font Style16"/>
    <w:uiPriority w:val="99"/>
    <w:rsid w:val="009B3BCE"/>
    <w:rPr>
      <w:rFonts w:ascii="Times New Roman" w:hAnsi="Times New Roman" w:cs="Times New Roman"/>
      <w:b/>
      <w:bCs/>
      <w:spacing w:val="-20"/>
      <w:sz w:val="16"/>
      <w:szCs w:val="16"/>
    </w:rPr>
  </w:style>
  <w:style w:type="character" w:customStyle="1" w:styleId="FontStyle17">
    <w:name w:val="Font Style17"/>
    <w:uiPriority w:val="99"/>
    <w:rsid w:val="009B3BCE"/>
    <w:rPr>
      <w:rFonts w:ascii="Times New Roman" w:hAnsi="Times New Roman" w:cs="Times New Roman"/>
      <w:b/>
      <w:bCs/>
      <w:sz w:val="10"/>
      <w:szCs w:val="10"/>
    </w:rPr>
  </w:style>
  <w:style w:type="character" w:customStyle="1" w:styleId="in-widget">
    <w:name w:val="in-widget"/>
    <w:rsid w:val="009B3BCE"/>
  </w:style>
  <w:style w:type="paragraph" w:customStyle="1" w:styleId="bodycopyindent">
    <w:name w:val="bodycopyindent"/>
    <w:basedOn w:val="Normal"/>
    <w:uiPriority w:val="99"/>
    <w:qFormat/>
    <w:rsid w:val="009B3BCE"/>
    <w:pPr>
      <w:spacing w:before="100" w:beforeAutospacing="1" w:after="100" w:afterAutospacing="1"/>
    </w:pPr>
    <w:rPr>
      <w:rFonts w:eastAsia="Times New Roman"/>
    </w:rPr>
  </w:style>
  <w:style w:type="character" w:customStyle="1" w:styleId="copyright">
    <w:name w:val="copyright"/>
    <w:rsid w:val="009B3BCE"/>
  </w:style>
  <w:style w:type="character" w:customStyle="1" w:styleId="spanstyle">
    <w:name w:val="spanstyle"/>
    <w:rsid w:val="009B3BCE"/>
  </w:style>
  <w:style w:type="paragraph" w:customStyle="1" w:styleId="tussenkop">
    <w:name w:val="tussenkop"/>
    <w:basedOn w:val="Normal"/>
    <w:uiPriority w:val="99"/>
    <w:qFormat/>
    <w:rsid w:val="009B3BCE"/>
    <w:pPr>
      <w:spacing w:before="100" w:beforeAutospacing="1" w:after="100" w:afterAutospacing="1"/>
    </w:pPr>
    <w:rPr>
      <w:rFonts w:eastAsia="Times New Roman"/>
    </w:rPr>
  </w:style>
  <w:style w:type="character" w:customStyle="1" w:styleId="docnumbertitle">
    <w:name w:val="doc_number_title"/>
    <w:basedOn w:val="DefaultParagraphFont"/>
    <w:rsid w:val="009B3BCE"/>
  </w:style>
  <w:style w:type="paragraph" w:customStyle="1" w:styleId="Style6">
    <w:name w:val="Style6"/>
    <w:basedOn w:val="Normal"/>
    <w:link w:val="Style6Char"/>
    <w:autoRedefine/>
    <w:qFormat/>
    <w:rsid w:val="009B3BCE"/>
    <w:rPr>
      <w:b/>
    </w:rPr>
  </w:style>
  <w:style w:type="character" w:customStyle="1" w:styleId="Style6Char">
    <w:name w:val="Style6 Char"/>
    <w:basedOn w:val="DefaultParagraphFont"/>
    <w:link w:val="Style6"/>
    <w:rsid w:val="009B3BCE"/>
    <w:rPr>
      <w:rFonts w:ascii="Calibri" w:hAnsi="Calibri"/>
      <w:b/>
    </w:rPr>
  </w:style>
  <w:style w:type="paragraph" w:customStyle="1" w:styleId="Style11">
    <w:name w:val="Style11"/>
    <w:basedOn w:val="Normal"/>
    <w:link w:val="Style11Char"/>
    <w:qFormat/>
    <w:rsid w:val="009B3BCE"/>
    <w:rPr>
      <w:rFonts w:asciiTheme="minorHAnsi" w:hAnsiTheme="minorHAnsi"/>
      <w:b/>
      <w:u w:val="thick"/>
    </w:rPr>
  </w:style>
  <w:style w:type="paragraph" w:customStyle="1" w:styleId="Style12">
    <w:name w:val="Style12"/>
    <w:basedOn w:val="Normal"/>
    <w:link w:val="Style12Char"/>
    <w:qFormat/>
    <w:rsid w:val="009B3BCE"/>
    <w:rPr>
      <w:rFonts w:asciiTheme="minorHAnsi" w:hAnsiTheme="minorHAnsi"/>
      <w:b/>
      <w:u w:val="thick"/>
    </w:rPr>
  </w:style>
  <w:style w:type="character" w:customStyle="1" w:styleId="StyleUnderlineChar9ptBorderSinglesolidlineAuto0">
    <w:name w:val="Style Underline Char + 9 pt Border: : (Single solid line Auto  0..."/>
    <w:basedOn w:val="DefaultParagraphFont"/>
    <w:rsid w:val="009B3BCE"/>
    <w:rPr>
      <w:rFonts w:ascii="Times New Roman" w:hAnsi="Times New Roman"/>
      <w:sz w:val="20"/>
      <w:u w:val="single"/>
      <w:bdr w:val="single" w:sz="4" w:space="0" w:color="auto" w:frame="1"/>
      <w:lang w:val="en-US" w:eastAsia="en-US" w:bidi="ar-SA"/>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9B3BCE"/>
    <w:rPr>
      <w:rFonts w:asciiTheme="minorHAnsi" w:hAnsiTheme="minorHAnsi"/>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9B3BCE"/>
    <w:rPr>
      <w:rFonts w:asciiTheme="minorHAnsi" w:hAnsiTheme="minorHAnsi"/>
      <w:b/>
      <w:u w:val="single"/>
    </w:rPr>
  </w:style>
  <w:style w:type="character" w:customStyle="1" w:styleId="StyleStyleBoldUnderlineIntenseEmphasisUnderlineapple-style-s">
    <w:name w:val="Style Style Bold UnderlineIntense EmphasisUnderlineapple-style-s..."/>
    <w:basedOn w:val="DefaultParagraphFont"/>
    <w:rsid w:val="009B3BCE"/>
    <w:rPr>
      <w:b w:val="0"/>
      <w:bCs w:val="0"/>
      <w:sz w:val="22"/>
      <w:u w:val="single"/>
      <w:bdr w:val="none" w:sz="0" w:space="0" w:color="auto"/>
    </w:rPr>
  </w:style>
  <w:style w:type="paragraph" w:customStyle="1" w:styleId="Cardd">
    <w:name w:val="Cardd"/>
    <w:basedOn w:val="Normal"/>
    <w:uiPriority w:val="4"/>
    <w:qFormat/>
    <w:rsid w:val="009B3BCE"/>
    <w:pPr>
      <w:ind w:left="288" w:right="288"/>
    </w:pPr>
  </w:style>
  <w:style w:type="character" w:customStyle="1" w:styleId="erasure">
    <w:name w:val="erasure"/>
    <w:rsid w:val="009B3BCE"/>
    <w:rPr>
      <w:rFonts w:ascii="Arial" w:hAnsi="Arial" w:cs="Arial" w:hint="default"/>
      <w:strike/>
      <w:color w:val="000000"/>
      <w:szCs w:val="22"/>
      <w:vertAlign w:val="baseline"/>
    </w:rPr>
  </w:style>
  <w:style w:type="character" w:customStyle="1" w:styleId="Heading6Char1">
    <w:name w:val="Heading 6 Char1"/>
    <w:aliases w:val="Title (no index) Char1"/>
    <w:basedOn w:val="DefaultParagraphFont"/>
    <w:uiPriority w:val="9"/>
    <w:semiHidden/>
    <w:rsid w:val="009B3BCE"/>
    <w:rPr>
      <w:rFonts w:asciiTheme="majorHAnsi" w:eastAsiaTheme="majorEastAsia" w:hAnsiTheme="majorHAnsi" w:cstheme="majorBidi"/>
      <w:color w:val="1F4D78" w:themeColor="accent1" w:themeShade="7F"/>
      <w:sz w:val="22"/>
      <w:szCs w:val="22"/>
    </w:rPr>
  </w:style>
  <w:style w:type="character" w:customStyle="1" w:styleId="MacroTextChar1">
    <w:name w:val="Macro Text Char1"/>
    <w:basedOn w:val="DefaultParagraphFont"/>
    <w:semiHidden/>
    <w:rsid w:val="009B3BCE"/>
    <w:rPr>
      <w:rFonts w:ascii="Consolas" w:hAnsi="Consolas" w:cs="Consolas"/>
      <w:sz w:val="20"/>
      <w:szCs w:val="20"/>
    </w:rPr>
  </w:style>
  <w:style w:type="paragraph" w:customStyle="1" w:styleId="Tagline0">
    <w:name w:val="Tagline"/>
    <w:basedOn w:val="Normal"/>
    <w:link w:val="TaglineChar"/>
    <w:qFormat/>
    <w:rsid w:val="009B3BCE"/>
    <w:pPr>
      <w:spacing w:line="256" w:lineRule="auto"/>
    </w:pPr>
    <w:rPr>
      <w:b/>
      <w:sz w:val="26"/>
    </w:rPr>
  </w:style>
  <w:style w:type="paragraph" w:customStyle="1" w:styleId="StyleHeading3BlockLatinBodyCalibri">
    <w:name w:val="Style Heading 3Block + (Latin) +Body (Calibri)"/>
    <w:basedOn w:val="Heading3"/>
    <w:rsid w:val="009B3BCE"/>
    <w:rPr>
      <w:caps/>
    </w:rPr>
  </w:style>
  <w:style w:type="paragraph" w:customStyle="1" w:styleId="StyleHeading4Tagheading2Heading2Char2CharHeading2Char1">
    <w:name w:val="Style Heading 4Tagheading 2Heading 2 Char2 CharHeading 2 Char1 ..."/>
    <w:basedOn w:val="Heading4"/>
    <w:rsid w:val="009B3BCE"/>
    <w:rPr>
      <w:iCs w:val="0"/>
    </w:rPr>
  </w:style>
  <w:style w:type="character" w:customStyle="1" w:styleId="StyleStyleBoldUnderlineIntenseEmphasisUnderlineStyleapple-s1">
    <w:name w:val="Style Style Bold UnderlineIntense EmphasisUnderlineStyleapple-s...1"/>
    <w:basedOn w:val="DefaultParagraphFont"/>
    <w:rsid w:val="009B3BCE"/>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9B3BCE"/>
    <w:rPr>
      <w:rFonts w:ascii="Times New Roman" w:hAnsi="Times New Roman" w:cs="Calibri"/>
      <w:b/>
      <w:bCs/>
      <w:i w:val="0"/>
      <w:iCs w:val="0"/>
      <w:sz w:val="22"/>
      <w:u w:val="single"/>
      <w:bdr w:val="single" w:sz="18" w:space="0" w:color="auto"/>
    </w:rPr>
  </w:style>
  <w:style w:type="paragraph" w:customStyle="1" w:styleId="ColorfulList-Accent11">
    <w:name w:val="Colorful List - Accent 11"/>
    <w:basedOn w:val="Normal"/>
    <w:uiPriority w:val="34"/>
    <w:qFormat/>
    <w:rsid w:val="009B3BCE"/>
    <w:pPr>
      <w:ind w:left="720"/>
      <w:contextualSpacing/>
    </w:pPr>
  </w:style>
  <w:style w:type="character" w:customStyle="1" w:styleId="arial11">
    <w:name w:val="arial_11"/>
    <w:basedOn w:val="DefaultParagraphFont"/>
    <w:rsid w:val="009B3BCE"/>
  </w:style>
  <w:style w:type="character" w:customStyle="1" w:styleId="articleauthor">
    <w:name w:val="articleauthor"/>
    <w:basedOn w:val="DefaultParagraphFont"/>
    <w:rsid w:val="009B3BCE"/>
  </w:style>
  <w:style w:type="character" w:customStyle="1" w:styleId="article-date">
    <w:name w:val="article-date"/>
    <w:basedOn w:val="DefaultParagraphFont"/>
    <w:rsid w:val="009B3BCE"/>
  </w:style>
  <w:style w:type="character" w:customStyle="1" w:styleId="bodysubtoc">
    <w:name w:val="bodysubtoc"/>
    <w:basedOn w:val="DefaultParagraphFont"/>
    <w:rsid w:val="009B3BCE"/>
  </w:style>
  <w:style w:type="character" w:customStyle="1" w:styleId="lefttitlesmaller">
    <w:name w:val="lefttitlesmaller"/>
    <w:basedOn w:val="DefaultParagraphFont"/>
    <w:rsid w:val="009B3BCE"/>
  </w:style>
  <w:style w:type="character" w:customStyle="1" w:styleId="mb">
    <w:name w:val="mb"/>
    <w:basedOn w:val="DefaultParagraphFont"/>
    <w:rsid w:val="009B3BCE"/>
  </w:style>
  <w:style w:type="character" w:customStyle="1" w:styleId="field-content">
    <w:name w:val="field-content"/>
    <w:basedOn w:val="DefaultParagraphFont"/>
    <w:rsid w:val="009B3BCE"/>
  </w:style>
  <w:style w:type="character" w:customStyle="1" w:styleId="submitted-date">
    <w:name w:val="submitted-date"/>
    <w:basedOn w:val="DefaultParagraphFont"/>
    <w:rsid w:val="009B3BCE"/>
  </w:style>
  <w:style w:type="character" w:customStyle="1" w:styleId="submitted-time">
    <w:name w:val="submitted-time"/>
    <w:basedOn w:val="DefaultParagraphFont"/>
    <w:rsid w:val="009B3BCE"/>
  </w:style>
  <w:style w:type="paragraph" w:customStyle="1" w:styleId="date-comments">
    <w:name w:val="date-comments"/>
    <w:basedOn w:val="Normal"/>
    <w:uiPriority w:val="99"/>
    <w:qFormat/>
    <w:rsid w:val="009B3BCE"/>
    <w:pPr>
      <w:spacing w:before="100" w:beforeAutospacing="1" w:after="100" w:afterAutospacing="1"/>
    </w:pPr>
    <w:rPr>
      <w:rFonts w:ascii="Times" w:hAnsi="Times"/>
      <w:szCs w:val="20"/>
    </w:rPr>
  </w:style>
  <w:style w:type="paragraph" w:customStyle="1" w:styleId="Pa8">
    <w:name w:val="Pa8"/>
    <w:basedOn w:val="Default"/>
    <w:next w:val="Default"/>
    <w:uiPriority w:val="99"/>
    <w:qFormat/>
    <w:rsid w:val="009B3BCE"/>
    <w:pPr>
      <w:spacing w:line="181" w:lineRule="atLeast"/>
    </w:pPr>
    <w:rPr>
      <w:rFonts w:ascii="Sabon LT Std" w:eastAsia="MS Mincho" w:hAnsi="Sabon LT Std"/>
      <w:color w:val="auto"/>
      <w:sz w:val="20"/>
    </w:rPr>
  </w:style>
  <w:style w:type="character" w:customStyle="1" w:styleId="A2">
    <w:name w:val="A2"/>
    <w:uiPriority w:val="99"/>
    <w:rsid w:val="009B3BCE"/>
    <w:rPr>
      <w:rFonts w:cs="Sabon LT Std"/>
      <w:color w:val="000000"/>
      <w:sz w:val="15"/>
      <w:szCs w:val="15"/>
    </w:rPr>
  </w:style>
  <w:style w:type="paragraph" w:customStyle="1" w:styleId="Pa15">
    <w:name w:val="Pa15"/>
    <w:basedOn w:val="Default"/>
    <w:next w:val="Default"/>
    <w:uiPriority w:val="99"/>
    <w:qFormat/>
    <w:rsid w:val="009B3BCE"/>
    <w:pPr>
      <w:spacing w:line="241" w:lineRule="atLeast"/>
    </w:pPr>
    <w:rPr>
      <w:rFonts w:ascii="Sabon LT Std" w:eastAsia="MS Mincho" w:hAnsi="Sabon LT Std"/>
      <w:color w:val="auto"/>
      <w:sz w:val="20"/>
    </w:rPr>
  </w:style>
  <w:style w:type="character" w:customStyle="1" w:styleId="searchword">
    <w:name w:val="searchword"/>
    <w:basedOn w:val="DefaultParagraphFont"/>
    <w:rsid w:val="009B3BCE"/>
  </w:style>
  <w:style w:type="character" w:customStyle="1" w:styleId="meta-prep">
    <w:name w:val="meta-prep"/>
    <w:basedOn w:val="DefaultParagraphFont"/>
    <w:rsid w:val="009B3BCE"/>
  </w:style>
  <w:style w:type="character" w:customStyle="1" w:styleId="entry-date">
    <w:name w:val="entry-date"/>
    <w:basedOn w:val="DefaultParagraphFont"/>
    <w:rsid w:val="009B3BCE"/>
  </w:style>
  <w:style w:type="paragraph" w:customStyle="1" w:styleId="Shrink6">
    <w:name w:val="Shrink 6"/>
    <w:basedOn w:val="Normal"/>
    <w:qFormat/>
    <w:rsid w:val="009B3BCE"/>
    <w:rPr>
      <w:rFonts w:eastAsia="Calibri"/>
      <w:sz w:val="12"/>
    </w:rPr>
  </w:style>
  <w:style w:type="paragraph" w:customStyle="1" w:styleId="HeaderCharCharCharCharCharCharCharCha">
    <w:name w:val="Header Char Char Char Char Char Char Char Cha"/>
    <w:aliases w:val="Char Char Char Cha"/>
    <w:basedOn w:val="Normal"/>
    <w:qFormat/>
    <w:rsid w:val="009B3BCE"/>
    <w:pPr>
      <w:spacing w:before="100" w:beforeAutospacing="1" w:after="100" w:afterAutospacing="1"/>
    </w:pPr>
    <w:rPr>
      <w:rFonts w:eastAsia="Times New Roman"/>
    </w:rPr>
  </w:style>
  <w:style w:type="character" w:customStyle="1" w:styleId="CiteReal0">
    <w:name w:val="CiteReal"/>
    <w:uiPriority w:val="1"/>
    <w:qFormat/>
    <w:rsid w:val="009B3BCE"/>
    <w:rPr>
      <w:rFonts w:ascii="Arial" w:hAnsi="Arial"/>
      <w:b/>
      <w:sz w:val="24"/>
      <w:u w:val="single"/>
    </w:rPr>
  </w:style>
  <w:style w:type="paragraph" w:customStyle="1" w:styleId="10ptfont">
    <w:name w:val="10pt font"/>
    <w:basedOn w:val="Normal"/>
    <w:link w:val="10ptfontChar"/>
    <w:autoRedefine/>
    <w:rsid w:val="009B3BCE"/>
    <w:rPr>
      <w:rFonts w:eastAsia="Times New Roman"/>
    </w:rPr>
  </w:style>
  <w:style w:type="character" w:customStyle="1" w:styleId="10ptfontChar">
    <w:name w:val="10pt font Char"/>
    <w:link w:val="10ptfont"/>
    <w:rsid w:val="009B3BCE"/>
    <w:rPr>
      <w:rFonts w:ascii="Calibri" w:eastAsia="Times New Roman" w:hAnsi="Calibri"/>
    </w:rPr>
  </w:style>
  <w:style w:type="character" w:customStyle="1" w:styleId="HIGHLIGHT1">
    <w:name w:val="HIGHLIGHT"/>
    <w:uiPriority w:val="1"/>
    <w:qFormat/>
    <w:rsid w:val="009B3BCE"/>
    <w:rPr>
      <w:rFonts w:ascii="Calibri" w:hAnsi="Calibri"/>
      <w:b/>
      <w:bCs/>
      <w:sz w:val="24"/>
      <w:u w:val="single"/>
      <w:bdr w:val="none" w:sz="0" w:space="0" w:color="auto"/>
      <w:shd w:val="clear" w:color="auto" w:fill="B3423F"/>
    </w:rPr>
  </w:style>
  <w:style w:type="character" w:customStyle="1" w:styleId="StyleUnderlineCharChar9ptBold">
    <w:name w:val="Style Underline Char Char + 9 pt Bold"/>
    <w:rsid w:val="009B3BCE"/>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9B3BCE"/>
    <w:pPr>
      <w:suppressAutoHyphens/>
      <w:spacing w:before="280" w:after="280"/>
    </w:pPr>
    <w:rPr>
      <w:color w:val="000000"/>
    </w:rPr>
  </w:style>
  <w:style w:type="character" w:customStyle="1" w:styleId="StyleIntenseReferenceGaramond">
    <w:name w:val="Style Intense Reference + Garamond"/>
    <w:rsid w:val="009B3BCE"/>
    <w:rPr>
      <w:rFonts w:ascii="Garamond" w:hAnsi="Garamond"/>
      <w:bCs/>
      <w:color w:val="auto"/>
      <w:spacing w:val="5"/>
      <w:sz w:val="20"/>
      <w:u w:val="single"/>
    </w:rPr>
  </w:style>
  <w:style w:type="character" w:customStyle="1" w:styleId="StyleIntenseReferenceGaramondBold">
    <w:name w:val="Style Intense Reference + Garamond Bold"/>
    <w:rsid w:val="009B3BCE"/>
    <w:rPr>
      <w:rFonts w:ascii="Garamond" w:hAnsi="Garamond"/>
      <w:b/>
      <w:bCs/>
      <w:color w:val="auto"/>
      <w:spacing w:val="5"/>
      <w:sz w:val="20"/>
      <w:u w:val="single"/>
    </w:rPr>
  </w:style>
  <w:style w:type="character" w:customStyle="1" w:styleId="newstime">
    <w:name w:val="newstime"/>
    <w:basedOn w:val="DefaultParagraphFont"/>
    <w:rsid w:val="009B3BCE"/>
  </w:style>
  <w:style w:type="character" w:customStyle="1" w:styleId="IntenseReference1">
    <w:name w:val="Intense Reference1"/>
    <w:qFormat/>
    <w:rsid w:val="009B3BCE"/>
    <w:rPr>
      <w:rFonts w:ascii="Arial" w:hAnsi="Arial"/>
      <w:bCs/>
      <w:color w:val="auto"/>
      <w:spacing w:val="5"/>
      <w:sz w:val="20"/>
      <w:u w:val="thick"/>
    </w:rPr>
  </w:style>
  <w:style w:type="character" w:customStyle="1" w:styleId="StyleHeading2CharHeading2CharCharCharCharCharCharCharT">
    <w:name w:val="Style Heading 2 CharHeading 2 Char Char Char Char Char Char CharT..."/>
    <w:rsid w:val="009B3BCE"/>
    <w:rPr>
      <w:rFonts w:ascii="Garamond" w:hAnsi="Garamond"/>
      <w:b/>
      <w:sz w:val="24"/>
      <w:szCs w:val="26"/>
      <w:bdr w:val="none" w:sz="0" w:space="0" w:color="auto"/>
      <w:shd w:val="clear" w:color="auto" w:fill="FFFF00"/>
    </w:rPr>
  </w:style>
  <w:style w:type="character" w:customStyle="1" w:styleId="ilad1">
    <w:name w:val="il_ad1"/>
    <w:rsid w:val="009B3BCE"/>
    <w:rPr>
      <w:vanish/>
      <w:webHidden w:val="0"/>
      <w:color w:val="000000"/>
      <w:u w:val="single"/>
      <w:specVanish/>
    </w:rPr>
  </w:style>
  <w:style w:type="character" w:customStyle="1" w:styleId="ThickUnderlineCharChar">
    <w:name w:val="Thick Underline Char Char"/>
    <w:rsid w:val="009B3BCE"/>
    <w:rPr>
      <w:sz w:val="24"/>
      <w:szCs w:val="24"/>
      <w:u w:val="thick"/>
      <w:lang w:val="en-US" w:eastAsia="en-US" w:bidi="ar-SA"/>
    </w:rPr>
  </w:style>
  <w:style w:type="character" w:customStyle="1" w:styleId="Underline21">
    <w:name w:val="Underline 2"/>
    <w:basedOn w:val="DefaultParagraphFont"/>
    <w:uiPriority w:val="1"/>
    <w:qFormat/>
    <w:rsid w:val="009B3BCE"/>
    <w:rPr>
      <w:b/>
      <w:u w:val="single"/>
    </w:rPr>
  </w:style>
  <w:style w:type="paragraph" w:customStyle="1" w:styleId="first">
    <w:name w:val="first"/>
    <w:basedOn w:val="Normal"/>
    <w:qFormat/>
    <w:rsid w:val="009B3BCE"/>
    <w:pPr>
      <w:spacing w:before="100" w:beforeAutospacing="1" w:after="100" w:afterAutospacing="1"/>
    </w:pPr>
    <w:rPr>
      <w:rFonts w:eastAsia="Times New Roman"/>
      <w:sz w:val="24"/>
    </w:rPr>
  </w:style>
  <w:style w:type="character" w:customStyle="1" w:styleId="tx">
    <w:name w:val="tx"/>
    <w:basedOn w:val="DefaultParagraphFont"/>
    <w:rsid w:val="009B3BCE"/>
  </w:style>
  <w:style w:type="character" w:customStyle="1" w:styleId="oneclick-link">
    <w:name w:val="oneclick-link"/>
    <w:basedOn w:val="DefaultParagraphFont"/>
    <w:rsid w:val="009B3BCE"/>
  </w:style>
  <w:style w:type="paragraph" w:customStyle="1" w:styleId="StyleHeading4TagsmalltextBigcardbodyNormalTagNotBold">
    <w:name w:val="Style Heading 4Tagsmall textBig cardbodyNormal Tag + Not Bold"/>
    <w:basedOn w:val="Heading4"/>
    <w:qFormat/>
    <w:rsid w:val="009B3BCE"/>
    <w:rPr>
      <w:bCs/>
    </w:rPr>
  </w:style>
  <w:style w:type="character" w:customStyle="1" w:styleId="BlockHeadingsCharCharChar">
    <w:name w:val="Block Headings Char Char Char"/>
    <w:locked/>
    <w:rsid w:val="009B3BCE"/>
  </w:style>
  <w:style w:type="paragraph" w:customStyle="1" w:styleId="BlockHeadingsCharChar">
    <w:name w:val="Block Headings Char Char"/>
    <w:basedOn w:val="Normal"/>
    <w:qFormat/>
    <w:rsid w:val="009B3BCE"/>
  </w:style>
  <w:style w:type="character" w:customStyle="1" w:styleId="CitesCharCharCharChar">
    <w:name w:val="Cites Char Char Char Char"/>
    <w:locked/>
    <w:rsid w:val="009B3BCE"/>
  </w:style>
  <w:style w:type="character" w:customStyle="1" w:styleId="TagsChar1CharChar">
    <w:name w:val="Tags Char1 Char Char"/>
    <w:locked/>
    <w:rsid w:val="009B3BCE"/>
  </w:style>
  <w:style w:type="paragraph" w:customStyle="1" w:styleId="TagsChar1Char">
    <w:name w:val="Tags Char1 Char"/>
    <w:basedOn w:val="Normal"/>
    <w:qFormat/>
    <w:rsid w:val="009B3BCE"/>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9B3BCE"/>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9B3BCE"/>
  </w:style>
  <w:style w:type="character" w:customStyle="1" w:styleId="CardsFont6ptCharCharChar">
    <w:name w:val="Cards + Font: 6 pt Char Char Char"/>
    <w:locked/>
    <w:rsid w:val="009B3BCE"/>
  </w:style>
  <w:style w:type="character" w:customStyle="1" w:styleId="CardsUnderlineChar">
    <w:name w:val="Cards + Underline Char"/>
    <w:locked/>
    <w:rsid w:val="009B3BCE"/>
  </w:style>
  <w:style w:type="paragraph" w:customStyle="1" w:styleId="CardsUnderline">
    <w:name w:val="Cards + Underline"/>
    <w:basedOn w:val="Normal"/>
    <w:next w:val="Style3"/>
    <w:qFormat/>
    <w:rsid w:val="009B3BCE"/>
  </w:style>
  <w:style w:type="paragraph" w:customStyle="1" w:styleId="StyleNormalWebNormalWebChar1CharNormalWebCharCharC">
    <w:name w:val="Style Normal (Web)Normal (Web) Char1 CharNormal (Web) Char Char C..."/>
    <w:basedOn w:val="Title"/>
    <w:qFormat/>
    <w:rsid w:val="009B3BCE"/>
    <w:pPr>
      <w:keepNext w:val="0"/>
      <w:keepLines w:val="0"/>
      <w:spacing w:after="0"/>
      <w:jc w:val="left"/>
      <w:outlineLvl w:val="9"/>
    </w:pPr>
    <w:rPr>
      <w:rFonts w:ascii="Georgia" w:eastAsiaTheme="minorEastAsia" w:hAnsi="Georgia"/>
      <w:b w:val="0"/>
      <w:szCs w:val="24"/>
      <w:u w:val="none"/>
    </w:rPr>
  </w:style>
  <w:style w:type="paragraph" w:customStyle="1" w:styleId="Reference">
    <w:name w:val="Reference"/>
    <w:qFormat/>
    <w:rsid w:val="009B3BCE"/>
    <w:pPr>
      <w:spacing w:after="200" w:line="276" w:lineRule="auto"/>
    </w:pPr>
  </w:style>
  <w:style w:type="paragraph" w:customStyle="1" w:styleId="StyleHeading2Heading2Char2CharHeading2Char1CharCharHead">
    <w:name w:val="Style Heading 2Heading 2 Char2 CharHeading 2 Char1 Char CharHead..."/>
    <w:basedOn w:val="Heading2"/>
    <w:qFormat/>
    <w:rsid w:val="009B3BCE"/>
    <w:rPr>
      <w:bCs/>
      <w:caps/>
    </w:rPr>
  </w:style>
  <w:style w:type="paragraph" w:customStyle="1" w:styleId="Blocktitle3">
    <w:name w:val="Block title"/>
    <w:basedOn w:val="Heading1"/>
    <w:next w:val="Debate-EmphasizedText-F5"/>
    <w:autoRedefine/>
    <w:qFormat/>
    <w:rsid w:val="009B3BCE"/>
    <w:rPr>
      <w:bCs/>
      <w:caps/>
    </w:rPr>
  </w:style>
  <w:style w:type="paragraph" w:customStyle="1" w:styleId="SmallCite">
    <w:name w:val="Small Cite"/>
    <w:basedOn w:val="Normal"/>
    <w:next w:val="BlockHeading1"/>
    <w:qFormat/>
    <w:rsid w:val="009B3BCE"/>
  </w:style>
  <w:style w:type="paragraph" w:customStyle="1" w:styleId="links1">
    <w:name w:val="links1"/>
    <w:basedOn w:val="Normal"/>
    <w:qFormat/>
    <w:rsid w:val="009B3BCE"/>
  </w:style>
  <w:style w:type="paragraph" w:customStyle="1" w:styleId="endtext">
    <w:name w:val="endtext"/>
    <w:basedOn w:val="Normal"/>
    <w:next w:val="CardTag"/>
    <w:qFormat/>
    <w:rsid w:val="009B3BCE"/>
  </w:style>
  <w:style w:type="paragraph" w:customStyle="1" w:styleId="g">
    <w:name w:val="g"/>
    <w:basedOn w:val="Normal"/>
    <w:next w:val="Paste"/>
    <w:qFormat/>
    <w:rsid w:val="009B3BCE"/>
  </w:style>
  <w:style w:type="paragraph" w:customStyle="1" w:styleId="Repeatheader">
    <w:name w:val="Repeat header"/>
    <w:basedOn w:val="Normal"/>
    <w:next w:val="noindent"/>
    <w:autoRedefine/>
    <w:qFormat/>
    <w:rsid w:val="009B3BCE"/>
  </w:style>
  <w:style w:type="paragraph" w:customStyle="1" w:styleId="StyleCardNotUnderlined8pt">
    <w:name w:val="Style Card Not Underlined + 8 pt"/>
    <w:basedOn w:val="Debate-CardTextUnderlined-F3"/>
    <w:next w:val="endtext"/>
    <w:qFormat/>
    <w:rsid w:val="009B3BCE"/>
    <w:pPr>
      <w:spacing w:line="240" w:lineRule="auto"/>
      <w:contextualSpacing w:val="0"/>
    </w:pPr>
    <w:rPr>
      <w:sz w:val="22"/>
      <w:u w:val="none"/>
    </w:rPr>
  </w:style>
  <w:style w:type="paragraph" w:customStyle="1" w:styleId="CardNotUnderlined3">
    <w:name w:val="Card Not Underlined 3"/>
    <w:basedOn w:val="Debate-CardTextUnderlined-F3"/>
    <w:qFormat/>
    <w:rsid w:val="009B3BCE"/>
    <w:pPr>
      <w:spacing w:line="240" w:lineRule="auto"/>
      <w:contextualSpacing w:val="0"/>
    </w:pPr>
    <w:rPr>
      <w:sz w:val="22"/>
      <w:u w:val="none"/>
    </w:rPr>
  </w:style>
  <w:style w:type="paragraph" w:customStyle="1" w:styleId="CardNotUnderlinedFinal">
    <w:name w:val="Card Not Underlined Final"/>
    <w:next w:val="g"/>
    <w:qFormat/>
    <w:rsid w:val="009B3BCE"/>
  </w:style>
  <w:style w:type="paragraph" w:customStyle="1" w:styleId="Numbering">
    <w:name w:val="Numbering"/>
    <w:basedOn w:val="Normal"/>
    <w:next w:val="Normal"/>
    <w:qFormat/>
    <w:rsid w:val="009B3BCE"/>
  </w:style>
  <w:style w:type="paragraph" w:customStyle="1" w:styleId="Un-IndexedHeading">
    <w:name w:val="Un-Indexed Heading"/>
    <w:basedOn w:val="Heading1"/>
    <w:next w:val="Normal"/>
    <w:qFormat/>
    <w:rsid w:val="009B3BCE"/>
    <w:rPr>
      <w:bCs/>
      <w:caps/>
    </w:rPr>
  </w:style>
  <w:style w:type="paragraph" w:customStyle="1" w:styleId="Circle">
    <w:name w:val="Circle"/>
    <w:basedOn w:val="Normal"/>
    <w:next w:val="Normal"/>
    <w:qFormat/>
    <w:rsid w:val="009B3BCE"/>
  </w:style>
  <w:style w:type="paragraph" w:customStyle="1" w:styleId="PageHeader">
    <w:name w:val="Page Header"/>
    <w:basedOn w:val="Normal"/>
    <w:next w:val="CardNotUnderlined3"/>
    <w:link w:val="PageHeaderChar"/>
    <w:qFormat/>
    <w:rsid w:val="009B3BCE"/>
  </w:style>
  <w:style w:type="paragraph" w:customStyle="1" w:styleId="IndentedLettering">
    <w:name w:val="Indented Lettering"/>
    <w:basedOn w:val="Small"/>
    <w:next w:val="Normal"/>
    <w:qFormat/>
    <w:rsid w:val="009B3BCE"/>
    <w:pPr>
      <w:spacing w:after="0" w:line="240" w:lineRule="auto"/>
    </w:pPr>
    <w:rPr>
      <w:rFonts w:eastAsiaTheme="minorHAnsi"/>
      <w:color w:val="auto"/>
      <w:sz w:val="22"/>
    </w:rPr>
  </w:style>
  <w:style w:type="paragraph" w:customStyle="1" w:styleId="Lettering">
    <w:name w:val="Lettering"/>
    <w:basedOn w:val="Small"/>
    <w:next w:val="Normal"/>
    <w:qFormat/>
    <w:rsid w:val="009B3BCE"/>
    <w:pPr>
      <w:spacing w:after="0" w:line="240" w:lineRule="auto"/>
    </w:pPr>
    <w:rPr>
      <w:rFonts w:eastAsiaTheme="minorHAnsi"/>
      <w:color w:val="auto"/>
      <w:sz w:val="22"/>
    </w:rPr>
  </w:style>
  <w:style w:type="paragraph" w:customStyle="1" w:styleId="FileName">
    <w:name w:val="File Name"/>
    <w:basedOn w:val="Normal"/>
    <w:next w:val="Normal"/>
    <w:qFormat/>
    <w:rsid w:val="009B3BCE"/>
  </w:style>
  <w:style w:type="paragraph" w:customStyle="1" w:styleId="Pagination">
    <w:name w:val="Pagination"/>
    <w:basedOn w:val="Normal"/>
    <w:next w:val="Normal"/>
    <w:qFormat/>
    <w:rsid w:val="009B3BCE"/>
  </w:style>
  <w:style w:type="paragraph" w:customStyle="1" w:styleId="IndentedNumbering">
    <w:name w:val="Indented Numbering"/>
    <w:basedOn w:val="CardNotUnderlinedFinal"/>
    <w:next w:val="Normal"/>
    <w:qFormat/>
    <w:rsid w:val="009B3BCE"/>
  </w:style>
  <w:style w:type="paragraph" w:customStyle="1" w:styleId="CardContinued1">
    <w:name w:val="Card Continued 1"/>
    <w:basedOn w:val="Normal"/>
    <w:next w:val="Normal"/>
    <w:qFormat/>
    <w:rsid w:val="009B3BCE"/>
  </w:style>
  <w:style w:type="paragraph" w:customStyle="1" w:styleId="CardContinued2">
    <w:name w:val="Card Continued 2"/>
    <w:basedOn w:val="Circle"/>
    <w:next w:val="Normal"/>
    <w:qFormat/>
    <w:rsid w:val="009B3BCE"/>
  </w:style>
  <w:style w:type="paragraph" w:customStyle="1" w:styleId="Clearformatting">
    <w:name w:val="Clear formatting"/>
    <w:basedOn w:val="Normal"/>
    <w:next w:val="IndentedLettering"/>
    <w:qFormat/>
    <w:rsid w:val="009B3BCE"/>
  </w:style>
  <w:style w:type="paragraph" w:customStyle="1" w:styleId="SmallCardText">
    <w:name w:val="Small Card Text"/>
    <w:basedOn w:val="Lettering"/>
    <w:next w:val="FileName"/>
    <w:qFormat/>
    <w:rsid w:val="009B3BCE"/>
  </w:style>
  <w:style w:type="paragraph" w:customStyle="1" w:styleId="TAGFONT">
    <w:name w:val="TAG FONT"/>
    <w:basedOn w:val="Normal"/>
    <w:next w:val="Pagination"/>
    <w:autoRedefine/>
    <w:qFormat/>
    <w:rsid w:val="009B3BCE"/>
  </w:style>
  <w:style w:type="paragraph" w:customStyle="1" w:styleId="8point">
    <w:name w:val="8 point"/>
    <w:basedOn w:val="Normal"/>
    <w:next w:val="fullstory"/>
    <w:qFormat/>
    <w:rsid w:val="009B3BCE"/>
  </w:style>
  <w:style w:type="paragraph" w:customStyle="1" w:styleId="citationunderline">
    <w:name w:val="citation/underline"/>
    <w:autoRedefine/>
    <w:qFormat/>
    <w:rsid w:val="009B3BCE"/>
    <w:pPr>
      <w:spacing w:after="200" w:line="276" w:lineRule="auto"/>
    </w:pPr>
  </w:style>
  <w:style w:type="paragraph" w:customStyle="1" w:styleId="Style60">
    <w:name w:val="Style 6"/>
    <w:next w:val="8point"/>
    <w:qFormat/>
    <w:rsid w:val="009B3BCE"/>
    <w:pPr>
      <w:spacing w:after="200" w:line="276" w:lineRule="auto"/>
    </w:pPr>
  </w:style>
  <w:style w:type="character" w:customStyle="1" w:styleId="DateCitesAuthorCharChar">
    <w:name w:val="DateCitesAuthor Char Char"/>
    <w:locked/>
    <w:rsid w:val="009B3BCE"/>
  </w:style>
  <w:style w:type="paragraph" w:customStyle="1" w:styleId="DateCitesAuthorChar">
    <w:name w:val="DateCitesAuthor Char"/>
    <w:basedOn w:val="Normal"/>
    <w:next w:val="Minimize"/>
    <w:qFormat/>
    <w:rsid w:val="009B3BCE"/>
  </w:style>
  <w:style w:type="paragraph" w:customStyle="1" w:styleId="articlebodynormaltext">
    <w:name w:val="articlebody_normaltext"/>
    <w:basedOn w:val="Normal"/>
    <w:next w:val="Citation-Complete"/>
    <w:qFormat/>
    <w:rsid w:val="009B3BCE"/>
  </w:style>
  <w:style w:type="paragraph" w:customStyle="1" w:styleId="targetcaption">
    <w:name w:val="targetcaption"/>
    <w:basedOn w:val="Normal"/>
    <w:next w:val="2909F619802848F09E01365C32F34654"/>
    <w:qFormat/>
    <w:rsid w:val="009B3BCE"/>
  </w:style>
  <w:style w:type="paragraph" w:customStyle="1" w:styleId="Index">
    <w:name w:val="Index"/>
    <w:basedOn w:val="Normal"/>
    <w:next w:val="western"/>
    <w:qFormat/>
    <w:rsid w:val="009B3BCE"/>
  </w:style>
  <w:style w:type="paragraph" w:customStyle="1" w:styleId="boldness">
    <w:name w:val="boldness"/>
    <w:basedOn w:val="Normal"/>
    <w:next w:val="TagCite"/>
    <w:qFormat/>
    <w:rsid w:val="009B3BCE"/>
  </w:style>
  <w:style w:type="character" w:customStyle="1" w:styleId="UnderlineCardChar0">
    <w:name w:val="UnderlineCard Char"/>
    <w:locked/>
    <w:rsid w:val="009B3BCE"/>
  </w:style>
  <w:style w:type="paragraph" w:customStyle="1" w:styleId="UnderlineCard0">
    <w:name w:val="UnderlineCard"/>
    <w:basedOn w:val="Heading4"/>
    <w:next w:val="CM6"/>
    <w:qFormat/>
    <w:rsid w:val="009B3BCE"/>
    <w:rPr>
      <w:bCs/>
    </w:rPr>
  </w:style>
  <w:style w:type="paragraph" w:customStyle="1" w:styleId="CM21">
    <w:name w:val="CM21"/>
    <w:basedOn w:val="Normal"/>
    <w:uiPriority w:val="99"/>
    <w:qFormat/>
    <w:rsid w:val="009B3BCE"/>
  </w:style>
  <w:style w:type="paragraph" w:customStyle="1" w:styleId="Pa10">
    <w:name w:val="Pa10"/>
    <w:basedOn w:val="Normal"/>
    <w:uiPriority w:val="99"/>
    <w:qFormat/>
    <w:rsid w:val="009B3BCE"/>
  </w:style>
  <w:style w:type="paragraph" w:customStyle="1" w:styleId="Pa31">
    <w:name w:val="Pa3+1"/>
    <w:basedOn w:val="Normal"/>
    <w:uiPriority w:val="99"/>
    <w:qFormat/>
    <w:rsid w:val="009B3BCE"/>
  </w:style>
  <w:style w:type="paragraph" w:customStyle="1" w:styleId="Pa1">
    <w:name w:val="Pa1"/>
    <w:basedOn w:val="Normal"/>
    <w:uiPriority w:val="99"/>
    <w:qFormat/>
    <w:rsid w:val="009B3BCE"/>
  </w:style>
  <w:style w:type="character" w:customStyle="1" w:styleId="CardUpSize-LightChar">
    <w:name w:val="CardUpSize - Light Char"/>
    <w:basedOn w:val="DefaultParagraphFont"/>
    <w:locked/>
    <w:rsid w:val="009B3BCE"/>
  </w:style>
  <w:style w:type="paragraph" w:customStyle="1" w:styleId="CardUpSize-Light">
    <w:name w:val="CardUpSize - Light"/>
    <w:basedOn w:val="Normal"/>
    <w:next w:val="Pa2"/>
    <w:qFormat/>
    <w:rsid w:val="009B3BCE"/>
  </w:style>
  <w:style w:type="character" w:customStyle="1" w:styleId="CiteCardUpSize-HeavyChar">
    <w:name w:val="Cite // CardUpSize - Heavy Char"/>
    <w:basedOn w:val="DefaultParagraphFont"/>
    <w:locked/>
    <w:rsid w:val="009B3BCE"/>
  </w:style>
  <w:style w:type="paragraph" w:customStyle="1" w:styleId="CiteCardUpSize-Heavy">
    <w:name w:val="Cite // CardUpSize - Heavy"/>
    <w:basedOn w:val="Normal"/>
    <w:next w:val="H4Tag"/>
    <w:qFormat/>
    <w:rsid w:val="009B3BCE"/>
  </w:style>
  <w:style w:type="character" w:customStyle="1" w:styleId="UnderlineCharCharCharCharCharCharCharChar">
    <w:name w:val="Underline Char Char Char Char Char Char Char Char"/>
    <w:basedOn w:val="DefaultParagraphFont"/>
    <w:locked/>
    <w:rsid w:val="009B3BCE"/>
  </w:style>
  <w:style w:type="paragraph" w:customStyle="1" w:styleId="UnderlineCharCharCharCharCharCharChar">
    <w:name w:val="Underline Char Char Char Char Char Char Char"/>
    <w:basedOn w:val="Normal"/>
    <w:qFormat/>
    <w:rsid w:val="009B3BCE"/>
  </w:style>
  <w:style w:type="character" w:customStyle="1" w:styleId="SmalltextCharCharCharChar0">
    <w:name w:val="Small text Char Char Char Char"/>
    <w:basedOn w:val="DefaultParagraphFont"/>
    <w:locked/>
    <w:rsid w:val="009B3BCE"/>
  </w:style>
  <w:style w:type="paragraph" w:customStyle="1" w:styleId="SmalltextCharCharChar0">
    <w:name w:val="Small text Char Char Char"/>
    <w:basedOn w:val="Normal"/>
    <w:next w:val="Analytics"/>
    <w:qFormat/>
    <w:rsid w:val="009B3BCE"/>
  </w:style>
  <w:style w:type="paragraph" w:customStyle="1" w:styleId="Textbody">
    <w:name w:val="Text body"/>
    <w:basedOn w:val="SmalltextCharCharChar0"/>
    <w:next w:val="WW-Default"/>
    <w:qFormat/>
    <w:rsid w:val="009B3BCE"/>
  </w:style>
  <w:style w:type="paragraph" w:customStyle="1" w:styleId="Default1">
    <w:name w:val="Default1"/>
    <w:basedOn w:val="Normal"/>
    <w:uiPriority w:val="99"/>
    <w:qFormat/>
    <w:rsid w:val="009B3BCE"/>
  </w:style>
  <w:style w:type="paragraph" w:customStyle="1" w:styleId="NFAPWPheader">
    <w:name w:val="NFAP WP header"/>
    <w:basedOn w:val="Normal"/>
    <w:uiPriority w:val="99"/>
    <w:qFormat/>
    <w:rsid w:val="009B3BCE"/>
  </w:style>
  <w:style w:type="character" w:customStyle="1" w:styleId="CiteCharCharChar">
    <w:name w:val="Cite Char Char Char"/>
    <w:locked/>
    <w:rsid w:val="009B3BCE"/>
  </w:style>
  <w:style w:type="paragraph" w:customStyle="1" w:styleId="CiteCharChar">
    <w:name w:val="Cite Char Char"/>
    <w:basedOn w:val="Normal"/>
    <w:next w:val="Normal"/>
    <w:qFormat/>
    <w:rsid w:val="009B3BCE"/>
  </w:style>
  <w:style w:type="paragraph" w:customStyle="1" w:styleId="CiteCardCharChar">
    <w:name w:val="Cite_Card Char Char"/>
    <w:autoRedefine/>
    <w:qFormat/>
    <w:rsid w:val="009B3BCE"/>
    <w:pPr>
      <w:spacing w:after="200" w:line="276" w:lineRule="auto"/>
    </w:pPr>
  </w:style>
  <w:style w:type="character" w:customStyle="1" w:styleId="CiteCardCharCharCharChar">
    <w:name w:val="Cite_Card Char Char Char Char"/>
    <w:locked/>
    <w:rsid w:val="009B3BCE"/>
  </w:style>
  <w:style w:type="paragraph" w:customStyle="1" w:styleId="CiteCardCharCharChar">
    <w:name w:val="Cite_Card Char Char Char"/>
    <w:qFormat/>
    <w:rsid w:val="009B3BCE"/>
    <w:pPr>
      <w:spacing w:after="200" w:line="276" w:lineRule="auto"/>
    </w:pPr>
  </w:style>
  <w:style w:type="paragraph" w:customStyle="1" w:styleId="heading">
    <w:name w:val="heading"/>
    <w:basedOn w:val="Normal"/>
    <w:qFormat/>
    <w:rsid w:val="009B3BCE"/>
  </w:style>
  <w:style w:type="character" w:customStyle="1" w:styleId="LittleChar">
    <w:name w:val="Little Char"/>
    <w:locked/>
    <w:rsid w:val="009B3BCE"/>
  </w:style>
  <w:style w:type="character" w:customStyle="1" w:styleId="DebateHeaderChar">
    <w:name w:val="Debate Header Char"/>
    <w:locked/>
    <w:rsid w:val="009B3BCE"/>
  </w:style>
  <w:style w:type="character" w:customStyle="1" w:styleId="UnhighlightedChar">
    <w:name w:val="Unhighlighted Char"/>
    <w:locked/>
    <w:rsid w:val="009B3BCE"/>
  </w:style>
  <w:style w:type="paragraph" w:customStyle="1" w:styleId="Unhighlighted">
    <w:name w:val="Unhighlighted"/>
    <w:basedOn w:val="Normal"/>
    <w:next w:val="TagCite2"/>
    <w:autoRedefine/>
    <w:qFormat/>
    <w:rsid w:val="009B3BCE"/>
  </w:style>
  <w:style w:type="character" w:customStyle="1" w:styleId="StylecardUnderlineChar">
    <w:name w:val="Style card + Underline Char"/>
    <w:locked/>
    <w:rsid w:val="009B3BCE"/>
  </w:style>
  <w:style w:type="paragraph" w:customStyle="1" w:styleId="StylecardUnderline">
    <w:name w:val="Style card + Underline"/>
    <w:basedOn w:val="CiteSpacing"/>
    <w:next w:val="Unhighlighted"/>
    <w:qFormat/>
    <w:rsid w:val="009B3BCE"/>
  </w:style>
  <w:style w:type="paragraph" w:customStyle="1" w:styleId="TagF3">
    <w:name w:val="Tag (F3)"/>
    <w:qFormat/>
    <w:rsid w:val="009B3BCE"/>
    <w:pPr>
      <w:spacing w:after="200" w:line="276" w:lineRule="auto"/>
    </w:pPr>
  </w:style>
  <w:style w:type="paragraph" w:customStyle="1" w:styleId="style14">
    <w:name w:val="style14"/>
    <w:basedOn w:val="Normal"/>
    <w:next w:val="cites"/>
    <w:qFormat/>
    <w:rsid w:val="009B3BCE"/>
  </w:style>
  <w:style w:type="paragraph" w:customStyle="1" w:styleId="CardTagCite1Char">
    <w:name w:val="Card Tag + Cite #1 Char"/>
    <w:basedOn w:val="Normal"/>
    <w:qFormat/>
    <w:rsid w:val="009B3BCE"/>
  </w:style>
  <w:style w:type="paragraph" w:customStyle="1" w:styleId="articlebody">
    <w:name w:val="articlebody"/>
    <w:basedOn w:val="Normal"/>
    <w:next w:val="i1"/>
    <w:qFormat/>
    <w:rsid w:val="009B3BCE"/>
  </w:style>
  <w:style w:type="character" w:customStyle="1" w:styleId="CiteCardCharCharCharCharCharCharCharChar">
    <w:name w:val="Cite_Card Char Char Char Char Char Char Char Char"/>
    <w:locked/>
    <w:rsid w:val="009B3BCE"/>
  </w:style>
  <w:style w:type="paragraph" w:customStyle="1" w:styleId="CiteCardCharCharCharCharCharCharChar">
    <w:name w:val="Cite_Card Char Char Char Char Char Char Char"/>
    <w:next w:val="CardTagCite1Char"/>
    <w:autoRedefine/>
    <w:qFormat/>
    <w:rsid w:val="009B3BCE"/>
    <w:pPr>
      <w:spacing w:after="200" w:line="276" w:lineRule="auto"/>
    </w:pPr>
  </w:style>
  <w:style w:type="paragraph" w:customStyle="1" w:styleId="foldie">
    <w:name w:val="foldie"/>
    <w:next w:val="HotRoute0"/>
    <w:qFormat/>
    <w:rsid w:val="009B3BCE"/>
  </w:style>
  <w:style w:type="paragraph" w:customStyle="1" w:styleId="billtextsection">
    <w:name w:val="bill_text_section"/>
    <w:basedOn w:val="Normal"/>
    <w:next w:val="articlebody"/>
    <w:qFormat/>
    <w:rsid w:val="009B3BCE"/>
  </w:style>
  <w:style w:type="character" w:customStyle="1" w:styleId="CiteNormalChar">
    <w:name w:val="Cite Normal Char"/>
    <w:locked/>
    <w:rsid w:val="009B3BCE"/>
  </w:style>
  <w:style w:type="paragraph" w:customStyle="1" w:styleId="StyleNormalWeb10pt">
    <w:name w:val="Style Normal (Web) + 10 pt"/>
    <w:basedOn w:val="Title"/>
    <w:next w:val="Boldunderline1"/>
    <w:qFormat/>
    <w:rsid w:val="009B3BCE"/>
    <w:pPr>
      <w:keepNext w:val="0"/>
      <w:keepLines w:val="0"/>
      <w:spacing w:after="0"/>
      <w:jc w:val="left"/>
      <w:outlineLvl w:val="9"/>
    </w:pPr>
    <w:rPr>
      <w:rFonts w:ascii="Georgia" w:eastAsiaTheme="minorEastAsia" w:hAnsi="Georgia"/>
      <w:b w:val="0"/>
      <w:szCs w:val="24"/>
      <w:u w:val="none"/>
    </w:rPr>
  </w:style>
  <w:style w:type="character" w:customStyle="1" w:styleId="cardChar2">
    <w:name w:val="%card Char"/>
    <w:locked/>
    <w:rsid w:val="009B3BCE"/>
  </w:style>
  <w:style w:type="paragraph" w:customStyle="1" w:styleId="card0">
    <w:name w:val="%card"/>
    <w:basedOn w:val="Normal"/>
    <w:next w:val="BLOCKTITLE0"/>
    <w:qFormat/>
    <w:rsid w:val="009B3BCE"/>
  </w:style>
  <w:style w:type="paragraph" w:customStyle="1" w:styleId="p1">
    <w:name w:val="p1"/>
    <w:basedOn w:val="Normal"/>
    <w:next w:val="BlockHeadings"/>
    <w:qFormat/>
    <w:rsid w:val="009B3BCE"/>
  </w:style>
  <w:style w:type="character" w:customStyle="1" w:styleId="UnunderlinedTextChar">
    <w:name w:val="Ununderlined Text Char"/>
    <w:locked/>
    <w:rsid w:val="009B3BCE"/>
  </w:style>
  <w:style w:type="paragraph" w:customStyle="1" w:styleId="UnunderlinedText">
    <w:name w:val="Ununderlined Text"/>
    <w:basedOn w:val="Normal"/>
    <w:next w:val="card0"/>
    <w:autoRedefine/>
    <w:qFormat/>
    <w:rsid w:val="009B3BCE"/>
  </w:style>
  <w:style w:type="character" w:customStyle="1" w:styleId="ReallyfuckingsmallCharCharCharChar">
    <w:name w:val="Really fucking small Char Char Char Char"/>
    <w:locked/>
    <w:rsid w:val="009B3BCE"/>
  </w:style>
  <w:style w:type="paragraph" w:customStyle="1" w:styleId="ReallyfuckingsmallCharCharChar">
    <w:name w:val="Really fucking small Char Char Char"/>
    <w:basedOn w:val="Normal"/>
    <w:next w:val="NoSpacing"/>
    <w:qFormat/>
    <w:rsid w:val="009B3BCE"/>
  </w:style>
  <w:style w:type="character" w:customStyle="1" w:styleId="CardDownx1Char">
    <w:name w:val="CardDown x1 Char"/>
    <w:locked/>
    <w:rsid w:val="009B3BCE"/>
  </w:style>
  <w:style w:type="paragraph" w:customStyle="1" w:styleId="CardDownx1">
    <w:name w:val="CardDown x1"/>
    <w:basedOn w:val="Normal"/>
    <w:next w:val="Regular"/>
    <w:qFormat/>
    <w:rsid w:val="009B3BCE"/>
  </w:style>
  <w:style w:type="paragraph" w:customStyle="1" w:styleId="CardDownx15">
    <w:name w:val="CardDown x1.5"/>
    <w:basedOn w:val="Normal"/>
    <w:qFormat/>
    <w:rsid w:val="009B3BCE"/>
  </w:style>
  <w:style w:type="paragraph" w:customStyle="1" w:styleId="CiteTag">
    <w:name w:val="Cite/Tag"/>
    <w:basedOn w:val="Normal"/>
    <w:qFormat/>
    <w:rsid w:val="009B3BCE"/>
  </w:style>
  <w:style w:type="paragraph" w:customStyle="1" w:styleId="Heading5SizeDown">
    <w:name w:val="Heading 5 Size Down"/>
    <w:basedOn w:val="Normal"/>
    <w:autoRedefine/>
    <w:qFormat/>
    <w:rsid w:val="009B3BCE"/>
  </w:style>
  <w:style w:type="character" w:customStyle="1" w:styleId="StyleStyleArialNarrow9ptLeft-075ArialNarrowChar">
    <w:name w:val="Style Style Arial Narrow 9 pt Left:  -0.75&quot; + Arial Narrow Char"/>
    <w:locked/>
    <w:rsid w:val="009B3BCE"/>
  </w:style>
  <w:style w:type="paragraph" w:customStyle="1" w:styleId="StyleStyleArialNarrow9ptLeft-075ArialNarrow">
    <w:name w:val="Style Style Arial Narrow 9 pt Left:  -0.75&quot; + Arial Narrow"/>
    <w:basedOn w:val="Normal"/>
    <w:next w:val="Heading5SizeDown"/>
    <w:qFormat/>
    <w:rsid w:val="009B3BCE"/>
  </w:style>
  <w:style w:type="character" w:customStyle="1" w:styleId="StyleStyleCardTextLeft-075Right0Char">
    <w:name w:val="Style Style Card Text + Left:  -0.75&quot; + Right:  0&quot; Char"/>
    <w:locked/>
    <w:rsid w:val="009B3BCE"/>
  </w:style>
  <w:style w:type="paragraph" w:customStyle="1" w:styleId="StyleStyleCardTextLeft-075Right0">
    <w:name w:val="Style Style Card Text + Left:  -0.75&quot; + Right:  0&quot;"/>
    <w:basedOn w:val="Normal"/>
    <w:next w:val="evidencetext"/>
    <w:autoRedefine/>
    <w:qFormat/>
    <w:rsid w:val="009B3BCE"/>
  </w:style>
  <w:style w:type="paragraph" w:customStyle="1" w:styleId="ecxmsonormal">
    <w:name w:val="ecxmsonormal"/>
    <w:basedOn w:val="Normal"/>
    <w:qFormat/>
    <w:rsid w:val="009B3BCE"/>
  </w:style>
  <w:style w:type="character" w:customStyle="1" w:styleId="DebateUnderlineBoldChar">
    <w:name w:val="Debate Underline Bold Char"/>
    <w:locked/>
    <w:rsid w:val="009B3BCE"/>
  </w:style>
  <w:style w:type="paragraph" w:customStyle="1" w:styleId="DebateUnderlineBold">
    <w:name w:val="Debate Underline Bold"/>
    <w:basedOn w:val="Cardtext4"/>
    <w:qFormat/>
    <w:rsid w:val="009B3BCE"/>
    <w:pPr>
      <w:widowControl/>
      <w:autoSpaceDE/>
      <w:autoSpaceDN/>
      <w:adjustRightInd/>
    </w:pPr>
    <w:rPr>
      <w:rFonts w:ascii="Georgia" w:hAnsi="Georgia"/>
      <w:u w:val="none"/>
    </w:rPr>
  </w:style>
  <w:style w:type="character" w:customStyle="1" w:styleId="StyleArialNarrow12ptBoldLeft-075Char">
    <w:name w:val="Style Arial Narrow 12 pt Bold Left:  -0.75&quot; Char"/>
    <w:locked/>
    <w:rsid w:val="009B3BCE"/>
  </w:style>
  <w:style w:type="paragraph" w:customStyle="1" w:styleId="StyleArialNarrow12ptBoldLeft-075">
    <w:name w:val="Style Arial Narrow 12 pt Bold Left:  -0.75&quot;"/>
    <w:basedOn w:val="Normal"/>
    <w:next w:val="ecxmsonormal"/>
    <w:qFormat/>
    <w:rsid w:val="009B3BCE"/>
  </w:style>
  <w:style w:type="character" w:customStyle="1" w:styleId="StyleStyleevidencetextBorderSinglesolidlineAuto05Char">
    <w:name w:val="Style Style evidence text + Border: : (Single solid line Auto  0.5 ... Char"/>
    <w:locked/>
    <w:rsid w:val="009B3BCE"/>
  </w:style>
  <w:style w:type="paragraph" w:customStyle="1" w:styleId="StyleStyleevidencetextBorderSinglesolidlineAuto05">
    <w:name w:val="Style Style evidence text + Border: : (Single solid line Auto  0.5 ..."/>
    <w:basedOn w:val="Normal"/>
    <w:next w:val="DebateUnderlineBold"/>
    <w:qFormat/>
    <w:rsid w:val="009B3BCE"/>
  </w:style>
  <w:style w:type="paragraph" w:customStyle="1" w:styleId="CiteCharCharCharChar">
    <w:name w:val="Cite Char Char Char Char"/>
    <w:basedOn w:val="Normal"/>
    <w:next w:val="Normal"/>
    <w:qFormat/>
    <w:rsid w:val="009B3BCE"/>
  </w:style>
  <w:style w:type="character" w:customStyle="1" w:styleId="UnderliningCharChar1CharCharChar">
    <w:name w:val="Underlining Char Char1 Char Char Char"/>
    <w:locked/>
    <w:rsid w:val="009B3BCE"/>
  </w:style>
  <w:style w:type="paragraph" w:customStyle="1" w:styleId="UnderliningCharChar1CharChar">
    <w:name w:val="Underlining Char Char1 Char Char"/>
    <w:basedOn w:val="Normal"/>
    <w:next w:val="Normal"/>
    <w:qFormat/>
    <w:rsid w:val="009B3BCE"/>
  </w:style>
  <w:style w:type="paragraph" w:customStyle="1" w:styleId="CiteCharCharCharCharChar">
    <w:name w:val="Cite Char Char Char Char Char"/>
    <w:basedOn w:val="Normal"/>
    <w:next w:val="Normal"/>
    <w:qFormat/>
    <w:rsid w:val="009B3BCE"/>
  </w:style>
  <w:style w:type="character" w:customStyle="1" w:styleId="UnderliningCharCharChar">
    <w:name w:val="Underlining Char Char Char"/>
    <w:locked/>
    <w:rsid w:val="009B3BCE"/>
  </w:style>
  <w:style w:type="paragraph" w:customStyle="1" w:styleId="Style120">
    <w:name w:val="Style 12"/>
    <w:qFormat/>
    <w:rsid w:val="009B3BCE"/>
    <w:pPr>
      <w:spacing w:after="200" w:line="276" w:lineRule="auto"/>
    </w:pPr>
  </w:style>
  <w:style w:type="paragraph" w:customStyle="1" w:styleId="Style7">
    <w:name w:val="Style 7"/>
    <w:next w:val="CiteCharCharCharCharChar"/>
    <w:qFormat/>
    <w:rsid w:val="009B3BCE"/>
    <w:pPr>
      <w:spacing w:after="200" w:line="276" w:lineRule="auto"/>
    </w:pPr>
  </w:style>
  <w:style w:type="paragraph" w:customStyle="1" w:styleId="Style9">
    <w:name w:val="Style 9"/>
    <w:qFormat/>
    <w:rsid w:val="009B3BCE"/>
    <w:pPr>
      <w:spacing w:after="200" w:line="276" w:lineRule="auto"/>
    </w:pPr>
  </w:style>
  <w:style w:type="paragraph" w:customStyle="1" w:styleId="Emphasis3">
    <w:name w:val="Emphasis3"/>
    <w:qFormat/>
    <w:rsid w:val="009B3BCE"/>
    <w:pPr>
      <w:spacing w:after="200" w:line="276" w:lineRule="auto"/>
    </w:pPr>
  </w:style>
  <w:style w:type="paragraph" w:customStyle="1" w:styleId="formfldssel">
    <w:name w:val="formfldssel"/>
    <w:basedOn w:val="Normal"/>
    <w:qFormat/>
    <w:rsid w:val="009B3BCE"/>
  </w:style>
  <w:style w:type="paragraph" w:customStyle="1" w:styleId="hpleftlk">
    <w:name w:val="hpleftlk"/>
    <w:basedOn w:val="Normal"/>
    <w:next w:val="SmallCard"/>
    <w:qFormat/>
    <w:rsid w:val="009B3BCE"/>
  </w:style>
  <w:style w:type="paragraph" w:customStyle="1" w:styleId="lblu">
    <w:name w:val="lblu"/>
    <w:basedOn w:val="Normal"/>
    <w:next w:val="BreifTitle"/>
    <w:qFormat/>
    <w:rsid w:val="009B3BCE"/>
  </w:style>
  <w:style w:type="paragraph" w:customStyle="1" w:styleId="Underlinestyle1">
    <w:name w:val="Underlinestyle"/>
    <w:basedOn w:val="Normal"/>
    <w:next w:val="Normal10pt"/>
    <w:qFormat/>
    <w:rsid w:val="009B3BCE"/>
  </w:style>
  <w:style w:type="paragraph" w:customStyle="1" w:styleId="OffensiveLanguage">
    <w:name w:val="Offensive Language"/>
    <w:basedOn w:val="Normal"/>
    <w:next w:val="Normal"/>
    <w:qFormat/>
    <w:rsid w:val="009B3BCE"/>
  </w:style>
  <w:style w:type="paragraph" w:customStyle="1" w:styleId="clearformatting0">
    <w:name w:val="clear formatting"/>
    <w:basedOn w:val="Normal"/>
    <w:next w:val="Style40"/>
    <w:qFormat/>
    <w:rsid w:val="009B3BCE"/>
  </w:style>
  <w:style w:type="paragraph" w:customStyle="1" w:styleId="Style18">
    <w:name w:val="Style 18"/>
    <w:next w:val="CM10"/>
    <w:uiPriority w:val="99"/>
    <w:qFormat/>
    <w:rsid w:val="009B3BCE"/>
    <w:pPr>
      <w:spacing w:after="200" w:line="276" w:lineRule="auto"/>
    </w:pPr>
  </w:style>
  <w:style w:type="paragraph" w:customStyle="1" w:styleId="formfld">
    <w:name w:val="formfld"/>
    <w:basedOn w:val="Normal"/>
    <w:next w:val="OffensiveLanguage"/>
    <w:qFormat/>
    <w:rsid w:val="009B3BCE"/>
  </w:style>
  <w:style w:type="character" w:styleId="BookTitle">
    <w:name w:val="Book Title"/>
    <w:basedOn w:val="DefaultParagraphFont"/>
    <w:qFormat/>
    <w:rsid w:val="009B3BCE"/>
    <w:rPr>
      <w:b/>
      <w:bCs/>
      <w:i/>
      <w:iCs/>
      <w:spacing w:val="5"/>
    </w:rPr>
  </w:style>
  <w:style w:type="character" w:customStyle="1" w:styleId="sup1">
    <w:name w:val="sup1"/>
    <w:rsid w:val="009B3BCE"/>
  </w:style>
  <w:style w:type="character" w:customStyle="1" w:styleId="pgnum1">
    <w:name w:val="pgnum1"/>
    <w:rsid w:val="009B3BCE"/>
  </w:style>
  <w:style w:type="character" w:customStyle="1" w:styleId="apple">
    <w:name w:val="apple"/>
    <w:rsid w:val="009B3BCE"/>
  </w:style>
  <w:style w:type="character" w:customStyle="1" w:styleId="inhoud">
    <w:name w:val="inhoud"/>
    <w:rsid w:val="009B3BCE"/>
  </w:style>
  <w:style w:type="character" w:customStyle="1" w:styleId="Cites-AuthorDate">
    <w:name w:val="Cites-Author/Date"/>
    <w:qFormat/>
    <w:rsid w:val="009B3BCE"/>
  </w:style>
  <w:style w:type="character" w:customStyle="1" w:styleId="StyleCardtextChar10pt">
    <w:name w:val="Style Card text Char + 10 pt"/>
    <w:rsid w:val="009B3BCE"/>
  </w:style>
  <w:style w:type="character" w:customStyle="1" w:styleId="smcaps">
    <w:name w:val="smcaps"/>
    <w:rsid w:val="009B3BCE"/>
  </w:style>
  <w:style w:type="character" w:customStyle="1" w:styleId="Style1Char2">
    <w:name w:val="Style1 Char2"/>
    <w:rsid w:val="009B3BCE"/>
  </w:style>
  <w:style w:type="character" w:customStyle="1" w:styleId="inside-head1">
    <w:name w:val="inside-head1"/>
    <w:rsid w:val="009B3BCE"/>
  </w:style>
  <w:style w:type="character" w:customStyle="1" w:styleId="datestamp1">
    <w:name w:val="datestamp1"/>
    <w:rsid w:val="009B3BCE"/>
  </w:style>
  <w:style w:type="character" w:customStyle="1" w:styleId="pagetools1">
    <w:name w:val="pagetools1"/>
    <w:rsid w:val="009B3BCE"/>
  </w:style>
  <w:style w:type="character" w:customStyle="1" w:styleId="smallredtext">
    <w:name w:val="smallredtext"/>
    <w:rsid w:val="009B3BCE"/>
  </w:style>
  <w:style w:type="character" w:customStyle="1" w:styleId="storyheading31">
    <w:name w:val="storyheading31"/>
    <w:rsid w:val="009B3BCE"/>
  </w:style>
  <w:style w:type="character" w:customStyle="1" w:styleId="storydeck31">
    <w:name w:val="storydeck31"/>
    <w:rsid w:val="009B3BCE"/>
  </w:style>
  <w:style w:type="character" w:customStyle="1" w:styleId="subtitle10">
    <w:name w:val="subtitle1"/>
    <w:rsid w:val="009B3BCE"/>
  </w:style>
  <w:style w:type="character" w:customStyle="1" w:styleId="clsbiolink">
    <w:name w:val="clsbiolink"/>
    <w:rsid w:val="009B3BCE"/>
  </w:style>
  <w:style w:type="character" w:customStyle="1" w:styleId="clssmaller">
    <w:name w:val="clssmaller"/>
    <w:rsid w:val="009B3BCE"/>
  </w:style>
  <w:style w:type="character" w:customStyle="1" w:styleId="sm1">
    <w:name w:val="sm1"/>
    <w:rsid w:val="009B3BCE"/>
  </w:style>
  <w:style w:type="character" w:customStyle="1" w:styleId="noindentChar">
    <w:name w:val="noindent Char"/>
    <w:rsid w:val="009B3BCE"/>
  </w:style>
  <w:style w:type="character" w:customStyle="1" w:styleId="SmallChar1">
    <w:name w:val="Small Char1"/>
    <w:rsid w:val="009B3BCE"/>
  </w:style>
  <w:style w:type="character" w:customStyle="1" w:styleId="fullcite0">
    <w:name w:val="fullcite"/>
    <w:rsid w:val="009B3BCE"/>
  </w:style>
  <w:style w:type="character" w:customStyle="1" w:styleId="Style9ptThickunderline">
    <w:name w:val="Style 9 pt Thick underline"/>
    <w:rsid w:val="009B3BCE"/>
  </w:style>
  <w:style w:type="character" w:customStyle="1" w:styleId="CardNotUnderlinedChar">
    <w:name w:val="Card Not Underlined Char"/>
    <w:rsid w:val="009B3BCE"/>
  </w:style>
  <w:style w:type="character" w:customStyle="1" w:styleId="IndexHeadersCharChar">
    <w:name w:val="Index Headers Char Char"/>
    <w:rsid w:val="009B3BCE"/>
  </w:style>
  <w:style w:type="character" w:customStyle="1" w:styleId="CircleChar1">
    <w:name w:val="Circle Char1"/>
    <w:rsid w:val="009B3BCE"/>
  </w:style>
  <w:style w:type="character" w:customStyle="1" w:styleId="justify">
    <w:name w:val="justify"/>
    <w:rsid w:val="009B3BCE"/>
  </w:style>
  <w:style w:type="character" w:customStyle="1" w:styleId="SmallCardTextChar">
    <w:name w:val="Small Card Text Char"/>
    <w:rsid w:val="009B3BCE"/>
  </w:style>
  <w:style w:type="character" w:customStyle="1" w:styleId="tagChar30">
    <w:name w:val="tag Char3"/>
    <w:rsid w:val="009B3BCE"/>
  </w:style>
  <w:style w:type="character" w:customStyle="1" w:styleId="awtw">
    <w:name w:val="awtw"/>
    <w:rsid w:val="009B3BCE"/>
  </w:style>
  <w:style w:type="character" w:customStyle="1" w:styleId="ld3">
    <w:name w:val="ld3"/>
    <w:rsid w:val="009B3BCE"/>
  </w:style>
  <w:style w:type="character" w:customStyle="1" w:styleId="5Notunderlined">
    <w:name w:val="5 Not underlined"/>
    <w:rsid w:val="009B3BCE"/>
  </w:style>
  <w:style w:type="character" w:customStyle="1" w:styleId="externaledithide">
    <w:name w:val="external_edit_hide"/>
    <w:rsid w:val="009B3BCE"/>
  </w:style>
  <w:style w:type="character" w:customStyle="1" w:styleId="CharacterStyle20">
    <w:name w:val="Character Style 20"/>
    <w:rsid w:val="009B3BCE"/>
  </w:style>
  <w:style w:type="character" w:customStyle="1" w:styleId="A9">
    <w:name w:val="A9"/>
    <w:uiPriority w:val="99"/>
    <w:rsid w:val="009B3BCE"/>
  </w:style>
  <w:style w:type="character" w:customStyle="1" w:styleId="centerheadlines">
    <w:name w:val="centerheadlines"/>
    <w:rsid w:val="009B3BCE"/>
  </w:style>
  <w:style w:type="character" w:customStyle="1" w:styleId="datetime">
    <w:name w:val="datetime"/>
    <w:rsid w:val="009B3BCE"/>
  </w:style>
  <w:style w:type="character" w:customStyle="1" w:styleId="info">
    <w:name w:val="info"/>
    <w:rsid w:val="009B3BCE"/>
  </w:style>
  <w:style w:type="character" w:customStyle="1" w:styleId="datestory">
    <w:name w:val="datestory"/>
    <w:rsid w:val="009B3BCE"/>
  </w:style>
  <w:style w:type="character" w:customStyle="1" w:styleId="goohl1">
    <w:name w:val="goohl1"/>
    <w:rsid w:val="009B3BCE"/>
  </w:style>
  <w:style w:type="character" w:customStyle="1" w:styleId="StyleUnderlineBorderSinglesolidlineAuto05ptLinew">
    <w:name w:val="Style Underline Border: : (Single solid line Auto  0.5 pt Line w..."/>
    <w:basedOn w:val="DefaultParagraphFont"/>
    <w:rsid w:val="009B3BCE"/>
  </w:style>
  <w:style w:type="character" w:customStyle="1" w:styleId="citeschar10">
    <w:name w:val="citeschar1"/>
    <w:basedOn w:val="DefaultParagraphFont"/>
    <w:rsid w:val="009B3BCE"/>
  </w:style>
  <w:style w:type="character" w:customStyle="1" w:styleId="cardunderlinedchar1">
    <w:name w:val="cardunderlinedchar"/>
    <w:basedOn w:val="DefaultParagraphFont"/>
    <w:rsid w:val="009B3BCE"/>
  </w:style>
  <w:style w:type="character" w:customStyle="1" w:styleId="Style1CharCharChar">
    <w:name w:val="Style1 Char Char Char"/>
    <w:locked/>
    <w:rsid w:val="009B3BCE"/>
  </w:style>
  <w:style w:type="character" w:customStyle="1" w:styleId="provider">
    <w:name w:val="provider"/>
    <w:basedOn w:val="DefaultParagraphFont"/>
    <w:rsid w:val="009B3BCE"/>
  </w:style>
  <w:style w:type="character" w:customStyle="1" w:styleId="vitstorybyline">
    <w:name w:val="vitstorybyline"/>
    <w:rsid w:val="009B3BCE"/>
  </w:style>
  <w:style w:type="character" w:customStyle="1" w:styleId="yahoobuzzbadge-form">
    <w:name w:val="yahoobuzzbadge-form"/>
    <w:rsid w:val="009B3BCE"/>
  </w:style>
  <w:style w:type="character" w:customStyle="1" w:styleId="tickerlinx">
    <w:name w:val="tickerlinx"/>
    <w:rsid w:val="009B3BCE"/>
  </w:style>
  <w:style w:type="character" w:customStyle="1" w:styleId="post-author">
    <w:name w:val="post-author"/>
    <w:rsid w:val="009B3BCE"/>
  </w:style>
  <w:style w:type="character" w:customStyle="1" w:styleId="post-timestamp">
    <w:name w:val="post-timestamp"/>
    <w:rsid w:val="009B3BCE"/>
  </w:style>
  <w:style w:type="character" w:customStyle="1" w:styleId="mw-headline">
    <w:name w:val="mw-headline"/>
    <w:rsid w:val="009B3BCE"/>
  </w:style>
  <w:style w:type="character" w:customStyle="1" w:styleId="month">
    <w:name w:val="month"/>
    <w:rsid w:val="009B3BCE"/>
  </w:style>
  <w:style w:type="character" w:customStyle="1" w:styleId="texttitlebigred">
    <w:name w:val="texttitlebigred"/>
    <w:rsid w:val="009B3BCE"/>
  </w:style>
  <w:style w:type="character" w:customStyle="1" w:styleId="subtitles">
    <w:name w:val="subtitles"/>
    <w:rsid w:val="009B3BCE"/>
  </w:style>
  <w:style w:type="character" w:customStyle="1" w:styleId="CiteCardChar1">
    <w:name w:val="Cite_Card Char1"/>
    <w:rsid w:val="009B3BCE"/>
  </w:style>
  <w:style w:type="character" w:customStyle="1" w:styleId="ptitleinside">
    <w:name w:val="p_title_inside"/>
    <w:rsid w:val="009B3BCE"/>
  </w:style>
  <w:style w:type="character" w:customStyle="1" w:styleId="paramv">
    <w:name w:val="paramv"/>
    <w:rsid w:val="009B3BCE"/>
  </w:style>
  <w:style w:type="character" w:customStyle="1" w:styleId="symbol">
    <w:name w:val="symbol"/>
    <w:rsid w:val="009B3BCE"/>
  </w:style>
  <w:style w:type="character" w:customStyle="1" w:styleId="data">
    <w:name w:val="data"/>
    <w:rsid w:val="009B3BCE"/>
  </w:style>
  <w:style w:type="character" w:customStyle="1" w:styleId="pub-date">
    <w:name w:val="pub-date"/>
    <w:rsid w:val="009B3BCE"/>
  </w:style>
  <w:style w:type="character" w:customStyle="1" w:styleId="AuthorDateF4">
    <w:name w:val="Author Date (F4)"/>
    <w:rsid w:val="009B3BCE"/>
  </w:style>
  <w:style w:type="character" w:customStyle="1" w:styleId="BoldUnderlineF6">
    <w:name w:val="Bold Underline (F6)"/>
    <w:rsid w:val="009B3BCE"/>
  </w:style>
  <w:style w:type="character" w:customStyle="1" w:styleId="grouptext">
    <w:name w:val="group_text"/>
    <w:rsid w:val="009B3BCE"/>
  </w:style>
  <w:style w:type="character" w:customStyle="1" w:styleId="authors">
    <w:name w:val="authors"/>
    <w:rsid w:val="009B3BCE"/>
  </w:style>
  <w:style w:type="character" w:customStyle="1" w:styleId="StyleArial12ptBoldItalic">
    <w:name w:val="Style Arial 12 pt Bold Italic"/>
    <w:rsid w:val="009B3BCE"/>
  </w:style>
  <w:style w:type="character" w:customStyle="1" w:styleId="verdana12grey1">
    <w:name w:val="verdana12grey1"/>
    <w:rsid w:val="009B3BCE"/>
  </w:style>
  <w:style w:type="character" w:customStyle="1" w:styleId="verdana9grey1a">
    <w:name w:val="verdana9grey1a"/>
    <w:rsid w:val="009B3BCE"/>
  </w:style>
  <w:style w:type="character" w:customStyle="1" w:styleId="nn-twttr-share-btn">
    <w:name w:val="nn-twttr-share-btn"/>
    <w:rsid w:val="009B3BCE"/>
  </w:style>
  <w:style w:type="character" w:customStyle="1" w:styleId="count">
    <w:name w:val="count"/>
    <w:rsid w:val="009B3BCE"/>
  </w:style>
  <w:style w:type="character" w:customStyle="1" w:styleId="comment-count">
    <w:name w:val="comment-count"/>
    <w:rsid w:val="009B3BCE"/>
  </w:style>
  <w:style w:type="character" w:customStyle="1" w:styleId="comment-count-text">
    <w:name w:val="comment-count-text"/>
    <w:rsid w:val="009B3BCE"/>
  </w:style>
  <w:style w:type="character" w:customStyle="1" w:styleId="lightheader">
    <w:name w:val="lightheader"/>
    <w:rsid w:val="009B3BCE"/>
  </w:style>
  <w:style w:type="character" w:customStyle="1" w:styleId="CiteCardCharCharCharCharChar">
    <w:name w:val="Cite_Card Char Char Char Char Char"/>
    <w:rsid w:val="009B3BCE"/>
  </w:style>
  <w:style w:type="character" w:customStyle="1" w:styleId="CiteCardCharCharCharCharCharChar">
    <w:name w:val="Cite_Card Char Char Char Char Char Char"/>
    <w:rsid w:val="009B3BCE"/>
  </w:style>
  <w:style w:type="character" w:customStyle="1" w:styleId="yahoobuzzbadge">
    <w:name w:val="yahoobuzzbadge"/>
    <w:rsid w:val="009B3BCE"/>
  </w:style>
  <w:style w:type="character" w:customStyle="1" w:styleId="StrongEmphasis">
    <w:name w:val="Strong Emphasis"/>
    <w:rsid w:val="009B3BCE"/>
  </w:style>
  <w:style w:type="character" w:customStyle="1" w:styleId="article-articlebody">
    <w:name w:val="article-articlebody"/>
    <w:basedOn w:val="DefaultParagraphFont"/>
    <w:rsid w:val="009B3BCE"/>
  </w:style>
  <w:style w:type="character" w:customStyle="1" w:styleId="pageheader0">
    <w:name w:val="pageheader"/>
    <w:basedOn w:val="DefaultParagraphFont"/>
    <w:rsid w:val="009B3BCE"/>
  </w:style>
  <w:style w:type="character" w:customStyle="1" w:styleId="AuthorCharChar">
    <w:name w:val="Author Char Char"/>
    <w:rsid w:val="009B3BCE"/>
  </w:style>
  <w:style w:type="character" w:customStyle="1" w:styleId="smallchar0">
    <w:name w:val="smallchar"/>
    <w:basedOn w:val="DefaultParagraphFont"/>
    <w:rsid w:val="009B3BCE"/>
  </w:style>
  <w:style w:type="character" w:customStyle="1" w:styleId="Shortcite">
    <w:name w:val="Shortcite"/>
    <w:rsid w:val="009B3BCE"/>
  </w:style>
  <w:style w:type="character" w:customStyle="1" w:styleId="Longcite">
    <w:name w:val="Longcite"/>
    <w:rsid w:val="009B3BCE"/>
  </w:style>
  <w:style w:type="character" w:customStyle="1" w:styleId="address">
    <w:name w:val="address"/>
    <w:rsid w:val="009B3BCE"/>
  </w:style>
  <w:style w:type="character" w:customStyle="1" w:styleId="NormalizationChar">
    <w:name w:val="Normalization Char"/>
    <w:rsid w:val="009B3BCE"/>
  </w:style>
  <w:style w:type="character" w:customStyle="1" w:styleId="Shrinker">
    <w:name w:val="Shrinker"/>
    <w:rsid w:val="009B3BCE"/>
  </w:style>
  <w:style w:type="character" w:customStyle="1" w:styleId="heading2char1">
    <w:name w:val="heading2char"/>
    <w:basedOn w:val="DefaultParagraphFont"/>
    <w:rsid w:val="009B3BCE"/>
  </w:style>
  <w:style w:type="character" w:customStyle="1" w:styleId="heading3char1">
    <w:name w:val="heading3char1"/>
    <w:basedOn w:val="DefaultParagraphFont"/>
    <w:rsid w:val="009B3BCE"/>
  </w:style>
  <w:style w:type="character" w:customStyle="1" w:styleId="underlinea">
    <w:name w:val="underlinea"/>
    <w:basedOn w:val="DefaultParagraphFont"/>
    <w:rsid w:val="009B3BCE"/>
  </w:style>
  <w:style w:type="character" w:customStyle="1" w:styleId="StyleUnderlineChar9pt2">
    <w:name w:val="Style Underline Char + 9 pt2"/>
    <w:rsid w:val="009B3BCE"/>
  </w:style>
  <w:style w:type="character" w:customStyle="1" w:styleId="StyleUnderlineChar9ptBold1">
    <w:name w:val="Style Underline Char + 9 pt Bold1"/>
    <w:rsid w:val="009B3BCE"/>
  </w:style>
  <w:style w:type="character" w:customStyle="1" w:styleId="FontStyle329">
    <w:name w:val="Font Style329"/>
    <w:uiPriority w:val="99"/>
    <w:rsid w:val="009B3BCE"/>
  </w:style>
  <w:style w:type="character" w:customStyle="1" w:styleId="FontStyle232">
    <w:name w:val="Font Style232"/>
    <w:uiPriority w:val="99"/>
    <w:rsid w:val="009B3BCE"/>
  </w:style>
  <w:style w:type="character" w:customStyle="1" w:styleId="MicroTextCharChar">
    <w:name w:val="MicroText Char Char"/>
    <w:rsid w:val="009B3BCE"/>
  </w:style>
  <w:style w:type="character" w:customStyle="1" w:styleId="style61">
    <w:name w:val="style6"/>
    <w:rsid w:val="009B3BCE"/>
  </w:style>
  <w:style w:type="character" w:customStyle="1" w:styleId="Title2">
    <w:name w:val="Title2"/>
    <w:basedOn w:val="DefaultParagraphFont"/>
    <w:rsid w:val="009B3BCE"/>
  </w:style>
  <w:style w:type="character" w:customStyle="1" w:styleId="pmterms2">
    <w:name w:val="pmterms2"/>
    <w:basedOn w:val="DefaultParagraphFont"/>
    <w:rsid w:val="009B3BCE"/>
  </w:style>
  <w:style w:type="character" w:customStyle="1" w:styleId="BoldandUnderlineChar1Char2CharChar">
    <w:name w:val="Bold and Underline Char1 Char2 Char Char"/>
    <w:basedOn w:val="DefaultParagraphFont"/>
    <w:rsid w:val="009B3BCE"/>
  </w:style>
  <w:style w:type="character" w:customStyle="1" w:styleId="UnderlineChar1Char1">
    <w:name w:val="Underline Char1 Char1"/>
    <w:basedOn w:val="DefaultParagraphFont"/>
    <w:rsid w:val="009B3BCE"/>
  </w:style>
  <w:style w:type="character" w:customStyle="1" w:styleId="featurecontentgray1">
    <w:name w:val="featurecontentgray1"/>
    <w:basedOn w:val="DefaultParagraphFont"/>
    <w:rsid w:val="009B3BCE"/>
  </w:style>
  <w:style w:type="character" w:customStyle="1" w:styleId="CardCharCharChar0">
    <w:name w:val="Card Char Char Char"/>
    <w:basedOn w:val="DefaultParagraphFont"/>
    <w:rsid w:val="009B3BCE"/>
  </w:style>
  <w:style w:type="character" w:customStyle="1" w:styleId="big1">
    <w:name w:val="big1"/>
    <w:basedOn w:val="DefaultParagraphFont"/>
    <w:rsid w:val="009B3BCE"/>
  </w:style>
  <w:style w:type="character" w:customStyle="1" w:styleId="articletitle1">
    <w:name w:val="articletitle1"/>
    <w:basedOn w:val="DefaultParagraphFont"/>
    <w:rsid w:val="009B3BCE"/>
  </w:style>
  <w:style w:type="character" w:customStyle="1" w:styleId="prodgeneral">
    <w:name w:val="prodgeneral"/>
    <w:basedOn w:val="DefaultParagraphFont"/>
    <w:rsid w:val="009B3BCE"/>
  </w:style>
  <w:style w:type="character" w:customStyle="1" w:styleId="Style10pt">
    <w:name w:val="Style 10 pt"/>
    <w:basedOn w:val="DefaultParagraphFont"/>
    <w:rsid w:val="009B3BCE"/>
  </w:style>
  <w:style w:type="character" w:customStyle="1" w:styleId="StyleUnderlineChar0">
    <w:name w:val="Style Underline + Char"/>
    <w:basedOn w:val="DefaultParagraphFont"/>
    <w:rsid w:val="009B3BCE"/>
  </w:style>
  <w:style w:type="character" w:customStyle="1" w:styleId="highlightChar">
    <w:name w:val="highlight Char"/>
    <w:basedOn w:val="DefaultParagraphFont"/>
    <w:rsid w:val="009B3BCE"/>
  </w:style>
  <w:style w:type="character" w:customStyle="1" w:styleId="citeChar1">
    <w:name w:val="cite Char"/>
    <w:basedOn w:val="DefaultParagraphFont"/>
    <w:rsid w:val="009B3BCE"/>
  </w:style>
  <w:style w:type="character" w:customStyle="1" w:styleId="OffensiveLanguageChar">
    <w:name w:val="Offensive Language Char"/>
    <w:rsid w:val="009B3BCE"/>
  </w:style>
  <w:style w:type="character" w:customStyle="1" w:styleId="yellowfadeinnerspan">
    <w:name w:val="yellowfadeinnerspan"/>
    <w:rsid w:val="009B3BCE"/>
  </w:style>
  <w:style w:type="character" w:customStyle="1" w:styleId="ipa">
    <w:name w:val="ipa"/>
    <w:basedOn w:val="DefaultParagraphFont"/>
    <w:rsid w:val="009B3BCE"/>
  </w:style>
  <w:style w:type="table" w:customStyle="1" w:styleId="TableGrid1">
    <w:name w:val="Table Grid1"/>
    <w:basedOn w:val="TableNormal"/>
    <w:rsid w:val="009B3BCE"/>
    <w:pPr>
      <w:spacing w:after="200" w:line="276" w:lineRule="auto"/>
    </w:pPr>
    <w:tblPr/>
  </w:style>
  <w:style w:type="character" w:customStyle="1" w:styleId="StyleciteChar">
    <w:name w:val="Style cite + Char"/>
    <w:basedOn w:val="DefaultParagraphFont"/>
    <w:rsid w:val="009B3BCE"/>
  </w:style>
  <w:style w:type="character" w:customStyle="1" w:styleId="DebateUnderlinedChar">
    <w:name w:val="Debate Underlined Char"/>
    <w:locked/>
    <w:rsid w:val="009B3BCE"/>
  </w:style>
  <w:style w:type="paragraph" w:customStyle="1" w:styleId="DebateUnderlined">
    <w:name w:val="Debate Underlined"/>
    <w:basedOn w:val="Normal"/>
    <w:next w:val="about"/>
    <w:qFormat/>
    <w:rsid w:val="009B3BCE"/>
  </w:style>
  <w:style w:type="character" w:customStyle="1" w:styleId="Card10f2Char">
    <w:name w:val="Card.10.f2 Char"/>
    <w:locked/>
    <w:rsid w:val="009B3BCE"/>
  </w:style>
  <w:style w:type="paragraph" w:customStyle="1" w:styleId="Card10f2">
    <w:name w:val="Card.10.f2"/>
    <w:basedOn w:val="Normal"/>
    <w:next w:val="thumbnail"/>
    <w:autoRedefine/>
    <w:qFormat/>
    <w:rsid w:val="009B3BCE"/>
  </w:style>
  <w:style w:type="character" w:customStyle="1" w:styleId="Bodytext5">
    <w:name w:val="Body text_"/>
    <w:basedOn w:val="DefaultParagraphFont"/>
    <w:locked/>
    <w:rsid w:val="009B3BCE"/>
    <w:rPr>
      <w:shd w:val="clear" w:color="auto" w:fill="FFFFFF"/>
    </w:rPr>
  </w:style>
  <w:style w:type="paragraph" w:customStyle="1" w:styleId="BodyText50">
    <w:name w:val="Body Text5"/>
    <w:basedOn w:val="Normal"/>
    <w:next w:val="wallacepara"/>
    <w:qFormat/>
    <w:rsid w:val="009B3BCE"/>
  </w:style>
  <w:style w:type="paragraph" w:customStyle="1" w:styleId="user">
    <w:name w:val="user"/>
    <w:basedOn w:val="Normal"/>
    <w:next w:val="morelink"/>
    <w:qFormat/>
    <w:rsid w:val="009B3BCE"/>
  </w:style>
  <w:style w:type="paragraph" w:customStyle="1" w:styleId="about">
    <w:name w:val="about"/>
    <w:basedOn w:val="Normal"/>
    <w:next w:val="audiolink"/>
    <w:qFormat/>
    <w:rsid w:val="009B3BCE"/>
  </w:style>
  <w:style w:type="paragraph" w:customStyle="1" w:styleId="t6">
    <w:name w:val="t6"/>
    <w:basedOn w:val="Normal"/>
    <w:next w:val="nav1"/>
    <w:qFormat/>
    <w:rsid w:val="009B3BCE"/>
  </w:style>
  <w:style w:type="paragraph" w:customStyle="1" w:styleId="thumbnail">
    <w:name w:val="thumbnail"/>
    <w:basedOn w:val="Normal"/>
    <w:next w:val="nav2"/>
    <w:qFormat/>
    <w:rsid w:val="009B3BCE"/>
  </w:style>
  <w:style w:type="paragraph" w:customStyle="1" w:styleId="stand-first-alone">
    <w:name w:val="stand-first-alone"/>
    <w:basedOn w:val="Normal"/>
    <w:next w:val="Pa0"/>
    <w:qFormat/>
    <w:rsid w:val="009B3BCE"/>
  </w:style>
  <w:style w:type="paragraph" w:customStyle="1" w:styleId="wallacepara">
    <w:name w:val="wallacepara"/>
    <w:basedOn w:val="Normal"/>
    <w:next w:val="CM45"/>
    <w:qFormat/>
    <w:rsid w:val="009B3BCE"/>
  </w:style>
  <w:style w:type="paragraph" w:customStyle="1" w:styleId="morelink">
    <w:name w:val="morelink"/>
    <w:basedOn w:val="Normal"/>
    <w:next w:val="CM46"/>
    <w:qFormat/>
    <w:rsid w:val="009B3BCE"/>
  </w:style>
  <w:style w:type="paragraph" w:customStyle="1" w:styleId="audiolink">
    <w:name w:val="audiolink"/>
    <w:basedOn w:val="Normal"/>
    <w:next w:val="F4-NormalText"/>
    <w:qFormat/>
    <w:rsid w:val="009B3BCE"/>
  </w:style>
  <w:style w:type="paragraph" w:customStyle="1" w:styleId="titlestyle1">
    <w:name w:val="titlestyle1"/>
    <w:basedOn w:val="Normal"/>
    <w:next w:val="FullText"/>
    <w:qFormat/>
    <w:rsid w:val="009B3BCE"/>
  </w:style>
  <w:style w:type="paragraph" w:customStyle="1" w:styleId="nav1">
    <w:name w:val="nav1"/>
    <w:basedOn w:val="Normal"/>
    <w:next w:val="TagLine"/>
    <w:qFormat/>
    <w:rsid w:val="009B3BCE"/>
  </w:style>
  <w:style w:type="paragraph" w:customStyle="1" w:styleId="nav2">
    <w:name w:val="nav2"/>
    <w:basedOn w:val="Normal"/>
    <w:qFormat/>
    <w:rsid w:val="009B3BCE"/>
  </w:style>
  <w:style w:type="paragraph" w:customStyle="1" w:styleId="Pa0">
    <w:name w:val="Pa0"/>
    <w:basedOn w:val="Normal"/>
    <w:uiPriority w:val="99"/>
    <w:qFormat/>
    <w:rsid w:val="009B3BCE"/>
  </w:style>
  <w:style w:type="paragraph" w:customStyle="1" w:styleId="CM45">
    <w:name w:val="CM45"/>
    <w:basedOn w:val="Normal"/>
    <w:uiPriority w:val="99"/>
    <w:qFormat/>
    <w:rsid w:val="009B3BCE"/>
  </w:style>
  <w:style w:type="paragraph" w:customStyle="1" w:styleId="CM46">
    <w:name w:val="CM46"/>
    <w:basedOn w:val="Normal"/>
    <w:uiPriority w:val="99"/>
    <w:qFormat/>
    <w:rsid w:val="009B3BCE"/>
  </w:style>
  <w:style w:type="character" w:customStyle="1" w:styleId="Heading18">
    <w:name w:val="Heading #18_"/>
    <w:basedOn w:val="DefaultParagraphFont"/>
    <w:locked/>
    <w:rsid w:val="009B3BCE"/>
  </w:style>
  <w:style w:type="paragraph" w:customStyle="1" w:styleId="Heading180">
    <w:name w:val="Heading #18"/>
    <w:basedOn w:val="Normal"/>
    <w:qFormat/>
    <w:rsid w:val="009B3BCE"/>
  </w:style>
  <w:style w:type="character" w:customStyle="1" w:styleId="Picturecaption2">
    <w:name w:val="Picture caption (2)_"/>
    <w:basedOn w:val="DefaultParagraphFont"/>
    <w:locked/>
    <w:rsid w:val="009B3BCE"/>
  </w:style>
  <w:style w:type="paragraph" w:customStyle="1" w:styleId="Picturecaption20">
    <w:name w:val="Picture caption (2)"/>
    <w:basedOn w:val="Normal"/>
    <w:qFormat/>
    <w:rsid w:val="009B3BCE"/>
  </w:style>
  <w:style w:type="character" w:customStyle="1" w:styleId="Picturecaption">
    <w:name w:val="Picture caption_"/>
    <w:basedOn w:val="DefaultParagraphFont"/>
    <w:locked/>
    <w:rsid w:val="009B3BCE"/>
  </w:style>
  <w:style w:type="paragraph" w:customStyle="1" w:styleId="Picturecaption0">
    <w:name w:val="Picture caption"/>
    <w:basedOn w:val="Normal"/>
    <w:qFormat/>
    <w:rsid w:val="009B3BCE"/>
  </w:style>
  <w:style w:type="character" w:customStyle="1" w:styleId="Bodytext31">
    <w:name w:val="Body text (31)_"/>
    <w:basedOn w:val="DefaultParagraphFont"/>
    <w:locked/>
    <w:rsid w:val="009B3BCE"/>
  </w:style>
  <w:style w:type="paragraph" w:customStyle="1" w:styleId="Bodytext310">
    <w:name w:val="Body text (31)"/>
    <w:basedOn w:val="Normal"/>
    <w:qFormat/>
    <w:rsid w:val="009B3BCE"/>
  </w:style>
  <w:style w:type="character" w:customStyle="1" w:styleId="Heading22">
    <w:name w:val="Heading #22_"/>
    <w:basedOn w:val="DefaultParagraphFont"/>
    <w:locked/>
    <w:rsid w:val="009B3BCE"/>
  </w:style>
  <w:style w:type="paragraph" w:customStyle="1" w:styleId="Heading220">
    <w:name w:val="Heading #22"/>
    <w:basedOn w:val="Normal"/>
    <w:qFormat/>
    <w:rsid w:val="009B3BCE"/>
  </w:style>
  <w:style w:type="character" w:customStyle="1" w:styleId="Bodytext131">
    <w:name w:val="Body text (131)_"/>
    <w:basedOn w:val="DefaultParagraphFont"/>
    <w:locked/>
    <w:rsid w:val="009B3BCE"/>
  </w:style>
  <w:style w:type="paragraph" w:customStyle="1" w:styleId="Bodytext1310">
    <w:name w:val="Body text (131)"/>
    <w:basedOn w:val="Normal"/>
    <w:qFormat/>
    <w:rsid w:val="009B3BCE"/>
  </w:style>
  <w:style w:type="character" w:customStyle="1" w:styleId="Bodytext140">
    <w:name w:val="Body text (140)_"/>
    <w:basedOn w:val="DefaultParagraphFont"/>
    <w:locked/>
    <w:rsid w:val="009B3BCE"/>
  </w:style>
  <w:style w:type="paragraph" w:customStyle="1" w:styleId="Bodytext1400">
    <w:name w:val="Body text (140)"/>
    <w:basedOn w:val="Normal"/>
    <w:qFormat/>
    <w:rsid w:val="009B3BCE"/>
  </w:style>
  <w:style w:type="character" w:customStyle="1" w:styleId="Bodytext141">
    <w:name w:val="Body text (141)_"/>
    <w:basedOn w:val="DefaultParagraphFont"/>
    <w:locked/>
    <w:rsid w:val="009B3BCE"/>
  </w:style>
  <w:style w:type="paragraph" w:customStyle="1" w:styleId="Bodytext1410">
    <w:name w:val="Body text (141)"/>
    <w:basedOn w:val="Normal"/>
    <w:qFormat/>
    <w:rsid w:val="009B3BCE"/>
  </w:style>
  <w:style w:type="character" w:customStyle="1" w:styleId="Tableofcontents20">
    <w:name w:val="Table of contents (20)_"/>
    <w:basedOn w:val="DefaultParagraphFont"/>
    <w:locked/>
    <w:rsid w:val="009B3BCE"/>
  </w:style>
  <w:style w:type="paragraph" w:customStyle="1" w:styleId="Tableofcontents200">
    <w:name w:val="Table of contents (20)"/>
    <w:basedOn w:val="Normal"/>
    <w:qFormat/>
    <w:rsid w:val="009B3BCE"/>
  </w:style>
  <w:style w:type="character" w:customStyle="1" w:styleId="Tableofcontents21">
    <w:name w:val="Table of contents (21)_"/>
    <w:basedOn w:val="DefaultParagraphFont"/>
    <w:locked/>
    <w:rsid w:val="009B3BCE"/>
  </w:style>
  <w:style w:type="paragraph" w:customStyle="1" w:styleId="Tableofcontents210">
    <w:name w:val="Table of contents (21)"/>
    <w:basedOn w:val="Normal"/>
    <w:qFormat/>
    <w:rsid w:val="009B3BCE"/>
  </w:style>
  <w:style w:type="character" w:customStyle="1" w:styleId="Tableofcontents22">
    <w:name w:val="Table of contents (22)_"/>
    <w:basedOn w:val="DefaultParagraphFont"/>
    <w:locked/>
    <w:rsid w:val="009B3BCE"/>
  </w:style>
  <w:style w:type="paragraph" w:customStyle="1" w:styleId="Tableofcontents220">
    <w:name w:val="Table of contents (22)"/>
    <w:basedOn w:val="Normal"/>
    <w:qFormat/>
    <w:rsid w:val="009B3BCE"/>
  </w:style>
  <w:style w:type="character" w:customStyle="1" w:styleId="Bodytext142">
    <w:name w:val="Body text (142)_"/>
    <w:basedOn w:val="DefaultParagraphFont"/>
    <w:locked/>
    <w:rsid w:val="009B3BCE"/>
  </w:style>
  <w:style w:type="paragraph" w:customStyle="1" w:styleId="Bodytext1420">
    <w:name w:val="Body text (142)"/>
    <w:basedOn w:val="Normal"/>
    <w:qFormat/>
    <w:rsid w:val="009B3BCE"/>
  </w:style>
  <w:style w:type="character" w:customStyle="1" w:styleId="Bodytext143">
    <w:name w:val="Body text (143)_"/>
    <w:basedOn w:val="DefaultParagraphFont"/>
    <w:locked/>
    <w:rsid w:val="009B3BCE"/>
  </w:style>
  <w:style w:type="paragraph" w:customStyle="1" w:styleId="Bodytext1430">
    <w:name w:val="Body text (143)"/>
    <w:basedOn w:val="Normal"/>
    <w:qFormat/>
    <w:rsid w:val="009B3BCE"/>
  </w:style>
  <w:style w:type="character" w:customStyle="1" w:styleId="Bodytext144Exact">
    <w:name w:val="Body text (144) Exact"/>
    <w:basedOn w:val="DefaultParagraphFont"/>
    <w:locked/>
    <w:rsid w:val="009B3BCE"/>
  </w:style>
  <w:style w:type="paragraph" w:customStyle="1" w:styleId="Bodytext144">
    <w:name w:val="Body text (144)"/>
    <w:basedOn w:val="Normal"/>
    <w:qFormat/>
    <w:rsid w:val="009B3BCE"/>
  </w:style>
  <w:style w:type="character" w:customStyle="1" w:styleId="Bodytext145Exact">
    <w:name w:val="Body text (145) Exact"/>
    <w:basedOn w:val="DefaultParagraphFont"/>
    <w:locked/>
    <w:rsid w:val="009B3BCE"/>
  </w:style>
  <w:style w:type="paragraph" w:customStyle="1" w:styleId="Bodytext145">
    <w:name w:val="Body text (145)"/>
    <w:basedOn w:val="Normal"/>
    <w:qFormat/>
    <w:rsid w:val="009B3BCE"/>
  </w:style>
  <w:style w:type="character" w:customStyle="1" w:styleId="Bodytext146">
    <w:name w:val="Body text (146)_"/>
    <w:basedOn w:val="DefaultParagraphFont"/>
    <w:locked/>
    <w:rsid w:val="009B3BCE"/>
  </w:style>
  <w:style w:type="paragraph" w:customStyle="1" w:styleId="Bodytext1460">
    <w:name w:val="Body text (146)"/>
    <w:basedOn w:val="Normal"/>
    <w:qFormat/>
    <w:rsid w:val="009B3BCE"/>
  </w:style>
  <w:style w:type="character" w:customStyle="1" w:styleId="Heading230">
    <w:name w:val="Heading #23_"/>
    <w:basedOn w:val="DefaultParagraphFont"/>
    <w:locked/>
    <w:rsid w:val="009B3BCE"/>
  </w:style>
  <w:style w:type="paragraph" w:customStyle="1" w:styleId="Heading231">
    <w:name w:val="Heading #23"/>
    <w:basedOn w:val="Normal"/>
    <w:qFormat/>
    <w:rsid w:val="009B3BCE"/>
  </w:style>
  <w:style w:type="character" w:customStyle="1" w:styleId="Picturecaption36">
    <w:name w:val="Picture caption (36)_"/>
    <w:basedOn w:val="DefaultParagraphFont"/>
    <w:locked/>
    <w:rsid w:val="009B3BCE"/>
  </w:style>
  <w:style w:type="paragraph" w:customStyle="1" w:styleId="Picturecaption360">
    <w:name w:val="Picture caption (36)"/>
    <w:basedOn w:val="Normal"/>
    <w:qFormat/>
    <w:rsid w:val="009B3BCE"/>
  </w:style>
  <w:style w:type="character" w:customStyle="1" w:styleId="Picturecaption42">
    <w:name w:val="Picture caption (42)_"/>
    <w:basedOn w:val="DefaultParagraphFont"/>
    <w:locked/>
    <w:rsid w:val="009B3BCE"/>
  </w:style>
  <w:style w:type="paragraph" w:customStyle="1" w:styleId="Picturecaption420">
    <w:name w:val="Picture caption (42)"/>
    <w:basedOn w:val="Normal"/>
    <w:qFormat/>
    <w:rsid w:val="009B3BCE"/>
  </w:style>
  <w:style w:type="character" w:customStyle="1" w:styleId="Bodytext154">
    <w:name w:val="Body text (154)_"/>
    <w:basedOn w:val="DefaultParagraphFont"/>
    <w:locked/>
    <w:rsid w:val="009B3BCE"/>
  </w:style>
  <w:style w:type="paragraph" w:customStyle="1" w:styleId="Bodytext1540">
    <w:name w:val="Body text (154)"/>
    <w:basedOn w:val="Normal"/>
    <w:qFormat/>
    <w:rsid w:val="009B3BCE"/>
  </w:style>
  <w:style w:type="character" w:customStyle="1" w:styleId="Bodytext155">
    <w:name w:val="Body text (155)_"/>
    <w:basedOn w:val="DefaultParagraphFont"/>
    <w:locked/>
    <w:rsid w:val="009B3BCE"/>
  </w:style>
  <w:style w:type="paragraph" w:customStyle="1" w:styleId="Bodytext1550">
    <w:name w:val="Body text (155)"/>
    <w:basedOn w:val="Normal"/>
    <w:qFormat/>
    <w:rsid w:val="009B3BCE"/>
  </w:style>
  <w:style w:type="character" w:customStyle="1" w:styleId="Bodytext156">
    <w:name w:val="Body text (156)_"/>
    <w:basedOn w:val="DefaultParagraphFont"/>
    <w:locked/>
    <w:rsid w:val="009B3BCE"/>
  </w:style>
  <w:style w:type="paragraph" w:customStyle="1" w:styleId="Bodytext1560">
    <w:name w:val="Body text (156)"/>
    <w:basedOn w:val="Normal"/>
    <w:qFormat/>
    <w:rsid w:val="009B3BCE"/>
  </w:style>
  <w:style w:type="character" w:customStyle="1" w:styleId="Bodytext60">
    <w:name w:val="Body text (60)_"/>
    <w:basedOn w:val="DefaultParagraphFont"/>
    <w:locked/>
    <w:rsid w:val="009B3BCE"/>
  </w:style>
  <w:style w:type="paragraph" w:customStyle="1" w:styleId="Bodytext600">
    <w:name w:val="Body text (60)"/>
    <w:basedOn w:val="Normal"/>
    <w:qFormat/>
    <w:rsid w:val="009B3BCE"/>
  </w:style>
  <w:style w:type="character" w:customStyle="1" w:styleId="Bodytext158">
    <w:name w:val="Body text (158)_"/>
    <w:basedOn w:val="DefaultParagraphFont"/>
    <w:locked/>
    <w:rsid w:val="009B3BCE"/>
  </w:style>
  <w:style w:type="paragraph" w:customStyle="1" w:styleId="Bodytext1580">
    <w:name w:val="Body text (158)"/>
    <w:basedOn w:val="Normal"/>
    <w:qFormat/>
    <w:rsid w:val="009B3BCE"/>
  </w:style>
  <w:style w:type="character" w:customStyle="1" w:styleId="Bodytext159">
    <w:name w:val="Body text (159)_"/>
    <w:basedOn w:val="DefaultParagraphFont"/>
    <w:locked/>
    <w:rsid w:val="009B3BCE"/>
  </w:style>
  <w:style w:type="paragraph" w:customStyle="1" w:styleId="Bodytext1590">
    <w:name w:val="Body text (159)"/>
    <w:basedOn w:val="Normal"/>
    <w:qFormat/>
    <w:rsid w:val="009B3BCE"/>
  </w:style>
  <w:style w:type="character" w:customStyle="1" w:styleId="Bodytext160">
    <w:name w:val="Body text (160)_"/>
    <w:basedOn w:val="DefaultParagraphFont"/>
    <w:locked/>
    <w:rsid w:val="009B3BCE"/>
  </w:style>
  <w:style w:type="paragraph" w:customStyle="1" w:styleId="Bodytext1600">
    <w:name w:val="Body text (160)"/>
    <w:basedOn w:val="Normal"/>
    <w:qFormat/>
    <w:rsid w:val="009B3BCE"/>
  </w:style>
  <w:style w:type="character" w:customStyle="1" w:styleId="Picturecaption4">
    <w:name w:val="Picture caption (4)_"/>
    <w:basedOn w:val="DefaultParagraphFont"/>
    <w:locked/>
    <w:rsid w:val="009B3BCE"/>
  </w:style>
  <w:style w:type="paragraph" w:customStyle="1" w:styleId="Picturecaption40">
    <w:name w:val="Picture caption (4)"/>
    <w:basedOn w:val="Normal"/>
    <w:qFormat/>
    <w:rsid w:val="009B3BCE"/>
  </w:style>
  <w:style w:type="character" w:customStyle="1" w:styleId="Heading10">
    <w:name w:val="Heading #10_"/>
    <w:basedOn w:val="DefaultParagraphFont"/>
    <w:locked/>
    <w:rsid w:val="009B3BCE"/>
  </w:style>
  <w:style w:type="paragraph" w:customStyle="1" w:styleId="Heading100">
    <w:name w:val="Heading #10"/>
    <w:basedOn w:val="Normal"/>
    <w:qFormat/>
    <w:rsid w:val="009B3BCE"/>
  </w:style>
  <w:style w:type="character" w:customStyle="1" w:styleId="Picturecaption3">
    <w:name w:val="Picture caption (3)_"/>
    <w:basedOn w:val="DefaultParagraphFont"/>
    <w:locked/>
    <w:rsid w:val="009B3BCE"/>
  </w:style>
  <w:style w:type="paragraph" w:customStyle="1" w:styleId="Picturecaption30">
    <w:name w:val="Picture caption (3)"/>
    <w:basedOn w:val="Normal"/>
    <w:qFormat/>
    <w:rsid w:val="009B3BCE"/>
  </w:style>
  <w:style w:type="character" w:customStyle="1" w:styleId="Heading13">
    <w:name w:val="Heading #13_"/>
    <w:basedOn w:val="DefaultParagraphFont"/>
    <w:locked/>
    <w:rsid w:val="009B3BCE"/>
  </w:style>
  <w:style w:type="paragraph" w:customStyle="1" w:styleId="Heading130">
    <w:name w:val="Heading #13"/>
    <w:basedOn w:val="Normal"/>
    <w:qFormat/>
    <w:rsid w:val="009B3BCE"/>
  </w:style>
  <w:style w:type="character" w:customStyle="1" w:styleId="Heading92">
    <w:name w:val="Heading #9 (2)_"/>
    <w:basedOn w:val="DefaultParagraphFont"/>
    <w:locked/>
    <w:rsid w:val="009B3BCE"/>
  </w:style>
  <w:style w:type="paragraph" w:customStyle="1" w:styleId="Heading920">
    <w:name w:val="Heading #9 (2)"/>
    <w:basedOn w:val="Normal"/>
    <w:qFormat/>
    <w:rsid w:val="009B3BCE"/>
  </w:style>
  <w:style w:type="character" w:customStyle="1" w:styleId="Heading15">
    <w:name w:val="Heading #15_"/>
    <w:basedOn w:val="DefaultParagraphFont"/>
    <w:locked/>
    <w:rsid w:val="009B3BCE"/>
  </w:style>
  <w:style w:type="paragraph" w:customStyle="1" w:styleId="Heading150">
    <w:name w:val="Heading #15"/>
    <w:basedOn w:val="Normal"/>
    <w:qFormat/>
    <w:rsid w:val="009B3BCE"/>
  </w:style>
  <w:style w:type="character" w:customStyle="1" w:styleId="Bodytext38">
    <w:name w:val="Body text (38)_"/>
    <w:basedOn w:val="DefaultParagraphFont"/>
    <w:locked/>
    <w:rsid w:val="009B3BCE"/>
  </w:style>
  <w:style w:type="paragraph" w:customStyle="1" w:styleId="Bodytext380">
    <w:name w:val="Body text (38)"/>
    <w:basedOn w:val="Normal"/>
    <w:qFormat/>
    <w:rsid w:val="009B3BCE"/>
  </w:style>
  <w:style w:type="character" w:customStyle="1" w:styleId="Heading17">
    <w:name w:val="Heading #17_"/>
    <w:basedOn w:val="DefaultParagraphFont"/>
    <w:locked/>
    <w:rsid w:val="009B3BCE"/>
  </w:style>
  <w:style w:type="paragraph" w:customStyle="1" w:styleId="Heading170">
    <w:name w:val="Heading #17"/>
    <w:basedOn w:val="Normal"/>
    <w:qFormat/>
    <w:rsid w:val="009B3BCE"/>
  </w:style>
  <w:style w:type="character" w:customStyle="1" w:styleId="Bodytext97Exact">
    <w:name w:val="Body text (97) Exact"/>
    <w:basedOn w:val="DefaultParagraphFont"/>
    <w:locked/>
    <w:rsid w:val="009B3BCE"/>
  </w:style>
  <w:style w:type="paragraph" w:customStyle="1" w:styleId="Bodytext97">
    <w:name w:val="Body text (97)"/>
    <w:basedOn w:val="Normal"/>
    <w:qFormat/>
    <w:rsid w:val="009B3BCE"/>
  </w:style>
  <w:style w:type="character" w:customStyle="1" w:styleId="Bodytext42">
    <w:name w:val="Body text (42)_"/>
    <w:basedOn w:val="DefaultParagraphFont"/>
    <w:locked/>
    <w:rsid w:val="009B3BCE"/>
  </w:style>
  <w:style w:type="paragraph" w:customStyle="1" w:styleId="Bodytext420">
    <w:name w:val="Body text (42)"/>
    <w:basedOn w:val="Normal"/>
    <w:qFormat/>
    <w:rsid w:val="009B3BCE"/>
  </w:style>
  <w:style w:type="character" w:customStyle="1" w:styleId="Picturecaption9">
    <w:name w:val="Picture caption (9)_"/>
    <w:basedOn w:val="DefaultParagraphFont"/>
    <w:locked/>
    <w:rsid w:val="009B3BCE"/>
  </w:style>
  <w:style w:type="paragraph" w:customStyle="1" w:styleId="Picturecaption90">
    <w:name w:val="Picture caption (9)"/>
    <w:basedOn w:val="Normal"/>
    <w:qFormat/>
    <w:rsid w:val="009B3BCE"/>
  </w:style>
  <w:style w:type="character" w:customStyle="1" w:styleId="Bodytext96Exact">
    <w:name w:val="Body text (96) Exact"/>
    <w:basedOn w:val="DefaultParagraphFont"/>
    <w:locked/>
    <w:rsid w:val="009B3BCE"/>
  </w:style>
  <w:style w:type="paragraph" w:customStyle="1" w:styleId="Bodytext96">
    <w:name w:val="Body text (96)"/>
    <w:basedOn w:val="Normal"/>
    <w:qFormat/>
    <w:rsid w:val="009B3BCE"/>
  </w:style>
  <w:style w:type="character" w:customStyle="1" w:styleId="Heading142">
    <w:name w:val="Heading #14 (2)_"/>
    <w:basedOn w:val="DefaultParagraphFont"/>
    <w:locked/>
    <w:rsid w:val="009B3BCE"/>
  </w:style>
  <w:style w:type="paragraph" w:customStyle="1" w:styleId="Heading1420">
    <w:name w:val="Heading #14 (2)"/>
    <w:basedOn w:val="Normal"/>
    <w:qFormat/>
    <w:rsid w:val="009B3BCE"/>
  </w:style>
  <w:style w:type="character" w:customStyle="1" w:styleId="Picturecaption31">
    <w:name w:val="Picture caption (31)_"/>
    <w:basedOn w:val="DefaultParagraphFont"/>
    <w:locked/>
    <w:rsid w:val="009B3BCE"/>
  </w:style>
  <w:style w:type="paragraph" w:customStyle="1" w:styleId="Picturecaption310">
    <w:name w:val="Picture caption (31)"/>
    <w:basedOn w:val="Normal"/>
    <w:qFormat/>
    <w:rsid w:val="009B3BCE"/>
  </w:style>
  <w:style w:type="character" w:customStyle="1" w:styleId="Picturecaption27">
    <w:name w:val="Picture caption (27)_"/>
    <w:basedOn w:val="DefaultParagraphFont"/>
    <w:locked/>
    <w:rsid w:val="009B3BCE"/>
  </w:style>
  <w:style w:type="paragraph" w:customStyle="1" w:styleId="Picturecaption270">
    <w:name w:val="Picture caption (27)"/>
    <w:basedOn w:val="Normal"/>
    <w:qFormat/>
    <w:rsid w:val="009B3BCE"/>
  </w:style>
  <w:style w:type="character" w:customStyle="1" w:styleId="Bodytext43Exact">
    <w:name w:val="Body text (43) Exact"/>
    <w:basedOn w:val="DefaultParagraphFont"/>
    <w:locked/>
    <w:rsid w:val="009B3BCE"/>
  </w:style>
  <w:style w:type="paragraph" w:customStyle="1" w:styleId="Bodytext43">
    <w:name w:val="Body text (43)"/>
    <w:basedOn w:val="Normal"/>
    <w:qFormat/>
    <w:rsid w:val="009B3BCE"/>
  </w:style>
  <w:style w:type="character" w:customStyle="1" w:styleId="Bodytext109">
    <w:name w:val="Body text (109)_"/>
    <w:basedOn w:val="DefaultParagraphFont"/>
    <w:locked/>
    <w:rsid w:val="009B3BCE"/>
  </w:style>
  <w:style w:type="paragraph" w:customStyle="1" w:styleId="Bodytext1090">
    <w:name w:val="Body text (109)"/>
    <w:basedOn w:val="Normal"/>
    <w:qFormat/>
    <w:rsid w:val="009B3BCE"/>
  </w:style>
  <w:style w:type="character" w:customStyle="1" w:styleId="Bodytext110">
    <w:name w:val="Body text (110)_"/>
    <w:basedOn w:val="DefaultParagraphFont"/>
    <w:locked/>
    <w:rsid w:val="009B3BCE"/>
  </w:style>
  <w:style w:type="paragraph" w:customStyle="1" w:styleId="Bodytext1100">
    <w:name w:val="Body text (110)"/>
    <w:basedOn w:val="Normal"/>
    <w:qFormat/>
    <w:rsid w:val="009B3BCE"/>
  </w:style>
  <w:style w:type="character" w:customStyle="1" w:styleId="Bodytext111">
    <w:name w:val="Body text (111)_"/>
    <w:basedOn w:val="DefaultParagraphFont"/>
    <w:locked/>
    <w:rsid w:val="009B3BCE"/>
  </w:style>
  <w:style w:type="paragraph" w:customStyle="1" w:styleId="Bodytext1110">
    <w:name w:val="Body text (111)"/>
    <w:basedOn w:val="Normal"/>
    <w:qFormat/>
    <w:rsid w:val="009B3BCE"/>
  </w:style>
  <w:style w:type="character" w:customStyle="1" w:styleId="Tablecaption7">
    <w:name w:val="Table caption (7)_"/>
    <w:basedOn w:val="DefaultParagraphFont"/>
    <w:locked/>
    <w:rsid w:val="009B3BCE"/>
  </w:style>
  <w:style w:type="paragraph" w:customStyle="1" w:styleId="Tablecaption70">
    <w:name w:val="Table caption (7)"/>
    <w:basedOn w:val="Normal"/>
    <w:qFormat/>
    <w:rsid w:val="009B3BCE"/>
  </w:style>
  <w:style w:type="character" w:customStyle="1" w:styleId="Bodytext112">
    <w:name w:val="Body text (112)_"/>
    <w:basedOn w:val="DefaultParagraphFont"/>
    <w:locked/>
    <w:rsid w:val="009B3BCE"/>
  </w:style>
  <w:style w:type="paragraph" w:customStyle="1" w:styleId="Bodytext1120">
    <w:name w:val="Body text (112)"/>
    <w:basedOn w:val="Normal"/>
    <w:qFormat/>
    <w:rsid w:val="009B3BCE"/>
  </w:style>
  <w:style w:type="character" w:customStyle="1" w:styleId="Bodytext113">
    <w:name w:val="Body text (113)_"/>
    <w:basedOn w:val="DefaultParagraphFont"/>
    <w:locked/>
    <w:rsid w:val="009B3BCE"/>
  </w:style>
  <w:style w:type="paragraph" w:customStyle="1" w:styleId="Bodytext1130">
    <w:name w:val="Body text (113)"/>
    <w:basedOn w:val="Normal"/>
    <w:qFormat/>
    <w:rsid w:val="009B3BCE"/>
  </w:style>
  <w:style w:type="character" w:customStyle="1" w:styleId="Tableofcontents10">
    <w:name w:val="Table of contents (10)_"/>
    <w:basedOn w:val="DefaultParagraphFont"/>
    <w:locked/>
    <w:rsid w:val="009B3BCE"/>
  </w:style>
  <w:style w:type="paragraph" w:customStyle="1" w:styleId="Tableofcontents100">
    <w:name w:val="Table of contents (10)"/>
    <w:basedOn w:val="Normal"/>
    <w:qFormat/>
    <w:rsid w:val="009B3BCE"/>
  </w:style>
  <w:style w:type="character" w:customStyle="1" w:styleId="Tableofcontents12">
    <w:name w:val="Table of contents (12)_"/>
    <w:basedOn w:val="DefaultParagraphFont"/>
    <w:locked/>
    <w:rsid w:val="009B3BCE"/>
  </w:style>
  <w:style w:type="paragraph" w:customStyle="1" w:styleId="Tableofcontents120">
    <w:name w:val="Table of contents (12)"/>
    <w:basedOn w:val="Normal"/>
    <w:qFormat/>
    <w:rsid w:val="009B3BCE"/>
  </w:style>
  <w:style w:type="character" w:customStyle="1" w:styleId="Tableofcontents14">
    <w:name w:val="Table of contents (14)_"/>
    <w:basedOn w:val="DefaultParagraphFont"/>
    <w:locked/>
    <w:rsid w:val="009B3BCE"/>
  </w:style>
  <w:style w:type="paragraph" w:customStyle="1" w:styleId="Tableofcontents140">
    <w:name w:val="Table of contents (14)"/>
    <w:basedOn w:val="Normal"/>
    <w:qFormat/>
    <w:rsid w:val="009B3BCE"/>
  </w:style>
  <w:style w:type="character" w:customStyle="1" w:styleId="Heading162">
    <w:name w:val="Heading #16 (2)_"/>
    <w:basedOn w:val="DefaultParagraphFont"/>
    <w:locked/>
    <w:rsid w:val="009B3BCE"/>
  </w:style>
  <w:style w:type="paragraph" w:customStyle="1" w:styleId="Heading1620">
    <w:name w:val="Heading #16 (2)"/>
    <w:basedOn w:val="Normal"/>
    <w:qFormat/>
    <w:rsid w:val="009B3BCE"/>
  </w:style>
  <w:style w:type="paragraph" w:customStyle="1" w:styleId="txgreen">
    <w:name w:val="txgreen"/>
    <w:basedOn w:val="Normal"/>
    <w:uiPriority w:val="99"/>
    <w:qFormat/>
    <w:rsid w:val="009B3BCE"/>
  </w:style>
  <w:style w:type="paragraph" w:customStyle="1" w:styleId="rtecenter">
    <w:name w:val="rtecenter"/>
    <w:basedOn w:val="Normal"/>
    <w:uiPriority w:val="99"/>
    <w:qFormat/>
    <w:rsid w:val="009B3BCE"/>
  </w:style>
  <w:style w:type="paragraph" w:customStyle="1" w:styleId="StyleHeading4TagBigcardNotBold">
    <w:name w:val="Style Heading 4TagBig card + Not Bold"/>
    <w:basedOn w:val="Heading4"/>
    <w:qFormat/>
    <w:rsid w:val="009B3BCE"/>
    <w:rPr>
      <w:bCs/>
    </w:rPr>
  </w:style>
  <w:style w:type="paragraph" w:customStyle="1" w:styleId="Stylecardtext8pt">
    <w:name w:val="Style card text + 8 pt"/>
    <w:basedOn w:val="Normal"/>
    <w:qFormat/>
    <w:rsid w:val="009B3BCE"/>
  </w:style>
  <w:style w:type="paragraph" w:customStyle="1" w:styleId="Stylecardtext5pt">
    <w:name w:val="Style card text + 5 pt"/>
    <w:basedOn w:val="Normal"/>
    <w:qFormat/>
    <w:rsid w:val="009B3BCE"/>
  </w:style>
  <w:style w:type="character" w:customStyle="1" w:styleId="StyleLatinGaramond9ptUnderline">
    <w:name w:val="Style (Latin) Garamond 9 pt Underline"/>
    <w:rsid w:val="009B3BCE"/>
  </w:style>
  <w:style w:type="character" w:customStyle="1" w:styleId="l9">
    <w:name w:val="l9"/>
    <w:basedOn w:val="DefaultParagraphFont"/>
    <w:rsid w:val="009B3BCE"/>
  </w:style>
  <w:style w:type="character" w:customStyle="1" w:styleId="l8">
    <w:name w:val="l8"/>
    <w:basedOn w:val="DefaultParagraphFont"/>
    <w:rsid w:val="009B3BCE"/>
  </w:style>
  <w:style w:type="character" w:customStyle="1" w:styleId="l6">
    <w:name w:val="l6"/>
    <w:basedOn w:val="DefaultParagraphFont"/>
    <w:rsid w:val="009B3BCE"/>
  </w:style>
  <w:style w:type="character" w:customStyle="1" w:styleId="l7">
    <w:name w:val="l7"/>
    <w:basedOn w:val="DefaultParagraphFont"/>
    <w:rsid w:val="009B3BCE"/>
  </w:style>
  <w:style w:type="character" w:customStyle="1" w:styleId="ellipsistext">
    <w:name w:val="ellipsis_text"/>
    <w:basedOn w:val="DefaultParagraphFont"/>
    <w:rsid w:val="009B3BCE"/>
  </w:style>
  <w:style w:type="character" w:customStyle="1" w:styleId="referencediv">
    <w:name w:val="referencediv"/>
    <w:basedOn w:val="DefaultParagraphFont"/>
    <w:rsid w:val="009B3BCE"/>
  </w:style>
  <w:style w:type="character" w:customStyle="1" w:styleId="cite0">
    <w:name w:val="cite0"/>
    <w:rsid w:val="009B3BCE"/>
  </w:style>
  <w:style w:type="character" w:customStyle="1" w:styleId="Aunderline1">
    <w:name w:val="Aunderline"/>
    <w:qFormat/>
    <w:rsid w:val="009B3BCE"/>
  </w:style>
  <w:style w:type="character" w:customStyle="1" w:styleId="desc">
    <w:name w:val="desc"/>
    <w:basedOn w:val="DefaultParagraphFont"/>
    <w:rsid w:val="009B3BCE"/>
  </w:style>
  <w:style w:type="character" w:customStyle="1" w:styleId="in-top">
    <w:name w:val="in-top"/>
    <w:rsid w:val="009B3BCE"/>
  </w:style>
  <w:style w:type="character" w:customStyle="1" w:styleId="nukeled">
    <w:name w:val="nukeled"/>
    <w:rsid w:val="009B3BCE"/>
  </w:style>
  <w:style w:type="character" w:customStyle="1" w:styleId="contextlyrelated">
    <w:name w:val="contextly_related"/>
    <w:rsid w:val="009B3BCE"/>
  </w:style>
  <w:style w:type="character" w:customStyle="1" w:styleId="in-right">
    <w:name w:val="in-right"/>
    <w:rsid w:val="009B3BCE"/>
  </w:style>
  <w:style w:type="character" w:customStyle="1" w:styleId="adtext">
    <w:name w:val="ad_text"/>
    <w:rsid w:val="009B3BCE"/>
  </w:style>
  <w:style w:type="character" w:customStyle="1" w:styleId="linkrow">
    <w:name w:val="link_row"/>
    <w:rsid w:val="009B3BCE"/>
  </w:style>
  <w:style w:type="character" w:customStyle="1" w:styleId="revision-date">
    <w:name w:val="revision-date"/>
    <w:rsid w:val="009B3BCE"/>
  </w:style>
  <w:style w:type="character" w:customStyle="1" w:styleId="facebook-share">
    <w:name w:val="facebook-share"/>
    <w:rsid w:val="009B3BCE"/>
  </w:style>
  <w:style w:type="character" w:customStyle="1" w:styleId="facebook-share-label">
    <w:name w:val="facebook-share-label"/>
    <w:rsid w:val="009B3BCE"/>
  </w:style>
  <w:style w:type="character" w:customStyle="1" w:styleId="ata11y">
    <w:name w:val="at_a11y"/>
    <w:rsid w:val="009B3BCE"/>
  </w:style>
  <w:style w:type="character" w:customStyle="1" w:styleId="tpk">
    <w:name w:val="tpk"/>
    <w:rsid w:val="009B3BCE"/>
  </w:style>
  <w:style w:type="character" w:customStyle="1" w:styleId="A24">
    <w:name w:val="A24"/>
    <w:uiPriority w:val="99"/>
    <w:rsid w:val="009B3BCE"/>
  </w:style>
  <w:style w:type="character" w:customStyle="1" w:styleId="A25">
    <w:name w:val="A25"/>
    <w:uiPriority w:val="99"/>
    <w:rsid w:val="009B3BCE"/>
  </w:style>
  <w:style w:type="character" w:customStyle="1" w:styleId="Headerorfooter">
    <w:name w:val="Header or footer_"/>
    <w:basedOn w:val="DefaultParagraphFont"/>
    <w:rsid w:val="009B3BCE"/>
  </w:style>
  <w:style w:type="character" w:customStyle="1" w:styleId="Bodytext21">
    <w:name w:val="Body text (2)_"/>
    <w:basedOn w:val="DefaultParagraphFont"/>
    <w:rsid w:val="009B3BCE"/>
  </w:style>
  <w:style w:type="character" w:customStyle="1" w:styleId="Bodytext22">
    <w:name w:val="Body text (2)"/>
    <w:basedOn w:val="Bodytext32"/>
    <w:rsid w:val="009B3BCE"/>
  </w:style>
  <w:style w:type="character" w:customStyle="1" w:styleId="Headerorfooter0">
    <w:name w:val="Header or footer"/>
    <w:basedOn w:val="Bodytext100"/>
    <w:rsid w:val="009B3BCE"/>
  </w:style>
  <w:style w:type="character" w:customStyle="1" w:styleId="Bodytext33">
    <w:name w:val="Body text (3)_"/>
    <w:basedOn w:val="DefaultParagraphFont"/>
    <w:rsid w:val="009B3BCE"/>
  </w:style>
  <w:style w:type="character" w:customStyle="1" w:styleId="Bodytext31Exact">
    <w:name w:val="Body text (31) Exact"/>
    <w:basedOn w:val="DefaultParagraphFont"/>
    <w:rsid w:val="009B3BCE"/>
  </w:style>
  <w:style w:type="character" w:customStyle="1" w:styleId="Bodytext100">
    <w:name w:val="Body text (10)_"/>
    <w:basedOn w:val="DefaultParagraphFont"/>
    <w:rsid w:val="009B3BCE"/>
  </w:style>
  <w:style w:type="character" w:customStyle="1" w:styleId="Bodytext32">
    <w:name w:val="Body text (3)"/>
    <w:basedOn w:val="Bodytext3Spacing0ptExact"/>
    <w:rsid w:val="009B3BCE"/>
  </w:style>
  <w:style w:type="character" w:customStyle="1" w:styleId="Bodytext46">
    <w:name w:val="Body text (46)_"/>
    <w:basedOn w:val="DefaultParagraphFont"/>
    <w:rsid w:val="009B3BCE"/>
  </w:style>
  <w:style w:type="character" w:customStyle="1" w:styleId="Bodytext51">
    <w:name w:val="Body text (51)_"/>
    <w:basedOn w:val="DefaultParagraphFont"/>
    <w:rsid w:val="009B3BCE"/>
  </w:style>
  <w:style w:type="character" w:customStyle="1" w:styleId="Bodytext34">
    <w:name w:val="Body text (34)_"/>
    <w:basedOn w:val="DefaultParagraphFont"/>
    <w:rsid w:val="009B3BCE"/>
  </w:style>
  <w:style w:type="character" w:customStyle="1" w:styleId="Bodytext3Spacing0ptExact">
    <w:name w:val="Body text (3) + Spacing 0 pt Exact"/>
    <w:rsid w:val="009B3BCE"/>
  </w:style>
  <w:style w:type="character" w:customStyle="1" w:styleId="Bodytext82">
    <w:name w:val="Body text (82)_"/>
    <w:basedOn w:val="DefaultParagraphFont"/>
    <w:rsid w:val="009B3BCE"/>
  </w:style>
  <w:style w:type="character" w:customStyle="1" w:styleId="PicturecaptionSpacing0ptExact">
    <w:name w:val="Picture caption + Spacing 0 pt Exact"/>
    <w:basedOn w:val="DefaultParagraphFont"/>
    <w:rsid w:val="009B3BCE"/>
  </w:style>
  <w:style w:type="character" w:customStyle="1" w:styleId="Tableofcontents13">
    <w:name w:val="Table of contents (13)_"/>
    <w:basedOn w:val="DefaultParagraphFont"/>
    <w:rsid w:val="009B3BCE"/>
  </w:style>
  <w:style w:type="character" w:customStyle="1" w:styleId="Bodytext114">
    <w:name w:val="Body text (114)_"/>
    <w:basedOn w:val="DefaultParagraphFont"/>
    <w:rsid w:val="009B3BCE"/>
  </w:style>
  <w:style w:type="character" w:customStyle="1" w:styleId="Bodytext115">
    <w:name w:val="Body text (115)_"/>
    <w:basedOn w:val="DefaultParagraphFont"/>
    <w:rsid w:val="009B3BCE"/>
  </w:style>
  <w:style w:type="character" w:customStyle="1" w:styleId="Bodytext1150">
    <w:name w:val="Body text (115)"/>
    <w:basedOn w:val="Picturecaption2Spacing0ptExact"/>
    <w:rsid w:val="009B3BCE"/>
  </w:style>
  <w:style w:type="character" w:customStyle="1" w:styleId="Bodytext820">
    <w:name w:val="Body text (82)"/>
    <w:rsid w:val="009B3BCE"/>
  </w:style>
  <w:style w:type="character" w:customStyle="1" w:styleId="Bodytext101">
    <w:name w:val="Body text (10)"/>
    <w:basedOn w:val="PicturecaptionSpacing0ptExact"/>
    <w:rsid w:val="009B3BCE"/>
  </w:style>
  <w:style w:type="character" w:customStyle="1" w:styleId="Bodytext82Spacing0ptExact">
    <w:name w:val="Body text (82) + Spacing 0 pt Exact"/>
    <w:basedOn w:val="Bodytext820"/>
    <w:rsid w:val="009B3BCE"/>
  </w:style>
  <w:style w:type="character" w:customStyle="1" w:styleId="Bodytext131Exact">
    <w:name w:val="Body text (131) Exact"/>
    <w:basedOn w:val="DefaultParagraphFont"/>
    <w:rsid w:val="009B3BCE"/>
  </w:style>
  <w:style w:type="character" w:customStyle="1" w:styleId="Picturecaption2Spacing0ptExact">
    <w:name w:val="Picture caption (2) + Spacing 0 pt Exact"/>
    <w:basedOn w:val="DefaultParagraphFont"/>
    <w:rsid w:val="009B3BCE"/>
  </w:style>
  <w:style w:type="character" w:customStyle="1" w:styleId="Bodytext114Exact">
    <w:name w:val="Body text (114) Exact"/>
    <w:basedOn w:val="Bodytext131Exact"/>
    <w:rsid w:val="009B3BCE"/>
  </w:style>
  <w:style w:type="character" w:customStyle="1" w:styleId="Bodytext340">
    <w:name w:val="Body text (34)"/>
    <w:basedOn w:val="BodyText4"/>
    <w:rsid w:val="009B3BC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1409pt">
    <w:name w:val="Body text (140) + 9 pt"/>
    <w:aliases w:val="Not Italic,Table of contents (12) + FrankRuehl,11 pt"/>
    <w:basedOn w:val="DefaultParagraphFont"/>
    <w:rsid w:val="009B3BCE"/>
  </w:style>
  <w:style w:type="character" w:customStyle="1" w:styleId="Bodytext510">
    <w:name w:val="Body text (51)"/>
    <w:basedOn w:val="Bodytext115"/>
    <w:rsid w:val="009B3BCE"/>
  </w:style>
  <w:style w:type="character" w:customStyle="1" w:styleId="Bodytext1140">
    <w:name w:val="Body text (114)"/>
    <w:basedOn w:val="Bodytext131Exact"/>
    <w:rsid w:val="009B3BCE"/>
  </w:style>
  <w:style w:type="character" w:customStyle="1" w:styleId="Tableofcontents130">
    <w:name w:val="Table of contents (13)"/>
    <w:basedOn w:val="Bodytext82Spacing0ptExact"/>
    <w:rsid w:val="009B3BCE"/>
  </w:style>
  <w:style w:type="character" w:customStyle="1" w:styleId="Bodytext460">
    <w:name w:val="Body text (46)"/>
    <w:basedOn w:val="Bodytext114"/>
    <w:rsid w:val="009B3BCE"/>
  </w:style>
  <w:style w:type="character" w:customStyle="1" w:styleId="Bodytext46NotBold">
    <w:name w:val="Body text (46) + Not Bold"/>
    <w:basedOn w:val="Bodytext114"/>
    <w:rsid w:val="009B3BCE"/>
  </w:style>
  <w:style w:type="character" w:customStyle="1" w:styleId="Bodytext46SegoeUI">
    <w:name w:val="Body text (46) + Segoe UI"/>
    <w:basedOn w:val="Bodytext114"/>
    <w:rsid w:val="009B3BCE"/>
  </w:style>
  <w:style w:type="character" w:customStyle="1" w:styleId="Bodytext115Spacing0ptExact">
    <w:name w:val="Body text (115) + Spacing 0 pt Exact"/>
    <w:basedOn w:val="Picturecaption2Spacing0ptExact"/>
    <w:rsid w:val="009B3BCE"/>
  </w:style>
  <w:style w:type="character" w:customStyle="1" w:styleId="Picturecaption42SmallCaps">
    <w:name w:val="Picture caption (42) + Small Caps"/>
    <w:basedOn w:val="DefaultParagraphFont"/>
    <w:rsid w:val="009B3BCE"/>
  </w:style>
  <w:style w:type="character" w:customStyle="1" w:styleId="Bodytext155Exact">
    <w:name w:val="Body text (155) Exact"/>
    <w:basedOn w:val="DefaultParagraphFont"/>
    <w:rsid w:val="009B3BCE"/>
  </w:style>
  <w:style w:type="character" w:customStyle="1" w:styleId="Bodytext157">
    <w:name w:val="Body text (157)_"/>
    <w:basedOn w:val="DefaultParagraphFont"/>
    <w:rsid w:val="009B3BCE"/>
  </w:style>
  <w:style w:type="character" w:customStyle="1" w:styleId="Bodytext157Spacing0pt">
    <w:name w:val="Body text (157) + Spacing 0 pt"/>
    <w:basedOn w:val="Bodytext39"/>
    <w:rsid w:val="009B3BCE"/>
  </w:style>
  <w:style w:type="character" w:customStyle="1" w:styleId="Bodytext1570">
    <w:name w:val="Body text (157)"/>
    <w:basedOn w:val="Bodytext39"/>
    <w:rsid w:val="009B3BCE"/>
  </w:style>
  <w:style w:type="character" w:customStyle="1" w:styleId="Heading2213pt">
    <w:name w:val="Heading #22 + 13 pt"/>
    <w:basedOn w:val="DefaultParagraphFont"/>
    <w:rsid w:val="009B3BCE"/>
  </w:style>
  <w:style w:type="character" w:customStyle="1" w:styleId="Heading22125pt">
    <w:name w:val="Heading #22 + 12.5 pt"/>
    <w:basedOn w:val="DefaultParagraphFont"/>
    <w:rsid w:val="009B3BCE"/>
  </w:style>
  <w:style w:type="character" w:customStyle="1" w:styleId="Bodytext300">
    <w:name w:val="Body text (30)_"/>
    <w:basedOn w:val="DefaultParagraphFont"/>
    <w:rsid w:val="009B3BCE"/>
  </w:style>
  <w:style w:type="character" w:customStyle="1" w:styleId="Bodytext301">
    <w:name w:val="Body text (30)"/>
    <w:basedOn w:val="Bodytext3TimesNewRoman"/>
    <w:rsid w:val="009B3BCE"/>
  </w:style>
  <w:style w:type="character" w:customStyle="1" w:styleId="Bodytext39">
    <w:name w:val="Body text (39)_"/>
    <w:basedOn w:val="DefaultParagraphFont"/>
    <w:rsid w:val="009B3BCE"/>
  </w:style>
  <w:style w:type="character" w:customStyle="1" w:styleId="Bodytext390">
    <w:name w:val="Body text (39)"/>
    <w:basedOn w:val="BodytextExact"/>
    <w:rsid w:val="009B3BCE"/>
  </w:style>
  <w:style w:type="character" w:customStyle="1" w:styleId="Bodytext159Exact">
    <w:name w:val="Body text (159) Exact"/>
    <w:basedOn w:val="DefaultParagraphFont"/>
    <w:rsid w:val="009B3BCE"/>
  </w:style>
  <w:style w:type="character" w:customStyle="1" w:styleId="Bodytext60Spacing0pt">
    <w:name w:val="Body text (60) + Spacing 0 pt"/>
    <w:basedOn w:val="DefaultParagraphFont"/>
    <w:rsid w:val="009B3BCE"/>
  </w:style>
  <w:style w:type="character" w:customStyle="1" w:styleId="Bodytext3Spacing-1pt">
    <w:name w:val="Body text (3) + Spacing -1 pt"/>
    <w:basedOn w:val="Bodytext3Spacing0ptExact"/>
    <w:rsid w:val="009B3BCE"/>
  </w:style>
  <w:style w:type="character" w:customStyle="1" w:styleId="Bodytext3TimesNewRoman">
    <w:name w:val="Body text (3) + Times New Roman"/>
    <w:aliases w:val="11.5 pt"/>
    <w:basedOn w:val="Bodytext3Spacing0ptExact"/>
    <w:rsid w:val="009B3BCE"/>
  </w:style>
  <w:style w:type="character" w:customStyle="1" w:styleId="Bodytext2NotBold">
    <w:name w:val="Body text (2) + Not Bold"/>
    <w:basedOn w:val="Bodytext32"/>
    <w:rsid w:val="009B3BCE"/>
  </w:style>
  <w:style w:type="character" w:customStyle="1" w:styleId="BodytextExact">
    <w:name w:val="Body text Exact"/>
    <w:basedOn w:val="DefaultParagraphFont"/>
    <w:rsid w:val="009B3BCE"/>
  </w:style>
  <w:style w:type="character" w:customStyle="1" w:styleId="Heading13Italic">
    <w:name w:val="Heading #13 + Italic"/>
    <w:basedOn w:val="DefaultParagraphFont"/>
    <w:rsid w:val="009B3BCE"/>
  </w:style>
  <w:style w:type="character" w:customStyle="1" w:styleId="Heading92Spacing2pt">
    <w:name w:val="Heading #9 (2) + Spacing 2 pt"/>
    <w:basedOn w:val="DefaultParagraphFont"/>
    <w:rsid w:val="009B3BCE"/>
  </w:style>
  <w:style w:type="character" w:customStyle="1" w:styleId="Bodytext38Spacing0pt">
    <w:name w:val="Body text (38) + Spacing 0 pt"/>
    <w:basedOn w:val="DefaultParagraphFont"/>
    <w:rsid w:val="009B3BCE"/>
  </w:style>
  <w:style w:type="character" w:customStyle="1" w:styleId="Bodytext42Spacing-1pt">
    <w:name w:val="Body text (42) + Spacing -1 pt"/>
    <w:basedOn w:val="DefaultParagraphFont"/>
    <w:rsid w:val="009B3BCE"/>
  </w:style>
  <w:style w:type="character" w:customStyle="1" w:styleId="Bodytext35">
    <w:name w:val="Body text (35)_"/>
    <w:basedOn w:val="DefaultParagraphFont"/>
    <w:rsid w:val="009B3BCE"/>
  </w:style>
  <w:style w:type="character" w:customStyle="1" w:styleId="Picturecaption19">
    <w:name w:val="Picture caption (19)_"/>
    <w:basedOn w:val="DefaultParagraphFont"/>
    <w:rsid w:val="009B3BCE"/>
  </w:style>
  <w:style w:type="character" w:customStyle="1" w:styleId="Picturecaption9Exact">
    <w:name w:val="Picture caption (9) Exact"/>
    <w:basedOn w:val="DefaultParagraphFont"/>
    <w:rsid w:val="009B3BCE"/>
  </w:style>
  <w:style w:type="character" w:customStyle="1" w:styleId="Bodytext87">
    <w:name w:val="Body text (87)_"/>
    <w:basedOn w:val="DefaultParagraphFont"/>
    <w:rsid w:val="009B3BCE"/>
  </w:style>
  <w:style w:type="character" w:customStyle="1" w:styleId="Bodytext6">
    <w:name w:val="Body text (6)_"/>
    <w:basedOn w:val="DefaultParagraphFont"/>
    <w:rsid w:val="009B3BCE"/>
  </w:style>
  <w:style w:type="character" w:customStyle="1" w:styleId="Heading142SmallCaps">
    <w:name w:val="Heading #14 (2) + Small Caps"/>
    <w:basedOn w:val="DefaultParagraphFont"/>
    <w:rsid w:val="009B3BCE"/>
  </w:style>
  <w:style w:type="character" w:customStyle="1" w:styleId="Bodytext350">
    <w:name w:val="Body text (35)"/>
    <w:basedOn w:val="Picturecaption190"/>
    <w:rsid w:val="009B3BCE"/>
  </w:style>
  <w:style w:type="character" w:customStyle="1" w:styleId="Picturecaption190">
    <w:name w:val="Picture caption (19)"/>
    <w:basedOn w:val="Picturecaption27Spacing0pt"/>
    <w:rsid w:val="009B3BCE"/>
  </w:style>
  <w:style w:type="character" w:customStyle="1" w:styleId="Picturecaption27Spacing0pt">
    <w:name w:val="Picture caption (27) + Spacing 0 pt"/>
    <w:basedOn w:val="DefaultParagraphFont"/>
    <w:rsid w:val="009B3BCE"/>
  </w:style>
  <w:style w:type="character" w:customStyle="1" w:styleId="Bodytext43Spacing0ptExact">
    <w:name w:val="Body text (43) + Spacing 0 pt Exact"/>
    <w:basedOn w:val="DefaultParagraphFont"/>
    <w:rsid w:val="009B3BCE"/>
  </w:style>
  <w:style w:type="character" w:customStyle="1" w:styleId="Bodytext61">
    <w:name w:val="Body text (6)"/>
    <w:basedOn w:val="Bodytext870"/>
    <w:rsid w:val="009B3BCE"/>
  </w:style>
  <w:style w:type="character" w:customStyle="1" w:styleId="Bodytext870">
    <w:name w:val="Body text (87)"/>
    <w:basedOn w:val="DefaultParagraphFont"/>
    <w:rsid w:val="009B3BCE"/>
  </w:style>
  <w:style w:type="character" w:customStyle="1" w:styleId="BodytextSegoeUI">
    <w:name w:val="Body text + Segoe UI"/>
    <w:aliases w:val="21.5 pt"/>
    <w:basedOn w:val="DefaultParagraphFont"/>
    <w:rsid w:val="009B3BCE"/>
  </w:style>
  <w:style w:type="character" w:customStyle="1" w:styleId="Bodytext68">
    <w:name w:val="Body text (68)_"/>
    <w:basedOn w:val="DefaultParagraphFont"/>
    <w:rsid w:val="009B3BCE"/>
  </w:style>
  <w:style w:type="character" w:customStyle="1" w:styleId="Bodytext112SmallCaps">
    <w:name w:val="Body text (112) + Small Caps"/>
    <w:basedOn w:val="DefaultParagraphFont"/>
    <w:rsid w:val="009B3BCE"/>
  </w:style>
  <w:style w:type="character" w:customStyle="1" w:styleId="Bodytext680">
    <w:name w:val="Body text (68)"/>
    <w:basedOn w:val="Heading162SmallCaps"/>
    <w:rsid w:val="009B3BCE"/>
  </w:style>
  <w:style w:type="character" w:customStyle="1" w:styleId="Tableofcontents11">
    <w:name w:val="Table of contents (11)_"/>
    <w:basedOn w:val="DefaultParagraphFont"/>
    <w:rsid w:val="009B3BCE"/>
  </w:style>
  <w:style w:type="character" w:customStyle="1" w:styleId="Tableofcontents110">
    <w:name w:val="Table of contents (11)"/>
    <w:basedOn w:val="article-quote-right"/>
    <w:rsid w:val="009B3BCE"/>
  </w:style>
  <w:style w:type="character" w:customStyle="1" w:styleId="Tableofcontents15">
    <w:name w:val="Table of contents (15)_"/>
    <w:basedOn w:val="DefaultParagraphFont"/>
    <w:rsid w:val="009B3BCE"/>
  </w:style>
  <w:style w:type="character" w:customStyle="1" w:styleId="Tableofcontents150">
    <w:name w:val="Table of contents (15)"/>
    <w:basedOn w:val="StyleBox12pt"/>
    <w:rsid w:val="009B3BCE"/>
  </w:style>
  <w:style w:type="character" w:customStyle="1" w:styleId="Heading162SmallCaps">
    <w:name w:val="Heading #16 (2) + Small Caps"/>
    <w:basedOn w:val="DefaultParagraphFont"/>
    <w:rsid w:val="009B3BCE"/>
  </w:style>
  <w:style w:type="character" w:customStyle="1" w:styleId="amp">
    <w:name w:val="amp"/>
    <w:basedOn w:val="DefaultParagraphFont"/>
    <w:rsid w:val="009B3BCE"/>
  </w:style>
  <w:style w:type="character" w:customStyle="1" w:styleId="article-quote-right">
    <w:name w:val="article-quote-right"/>
    <w:basedOn w:val="DefaultParagraphFont"/>
    <w:rsid w:val="009B3BCE"/>
  </w:style>
  <w:style w:type="character" w:customStyle="1" w:styleId="StyleBox12ptBold">
    <w:name w:val="Style Box + 12 pt Bold"/>
    <w:basedOn w:val="DefaultParagraphFont"/>
    <w:rsid w:val="009B3BCE"/>
  </w:style>
  <w:style w:type="character" w:customStyle="1" w:styleId="StyleBox12pt">
    <w:name w:val="Style Box + 12 pt"/>
    <w:basedOn w:val="DefaultParagraphFont"/>
    <w:rsid w:val="009B3BCE"/>
  </w:style>
  <w:style w:type="character" w:customStyle="1" w:styleId="commentstext0">
    <w:name w:val="commentstext"/>
    <w:rsid w:val="009B3BCE"/>
  </w:style>
  <w:style w:type="character" w:customStyle="1" w:styleId="wikicreatelink">
    <w:name w:val="wikicreatelink"/>
    <w:basedOn w:val="DefaultParagraphFont"/>
    <w:rsid w:val="009B3BCE"/>
  </w:style>
  <w:style w:type="character" w:customStyle="1" w:styleId="facebook-share-count">
    <w:name w:val="facebook-share-count"/>
    <w:basedOn w:val="DefaultParagraphFont"/>
    <w:rsid w:val="009B3BCE"/>
  </w:style>
  <w:style w:type="character" w:customStyle="1" w:styleId="tickerwrap">
    <w:name w:val="ticker_wrap"/>
    <w:basedOn w:val="DefaultParagraphFont"/>
    <w:rsid w:val="009B3BCE"/>
  </w:style>
  <w:style w:type="character" w:customStyle="1" w:styleId="smallcaps0">
    <w:name w:val="small_caps"/>
    <w:basedOn w:val="DefaultParagraphFont"/>
    <w:rsid w:val="009B3BCE"/>
  </w:style>
  <w:style w:type="character" w:customStyle="1" w:styleId="StyleGaramondText1">
    <w:name w:val="Style Garamond Text 1"/>
    <w:basedOn w:val="DefaultParagraphFont"/>
    <w:rsid w:val="009B3BCE"/>
  </w:style>
  <w:style w:type="character" w:customStyle="1" w:styleId="StyleGaramondText1Underline">
    <w:name w:val="Style Garamond Text 1 Underline"/>
    <w:basedOn w:val="DefaultParagraphFont"/>
    <w:rsid w:val="009B3BCE"/>
  </w:style>
  <w:style w:type="character" w:customStyle="1" w:styleId="StyleBoldUnderlineBorderSinglesolidlineAuto05pt">
    <w:name w:val="Style Bold Underline Border: : (Single solid line Auto  0.5 pt ..."/>
    <w:basedOn w:val="DefaultParagraphFont"/>
    <w:rsid w:val="009B3BCE"/>
  </w:style>
  <w:style w:type="character" w:customStyle="1" w:styleId="StyleStyleBoldUnderlineUnderlineIntenseEmphasisIntenseEmpha">
    <w:name w:val="Style Style Bold UnderlineUnderlineIntense EmphasisIntense Empha..."/>
    <w:basedOn w:val="DefaultParagraphFont"/>
    <w:rsid w:val="009B3BCE"/>
  </w:style>
  <w:style w:type="character" w:customStyle="1" w:styleId="Style7ptBold">
    <w:name w:val="Style 7 pt Bold"/>
    <w:basedOn w:val="DefaultParagraphFont"/>
    <w:rsid w:val="009B3BCE"/>
  </w:style>
  <w:style w:type="character" w:styleId="HTMLAcronym">
    <w:name w:val="HTML Acronym"/>
    <w:basedOn w:val="DefaultParagraphFont"/>
    <w:uiPriority w:val="99"/>
    <w:semiHidden/>
    <w:unhideWhenUsed/>
    <w:rsid w:val="009B3BCE"/>
  </w:style>
  <w:style w:type="paragraph" w:styleId="HTMLAddress">
    <w:name w:val="HTML Address"/>
    <w:basedOn w:val="Normal"/>
    <w:link w:val="HTMLAddressChar"/>
    <w:uiPriority w:val="99"/>
    <w:unhideWhenUsed/>
    <w:rsid w:val="009B3BCE"/>
    <w:rPr>
      <w:i/>
      <w:iCs/>
    </w:rPr>
  </w:style>
  <w:style w:type="character" w:customStyle="1" w:styleId="HTMLAddressChar">
    <w:name w:val="HTML Address Char"/>
    <w:basedOn w:val="DefaultParagraphFont"/>
    <w:link w:val="HTMLAddress"/>
    <w:uiPriority w:val="99"/>
    <w:rsid w:val="009B3BCE"/>
    <w:rPr>
      <w:rFonts w:ascii="Calibri" w:hAnsi="Calibri"/>
      <w:i/>
      <w:iCs/>
    </w:rPr>
  </w:style>
  <w:style w:type="paragraph" w:styleId="Index1">
    <w:name w:val="index 1"/>
    <w:basedOn w:val="Normal"/>
    <w:next w:val="Normal"/>
    <w:autoRedefine/>
    <w:unhideWhenUsed/>
    <w:rsid w:val="009B3BCE"/>
    <w:pPr>
      <w:ind w:left="220" w:hanging="220"/>
    </w:pPr>
  </w:style>
  <w:style w:type="character" w:customStyle="1" w:styleId="cardunderlineChar0">
    <w:name w:val="card underline Char"/>
    <w:locked/>
    <w:rsid w:val="009B3BCE"/>
  </w:style>
  <w:style w:type="paragraph" w:customStyle="1" w:styleId="cardunderline">
    <w:name w:val="card underline"/>
    <w:basedOn w:val="Normal"/>
    <w:next w:val="GAUnderline"/>
    <w:qFormat/>
    <w:rsid w:val="009B3BCE"/>
  </w:style>
  <w:style w:type="paragraph" w:customStyle="1" w:styleId="Hat1">
    <w:name w:val="Hat1"/>
    <w:basedOn w:val="Normal"/>
    <w:next w:val="Normal"/>
    <w:uiPriority w:val="2"/>
    <w:qFormat/>
    <w:rsid w:val="009B3BCE"/>
  </w:style>
  <w:style w:type="paragraph" w:customStyle="1" w:styleId="post-subtitle">
    <w:name w:val="post-subtitle"/>
    <w:basedOn w:val="Normal"/>
    <w:qFormat/>
    <w:rsid w:val="009B3BCE"/>
  </w:style>
  <w:style w:type="paragraph" w:customStyle="1" w:styleId="para">
    <w:name w:val="para"/>
    <w:basedOn w:val="Normal"/>
    <w:next w:val="ReallySamllText"/>
    <w:qFormat/>
    <w:rsid w:val="009B3BCE"/>
  </w:style>
  <w:style w:type="paragraph" w:customStyle="1" w:styleId="noindent0">
    <w:name w:val="no_indent"/>
    <w:basedOn w:val="Normal"/>
    <w:next w:val="NormalWeb3"/>
    <w:qFormat/>
    <w:rsid w:val="009B3BCE"/>
  </w:style>
  <w:style w:type="paragraph" w:customStyle="1" w:styleId="tagline1">
    <w:name w:val="tagline"/>
    <w:basedOn w:val="Normal"/>
    <w:next w:val="cardCharCharCharCharChar"/>
    <w:qFormat/>
    <w:rsid w:val="009B3BCE"/>
  </w:style>
  <w:style w:type="paragraph" w:customStyle="1" w:styleId="Block1">
    <w:name w:val="Block1"/>
    <w:basedOn w:val="Normal"/>
    <w:next w:val="Normal"/>
    <w:uiPriority w:val="3"/>
    <w:qFormat/>
    <w:rsid w:val="009B3BCE"/>
  </w:style>
  <w:style w:type="paragraph" w:customStyle="1" w:styleId="TOCHeading1">
    <w:name w:val="TOC Heading1"/>
    <w:basedOn w:val="Heading1"/>
    <w:next w:val="Normal"/>
    <w:uiPriority w:val="39"/>
    <w:qFormat/>
    <w:rsid w:val="009B3BCE"/>
    <w:rPr>
      <w:bCs/>
      <w:caps/>
    </w:rPr>
  </w:style>
  <w:style w:type="paragraph" w:customStyle="1" w:styleId="NoteLevel11">
    <w:name w:val="Note Level 11"/>
    <w:basedOn w:val="Normal"/>
    <w:next w:val="HeaderFooter"/>
    <w:uiPriority w:val="99"/>
    <w:qFormat/>
    <w:rsid w:val="009B3BCE"/>
  </w:style>
  <w:style w:type="character" w:customStyle="1" w:styleId="ReallySamllTextChar">
    <w:name w:val="ReallySamllText Char"/>
    <w:locked/>
    <w:rsid w:val="009B3BCE"/>
  </w:style>
  <w:style w:type="paragraph" w:customStyle="1" w:styleId="ReallySamllText">
    <w:name w:val="ReallySamllText"/>
    <w:basedOn w:val="Normal"/>
    <w:next w:val="CardTextUnderlined"/>
    <w:autoRedefine/>
    <w:qFormat/>
    <w:rsid w:val="009B3BCE"/>
  </w:style>
  <w:style w:type="paragraph" w:customStyle="1" w:styleId="NormalWeb3">
    <w:name w:val="Normal (Web)3"/>
    <w:basedOn w:val="Normal"/>
    <w:next w:val="CardTagCharChar"/>
    <w:qFormat/>
    <w:rsid w:val="009B3BCE"/>
  </w:style>
  <w:style w:type="paragraph" w:customStyle="1" w:styleId="cardCharCharCharCharChar">
    <w:name w:val="card Char Char Char Char Char"/>
    <w:basedOn w:val="Normal"/>
    <w:next w:val="fixed"/>
    <w:qFormat/>
    <w:rsid w:val="009B3BCE"/>
  </w:style>
  <w:style w:type="paragraph" w:customStyle="1" w:styleId="TagCiteChar4">
    <w:name w:val="Tag / Cite Char"/>
    <w:basedOn w:val="Normal"/>
    <w:next w:val="textonormal"/>
    <w:qFormat/>
    <w:rsid w:val="009B3BCE"/>
  </w:style>
  <w:style w:type="paragraph" w:customStyle="1" w:styleId="PageNumber2">
    <w:name w:val="Page Number2"/>
    <w:basedOn w:val="Normal"/>
    <w:next w:val="Normal"/>
    <w:qFormat/>
    <w:rsid w:val="009B3BCE"/>
  </w:style>
  <w:style w:type="paragraph" w:customStyle="1" w:styleId="HeaderFooter">
    <w:name w:val="Header &amp; Footer"/>
    <w:next w:val="ExecutiveSummarytext"/>
    <w:qFormat/>
    <w:rsid w:val="009B3BCE"/>
    <w:pPr>
      <w:spacing w:after="200" w:line="276" w:lineRule="auto"/>
    </w:pPr>
  </w:style>
  <w:style w:type="paragraph" w:customStyle="1" w:styleId="CardTextSmall0">
    <w:name w:val="Card Text Small"/>
    <w:basedOn w:val="Normal"/>
    <w:qFormat/>
    <w:rsid w:val="009B3BCE"/>
  </w:style>
  <w:style w:type="paragraph" w:customStyle="1" w:styleId="CardTextUnderlined">
    <w:name w:val="Card Text Underlined"/>
    <w:basedOn w:val="Normal"/>
    <w:next w:val="NormalUnderline"/>
    <w:qFormat/>
    <w:rsid w:val="009B3BCE"/>
  </w:style>
  <w:style w:type="paragraph" w:customStyle="1" w:styleId="HeaderDebate">
    <w:name w:val="Header Debate"/>
    <w:basedOn w:val="Normal"/>
    <w:next w:val="byline1"/>
    <w:qFormat/>
    <w:rsid w:val="009B3BCE"/>
  </w:style>
  <w:style w:type="paragraph" w:customStyle="1" w:styleId="NormalWeb1">
    <w:name w:val="Normal (Web)1"/>
    <w:basedOn w:val="Normal"/>
    <w:next w:val="PlaceholderText1"/>
    <w:qFormat/>
    <w:rsid w:val="009B3BCE"/>
  </w:style>
  <w:style w:type="paragraph" w:customStyle="1" w:styleId="CardTagCharChar">
    <w:name w:val="Card Tag Char Char"/>
    <w:basedOn w:val="Normal"/>
    <w:next w:val="NoteLevel31"/>
    <w:qFormat/>
    <w:rsid w:val="009B3BCE"/>
  </w:style>
  <w:style w:type="paragraph" w:customStyle="1" w:styleId="fixed">
    <w:name w:val="fixed"/>
    <w:basedOn w:val="Normal"/>
    <w:next w:val="NoteLevel41"/>
    <w:qFormat/>
    <w:rsid w:val="009B3BCE"/>
  </w:style>
  <w:style w:type="paragraph" w:customStyle="1" w:styleId="textonormal">
    <w:name w:val="textonormal"/>
    <w:basedOn w:val="Normal"/>
    <w:next w:val="NoteLevel51"/>
    <w:qFormat/>
    <w:rsid w:val="009B3BCE"/>
  </w:style>
  <w:style w:type="paragraph" w:customStyle="1" w:styleId="ExecutiveSummarytext">
    <w:name w:val="Executive Summary text"/>
    <w:basedOn w:val="Normal"/>
    <w:next w:val="Normal"/>
    <w:qFormat/>
    <w:rsid w:val="009B3BCE"/>
  </w:style>
  <w:style w:type="character" w:customStyle="1" w:styleId="NormalUnderlineChar1">
    <w:name w:val="Normal Underline Char1"/>
    <w:locked/>
    <w:rsid w:val="009B3BCE"/>
  </w:style>
  <w:style w:type="paragraph" w:customStyle="1" w:styleId="byline1">
    <w:name w:val="byline1"/>
    <w:basedOn w:val="Normal"/>
    <w:qFormat/>
    <w:rsid w:val="009B3BCE"/>
  </w:style>
  <w:style w:type="paragraph" w:customStyle="1" w:styleId="PlaceholderText1">
    <w:name w:val="Placeholder Text1"/>
    <w:basedOn w:val="Normal"/>
    <w:next w:val="ImportantText"/>
    <w:qFormat/>
    <w:rsid w:val="009B3BCE"/>
  </w:style>
  <w:style w:type="paragraph" w:customStyle="1" w:styleId="NoteLevel31">
    <w:name w:val="Note Level 31"/>
    <w:basedOn w:val="Normal"/>
    <w:qFormat/>
    <w:rsid w:val="009B3BCE"/>
  </w:style>
  <w:style w:type="paragraph" w:customStyle="1" w:styleId="NoteLevel41">
    <w:name w:val="Note Level 41"/>
    <w:basedOn w:val="Normal"/>
    <w:next w:val="StyleBodyText11ptBlackUnderline"/>
    <w:qFormat/>
    <w:rsid w:val="009B3BCE"/>
  </w:style>
  <w:style w:type="paragraph" w:customStyle="1" w:styleId="NoteLevel51">
    <w:name w:val="Note Level 51"/>
    <w:basedOn w:val="Normal"/>
    <w:qFormat/>
    <w:rsid w:val="009B3BCE"/>
  </w:style>
  <w:style w:type="paragraph" w:customStyle="1" w:styleId="NoteLevel61">
    <w:name w:val="Note Level 61"/>
    <w:basedOn w:val="Normal"/>
    <w:next w:val="StyleBodyText11ptBoldBlack"/>
    <w:qFormat/>
    <w:rsid w:val="009B3BCE"/>
  </w:style>
  <w:style w:type="paragraph" w:customStyle="1" w:styleId="NoteLevel71">
    <w:name w:val="Note Level 71"/>
    <w:basedOn w:val="Normal"/>
    <w:qFormat/>
    <w:rsid w:val="009B3BCE"/>
  </w:style>
  <w:style w:type="paragraph" w:customStyle="1" w:styleId="NoteLevel81">
    <w:name w:val="Note Level 81"/>
    <w:basedOn w:val="Normal"/>
    <w:next w:val="StyletinyBold"/>
    <w:qFormat/>
    <w:rsid w:val="009B3BCE"/>
  </w:style>
  <w:style w:type="paragraph" w:customStyle="1" w:styleId="NoteLevel91">
    <w:name w:val="Note Level 91"/>
    <w:basedOn w:val="Normal"/>
    <w:qFormat/>
    <w:rsid w:val="009B3BCE"/>
  </w:style>
  <w:style w:type="character" w:customStyle="1" w:styleId="ImportantTextChar">
    <w:name w:val="Important Text Char"/>
    <w:locked/>
    <w:rsid w:val="009B3BCE"/>
  </w:style>
  <w:style w:type="paragraph" w:customStyle="1" w:styleId="ImportantText">
    <w:name w:val="Important Text"/>
    <w:basedOn w:val="Normal"/>
    <w:next w:val="Normal"/>
    <w:qFormat/>
    <w:rsid w:val="009B3BCE"/>
  </w:style>
  <w:style w:type="character" w:customStyle="1" w:styleId="StyleBodyText11ptBlackUnderlineChar">
    <w:name w:val="Style Body Text + 11 pt Black Underline Char"/>
    <w:locked/>
    <w:rsid w:val="009B3BCE"/>
  </w:style>
  <w:style w:type="paragraph" w:customStyle="1" w:styleId="StyleBodyText11ptBlackUnderline">
    <w:name w:val="Style Body Text + 11 pt Black Underline"/>
    <w:basedOn w:val="Normal"/>
    <w:next w:val="ListContents"/>
    <w:qFormat/>
    <w:rsid w:val="009B3BCE"/>
  </w:style>
  <w:style w:type="character" w:customStyle="1" w:styleId="StyleBodyText11ptBoldBlackChar">
    <w:name w:val="Style Body Text + 11 pt Bold Black Char"/>
    <w:locked/>
    <w:rsid w:val="009B3BCE"/>
  </w:style>
  <w:style w:type="paragraph" w:customStyle="1" w:styleId="StyleBodyText11ptBoldBlack">
    <w:name w:val="Style Body Text + 11 pt Bold Black"/>
    <w:basedOn w:val="Normal"/>
    <w:next w:val="StyleListContents11ptCustomColorRGB353132Underline"/>
    <w:qFormat/>
    <w:rsid w:val="009B3BCE"/>
  </w:style>
  <w:style w:type="character" w:customStyle="1" w:styleId="StyletinyBoldChar">
    <w:name w:val="Style tiny + Bold Char"/>
    <w:locked/>
    <w:rsid w:val="009B3BCE"/>
  </w:style>
  <w:style w:type="paragraph" w:customStyle="1" w:styleId="StyletinyBold">
    <w:name w:val="Style tiny + Bold"/>
    <w:basedOn w:val="TagF3"/>
    <w:qFormat/>
    <w:rsid w:val="009B3BCE"/>
  </w:style>
  <w:style w:type="character" w:customStyle="1" w:styleId="Heading5SizeDownChar">
    <w:name w:val="Heading 5 Size Down Char"/>
    <w:locked/>
    <w:rsid w:val="009B3BCE"/>
  </w:style>
  <w:style w:type="character" w:customStyle="1" w:styleId="Normal2BoldChar">
    <w:name w:val="Normal2 + Bold Char"/>
    <w:locked/>
    <w:rsid w:val="009B3BCE"/>
  </w:style>
  <w:style w:type="paragraph" w:customStyle="1" w:styleId="Normal2Bold">
    <w:name w:val="Normal2 + Bold"/>
    <w:basedOn w:val="Normal"/>
    <w:next w:val="Unimportant"/>
    <w:qFormat/>
    <w:rsid w:val="009B3BCE"/>
  </w:style>
  <w:style w:type="character" w:customStyle="1" w:styleId="ListContentsChar">
    <w:name w:val="List Contents Char"/>
    <w:locked/>
    <w:rsid w:val="009B3BCE"/>
  </w:style>
  <w:style w:type="paragraph" w:customStyle="1" w:styleId="ListContents">
    <w:name w:val="List Contents"/>
    <w:basedOn w:val="Normal"/>
    <w:next w:val="Ununderlined"/>
    <w:qFormat/>
    <w:rsid w:val="009B3BCE"/>
  </w:style>
  <w:style w:type="character" w:customStyle="1" w:styleId="StyleListContents11ptCustomColorRGB353132UnderlineChar">
    <w:name w:val="Style List Contents + 11 pt Custom Color(RGB(353132)) Underline Char"/>
    <w:locked/>
    <w:rsid w:val="009B3BCE"/>
  </w:style>
  <w:style w:type="paragraph" w:customStyle="1" w:styleId="StyleListContents11ptCustomColorRGB353132Underline">
    <w:name w:val="Style List Contents + 11 pt Custom Color(RGB(353132)) Underline"/>
    <w:basedOn w:val="Ununderlined"/>
    <w:qFormat/>
    <w:rsid w:val="009B3BCE"/>
    <w:pPr>
      <w:jc w:val="left"/>
    </w:pPr>
    <w:rPr>
      <w:rFonts w:eastAsiaTheme="minorHAnsi"/>
      <w:sz w:val="20"/>
    </w:rPr>
  </w:style>
  <w:style w:type="character" w:customStyle="1" w:styleId="StyleCards12ptThickunderlineChar2">
    <w:name w:val="Style Cards + 12 pt Thick underline Char2"/>
    <w:locked/>
    <w:rsid w:val="009B3BCE"/>
  </w:style>
  <w:style w:type="paragraph" w:customStyle="1" w:styleId="StyleCards12ptThickunderline">
    <w:name w:val="Style Cards + 12 pt Thick underline"/>
    <w:basedOn w:val="Normal"/>
    <w:qFormat/>
    <w:rsid w:val="009B3BCE"/>
  </w:style>
  <w:style w:type="character" w:customStyle="1" w:styleId="UnimportantCharChar">
    <w:name w:val="Unimportant Char Char"/>
    <w:locked/>
    <w:rsid w:val="009B3BCE"/>
  </w:style>
  <w:style w:type="paragraph" w:customStyle="1" w:styleId="Unimportant">
    <w:name w:val="Unimportant"/>
    <w:basedOn w:val="Normal"/>
    <w:next w:val="DebateCite"/>
    <w:qFormat/>
    <w:rsid w:val="009B3BCE"/>
  </w:style>
  <w:style w:type="paragraph" w:customStyle="1" w:styleId="StyleHeading1Justified">
    <w:name w:val="Style Heading 1 + Justified"/>
    <w:basedOn w:val="Normal"/>
    <w:next w:val="Normal"/>
    <w:qFormat/>
    <w:rsid w:val="009B3BCE"/>
  </w:style>
  <w:style w:type="paragraph" w:customStyle="1" w:styleId="textunderline0">
    <w:name w:val="text underline"/>
    <w:basedOn w:val="Normal"/>
    <w:next w:val="Heading4Cite"/>
    <w:autoRedefine/>
    <w:qFormat/>
    <w:rsid w:val="009B3BCE"/>
  </w:style>
  <w:style w:type="character" w:customStyle="1" w:styleId="DebateTagChar">
    <w:name w:val="Debate Tag Char"/>
    <w:locked/>
    <w:rsid w:val="009B3BCE"/>
  </w:style>
  <w:style w:type="paragraph" w:customStyle="1" w:styleId="DebateTag">
    <w:name w:val="Debate Tag"/>
    <w:basedOn w:val="Normal"/>
    <w:autoRedefine/>
    <w:qFormat/>
    <w:rsid w:val="009B3BCE"/>
  </w:style>
  <w:style w:type="paragraph" w:customStyle="1" w:styleId="DebateCite">
    <w:name w:val="Debate Cite"/>
    <w:basedOn w:val="Normal"/>
    <w:next w:val="Normaltag"/>
    <w:autoRedefine/>
    <w:qFormat/>
    <w:rsid w:val="009B3BCE"/>
  </w:style>
  <w:style w:type="paragraph" w:customStyle="1" w:styleId="PreformattedText">
    <w:name w:val="Preformatted Text"/>
    <w:basedOn w:val="Normal"/>
    <w:next w:val="Cardnon-underlined"/>
    <w:qFormat/>
    <w:rsid w:val="009B3BCE"/>
  </w:style>
  <w:style w:type="paragraph" w:customStyle="1" w:styleId="MaggieTag">
    <w:name w:val="MaggieTag"/>
    <w:basedOn w:val="Heading2"/>
    <w:next w:val="BlockTitle4"/>
    <w:qFormat/>
    <w:rsid w:val="009B3BCE"/>
    <w:rPr>
      <w:bCs/>
      <w:caps/>
    </w:rPr>
  </w:style>
  <w:style w:type="paragraph" w:customStyle="1" w:styleId="4">
    <w:name w:val="4"/>
    <w:basedOn w:val="Normal"/>
    <w:next w:val="DottedUnderline1"/>
    <w:qFormat/>
    <w:rsid w:val="009B3BCE"/>
  </w:style>
  <w:style w:type="paragraph" w:customStyle="1" w:styleId="BlockTitle4">
    <w:name w:val="%Block Title"/>
    <w:basedOn w:val="Heading1"/>
    <w:next w:val="PageNumber4"/>
    <w:qFormat/>
    <w:rsid w:val="009B3BCE"/>
    <w:rPr>
      <w:bCs/>
      <w:caps/>
    </w:rPr>
  </w:style>
  <w:style w:type="paragraph" w:customStyle="1" w:styleId="HiddenBlockHeader">
    <w:name w:val="Hidden Block Header"/>
    <w:basedOn w:val="Normal"/>
    <w:next w:val="Cardtext4"/>
    <w:link w:val="HiddenBlockHeaderChar"/>
    <w:qFormat/>
    <w:rsid w:val="009B3BCE"/>
  </w:style>
  <w:style w:type="paragraph" w:customStyle="1" w:styleId="ThickUnderline">
    <w:name w:val="ThickUnderline"/>
    <w:qFormat/>
    <w:rsid w:val="009B3BCE"/>
    <w:pPr>
      <w:spacing w:after="200" w:line="276" w:lineRule="auto"/>
    </w:pPr>
  </w:style>
  <w:style w:type="paragraph" w:customStyle="1" w:styleId="DottedUnderline1">
    <w:name w:val="DottedUnderline"/>
    <w:basedOn w:val="Normal"/>
    <w:qFormat/>
    <w:rsid w:val="009B3BCE"/>
  </w:style>
  <w:style w:type="character" w:customStyle="1" w:styleId="Card-UnderlineChar">
    <w:name w:val="Card-Underline Char"/>
    <w:locked/>
    <w:rsid w:val="009B3BCE"/>
  </w:style>
  <w:style w:type="paragraph" w:customStyle="1" w:styleId="Card-Underline0">
    <w:name w:val="Card-Underline"/>
    <w:basedOn w:val="Normal"/>
    <w:next w:val="read"/>
    <w:qFormat/>
    <w:rsid w:val="009B3BCE"/>
  </w:style>
  <w:style w:type="paragraph" w:customStyle="1" w:styleId="PageNumber3">
    <w:name w:val="Page Number3"/>
    <w:basedOn w:val="Normal"/>
    <w:next w:val="Normal"/>
    <w:qFormat/>
    <w:rsid w:val="009B3BCE"/>
  </w:style>
  <w:style w:type="paragraph" w:customStyle="1" w:styleId="PageNumber4">
    <w:name w:val="Page Number4"/>
    <w:basedOn w:val="Normal"/>
    <w:next w:val="Normal"/>
    <w:qFormat/>
    <w:rsid w:val="009B3BCE"/>
  </w:style>
  <w:style w:type="paragraph" w:customStyle="1" w:styleId="PageNumber5">
    <w:name w:val="Page Number5"/>
    <w:basedOn w:val="Normal"/>
    <w:next w:val="Normal"/>
    <w:qFormat/>
    <w:rsid w:val="009B3BCE"/>
  </w:style>
  <w:style w:type="paragraph" w:customStyle="1" w:styleId="smalltext1">
    <w:name w:val="small text1"/>
    <w:basedOn w:val="Normal"/>
    <w:next w:val="Normal"/>
    <w:uiPriority w:val="4"/>
    <w:qFormat/>
    <w:rsid w:val="009B3BCE"/>
  </w:style>
  <w:style w:type="character" w:customStyle="1" w:styleId="CircleChar">
    <w:name w:val="Circle Char"/>
    <w:locked/>
    <w:rsid w:val="009B3BCE"/>
  </w:style>
  <w:style w:type="paragraph" w:customStyle="1" w:styleId="PageNumber6">
    <w:name w:val="Page Number6"/>
    <w:basedOn w:val="Normal"/>
    <w:next w:val="Normal"/>
    <w:qFormat/>
    <w:rsid w:val="009B3BCE"/>
  </w:style>
  <w:style w:type="paragraph" w:customStyle="1" w:styleId="lastupdated">
    <w:name w:val="lastupdated"/>
    <w:basedOn w:val="Normal"/>
    <w:qFormat/>
    <w:rsid w:val="009B3BCE"/>
  </w:style>
  <w:style w:type="paragraph" w:customStyle="1" w:styleId="hn-byline">
    <w:name w:val="hn-byline"/>
    <w:basedOn w:val="Normal"/>
    <w:next w:val="bodyintro"/>
    <w:qFormat/>
    <w:rsid w:val="009B3BCE"/>
  </w:style>
  <w:style w:type="paragraph" w:customStyle="1" w:styleId="articleinfo">
    <w:name w:val="articleinfo"/>
    <w:basedOn w:val="Normal"/>
    <w:next w:val="indent"/>
    <w:qFormat/>
    <w:rsid w:val="009B3BCE"/>
  </w:style>
  <w:style w:type="character" w:customStyle="1" w:styleId="StyleStyle16ptChar">
    <w:name w:val="Style Style1 + 6 pt Char"/>
    <w:locked/>
    <w:rsid w:val="009B3BCE"/>
  </w:style>
  <w:style w:type="paragraph" w:customStyle="1" w:styleId="StyleStyle16pt">
    <w:name w:val="Style Style1 + 6 pt"/>
    <w:basedOn w:val="Normal"/>
    <w:qFormat/>
    <w:rsid w:val="009B3BCE"/>
  </w:style>
  <w:style w:type="paragraph" w:customStyle="1" w:styleId="PageNumber7">
    <w:name w:val="Page Number7"/>
    <w:basedOn w:val="Normal"/>
    <w:next w:val="Normal"/>
    <w:qFormat/>
    <w:rsid w:val="009B3BCE"/>
  </w:style>
  <w:style w:type="paragraph" w:customStyle="1" w:styleId="OmniPage4">
    <w:name w:val="OmniPage #4"/>
    <w:basedOn w:val="Normal"/>
    <w:qFormat/>
    <w:rsid w:val="009B3BCE"/>
  </w:style>
  <w:style w:type="paragraph" w:customStyle="1" w:styleId="OmniPage10">
    <w:name w:val="OmniPage #10"/>
    <w:basedOn w:val="Normal"/>
    <w:qFormat/>
    <w:rsid w:val="009B3BCE"/>
  </w:style>
  <w:style w:type="paragraph" w:customStyle="1" w:styleId="PageNumber8">
    <w:name w:val="Page Number8"/>
    <w:basedOn w:val="Normal"/>
    <w:next w:val="Normal"/>
    <w:qFormat/>
    <w:rsid w:val="009B3BCE"/>
  </w:style>
  <w:style w:type="paragraph" w:customStyle="1" w:styleId="bodyintro">
    <w:name w:val="bodyintro"/>
    <w:basedOn w:val="Normal"/>
    <w:uiPriority w:val="99"/>
    <w:qFormat/>
    <w:rsid w:val="009B3BCE"/>
  </w:style>
  <w:style w:type="paragraph" w:customStyle="1" w:styleId="indent">
    <w:name w:val="indent"/>
    <w:basedOn w:val="Normal"/>
    <w:uiPriority w:val="99"/>
    <w:qFormat/>
    <w:rsid w:val="009B3BCE"/>
  </w:style>
  <w:style w:type="paragraph" w:customStyle="1" w:styleId="center">
    <w:name w:val="center"/>
    <w:basedOn w:val="Normal"/>
    <w:uiPriority w:val="99"/>
    <w:qFormat/>
    <w:rsid w:val="009B3BCE"/>
  </w:style>
  <w:style w:type="character" w:customStyle="1" w:styleId="Style8ptChar">
    <w:name w:val="Style 8 pt Char"/>
    <w:rsid w:val="009B3BCE"/>
  </w:style>
  <w:style w:type="character" w:customStyle="1" w:styleId="message-item">
    <w:name w:val="message-item"/>
    <w:rsid w:val="009B3BCE"/>
  </w:style>
  <w:style w:type="character" w:customStyle="1" w:styleId="datestamp">
    <w:name w:val="datestamp"/>
    <w:rsid w:val="009B3BCE"/>
  </w:style>
  <w:style w:type="character" w:customStyle="1" w:styleId="i">
    <w:name w:val="i"/>
    <w:rsid w:val="009B3BCE"/>
  </w:style>
  <w:style w:type="character" w:customStyle="1" w:styleId="forenames">
    <w:name w:val="forenames"/>
    <w:rsid w:val="009B3BCE"/>
  </w:style>
  <w:style w:type="character" w:customStyle="1" w:styleId="surname">
    <w:name w:val="surname"/>
    <w:rsid w:val="009B3BCE"/>
  </w:style>
  <w:style w:type="character" w:customStyle="1" w:styleId="medium-font">
    <w:name w:val="medium-font"/>
    <w:rsid w:val="009B3BCE"/>
  </w:style>
  <w:style w:type="character" w:customStyle="1" w:styleId="title-link-wrapper">
    <w:name w:val="title-link-wrapper"/>
    <w:rsid w:val="009B3BCE"/>
  </w:style>
  <w:style w:type="character" w:customStyle="1" w:styleId="refpreview">
    <w:name w:val="refpreview"/>
    <w:rsid w:val="009B3BCE"/>
  </w:style>
  <w:style w:type="character" w:customStyle="1" w:styleId="loose1">
    <w:name w:val="loose1"/>
    <w:rsid w:val="009B3BCE"/>
  </w:style>
  <w:style w:type="character" w:customStyle="1" w:styleId="email">
    <w:name w:val="email"/>
    <w:rsid w:val="009B3BCE"/>
  </w:style>
  <w:style w:type="character" w:customStyle="1" w:styleId="gsa">
    <w:name w:val="gs_a"/>
    <w:rsid w:val="009B3BCE"/>
  </w:style>
  <w:style w:type="character" w:customStyle="1" w:styleId="mainarttitle">
    <w:name w:val="mainarttitle"/>
    <w:rsid w:val="009B3BCE"/>
  </w:style>
  <w:style w:type="character" w:customStyle="1" w:styleId="mainartauthor">
    <w:name w:val="mainartauthor"/>
    <w:rsid w:val="009B3BCE"/>
  </w:style>
  <w:style w:type="character" w:customStyle="1" w:styleId="mainartdate">
    <w:name w:val="mainartdate"/>
    <w:rsid w:val="009B3BCE"/>
  </w:style>
  <w:style w:type="character" w:customStyle="1" w:styleId="gsggs">
    <w:name w:val="gs_ggs"/>
    <w:rsid w:val="009B3BCE"/>
  </w:style>
  <w:style w:type="character" w:customStyle="1" w:styleId="ahead">
    <w:name w:val="a_head"/>
    <w:rsid w:val="009B3BCE"/>
  </w:style>
  <w:style w:type="character" w:customStyle="1" w:styleId="footnote">
    <w:name w:val="footnote"/>
    <w:rsid w:val="009B3BCE"/>
  </w:style>
  <w:style w:type="character" w:customStyle="1" w:styleId="docbody">
    <w:name w:val="docbody"/>
    <w:rsid w:val="009B3BCE"/>
  </w:style>
  <w:style w:type="character" w:customStyle="1" w:styleId="superscript">
    <w:name w:val="superscript"/>
    <w:rsid w:val="009B3BCE"/>
  </w:style>
  <w:style w:type="character" w:customStyle="1" w:styleId="bwxsm">
    <w:name w:val="b w xsm"/>
    <w:rsid w:val="009B3BCE"/>
  </w:style>
  <w:style w:type="character" w:customStyle="1" w:styleId="fstd">
    <w:name w:val="f std"/>
    <w:rsid w:val="009B3BCE"/>
  </w:style>
  <w:style w:type="character" w:customStyle="1" w:styleId="gl">
    <w:name w:val="gl"/>
    <w:rsid w:val="009B3BCE"/>
  </w:style>
  <w:style w:type="character" w:customStyle="1" w:styleId="bio1">
    <w:name w:val="bio1"/>
    <w:rsid w:val="009B3BCE"/>
  </w:style>
  <w:style w:type="character" w:customStyle="1" w:styleId="cardCharCharCharCharCharChar">
    <w:name w:val="card Char Char Char Char Char Char"/>
    <w:rsid w:val="009B3BCE"/>
  </w:style>
  <w:style w:type="character" w:customStyle="1" w:styleId="Style24ptBoldUnderlineCenteredCharChar">
    <w:name w:val="Style 24 pt Bold Underline Centered Char Char"/>
    <w:rsid w:val="009B3BCE"/>
  </w:style>
  <w:style w:type="character" w:customStyle="1" w:styleId="TagCiteCharChar0">
    <w:name w:val="Tag / Cite Char Char"/>
    <w:rsid w:val="009B3BCE"/>
  </w:style>
  <w:style w:type="character" w:customStyle="1" w:styleId="CardTextUnderlinedCharChar">
    <w:name w:val="Card Text Underlined Char Char"/>
    <w:rsid w:val="009B3BCE"/>
  </w:style>
  <w:style w:type="character" w:customStyle="1" w:styleId="CardTagCharCharChar">
    <w:name w:val="Card Tag Char Char Char"/>
    <w:rsid w:val="009B3BCE"/>
  </w:style>
  <w:style w:type="character" w:customStyle="1" w:styleId="mainbody">
    <w:name w:val="mainbody"/>
    <w:basedOn w:val="DefaultParagraphFont"/>
    <w:rsid w:val="009B3BCE"/>
  </w:style>
  <w:style w:type="character" w:customStyle="1" w:styleId="UnderlineStyleChar2">
    <w:name w:val="Underline Style Char2"/>
    <w:rsid w:val="009B3BCE"/>
  </w:style>
  <w:style w:type="character" w:customStyle="1" w:styleId="t13">
    <w:name w:val="t13"/>
    <w:basedOn w:val="DefaultParagraphFont"/>
    <w:rsid w:val="009B3BCE"/>
  </w:style>
  <w:style w:type="character" w:customStyle="1" w:styleId="SmallFont7pt">
    <w:name w:val="Small Font (7 pt)"/>
    <w:qFormat/>
    <w:rsid w:val="009B3BCE"/>
  </w:style>
  <w:style w:type="character" w:customStyle="1" w:styleId="CharChar17">
    <w:name w:val="Char Char17"/>
    <w:locked/>
    <w:rsid w:val="009B3BCE"/>
  </w:style>
  <w:style w:type="character" w:customStyle="1" w:styleId="ilspan">
    <w:name w:val="il_span"/>
    <w:basedOn w:val="DefaultParagraphFont"/>
    <w:rsid w:val="009B3BCE"/>
  </w:style>
  <w:style w:type="character" w:customStyle="1" w:styleId="leftidx1">
    <w:name w:val="leftidx1"/>
    <w:rsid w:val="009B3BCE"/>
  </w:style>
  <w:style w:type="character" w:customStyle="1" w:styleId="blue1">
    <w:name w:val="blue1"/>
    <w:rsid w:val="009B3BCE"/>
  </w:style>
  <w:style w:type="character" w:customStyle="1" w:styleId="author-link1">
    <w:name w:val="author-link1"/>
    <w:rsid w:val="009B3BCE"/>
  </w:style>
  <w:style w:type="character" w:customStyle="1" w:styleId="black1">
    <w:name w:val="black1"/>
    <w:rsid w:val="009B3BCE"/>
  </w:style>
  <w:style w:type="character" w:customStyle="1" w:styleId="StyleunderlinedCharBold">
    <w:name w:val="Style underlined Char + Bold"/>
    <w:rsid w:val="009B3BCE"/>
  </w:style>
  <w:style w:type="character" w:customStyle="1" w:styleId="CardUnderline0">
    <w:name w:val="Card Underline"/>
    <w:rsid w:val="009B3BCE"/>
  </w:style>
  <w:style w:type="character" w:customStyle="1" w:styleId="lingoregion">
    <w:name w:val="lingo_region"/>
    <w:basedOn w:val="DefaultParagraphFont"/>
    <w:rsid w:val="009B3BCE"/>
  </w:style>
  <w:style w:type="character" w:customStyle="1" w:styleId="cite3">
    <w:name w:val="%cite"/>
    <w:rsid w:val="009B3BCE"/>
  </w:style>
  <w:style w:type="character" w:customStyle="1" w:styleId="Emphasis21">
    <w:name w:val="%Emphasis2"/>
    <w:rsid w:val="009B3BCE"/>
  </w:style>
  <w:style w:type="character" w:customStyle="1" w:styleId="bodycontentlink">
    <w:name w:val="bodycontentlink"/>
    <w:basedOn w:val="DefaultParagraphFont"/>
    <w:rsid w:val="009B3BCE"/>
  </w:style>
  <w:style w:type="character" w:customStyle="1" w:styleId="AAAcite">
    <w:name w:val="AAAcite"/>
    <w:rsid w:val="009B3BCE"/>
  </w:style>
  <w:style w:type="character" w:customStyle="1" w:styleId="tmplheaderlink">
    <w:name w:val="tmplheaderlink"/>
    <w:rsid w:val="009B3BCE"/>
  </w:style>
  <w:style w:type="character" w:customStyle="1" w:styleId="StyleStyleUnderlineUnderlineStyleBoldUnderlineIntenseEmphas">
    <w:name w:val="Style Style UnderlineUnderlineStyle Bold UnderlineIntense Emphas..."/>
    <w:basedOn w:val="DefaultParagraphFont"/>
    <w:rsid w:val="009B3BCE"/>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9B3BCE"/>
    <w:rPr>
      <w:b w:val="0"/>
      <w:sz w:val="24"/>
      <w:u w:val="single"/>
      <w:bdr w:val="none" w:sz="0" w:space="0" w:color="auto"/>
    </w:rPr>
  </w:style>
  <w:style w:type="character" w:customStyle="1" w:styleId="Bodytext11">
    <w:name w:val="Body text (11)"/>
    <w:rsid w:val="009B3BCE"/>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9B3BCE"/>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9B3BCE"/>
  </w:style>
  <w:style w:type="paragraph" w:customStyle="1" w:styleId="StyleJustified">
    <w:name w:val="Style Justified"/>
    <w:basedOn w:val="Normal"/>
    <w:qFormat/>
    <w:rsid w:val="009B3BCE"/>
    <w:rPr>
      <w:rFonts w:eastAsia="Times New Roman"/>
      <w:szCs w:val="20"/>
    </w:rPr>
  </w:style>
  <w:style w:type="paragraph" w:customStyle="1" w:styleId="Style5">
    <w:name w:val="Style5"/>
    <w:basedOn w:val="Normal"/>
    <w:link w:val="Style5Char"/>
    <w:uiPriority w:val="99"/>
    <w:qFormat/>
    <w:rsid w:val="009B3BCE"/>
    <w:pPr>
      <w:ind w:left="432" w:right="432"/>
      <w:jc w:val="both"/>
    </w:pPr>
    <w:rPr>
      <w:rFonts w:eastAsia="Times New Roman"/>
    </w:rPr>
  </w:style>
  <w:style w:type="character" w:customStyle="1" w:styleId="Style5Char">
    <w:name w:val="Style5 Char"/>
    <w:link w:val="Style5"/>
    <w:uiPriority w:val="99"/>
    <w:rsid w:val="009B3BCE"/>
    <w:rPr>
      <w:rFonts w:ascii="Calibri" w:eastAsia="Times New Roman" w:hAnsi="Calibri"/>
    </w:rPr>
  </w:style>
  <w:style w:type="paragraph" w:customStyle="1" w:styleId="Style100">
    <w:name w:val="Style10"/>
    <w:basedOn w:val="Normal"/>
    <w:link w:val="Style10Char"/>
    <w:uiPriority w:val="99"/>
    <w:qFormat/>
    <w:rsid w:val="009B3BCE"/>
    <w:pPr>
      <w:ind w:right="432"/>
    </w:pPr>
    <w:rPr>
      <w:rFonts w:eastAsia="Times New Roman"/>
      <w:b/>
      <w:sz w:val="24"/>
    </w:rPr>
  </w:style>
  <w:style w:type="character" w:customStyle="1" w:styleId="Style10Char">
    <w:name w:val="Style10 Char"/>
    <w:link w:val="Style100"/>
    <w:uiPriority w:val="99"/>
    <w:rsid w:val="009B3BCE"/>
    <w:rPr>
      <w:rFonts w:ascii="Calibri" w:eastAsia="Times New Roman" w:hAnsi="Calibri"/>
      <w:b/>
      <w:sz w:val="24"/>
    </w:rPr>
  </w:style>
  <w:style w:type="character" w:customStyle="1" w:styleId="StyleStyleBoldUnderlineUnderlineapple-style-span6ptBoldK">
    <w:name w:val="Style Style Bold UnderlineUnderlineapple-style-span + 6 ptBoldK..."/>
    <w:basedOn w:val="DefaultParagraphFont"/>
    <w:rsid w:val="009B3BCE"/>
    <w:rPr>
      <w:b w:val="0"/>
      <w:bCs w:val="0"/>
      <w:sz w:val="22"/>
      <w:u w:val="single"/>
      <w:bdr w:val="none" w:sz="0" w:space="0" w:color="auto"/>
    </w:rPr>
  </w:style>
  <w:style w:type="paragraph" w:customStyle="1" w:styleId="UnderlinedEv">
    <w:name w:val="Underlined Ev"/>
    <w:basedOn w:val="Normal"/>
    <w:next w:val="Normal"/>
    <w:link w:val="UnderlinedEvChar"/>
    <w:qFormat/>
    <w:rsid w:val="009B3BCE"/>
    <w:rPr>
      <w:rFonts w:ascii="Times New Roman" w:eastAsia="Times New Roman" w:hAnsi="Times New Roman"/>
      <w:u w:val="single"/>
    </w:rPr>
  </w:style>
  <w:style w:type="character" w:customStyle="1" w:styleId="StyleUnderlineBorderSinglesolidlineAuto225ptLine">
    <w:name w:val="Style Underline Border: : (Single solid line Auto  2.25 pt Line ..."/>
    <w:basedOn w:val="DefaultParagraphFont"/>
    <w:rsid w:val="009B3BCE"/>
    <w:rPr>
      <w:u w:val="single"/>
      <w:bdr w:val="none" w:sz="0" w:space="0" w:color="auto"/>
    </w:rPr>
  </w:style>
  <w:style w:type="character" w:customStyle="1" w:styleId="UnderlinedEvidenceCharChar">
    <w:name w:val="Underlined Evidence Char Char"/>
    <w:rsid w:val="009B3BCE"/>
    <w:rPr>
      <w:rFonts w:ascii="Verdana" w:hAnsi="Verdana" w:hint="default"/>
      <w:sz w:val="21"/>
      <w:szCs w:val="21"/>
      <w:u w:val="thick"/>
      <w:lang w:val="en-US" w:eastAsia="en-US" w:bidi="ar-SA"/>
    </w:rPr>
  </w:style>
  <w:style w:type="character" w:customStyle="1" w:styleId="role">
    <w:name w:val="role"/>
    <w:rsid w:val="009B3BCE"/>
  </w:style>
  <w:style w:type="character" w:customStyle="1" w:styleId="pagination0">
    <w:name w:val="pagination"/>
    <w:basedOn w:val="DefaultParagraphFont"/>
    <w:rsid w:val="009B3BCE"/>
  </w:style>
  <w:style w:type="character" w:customStyle="1" w:styleId="doi">
    <w:name w:val="doi"/>
    <w:basedOn w:val="DefaultParagraphFont"/>
    <w:rsid w:val="009B3BCE"/>
  </w:style>
  <w:style w:type="character" w:customStyle="1" w:styleId="bodycontents">
    <w:name w:val="bodycontents"/>
    <w:basedOn w:val="DefaultParagraphFont"/>
    <w:rsid w:val="009B3BCE"/>
  </w:style>
  <w:style w:type="character" w:customStyle="1" w:styleId="comma">
    <w:name w:val="comma"/>
    <w:basedOn w:val="DefaultParagraphFont"/>
    <w:rsid w:val="009B3BCE"/>
  </w:style>
  <w:style w:type="character" w:customStyle="1" w:styleId="pad5right">
    <w:name w:val="pad5right"/>
    <w:basedOn w:val="DefaultParagraphFont"/>
    <w:rsid w:val="009B3BCE"/>
  </w:style>
  <w:style w:type="character" w:customStyle="1" w:styleId="divider">
    <w:name w:val="divider"/>
    <w:basedOn w:val="DefaultParagraphFont"/>
    <w:rsid w:val="009B3BCE"/>
  </w:style>
  <w:style w:type="character" w:customStyle="1" w:styleId="blogdate">
    <w:name w:val="blogdate"/>
    <w:basedOn w:val="DefaultParagraphFont"/>
    <w:rsid w:val="009B3BCE"/>
  </w:style>
  <w:style w:type="character" w:customStyle="1" w:styleId="ticker">
    <w:name w:val="ticker"/>
    <w:basedOn w:val="DefaultParagraphFont"/>
    <w:rsid w:val="009B3BCE"/>
  </w:style>
  <w:style w:type="character" w:customStyle="1" w:styleId="posted">
    <w:name w:val="posted"/>
    <w:basedOn w:val="DefaultParagraphFont"/>
    <w:rsid w:val="009B3BCE"/>
  </w:style>
  <w:style w:type="character" w:customStyle="1" w:styleId="time">
    <w:name w:val="time"/>
    <w:basedOn w:val="DefaultParagraphFont"/>
    <w:rsid w:val="009B3BCE"/>
  </w:style>
  <w:style w:type="character" w:customStyle="1" w:styleId="dot">
    <w:name w:val="dot"/>
    <w:basedOn w:val="DefaultParagraphFont"/>
    <w:rsid w:val="009B3BCE"/>
  </w:style>
  <w:style w:type="character" w:customStyle="1" w:styleId="hn-date">
    <w:name w:val="hn-date"/>
    <w:basedOn w:val="DefaultParagraphFont"/>
    <w:rsid w:val="009B3BCE"/>
  </w:style>
  <w:style w:type="character" w:customStyle="1" w:styleId="location">
    <w:name w:val="location"/>
    <w:basedOn w:val="DefaultParagraphFont"/>
    <w:rsid w:val="009B3BCE"/>
  </w:style>
  <w:style w:type="character" w:customStyle="1" w:styleId="dropcap-letter">
    <w:name w:val="dropcap-letter"/>
    <w:basedOn w:val="DefaultParagraphFont"/>
    <w:rsid w:val="009B3BCE"/>
  </w:style>
  <w:style w:type="character" w:customStyle="1" w:styleId="offscreen">
    <w:name w:val="offscreen"/>
    <w:basedOn w:val="DefaultParagraphFont"/>
    <w:rsid w:val="009B3BCE"/>
  </w:style>
  <w:style w:type="character" w:customStyle="1" w:styleId="linked-in">
    <w:name w:val="linked-in"/>
    <w:basedOn w:val="DefaultParagraphFont"/>
    <w:rsid w:val="009B3BCE"/>
  </w:style>
  <w:style w:type="character" w:customStyle="1" w:styleId="divs">
    <w:name w:val="divs"/>
    <w:basedOn w:val="DefaultParagraphFont"/>
    <w:rsid w:val="009B3BCE"/>
  </w:style>
  <w:style w:type="character" w:customStyle="1" w:styleId="h4">
    <w:name w:val="h4"/>
    <w:rsid w:val="009B3BCE"/>
  </w:style>
  <w:style w:type="character" w:customStyle="1" w:styleId="postheader">
    <w:name w:val="postheader"/>
    <w:basedOn w:val="DefaultParagraphFont"/>
    <w:rsid w:val="009B3BCE"/>
  </w:style>
  <w:style w:type="numbering" w:customStyle="1" w:styleId="1ai1">
    <w:name w:val="1 / a / i1"/>
    <w:rsid w:val="009B3BCE"/>
    <w:pPr>
      <w:numPr>
        <w:numId w:val="3"/>
      </w:numPr>
    </w:pPr>
  </w:style>
  <w:style w:type="numbering" w:styleId="1ai">
    <w:name w:val="Outline List 1"/>
    <w:basedOn w:val="NoList"/>
    <w:unhideWhenUsed/>
    <w:rsid w:val="009B3BCE"/>
    <w:pPr>
      <w:numPr>
        <w:numId w:val="4"/>
      </w:numPr>
    </w:pPr>
  </w:style>
  <w:style w:type="paragraph" w:styleId="Index2">
    <w:name w:val="index 2"/>
    <w:basedOn w:val="Normal"/>
    <w:next w:val="Normal"/>
    <w:autoRedefine/>
    <w:rsid w:val="009B3BCE"/>
    <w:pPr>
      <w:spacing w:after="200" w:line="276" w:lineRule="auto"/>
      <w:ind w:left="400" w:hanging="200"/>
    </w:pPr>
    <w:rPr>
      <w:bCs/>
    </w:rPr>
  </w:style>
  <w:style w:type="paragraph" w:styleId="Index3">
    <w:name w:val="index 3"/>
    <w:basedOn w:val="Normal"/>
    <w:next w:val="Normal"/>
    <w:autoRedefine/>
    <w:rsid w:val="009B3BCE"/>
    <w:pPr>
      <w:spacing w:after="200" w:line="276" w:lineRule="auto"/>
      <w:ind w:left="600" w:hanging="200"/>
    </w:pPr>
    <w:rPr>
      <w:bCs/>
    </w:rPr>
  </w:style>
  <w:style w:type="paragraph" w:styleId="Index4">
    <w:name w:val="index 4"/>
    <w:basedOn w:val="Normal"/>
    <w:next w:val="Normal"/>
    <w:autoRedefine/>
    <w:rsid w:val="009B3BCE"/>
    <w:pPr>
      <w:spacing w:after="200" w:line="276" w:lineRule="auto"/>
      <w:ind w:left="800" w:hanging="200"/>
    </w:pPr>
    <w:rPr>
      <w:bCs/>
    </w:rPr>
  </w:style>
  <w:style w:type="paragraph" w:styleId="Index5">
    <w:name w:val="index 5"/>
    <w:basedOn w:val="Normal"/>
    <w:next w:val="Normal"/>
    <w:autoRedefine/>
    <w:rsid w:val="009B3BCE"/>
    <w:pPr>
      <w:spacing w:after="200" w:line="276" w:lineRule="auto"/>
      <w:ind w:left="1000" w:hanging="200"/>
    </w:pPr>
    <w:rPr>
      <w:bCs/>
    </w:rPr>
  </w:style>
  <w:style w:type="paragraph" w:styleId="Index6">
    <w:name w:val="index 6"/>
    <w:basedOn w:val="Normal"/>
    <w:next w:val="Normal"/>
    <w:autoRedefine/>
    <w:rsid w:val="009B3BCE"/>
    <w:pPr>
      <w:spacing w:after="200" w:line="276" w:lineRule="auto"/>
      <w:ind w:left="1200" w:hanging="200"/>
    </w:pPr>
    <w:rPr>
      <w:bCs/>
    </w:rPr>
  </w:style>
  <w:style w:type="paragraph" w:styleId="Index7">
    <w:name w:val="index 7"/>
    <w:basedOn w:val="Normal"/>
    <w:next w:val="Normal"/>
    <w:autoRedefine/>
    <w:rsid w:val="009B3BCE"/>
    <w:pPr>
      <w:spacing w:after="200" w:line="276" w:lineRule="auto"/>
      <w:ind w:left="1400" w:hanging="200"/>
    </w:pPr>
    <w:rPr>
      <w:bCs/>
    </w:rPr>
  </w:style>
  <w:style w:type="paragraph" w:styleId="Index8">
    <w:name w:val="index 8"/>
    <w:basedOn w:val="Normal"/>
    <w:next w:val="Normal"/>
    <w:autoRedefine/>
    <w:rsid w:val="009B3BCE"/>
    <w:pPr>
      <w:spacing w:after="200" w:line="276" w:lineRule="auto"/>
      <w:ind w:left="1600" w:hanging="200"/>
    </w:pPr>
    <w:rPr>
      <w:bCs/>
    </w:rPr>
  </w:style>
  <w:style w:type="paragraph" w:styleId="Index9">
    <w:name w:val="index 9"/>
    <w:basedOn w:val="Normal"/>
    <w:next w:val="Normal"/>
    <w:autoRedefine/>
    <w:rsid w:val="009B3BCE"/>
    <w:pPr>
      <w:spacing w:after="200" w:line="276" w:lineRule="auto"/>
      <w:ind w:left="1800" w:hanging="200"/>
    </w:pPr>
    <w:rPr>
      <w:bCs/>
    </w:rPr>
  </w:style>
  <w:style w:type="paragraph" w:styleId="IndexHeading">
    <w:name w:val="index heading"/>
    <w:basedOn w:val="Normal"/>
    <w:next w:val="Index1"/>
    <w:rsid w:val="009B3BCE"/>
    <w:pPr>
      <w:spacing w:after="200" w:line="276" w:lineRule="auto"/>
    </w:pPr>
    <w:rPr>
      <w:bCs/>
    </w:rPr>
  </w:style>
  <w:style w:type="numbering" w:customStyle="1" w:styleId="NoList8">
    <w:name w:val="No List8"/>
    <w:next w:val="NoList"/>
    <w:semiHidden/>
    <w:unhideWhenUsed/>
    <w:rsid w:val="009B3BCE"/>
  </w:style>
  <w:style w:type="numbering" w:customStyle="1" w:styleId="NoList9">
    <w:name w:val="No List9"/>
    <w:next w:val="NoList"/>
    <w:semiHidden/>
    <w:unhideWhenUsed/>
    <w:rsid w:val="009B3BCE"/>
  </w:style>
  <w:style w:type="numbering" w:customStyle="1" w:styleId="NoList10">
    <w:name w:val="No List10"/>
    <w:next w:val="NoList"/>
    <w:semiHidden/>
    <w:unhideWhenUsed/>
    <w:rsid w:val="009B3BCE"/>
  </w:style>
  <w:style w:type="numbering" w:customStyle="1" w:styleId="NoList13">
    <w:name w:val="No List13"/>
    <w:next w:val="NoList"/>
    <w:semiHidden/>
    <w:unhideWhenUsed/>
    <w:rsid w:val="009B3BCE"/>
  </w:style>
  <w:style w:type="numbering" w:customStyle="1" w:styleId="NoList14">
    <w:name w:val="No List14"/>
    <w:next w:val="NoList"/>
    <w:semiHidden/>
    <w:unhideWhenUsed/>
    <w:rsid w:val="009B3BCE"/>
  </w:style>
  <w:style w:type="numbering" w:customStyle="1" w:styleId="NoList15">
    <w:name w:val="No List15"/>
    <w:next w:val="NoList"/>
    <w:uiPriority w:val="99"/>
    <w:semiHidden/>
    <w:unhideWhenUsed/>
    <w:rsid w:val="009B3BCE"/>
  </w:style>
  <w:style w:type="numbering" w:customStyle="1" w:styleId="NoList16">
    <w:name w:val="No List16"/>
    <w:next w:val="NoList"/>
    <w:uiPriority w:val="99"/>
    <w:semiHidden/>
    <w:unhideWhenUsed/>
    <w:rsid w:val="009B3BCE"/>
  </w:style>
  <w:style w:type="numbering" w:customStyle="1" w:styleId="NoList17">
    <w:name w:val="No List17"/>
    <w:next w:val="NoList"/>
    <w:semiHidden/>
    <w:unhideWhenUsed/>
    <w:rsid w:val="009B3BCE"/>
  </w:style>
  <w:style w:type="numbering" w:customStyle="1" w:styleId="NoList18">
    <w:name w:val="No List18"/>
    <w:next w:val="NoList"/>
    <w:uiPriority w:val="99"/>
    <w:semiHidden/>
    <w:unhideWhenUsed/>
    <w:rsid w:val="009B3BCE"/>
  </w:style>
  <w:style w:type="numbering" w:customStyle="1" w:styleId="NoList19">
    <w:name w:val="No List19"/>
    <w:next w:val="NoList"/>
    <w:uiPriority w:val="99"/>
    <w:semiHidden/>
    <w:unhideWhenUsed/>
    <w:rsid w:val="009B3BCE"/>
  </w:style>
  <w:style w:type="numbering" w:customStyle="1" w:styleId="NoList20">
    <w:name w:val="No List20"/>
    <w:next w:val="NoList"/>
    <w:semiHidden/>
    <w:unhideWhenUsed/>
    <w:rsid w:val="009B3BCE"/>
  </w:style>
  <w:style w:type="numbering" w:customStyle="1" w:styleId="NoList31">
    <w:name w:val="No List31"/>
    <w:next w:val="NoList"/>
    <w:semiHidden/>
    <w:unhideWhenUsed/>
    <w:rsid w:val="009B3BCE"/>
  </w:style>
  <w:style w:type="numbering" w:customStyle="1" w:styleId="NoList41">
    <w:name w:val="No List41"/>
    <w:next w:val="NoList"/>
    <w:semiHidden/>
    <w:unhideWhenUsed/>
    <w:rsid w:val="009B3BCE"/>
  </w:style>
  <w:style w:type="numbering" w:customStyle="1" w:styleId="NoList51">
    <w:name w:val="No List51"/>
    <w:next w:val="NoList"/>
    <w:semiHidden/>
    <w:unhideWhenUsed/>
    <w:rsid w:val="009B3BCE"/>
  </w:style>
  <w:style w:type="numbering" w:customStyle="1" w:styleId="NoList61">
    <w:name w:val="No List61"/>
    <w:next w:val="NoList"/>
    <w:semiHidden/>
    <w:unhideWhenUsed/>
    <w:rsid w:val="009B3BCE"/>
  </w:style>
  <w:style w:type="numbering" w:customStyle="1" w:styleId="NoList71">
    <w:name w:val="No List71"/>
    <w:next w:val="NoList"/>
    <w:semiHidden/>
    <w:unhideWhenUsed/>
    <w:rsid w:val="009B3BCE"/>
  </w:style>
  <w:style w:type="numbering" w:customStyle="1" w:styleId="NoList81">
    <w:name w:val="No List81"/>
    <w:next w:val="NoList"/>
    <w:semiHidden/>
    <w:unhideWhenUsed/>
    <w:rsid w:val="009B3BCE"/>
  </w:style>
  <w:style w:type="numbering" w:customStyle="1" w:styleId="NoList91">
    <w:name w:val="No List91"/>
    <w:next w:val="NoList"/>
    <w:semiHidden/>
    <w:unhideWhenUsed/>
    <w:rsid w:val="009B3BCE"/>
  </w:style>
  <w:style w:type="numbering" w:customStyle="1" w:styleId="NoList101">
    <w:name w:val="No List101"/>
    <w:next w:val="NoList"/>
    <w:uiPriority w:val="99"/>
    <w:semiHidden/>
    <w:unhideWhenUsed/>
    <w:rsid w:val="009B3BCE"/>
  </w:style>
  <w:style w:type="numbering" w:customStyle="1" w:styleId="NoList121">
    <w:name w:val="No List121"/>
    <w:next w:val="NoList"/>
    <w:semiHidden/>
    <w:unhideWhenUsed/>
    <w:rsid w:val="009B3BCE"/>
  </w:style>
  <w:style w:type="numbering" w:customStyle="1" w:styleId="NoList131">
    <w:name w:val="No List131"/>
    <w:next w:val="NoList"/>
    <w:semiHidden/>
    <w:unhideWhenUsed/>
    <w:rsid w:val="009B3BCE"/>
  </w:style>
  <w:style w:type="numbering" w:customStyle="1" w:styleId="NoList141">
    <w:name w:val="No List141"/>
    <w:next w:val="NoList"/>
    <w:semiHidden/>
    <w:unhideWhenUsed/>
    <w:rsid w:val="009B3BCE"/>
  </w:style>
  <w:style w:type="paragraph" w:customStyle="1" w:styleId="Quote20">
    <w:name w:val="Quote2"/>
    <w:basedOn w:val="Default"/>
    <w:next w:val="Default"/>
    <w:qFormat/>
    <w:rsid w:val="009B3BCE"/>
    <w:rPr>
      <w:rFonts w:eastAsia="Calibri"/>
      <w:color w:val="auto"/>
      <w:szCs w:val="22"/>
    </w:rPr>
  </w:style>
  <w:style w:type="character" w:customStyle="1" w:styleId="StyleLatinBaskervilleUnderline">
    <w:name w:val="Style (Latin) Baskerville Underline"/>
    <w:rsid w:val="009B3BCE"/>
    <w:rPr>
      <w:rFonts w:ascii="Baskerville" w:hAnsi="Baskerville"/>
      <w:sz w:val="26"/>
      <w:u w:val="single"/>
    </w:rPr>
  </w:style>
  <w:style w:type="numbering" w:customStyle="1" w:styleId="NoList22">
    <w:name w:val="No List22"/>
    <w:next w:val="NoList"/>
    <w:semiHidden/>
    <w:unhideWhenUsed/>
    <w:rsid w:val="009B3BCE"/>
  </w:style>
  <w:style w:type="numbering" w:customStyle="1" w:styleId="NoList23">
    <w:name w:val="No List23"/>
    <w:next w:val="NoList"/>
    <w:semiHidden/>
    <w:unhideWhenUsed/>
    <w:rsid w:val="009B3BCE"/>
  </w:style>
  <w:style w:type="numbering" w:customStyle="1" w:styleId="NoList24">
    <w:name w:val="No List24"/>
    <w:next w:val="NoList"/>
    <w:semiHidden/>
    <w:unhideWhenUsed/>
    <w:rsid w:val="009B3BCE"/>
  </w:style>
  <w:style w:type="numbering" w:customStyle="1" w:styleId="NoList25">
    <w:name w:val="No List25"/>
    <w:next w:val="NoList"/>
    <w:semiHidden/>
    <w:unhideWhenUsed/>
    <w:rsid w:val="009B3BCE"/>
  </w:style>
  <w:style w:type="character" w:customStyle="1" w:styleId="dropcap1">
    <w:name w:val="dropcap1"/>
    <w:rsid w:val="009B3BCE"/>
  </w:style>
  <w:style w:type="character" w:customStyle="1" w:styleId="HighlightedUnderlineEmphasis">
    <w:name w:val="Highlighted Underline Emphasis"/>
    <w:rsid w:val="009B3BCE"/>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9B3BCE"/>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9B3BCE"/>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9B3BCE"/>
    <w:rPr>
      <w:rFonts w:ascii="Georgia" w:hAnsi="Georgia"/>
      <w:u w:val="single"/>
    </w:rPr>
  </w:style>
  <w:style w:type="paragraph" w:customStyle="1" w:styleId="StyleCardsGeorgia12ptBoldThickunderlineBorderSin">
    <w:name w:val="Style Cards + Georgia 12 pt Bold Thick underline Border: : (Sin..."/>
    <w:basedOn w:val="Normal"/>
    <w:qFormat/>
    <w:rsid w:val="009B3BCE"/>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9B3BCE"/>
    <w:rPr>
      <w:rFonts w:ascii="Georgia" w:hAnsi="Georgia"/>
      <w:sz w:val="24"/>
      <w:u w:val="single"/>
    </w:rPr>
  </w:style>
  <w:style w:type="paragraph" w:customStyle="1" w:styleId="StyleCardsGeorgia">
    <w:name w:val="Style Cards + Georgia"/>
    <w:basedOn w:val="Normal"/>
    <w:qFormat/>
    <w:rsid w:val="009B3BCE"/>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qFormat/>
    <w:rsid w:val="009B3BCE"/>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9B3BCE"/>
    <w:pPr>
      <w:spacing w:after="200" w:line="276" w:lineRule="auto"/>
      <w:contextualSpacing/>
    </w:pPr>
    <w:rPr>
      <w:rFonts w:eastAsia="Malgun Gothic"/>
      <w:sz w:val="24"/>
      <w:u w:val="single"/>
    </w:rPr>
  </w:style>
  <w:style w:type="character" w:customStyle="1" w:styleId="StyleStyleBoldUnderlineUnderlineIntenseEmphasis1apple-style-1">
    <w:name w:val="Style Style Bold UnderlineUnderlineIntense Emphasis1apple-style-...1"/>
    <w:basedOn w:val="DefaultParagraphFont"/>
    <w:rsid w:val="009B3BCE"/>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9B3BCE"/>
    <w:rPr>
      <w:b w:val="0"/>
      <w:bCs w:val="0"/>
      <w:sz w:val="22"/>
      <w:u w:val="single"/>
      <w:bdr w:val="none" w:sz="0" w:space="0" w:color="auto"/>
    </w:rPr>
  </w:style>
  <w:style w:type="character" w:customStyle="1" w:styleId="maintitle">
    <w:name w:val="maintitle"/>
    <w:basedOn w:val="DefaultParagraphFont"/>
    <w:rsid w:val="009B3BCE"/>
  </w:style>
  <w:style w:type="character" w:customStyle="1" w:styleId="cit-title">
    <w:name w:val="cit-title"/>
    <w:basedOn w:val="DefaultParagraphFont"/>
    <w:rsid w:val="009B3BCE"/>
  </w:style>
  <w:style w:type="paragraph" w:customStyle="1" w:styleId="txttitle">
    <w:name w:val="txttitle"/>
    <w:basedOn w:val="Normal"/>
    <w:rsid w:val="009B3BCE"/>
    <w:pPr>
      <w:spacing w:before="100" w:beforeAutospacing="1" w:after="100" w:afterAutospacing="1"/>
    </w:pPr>
    <w:rPr>
      <w:sz w:val="24"/>
    </w:rPr>
  </w:style>
  <w:style w:type="character" w:customStyle="1" w:styleId="volume">
    <w:name w:val="volume"/>
    <w:basedOn w:val="DefaultParagraphFont"/>
    <w:rsid w:val="009B3BCE"/>
  </w:style>
  <w:style w:type="character" w:customStyle="1" w:styleId="z3988">
    <w:name w:val="z3988"/>
    <w:basedOn w:val="DefaultParagraphFont"/>
    <w:rsid w:val="009B3BCE"/>
  </w:style>
  <w:style w:type="character" w:customStyle="1" w:styleId="nowrap">
    <w:name w:val="nowrap"/>
    <w:basedOn w:val="DefaultParagraphFont"/>
    <w:rsid w:val="009B3BCE"/>
  </w:style>
  <w:style w:type="paragraph" w:customStyle="1" w:styleId="SmallCards">
    <w:name w:val="Small Cards"/>
    <w:basedOn w:val="Normal"/>
    <w:link w:val="SmallCardsChar"/>
    <w:autoRedefine/>
    <w:rsid w:val="009B3BCE"/>
    <w:rPr>
      <w:rFonts w:eastAsia="Times New Roman"/>
      <w:sz w:val="16"/>
      <w:szCs w:val="20"/>
    </w:rPr>
  </w:style>
  <w:style w:type="character" w:customStyle="1" w:styleId="freeaccess">
    <w:name w:val="freeaccess"/>
    <w:basedOn w:val="DefaultParagraphFont"/>
    <w:rsid w:val="009B3BCE"/>
  </w:style>
  <w:style w:type="character" w:customStyle="1" w:styleId="articoloinside">
    <w:name w:val="articolo_inside"/>
    <w:rsid w:val="009B3BCE"/>
  </w:style>
  <w:style w:type="paragraph" w:customStyle="1" w:styleId="pagetools">
    <w:name w:val="pagetools"/>
    <w:basedOn w:val="Normal"/>
    <w:qFormat/>
    <w:rsid w:val="009B3BCE"/>
    <w:pPr>
      <w:spacing w:before="100" w:beforeAutospacing="1" w:after="100" w:afterAutospacing="1"/>
    </w:pPr>
    <w:rPr>
      <w:rFonts w:eastAsia="Times New Roman"/>
      <w:sz w:val="24"/>
    </w:rPr>
  </w:style>
  <w:style w:type="character" w:customStyle="1" w:styleId="job">
    <w:name w:val="job"/>
    <w:basedOn w:val="DefaultParagraphFont"/>
    <w:rsid w:val="009B3BCE"/>
  </w:style>
  <w:style w:type="character" w:customStyle="1" w:styleId="publisher">
    <w:name w:val="publisher"/>
    <w:basedOn w:val="DefaultParagraphFont"/>
    <w:rsid w:val="009B3BCE"/>
  </w:style>
  <w:style w:type="character" w:customStyle="1" w:styleId="pubyear">
    <w:name w:val="pubyear"/>
    <w:basedOn w:val="DefaultParagraphFont"/>
    <w:rsid w:val="009B3BCE"/>
  </w:style>
  <w:style w:type="character" w:customStyle="1" w:styleId="pubcity">
    <w:name w:val="pubcity"/>
    <w:basedOn w:val="DefaultParagraphFont"/>
    <w:rsid w:val="009B3BCE"/>
  </w:style>
  <w:style w:type="paragraph" w:customStyle="1" w:styleId="C-Text">
    <w:name w:val="C-Text"/>
    <w:basedOn w:val="Normal"/>
    <w:qFormat/>
    <w:rsid w:val="009B3BCE"/>
    <w:pPr>
      <w:tabs>
        <w:tab w:val="num" w:pos="720"/>
      </w:tabs>
      <w:ind w:left="720" w:hanging="360"/>
    </w:pPr>
    <w:rPr>
      <w:rFonts w:ascii="Garamond" w:hAnsi="Garamond"/>
      <w:sz w:val="24"/>
    </w:rPr>
  </w:style>
  <w:style w:type="character" w:customStyle="1" w:styleId="ecdate">
    <w:name w:val="ec_date"/>
    <w:basedOn w:val="DefaultParagraphFont"/>
    <w:rsid w:val="009B3BCE"/>
    <w:rPr>
      <w:rFonts w:ascii="Verdana" w:hAnsi="Verdana" w:hint="default"/>
      <w:sz w:val="20"/>
      <w:szCs w:val="20"/>
      <w:shd w:val="clear" w:color="auto" w:fill="FFFFFF"/>
    </w:rPr>
  </w:style>
  <w:style w:type="paragraph" w:customStyle="1" w:styleId="ecmsonormal">
    <w:name w:val="ec_msonormal"/>
    <w:basedOn w:val="Normal"/>
    <w:qFormat/>
    <w:rsid w:val="009B3BCE"/>
    <w:pPr>
      <w:shd w:val="clear" w:color="auto" w:fill="FFFFFF"/>
      <w:spacing w:before="100" w:beforeAutospacing="1" w:after="100" w:afterAutospacing="1"/>
      <w:textAlignment w:val="top"/>
    </w:pPr>
    <w:rPr>
      <w:rFonts w:ascii="Verdana" w:hAnsi="Verdana"/>
    </w:rPr>
  </w:style>
  <w:style w:type="character" w:customStyle="1" w:styleId="hittermhilite">
    <w:name w:val="hittermhilite"/>
    <w:basedOn w:val="DefaultParagraphFont"/>
    <w:rsid w:val="009B3BCE"/>
  </w:style>
  <w:style w:type="character" w:customStyle="1" w:styleId="articleheadline">
    <w:name w:val="articleheadline"/>
    <w:basedOn w:val="DefaultParagraphFont"/>
    <w:rsid w:val="009B3BCE"/>
  </w:style>
  <w:style w:type="paragraph" w:customStyle="1" w:styleId="u-intro">
    <w:name w:val="u-intro"/>
    <w:basedOn w:val="Normal"/>
    <w:qFormat/>
    <w:rsid w:val="009B3BCE"/>
    <w:pPr>
      <w:spacing w:before="100" w:beforeAutospacing="1" w:after="100" w:afterAutospacing="1"/>
    </w:pPr>
    <w:rPr>
      <w:sz w:val="24"/>
    </w:rPr>
  </w:style>
  <w:style w:type="character" w:customStyle="1" w:styleId="u-byline">
    <w:name w:val="u-byline"/>
    <w:basedOn w:val="DefaultParagraphFont"/>
    <w:rsid w:val="009B3BCE"/>
  </w:style>
  <w:style w:type="character" w:customStyle="1" w:styleId="articlebya">
    <w:name w:val="articleby_a"/>
    <w:basedOn w:val="DefaultParagraphFont"/>
    <w:rsid w:val="009B3BCE"/>
  </w:style>
  <w:style w:type="character" w:customStyle="1" w:styleId="popupwinby">
    <w:name w:val="popupwinby"/>
    <w:basedOn w:val="DefaultParagraphFont"/>
    <w:rsid w:val="009B3BCE"/>
  </w:style>
  <w:style w:type="character" w:customStyle="1" w:styleId="storyheader">
    <w:name w:val="storyheader"/>
    <w:basedOn w:val="DefaultParagraphFont"/>
    <w:rsid w:val="009B3BCE"/>
  </w:style>
  <w:style w:type="character" w:customStyle="1" w:styleId="marron">
    <w:name w:val="marron"/>
    <w:basedOn w:val="DefaultParagraphFont"/>
    <w:rsid w:val="009B3BCE"/>
  </w:style>
  <w:style w:type="character" w:customStyle="1" w:styleId="StyleNormalWeb10ptChar">
    <w:name w:val="Style Normal (Web) + 10 pt Char"/>
    <w:basedOn w:val="DefaultParagraphFont"/>
    <w:rsid w:val="009B3BCE"/>
    <w:rPr>
      <w:szCs w:val="24"/>
      <w:lang w:val="en-US" w:eastAsia="en-US" w:bidi="ar-SA"/>
    </w:rPr>
  </w:style>
  <w:style w:type="paragraph" w:customStyle="1" w:styleId="TagCiteShells">
    <w:name w:val="Tag/Cite/Shells"/>
    <w:basedOn w:val="Normal"/>
    <w:qFormat/>
    <w:rsid w:val="009B3BCE"/>
    <w:rPr>
      <w:b/>
    </w:rPr>
  </w:style>
  <w:style w:type="paragraph" w:customStyle="1" w:styleId="DefinitionTerm">
    <w:name w:val="Definition Term"/>
    <w:basedOn w:val="Normal"/>
    <w:next w:val="Normal"/>
    <w:qFormat/>
    <w:rsid w:val="009B3BCE"/>
    <w:rPr>
      <w:snapToGrid w:val="0"/>
      <w:sz w:val="24"/>
    </w:rPr>
  </w:style>
  <w:style w:type="character" w:customStyle="1" w:styleId="Style3CharChar">
    <w:name w:val="Style3 Char Char"/>
    <w:basedOn w:val="DefaultParagraphFont"/>
    <w:rsid w:val="009B3BCE"/>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9B3BCE"/>
    <w:pPr>
      <w:spacing w:after="60"/>
    </w:pPr>
    <w:rPr>
      <w:rFonts w:eastAsia="SimSun" w:cs="Times New Roman"/>
      <w:bCs/>
      <w:sz w:val="20"/>
      <w:lang w:eastAsia="zh-CN"/>
    </w:rPr>
  </w:style>
  <w:style w:type="character" w:customStyle="1" w:styleId="NormalChar0">
    <w:name w:val="Normal Char"/>
    <w:basedOn w:val="DefaultParagraphFont"/>
    <w:rsid w:val="009B3BCE"/>
    <w:rPr>
      <w:lang w:eastAsia="en-US"/>
    </w:rPr>
  </w:style>
  <w:style w:type="character" w:customStyle="1" w:styleId="BoldUnderlineChar4">
    <w:name w:val="Bold + Underline Char"/>
    <w:basedOn w:val="DefaultParagraphFont"/>
    <w:rsid w:val="009B3BCE"/>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9B3BCE"/>
  </w:style>
  <w:style w:type="character" w:customStyle="1" w:styleId="CharacterStyle7">
    <w:name w:val="Character Style 7"/>
    <w:rsid w:val="009B3BCE"/>
    <w:rPr>
      <w:rFonts w:ascii="Arial Narrow" w:hAnsi="Arial Narrow" w:cs="Arial Narrow"/>
      <w:sz w:val="20"/>
      <w:szCs w:val="20"/>
      <w:u w:val="single"/>
    </w:rPr>
  </w:style>
  <w:style w:type="character" w:customStyle="1" w:styleId="StyleStyle4Char">
    <w:name w:val="Style Style4 + Char"/>
    <w:basedOn w:val="DefaultParagraphFont"/>
    <w:rsid w:val="009B3BCE"/>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9B3BCE"/>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9B3BCE"/>
    <w:rPr>
      <w:rFonts w:ascii="Verdana" w:hAnsi="Verdana"/>
      <w:sz w:val="21"/>
      <w:szCs w:val="21"/>
      <w:u w:val="thick"/>
    </w:rPr>
  </w:style>
  <w:style w:type="paragraph" w:customStyle="1" w:styleId="Cite8">
    <w:name w:val="Cite8"/>
    <w:basedOn w:val="Normal"/>
    <w:autoRedefine/>
    <w:uiPriority w:val="99"/>
    <w:qFormat/>
    <w:rsid w:val="009B3BCE"/>
    <w:rPr>
      <w:rFonts w:eastAsia="Calibri"/>
      <w:sz w:val="16"/>
    </w:rPr>
  </w:style>
  <w:style w:type="character" w:customStyle="1" w:styleId="BoxX2">
    <w:name w:val="BoxX2"/>
    <w:qFormat/>
    <w:rsid w:val="009B3BCE"/>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9B3BCE"/>
    <w:rPr>
      <w:rFonts w:ascii="Garamond" w:hAnsi="Garamond" w:hint="default"/>
      <w:sz w:val="16"/>
    </w:rPr>
  </w:style>
  <w:style w:type="paragraph" w:customStyle="1" w:styleId="StyleStyle49pt9">
    <w:name w:val="Style Style4 + 9 pt9"/>
    <w:basedOn w:val="Style4"/>
    <w:link w:val="StyleStyle49pt9Char"/>
    <w:rsid w:val="009B3BCE"/>
    <w:rPr>
      <w:rFonts w:eastAsia="SimSun"/>
      <w:lang w:eastAsia="zh-CN"/>
    </w:rPr>
  </w:style>
  <w:style w:type="character" w:customStyle="1" w:styleId="StyleStyle49pt9Char">
    <w:name w:val="Style Style4 + 9 pt9 Char"/>
    <w:link w:val="StyleStyle49pt9"/>
    <w:rsid w:val="009B3BCE"/>
    <w:rPr>
      <w:rFonts w:ascii="Calibri" w:eastAsia="SimSun" w:hAnsi="Calibri"/>
      <w:u w:val="single"/>
      <w:lang w:eastAsia="zh-CN"/>
    </w:rPr>
  </w:style>
  <w:style w:type="character" w:customStyle="1" w:styleId="UnderlineCard1">
    <w:name w:val="Underline Card"/>
    <w:uiPriority w:val="6"/>
    <w:qFormat/>
    <w:rsid w:val="009B3BCE"/>
    <w:rPr>
      <w:rFonts w:ascii="Arial" w:hAnsi="Arial"/>
      <w:b w:val="0"/>
      <w:bCs/>
      <w:sz w:val="20"/>
      <w:u w:val="single"/>
    </w:rPr>
  </w:style>
  <w:style w:type="paragraph" w:customStyle="1" w:styleId="DebateBlocking">
    <w:name w:val="DebateBlocking"/>
    <w:basedOn w:val="Normal"/>
    <w:next w:val="Nothing"/>
    <w:uiPriority w:val="99"/>
    <w:qFormat/>
    <w:rsid w:val="009B3BCE"/>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9B3BCE"/>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9B3BCE"/>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9B3BCE"/>
    <w:pPr>
      <w:spacing w:before="100" w:beforeAutospacing="1" w:after="100" w:afterAutospacing="1"/>
    </w:pPr>
    <w:rPr>
      <w:rFonts w:eastAsia="Times New Roman"/>
      <w:sz w:val="24"/>
    </w:rPr>
  </w:style>
  <w:style w:type="character" w:customStyle="1" w:styleId="created">
    <w:name w:val="created"/>
    <w:basedOn w:val="DefaultParagraphFont"/>
    <w:rsid w:val="009B3BCE"/>
  </w:style>
  <w:style w:type="paragraph" w:customStyle="1" w:styleId="8font">
    <w:name w:val="8font"/>
    <w:basedOn w:val="Normal"/>
    <w:next w:val="Normal"/>
    <w:autoRedefine/>
    <w:qFormat/>
    <w:rsid w:val="009B3BCE"/>
    <w:rPr>
      <w:rFonts w:eastAsia="Cambria"/>
      <w:sz w:val="16"/>
      <w:szCs w:val="16"/>
    </w:rPr>
  </w:style>
  <w:style w:type="paragraph" w:customStyle="1" w:styleId="CiteLittle">
    <w:name w:val="Cite Little"/>
    <w:next w:val="Normal"/>
    <w:qFormat/>
    <w:rsid w:val="009B3BCE"/>
    <w:pPr>
      <w:spacing w:after="0" w:line="240" w:lineRule="auto"/>
    </w:pPr>
    <w:rPr>
      <w:rFonts w:ascii="Arial" w:eastAsia="Times New Roman" w:hAnsi="Arial" w:cs="Times New Roman"/>
      <w:bCs/>
      <w:kern w:val="32"/>
      <w:sz w:val="16"/>
      <w:szCs w:val="32"/>
    </w:rPr>
  </w:style>
  <w:style w:type="character" w:customStyle="1" w:styleId="StyleAsianMSMinchoBold">
    <w:name w:val="Style (Asian) MS Mincho Bold"/>
    <w:rsid w:val="009B3BCE"/>
    <w:rPr>
      <w:rFonts w:ascii="Times New Roman" w:eastAsia="MS Mincho" w:hAnsi="Times New Roman"/>
      <w:b/>
      <w:bCs/>
      <w:u w:val="thick"/>
    </w:rPr>
  </w:style>
  <w:style w:type="character" w:customStyle="1" w:styleId="StyleAsianMSMincho">
    <w:name w:val="Style (Asian) MS Mincho"/>
    <w:rsid w:val="009B3BCE"/>
    <w:rPr>
      <w:rFonts w:ascii="Times New Roman" w:eastAsia="MS Mincho" w:hAnsi="Times New Roman"/>
      <w:u w:val="thick"/>
    </w:rPr>
  </w:style>
  <w:style w:type="paragraph" w:customStyle="1" w:styleId="docheader">
    <w:name w:val="doc header"/>
    <w:autoRedefine/>
    <w:qFormat/>
    <w:rsid w:val="009B3BCE"/>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9B3BCE"/>
    <w:pPr>
      <w:spacing w:after="0" w:line="240" w:lineRule="auto"/>
      <w:jc w:val="right"/>
    </w:pPr>
    <w:rPr>
      <w:rFonts w:ascii="Times New Roman" w:eastAsia="Malgun Gothic" w:hAnsi="Times New Roman" w:cs="Times New Roman"/>
      <w:b/>
      <w:szCs w:val="24"/>
    </w:rPr>
  </w:style>
  <w:style w:type="character" w:customStyle="1" w:styleId="crosslinkpopup">
    <w:name w:val="crosslinkpopup"/>
    <w:rsid w:val="009B3BCE"/>
  </w:style>
  <w:style w:type="character" w:customStyle="1" w:styleId="CardCharChar1">
    <w:name w:val="Card Char Char1"/>
    <w:rsid w:val="009B3BCE"/>
    <w:rPr>
      <w:b/>
      <w:bCs/>
      <w:sz w:val="28"/>
      <w:szCs w:val="28"/>
    </w:rPr>
  </w:style>
  <w:style w:type="paragraph" w:customStyle="1" w:styleId="bloctitles">
    <w:name w:val="bloc titles"/>
    <w:basedOn w:val="Heading1"/>
    <w:next w:val="Normal"/>
    <w:link w:val="bloctitlesChar"/>
    <w:autoRedefine/>
    <w:qFormat/>
    <w:rsid w:val="009B3BCE"/>
    <w:pPr>
      <w:keepNext w:val="0"/>
      <w:keepLines w:val="0"/>
      <w:pBdr>
        <w:top w:val="none" w:sz="0" w:space="0" w:color="auto"/>
        <w:left w:val="none" w:sz="0" w:space="0" w:color="auto"/>
        <w:bottom w:val="none" w:sz="0" w:space="0" w:color="auto"/>
        <w:right w:val="none" w:sz="0" w:space="0" w:color="auto"/>
      </w:pBdr>
      <w:tabs>
        <w:tab w:val="left" w:pos="7320"/>
      </w:tabs>
      <w:contextualSpacing/>
    </w:pPr>
    <w:rPr>
      <w:rFonts w:eastAsia="Times New Roman" w:cs="Times New Roman"/>
      <w:bCs/>
      <w:caps/>
      <w:sz w:val="28"/>
      <w:u w:val="single"/>
    </w:rPr>
  </w:style>
  <w:style w:type="character" w:customStyle="1" w:styleId="bloctitlesChar">
    <w:name w:val="bloc titles Char"/>
    <w:link w:val="bloctitles"/>
    <w:rsid w:val="009B3BCE"/>
    <w:rPr>
      <w:rFonts w:ascii="Calibri" w:eastAsia="Times New Roman" w:hAnsi="Calibri" w:cs="Times New Roman"/>
      <w:b/>
      <w:bCs/>
      <w:caps/>
      <w:sz w:val="28"/>
      <w:szCs w:val="32"/>
      <w:u w:val="single"/>
    </w:rPr>
  </w:style>
  <w:style w:type="paragraph" w:customStyle="1" w:styleId="blocorganizer">
    <w:name w:val="bloc organizer"/>
    <w:basedOn w:val="Heading1"/>
    <w:next w:val="bloctitles"/>
    <w:link w:val="blocorganizerChar"/>
    <w:autoRedefine/>
    <w:qFormat/>
    <w:rsid w:val="009B3BCE"/>
    <w:pPr>
      <w:keepNext w:val="0"/>
      <w:keepLines w:val="0"/>
      <w:pBdr>
        <w:top w:val="none" w:sz="0" w:space="0" w:color="auto"/>
        <w:left w:val="none" w:sz="0" w:space="0" w:color="auto"/>
        <w:bottom w:val="none" w:sz="0" w:space="0" w:color="auto"/>
        <w:right w:val="none" w:sz="0" w:space="0" w:color="auto"/>
      </w:pBdr>
      <w:contextualSpacing/>
    </w:pPr>
    <w:rPr>
      <w:rFonts w:eastAsia="Times New Roman" w:cs="Times New Roman"/>
      <w:bCs/>
      <w:caps/>
      <w:sz w:val="4"/>
      <w:u w:val="single"/>
    </w:rPr>
  </w:style>
  <w:style w:type="character" w:customStyle="1" w:styleId="blocorganizerChar">
    <w:name w:val="bloc organizer Char"/>
    <w:link w:val="blocorganizer"/>
    <w:rsid w:val="009B3BCE"/>
    <w:rPr>
      <w:rFonts w:ascii="Calibri" w:eastAsia="Times New Roman" w:hAnsi="Calibri" w:cs="Times New Roman"/>
      <w:b/>
      <w:bCs/>
      <w:caps/>
      <w:sz w:val="4"/>
      <w:szCs w:val="32"/>
      <w:u w:val="single"/>
    </w:rPr>
  </w:style>
  <w:style w:type="character" w:customStyle="1" w:styleId="UnderlineBoldChar">
    <w:name w:val="Underline Bold Char"/>
    <w:locked/>
    <w:rsid w:val="009B3BCE"/>
    <w:rPr>
      <w:rFonts w:ascii="Times New Roman" w:eastAsia="Times New Roman" w:hAnsi="Times New Roman" w:cs="Calibri"/>
      <w:b/>
      <w:sz w:val="24"/>
      <w:szCs w:val="20"/>
      <w:u w:val="single"/>
    </w:rPr>
  </w:style>
  <w:style w:type="character" w:customStyle="1" w:styleId="tagChar">
    <w:name w:val="%tag Char"/>
    <w:link w:val="tag"/>
    <w:uiPriority w:val="99"/>
    <w:rsid w:val="009B3BCE"/>
    <w:rPr>
      <w:rFonts w:ascii="Garamond" w:eastAsia="Calibri" w:hAnsi="Garamond"/>
      <w:bCs/>
      <w:sz w:val="18"/>
    </w:rPr>
  </w:style>
  <w:style w:type="character" w:customStyle="1" w:styleId="AAAcardChar">
    <w:name w:val="AAAcard Char"/>
    <w:link w:val="AAAcard"/>
    <w:uiPriority w:val="99"/>
    <w:rsid w:val="009B3BCE"/>
    <w:rPr>
      <w:rFonts w:ascii="Calibri" w:eastAsia="Times New Roman" w:hAnsi="Calibri"/>
    </w:rPr>
  </w:style>
  <w:style w:type="character" w:customStyle="1" w:styleId="underlineCharChar2">
    <w:name w:val="underline Char Char"/>
    <w:rsid w:val="009B3BCE"/>
    <w:rPr>
      <w:rFonts w:ascii="Arial Narrow" w:eastAsia="Times New Roman" w:hAnsi="Arial Narrow" w:cs="Calibri"/>
      <w:sz w:val="24"/>
      <w:u w:val="single"/>
    </w:rPr>
  </w:style>
  <w:style w:type="paragraph" w:customStyle="1" w:styleId="tagstyle0">
    <w:name w:val="tagstyle"/>
    <w:basedOn w:val="Normal"/>
    <w:rsid w:val="009B3BCE"/>
    <w:pPr>
      <w:spacing w:before="100" w:beforeAutospacing="1" w:after="100" w:afterAutospacing="1"/>
    </w:pPr>
    <w:rPr>
      <w:rFonts w:eastAsia="Times New Roman"/>
      <w:sz w:val="24"/>
    </w:rPr>
  </w:style>
  <w:style w:type="character" w:customStyle="1" w:styleId="newsstorytitle">
    <w:name w:val="news_story_title"/>
    <w:rsid w:val="009B3BCE"/>
  </w:style>
  <w:style w:type="character" w:customStyle="1" w:styleId="yqlink">
    <w:name w:val="yqlink"/>
    <w:rsid w:val="009B3BCE"/>
  </w:style>
  <w:style w:type="character" w:customStyle="1" w:styleId="clbody">
    <w:name w:val="clbody"/>
    <w:rsid w:val="009B3BCE"/>
  </w:style>
  <w:style w:type="character" w:customStyle="1" w:styleId="Boxing">
    <w:name w:val="Boxing"/>
    <w:rsid w:val="009B3BCE"/>
    <w:rPr>
      <w:rFonts w:ascii="Arial Narrow" w:hAnsi="Arial Narrow"/>
      <w:dstrike w:val="0"/>
      <w:sz w:val="20"/>
      <w:bdr w:val="single" w:sz="2" w:space="0" w:color="auto"/>
      <w:vertAlign w:val="baseline"/>
    </w:rPr>
  </w:style>
  <w:style w:type="paragraph" w:customStyle="1" w:styleId="Analyticals">
    <w:name w:val="Analyticals"/>
    <w:basedOn w:val="Normal"/>
    <w:rsid w:val="009B3BCE"/>
    <w:rPr>
      <w:rFonts w:eastAsia="Times New Roman"/>
      <w:sz w:val="24"/>
    </w:rPr>
  </w:style>
  <w:style w:type="character" w:customStyle="1" w:styleId="norm">
    <w:name w:val="norm"/>
    <w:rsid w:val="009B3BCE"/>
  </w:style>
  <w:style w:type="character" w:customStyle="1" w:styleId="boldandunderlinecharcharcharcharcharcharcharcharcharcharcharcharcharcharcharchar0">
    <w:name w:val="boldandunderlinecharcharcharcharcharcharcharcharcharcharcharcharcharcharcharchar"/>
    <w:rsid w:val="009B3BCE"/>
  </w:style>
  <w:style w:type="character" w:customStyle="1" w:styleId="underlinecharcharcharcharcharcharcharcharcharcharcharcharcharchar0">
    <w:name w:val="underlinecharcharcharcharcharcharcharcharcharcharcharcharcharchar"/>
    <w:rsid w:val="009B3BCE"/>
  </w:style>
  <w:style w:type="character" w:customStyle="1" w:styleId="CharCharCharCharCharChar1Char">
    <w:name w:val="Char Char Char Char Char Char1 Char"/>
    <w:rsid w:val="009B3BCE"/>
    <w:rPr>
      <w:rFonts w:ascii="Times New Roman" w:eastAsia="Times New Roman" w:hAnsi="Times New Roman" w:cs="Times New Roman"/>
      <w:b/>
      <w:sz w:val="24"/>
      <w:szCs w:val="24"/>
    </w:rPr>
  </w:style>
  <w:style w:type="character" w:customStyle="1" w:styleId="emphasis22">
    <w:name w:val="emphasis2"/>
    <w:rsid w:val="009B3BCE"/>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9B3BCE"/>
    <w:rPr>
      <w:sz w:val="24"/>
      <w:szCs w:val="24"/>
      <w:lang w:val="en-US" w:eastAsia="en-US" w:bidi="ar-SA"/>
    </w:rPr>
  </w:style>
  <w:style w:type="character" w:customStyle="1" w:styleId="NewTag">
    <w:name w:val="NewTag"/>
    <w:uiPriority w:val="1"/>
    <w:qFormat/>
    <w:rsid w:val="009B3BCE"/>
    <w:rPr>
      <w:rFonts w:ascii="Georgia" w:hAnsi="Georgia"/>
      <w:b/>
      <w:sz w:val="24"/>
    </w:rPr>
  </w:style>
  <w:style w:type="character" w:customStyle="1" w:styleId="searchtools-record-title">
    <w:name w:val="searchtools-record-title"/>
    <w:basedOn w:val="DefaultParagraphFont"/>
    <w:rsid w:val="009B3BCE"/>
  </w:style>
  <w:style w:type="character" w:customStyle="1" w:styleId="rightside">
    <w:name w:val="rightside"/>
    <w:rsid w:val="009B3BCE"/>
  </w:style>
  <w:style w:type="character" w:customStyle="1" w:styleId="flourish">
    <w:name w:val="flourish"/>
    <w:rsid w:val="009B3BCE"/>
  </w:style>
  <w:style w:type="character" w:customStyle="1" w:styleId="style150">
    <w:name w:val="style150"/>
    <w:rsid w:val="009B3BCE"/>
  </w:style>
  <w:style w:type="character" w:customStyle="1" w:styleId="head">
    <w:name w:val="head"/>
    <w:rsid w:val="009B3BCE"/>
  </w:style>
  <w:style w:type="character" w:customStyle="1" w:styleId="apturelink">
    <w:name w:val="apturelink"/>
    <w:rsid w:val="009B3BCE"/>
  </w:style>
  <w:style w:type="character" w:customStyle="1" w:styleId="apturelinkicon">
    <w:name w:val="apturelinkicon"/>
    <w:rsid w:val="009B3BCE"/>
  </w:style>
  <w:style w:type="character" w:customStyle="1" w:styleId="titletxt">
    <w:name w:val="titletxt"/>
    <w:rsid w:val="009B3BCE"/>
  </w:style>
  <w:style w:type="character" w:customStyle="1" w:styleId="colbcopy">
    <w:name w:val="colbcopy"/>
    <w:rsid w:val="009B3BCE"/>
  </w:style>
  <w:style w:type="character" w:customStyle="1" w:styleId="hcard">
    <w:name w:val="hcard"/>
    <w:rsid w:val="009B3BCE"/>
  </w:style>
  <w:style w:type="table" w:styleId="MediumGrid2">
    <w:name w:val="Medium Grid 2"/>
    <w:basedOn w:val="TableNormal"/>
    <w:uiPriority w:val="68"/>
    <w:rsid w:val="009B3B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9B3BCE"/>
    <w:pPr>
      <w:widowControl/>
      <w:autoSpaceDE/>
      <w:autoSpaceDN/>
      <w:adjustRightInd/>
    </w:pPr>
    <w:rPr>
      <w:rFonts w:ascii="Courier" w:eastAsia="Cambria" w:hAnsi="Courier"/>
      <w:sz w:val="21"/>
      <w:szCs w:val="21"/>
    </w:rPr>
  </w:style>
  <w:style w:type="paragraph" w:customStyle="1" w:styleId="hotroute2">
    <w:name w:val="hotroute"/>
    <w:basedOn w:val="Normal"/>
    <w:qFormat/>
    <w:rsid w:val="009B3BCE"/>
    <w:pPr>
      <w:ind w:left="288"/>
    </w:pPr>
  </w:style>
  <w:style w:type="paragraph" w:customStyle="1" w:styleId="DeleteAnalytics">
    <w:name w:val="Delete Analytics"/>
    <w:basedOn w:val="Heading4"/>
    <w:qFormat/>
    <w:rsid w:val="009B3BCE"/>
    <w:rPr>
      <w:bCs/>
      <w:color w:val="800000"/>
    </w:rPr>
  </w:style>
  <w:style w:type="paragraph" w:customStyle="1" w:styleId="ReallyFuckingSmall0">
    <w:name w:val="Really Fucking Small"/>
    <w:basedOn w:val="Normal"/>
    <w:link w:val="ReallyFuckingSmallChar0"/>
    <w:rsid w:val="009B3BCE"/>
    <w:pPr>
      <w:ind w:left="144"/>
    </w:pPr>
    <w:rPr>
      <w:rFonts w:eastAsia="Times New Roman"/>
      <w:sz w:val="12"/>
    </w:rPr>
  </w:style>
  <w:style w:type="character" w:customStyle="1" w:styleId="ReallyFuckingSmallChar0">
    <w:name w:val="Really Fucking Small Char"/>
    <w:link w:val="ReallyFuckingSmall0"/>
    <w:rsid w:val="009B3BCE"/>
    <w:rPr>
      <w:rFonts w:ascii="Calibri" w:eastAsia="Times New Roman" w:hAnsi="Calibri"/>
      <w:sz w:val="12"/>
    </w:rPr>
  </w:style>
  <w:style w:type="paragraph" w:customStyle="1" w:styleId="Boxempahsis">
    <w:name w:val="Box empahsis"/>
    <w:basedOn w:val="Normal"/>
    <w:link w:val="BoxempahsisChar"/>
    <w:qFormat/>
    <w:rsid w:val="009B3BCE"/>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9B3BCE"/>
    <w:rPr>
      <w:rFonts w:ascii="Franklin Gothic Heavy" w:hAnsi="Franklin Gothic Heavy"/>
      <w:sz w:val="24"/>
      <w:u w:val="single"/>
      <w:bdr w:val="single" w:sz="4" w:space="0" w:color="auto"/>
    </w:rPr>
  </w:style>
  <w:style w:type="character" w:customStyle="1" w:styleId="Qualified">
    <w:name w:val="Qualified"/>
    <w:rsid w:val="009B3BCE"/>
    <w:rPr>
      <w:rFonts w:asciiTheme="majorHAnsi" w:hAnsiTheme="majorHAnsi"/>
      <w:b/>
      <w:bCs/>
      <w:sz w:val="16"/>
    </w:rPr>
  </w:style>
  <w:style w:type="character" w:customStyle="1" w:styleId="Underline-Highlighted-WFU">
    <w:name w:val="Underline-Highlighted-WFU"/>
    <w:basedOn w:val="DefaultParagraphFont"/>
    <w:uiPriority w:val="1"/>
    <w:qFormat/>
    <w:rsid w:val="009B3BCE"/>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9B3BCE"/>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9B3BCE"/>
    <w:rPr>
      <w:rFonts w:ascii="Arial" w:eastAsia="Times New Roman" w:hAnsi="Arial" w:cs="Arial"/>
      <w:b/>
      <w:bCs/>
      <w:kern w:val="32"/>
      <w:sz w:val="28"/>
      <w:szCs w:val="32"/>
    </w:rPr>
  </w:style>
  <w:style w:type="character" w:customStyle="1" w:styleId="columntexthead">
    <w:name w:val="columntexthead"/>
    <w:rsid w:val="009B3BCE"/>
  </w:style>
  <w:style w:type="character" w:customStyle="1" w:styleId="instruction">
    <w:name w:val="instruction"/>
    <w:rsid w:val="009B3BCE"/>
  </w:style>
  <w:style w:type="character" w:customStyle="1" w:styleId="listpipe">
    <w:name w:val="listpipe"/>
    <w:rsid w:val="009B3BCE"/>
  </w:style>
  <w:style w:type="character" w:customStyle="1" w:styleId="imagelink">
    <w:name w:val="imagelink"/>
    <w:rsid w:val="009B3BCE"/>
  </w:style>
  <w:style w:type="character" w:customStyle="1" w:styleId="leadin">
    <w:name w:val="leadin"/>
    <w:rsid w:val="009B3BCE"/>
  </w:style>
  <w:style w:type="character" w:customStyle="1" w:styleId="noticiabyline">
    <w:name w:val="noticia_byline"/>
    <w:rsid w:val="009B3BCE"/>
  </w:style>
  <w:style w:type="character" w:customStyle="1" w:styleId="rightnowyahoo">
    <w:name w:val="right_now_yahoo"/>
    <w:rsid w:val="009B3BCE"/>
  </w:style>
  <w:style w:type="character" w:customStyle="1" w:styleId="submittedmeta">
    <w:name w:val="submitted meta"/>
    <w:rsid w:val="009B3BCE"/>
  </w:style>
  <w:style w:type="character" w:customStyle="1" w:styleId="A10">
    <w:name w:val="A10"/>
    <w:uiPriority w:val="99"/>
    <w:rsid w:val="009B3BCE"/>
    <w:rPr>
      <w:color w:val="000000"/>
      <w:sz w:val="12"/>
      <w:szCs w:val="12"/>
    </w:rPr>
  </w:style>
  <w:style w:type="paragraph" w:customStyle="1" w:styleId="Pa7">
    <w:name w:val="Pa7"/>
    <w:basedOn w:val="Default"/>
    <w:next w:val="Default"/>
    <w:uiPriority w:val="99"/>
    <w:qFormat/>
    <w:rsid w:val="009B3BCE"/>
    <w:pPr>
      <w:spacing w:before="280" w:line="221" w:lineRule="atLeast"/>
    </w:pPr>
    <w:rPr>
      <w:rFonts w:ascii="Baskerville" w:hAnsi="Baskerville"/>
      <w:color w:val="auto"/>
    </w:rPr>
  </w:style>
  <w:style w:type="character" w:customStyle="1" w:styleId="AAAunderline">
    <w:name w:val="AAAunderline"/>
    <w:qFormat/>
    <w:rsid w:val="009B3BCE"/>
    <w:rPr>
      <w:b/>
      <w:u w:val="single"/>
    </w:rPr>
  </w:style>
  <w:style w:type="paragraph" w:customStyle="1" w:styleId="IndexHeader">
    <w:name w:val="Index Header"/>
    <w:basedOn w:val="Normal"/>
    <w:rsid w:val="009B3BCE"/>
    <w:pPr>
      <w:ind w:left="-720"/>
      <w:outlineLvl w:val="0"/>
    </w:pPr>
    <w:rPr>
      <w:rFonts w:eastAsia="Times New Roman"/>
      <w:b/>
      <w:bCs/>
      <w:sz w:val="36"/>
      <w:szCs w:val="20"/>
    </w:rPr>
  </w:style>
  <w:style w:type="character" w:customStyle="1" w:styleId="IndexHeaderChar">
    <w:name w:val="Index Header Char"/>
    <w:rsid w:val="009B3BCE"/>
    <w:rPr>
      <w:rFonts w:ascii="Times New Roman" w:eastAsia="Times New Roman" w:hAnsi="Times New Roman"/>
      <w:b/>
      <w:bCs/>
      <w:sz w:val="36"/>
    </w:rPr>
  </w:style>
  <w:style w:type="paragraph" w:customStyle="1" w:styleId="CardRead">
    <w:name w:val="Card_Read"/>
    <w:basedOn w:val="Normal"/>
    <w:rsid w:val="009B3BCE"/>
    <w:rPr>
      <w:rFonts w:ascii="Times" w:eastAsia="Times" w:hAnsi="Times"/>
      <w:szCs w:val="20"/>
    </w:rPr>
  </w:style>
  <w:style w:type="paragraph" w:customStyle="1" w:styleId="CardNU">
    <w:name w:val="CardNU"/>
    <w:basedOn w:val="Normal"/>
    <w:rsid w:val="009B3BCE"/>
    <w:rPr>
      <w:rFonts w:ascii="Times" w:eastAsia="Times" w:hAnsi="Times"/>
      <w:sz w:val="14"/>
      <w:szCs w:val="20"/>
    </w:rPr>
  </w:style>
  <w:style w:type="paragraph" w:customStyle="1" w:styleId="StyleHeading310pt">
    <w:name w:val="Style Heading 3 + 10 pt"/>
    <w:basedOn w:val="Heading3"/>
    <w:rsid w:val="009B3BCE"/>
    <w:pPr>
      <w:keepLines w:val="0"/>
      <w:pageBreakBefore w:val="0"/>
      <w:ind w:left="576"/>
      <w:jc w:val="left"/>
    </w:pPr>
    <w:rPr>
      <w:rFonts w:eastAsia="Times New Roman" w:cs="Arial"/>
      <w:b w:val="0"/>
      <w:caps/>
      <w:sz w:val="20"/>
      <w:szCs w:val="26"/>
      <w:u w:val="none"/>
    </w:rPr>
  </w:style>
  <w:style w:type="character" w:customStyle="1" w:styleId="StyleHeading310ptChar">
    <w:name w:val="Style Heading 3 + 10 pt Char"/>
    <w:rsid w:val="009B3BCE"/>
    <w:rPr>
      <w:rFonts w:ascii="Times New Roman" w:eastAsia="Times New Roman" w:hAnsi="Times New Roman" w:cs="Arial"/>
      <w:b/>
      <w:bCs/>
      <w:sz w:val="26"/>
      <w:szCs w:val="26"/>
    </w:rPr>
  </w:style>
  <w:style w:type="paragraph" w:customStyle="1" w:styleId="Style30">
    <w:name w:val="Style 3"/>
    <w:basedOn w:val="Normal"/>
    <w:rsid w:val="009B3BCE"/>
    <w:pPr>
      <w:autoSpaceDE w:val="0"/>
      <w:autoSpaceDN w:val="0"/>
      <w:spacing w:line="326" w:lineRule="auto"/>
      <w:ind w:firstLine="216"/>
      <w:jc w:val="both"/>
    </w:pPr>
    <w:rPr>
      <w:rFonts w:eastAsia="Times New Roman"/>
      <w:sz w:val="6"/>
      <w:szCs w:val="6"/>
    </w:rPr>
  </w:style>
  <w:style w:type="paragraph" w:customStyle="1" w:styleId="CardText-NotUnderlined">
    <w:name w:val="Card Text - Not Underlined"/>
    <w:basedOn w:val="Normal"/>
    <w:rsid w:val="009B3BCE"/>
    <w:pPr>
      <w:spacing w:after="60"/>
    </w:pPr>
    <w:rPr>
      <w:rFonts w:eastAsia="Times New Roman"/>
      <w:sz w:val="18"/>
    </w:rPr>
  </w:style>
  <w:style w:type="paragraph" w:customStyle="1" w:styleId="OmniPage8">
    <w:name w:val="OmniPage #8"/>
    <w:basedOn w:val="Normal"/>
    <w:rsid w:val="009B3BCE"/>
    <w:rPr>
      <w:rFonts w:eastAsia="Times New Roman"/>
      <w:color w:val="000000"/>
      <w:szCs w:val="20"/>
    </w:rPr>
  </w:style>
  <w:style w:type="paragraph" w:customStyle="1" w:styleId="OmniPage2">
    <w:name w:val="OmniPage #2"/>
    <w:basedOn w:val="Normal"/>
    <w:rsid w:val="009B3BCE"/>
    <w:rPr>
      <w:rFonts w:eastAsia="Times New Roman"/>
      <w:color w:val="000000"/>
      <w:szCs w:val="20"/>
    </w:rPr>
  </w:style>
  <w:style w:type="paragraph" w:customStyle="1" w:styleId="OmniPage6">
    <w:name w:val="OmniPage #6"/>
    <w:basedOn w:val="Normal"/>
    <w:rsid w:val="009B3BCE"/>
    <w:rPr>
      <w:rFonts w:eastAsia="Times New Roman"/>
      <w:color w:val="000000"/>
      <w:szCs w:val="20"/>
    </w:rPr>
  </w:style>
  <w:style w:type="paragraph" w:customStyle="1" w:styleId="OmniPage7">
    <w:name w:val="OmniPage #7"/>
    <w:basedOn w:val="Normal"/>
    <w:rsid w:val="009B3BCE"/>
    <w:rPr>
      <w:rFonts w:eastAsia="Times New Roman"/>
      <w:color w:val="000000"/>
      <w:szCs w:val="20"/>
    </w:rPr>
  </w:style>
  <w:style w:type="paragraph" w:customStyle="1" w:styleId="OmniPage11">
    <w:name w:val="OmniPage #11"/>
    <w:basedOn w:val="Normal"/>
    <w:rsid w:val="009B3BCE"/>
    <w:rPr>
      <w:rFonts w:eastAsia="Times New Roman"/>
      <w:color w:val="000000"/>
      <w:szCs w:val="20"/>
    </w:rPr>
  </w:style>
  <w:style w:type="paragraph" w:customStyle="1" w:styleId="OmniPage12">
    <w:name w:val="OmniPage #12"/>
    <w:basedOn w:val="Normal"/>
    <w:rsid w:val="009B3BCE"/>
    <w:rPr>
      <w:rFonts w:eastAsia="Times New Roman"/>
      <w:color w:val="000000"/>
      <w:szCs w:val="20"/>
    </w:rPr>
  </w:style>
  <w:style w:type="paragraph" w:customStyle="1" w:styleId="OmniPage13">
    <w:name w:val="OmniPage #13"/>
    <w:basedOn w:val="Normal"/>
    <w:rsid w:val="009B3BCE"/>
    <w:rPr>
      <w:rFonts w:eastAsia="Times New Roman"/>
      <w:color w:val="000000"/>
      <w:szCs w:val="20"/>
    </w:rPr>
  </w:style>
  <w:style w:type="paragraph" w:customStyle="1" w:styleId="OmniPage14">
    <w:name w:val="OmniPage #14"/>
    <w:basedOn w:val="Normal"/>
    <w:rsid w:val="009B3BCE"/>
    <w:rPr>
      <w:rFonts w:eastAsia="Times New Roman"/>
      <w:color w:val="000000"/>
      <w:szCs w:val="20"/>
    </w:rPr>
  </w:style>
  <w:style w:type="paragraph" w:customStyle="1" w:styleId="OmniPage15">
    <w:name w:val="OmniPage #15"/>
    <w:basedOn w:val="Normal"/>
    <w:rsid w:val="009B3BCE"/>
    <w:rPr>
      <w:rFonts w:eastAsia="Times New Roman"/>
      <w:color w:val="000000"/>
      <w:szCs w:val="20"/>
    </w:rPr>
  </w:style>
  <w:style w:type="paragraph" w:customStyle="1" w:styleId="OmniPage17">
    <w:name w:val="OmniPage #17"/>
    <w:basedOn w:val="Normal"/>
    <w:rsid w:val="009B3BCE"/>
    <w:rPr>
      <w:rFonts w:eastAsia="Times New Roman"/>
      <w:color w:val="000000"/>
      <w:szCs w:val="20"/>
    </w:rPr>
  </w:style>
  <w:style w:type="paragraph" w:customStyle="1" w:styleId="OmniPage19">
    <w:name w:val="OmniPage #19"/>
    <w:basedOn w:val="Normal"/>
    <w:rsid w:val="009B3BCE"/>
    <w:rPr>
      <w:rFonts w:eastAsia="Times New Roman"/>
      <w:color w:val="000000"/>
      <w:szCs w:val="20"/>
    </w:rPr>
  </w:style>
  <w:style w:type="paragraph" w:customStyle="1" w:styleId="OmniPage20">
    <w:name w:val="OmniPage #20"/>
    <w:basedOn w:val="Normal"/>
    <w:rsid w:val="009B3BCE"/>
    <w:rPr>
      <w:rFonts w:eastAsia="Times New Roman"/>
      <w:color w:val="000000"/>
      <w:szCs w:val="20"/>
    </w:rPr>
  </w:style>
  <w:style w:type="paragraph" w:customStyle="1" w:styleId="OmniPage21">
    <w:name w:val="OmniPage #21"/>
    <w:basedOn w:val="Normal"/>
    <w:rsid w:val="009B3BCE"/>
    <w:rPr>
      <w:rFonts w:eastAsia="Times New Roman"/>
      <w:color w:val="000000"/>
      <w:szCs w:val="20"/>
    </w:rPr>
  </w:style>
  <w:style w:type="paragraph" w:customStyle="1" w:styleId="OmniPage22">
    <w:name w:val="OmniPage #22"/>
    <w:basedOn w:val="Normal"/>
    <w:rsid w:val="009B3BCE"/>
    <w:rPr>
      <w:rFonts w:eastAsia="Times New Roman"/>
      <w:color w:val="000000"/>
      <w:szCs w:val="20"/>
    </w:rPr>
  </w:style>
  <w:style w:type="paragraph" w:customStyle="1" w:styleId="OmniPage25">
    <w:name w:val="OmniPage #25"/>
    <w:basedOn w:val="Normal"/>
    <w:rsid w:val="009B3BCE"/>
    <w:rPr>
      <w:rFonts w:eastAsia="Times New Roman"/>
      <w:color w:val="000000"/>
      <w:szCs w:val="20"/>
    </w:rPr>
  </w:style>
  <w:style w:type="paragraph" w:customStyle="1" w:styleId="OmniPage18">
    <w:name w:val="OmniPage #18"/>
    <w:basedOn w:val="Normal"/>
    <w:rsid w:val="009B3BCE"/>
    <w:rPr>
      <w:rFonts w:eastAsia="Times New Roman"/>
      <w:color w:val="000000"/>
      <w:szCs w:val="20"/>
    </w:rPr>
  </w:style>
  <w:style w:type="paragraph" w:customStyle="1" w:styleId="OmniPage26">
    <w:name w:val="OmniPage #26"/>
    <w:basedOn w:val="Normal"/>
    <w:rsid w:val="009B3BCE"/>
    <w:rPr>
      <w:rFonts w:eastAsia="Times New Roman"/>
      <w:color w:val="000000"/>
      <w:szCs w:val="20"/>
    </w:rPr>
  </w:style>
  <w:style w:type="character" w:customStyle="1" w:styleId="iagsheaderlarge">
    <w:name w:val="iags_header_large"/>
    <w:rsid w:val="009B3BCE"/>
  </w:style>
  <w:style w:type="paragraph" w:customStyle="1" w:styleId="OmniPage9">
    <w:name w:val="OmniPage #9"/>
    <w:basedOn w:val="Normal"/>
    <w:rsid w:val="009B3BCE"/>
    <w:rPr>
      <w:rFonts w:eastAsia="Times New Roman"/>
      <w:color w:val="000000"/>
      <w:szCs w:val="20"/>
    </w:rPr>
  </w:style>
  <w:style w:type="paragraph" w:customStyle="1" w:styleId="OmniPage5">
    <w:name w:val="OmniPage #5"/>
    <w:basedOn w:val="Normal"/>
    <w:rsid w:val="009B3BCE"/>
    <w:rPr>
      <w:rFonts w:eastAsia="Times New Roman"/>
      <w:color w:val="000000"/>
      <w:szCs w:val="20"/>
    </w:rPr>
  </w:style>
  <w:style w:type="character" w:customStyle="1" w:styleId="style12char0">
    <w:name w:val="style12char"/>
    <w:rsid w:val="009B3BCE"/>
  </w:style>
  <w:style w:type="character" w:customStyle="1" w:styleId="charchar2">
    <w:name w:val="charchar2"/>
    <w:rsid w:val="009B3BCE"/>
  </w:style>
  <w:style w:type="character" w:customStyle="1" w:styleId="style11char0">
    <w:name w:val="style11char"/>
    <w:rsid w:val="009B3BCE"/>
  </w:style>
  <w:style w:type="paragraph" w:customStyle="1" w:styleId="CitesandCardText">
    <w:name w:val="Cites and Card Text"/>
    <w:basedOn w:val="Normal"/>
    <w:rsid w:val="009B3BCE"/>
    <w:rPr>
      <w:rFonts w:eastAsia="Times New Roman"/>
    </w:rPr>
  </w:style>
  <w:style w:type="paragraph" w:styleId="List2">
    <w:name w:val="List 2"/>
    <w:basedOn w:val="Default"/>
    <w:next w:val="Default"/>
    <w:rsid w:val="009B3BCE"/>
    <w:rPr>
      <w:color w:val="auto"/>
    </w:rPr>
  </w:style>
  <w:style w:type="paragraph" w:customStyle="1" w:styleId="Style16">
    <w:name w:val="Style 16"/>
    <w:basedOn w:val="Normal"/>
    <w:rsid w:val="009B3BCE"/>
    <w:pPr>
      <w:autoSpaceDE w:val="0"/>
      <w:autoSpaceDN w:val="0"/>
      <w:adjustRightInd w:val="0"/>
    </w:pPr>
    <w:rPr>
      <w:rFonts w:eastAsia="Times New Roman"/>
      <w:sz w:val="24"/>
    </w:rPr>
  </w:style>
  <w:style w:type="paragraph" w:customStyle="1" w:styleId="smalltext2">
    <w:name w:val="smalltext"/>
    <w:basedOn w:val="Normal"/>
    <w:link w:val="smalltextChar0"/>
    <w:rsid w:val="009B3BCE"/>
    <w:rPr>
      <w:rFonts w:eastAsia="Times New Roman"/>
      <w:sz w:val="16"/>
    </w:rPr>
  </w:style>
  <w:style w:type="character" w:customStyle="1" w:styleId="smalltextChar0">
    <w:name w:val="smalltext Char"/>
    <w:link w:val="smalltext2"/>
    <w:rsid w:val="009B3BCE"/>
    <w:rPr>
      <w:rFonts w:ascii="Calibri" w:eastAsia="Times New Roman" w:hAnsi="Calibri"/>
      <w:sz w:val="16"/>
    </w:rPr>
  </w:style>
  <w:style w:type="paragraph" w:customStyle="1" w:styleId="StyleJustifiedFirstline1cmAfter6ptLinespacing1">
    <w:name w:val="Style Justified First line:  1 cm After:  6 pt Line spacing:  1...."/>
    <w:basedOn w:val="Default"/>
    <w:next w:val="Default"/>
    <w:rsid w:val="009B3BCE"/>
    <w:pPr>
      <w:spacing w:after="120"/>
    </w:pPr>
    <w:rPr>
      <w:color w:val="auto"/>
    </w:rPr>
  </w:style>
  <w:style w:type="paragraph" w:customStyle="1" w:styleId="headingChar">
    <w:name w:val="heading Char"/>
    <w:basedOn w:val="Normal"/>
    <w:rsid w:val="009B3BCE"/>
    <w:pPr>
      <w:jc w:val="center"/>
    </w:pPr>
    <w:rPr>
      <w:rFonts w:ascii="Arial Black" w:eastAsia="Times New Roman" w:hAnsi="Arial Black"/>
      <w:b/>
      <w:sz w:val="36"/>
      <w:u w:val="single"/>
    </w:rPr>
  </w:style>
  <w:style w:type="character" w:customStyle="1" w:styleId="boldunderlineCharChar0">
    <w:name w:val="boldunderline Char Char"/>
    <w:rsid w:val="009B3BCE"/>
    <w:rPr>
      <w:b/>
      <w:sz w:val="22"/>
      <w:szCs w:val="24"/>
      <w:u w:val="single"/>
      <w:lang w:val="en-US" w:eastAsia="en-US" w:bidi="ar-SA"/>
    </w:rPr>
  </w:style>
  <w:style w:type="paragraph" w:customStyle="1" w:styleId="Bullets-squares">
    <w:name w:val="Bullets - squares"/>
    <w:basedOn w:val="Normal"/>
    <w:next w:val="Normal"/>
    <w:rsid w:val="009B3BCE"/>
    <w:pPr>
      <w:numPr>
        <w:numId w:val="5"/>
      </w:numPr>
      <w:overflowPunct w:val="0"/>
      <w:autoSpaceDE w:val="0"/>
      <w:autoSpaceDN w:val="0"/>
      <w:adjustRightInd w:val="0"/>
      <w:jc w:val="both"/>
      <w:textAlignment w:val="baseline"/>
    </w:pPr>
    <w:rPr>
      <w:rFonts w:eastAsia="Times New Roman"/>
      <w:lang w:val="en-GB"/>
    </w:rPr>
  </w:style>
  <w:style w:type="paragraph" w:customStyle="1" w:styleId="Size8">
    <w:name w:val="Size 8"/>
    <w:link w:val="Size8Char"/>
    <w:rsid w:val="009B3BCE"/>
    <w:pPr>
      <w:spacing w:after="0" w:line="240" w:lineRule="auto"/>
    </w:pPr>
    <w:rPr>
      <w:rFonts w:ascii="Times New Roman" w:eastAsia="Times New Roman" w:hAnsi="Times New Roman" w:cs="Times New Roman"/>
      <w:sz w:val="16"/>
    </w:rPr>
  </w:style>
  <w:style w:type="character" w:customStyle="1" w:styleId="Size8Char">
    <w:name w:val="Size 8 Char"/>
    <w:link w:val="Size8"/>
    <w:rsid w:val="009B3BCE"/>
    <w:rPr>
      <w:rFonts w:ascii="Times New Roman" w:eastAsia="Times New Roman" w:hAnsi="Times New Roman" w:cs="Times New Roman"/>
      <w:sz w:val="16"/>
    </w:rPr>
  </w:style>
  <w:style w:type="paragraph" w:customStyle="1" w:styleId="RegularCite">
    <w:name w:val="Regular Cite"/>
    <w:qFormat/>
    <w:rsid w:val="009B3BCE"/>
    <w:pPr>
      <w:spacing w:after="0" w:line="240" w:lineRule="auto"/>
    </w:pPr>
    <w:rPr>
      <w:rFonts w:ascii="Times New Roman" w:eastAsia="Times New Roman" w:hAnsi="Times New Roman" w:cs="Times New Roman"/>
      <w:sz w:val="20"/>
    </w:rPr>
  </w:style>
  <w:style w:type="character" w:customStyle="1" w:styleId="eudoraheader">
    <w:name w:val="eudoraheader"/>
    <w:rsid w:val="009B3BCE"/>
  </w:style>
  <w:style w:type="character" w:customStyle="1" w:styleId="emailstyle26">
    <w:name w:val="emailstyle26"/>
    <w:rsid w:val="009B3BCE"/>
  </w:style>
  <w:style w:type="paragraph" w:customStyle="1" w:styleId="context">
    <w:name w:val="context"/>
    <w:basedOn w:val="Normal"/>
    <w:rsid w:val="009B3BCE"/>
    <w:pPr>
      <w:spacing w:before="100" w:beforeAutospacing="1" w:after="100" w:afterAutospacing="1"/>
    </w:pPr>
    <w:rPr>
      <w:rFonts w:eastAsia="Times New Roman"/>
      <w:sz w:val="24"/>
    </w:rPr>
  </w:style>
  <w:style w:type="character" w:customStyle="1" w:styleId="sendtofriend">
    <w:name w:val="sendtofriend"/>
    <w:rsid w:val="009B3BCE"/>
  </w:style>
  <w:style w:type="character" w:customStyle="1" w:styleId="pagetype">
    <w:name w:val="pagetype"/>
    <w:rsid w:val="009B3BCE"/>
  </w:style>
  <w:style w:type="character" w:customStyle="1" w:styleId="byl">
    <w:name w:val="byl"/>
    <w:rsid w:val="009B3BCE"/>
  </w:style>
  <w:style w:type="character" w:customStyle="1" w:styleId="byd">
    <w:name w:val="byd"/>
    <w:rsid w:val="009B3BCE"/>
  </w:style>
  <w:style w:type="paragraph" w:customStyle="1" w:styleId="Size6">
    <w:name w:val="Size 6"/>
    <w:link w:val="Size6Char"/>
    <w:qFormat/>
    <w:rsid w:val="009B3BCE"/>
    <w:pPr>
      <w:spacing w:after="0" w:line="240" w:lineRule="auto"/>
    </w:pPr>
    <w:rPr>
      <w:rFonts w:ascii="Times New Roman" w:eastAsia="Times New Roman" w:hAnsi="Times New Roman" w:cs="Times New Roman"/>
      <w:sz w:val="16"/>
    </w:rPr>
  </w:style>
  <w:style w:type="character" w:customStyle="1" w:styleId="Size6Char">
    <w:name w:val="Size 6 Char"/>
    <w:link w:val="Size6"/>
    <w:rsid w:val="009B3BCE"/>
    <w:rPr>
      <w:rFonts w:ascii="Times New Roman" w:eastAsia="Times New Roman" w:hAnsi="Times New Roman" w:cs="Times New Roman"/>
      <w:sz w:val="16"/>
    </w:rPr>
  </w:style>
  <w:style w:type="character" w:customStyle="1" w:styleId="underliningchar0">
    <w:name w:val="underliningchar"/>
    <w:rsid w:val="009B3BCE"/>
  </w:style>
  <w:style w:type="paragraph" w:customStyle="1" w:styleId="TxBrp11">
    <w:name w:val="TxBr_p11"/>
    <w:basedOn w:val="Normal"/>
    <w:rsid w:val="009B3BCE"/>
    <w:pPr>
      <w:tabs>
        <w:tab w:val="left" w:pos="204"/>
      </w:tabs>
      <w:autoSpaceDE w:val="0"/>
      <w:autoSpaceDN w:val="0"/>
      <w:adjustRightInd w:val="0"/>
      <w:spacing w:line="240" w:lineRule="atLeast"/>
      <w:jc w:val="both"/>
    </w:pPr>
    <w:rPr>
      <w:rFonts w:eastAsia="Times New Roman"/>
      <w:sz w:val="24"/>
    </w:rPr>
  </w:style>
  <w:style w:type="paragraph" w:customStyle="1" w:styleId="TxBrp15">
    <w:name w:val="TxBr_p15"/>
    <w:basedOn w:val="Normal"/>
    <w:rsid w:val="009B3BCE"/>
    <w:pPr>
      <w:tabs>
        <w:tab w:val="left" w:pos="1661"/>
      </w:tabs>
      <w:autoSpaceDE w:val="0"/>
      <w:autoSpaceDN w:val="0"/>
      <w:adjustRightInd w:val="0"/>
      <w:spacing w:line="300" w:lineRule="atLeast"/>
      <w:ind w:left="1282"/>
      <w:jc w:val="both"/>
    </w:pPr>
    <w:rPr>
      <w:rFonts w:eastAsia="Times New Roman"/>
      <w:sz w:val="24"/>
    </w:rPr>
  </w:style>
  <w:style w:type="paragraph" w:customStyle="1" w:styleId="TxBrp16">
    <w:name w:val="TxBr_p16"/>
    <w:basedOn w:val="Normal"/>
    <w:rsid w:val="009B3BCE"/>
    <w:pPr>
      <w:tabs>
        <w:tab w:val="left" w:pos="1882"/>
      </w:tabs>
      <w:autoSpaceDE w:val="0"/>
      <w:autoSpaceDN w:val="0"/>
      <w:adjustRightInd w:val="0"/>
      <w:spacing w:line="300" w:lineRule="atLeast"/>
      <w:ind w:left="1661" w:firstLine="222"/>
      <w:jc w:val="both"/>
    </w:pPr>
    <w:rPr>
      <w:rFonts w:eastAsia="Times New Roman"/>
      <w:sz w:val="24"/>
    </w:rPr>
  </w:style>
  <w:style w:type="paragraph" w:customStyle="1" w:styleId="TxBrp7">
    <w:name w:val="TxBr_p7"/>
    <w:basedOn w:val="Normal"/>
    <w:rsid w:val="009B3BCE"/>
    <w:pPr>
      <w:tabs>
        <w:tab w:val="left" w:pos="204"/>
      </w:tabs>
      <w:autoSpaceDE w:val="0"/>
      <w:autoSpaceDN w:val="0"/>
      <w:adjustRightInd w:val="0"/>
      <w:spacing w:line="300" w:lineRule="atLeast"/>
      <w:jc w:val="both"/>
    </w:pPr>
    <w:rPr>
      <w:rFonts w:eastAsia="Times New Roman"/>
      <w:sz w:val="24"/>
    </w:rPr>
  </w:style>
  <w:style w:type="paragraph" w:customStyle="1" w:styleId="TxBrp3">
    <w:name w:val="TxBr_p3"/>
    <w:basedOn w:val="Normal"/>
    <w:rsid w:val="009B3BCE"/>
    <w:pPr>
      <w:tabs>
        <w:tab w:val="left" w:pos="1581"/>
      </w:tabs>
      <w:autoSpaceDE w:val="0"/>
      <w:autoSpaceDN w:val="0"/>
      <w:adjustRightInd w:val="0"/>
      <w:spacing w:line="300" w:lineRule="atLeast"/>
      <w:ind w:left="1203"/>
      <w:jc w:val="both"/>
    </w:pPr>
    <w:rPr>
      <w:rFonts w:eastAsia="Times New Roman"/>
      <w:sz w:val="24"/>
    </w:rPr>
  </w:style>
  <w:style w:type="paragraph" w:customStyle="1" w:styleId="TxBrp4">
    <w:name w:val="TxBr_p4"/>
    <w:basedOn w:val="Normal"/>
    <w:rsid w:val="009B3BCE"/>
    <w:pPr>
      <w:tabs>
        <w:tab w:val="left" w:pos="1371"/>
      </w:tabs>
      <w:autoSpaceDE w:val="0"/>
      <w:autoSpaceDN w:val="0"/>
      <w:adjustRightInd w:val="0"/>
      <w:spacing w:line="240" w:lineRule="atLeast"/>
      <w:ind w:left="993"/>
      <w:jc w:val="both"/>
    </w:pPr>
    <w:rPr>
      <w:rFonts w:eastAsia="Times New Roman"/>
      <w:sz w:val="24"/>
    </w:rPr>
  </w:style>
  <w:style w:type="paragraph" w:customStyle="1" w:styleId="TxBrp6">
    <w:name w:val="TxBr_p6"/>
    <w:basedOn w:val="Normal"/>
    <w:rsid w:val="009B3BCE"/>
    <w:pPr>
      <w:tabs>
        <w:tab w:val="left" w:pos="204"/>
      </w:tabs>
      <w:autoSpaceDE w:val="0"/>
      <w:autoSpaceDN w:val="0"/>
      <w:adjustRightInd w:val="0"/>
      <w:spacing w:line="300" w:lineRule="atLeast"/>
    </w:pPr>
    <w:rPr>
      <w:rFonts w:eastAsia="Times New Roman"/>
      <w:sz w:val="24"/>
    </w:rPr>
  </w:style>
  <w:style w:type="paragraph" w:customStyle="1" w:styleId="TxBrp5">
    <w:name w:val="TxBr_p5"/>
    <w:basedOn w:val="Normal"/>
    <w:rsid w:val="009B3BCE"/>
    <w:pPr>
      <w:tabs>
        <w:tab w:val="left" w:pos="255"/>
      </w:tabs>
      <w:autoSpaceDE w:val="0"/>
      <w:autoSpaceDN w:val="0"/>
      <w:adjustRightInd w:val="0"/>
      <w:spacing w:line="300" w:lineRule="atLeast"/>
      <w:ind w:firstLine="255"/>
      <w:jc w:val="both"/>
    </w:pPr>
    <w:rPr>
      <w:rFonts w:eastAsia="Times New Roman"/>
      <w:sz w:val="24"/>
    </w:rPr>
  </w:style>
  <w:style w:type="paragraph" w:customStyle="1" w:styleId="TxBrp27">
    <w:name w:val="TxBr_p27"/>
    <w:basedOn w:val="Normal"/>
    <w:rsid w:val="009B3BCE"/>
    <w:pPr>
      <w:tabs>
        <w:tab w:val="left" w:pos="204"/>
      </w:tabs>
      <w:autoSpaceDE w:val="0"/>
      <w:autoSpaceDN w:val="0"/>
      <w:adjustRightInd w:val="0"/>
      <w:spacing w:line="300" w:lineRule="atLeast"/>
    </w:pPr>
    <w:rPr>
      <w:rFonts w:eastAsia="Times New Roman"/>
      <w:sz w:val="24"/>
    </w:rPr>
  </w:style>
  <w:style w:type="paragraph" w:customStyle="1" w:styleId="TxBrp10">
    <w:name w:val="TxBr_p10"/>
    <w:basedOn w:val="Normal"/>
    <w:rsid w:val="009B3BCE"/>
    <w:pPr>
      <w:tabs>
        <w:tab w:val="left" w:pos="204"/>
      </w:tabs>
      <w:autoSpaceDE w:val="0"/>
      <w:autoSpaceDN w:val="0"/>
      <w:adjustRightInd w:val="0"/>
      <w:spacing w:line="300" w:lineRule="atLeast"/>
      <w:jc w:val="both"/>
    </w:pPr>
    <w:rPr>
      <w:rFonts w:eastAsia="Times New Roman"/>
      <w:sz w:val="24"/>
    </w:rPr>
  </w:style>
  <w:style w:type="paragraph" w:customStyle="1" w:styleId="TxBrp25">
    <w:name w:val="TxBr_p25"/>
    <w:basedOn w:val="Normal"/>
    <w:rsid w:val="009B3BCE"/>
    <w:pPr>
      <w:tabs>
        <w:tab w:val="left" w:pos="204"/>
      </w:tabs>
      <w:autoSpaceDE w:val="0"/>
      <w:autoSpaceDN w:val="0"/>
      <w:adjustRightInd w:val="0"/>
      <w:spacing w:line="300" w:lineRule="atLeast"/>
      <w:jc w:val="both"/>
    </w:pPr>
    <w:rPr>
      <w:rFonts w:eastAsia="Times New Roman"/>
      <w:sz w:val="24"/>
    </w:rPr>
  </w:style>
  <w:style w:type="paragraph" w:customStyle="1" w:styleId="TxBrp8">
    <w:name w:val="TxBr_p8"/>
    <w:basedOn w:val="Normal"/>
    <w:rsid w:val="009B3BCE"/>
    <w:pPr>
      <w:tabs>
        <w:tab w:val="left" w:pos="340"/>
      </w:tabs>
      <w:autoSpaceDE w:val="0"/>
      <w:autoSpaceDN w:val="0"/>
      <w:adjustRightInd w:val="0"/>
      <w:spacing w:line="300" w:lineRule="atLeast"/>
      <w:ind w:firstLine="340"/>
      <w:jc w:val="both"/>
    </w:pPr>
    <w:rPr>
      <w:rFonts w:eastAsia="Times New Roman"/>
      <w:sz w:val="24"/>
    </w:rPr>
  </w:style>
  <w:style w:type="paragraph" w:customStyle="1" w:styleId="TxBrp12">
    <w:name w:val="TxBr_p12"/>
    <w:basedOn w:val="Normal"/>
    <w:rsid w:val="009B3BCE"/>
    <w:pPr>
      <w:tabs>
        <w:tab w:val="left" w:pos="317"/>
      </w:tabs>
      <w:autoSpaceDE w:val="0"/>
      <w:autoSpaceDN w:val="0"/>
      <w:adjustRightInd w:val="0"/>
      <w:spacing w:line="300" w:lineRule="atLeast"/>
      <w:ind w:firstLine="318"/>
      <w:jc w:val="both"/>
    </w:pPr>
    <w:rPr>
      <w:rFonts w:eastAsia="Times New Roman"/>
      <w:sz w:val="24"/>
    </w:rPr>
  </w:style>
  <w:style w:type="paragraph" w:customStyle="1" w:styleId="TxBrp9">
    <w:name w:val="TxBr_p9"/>
    <w:basedOn w:val="Normal"/>
    <w:rsid w:val="009B3BCE"/>
    <w:pPr>
      <w:tabs>
        <w:tab w:val="left" w:pos="2931"/>
      </w:tabs>
      <w:autoSpaceDE w:val="0"/>
      <w:autoSpaceDN w:val="0"/>
      <w:adjustRightInd w:val="0"/>
      <w:spacing w:line="300" w:lineRule="atLeast"/>
      <w:ind w:left="2552"/>
      <w:jc w:val="both"/>
    </w:pPr>
    <w:rPr>
      <w:rFonts w:eastAsia="Times New Roman"/>
      <w:sz w:val="24"/>
    </w:rPr>
  </w:style>
  <w:style w:type="character" w:customStyle="1" w:styleId="adtext124">
    <w:name w:val="adtext124"/>
    <w:rsid w:val="009B3BCE"/>
    <w:rPr>
      <w:vanish w:val="0"/>
      <w:webHidden w:val="0"/>
      <w:color w:val="999999"/>
      <w:sz w:val="12"/>
      <w:szCs w:val="12"/>
      <w:specVanish/>
    </w:rPr>
  </w:style>
  <w:style w:type="paragraph" w:customStyle="1" w:styleId="CardsFont8pt">
    <w:name w:val="Cards + Font: 8 pt"/>
    <w:basedOn w:val="Normal"/>
    <w:rsid w:val="009B3BCE"/>
    <w:pPr>
      <w:autoSpaceDE w:val="0"/>
      <w:autoSpaceDN w:val="0"/>
      <w:adjustRightInd w:val="0"/>
      <w:ind w:left="432" w:right="432"/>
      <w:jc w:val="both"/>
    </w:pPr>
    <w:rPr>
      <w:rFonts w:eastAsia="Times New Roman"/>
      <w:sz w:val="16"/>
      <w:szCs w:val="20"/>
    </w:rPr>
  </w:style>
  <w:style w:type="character" w:customStyle="1" w:styleId="CardsFont8ptChar">
    <w:name w:val="Cards + Font: 8 pt Char"/>
    <w:rsid w:val="009B3BCE"/>
    <w:rPr>
      <w:sz w:val="16"/>
    </w:rPr>
  </w:style>
  <w:style w:type="character" w:customStyle="1" w:styleId="TagLineCharChar">
    <w:name w:val="Tag Line Char Char"/>
    <w:rsid w:val="009B3BCE"/>
    <w:rPr>
      <w:rFonts w:cs="Arial"/>
      <w:b/>
      <w:bCs/>
      <w:iCs/>
      <w:sz w:val="24"/>
      <w:szCs w:val="28"/>
      <w:lang w:val="en-US" w:eastAsia="en-US" w:bidi="ar-SA"/>
    </w:rPr>
  </w:style>
  <w:style w:type="paragraph" w:customStyle="1" w:styleId="published">
    <w:name w:val="published"/>
    <w:basedOn w:val="Normal"/>
    <w:rsid w:val="009B3BCE"/>
    <w:pPr>
      <w:spacing w:before="100" w:beforeAutospacing="1" w:after="100" w:afterAutospacing="1"/>
    </w:pPr>
    <w:rPr>
      <w:rFonts w:eastAsia="Times New Roman"/>
      <w:sz w:val="24"/>
    </w:rPr>
  </w:style>
  <w:style w:type="character" w:customStyle="1" w:styleId="articlecommentcount">
    <w:name w:val="article_comment_count"/>
    <w:rsid w:val="009B3BCE"/>
  </w:style>
  <w:style w:type="character" w:customStyle="1" w:styleId="articlerecommendcount">
    <w:name w:val="article_recommend_count"/>
    <w:rsid w:val="009B3BCE"/>
  </w:style>
  <w:style w:type="character" w:customStyle="1" w:styleId="normaltext1">
    <w:name w:val="normal_text"/>
    <w:rsid w:val="009B3BCE"/>
  </w:style>
  <w:style w:type="paragraph" w:customStyle="1" w:styleId="storytimestamp">
    <w:name w:val="storytimestamp"/>
    <w:basedOn w:val="Normal"/>
    <w:rsid w:val="009B3BCE"/>
    <w:pPr>
      <w:spacing w:before="100" w:beforeAutospacing="1" w:after="100" w:afterAutospacing="1"/>
    </w:pPr>
    <w:rPr>
      <w:rFonts w:eastAsia="Times New Roman"/>
      <w:sz w:val="24"/>
    </w:rPr>
  </w:style>
  <w:style w:type="character" w:customStyle="1" w:styleId="story-byline">
    <w:name w:val="story-byline"/>
    <w:rsid w:val="009B3BCE"/>
  </w:style>
  <w:style w:type="character" w:customStyle="1" w:styleId="story-titleline">
    <w:name w:val="story-titleline"/>
    <w:rsid w:val="009B3BCE"/>
  </w:style>
  <w:style w:type="paragraph" w:styleId="ListBullet2">
    <w:name w:val="List Bullet 2"/>
    <w:basedOn w:val="Normal"/>
    <w:rsid w:val="009B3BCE"/>
    <w:pPr>
      <w:tabs>
        <w:tab w:val="num" w:pos="1440"/>
      </w:tabs>
      <w:ind w:left="1440" w:hanging="360"/>
    </w:pPr>
    <w:rPr>
      <w:rFonts w:eastAsia="Times New Roman"/>
      <w:b/>
      <w:sz w:val="24"/>
      <w:szCs w:val="44"/>
    </w:rPr>
  </w:style>
  <w:style w:type="paragraph" w:customStyle="1" w:styleId="Cardnotunderlined0">
    <w:name w:val="Card not underlined"/>
    <w:basedOn w:val="Normal"/>
    <w:rsid w:val="009B3BCE"/>
    <w:rPr>
      <w:rFonts w:eastAsia="Times New Roman"/>
      <w:color w:val="000000"/>
      <w:sz w:val="10"/>
    </w:rPr>
  </w:style>
  <w:style w:type="character" w:customStyle="1" w:styleId="UnderlineCardChar1">
    <w:name w:val="Underline Card Char"/>
    <w:rsid w:val="009B3BCE"/>
    <w:rPr>
      <w:sz w:val="22"/>
      <w:szCs w:val="24"/>
      <w:u w:val="single"/>
      <w:lang w:val="en-US" w:eastAsia="en-US" w:bidi="ar-SA"/>
    </w:rPr>
  </w:style>
  <w:style w:type="character" w:customStyle="1" w:styleId="SourcesCharChar1">
    <w:name w:val="Sources Char Char1"/>
    <w:rsid w:val="009B3BCE"/>
    <w:rPr>
      <w:rFonts w:cs="Arial"/>
      <w:b/>
      <w:bCs/>
      <w:iCs/>
      <w:sz w:val="24"/>
      <w:szCs w:val="28"/>
      <w:lang w:val="en-US" w:eastAsia="en-US" w:bidi="ar-SA"/>
    </w:rPr>
  </w:style>
  <w:style w:type="paragraph" w:customStyle="1" w:styleId="OmniPage3">
    <w:name w:val="OmniPage #3"/>
    <w:basedOn w:val="Normal"/>
    <w:rsid w:val="009B3BCE"/>
    <w:rPr>
      <w:rFonts w:eastAsia="Times New Roman"/>
      <w:color w:val="000000"/>
      <w:szCs w:val="20"/>
    </w:rPr>
  </w:style>
  <w:style w:type="paragraph" w:customStyle="1" w:styleId="OmniPage16">
    <w:name w:val="OmniPage #16"/>
    <w:basedOn w:val="Normal"/>
    <w:rsid w:val="009B3BCE"/>
    <w:rPr>
      <w:rFonts w:eastAsia="Times New Roman"/>
      <w:color w:val="000000"/>
      <w:szCs w:val="20"/>
    </w:rPr>
  </w:style>
  <w:style w:type="paragraph" w:customStyle="1" w:styleId="OmniPage23">
    <w:name w:val="OmniPage #23"/>
    <w:basedOn w:val="Normal"/>
    <w:rsid w:val="009B3BCE"/>
    <w:rPr>
      <w:rFonts w:eastAsia="Times New Roman"/>
      <w:color w:val="000000"/>
      <w:szCs w:val="20"/>
    </w:rPr>
  </w:style>
  <w:style w:type="paragraph" w:customStyle="1" w:styleId="OmniPage24">
    <w:name w:val="OmniPage #24"/>
    <w:basedOn w:val="Normal"/>
    <w:rsid w:val="009B3BCE"/>
    <w:rPr>
      <w:rFonts w:eastAsia="Times New Roman"/>
      <w:color w:val="000000"/>
      <w:szCs w:val="20"/>
    </w:rPr>
  </w:style>
  <w:style w:type="paragraph" w:customStyle="1" w:styleId="OmniPage27">
    <w:name w:val="OmniPage #27"/>
    <w:basedOn w:val="Normal"/>
    <w:rsid w:val="009B3BCE"/>
    <w:rPr>
      <w:rFonts w:eastAsia="Times New Roman"/>
      <w:color w:val="000000"/>
      <w:szCs w:val="20"/>
    </w:rPr>
  </w:style>
  <w:style w:type="paragraph" w:customStyle="1" w:styleId="OmniPage28">
    <w:name w:val="OmniPage #28"/>
    <w:basedOn w:val="Normal"/>
    <w:rsid w:val="009B3BCE"/>
    <w:rPr>
      <w:rFonts w:eastAsia="Times New Roman"/>
      <w:color w:val="000000"/>
      <w:szCs w:val="20"/>
    </w:rPr>
  </w:style>
  <w:style w:type="paragraph" w:customStyle="1" w:styleId="OmniPage29">
    <w:name w:val="OmniPage #29"/>
    <w:basedOn w:val="Normal"/>
    <w:rsid w:val="009B3BCE"/>
    <w:rPr>
      <w:rFonts w:eastAsia="Times New Roman"/>
      <w:color w:val="000000"/>
      <w:szCs w:val="20"/>
    </w:rPr>
  </w:style>
  <w:style w:type="paragraph" w:customStyle="1" w:styleId="OmniPage30">
    <w:name w:val="OmniPage #30"/>
    <w:basedOn w:val="Normal"/>
    <w:rsid w:val="009B3BCE"/>
    <w:rPr>
      <w:rFonts w:eastAsia="Times New Roman"/>
      <w:color w:val="000000"/>
      <w:szCs w:val="20"/>
    </w:rPr>
  </w:style>
  <w:style w:type="paragraph" w:customStyle="1" w:styleId="OmniPage31">
    <w:name w:val="OmniPage #31"/>
    <w:basedOn w:val="Normal"/>
    <w:rsid w:val="009B3BCE"/>
    <w:rPr>
      <w:rFonts w:eastAsia="Times New Roman"/>
      <w:color w:val="000000"/>
      <w:szCs w:val="20"/>
    </w:rPr>
  </w:style>
  <w:style w:type="paragraph" w:customStyle="1" w:styleId="OmniPage32">
    <w:name w:val="OmniPage #32"/>
    <w:basedOn w:val="Normal"/>
    <w:rsid w:val="009B3BCE"/>
    <w:rPr>
      <w:rFonts w:eastAsia="Times New Roman"/>
      <w:color w:val="000000"/>
      <w:szCs w:val="20"/>
    </w:rPr>
  </w:style>
  <w:style w:type="paragraph" w:customStyle="1" w:styleId="OmniPage33">
    <w:name w:val="OmniPage #33"/>
    <w:basedOn w:val="Normal"/>
    <w:rsid w:val="009B3BCE"/>
    <w:rPr>
      <w:rFonts w:eastAsia="Times New Roman"/>
      <w:color w:val="000000"/>
      <w:szCs w:val="20"/>
    </w:rPr>
  </w:style>
  <w:style w:type="paragraph" w:customStyle="1" w:styleId="OmniPage34">
    <w:name w:val="OmniPage #34"/>
    <w:basedOn w:val="Normal"/>
    <w:rsid w:val="009B3BCE"/>
    <w:rPr>
      <w:rFonts w:eastAsia="Times New Roman"/>
      <w:color w:val="000000"/>
      <w:szCs w:val="20"/>
    </w:rPr>
  </w:style>
  <w:style w:type="paragraph" w:customStyle="1" w:styleId="OmniPage35">
    <w:name w:val="OmniPage #35"/>
    <w:basedOn w:val="Normal"/>
    <w:rsid w:val="009B3BCE"/>
    <w:rPr>
      <w:rFonts w:eastAsia="Times New Roman"/>
      <w:color w:val="000000"/>
      <w:szCs w:val="20"/>
    </w:rPr>
  </w:style>
  <w:style w:type="paragraph" w:customStyle="1" w:styleId="OmniPage36">
    <w:name w:val="OmniPage #36"/>
    <w:basedOn w:val="Normal"/>
    <w:rsid w:val="009B3BCE"/>
    <w:rPr>
      <w:rFonts w:eastAsia="Times New Roman"/>
      <w:color w:val="000000"/>
      <w:szCs w:val="20"/>
    </w:rPr>
  </w:style>
  <w:style w:type="paragraph" w:customStyle="1" w:styleId="OmniPage37">
    <w:name w:val="OmniPage #37"/>
    <w:basedOn w:val="Normal"/>
    <w:rsid w:val="009B3BCE"/>
    <w:rPr>
      <w:rFonts w:eastAsia="Times New Roman"/>
      <w:color w:val="000000"/>
      <w:szCs w:val="20"/>
    </w:rPr>
  </w:style>
  <w:style w:type="paragraph" w:customStyle="1" w:styleId="OmniPage38">
    <w:name w:val="OmniPage #38"/>
    <w:basedOn w:val="Normal"/>
    <w:rsid w:val="009B3BCE"/>
    <w:rPr>
      <w:rFonts w:eastAsia="Times New Roman"/>
      <w:color w:val="000000"/>
      <w:szCs w:val="20"/>
    </w:rPr>
  </w:style>
  <w:style w:type="paragraph" w:customStyle="1" w:styleId="OmniPage39">
    <w:name w:val="OmniPage #39"/>
    <w:basedOn w:val="Normal"/>
    <w:rsid w:val="009B3BCE"/>
    <w:rPr>
      <w:rFonts w:eastAsia="Times New Roman"/>
      <w:color w:val="000000"/>
      <w:szCs w:val="20"/>
    </w:rPr>
  </w:style>
  <w:style w:type="paragraph" w:customStyle="1" w:styleId="OmniPage40">
    <w:name w:val="OmniPage #40"/>
    <w:basedOn w:val="Normal"/>
    <w:rsid w:val="009B3BCE"/>
    <w:rPr>
      <w:rFonts w:eastAsia="Times New Roman"/>
      <w:color w:val="000000"/>
      <w:szCs w:val="20"/>
    </w:rPr>
  </w:style>
  <w:style w:type="paragraph" w:customStyle="1" w:styleId="OmniPage41">
    <w:name w:val="OmniPage #41"/>
    <w:basedOn w:val="Normal"/>
    <w:rsid w:val="009B3BCE"/>
    <w:rPr>
      <w:rFonts w:eastAsia="Times New Roman"/>
      <w:color w:val="000000"/>
      <w:szCs w:val="20"/>
    </w:rPr>
  </w:style>
  <w:style w:type="paragraph" w:customStyle="1" w:styleId="OmniPage42">
    <w:name w:val="OmniPage #42"/>
    <w:basedOn w:val="Normal"/>
    <w:rsid w:val="009B3BCE"/>
    <w:rPr>
      <w:rFonts w:eastAsia="Times New Roman"/>
      <w:color w:val="000000"/>
      <w:szCs w:val="20"/>
    </w:rPr>
  </w:style>
  <w:style w:type="paragraph" w:customStyle="1" w:styleId="OmniPage43">
    <w:name w:val="OmniPage #43"/>
    <w:basedOn w:val="Normal"/>
    <w:rsid w:val="009B3BCE"/>
    <w:rPr>
      <w:rFonts w:eastAsia="Times New Roman"/>
      <w:color w:val="000000"/>
      <w:szCs w:val="20"/>
    </w:rPr>
  </w:style>
  <w:style w:type="paragraph" w:customStyle="1" w:styleId="OmniPage44">
    <w:name w:val="OmniPage #44"/>
    <w:basedOn w:val="Normal"/>
    <w:rsid w:val="009B3BCE"/>
    <w:rPr>
      <w:rFonts w:eastAsia="Times New Roman"/>
      <w:color w:val="000000"/>
      <w:szCs w:val="20"/>
    </w:rPr>
  </w:style>
  <w:style w:type="paragraph" w:customStyle="1" w:styleId="OmniPage45">
    <w:name w:val="OmniPage #45"/>
    <w:basedOn w:val="Normal"/>
    <w:rsid w:val="009B3BCE"/>
    <w:rPr>
      <w:rFonts w:eastAsia="Times New Roman"/>
      <w:color w:val="000000"/>
      <w:szCs w:val="20"/>
    </w:rPr>
  </w:style>
  <w:style w:type="paragraph" w:customStyle="1" w:styleId="OmniPage46">
    <w:name w:val="OmniPage #46"/>
    <w:basedOn w:val="Normal"/>
    <w:rsid w:val="009B3BCE"/>
    <w:rPr>
      <w:rFonts w:eastAsia="Times New Roman"/>
      <w:color w:val="000000"/>
      <w:szCs w:val="20"/>
    </w:rPr>
  </w:style>
  <w:style w:type="paragraph" w:customStyle="1" w:styleId="OmniPage47">
    <w:name w:val="OmniPage #47"/>
    <w:basedOn w:val="Normal"/>
    <w:rsid w:val="009B3BCE"/>
    <w:rPr>
      <w:rFonts w:eastAsia="Times New Roman"/>
      <w:color w:val="000000"/>
      <w:szCs w:val="20"/>
    </w:rPr>
  </w:style>
  <w:style w:type="paragraph" w:customStyle="1" w:styleId="OmniPage48">
    <w:name w:val="OmniPage #48"/>
    <w:basedOn w:val="Normal"/>
    <w:rsid w:val="009B3BCE"/>
    <w:rPr>
      <w:rFonts w:eastAsia="Times New Roman"/>
      <w:color w:val="000000"/>
      <w:szCs w:val="20"/>
    </w:rPr>
  </w:style>
  <w:style w:type="paragraph" w:customStyle="1" w:styleId="OmniPage49">
    <w:name w:val="OmniPage #49"/>
    <w:basedOn w:val="Normal"/>
    <w:rsid w:val="009B3BCE"/>
    <w:rPr>
      <w:rFonts w:eastAsia="Times New Roman"/>
      <w:color w:val="000000"/>
      <w:szCs w:val="20"/>
    </w:rPr>
  </w:style>
  <w:style w:type="paragraph" w:customStyle="1" w:styleId="OmniPage50">
    <w:name w:val="OmniPage #50"/>
    <w:basedOn w:val="Normal"/>
    <w:rsid w:val="009B3BCE"/>
    <w:rPr>
      <w:rFonts w:eastAsia="Times New Roman"/>
      <w:color w:val="000000"/>
      <w:szCs w:val="20"/>
    </w:rPr>
  </w:style>
  <w:style w:type="paragraph" w:customStyle="1" w:styleId="OmniPage51">
    <w:name w:val="OmniPage #51"/>
    <w:basedOn w:val="Normal"/>
    <w:rsid w:val="009B3BCE"/>
    <w:rPr>
      <w:rFonts w:eastAsia="Times New Roman"/>
      <w:color w:val="000000"/>
      <w:szCs w:val="20"/>
    </w:rPr>
  </w:style>
  <w:style w:type="paragraph" w:customStyle="1" w:styleId="OmniPage52">
    <w:name w:val="OmniPage #52"/>
    <w:basedOn w:val="Normal"/>
    <w:rsid w:val="009B3BCE"/>
    <w:rPr>
      <w:rFonts w:eastAsia="Times New Roman"/>
      <w:color w:val="000000"/>
      <w:szCs w:val="20"/>
    </w:rPr>
  </w:style>
  <w:style w:type="paragraph" w:customStyle="1" w:styleId="OmniPage53">
    <w:name w:val="OmniPage #53"/>
    <w:basedOn w:val="Normal"/>
    <w:rsid w:val="009B3BCE"/>
    <w:rPr>
      <w:rFonts w:eastAsia="Times New Roman"/>
      <w:color w:val="000000"/>
      <w:szCs w:val="20"/>
    </w:rPr>
  </w:style>
  <w:style w:type="paragraph" w:customStyle="1" w:styleId="OmniPage54">
    <w:name w:val="OmniPage #54"/>
    <w:basedOn w:val="Normal"/>
    <w:rsid w:val="009B3BCE"/>
    <w:rPr>
      <w:rFonts w:eastAsia="Times New Roman"/>
      <w:color w:val="000000"/>
      <w:szCs w:val="20"/>
    </w:rPr>
  </w:style>
  <w:style w:type="paragraph" w:customStyle="1" w:styleId="OmniPage55">
    <w:name w:val="OmniPage #55"/>
    <w:basedOn w:val="Normal"/>
    <w:rsid w:val="009B3BCE"/>
    <w:rPr>
      <w:rFonts w:eastAsia="Times New Roman"/>
      <w:color w:val="000000"/>
      <w:szCs w:val="20"/>
    </w:rPr>
  </w:style>
  <w:style w:type="paragraph" w:customStyle="1" w:styleId="OmniPage56">
    <w:name w:val="OmniPage #56"/>
    <w:basedOn w:val="Normal"/>
    <w:rsid w:val="009B3BCE"/>
    <w:rPr>
      <w:rFonts w:eastAsia="Times New Roman"/>
      <w:color w:val="000000"/>
      <w:szCs w:val="20"/>
    </w:rPr>
  </w:style>
  <w:style w:type="paragraph" w:customStyle="1" w:styleId="OmniPage57">
    <w:name w:val="OmniPage #57"/>
    <w:basedOn w:val="Normal"/>
    <w:rsid w:val="009B3BCE"/>
    <w:rPr>
      <w:rFonts w:eastAsia="Times New Roman"/>
      <w:color w:val="000000"/>
      <w:szCs w:val="20"/>
    </w:rPr>
  </w:style>
  <w:style w:type="paragraph" w:customStyle="1" w:styleId="OmniPage58">
    <w:name w:val="OmniPage #58"/>
    <w:basedOn w:val="Normal"/>
    <w:rsid w:val="009B3BCE"/>
    <w:rPr>
      <w:rFonts w:eastAsia="Times New Roman"/>
      <w:color w:val="000000"/>
      <w:szCs w:val="20"/>
    </w:rPr>
  </w:style>
  <w:style w:type="paragraph" w:customStyle="1" w:styleId="OmniPage59">
    <w:name w:val="OmniPage #59"/>
    <w:basedOn w:val="Normal"/>
    <w:rsid w:val="009B3BCE"/>
    <w:rPr>
      <w:rFonts w:eastAsia="Times New Roman"/>
      <w:color w:val="000000"/>
      <w:szCs w:val="20"/>
    </w:rPr>
  </w:style>
  <w:style w:type="paragraph" w:customStyle="1" w:styleId="OmniPage60">
    <w:name w:val="OmniPage #60"/>
    <w:basedOn w:val="Normal"/>
    <w:rsid w:val="009B3BCE"/>
    <w:rPr>
      <w:rFonts w:eastAsia="Times New Roman"/>
      <w:color w:val="000000"/>
      <w:szCs w:val="20"/>
    </w:rPr>
  </w:style>
  <w:style w:type="paragraph" w:customStyle="1" w:styleId="OmniPage61">
    <w:name w:val="OmniPage #61"/>
    <w:basedOn w:val="Normal"/>
    <w:rsid w:val="009B3BCE"/>
    <w:rPr>
      <w:rFonts w:eastAsia="Times New Roman"/>
      <w:color w:val="000000"/>
      <w:szCs w:val="20"/>
    </w:rPr>
  </w:style>
  <w:style w:type="paragraph" w:customStyle="1" w:styleId="OmniPage62">
    <w:name w:val="OmniPage #62"/>
    <w:basedOn w:val="Normal"/>
    <w:rsid w:val="009B3BCE"/>
    <w:rPr>
      <w:rFonts w:eastAsia="Times New Roman"/>
      <w:color w:val="000000"/>
      <w:szCs w:val="20"/>
    </w:rPr>
  </w:style>
  <w:style w:type="paragraph" w:customStyle="1" w:styleId="OmniPage63">
    <w:name w:val="OmniPage #63"/>
    <w:basedOn w:val="Normal"/>
    <w:rsid w:val="009B3BCE"/>
    <w:rPr>
      <w:rFonts w:eastAsia="Times New Roman"/>
      <w:color w:val="000000"/>
      <w:szCs w:val="20"/>
    </w:rPr>
  </w:style>
  <w:style w:type="paragraph" w:customStyle="1" w:styleId="OmniPage64">
    <w:name w:val="OmniPage #64"/>
    <w:basedOn w:val="Normal"/>
    <w:rsid w:val="009B3BCE"/>
    <w:rPr>
      <w:rFonts w:eastAsia="Times New Roman"/>
      <w:color w:val="000000"/>
      <w:szCs w:val="20"/>
    </w:rPr>
  </w:style>
  <w:style w:type="paragraph" w:customStyle="1" w:styleId="OmniPage65">
    <w:name w:val="OmniPage #65"/>
    <w:basedOn w:val="Normal"/>
    <w:rsid w:val="009B3BCE"/>
    <w:rPr>
      <w:rFonts w:eastAsia="Times New Roman"/>
      <w:color w:val="000000"/>
      <w:szCs w:val="20"/>
    </w:rPr>
  </w:style>
  <w:style w:type="paragraph" w:customStyle="1" w:styleId="OmniPage66">
    <w:name w:val="OmniPage #66"/>
    <w:basedOn w:val="Normal"/>
    <w:rsid w:val="009B3BCE"/>
    <w:rPr>
      <w:rFonts w:eastAsia="Times New Roman"/>
      <w:color w:val="000000"/>
      <w:szCs w:val="20"/>
    </w:rPr>
  </w:style>
  <w:style w:type="paragraph" w:customStyle="1" w:styleId="OmniPage67">
    <w:name w:val="OmniPage #67"/>
    <w:basedOn w:val="Normal"/>
    <w:rsid w:val="009B3BCE"/>
    <w:rPr>
      <w:rFonts w:eastAsia="Times New Roman"/>
      <w:color w:val="000000"/>
      <w:szCs w:val="20"/>
    </w:rPr>
  </w:style>
  <w:style w:type="paragraph" w:customStyle="1" w:styleId="OmniPage68">
    <w:name w:val="OmniPage #68"/>
    <w:basedOn w:val="Normal"/>
    <w:rsid w:val="009B3BCE"/>
    <w:rPr>
      <w:rFonts w:eastAsia="Times New Roman"/>
      <w:color w:val="000000"/>
      <w:szCs w:val="20"/>
    </w:rPr>
  </w:style>
  <w:style w:type="paragraph" w:customStyle="1" w:styleId="OmniPage69">
    <w:name w:val="OmniPage #69"/>
    <w:basedOn w:val="Normal"/>
    <w:rsid w:val="009B3BCE"/>
    <w:rPr>
      <w:rFonts w:eastAsia="Times New Roman"/>
      <w:color w:val="000000"/>
      <w:szCs w:val="20"/>
    </w:rPr>
  </w:style>
  <w:style w:type="paragraph" w:customStyle="1" w:styleId="OmniPage70">
    <w:name w:val="OmniPage #70"/>
    <w:basedOn w:val="Normal"/>
    <w:rsid w:val="009B3BCE"/>
    <w:rPr>
      <w:rFonts w:eastAsia="Times New Roman"/>
      <w:color w:val="000000"/>
      <w:szCs w:val="20"/>
    </w:rPr>
  </w:style>
  <w:style w:type="paragraph" w:customStyle="1" w:styleId="OmniPage71">
    <w:name w:val="OmniPage #71"/>
    <w:basedOn w:val="Normal"/>
    <w:rsid w:val="009B3BCE"/>
    <w:rPr>
      <w:rFonts w:eastAsia="Times New Roman"/>
      <w:color w:val="000000"/>
      <w:szCs w:val="20"/>
    </w:rPr>
  </w:style>
  <w:style w:type="table" w:customStyle="1" w:styleId="MediumGrid22">
    <w:name w:val="Medium Grid 22"/>
    <w:basedOn w:val="TableNormal"/>
    <w:uiPriority w:val="68"/>
    <w:rsid w:val="009B3BCE"/>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9B3BCE"/>
    <w:rPr>
      <w:rFonts w:ascii="Times New Roman" w:eastAsia="Times New Roman" w:hAnsi="Times New Roman" w:cs="Calibri"/>
      <w:sz w:val="16"/>
      <w:szCs w:val="20"/>
    </w:rPr>
  </w:style>
  <w:style w:type="character" w:customStyle="1" w:styleId="createby">
    <w:name w:val="createby"/>
    <w:rsid w:val="009B3BCE"/>
  </w:style>
  <w:style w:type="character" w:customStyle="1" w:styleId="quote-right">
    <w:name w:val="quote-right"/>
    <w:rsid w:val="009B3BCE"/>
  </w:style>
  <w:style w:type="character" w:customStyle="1" w:styleId="smallcase">
    <w:name w:val="smallcase"/>
    <w:rsid w:val="009B3BCE"/>
  </w:style>
  <w:style w:type="character" w:customStyle="1" w:styleId="ft0">
    <w:name w:val="ft0"/>
    <w:rsid w:val="009B3BCE"/>
  </w:style>
  <w:style w:type="character" w:customStyle="1" w:styleId="ft2">
    <w:name w:val="ft2"/>
    <w:rsid w:val="009B3BCE"/>
  </w:style>
  <w:style w:type="character" w:customStyle="1" w:styleId="ft3">
    <w:name w:val="ft3"/>
    <w:rsid w:val="009B3BCE"/>
  </w:style>
  <w:style w:type="character" w:customStyle="1" w:styleId="StyleTimesNewRoman12ptBold1">
    <w:name w:val="Style Times New Roman 12 pt Bold1"/>
    <w:rsid w:val="009B3BCE"/>
    <w:rPr>
      <w:b/>
      <w:bCs/>
      <w:sz w:val="24"/>
    </w:rPr>
  </w:style>
  <w:style w:type="character" w:customStyle="1" w:styleId="CircledChar2">
    <w:name w:val="Circled Char2"/>
    <w:rsid w:val="009B3BCE"/>
    <w:rPr>
      <w:rFonts w:eastAsia="MS Mincho"/>
      <w:b/>
      <w:szCs w:val="24"/>
      <w:u w:val="single"/>
      <w:lang w:val="en-US" w:eastAsia="ja-JP" w:bidi="ar-SA"/>
    </w:rPr>
  </w:style>
  <w:style w:type="character" w:customStyle="1" w:styleId="SmallTextChar2">
    <w:name w:val="Small Text Char2"/>
    <w:rsid w:val="009B3BCE"/>
    <w:rPr>
      <w:rFonts w:eastAsia="MS Mincho"/>
      <w:sz w:val="15"/>
      <w:szCs w:val="24"/>
      <w:lang w:val="en-US" w:eastAsia="ja-JP" w:bidi="ar-SA"/>
    </w:rPr>
  </w:style>
  <w:style w:type="character" w:customStyle="1" w:styleId="BoldandUnderlineCharCharCharCharChar1">
    <w:name w:val="Bold and Underline Char Char Char Char Char1"/>
    <w:rsid w:val="009B3BCE"/>
    <w:rPr>
      <w:b/>
      <w:szCs w:val="24"/>
      <w:u w:val="single"/>
      <w:lang w:val="en-US" w:eastAsia="en-US" w:bidi="ar-SA"/>
    </w:rPr>
  </w:style>
  <w:style w:type="character" w:customStyle="1" w:styleId="SmallCardChar">
    <w:name w:val="Small Card Char"/>
    <w:rsid w:val="009B3BCE"/>
    <w:rPr>
      <w:rFonts w:ascii="Palatino Linotype" w:eastAsia="Times New Roman" w:hAnsi="Palatino Linotype"/>
      <w:sz w:val="12"/>
      <w:szCs w:val="24"/>
    </w:rPr>
  </w:style>
  <w:style w:type="character" w:customStyle="1" w:styleId="StyleBoldUnderline10ptBold">
    <w:name w:val="Style Bold Underline + 10 pt Bold"/>
    <w:rsid w:val="009B3BCE"/>
    <w:rPr>
      <w:b/>
      <w:bCs/>
      <w:sz w:val="20"/>
      <w:u w:val="thick"/>
    </w:rPr>
  </w:style>
  <w:style w:type="character" w:customStyle="1" w:styleId="separator">
    <w:name w:val="separator"/>
    <w:rsid w:val="009B3BCE"/>
  </w:style>
  <w:style w:type="character" w:customStyle="1" w:styleId="PageHeaderChar">
    <w:name w:val="Page Header Char"/>
    <w:link w:val="PageHeader"/>
    <w:rsid w:val="009B3BCE"/>
    <w:rPr>
      <w:rFonts w:ascii="Calibri" w:hAnsi="Calibri"/>
    </w:rPr>
  </w:style>
  <w:style w:type="paragraph" w:customStyle="1" w:styleId="NormalUnderline0">
    <w:name w:val="Normal + Underline"/>
    <w:basedOn w:val="Normal"/>
    <w:link w:val="NormalUnderlineChar0"/>
    <w:qFormat/>
    <w:rsid w:val="009B3BCE"/>
    <w:pPr>
      <w:ind w:left="720"/>
    </w:pPr>
    <w:rPr>
      <w:rFonts w:eastAsia="Times New Roman"/>
      <w:b/>
      <w:sz w:val="24"/>
      <w:u w:val="single"/>
    </w:rPr>
  </w:style>
  <w:style w:type="paragraph" w:customStyle="1" w:styleId="NormalNoUnderline">
    <w:name w:val="Normal + No Underline"/>
    <w:basedOn w:val="Normal"/>
    <w:link w:val="NormalNoUnderlineChar"/>
    <w:rsid w:val="009B3BCE"/>
    <w:pPr>
      <w:ind w:left="720"/>
    </w:pPr>
    <w:rPr>
      <w:rFonts w:eastAsia="Times New Roman"/>
      <w:sz w:val="12"/>
    </w:rPr>
  </w:style>
  <w:style w:type="character" w:customStyle="1" w:styleId="NormalUnderlineChar0">
    <w:name w:val="Normal + Underline Char"/>
    <w:link w:val="NormalUnderline0"/>
    <w:rsid w:val="009B3BCE"/>
    <w:rPr>
      <w:rFonts w:ascii="Calibri" w:eastAsia="Times New Roman" w:hAnsi="Calibri"/>
      <w:b/>
      <w:sz w:val="24"/>
      <w:u w:val="single"/>
    </w:rPr>
  </w:style>
  <w:style w:type="character" w:customStyle="1" w:styleId="NormalNoUnderlineChar">
    <w:name w:val="Normal + No Underline Char"/>
    <w:link w:val="NormalNoUnderline"/>
    <w:rsid w:val="009B3BCE"/>
    <w:rPr>
      <w:rFonts w:ascii="Calibri" w:eastAsia="Times New Roman" w:hAnsi="Calibri"/>
      <w:sz w:val="12"/>
    </w:rPr>
  </w:style>
  <w:style w:type="paragraph" w:customStyle="1" w:styleId="TagCite3">
    <w:name w:val="Tag Cite"/>
    <w:basedOn w:val="PageHeader"/>
    <w:link w:val="TagCiteChar5"/>
    <w:qFormat/>
    <w:rsid w:val="009B3BCE"/>
    <w:rPr>
      <w:rFonts w:eastAsia="SimSun"/>
      <w:b/>
      <w:sz w:val="24"/>
      <w:lang w:eastAsia="zh-CN"/>
    </w:rPr>
  </w:style>
  <w:style w:type="character" w:customStyle="1" w:styleId="TagCiteChar5">
    <w:name w:val="Tag Cite Char"/>
    <w:link w:val="TagCite3"/>
    <w:rsid w:val="009B3BCE"/>
    <w:rPr>
      <w:rFonts w:ascii="Calibri" w:eastAsia="SimSun" w:hAnsi="Calibri"/>
      <w:b/>
      <w:sz w:val="24"/>
      <w:lang w:eastAsia="zh-CN"/>
    </w:rPr>
  </w:style>
  <w:style w:type="character" w:customStyle="1" w:styleId="smalllink">
    <w:name w:val="smalllink"/>
    <w:rsid w:val="009B3BCE"/>
  </w:style>
  <w:style w:type="character" w:customStyle="1" w:styleId="bighead1">
    <w:name w:val="bighead1"/>
    <w:rsid w:val="009B3BCE"/>
    <w:rPr>
      <w:rFonts w:ascii="Verdana" w:hAnsi="Verdana" w:hint="default"/>
      <w:b/>
      <w:bCs/>
      <w:sz w:val="27"/>
      <w:szCs w:val="27"/>
    </w:rPr>
  </w:style>
  <w:style w:type="character" w:customStyle="1" w:styleId="Underline-WFU">
    <w:name w:val="Underline-WFU"/>
    <w:uiPriority w:val="1"/>
    <w:qFormat/>
    <w:rsid w:val="009B3BCE"/>
    <w:rPr>
      <w:rFonts w:ascii="Cambria" w:hAnsi="Cambria"/>
      <w:sz w:val="21"/>
      <w:u w:val="single"/>
    </w:rPr>
  </w:style>
  <w:style w:type="paragraph" w:customStyle="1" w:styleId="Tiny-WFU">
    <w:name w:val="Tiny-WFU"/>
    <w:basedOn w:val="Normal"/>
    <w:qFormat/>
    <w:rsid w:val="009B3BCE"/>
    <w:rPr>
      <w:rFonts w:ascii="Cambria" w:eastAsia="Malgun Gothic" w:hAnsi="Cambria"/>
      <w:sz w:val="12"/>
      <w:lang w:eastAsia="ko-KR"/>
    </w:rPr>
  </w:style>
  <w:style w:type="character" w:customStyle="1" w:styleId="b">
    <w:name w:val="b"/>
    <w:rsid w:val="009B3BCE"/>
  </w:style>
  <w:style w:type="paragraph" w:customStyle="1" w:styleId="Indentation">
    <w:name w:val="Indentation"/>
    <w:basedOn w:val="Normal"/>
    <w:qFormat/>
    <w:rsid w:val="009B3BCE"/>
    <w:pPr>
      <w:ind w:left="288" w:right="288"/>
    </w:pPr>
    <w:rPr>
      <w:rFonts w:eastAsia="Calibri"/>
    </w:rPr>
  </w:style>
  <w:style w:type="character" w:customStyle="1" w:styleId="left-date1">
    <w:name w:val="left-date1"/>
    <w:rsid w:val="009B3BCE"/>
    <w:rPr>
      <w:rFonts w:ascii="Verdana" w:hAnsi="Verdana" w:hint="default"/>
      <w:color w:val="666666"/>
      <w:sz w:val="14"/>
      <w:szCs w:val="14"/>
    </w:rPr>
  </w:style>
  <w:style w:type="character" w:customStyle="1" w:styleId="org">
    <w:name w:val="org"/>
    <w:basedOn w:val="DefaultParagraphFont"/>
    <w:rsid w:val="009B3BCE"/>
  </w:style>
  <w:style w:type="paragraph" w:customStyle="1" w:styleId="seeall">
    <w:name w:val="seeall"/>
    <w:basedOn w:val="Normal"/>
    <w:rsid w:val="009B3BCE"/>
    <w:pPr>
      <w:spacing w:before="100" w:beforeAutospacing="1" w:after="100" w:afterAutospacing="1"/>
    </w:pPr>
    <w:rPr>
      <w:rFonts w:eastAsia="Times New Roman"/>
      <w:sz w:val="24"/>
    </w:rPr>
  </w:style>
  <w:style w:type="character" w:customStyle="1" w:styleId="list-comma">
    <w:name w:val="list-comma"/>
    <w:basedOn w:val="DefaultParagraphFont"/>
    <w:rsid w:val="009B3BCE"/>
  </w:style>
  <w:style w:type="character" w:customStyle="1" w:styleId="livefyre-commentcount">
    <w:name w:val="livefyre-commentcount"/>
    <w:basedOn w:val="DefaultParagraphFont"/>
    <w:rsid w:val="009B3BCE"/>
  </w:style>
  <w:style w:type="character" w:customStyle="1" w:styleId="rednegchange">
    <w:name w:val="red_neg_change"/>
    <w:basedOn w:val="DefaultParagraphFont"/>
    <w:rsid w:val="009B3BCE"/>
  </w:style>
  <w:style w:type="character" w:customStyle="1" w:styleId="wsodqchgshow">
    <w:name w:val="wsodq_chgshow"/>
    <w:basedOn w:val="DefaultParagraphFont"/>
    <w:rsid w:val="009B3BCE"/>
  </w:style>
  <w:style w:type="character" w:customStyle="1" w:styleId="greenposchange">
    <w:name w:val="green_pos_change"/>
    <w:basedOn w:val="DefaultParagraphFont"/>
    <w:rsid w:val="009B3BCE"/>
  </w:style>
  <w:style w:type="character" w:customStyle="1" w:styleId="image-credit">
    <w:name w:val="image-credit"/>
    <w:basedOn w:val="DefaultParagraphFont"/>
    <w:rsid w:val="009B3BCE"/>
  </w:style>
  <w:style w:type="paragraph" w:customStyle="1" w:styleId="gascontcredit">
    <w:name w:val="gas_cont_credit"/>
    <w:basedOn w:val="Normal"/>
    <w:rsid w:val="009B3BCE"/>
    <w:pPr>
      <w:spacing w:before="100" w:beforeAutospacing="1" w:after="100" w:afterAutospacing="1"/>
    </w:pPr>
    <w:rPr>
      <w:rFonts w:eastAsia="Times New Roman"/>
      <w:sz w:val="24"/>
    </w:rPr>
  </w:style>
  <w:style w:type="character" w:customStyle="1" w:styleId="BoldandUnderlineChar6">
    <w:name w:val="Bold and Underline Char6"/>
    <w:basedOn w:val="DefaultParagraphFont"/>
    <w:rsid w:val="009B3BCE"/>
    <w:rPr>
      <w:b/>
      <w:szCs w:val="24"/>
      <w:u w:val="single"/>
      <w:lang w:val="en-US" w:eastAsia="en-US" w:bidi="ar-SA"/>
    </w:rPr>
  </w:style>
  <w:style w:type="paragraph" w:customStyle="1" w:styleId="endarticle">
    <w:name w:val="endarticle"/>
    <w:basedOn w:val="Normal"/>
    <w:uiPriority w:val="99"/>
    <w:qFormat/>
    <w:rsid w:val="009B3BCE"/>
    <w:pPr>
      <w:spacing w:before="100" w:beforeAutospacing="1" w:after="100" w:afterAutospacing="1"/>
    </w:pPr>
    <w:rPr>
      <w:rFonts w:eastAsia="Times New Roman"/>
      <w:sz w:val="24"/>
    </w:rPr>
  </w:style>
  <w:style w:type="paragraph" w:customStyle="1" w:styleId="a-body-text">
    <w:name w:val="a-body-text"/>
    <w:basedOn w:val="Normal"/>
    <w:uiPriority w:val="99"/>
    <w:qFormat/>
    <w:rsid w:val="009B3BCE"/>
    <w:pPr>
      <w:spacing w:before="100" w:beforeAutospacing="1" w:after="100" w:afterAutospacing="1"/>
    </w:pPr>
    <w:rPr>
      <w:rFonts w:eastAsia="Times New Roman"/>
      <w:sz w:val="24"/>
    </w:rPr>
  </w:style>
  <w:style w:type="paragraph" w:customStyle="1" w:styleId="obgpara">
    <w:name w:val="obg_para"/>
    <w:basedOn w:val="Normal"/>
    <w:uiPriority w:val="99"/>
    <w:qFormat/>
    <w:rsid w:val="009B3BCE"/>
    <w:pPr>
      <w:spacing w:before="100" w:beforeAutospacing="1" w:after="100" w:afterAutospacing="1"/>
    </w:pPr>
    <w:rPr>
      <w:rFonts w:eastAsia="Times New Roman"/>
      <w:sz w:val="24"/>
    </w:rPr>
  </w:style>
  <w:style w:type="character" w:customStyle="1" w:styleId="caption4">
    <w:name w:val="caption4"/>
    <w:basedOn w:val="DefaultParagraphFont"/>
    <w:rsid w:val="009B3BCE"/>
  </w:style>
  <w:style w:type="character" w:customStyle="1" w:styleId="honorific-prefix">
    <w:name w:val="honorific-prefix"/>
    <w:basedOn w:val="DefaultParagraphFont"/>
    <w:rsid w:val="009B3BCE"/>
  </w:style>
  <w:style w:type="character" w:customStyle="1" w:styleId="given-name">
    <w:name w:val="given-name"/>
    <w:basedOn w:val="DefaultParagraphFont"/>
    <w:rsid w:val="009B3BCE"/>
  </w:style>
  <w:style w:type="character" w:customStyle="1" w:styleId="family-name">
    <w:name w:val="family-name"/>
    <w:basedOn w:val="DefaultParagraphFont"/>
    <w:rsid w:val="009B3BCE"/>
  </w:style>
  <w:style w:type="character" w:customStyle="1" w:styleId="chead">
    <w:name w:val="chead"/>
    <w:basedOn w:val="DefaultParagraphFont"/>
    <w:rsid w:val="009B3BCE"/>
  </w:style>
  <w:style w:type="character" w:customStyle="1" w:styleId="obgcapsstart">
    <w:name w:val="obg_caps_start"/>
    <w:basedOn w:val="DefaultParagraphFont"/>
    <w:rsid w:val="009B3BCE"/>
  </w:style>
  <w:style w:type="character" w:customStyle="1" w:styleId="pmtermsel">
    <w:name w:val="pmtermsel"/>
    <w:basedOn w:val="DefaultParagraphFont"/>
    <w:rsid w:val="009B3BCE"/>
  </w:style>
  <w:style w:type="character" w:customStyle="1" w:styleId="showipapr">
    <w:name w:val="show_ipapr"/>
    <w:basedOn w:val="DefaultParagraphFont"/>
    <w:rsid w:val="009B3BCE"/>
  </w:style>
  <w:style w:type="character" w:customStyle="1" w:styleId="dnindex">
    <w:name w:val="dnindex"/>
    <w:basedOn w:val="DefaultParagraphFont"/>
    <w:rsid w:val="009B3BCE"/>
  </w:style>
  <w:style w:type="character" w:customStyle="1" w:styleId="althead">
    <w:name w:val="althead"/>
    <w:basedOn w:val="DefaultParagraphFont"/>
    <w:rsid w:val="009B3BCE"/>
  </w:style>
  <w:style w:type="character" w:customStyle="1" w:styleId="arbd1">
    <w:name w:val="arbd1"/>
    <w:basedOn w:val="DefaultParagraphFont"/>
    <w:rsid w:val="009B3BCE"/>
  </w:style>
  <w:style w:type="character" w:customStyle="1" w:styleId="unx">
    <w:name w:val="unx"/>
    <w:basedOn w:val="DefaultParagraphFont"/>
    <w:rsid w:val="009B3BCE"/>
  </w:style>
  <w:style w:type="character" w:customStyle="1" w:styleId="lrdctph">
    <w:name w:val="lr_dct_ph"/>
    <w:basedOn w:val="DefaultParagraphFont"/>
    <w:rsid w:val="009B3BCE"/>
  </w:style>
  <w:style w:type="paragraph" w:customStyle="1" w:styleId="TxBr41p1">
    <w:name w:val="TxBr_41p1"/>
    <w:basedOn w:val="Normal"/>
    <w:qFormat/>
    <w:rsid w:val="009B3BCE"/>
    <w:pPr>
      <w:tabs>
        <w:tab w:val="left" w:pos="204"/>
      </w:tabs>
      <w:autoSpaceDE w:val="0"/>
      <w:autoSpaceDN w:val="0"/>
      <w:adjustRightInd w:val="0"/>
      <w:spacing w:line="238" w:lineRule="atLeast"/>
      <w:jc w:val="both"/>
    </w:pPr>
    <w:rPr>
      <w:rFonts w:eastAsia="Times New Roman"/>
      <w:sz w:val="24"/>
    </w:rPr>
  </w:style>
  <w:style w:type="character" w:customStyle="1" w:styleId="style3Char0">
    <w:name w:val="style 3 Char"/>
    <w:rsid w:val="009B3BCE"/>
    <w:rPr>
      <w:sz w:val="18"/>
      <w:szCs w:val="24"/>
      <w:lang w:val="en-US" w:eastAsia="en-US" w:bidi="ar-SA"/>
    </w:rPr>
  </w:style>
  <w:style w:type="paragraph" w:customStyle="1" w:styleId="003Cite">
    <w:name w:val="003Cite"/>
    <w:basedOn w:val="Normal"/>
    <w:qFormat/>
    <w:rsid w:val="009B3BCE"/>
    <w:rPr>
      <w:rFonts w:eastAsia="Calibri"/>
      <w:sz w:val="16"/>
      <w:szCs w:val="16"/>
    </w:rPr>
  </w:style>
  <w:style w:type="paragraph" w:customStyle="1" w:styleId="NormalBold">
    <w:name w:val="Normal + Bold"/>
    <w:aliases w:val="Double Underline"/>
    <w:basedOn w:val="Normal"/>
    <w:link w:val="NormalBoldChar"/>
    <w:qFormat/>
    <w:rsid w:val="009B3BCE"/>
    <w:pPr>
      <w:jc w:val="both"/>
    </w:pPr>
    <w:rPr>
      <w:b/>
      <w:color w:val="000000"/>
      <w:u w:val="single"/>
    </w:rPr>
  </w:style>
  <w:style w:type="character" w:customStyle="1" w:styleId="NormalBoldChar">
    <w:name w:val="Normal + Bold Char"/>
    <w:aliases w:val="Double Underline Char"/>
    <w:basedOn w:val="DefaultParagraphFont"/>
    <w:link w:val="NormalBold"/>
    <w:rsid w:val="009B3BCE"/>
    <w:rPr>
      <w:rFonts w:ascii="Calibri" w:hAnsi="Calibri"/>
      <w:b/>
      <w:color w:val="000000"/>
      <w:u w:val="single"/>
    </w:rPr>
  </w:style>
  <w:style w:type="character" w:customStyle="1" w:styleId="BlockHeadingsChar1">
    <w:name w:val="Block Headings Char1"/>
    <w:rsid w:val="009B3BCE"/>
    <w:rPr>
      <w:b/>
      <w:caps/>
    </w:rPr>
  </w:style>
  <w:style w:type="character" w:customStyle="1" w:styleId="FontStyle170">
    <w:name w:val="Font Style170"/>
    <w:uiPriority w:val="99"/>
    <w:rsid w:val="009B3BCE"/>
    <w:rPr>
      <w:rFonts w:ascii="Bookman Old Style" w:hAnsi="Bookman Old Style" w:cs="Bookman Old Style"/>
      <w:sz w:val="16"/>
      <w:szCs w:val="16"/>
    </w:rPr>
  </w:style>
  <w:style w:type="character" w:customStyle="1" w:styleId="Styleunderline12pt">
    <w:name w:val="Style underline + 12 pt"/>
    <w:rsid w:val="009B3BCE"/>
    <w:rPr>
      <w:rFonts w:ascii="Times New Roman" w:hAnsi="Times New Roman"/>
      <w:bCs/>
      <w:sz w:val="20"/>
      <w:u w:val="single"/>
    </w:rPr>
  </w:style>
  <w:style w:type="character" w:customStyle="1" w:styleId="StyleUnderlineChar19pt">
    <w:name w:val="Style Underline Char1 + 9 pt"/>
    <w:basedOn w:val="UnderlineChar1"/>
    <w:rsid w:val="009B3BCE"/>
    <w:rPr>
      <w:rFonts w:ascii="Times New Roman" w:hAnsi="Times New Roman"/>
      <w:sz w:val="20"/>
      <w:szCs w:val="24"/>
      <w:u w:val="single"/>
      <w:lang w:val="en-US" w:eastAsia="en-US" w:bidi="ar-SA"/>
    </w:rPr>
  </w:style>
  <w:style w:type="character" w:customStyle="1" w:styleId="StyleUnderlineChar19pt1">
    <w:name w:val="Style Underline Char1 + 9 pt1"/>
    <w:basedOn w:val="UnderlineChar1"/>
    <w:rsid w:val="009B3BCE"/>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9B3BCE"/>
    <w:rPr>
      <w:rFonts w:ascii="Times New Roman" w:hAnsi="Times New Roman"/>
      <w:sz w:val="20"/>
      <w:u w:val="single"/>
      <w:lang w:val="en-US" w:eastAsia="en-US" w:bidi="ar-SA"/>
    </w:rPr>
  </w:style>
  <w:style w:type="paragraph" w:customStyle="1" w:styleId="StyleUnderline9pt10">
    <w:name w:val="Style Underline + 9 pt1"/>
    <w:rsid w:val="009B3BCE"/>
    <w:pPr>
      <w:spacing w:after="0" w:line="240" w:lineRule="auto"/>
    </w:pPr>
    <w:rPr>
      <w:rFonts w:ascii="Times New Roman" w:eastAsia="SimSun" w:hAnsi="Times New Roman" w:cs="Times New Roman"/>
      <w:sz w:val="20"/>
      <w:szCs w:val="20"/>
      <w:u w:val="single"/>
    </w:rPr>
  </w:style>
  <w:style w:type="character" w:customStyle="1" w:styleId="Style9ptUnderline1">
    <w:name w:val="Style 9 pt Underline1"/>
    <w:rsid w:val="009B3BCE"/>
    <w:rPr>
      <w:sz w:val="20"/>
      <w:u w:val="single"/>
    </w:rPr>
  </w:style>
  <w:style w:type="character" w:customStyle="1" w:styleId="StyleUnderlineChar19pt2">
    <w:name w:val="Style Underline Char1 + 9 pt2"/>
    <w:basedOn w:val="UnderlineChar1"/>
    <w:rsid w:val="009B3BCE"/>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9B3BCE"/>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9B3BCE"/>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9B3BCE"/>
    <w:rPr>
      <w:rFonts w:ascii="Times New Roman" w:hAnsi="Times New Roman"/>
      <w:b/>
      <w:bCs/>
      <w:sz w:val="20"/>
      <w:szCs w:val="24"/>
      <w:u w:val="single"/>
      <w:lang w:val="en-US" w:eastAsia="en-US" w:bidi="ar-SA"/>
    </w:rPr>
  </w:style>
  <w:style w:type="character" w:customStyle="1" w:styleId="content">
    <w:name w:val="content"/>
    <w:basedOn w:val="DefaultParagraphFont"/>
    <w:rsid w:val="009B3BCE"/>
  </w:style>
  <w:style w:type="character" w:customStyle="1" w:styleId="tagCharCharCharChar">
    <w:name w:val="tag Char Char Char Char"/>
    <w:rsid w:val="009B3BCE"/>
    <w:rPr>
      <w:rFonts w:ascii="Georgia" w:eastAsia="Calibri" w:hAnsi="Georgia" w:cs="Calibri"/>
      <w:b/>
      <w:sz w:val="24"/>
    </w:rPr>
  </w:style>
  <w:style w:type="character" w:customStyle="1" w:styleId="3">
    <w:name w:val="3"/>
    <w:rsid w:val="009B3BCE"/>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9B3BCE"/>
    <w:rPr>
      <w:rFonts w:cs="Arial"/>
      <w:b/>
      <w:bCs/>
      <w:iCs/>
      <w:szCs w:val="28"/>
      <w:lang w:val="en-US" w:eastAsia="en-US" w:bidi="ar-SA"/>
    </w:rPr>
  </w:style>
  <w:style w:type="paragraph" w:customStyle="1" w:styleId="EmphasisText">
    <w:name w:val="Emphasis Text"/>
    <w:basedOn w:val="UnderlinedText"/>
    <w:link w:val="EmphasisTextChar"/>
    <w:rsid w:val="009B3BCE"/>
    <w:pPr>
      <w:jc w:val="left"/>
    </w:pPr>
    <w:rPr>
      <w:rFonts w:eastAsia="SimSun"/>
      <w:u w:val="single"/>
    </w:rPr>
  </w:style>
  <w:style w:type="character" w:customStyle="1" w:styleId="EmphasisTextChar">
    <w:name w:val="Emphasis Text Char"/>
    <w:link w:val="EmphasisText"/>
    <w:rsid w:val="009B3BCE"/>
    <w:rPr>
      <w:rFonts w:ascii="Calibri" w:eastAsia="SimSun" w:hAnsi="Calibri"/>
      <w:b/>
      <w:sz w:val="24"/>
      <w:u w:val="single"/>
    </w:rPr>
  </w:style>
  <w:style w:type="character" w:customStyle="1" w:styleId="7">
    <w:name w:val="7"/>
    <w:rsid w:val="009B3BCE"/>
    <w:rPr>
      <w:rFonts w:cs="Arial"/>
      <w:bCs/>
      <w:sz w:val="20"/>
      <w:u w:val="single"/>
      <w:lang w:val="en-US" w:eastAsia="en-US" w:bidi="ar-SA"/>
    </w:rPr>
  </w:style>
  <w:style w:type="character" w:customStyle="1" w:styleId="StyleUnderlineChar19pt4">
    <w:name w:val="Style Underline Char1 + 9 pt4"/>
    <w:basedOn w:val="UnderlineChar1"/>
    <w:rsid w:val="009B3BCE"/>
    <w:rPr>
      <w:rFonts w:ascii="Times New Roman" w:hAnsi="Times New Roman"/>
      <w:sz w:val="20"/>
      <w:szCs w:val="24"/>
      <w:u w:val="single"/>
      <w:lang w:val="en-US" w:eastAsia="en-US" w:bidi="ar-SA"/>
    </w:rPr>
  </w:style>
  <w:style w:type="character" w:customStyle="1" w:styleId="StyleUnderlineChar19ptBold1">
    <w:name w:val="Style Underline Char1 + 9 pt Bold1"/>
    <w:rsid w:val="009B3BCE"/>
    <w:rPr>
      <w:rFonts w:ascii="Times New Roman" w:hAnsi="Times New Roman"/>
      <w:b/>
      <w:bCs/>
      <w:sz w:val="20"/>
      <w:szCs w:val="24"/>
      <w:u w:val="single"/>
      <w:lang w:val="en-US" w:eastAsia="en-US" w:bidi="ar-SA"/>
    </w:rPr>
  </w:style>
  <w:style w:type="character" w:customStyle="1" w:styleId="Style9ptUnderline3">
    <w:name w:val="Style 9 pt Underline3"/>
    <w:rsid w:val="009B3BCE"/>
    <w:rPr>
      <w:sz w:val="20"/>
      <w:u w:val="single"/>
    </w:rPr>
  </w:style>
  <w:style w:type="character" w:customStyle="1" w:styleId="Style9ptUnderline4">
    <w:name w:val="Style 9 pt Underline4"/>
    <w:rsid w:val="009B3BCE"/>
    <w:rPr>
      <w:sz w:val="20"/>
      <w:u w:val="single"/>
    </w:rPr>
  </w:style>
  <w:style w:type="character" w:customStyle="1" w:styleId="55">
    <w:name w:val="55"/>
    <w:rsid w:val="009B3BCE"/>
    <w:rPr>
      <w:rFonts w:cs="Arial"/>
      <w:bCs/>
      <w:sz w:val="20"/>
      <w:u w:val="single"/>
      <w:lang w:val="en-US" w:eastAsia="en-US" w:bidi="ar-SA"/>
    </w:rPr>
  </w:style>
  <w:style w:type="paragraph" w:customStyle="1" w:styleId="CardBody">
    <w:name w:val="Card Body"/>
    <w:basedOn w:val="Normal"/>
    <w:link w:val="CardBodyChar"/>
    <w:qFormat/>
    <w:rsid w:val="009B3BCE"/>
    <w:rPr>
      <w:rFonts w:eastAsia="Calibri"/>
      <w:sz w:val="16"/>
    </w:rPr>
  </w:style>
  <w:style w:type="character" w:customStyle="1" w:styleId="CardBodyChar">
    <w:name w:val="Card Body Char"/>
    <w:link w:val="CardBody"/>
    <w:rsid w:val="009B3BCE"/>
    <w:rPr>
      <w:rFonts w:ascii="Calibri" w:eastAsia="Calibri" w:hAnsi="Calibri"/>
      <w:sz w:val="16"/>
    </w:rPr>
  </w:style>
  <w:style w:type="character" w:customStyle="1" w:styleId="Styleunderline9ptBold">
    <w:name w:val="Style underline + 9 pt Bold"/>
    <w:rsid w:val="009B3BCE"/>
    <w:rPr>
      <w:b/>
      <w:bCs/>
      <w:sz w:val="20"/>
      <w:u w:val="single"/>
    </w:rPr>
  </w:style>
  <w:style w:type="character" w:customStyle="1" w:styleId="StyleUnderliningChar9ptBold">
    <w:name w:val="Style Underlining Char + 9 pt Bold"/>
    <w:rsid w:val="009B3BCE"/>
    <w:rPr>
      <w:rFonts w:ascii="Times New Roman" w:hAnsi="Times New Roman"/>
      <w:b/>
      <w:bCs/>
      <w:sz w:val="20"/>
      <w:szCs w:val="24"/>
      <w:u w:val="single"/>
      <w:lang w:val="en-US" w:eastAsia="en-US" w:bidi="ar-SA"/>
    </w:rPr>
  </w:style>
  <w:style w:type="character" w:customStyle="1" w:styleId="StyleUnderliningChar9pt">
    <w:name w:val="Style Underlining Char + 9 pt"/>
    <w:rsid w:val="009B3BCE"/>
    <w:rPr>
      <w:rFonts w:ascii="Times New Roman" w:hAnsi="Times New Roman"/>
      <w:sz w:val="20"/>
      <w:szCs w:val="24"/>
      <w:u w:val="single"/>
      <w:lang w:val="en-US" w:eastAsia="en-US" w:bidi="ar-SA"/>
    </w:rPr>
  </w:style>
  <w:style w:type="character" w:customStyle="1" w:styleId="34">
    <w:name w:val="34"/>
    <w:rsid w:val="009B3BCE"/>
    <w:rPr>
      <w:rFonts w:ascii="Times New Roman" w:hAnsi="Times New Roman" w:cs="Arial"/>
      <w:bCs/>
      <w:sz w:val="20"/>
      <w:u w:val="single"/>
      <w:lang w:val="en-US" w:eastAsia="en-US" w:bidi="ar-SA"/>
    </w:rPr>
  </w:style>
  <w:style w:type="character" w:customStyle="1" w:styleId="45">
    <w:name w:val="45"/>
    <w:rsid w:val="009B3BCE"/>
    <w:rPr>
      <w:rFonts w:ascii="Times New Roman" w:hAnsi="Times New Roman" w:cs="Arial"/>
      <w:b/>
      <w:bCs/>
      <w:sz w:val="20"/>
      <w:u w:val="single"/>
      <w:lang w:val="en-US" w:eastAsia="en-US" w:bidi="ar-SA"/>
    </w:rPr>
  </w:style>
  <w:style w:type="character" w:customStyle="1" w:styleId="Style9ptUnderline5">
    <w:name w:val="Style 9 pt Underline5"/>
    <w:rsid w:val="009B3BCE"/>
    <w:rPr>
      <w:rFonts w:ascii="Times New Roman" w:hAnsi="Times New Roman"/>
      <w:sz w:val="20"/>
      <w:u w:val="single"/>
    </w:rPr>
  </w:style>
  <w:style w:type="character" w:customStyle="1" w:styleId="Style9ptBoldUnderline2">
    <w:name w:val="Style 9 pt Bold Underline2"/>
    <w:rsid w:val="009B3BCE"/>
    <w:rPr>
      <w:rFonts w:ascii="Times New Roman" w:hAnsi="Times New Roman"/>
      <w:b/>
      <w:bCs/>
      <w:sz w:val="20"/>
      <w:u w:val="single"/>
    </w:rPr>
  </w:style>
  <w:style w:type="character" w:customStyle="1" w:styleId="StyleBoldItalicUnderlineBorderSinglesolidlineAuto">
    <w:name w:val="Style Bold Italic Underline Border: : (Single solid line Auto ..."/>
    <w:rsid w:val="009B3BCE"/>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9B3BCE"/>
    <w:rPr>
      <w:lang w:eastAsia="zh-CN"/>
    </w:rPr>
  </w:style>
  <w:style w:type="character" w:customStyle="1" w:styleId="StyleStyle49pt1Char">
    <w:name w:val="Style Style4 + 9 pt1 Char"/>
    <w:basedOn w:val="Style4Char"/>
    <w:link w:val="StyleStyle49pt1"/>
    <w:rsid w:val="009B3BCE"/>
    <w:rPr>
      <w:rFonts w:ascii="Calibri" w:eastAsia="Times New Roman" w:hAnsi="Calibri"/>
      <w:u w:val="single"/>
      <w:lang w:eastAsia="zh-CN"/>
    </w:rPr>
  </w:style>
  <w:style w:type="paragraph" w:customStyle="1" w:styleId="StyleStyle49ptBold1">
    <w:name w:val="Style Style4 + 9 pt Bold1"/>
    <w:basedOn w:val="Style4"/>
    <w:link w:val="StyleStyle49ptBold1Char"/>
    <w:rsid w:val="009B3BCE"/>
    <w:rPr>
      <w:rFonts w:eastAsiaTheme="minorHAnsi"/>
      <w:b/>
      <w:bCs/>
    </w:rPr>
  </w:style>
  <w:style w:type="character" w:customStyle="1" w:styleId="StyleStyle49ptBold1Char">
    <w:name w:val="Style Style4 + 9 pt Bold1 Char"/>
    <w:link w:val="StyleStyle49ptBold1"/>
    <w:rsid w:val="009B3BCE"/>
    <w:rPr>
      <w:rFonts w:ascii="Calibri" w:hAnsi="Calibri"/>
      <w:b/>
      <w:bCs/>
      <w:u w:val="single"/>
    </w:rPr>
  </w:style>
  <w:style w:type="paragraph" w:customStyle="1" w:styleId="StyleStyle49pt2">
    <w:name w:val="Style Style4 + 9 pt2"/>
    <w:basedOn w:val="Style4"/>
    <w:link w:val="StyleStyle49pt2Char"/>
    <w:rsid w:val="009B3BCE"/>
    <w:rPr>
      <w:lang w:eastAsia="zh-CN"/>
    </w:rPr>
  </w:style>
  <w:style w:type="character" w:customStyle="1" w:styleId="StyleStyle49pt2Char">
    <w:name w:val="Style Style4 + 9 pt2 Char"/>
    <w:basedOn w:val="Style4Char"/>
    <w:link w:val="StyleStyle49pt2"/>
    <w:rsid w:val="009B3BCE"/>
    <w:rPr>
      <w:rFonts w:ascii="Calibri" w:eastAsia="Times New Roman" w:hAnsi="Calibri"/>
      <w:u w:val="single"/>
      <w:lang w:eastAsia="zh-CN"/>
    </w:rPr>
  </w:style>
  <w:style w:type="paragraph" w:customStyle="1" w:styleId="StyleStyle49ptBold2">
    <w:name w:val="Style Style4 + 9 pt Bold2"/>
    <w:basedOn w:val="Style4"/>
    <w:link w:val="StyleStyle49ptBold2Char"/>
    <w:rsid w:val="009B3BCE"/>
    <w:rPr>
      <w:rFonts w:eastAsiaTheme="minorHAnsi"/>
      <w:b/>
      <w:bCs/>
    </w:rPr>
  </w:style>
  <w:style w:type="character" w:customStyle="1" w:styleId="StyleStyle49ptBold2Char">
    <w:name w:val="Style Style4 + 9 pt Bold2 Char"/>
    <w:link w:val="StyleStyle49ptBold2"/>
    <w:rsid w:val="009B3BCE"/>
    <w:rPr>
      <w:rFonts w:ascii="Calibri" w:hAnsi="Calibri"/>
      <w:b/>
      <w:bCs/>
      <w:u w:val="single"/>
    </w:rPr>
  </w:style>
  <w:style w:type="character" w:customStyle="1" w:styleId="23">
    <w:name w:val="23"/>
    <w:rsid w:val="009B3BCE"/>
    <w:rPr>
      <w:rFonts w:ascii="Times New Roman" w:hAnsi="Times New Roman" w:cs="Arial"/>
      <w:bCs/>
      <w:sz w:val="20"/>
      <w:u w:val="single"/>
      <w:lang w:val="en-US" w:eastAsia="en-US" w:bidi="ar-SA"/>
    </w:rPr>
  </w:style>
  <w:style w:type="character" w:customStyle="1" w:styleId="33">
    <w:name w:val="33"/>
    <w:rsid w:val="009B3BCE"/>
    <w:rPr>
      <w:rFonts w:ascii="Times New Roman" w:hAnsi="Times New Roman" w:cs="Arial"/>
      <w:b/>
      <w:bCs/>
      <w:sz w:val="20"/>
      <w:u w:val="single"/>
      <w:lang w:val="en-US" w:eastAsia="en-US" w:bidi="ar-SA"/>
    </w:rPr>
  </w:style>
  <w:style w:type="character" w:customStyle="1" w:styleId="StyleArialNarrow9pt">
    <w:name w:val="Style Arial Narrow 9 pt"/>
    <w:rsid w:val="009B3BCE"/>
    <w:rPr>
      <w:rFonts w:ascii="Times New Roman" w:hAnsi="Times New Roman"/>
      <w:sz w:val="20"/>
    </w:rPr>
  </w:style>
  <w:style w:type="paragraph" w:customStyle="1" w:styleId="CiteBody">
    <w:name w:val="Cite Body"/>
    <w:basedOn w:val="Normal"/>
    <w:link w:val="CiteBodyChar"/>
    <w:qFormat/>
    <w:rsid w:val="009B3BCE"/>
    <w:rPr>
      <w:rFonts w:eastAsia="Calibri"/>
      <w:szCs w:val="16"/>
    </w:rPr>
  </w:style>
  <w:style w:type="paragraph" w:customStyle="1" w:styleId="CiteBold">
    <w:name w:val="Cite Bold"/>
    <w:basedOn w:val="CiteBody"/>
    <w:link w:val="CiteBoldChar"/>
    <w:qFormat/>
    <w:rsid w:val="009B3BCE"/>
    <w:rPr>
      <w:b/>
    </w:rPr>
  </w:style>
  <w:style w:type="character" w:customStyle="1" w:styleId="CiteBodyChar">
    <w:name w:val="Cite Body Char"/>
    <w:link w:val="CiteBody"/>
    <w:rsid w:val="009B3BCE"/>
    <w:rPr>
      <w:rFonts w:ascii="Calibri" w:eastAsia="Calibri" w:hAnsi="Calibri"/>
      <w:szCs w:val="16"/>
    </w:rPr>
  </w:style>
  <w:style w:type="character" w:customStyle="1" w:styleId="CiteBoldChar">
    <w:name w:val="Cite Bold Char"/>
    <w:link w:val="CiteBold"/>
    <w:rsid w:val="009B3BCE"/>
    <w:rPr>
      <w:rFonts w:ascii="Calibri" w:eastAsia="Calibri" w:hAnsi="Calibri"/>
      <w:b/>
      <w:szCs w:val="16"/>
    </w:rPr>
  </w:style>
  <w:style w:type="paragraph" w:customStyle="1" w:styleId="StyleCardBody11ptUnderline">
    <w:name w:val="Style Card Body + 11 pt Underline"/>
    <w:basedOn w:val="CardBody"/>
    <w:link w:val="StyleCardBody11ptUnderlineChar"/>
    <w:rsid w:val="009B3BCE"/>
    <w:rPr>
      <w:sz w:val="20"/>
      <w:u w:val="single"/>
    </w:rPr>
  </w:style>
  <w:style w:type="character" w:customStyle="1" w:styleId="StyleCardBody11ptUnderlineChar">
    <w:name w:val="Style Card Body + 11 pt Underline Char"/>
    <w:link w:val="StyleCardBody11ptUnderline"/>
    <w:rsid w:val="009B3BCE"/>
    <w:rPr>
      <w:rFonts w:ascii="Calibri" w:eastAsia="Calibri" w:hAnsi="Calibri"/>
      <w:sz w:val="20"/>
      <w:u w:val="single"/>
    </w:rPr>
  </w:style>
  <w:style w:type="paragraph" w:customStyle="1" w:styleId="StyleStyle49pt4">
    <w:name w:val="Style Style4 + 9 pt4"/>
    <w:basedOn w:val="Style4"/>
    <w:link w:val="StyleStyle49pt4Char"/>
    <w:rsid w:val="009B3BCE"/>
    <w:rPr>
      <w:lang w:eastAsia="zh-CN"/>
    </w:rPr>
  </w:style>
  <w:style w:type="character" w:customStyle="1" w:styleId="StyleStyle49pt4Char">
    <w:name w:val="Style Style4 + 9 pt4 Char"/>
    <w:basedOn w:val="Style4Char"/>
    <w:link w:val="StyleStyle49pt4"/>
    <w:rsid w:val="009B3BCE"/>
    <w:rPr>
      <w:rFonts w:ascii="Calibri" w:eastAsia="Times New Roman" w:hAnsi="Calibri"/>
      <w:u w:val="single"/>
      <w:lang w:eastAsia="zh-CN"/>
    </w:rPr>
  </w:style>
  <w:style w:type="paragraph" w:customStyle="1" w:styleId="StyleStyle49ptBold4">
    <w:name w:val="Style Style4 + 9 pt Bold4"/>
    <w:basedOn w:val="Style4"/>
    <w:link w:val="StyleStyle49ptBold4Char"/>
    <w:rsid w:val="009B3BCE"/>
    <w:rPr>
      <w:rFonts w:eastAsiaTheme="minorHAnsi"/>
      <w:b/>
      <w:bCs/>
    </w:rPr>
  </w:style>
  <w:style w:type="character" w:customStyle="1" w:styleId="StyleStyle49ptBold4Char">
    <w:name w:val="Style Style4 + 9 pt Bold4 Char"/>
    <w:link w:val="StyleStyle49ptBold4"/>
    <w:rsid w:val="009B3BCE"/>
    <w:rPr>
      <w:rFonts w:ascii="Calibri" w:hAnsi="Calibri"/>
      <w:b/>
      <w:bCs/>
      <w:u w:val="single"/>
    </w:rPr>
  </w:style>
  <w:style w:type="character" w:customStyle="1" w:styleId="StyleUnderlineCharChar9pt2">
    <w:name w:val="Style Underline Char Char + 9 pt2"/>
    <w:basedOn w:val="DefaultParagraphFont"/>
    <w:rsid w:val="009B3BCE"/>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9B3BCE"/>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9B3BCE"/>
    <w:rPr>
      <w:b/>
      <w:bCs/>
      <w:sz w:val="20"/>
      <w:u w:val="single"/>
      <w:bdr w:val="single" w:sz="4" w:space="0" w:color="auto"/>
    </w:rPr>
  </w:style>
  <w:style w:type="character" w:customStyle="1" w:styleId="Style9ptUnderline7">
    <w:name w:val="Style 9 pt Underline7"/>
    <w:rsid w:val="009B3BCE"/>
    <w:rPr>
      <w:sz w:val="20"/>
      <w:u w:val="single"/>
    </w:rPr>
  </w:style>
  <w:style w:type="character" w:customStyle="1" w:styleId="Style9ptBoldUnderline3">
    <w:name w:val="Style 9 pt Bold Underline3"/>
    <w:rsid w:val="009B3BCE"/>
    <w:rPr>
      <w:b/>
      <w:bCs/>
      <w:sz w:val="20"/>
      <w:u w:val="single"/>
    </w:rPr>
  </w:style>
  <w:style w:type="character" w:customStyle="1" w:styleId="Style9ptUnderline8">
    <w:name w:val="Style 9 pt Underline8"/>
    <w:rsid w:val="009B3BCE"/>
    <w:rPr>
      <w:sz w:val="20"/>
      <w:u w:val="single"/>
    </w:rPr>
  </w:style>
  <w:style w:type="paragraph" w:customStyle="1" w:styleId="StyleStyle49pt5">
    <w:name w:val="Style Style4 + 9 pt5"/>
    <w:basedOn w:val="Style4"/>
    <w:link w:val="StyleStyle49pt5Char"/>
    <w:rsid w:val="009B3BCE"/>
    <w:rPr>
      <w:lang w:eastAsia="zh-CN"/>
    </w:rPr>
  </w:style>
  <w:style w:type="character" w:customStyle="1" w:styleId="StyleStyle49pt5Char">
    <w:name w:val="Style Style4 + 9 pt5 Char"/>
    <w:basedOn w:val="Style4Char"/>
    <w:link w:val="StyleStyle49pt5"/>
    <w:rsid w:val="009B3BCE"/>
    <w:rPr>
      <w:rFonts w:ascii="Calibri" w:eastAsia="Times New Roman" w:hAnsi="Calibri"/>
      <w:u w:val="single"/>
      <w:lang w:eastAsia="zh-CN"/>
    </w:rPr>
  </w:style>
  <w:style w:type="character" w:customStyle="1" w:styleId="66">
    <w:name w:val="66"/>
    <w:rsid w:val="009B3BCE"/>
    <w:rPr>
      <w:rFonts w:cs="Arial"/>
      <w:bCs/>
      <w:sz w:val="20"/>
      <w:u w:val="single"/>
      <w:lang w:val="en-US" w:eastAsia="en-US" w:bidi="ar-SA"/>
    </w:rPr>
  </w:style>
  <w:style w:type="character" w:customStyle="1" w:styleId="Style9ptUnderline9">
    <w:name w:val="Style 9 pt Underline9"/>
    <w:rsid w:val="009B3BCE"/>
    <w:rPr>
      <w:sz w:val="20"/>
      <w:u w:val="single"/>
    </w:rPr>
  </w:style>
  <w:style w:type="paragraph" w:customStyle="1" w:styleId="StyleStyle49ptBold5">
    <w:name w:val="Style Style4 + 9 pt Bold5"/>
    <w:basedOn w:val="Style4"/>
    <w:link w:val="StyleStyle49ptBold5Char"/>
    <w:rsid w:val="009B3BCE"/>
    <w:rPr>
      <w:rFonts w:eastAsiaTheme="minorHAnsi"/>
      <w:b/>
      <w:bCs/>
    </w:rPr>
  </w:style>
  <w:style w:type="character" w:customStyle="1" w:styleId="StyleStyle49ptBold5Char">
    <w:name w:val="Style Style4 + 9 pt Bold5 Char"/>
    <w:link w:val="StyleStyle49ptBold5"/>
    <w:rsid w:val="009B3BCE"/>
    <w:rPr>
      <w:rFonts w:ascii="Calibri" w:hAnsi="Calibri"/>
      <w:b/>
      <w:bCs/>
      <w:u w:val="single"/>
    </w:rPr>
  </w:style>
  <w:style w:type="character" w:customStyle="1" w:styleId="Style9ptBoldUnderline4">
    <w:name w:val="Style 9 pt Bold Underline4"/>
    <w:rsid w:val="009B3BCE"/>
    <w:rPr>
      <w:b/>
      <w:bCs/>
      <w:sz w:val="20"/>
      <w:u w:val="single"/>
    </w:rPr>
  </w:style>
  <w:style w:type="paragraph" w:customStyle="1" w:styleId="StyleStyle49pt7">
    <w:name w:val="Style Style4 + 9 pt7"/>
    <w:basedOn w:val="Style4"/>
    <w:link w:val="StyleStyle49pt7Char"/>
    <w:rsid w:val="009B3BCE"/>
    <w:rPr>
      <w:lang w:eastAsia="zh-CN"/>
    </w:rPr>
  </w:style>
  <w:style w:type="character" w:customStyle="1" w:styleId="StyleStyle49pt7Char">
    <w:name w:val="Style Style4 + 9 pt7 Char"/>
    <w:basedOn w:val="Style4Char"/>
    <w:link w:val="StyleStyle49pt7"/>
    <w:rsid w:val="009B3BCE"/>
    <w:rPr>
      <w:rFonts w:ascii="Calibri" w:eastAsia="Times New Roman" w:hAnsi="Calibri"/>
      <w:u w:val="single"/>
      <w:lang w:eastAsia="zh-CN"/>
    </w:rPr>
  </w:style>
  <w:style w:type="character" w:customStyle="1" w:styleId="titleblue14">
    <w:name w:val="titleblue14"/>
    <w:basedOn w:val="DefaultParagraphFont"/>
    <w:rsid w:val="009B3BCE"/>
  </w:style>
  <w:style w:type="paragraph" w:customStyle="1" w:styleId="FONT7">
    <w:name w:val="FONT 7"/>
    <w:qFormat/>
    <w:rsid w:val="009B3BCE"/>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rsid w:val="009B3BCE"/>
    <w:rPr>
      <w:rFonts w:eastAsiaTheme="minorHAnsi"/>
    </w:rPr>
  </w:style>
  <w:style w:type="paragraph" w:customStyle="1" w:styleId="StyleHeading2Underline">
    <w:name w:val="Style Heading 2 + Underline"/>
    <w:basedOn w:val="Heading2"/>
    <w:link w:val="StyleHeading2UnderlineChar"/>
    <w:rsid w:val="009B3BCE"/>
    <w:pPr>
      <w:tabs>
        <w:tab w:val="right" w:leader="dot" w:pos="9360"/>
      </w:tabs>
      <w:spacing w:before="240" w:after="240"/>
      <w:ind w:left="-900" w:right="-900"/>
    </w:pPr>
    <w:rPr>
      <w:rFonts w:eastAsia="Times New Roman" w:cs="Times New Roman"/>
      <w:bCs/>
      <w:caps/>
      <w:sz w:val="24"/>
      <w:u w:val="single"/>
    </w:rPr>
  </w:style>
  <w:style w:type="character" w:customStyle="1" w:styleId="StyleHeading2UnderlineChar">
    <w:name w:val="Style Heading 2 + Underline Char"/>
    <w:link w:val="StyleHeading2Underline"/>
    <w:rsid w:val="009B3BCE"/>
    <w:rPr>
      <w:rFonts w:ascii="Calibri" w:eastAsia="Times New Roman" w:hAnsi="Calibri" w:cs="Times New Roman"/>
      <w:b/>
      <w:bCs/>
      <w:caps/>
      <w:sz w:val="24"/>
      <w:szCs w:val="26"/>
      <w:u w:val="single"/>
    </w:rPr>
  </w:style>
  <w:style w:type="paragraph" w:customStyle="1" w:styleId="StyleCardText11ptBoldUnderline">
    <w:name w:val="Style Card Text + 11 pt Bold Underline"/>
    <w:link w:val="StyleCardText11ptBoldUnderlineChar"/>
    <w:rsid w:val="009B3BCE"/>
    <w:pPr>
      <w:spacing w:after="200" w:line="276" w:lineRule="auto"/>
    </w:pPr>
    <w:rPr>
      <w:rFonts w:eastAsia="Calibri"/>
      <w:b/>
      <w:bCs/>
      <w:szCs w:val="24"/>
      <w:u w:val="single"/>
    </w:rPr>
  </w:style>
  <w:style w:type="character" w:customStyle="1" w:styleId="StyleCardText11ptBoldUnderlineChar">
    <w:name w:val="Style Card Text + 11 pt Bold Underline Char"/>
    <w:link w:val="StyleCardText11ptBoldUnderline"/>
    <w:rsid w:val="009B3BCE"/>
    <w:rPr>
      <w:rFonts w:eastAsia="Calibri"/>
      <w:b/>
      <w:bCs/>
      <w:szCs w:val="24"/>
      <w:u w:val="single"/>
    </w:rPr>
  </w:style>
  <w:style w:type="paragraph" w:customStyle="1" w:styleId="StyleStyle49ptBold6">
    <w:name w:val="Style Style4 + 9 pt Bold6"/>
    <w:basedOn w:val="Style4"/>
    <w:link w:val="StyleStyle49ptBold6Char"/>
    <w:rsid w:val="009B3BCE"/>
    <w:rPr>
      <w:rFonts w:eastAsiaTheme="minorHAnsi"/>
      <w:b/>
      <w:bCs/>
    </w:rPr>
  </w:style>
  <w:style w:type="character" w:customStyle="1" w:styleId="StyleStyle49ptBold6Char">
    <w:name w:val="Style Style4 + 9 pt Bold6 Char"/>
    <w:link w:val="StyleStyle49ptBold6"/>
    <w:rsid w:val="009B3BCE"/>
    <w:rPr>
      <w:rFonts w:ascii="Calibri" w:hAnsi="Calibri"/>
      <w:b/>
      <w:bCs/>
      <w:u w:val="single"/>
    </w:rPr>
  </w:style>
  <w:style w:type="paragraph" w:customStyle="1" w:styleId="StyleCircled11pt">
    <w:name w:val="Style Circled + 11 pt"/>
    <w:basedOn w:val="Circled"/>
    <w:link w:val="StyleCircled11ptChar"/>
    <w:rsid w:val="009B3BCE"/>
    <w:rPr>
      <w:rFonts w:asciiTheme="minorHAnsi" w:eastAsia="Calibri" w:hAnsiTheme="minorHAnsi" w:cstheme="minorBidi"/>
      <w:bCs/>
      <w:sz w:val="22"/>
      <w:szCs w:val="24"/>
      <w:lang w:val="en-US" w:eastAsia="en-US"/>
    </w:rPr>
  </w:style>
  <w:style w:type="character" w:customStyle="1" w:styleId="StyleCircled11ptChar">
    <w:name w:val="Style Circled + 11 pt Char"/>
    <w:link w:val="StyleCircled11pt"/>
    <w:rsid w:val="009B3BCE"/>
    <w:rPr>
      <w:rFonts w:eastAsia="Calibri"/>
      <w:b/>
      <w:bCs/>
      <w:szCs w:val="24"/>
      <w:u w:val="single"/>
    </w:rPr>
  </w:style>
  <w:style w:type="paragraph" w:customStyle="1" w:styleId="StyleCircled11ptBorderSinglesolidlineAuto05pt">
    <w:name w:val="Style Circled + 11 pt Border: : (Single solid line Auto  0.5 pt ..."/>
    <w:basedOn w:val="Circled"/>
    <w:link w:val="StyleCircled11ptBorderSinglesolidlineAuto05ptChar"/>
    <w:rsid w:val="009B3BCE"/>
    <w:rPr>
      <w:rFonts w:asciiTheme="minorHAnsi" w:eastAsia="Calibri" w:hAnsiTheme="minorHAnsi" w:cstheme="minorBidi"/>
      <w:bCs/>
      <w:sz w:val="22"/>
      <w:szCs w:val="24"/>
      <w:bdr w:val="single" w:sz="4" w:space="0" w:color="auto"/>
      <w:lang w:val="en-US" w:eastAsia="en-US"/>
    </w:rPr>
  </w:style>
  <w:style w:type="character" w:customStyle="1" w:styleId="StyleCircled11ptBorderSinglesolidlineAuto05ptChar">
    <w:name w:val="Style Circled + 11 pt Border: : (Single solid line Auto  0.5 pt ... Char"/>
    <w:link w:val="StyleCircled11ptBorderSinglesolidlineAuto05pt"/>
    <w:rsid w:val="009B3BCE"/>
    <w:rPr>
      <w:rFonts w:eastAsia="Calibri"/>
      <w:b/>
      <w:bCs/>
      <w:szCs w:val="24"/>
      <w:u w:val="single"/>
      <w:bdr w:val="single" w:sz="4" w:space="0" w:color="auto"/>
    </w:rPr>
  </w:style>
  <w:style w:type="character" w:customStyle="1" w:styleId="StyleUnderlineCharChar9pt3">
    <w:name w:val="Style Underline Char Char + 9 pt3"/>
    <w:basedOn w:val="DefaultParagraphFont"/>
    <w:rsid w:val="009B3BCE"/>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9B3BCE"/>
    <w:rPr>
      <w:sz w:val="20"/>
      <w:u w:val="single"/>
    </w:rPr>
  </w:style>
  <w:style w:type="character" w:customStyle="1" w:styleId="BoldandUnderlineChar2CharCharChar">
    <w:name w:val="Bold and Underline Char2 Char Char Char"/>
    <w:rsid w:val="009B3BCE"/>
    <w:rPr>
      <w:b/>
      <w:szCs w:val="24"/>
      <w:u w:val="single"/>
      <w:lang w:val="en-US" w:eastAsia="en-US" w:bidi="ar-SA"/>
    </w:rPr>
  </w:style>
  <w:style w:type="paragraph" w:customStyle="1" w:styleId="textboldChar">
    <w:name w:val="text bold Char"/>
    <w:basedOn w:val="Normal"/>
    <w:link w:val="textboldCharChar"/>
    <w:rsid w:val="009B3BCE"/>
    <w:pPr>
      <w:ind w:left="720"/>
    </w:pPr>
    <w:rPr>
      <w:rFonts w:eastAsia="Calibri"/>
      <w:b/>
      <w:sz w:val="24"/>
      <w:u w:val="thick"/>
    </w:rPr>
  </w:style>
  <w:style w:type="character" w:customStyle="1" w:styleId="textboldCharChar">
    <w:name w:val="text bold Char Char"/>
    <w:link w:val="textboldChar"/>
    <w:rsid w:val="009B3BCE"/>
    <w:rPr>
      <w:rFonts w:ascii="Calibri" w:eastAsia="Calibri" w:hAnsi="Calibri"/>
      <w:b/>
      <w:sz w:val="24"/>
      <w:u w:val="thick"/>
    </w:rPr>
  </w:style>
  <w:style w:type="character" w:customStyle="1" w:styleId="snapnoshots">
    <w:name w:val="snap_noshots"/>
    <w:basedOn w:val="DefaultParagraphFont"/>
    <w:rsid w:val="009B3BCE"/>
  </w:style>
  <w:style w:type="character" w:customStyle="1" w:styleId="cnbcsbhdcomp">
    <w:name w:val="cnbc_sbhd_comp"/>
    <w:rsid w:val="009B3BCE"/>
  </w:style>
  <w:style w:type="character" w:customStyle="1" w:styleId="blox-headline">
    <w:name w:val="blox-headline"/>
    <w:rsid w:val="009B3BCE"/>
  </w:style>
  <w:style w:type="character" w:customStyle="1" w:styleId="Heading2CharCharCharCharCharChar1CharChar">
    <w:name w:val="Heading 2 Char Char Char Char Char Char1 Char Char"/>
    <w:basedOn w:val="DefaultParagraphFont"/>
    <w:uiPriority w:val="99"/>
    <w:rsid w:val="009B3BCE"/>
    <w:rPr>
      <w:rFonts w:cs="Arial"/>
      <w:b/>
      <w:bCs/>
      <w:iCs/>
      <w:sz w:val="28"/>
      <w:lang w:val="en-US" w:eastAsia="en-US"/>
    </w:rPr>
  </w:style>
  <w:style w:type="character" w:customStyle="1" w:styleId="postsubtitle">
    <w:name w:val="post_subtitle"/>
    <w:basedOn w:val="DefaultParagraphFont"/>
    <w:rsid w:val="009B3BCE"/>
  </w:style>
  <w:style w:type="character" w:customStyle="1" w:styleId="NoterefInText">
    <w:name w:val="_NoterefInText"/>
    <w:uiPriority w:val="99"/>
    <w:rsid w:val="009B3BCE"/>
    <w:rPr>
      <w:rFonts w:cs="New Baskerville"/>
      <w:color w:val="000000"/>
    </w:rPr>
  </w:style>
  <w:style w:type="character" w:customStyle="1" w:styleId="postauthor">
    <w:name w:val="postauthor"/>
    <w:basedOn w:val="DefaultParagraphFont"/>
    <w:rsid w:val="009B3BCE"/>
  </w:style>
  <w:style w:type="paragraph" w:customStyle="1" w:styleId="notes-source-hasnotes">
    <w:name w:val="notes-source-hasnotes"/>
    <w:basedOn w:val="Normal"/>
    <w:qFormat/>
    <w:rsid w:val="009B3BCE"/>
    <w:pPr>
      <w:spacing w:before="100" w:beforeAutospacing="1" w:after="100" w:afterAutospacing="1"/>
    </w:pPr>
    <w:rPr>
      <w:rFonts w:ascii="Times" w:hAnsi="Times"/>
      <w:szCs w:val="20"/>
    </w:rPr>
  </w:style>
  <w:style w:type="character" w:customStyle="1" w:styleId="span">
    <w:name w:val="span"/>
    <w:basedOn w:val="DefaultParagraphFont"/>
    <w:rsid w:val="009B3BCE"/>
  </w:style>
  <w:style w:type="character" w:customStyle="1" w:styleId="thirdparty-logo">
    <w:name w:val="thirdparty-logo"/>
    <w:basedOn w:val="DefaultParagraphFont"/>
    <w:rsid w:val="009B3BCE"/>
  </w:style>
  <w:style w:type="paragraph" w:customStyle="1" w:styleId="articlemeta">
    <w:name w:val="articlemeta"/>
    <w:basedOn w:val="Normal"/>
    <w:qFormat/>
    <w:rsid w:val="009B3BCE"/>
    <w:pPr>
      <w:spacing w:before="100" w:beforeAutospacing="1" w:after="100" w:afterAutospacing="1"/>
    </w:pPr>
    <w:rPr>
      <w:rFonts w:ascii="Times" w:hAnsi="Times"/>
      <w:szCs w:val="20"/>
    </w:rPr>
  </w:style>
  <w:style w:type="character" w:customStyle="1" w:styleId="vcard">
    <w:name w:val="vcard"/>
    <w:basedOn w:val="DefaultParagraphFont"/>
    <w:rsid w:val="009B3BCE"/>
  </w:style>
  <w:style w:type="character" w:customStyle="1" w:styleId="print-footnote">
    <w:name w:val="print-footnote"/>
    <w:basedOn w:val="DefaultParagraphFont"/>
    <w:rsid w:val="009B3BCE"/>
  </w:style>
  <w:style w:type="character" w:customStyle="1" w:styleId="datestring">
    <w:name w:val="datestring"/>
    <w:basedOn w:val="DefaultParagraphFont"/>
    <w:rsid w:val="009B3BCE"/>
  </w:style>
  <w:style w:type="paragraph" w:customStyle="1" w:styleId="left">
    <w:name w:val="left"/>
    <w:basedOn w:val="Normal"/>
    <w:qFormat/>
    <w:rsid w:val="009B3BCE"/>
    <w:pPr>
      <w:spacing w:before="100" w:beforeAutospacing="1" w:after="100" w:afterAutospacing="1"/>
    </w:pPr>
    <w:rPr>
      <w:rFonts w:ascii="Times" w:hAnsi="Times"/>
      <w:szCs w:val="20"/>
    </w:rPr>
  </w:style>
  <w:style w:type="paragraph" w:customStyle="1" w:styleId="right">
    <w:name w:val="right"/>
    <w:basedOn w:val="Normal"/>
    <w:qFormat/>
    <w:rsid w:val="009B3BCE"/>
    <w:pPr>
      <w:spacing w:before="100" w:beforeAutospacing="1" w:after="100" w:afterAutospacing="1"/>
    </w:pPr>
    <w:rPr>
      <w:rFonts w:ascii="Times" w:hAnsi="Times"/>
      <w:szCs w:val="20"/>
    </w:rPr>
  </w:style>
  <w:style w:type="character" w:customStyle="1" w:styleId="gptad">
    <w:name w:val="gptad"/>
    <w:basedOn w:val="DefaultParagraphFont"/>
    <w:rsid w:val="009B3BCE"/>
  </w:style>
  <w:style w:type="paragraph" w:customStyle="1" w:styleId="creditpostedmodified">
    <w:name w:val="credit_posted_modified"/>
    <w:basedOn w:val="Normal"/>
    <w:qFormat/>
    <w:rsid w:val="009B3BCE"/>
    <w:pPr>
      <w:spacing w:before="100" w:beforeAutospacing="1" w:after="100" w:afterAutospacing="1"/>
    </w:pPr>
    <w:rPr>
      <w:rFonts w:ascii="Times" w:hAnsi="Times"/>
      <w:szCs w:val="20"/>
    </w:rPr>
  </w:style>
  <w:style w:type="character" w:customStyle="1" w:styleId="creditline">
    <w:name w:val="creditline"/>
    <w:basedOn w:val="DefaultParagraphFont"/>
    <w:rsid w:val="009B3BCE"/>
  </w:style>
  <w:style w:type="character" w:customStyle="1" w:styleId="grd">
    <w:name w:val="grd"/>
    <w:basedOn w:val="DefaultParagraphFont"/>
    <w:rsid w:val="009B3BCE"/>
  </w:style>
  <w:style w:type="paragraph" w:customStyle="1" w:styleId="hs-text-container">
    <w:name w:val="hs-text-container"/>
    <w:basedOn w:val="Normal"/>
    <w:qFormat/>
    <w:rsid w:val="009B3BCE"/>
    <w:pPr>
      <w:spacing w:before="100" w:beforeAutospacing="1" w:after="100" w:afterAutospacing="1"/>
    </w:pPr>
    <w:rPr>
      <w:rFonts w:ascii="Times" w:hAnsi="Times"/>
      <w:szCs w:val="20"/>
    </w:rPr>
  </w:style>
  <w:style w:type="character" w:customStyle="1" w:styleId="changed">
    <w:name w:val="changed"/>
    <w:basedOn w:val="DefaultParagraphFont"/>
    <w:rsid w:val="009B3BCE"/>
  </w:style>
  <w:style w:type="character" w:customStyle="1" w:styleId="article-author-name">
    <w:name w:val="article-author-name"/>
    <w:basedOn w:val="DefaultParagraphFont"/>
    <w:rsid w:val="009B3BCE"/>
  </w:style>
  <w:style w:type="character" w:customStyle="1" w:styleId="bioexcerpt">
    <w:name w:val="bio_excerpt"/>
    <w:basedOn w:val="DefaultParagraphFont"/>
    <w:rsid w:val="009B3BCE"/>
  </w:style>
  <w:style w:type="character" w:customStyle="1" w:styleId="commentcount">
    <w:name w:val="comment_count"/>
    <w:basedOn w:val="DefaultParagraphFont"/>
    <w:rsid w:val="009B3BCE"/>
  </w:style>
  <w:style w:type="character" w:customStyle="1" w:styleId="searchtermshighlighted">
    <w:name w:val="searchtermshighlighted"/>
    <w:basedOn w:val="DefaultParagraphFont"/>
    <w:rsid w:val="009B3BCE"/>
  </w:style>
  <w:style w:type="character" w:customStyle="1" w:styleId="contributornametrigger">
    <w:name w:val="contributornametrigger"/>
    <w:basedOn w:val="DefaultParagraphFont"/>
    <w:rsid w:val="009B3BCE"/>
  </w:style>
  <w:style w:type="character" w:customStyle="1" w:styleId="bylinepipe">
    <w:name w:val="bylinepipe"/>
    <w:basedOn w:val="DefaultParagraphFont"/>
    <w:rsid w:val="009B3BCE"/>
  </w:style>
  <w:style w:type="character" w:customStyle="1" w:styleId="lucenesearchresulturlb">
    <w:name w:val="lucene_search_result_url_b"/>
    <w:basedOn w:val="DefaultParagraphFont"/>
    <w:rsid w:val="009B3BCE"/>
  </w:style>
  <w:style w:type="character" w:customStyle="1" w:styleId="faculty-title">
    <w:name w:val="faculty-title"/>
    <w:basedOn w:val="DefaultParagraphFont"/>
    <w:rsid w:val="009B3BCE"/>
  </w:style>
  <w:style w:type="character" w:customStyle="1" w:styleId="issue">
    <w:name w:val="issue"/>
    <w:basedOn w:val="DefaultParagraphFont"/>
    <w:rsid w:val="009B3BCE"/>
  </w:style>
  <w:style w:type="character" w:customStyle="1" w:styleId="pages">
    <w:name w:val="pages"/>
    <w:basedOn w:val="DefaultParagraphFont"/>
    <w:rsid w:val="009B3BCE"/>
  </w:style>
  <w:style w:type="character" w:customStyle="1" w:styleId="person">
    <w:name w:val="person"/>
    <w:basedOn w:val="DefaultParagraphFont"/>
    <w:rsid w:val="009B3BCE"/>
  </w:style>
  <w:style w:type="character" w:customStyle="1" w:styleId="corresponding">
    <w:name w:val="corresponding"/>
    <w:basedOn w:val="DefaultParagraphFont"/>
    <w:rsid w:val="009B3BCE"/>
  </w:style>
  <w:style w:type="paragraph" w:customStyle="1" w:styleId="entry-meta">
    <w:name w:val="entry-meta"/>
    <w:basedOn w:val="Normal"/>
    <w:qFormat/>
    <w:rsid w:val="009B3BCE"/>
    <w:pPr>
      <w:spacing w:before="100" w:beforeAutospacing="1" w:after="100" w:afterAutospacing="1"/>
    </w:pPr>
    <w:rPr>
      <w:rFonts w:ascii="Times" w:hAnsi="Times"/>
      <w:szCs w:val="20"/>
    </w:rPr>
  </w:style>
  <w:style w:type="character" w:customStyle="1" w:styleId="post-time">
    <w:name w:val="post-time"/>
    <w:basedOn w:val="DefaultParagraphFont"/>
    <w:rsid w:val="009B3BCE"/>
  </w:style>
  <w:style w:type="character" w:customStyle="1" w:styleId="post-category">
    <w:name w:val="post-category"/>
    <w:basedOn w:val="DefaultParagraphFont"/>
    <w:rsid w:val="009B3BCE"/>
  </w:style>
  <w:style w:type="paragraph" w:customStyle="1" w:styleId="articledetails">
    <w:name w:val="articledetails"/>
    <w:basedOn w:val="Normal"/>
    <w:qFormat/>
    <w:rsid w:val="009B3BCE"/>
    <w:pPr>
      <w:spacing w:before="100" w:beforeAutospacing="1" w:after="100" w:afterAutospacing="1"/>
    </w:pPr>
    <w:rPr>
      <w:rFonts w:ascii="Times" w:hAnsi="Times"/>
      <w:szCs w:val="20"/>
    </w:rPr>
  </w:style>
  <w:style w:type="character" w:customStyle="1" w:styleId="posted-and-updated">
    <w:name w:val="posted-and-updated"/>
    <w:basedOn w:val="DefaultParagraphFont"/>
    <w:rsid w:val="009B3BCE"/>
  </w:style>
  <w:style w:type="paragraph" w:customStyle="1" w:styleId="aff">
    <w:name w:val="aff"/>
    <w:basedOn w:val="Normal"/>
    <w:qFormat/>
    <w:rsid w:val="009B3BCE"/>
    <w:pPr>
      <w:spacing w:before="100" w:beforeAutospacing="1" w:after="100" w:afterAutospacing="1"/>
    </w:pPr>
    <w:rPr>
      <w:rFonts w:ascii="Times" w:hAnsi="Times"/>
      <w:szCs w:val="20"/>
    </w:rPr>
  </w:style>
  <w:style w:type="character" w:customStyle="1" w:styleId="entry-author">
    <w:name w:val="entry-author"/>
    <w:basedOn w:val="DefaultParagraphFont"/>
    <w:rsid w:val="009B3BCE"/>
  </w:style>
  <w:style w:type="character" w:customStyle="1" w:styleId="entry-author-name">
    <w:name w:val="entry-author-name"/>
    <w:basedOn w:val="DefaultParagraphFont"/>
    <w:rsid w:val="009B3BCE"/>
  </w:style>
  <w:style w:type="character" w:customStyle="1" w:styleId="contrib-degrees">
    <w:name w:val="contrib-degrees"/>
    <w:basedOn w:val="DefaultParagraphFont"/>
    <w:rsid w:val="009B3BCE"/>
  </w:style>
  <w:style w:type="character" w:customStyle="1" w:styleId="contrib-on-behalf-of">
    <w:name w:val="contrib-on-behalf-of"/>
    <w:basedOn w:val="DefaultParagraphFont"/>
    <w:rsid w:val="009B3BCE"/>
  </w:style>
  <w:style w:type="character" w:customStyle="1" w:styleId="pubtime">
    <w:name w:val="pubtime"/>
    <w:basedOn w:val="DefaultParagraphFont"/>
    <w:rsid w:val="009B3BCE"/>
  </w:style>
  <w:style w:type="character" w:customStyle="1" w:styleId="fbcommentscount">
    <w:name w:val="fb_comments_count"/>
    <w:basedOn w:val="DefaultParagraphFont"/>
    <w:rsid w:val="009B3BCE"/>
  </w:style>
  <w:style w:type="character" w:customStyle="1" w:styleId="stsharethiscustom">
    <w:name w:val="st_sharethis_custom"/>
    <w:basedOn w:val="DefaultParagraphFont"/>
    <w:rsid w:val="009B3BCE"/>
  </w:style>
  <w:style w:type="paragraph" w:customStyle="1" w:styleId="permalinkable">
    <w:name w:val="permalinkable"/>
    <w:basedOn w:val="Normal"/>
    <w:qFormat/>
    <w:rsid w:val="009B3BCE"/>
    <w:pPr>
      <w:spacing w:before="100" w:beforeAutospacing="1" w:after="100" w:afterAutospacing="1"/>
    </w:pPr>
    <w:rPr>
      <w:rFonts w:ascii="Times" w:hAnsi="Times"/>
      <w:szCs w:val="20"/>
    </w:rPr>
  </w:style>
  <w:style w:type="character" w:customStyle="1" w:styleId="post-date">
    <w:name w:val="post-date"/>
    <w:basedOn w:val="DefaultParagraphFont"/>
    <w:rsid w:val="009B3BCE"/>
  </w:style>
  <w:style w:type="character" w:customStyle="1" w:styleId="articleauthor0">
    <w:name w:val="article_author"/>
    <w:basedOn w:val="DefaultParagraphFont"/>
    <w:rsid w:val="009B3BCE"/>
  </w:style>
  <w:style w:type="character" w:customStyle="1" w:styleId="articleissue">
    <w:name w:val="article_issue"/>
    <w:basedOn w:val="DefaultParagraphFont"/>
    <w:rsid w:val="009B3BCE"/>
  </w:style>
  <w:style w:type="character" w:customStyle="1" w:styleId="a-size-large">
    <w:name w:val="a-size-large"/>
    <w:basedOn w:val="DefaultParagraphFont"/>
    <w:rsid w:val="009B3BCE"/>
  </w:style>
  <w:style w:type="character" w:customStyle="1" w:styleId="a-size-medium">
    <w:name w:val="a-size-medium"/>
    <w:basedOn w:val="DefaultParagraphFont"/>
    <w:rsid w:val="009B3BCE"/>
  </w:style>
  <w:style w:type="character" w:customStyle="1" w:styleId="contribution">
    <w:name w:val="contribution"/>
    <w:basedOn w:val="DefaultParagraphFont"/>
    <w:rsid w:val="009B3BCE"/>
  </w:style>
  <w:style w:type="character" w:customStyle="1" w:styleId="a-color-secondary">
    <w:name w:val="a-color-secondary"/>
    <w:basedOn w:val="DefaultParagraphFont"/>
    <w:rsid w:val="009B3BCE"/>
  </w:style>
  <w:style w:type="paragraph" w:customStyle="1" w:styleId="sbyline">
    <w:name w:val="sbyline"/>
    <w:basedOn w:val="Normal"/>
    <w:qFormat/>
    <w:rsid w:val="009B3BCE"/>
    <w:pPr>
      <w:spacing w:before="100" w:beforeAutospacing="1" w:after="100" w:afterAutospacing="1"/>
    </w:pPr>
    <w:rPr>
      <w:rFonts w:ascii="Times" w:hAnsi="Times"/>
      <w:szCs w:val="20"/>
    </w:rPr>
  </w:style>
  <w:style w:type="character" w:customStyle="1" w:styleId="ui-author">
    <w:name w:val="ui-author"/>
    <w:basedOn w:val="DefaultParagraphFont"/>
    <w:rsid w:val="009B3BCE"/>
  </w:style>
  <w:style w:type="character" w:customStyle="1" w:styleId="ui-staffline">
    <w:name w:val="ui-staffline"/>
    <w:basedOn w:val="DefaultParagraphFont"/>
    <w:rsid w:val="009B3BCE"/>
  </w:style>
  <w:style w:type="paragraph" w:customStyle="1" w:styleId="promotion-tag-p">
    <w:name w:val="promotion-tag-p"/>
    <w:basedOn w:val="Normal"/>
    <w:qFormat/>
    <w:rsid w:val="009B3BCE"/>
    <w:pPr>
      <w:spacing w:before="100" w:beforeAutospacing="1" w:after="100" w:afterAutospacing="1"/>
    </w:pPr>
    <w:rPr>
      <w:rFonts w:ascii="Times" w:hAnsi="Times"/>
      <w:szCs w:val="20"/>
    </w:rPr>
  </w:style>
  <w:style w:type="character" w:customStyle="1" w:styleId="value">
    <w:name w:val="value"/>
    <w:basedOn w:val="DefaultParagraphFont"/>
    <w:rsid w:val="009B3BCE"/>
  </w:style>
  <w:style w:type="character" w:customStyle="1" w:styleId="specialissuelabel">
    <w:name w:val="specialissuelabel"/>
    <w:basedOn w:val="DefaultParagraphFont"/>
    <w:rsid w:val="009B3BCE"/>
  </w:style>
  <w:style w:type="character" w:customStyle="1" w:styleId="wp-smiley">
    <w:name w:val="wp-smiley"/>
    <w:basedOn w:val="DefaultParagraphFont"/>
    <w:rsid w:val="009B3BCE"/>
  </w:style>
  <w:style w:type="character" w:customStyle="1" w:styleId="artjournal">
    <w:name w:val="art_journal"/>
    <w:basedOn w:val="DefaultParagraphFont"/>
    <w:rsid w:val="009B3BCE"/>
  </w:style>
  <w:style w:type="character" w:customStyle="1" w:styleId="artdatevolumeissuepart">
    <w:name w:val="art_datevolumeissuepart"/>
    <w:basedOn w:val="DefaultParagraphFont"/>
    <w:rsid w:val="009B3BCE"/>
  </w:style>
  <w:style w:type="character" w:customStyle="1" w:styleId="artpages">
    <w:name w:val="art_pages"/>
    <w:basedOn w:val="DefaultParagraphFont"/>
    <w:rsid w:val="009B3BCE"/>
  </w:style>
  <w:style w:type="character" w:customStyle="1" w:styleId="singlehighlightclass">
    <w:name w:val="single_highlight_class"/>
    <w:basedOn w:val="DefaultParagraphFont"/>
    <w:rsid w:val="009B3BCE"/>
  </w:style>
  <w:style w:type="character" w:customStyle="1" w:styleId="degree">
    <w:name w:val="degree"/>
    <w:basedOn w:val="DefaultParagraphFont"/>
    <w:rsid w:val="009B3BCE"/>
  </w:style>
  <w:style w:type="character" w:customStyle="1" w:styleId="major">
    <w:name w:val="major"/>
    <w:basedOn w:val="DefaultParagraphFont"/>
    <w:rsid w:val="009B3BCE"/>
  </w:style>
  <w:style w:type="character" w:customStyle="1" w:styleId="views">
    <w:name w:val="views"/>
    <w:basedOn w:val="DefaultParagraphFont"/>
    <w:rsid w:val="009B3BCE"/>
  </w:style>
  <w:style w:type="character" w:customStyle="1" w:styleId="stmainservices">
    <w:name w:val="stmainservices"/>
    <w:basedOn w:val="DefaultParagraphFont"/>
    <w:rsid w:val="009B3BCE"/>
  </w:style>
  <w:style w:type="character" w:customStyle="1" w:styleId="stbubblehcount">
    <w:name w:val="stbubble_hcount"/>
    <w:basedOn w:val="DefaultParagraphFont"/>
    <w:rsid w:val="009B3BCE"/>
  </w:style>
  <w:style w:type="paragraph" w:customStyle="1" w:styleId="Document">
    <w:name w:val="_Document"/>
    <w:basedOn w:val="Default"/>
    <w:next w:val="Default"/>
    <w:uiPriority w:val="99"/>
    <w:qFormat/>
    <w:rsid w:val="009B3BCE"/>
    <w:rPr>
      <w:rFonts w:ascii="New Baskerville" w:eastAsiaTheme="minorEastAsia" w:hAnsi="New Baskerville"/>
      <w:color w:val="auto"/>
    </w:rPr>
  </w:style>
  <w:style w:type="paragraph" w:customStyle="1" w:styleId="SubHead1">
    <w:name w:val="_SubHead1"/>
    <w:basedOn w:val="Default"/>
    <w:next w:val="Default"/>
    <w:uiPriority w:val="99"/>
    <w:qFormat/>
    <w:rsid w:val="009B3BCE"/>
    <w:rPr>
      <w:rFonts w:ascii="New Baskerville" w:eastAsiaTheme="minorEastAsia" w:hAnsi="New Baskerville"/>
      <w:color w:val="auto"/>
    </w:rPr>
  </w:style>
  <w:style w:type="paragraph" w:customStyle="1" w:styleId="SubHead2">
    <w:name w:val="_SubHead2"/>
    <w:basedOn w:val="Default"/>
    <w:next w:val="Default"/>
    <w:uiPriority w:val="99"/>
    <w:qFormat/>
    <w:rsid w:val="009B3BCE"/>
    <w:rPr>
      <w:rFonts w:ascii="New Baskerville" w:eastAsiaTheme="minorEastAsia" w:hAnsi="New Baskerville"/>
      <w:color w:val="auto"/>
    </w:rPr>
  </w:style>
  <w:style w:type="paragraph" w:customStyle="1" w:styleId="collapsed-hide">
    <w:name w:val="collapsed-hide"/>
    <w:basedOn w:val="Normal"/>
    <w:qFormat/>
    <w:rsid w:val="009B3BCE"/>
    <w:pPr>
      <w:spacing w:before="100" w:beforeAutospacing="1" w:after="100" w:afterAutospacing="1"/>
    </w:pPr>
    <w:rPr>
      <w:rFonts w:ascii="Times" w:hAnsi="Times"/>
      <w:szCs w:val="20"/>
    </w:rPr>
  </w:style>
  <w:style w:type="paragraph" w:customStyle="1" w:styleId="odd">
    <w:name w:val="odd"/>
    <w:basedOn w:val="Normal"/>
    <w:qFormat/>
    <w:rsid w:val="009B3BCE"/>
    <w:pPr>
      <w:spacing w:before="100" w:beforeAutospacing="1" w:after="100" w:afterAutospacing="1"/>
    </w:pPr>
    <w:rPr>
      <w:rFonts w:ascii="Times" w:hAnsi="Times"/>
      <w:szCs w:val="20"/>
    </w:rPr>
  </w:style>
  <w:style w:type="character" w:customStyle="1" w:styleId="article-author">
    <w:name w:val="article-author"/>
    <w:basedOn w:val="DefaultParagraphFont"/>
    <w:rsid w:val="009B3BCE"/>
  </w:style>
  <w:style w:type="character" w:customStyle="1" w:styleId="tolocaltime">
    <w:name w:val="tolocaltime"/>
    <w:basedOn w:val="DefaultParagraphFont"/>
    <w:rsid w:val="009B3BCE"/>
  </w:style>
  <w:style w:type="character" w:customStyle="1" w:styleId="pb-byline">
    <w:name w:val="pb-byline"/>
    <w:basedOn w:val="DefaultParagraphFont"/>
    <w:rsid w:val="009B3BCE"/>
  </w:style>
  <w:style w:type="character" w:customStyle="1" w:styleId="pb-timestamp">
    <w:name w:val="pb-timestamp"/>
    <w:basedOn w:val="DefaultParagraphFont"/>
    <w:rsid w:val="009B3BCE"/>
  </w:style>
  <w:style w:type="character" w:customStyle="1" w:styleId="posted-on">
    <w:name w:val="posted-on"/>
    <w:basedOn w:val="DefaultParagraphFont"/>
    <w:rsid w:val="009B3BCE"/>
  </w:style>
  <w:style w:type="character" w:customStyle="1" w:styleId="even">
    <w:name w:val="even"/>
    <w:basedOn w:val="DefaultParagraphFont"/>
    <w:rsid w:val="009B3BCE"/>
  </w:style>
  <w:style w:type="character" w:customStyle="1" w:styleId="foreground">
    <w:name w:val="foreground"/>
    <w:basedOn w:val="DefaultParagraphFont"/>
    <w:rsid w:val="009B3BCE"/>
  </w:style>
  <w:style w:type="paragraph" w:customStyle="1" w:styleId="volissue">
    <w:name w:val="volissue"/>
    <w:basedOn w:val="Normal"/>
    <w:qFormat/>
    <w:rsid w:val="009B3BCE"/>
    <w:pPr>
      <w:spacing w:before="100" w:beforeAutospacing="1" w:after="100" w:afterAutospacing="1"/>
    </w:pPr>
    <w:rPr>
      <w:rFonts w:ascii="Times" w:hAnsi="Times"/>
      <w:szCs w:val="20"/>
    </w:rPr>
  </w:style>
  <w:style w:type="character" w:customStyle="1" w:styleId="cat-date-line4">
    <w:name w:val="cat-date-line4"/>
    <w:basedOn w:val="DefaultParagraphFont"/>
    <w:rsid w:val="009B3BCE"/>
  </w:style>
  <w:style w:type="character" w:customStyle="1" w:styleId="articledate">
    <w:name w:val="articledate"/>
    <w:basedOn w:val="DefaultParagraphFont"/>
    <w:rsid w:val="009B3BCE"/>
  </w:style>
  <w:style w:type="character" w:customStyle="1" w:styleId="post-byline">
    <w:name w:val="post-byline"/>
    <w:basedOn w:val="DefaultParagraphFont"/>
    <w:rsid w:val="009B3BCE"/>
  </w:style>
  <w:style w:type="character" w:customStyle="1" w:styleId="upper">
    <w:name w:val="upper"/>
    <w:basedOn w:val="DefaultParagraphFont"/>
    <w:rsid w:val="009B3BCE"/>
  </w:style>
  <w:style w:type="character" w:customStyle="1" w:styleId="metadate">
    <w:name w:val="meta_date"/>
    <w:basedOn w:val="DefaultParagraphFont"/>
    <w:rsid w:val="009B3BCE"/>
  </w:style>
  <w:style w:type="character" w:customStyle="1" w:styleId="fa">
    <w:name w:val="fa"/>
    <w:basedOn w:val="DefaultParagraphFont"/>
    <w:rsid w:val="009B3BCE"/>
  </w:style>
  <w:style w:type="character" w:customStyle="1" w:styleId="longname">
    <w:name w:val="longname"/>
    <w:basedOn w:val="DefaultParagraphFont"/>
    <w:rsid w:val="009B3BCE"/>
  </w:style>
  <w:style w:type="character" w:customStyle="1" w:styleId="echocontainer">
    <w:name w:val="echo_container"/>
    <w:basedOn w:val="DefaultParagraphFont"/>
    <w:rsid w:val="009B3BCE"/>
  </w:style>
  <w:style w:type="character" w:customStyle="1" w:styleId="comment-display">
    <w:name w:val="comment-display"/>
    <w:basedOn w:val="DefaultParagraphFont"/>
    <w:rsid w:val="009B3BCE"/>
  </w:style>
  <w:style w:type="paragraph" w:customStyle="1" w:styleId="comment-count-label">
    <w:name w:val="comment-count-label"/>
    <w:basedOn w:val="Normal"/>
    <w:rsid w:val="009B3BCE"/>
    <w:pPr>
      <w:spacing w:before="100" w:beforeAutospacing="1" w:after="100" w:afterAutospacing="1"/>
    </w:pPr>
    <w:rPr>
      <w:rFonts w:ascii="Times" w:hAnsi="Times"/>
      <w:szCs w:val="20"/>
    </w:rPr>
  </w:style>
  <w:style w:type="character" w:customStyle="1" w:styleId="echo-counter">
    <w:name w:val="echo-counter"/>
    <w:basedOn w:val="DefaultParagraphFont"/>
    <w:rsid w:val="009B3BCE"/>
  </w:style>
  <w:style w:type="character" w:customStyle="1" w:styleId="discussion-policy">
    <w:name w:val="discussion-policy"/>
    <w:basedOn w:val="DefaultParagraphFont"/>
    <w:rsid w:val="009B3BCE"/>
  </w:style>
  <w:style w:type="character" w:customStyle="1" w:styleId="echo-apps-conversations-streamcaption">
    <w:name w:val="echo-apps-conversations-streamcaption"/>
    <w:basedOn w:val="DefaultParagraphFont"/>
    <w:rsid w:val="009B3BCE"/>
  </w:style>
  <w:style w:type="character" w:customStyle="1" w:styleId="echo-streamserver-controls-stream-item-text">
    <w:name w:val="echo-streamserver-controls-stream-item-text"/>
    <w:basedOn w:val="DefaultParagraphFont"/>
    <w:rsid w:val="009B3BCE"/>
  </w:style>
  <w:style w:type="character" w:customStyle="1" w:styleId="echo-streamserver-controls-facepile-more">
    <w:name w:val="echo-streamserver-controls-facepile-more"/>
    <w:basedOn w:val="DefaultParagraphFont"/>
    <w:rsid w:val="009B3BCE"/>
  </w:style>
  <w:style w:type="character" w:customStyle="1" w:styleId="echo-primaryfont">
    <w:name w:val="echo-primaryfont"/>
    <w:basedOn w:val="DefaultParagraphFont"/>
    <w:rsid w:val="009B3BCE"/>
  </w:style>
  <w:style w:type="character" w:customStyle="1" w:styleId="section">
    <w:name w:val="section"/>
    <w:basedOn w:val="DefaultParagraphFont"/>
    <w:rsid w:val="009B3BCE"/>
  </w:style>
  <w:style w:type="character" w:customStyle="1" w:styleId="wpsr-txt-headline">
    <w:name w:val="wpsr-txt-headline"/>
    <w:basedOn w:val="DefaultParagraphFont"/>
    <w:rsid w:val="009B3BCE"/>
  </w:style>
  <w:style w:type="character" w:customStyle="1" w:styleId="asset-metabar-author">
    <w:name w:val="asset-metabar-author"/>
    <w:basedOn w:val="DefaultParagraphFont"/>
    <w:rsid w:val="009B3BCE"/>
  </w:style>
  <w:style w:type="character" w:customStyle="1" w:styleId="asset-metabar-time">
    <w:name w:val="asset-metabar-time"/>
    <w:basedOn w:val="DefaultParagraphFont"/>
    <w:rsid w:val="009B3BCE"/>
  </w:style>
  <w:style w:type="character" w:customStyle="1" w:styleId="eza-dateline">
    <w:name w:val="eza-dateline"/>
    <w:basedOn w:val="DefaultParagraphFont"/>
    <w:rsid w:val="009B3BCE"/>
  </w:style>
  <w:style w:type="character" w:customStyle="1" w:styleId="eza-authors">
    <w:name w:val="eza-authors"/>
    <w:basedOn w:val="DefaultParagraphFont"/>
    <w:rsid w:val="009B3BCE"/>
  </w:style>
  <w:style w:type="character" w:customStyle="1" w:styleId="csmstaff">
    <w:name w:val="csm_staff"/>
    <w:basedOn w:val="DefaultParagraphFont"/>
    <w:rsid w:val="009B3BCE"/>
  </w:style>
  <w:style w:type="paragraph" w:customStyle="1" w:styleId="mol-para-with-font">
    <w:name w:val="mol-para-with-font"/>
    <w:basedOn w:val="Normal"/>
    <w:rsid w:val="009B3BCE"/>
    <w:pPr>
      <w:spacing w:before="100" w:beforeAutospacing="1" w:after="100" w:afterAutospacing="1"/>
    </w:pPr>
    <w:rPr>
      <w:rFonts w:ascii="Times" w:hAnsi="Times"/>
      <w:szCs w:val="20"/>
    </w:rPr>
  </w:style>
  <w:style w:type="character" w:customStyle="1" w:styleId="article-timestamp">
    <w:name w:val="article-timestamp"/>
    <w:basedOn w:val="DefaultParagraphFont"/>
    <w:rsid w:val="009B3BCE"/>
  </w:style>
  <w:style w:type="character" w:customStyle="1" w:styleId="byline-text">
    <w:name w:val="byline-text"/>
    <w:basedOn w:val="DefaultParagraphFont"/>
    <w:rsid w:val="009B3BCE"/>
  </w:style>
  <w:style w:type="character" w:customStyle="1" w:styleId="itemauthor">
    <w:name w:val="itemauthor"/>
    <w:basedOn w:val="DefaultParagraphFont"/>
    <w:rsid w:val="009B3BCE"/>
  </w:style>
  <w:style w:type="character" w:customStyle="1" w:styleId="itemdatecreated">
    <w:name w:val="itemdatecreated"/>
    <w:basedOn w:val="DefaultParagraphFont"/>
    <w:rsid w:val="009B3BCE"/>
  </w:style>
  <w:style w:type="character" w:customStyle="1" w:styleId="slug-metadata-note">
    <w:name w:val="slug-metadata-note"/>
    <w:basedOn w:val="DefaultParagraphFont"/>
    <w:rsid w:val="009B3BCE"/>
  </w:style>
  <w:style w:type="character" w:customStyle="1" w:styleId="drop-capped">
    <w:name w:val="drop-capped"/>
    <w:basedOn w:val="DefaultParagraphFont"/>
    <w:rsid w:val="009B3BCE"/>
  </w:style>
  <w:style w:type="paragraph" w:customStyle="1" w:styleId="articleopinion-standfirst">
    <w:name w:val="articleopinion-standfirst"/>
    <w:basedOn w:val="Normal"/>
    <w:rsid w:val="009B3BCE"/>
    <w:pPr>
      <w:spacing w:before="100" w:beforeAutospacing="1" w:after="100" w:afterAutospacing="1"/>
    </w:pPr>
    <w:rPr>
      <w:rFonts w:ascii="Times" w:hAnsi="Times"/>
      <w:szCs w:val="20"/>
    </w:rPr>
  </w:style>
  <w:style w:type="paragraph" w:customStyle="1" w:styleId="snippet">
    <w:name w:val="snippet"/>
    <w:basedOn w:val="Normal"/>
    <w:rsid w:val="009B3BCE"/>
    <w:pPr>
      <w:spacing w:before="100" w:beforeAutospacing="1" w:after="100" w:afterAutospacing="1"/>
    </w:pPr>
    <w:rPr>
      <w:rFonts w:ascii="Times" w:hAnsi="Times"/>
      <w:szCs w:val="20"/>
    </w:rPr>
  </w:style>
  <w:style w:type="character" w:customStyle="1" w:styleId="thetitle">
    <w:name w:val="the_title"/>
    <w:basedOn w:val="DefaultParagraphFont"/>
    <w:rsid w:val="009B3BCE"/>
  </w:style>
  <w:style w:type="character" w:customStyle="1" w:styleId="view-count">
    <w:name w:val="view-count"/>
    <w:basedOn w:val="DefaultParagraphFont"/>
    <w:rsid w:val="009B3BCE"/>
  </w:style>
  <w:style w:type="character" w:customStyle="1" w:styleId="rupee">
    <w:name w:val="rupee"/>
    <w:basedOn w:val="DefaultParagraphFont"/>
    <w:rsid w:val="009B3BCE"/>
  </w:style>
  <w:style w:type="character" w:customStyle="1" w:styleId="grey1">
    <w:name w:val="grey1"/>
    <w:basedOn w:val="DefaultParagraphFont"/>
    <w:rsid w:val="009B3BCE"/>
  </w:style>
  <w:style w:type="paragraph" w:customStyle="1" w:styleId="Pa13">
    <w:name w:val="Pa13"/>
    <w:basedOn w:val="Default"/>
    <w:next w:val="Default"/>
    <w:uiPriority w:val="99"/>
    <w:rsid w:val="009B3BCE"/>
    <w:pPr>
      <w:spacing w:line="201" w:lineRule="atLeast"/>
    </w:pPr>
    <w:rPr>
      <w:rFonts w:eastAsiaTheme="minorEastAsia"/>
      <w:color w:val="auto"/>
    </w:rPr>
  </w:style>
  <w:style w:type="paragraph" w:customStyle="1" w:styleId="Pa14">
    <w:name w:val="Pa14"/>
    <w:basedOn w:val="Default"/>
    <w:next w:val="Default"/>
    <w:uiPriority w:val="99"/>
    <w:qFormat/>
    <w:rsid w:val="009B3BCE"/>
    <w:pPr>
      <w:spacing w:line="241" w:lineRule="atLeast"/>
    </w:pPr>
    <w:rPr>
      <w:rFonts w:eastAsiaTheme="minorEastAsia"/>
      <w:color w:val="auto"/>
    </w:rPr>
  </w:style>
  <w:style w:type="paragraph" w:customStyle="1" w:styleId="Pa9">
    <w:name w:val="Pa9"/>
    <w:basedOn w:val="Default"/>
    <w:next w:val="Default"/>
    <w:uiPriority w:val="99"/>
    <w:rsid w:val="009B3BCE"/>
    <w:pPr>
      <w:spacing w:line="241" w:lineRule="atLeast"/>
    </w:pPr>
    <w:rPr>
      <w:rFonts w:ascii="Gill Sans" w:eastAsiaTheme="minorEastAsia" w:hAnsi="Gill Sans"/>
      <w:color w:val="auto"/>
    </w:rPr>
  </w:style>
  <w:style w:type="character" w:customStyle="1" w:styleId="bureau">
    <w:name w:val="bureau"/>
    <w:basedOn w:val="DefaultParagraphFont"/>
    <w:rsid w:val="009B3BCE"/>
  </w:style>
  <w:style w:type="character" w:customStyle="1" w:styleId="reporttitle">
    <w:name w:val="report_title"/>
    <w:basedOn w:val="DefaultParagraphFont"/>
    <w:rsid w:val="009B3BCE"/>
  </w:style>
  <w:style w:type="character" w:customStyle="1" w:styleId="documenttype-longreleases">
    <w:name w:val="document_type_-_long_releases"/>
    <w:basedOn w:val="DefaultParagraphFont"/>
    <w:rsid w:val="009B3BCE"/>
  </w:style>
  <w:style w:type="character" w:customStyle="1" w:styleId="alt-date">
    <w:name w:val="alt-date"/>
    <w:basedOn w:val="DefaultParagraphFont"/>
    <w:rsid w:val="009B3BCE"/>
  </w:style>
  <w:style w:type="character" w:customStyle="1" w:styleId="entry-byline">
    <w:name w:val="entry-byline"/>
    <w:basedOn w:val="DefaultParagraphFont"/>
    <w:rsid w:val="009B3BCE"/>
  </w:style>
  <w:style w:type="character" w:customStyle="1" w:styleId="taglinecontrib">
    <w:name w:val="tagline_contrib"/>
    <w:basedOn w:val="DefaultParagraphFont"/>
    <w:rsid w:val="009B3BCE"/>
  </w:style>
  <w:style w:type="character" w:customStyle="1" w:styleId="articledate0">
    <w:name w:val="article_date"/>
    <w:basedOn w:val="DefaultParagraphFont"/>
    <w:rsid w:val="009B3BCE"/>
  </w:style>
  <w:style w:type="paragraph" w:customStyle="1" w:styleId="hg-daily">
    <w:name w:val="hg-daily"/>
    <w:basedOn w:val="Normal"/>
    <w:rsid w:val="009B3BCE"/>
    <w:pPr>
      <w:spacing w:before="100" w:beforeAutospacing="1" w:after="100" w:afterAutospacing="1"/>
    </w:pPr>
    <w:rPr>
      <w:rFonts w:ascii="Times" w:hAnsi="Times"/>
      <w:szCs w:val="20"/>
    </w:rPr>
  </w:style>
  <w:style w:type="character" w:customStyle="1" w:styleId="cit">
    <w:name w:val="cit"/>
    <w:basedOn w:val="DefaultParagraphFont"/>
    <w:rsid w:val="009B3BCE"/>
  </w:style>
  <w:style w:type="paragraph" w:customStyle="1" w:styleId="buttonheading">
    <w:name w:val="buttonheading"/>
    <w:basedOn w:val="Normal"/>
    <w:rsid w:val="009B3BCE"/>
    <w:pPr>
      <w:spacing w:before="100" w:beforeAutospacing="1" w:after="100" w:afterAutospacing="1"/>
    </w:pPr>
    <w:rPr>
      <w:rFonts w:ascii="Times" w:hAnsi="Times"/>
      <w:szCs w:val="20"/>
    </w:rPr>
  </w:style>
  <w:style w:type="character" w:customStyle="1" w:styleId="createdate">
    <w:name w:val="createdate"/>
    <w:basedOn w:val="DefaultParagraphFont"/>
    <w:rsid w:val="009B3BCE"/>
  </w:style>
  <w:style w:type="paragraph" w:customStyle="1" w:styleId="p">
    <w:name w:val="p"/>
    <w:basedOn w:val="Normal"/>
    <w:qFormat/>
    <w:rsid w:val="009B3BCE"/>
    <w:pPr>
      <w:spacing w:before="100" w:beforeAutospacing="1" w:after="100" w:afterAutospacing="1"/>
    </w:pPr>
    <w:rPr>
      <w:rFonts w:ascii="Times" w:hAnsi="Times"/>
      <w:szCs w:val="20"/>
    </w:rPr>
  </w:style>
  <w:style w:type="character" w:customStyle="1" w:styleId="text-label">
    <w:name w:val="text-label"/>
    <w:basedOn w:val="DefaultParagraphFont"/>
    <w:rsid w:val="009B3BCE"/>
  </w:style>
  <w:style w:type="paragraph" w:customStyle="1" w:styleId="TOC3Char">
    <w:name w:val="TOC 3 Char"/>
    <w:basedOn w:val="Normal"/>
    <w:next w:val="Normal"/>
    <w:rsid w:val="009B3BCE"/>
    <w:rPr>
      <w:rFonts w:eastAsia="Times New Roman"/>
      <w:sz w:val="24"/>
      <w:szCs w:val="20"/>
    </w:rPr>
  </w:style>
  <w:style w:type="paragraph" w:customStyle="1" w:styleId="TOC1Char">
    <w:name w:val="TOC 1 Char"/>
    <w:basedOn w:val="Normal"/>
    <w:next w:val="Normal"/>
    <w:rsid w:val="009B3BCE"/>
    <w:rPr>
      <w:rFonts w:eastAsia="Times New Roman"/>
      <w:b/>
      <w:sz w:val="24"/>
      <w:szCs w:val="20"/>
    </w:rPr>
  </w:style>
  <w:style w:type="paragraph" w:customStyle="1" w:styleId="ColorfulGrid-Accent11">
    <w:name w:val="Colorful Grid - Accent 11"/>
    <w:basedOn w:val="Normal"/>
    <w:next w:val="Normal"/>
    <w:uiPriority w:val="29"/>
    <w:qFormat/>
    <w:rsid w:val="009B3BCE"/>
    <w:pPr>
      <w:jc w:val="both"/>
    </w:pPr>
    <w:rPr>
      <w:rFonts w:eastAsia="Times New Roman"/>
      <w:i/>
      <w:iCs/>
      <w:color w:val="000000"/>
    </w:rPr>
  </w:style>
  <w:style w:type="character" w:customStyle="1" w:styleId="MediumGrid11">
    <w:name w:val="Medium Grid 11"/>
    <w:uiPriority w:val="99"/>
    <w:rsid w:val="009B3BCE"/>
    <w:rPr>
      <w:color w:val="808080"/>
    </w:rPr>
  </w:style>
  <w:style w:type="paragraph" w:customStyle="1" w:styleId="PlaceholderText2">
    <w:name w:val="Placeholder Text2"/>
    <w:basedOn w:val="Normal"/>
    <w:uiPriority w:val="99"/>
    <w:rsid w:val="009B3BCE"/>
    <w:pPr>
      <w:keepNext/>
      <w:tabs>
        <w:tab w:val="num" w:pos="360"/>
      </w:tabs>
      <w:ind w:left="360" w:hanging="360"/>
      <w:contextualSpacing/>
      <w:outlineLvl w:val="0"/>
    </w:pPr>
    <w:rPr>
      <w:rFonts w:ascii="Verdana" w:eastAsia="MS Gothic" w:hAnsi="Verdana"/>
    </w:rPr>
  </w:style>
  <w:style w:type="paragraph" w:customStyle="1" w:styleId="LightShading1">
    <w:name w:val="Light Shading1"/>
    <w:basedOn w:val="Normal"/>
    <w:rsid w:val="009B3BCE"/>
    <w:pPr>
      <w:keepNext/>
      <w:tabs>
        <w:tab w:val="num" w:pos="1440"/>
      </w:tabs>
      <w:ind w:left="1800" w:hanging="360"/>
      <w:outlineLvl w:val="2"/>
    </w:pPr>
    <w:rPr>
      <w:rFonts w:eastAsia="MS Gothic"/>
      <w:sz w:val="24"/>
    </w:rPr>
  </w:style>
  <w:style w:type="paragraph" w:customStyle="1" w:styleId="LightList1">
    <w:name w:val="Light List1"/>
    <w:basedOn w:val="Normal"/>
    <w:rsid w:val="009B3BCE"/>
    <w:pPr>
      <w:keepNext/>
      <w:tabs>
        <w:tab w:val="num" w:pos="2160"/>
      </w:tabs>
      <w:ind w:left="2520" w:hanging="360"/>
      <w:outlineLvl w:val="3"/>
    </w:pPr>
    <w:rPr>
      <w:rFonts w:eastAsia="MS Gothic"/>
      <w:sz w:val="24"/>
    </w:rPr>
  </w:style>
  <w:style w:type="paragraph" w:customStyle="1" w:styleId="LightGrid1">
    <w:name w:val="Light Grid1"/>
    <w:basedOn w:val="Normal"/>
    <w:rsid w:val="009B3BCE"/>
    <w:pPr>
      <w:keepNext/>
      <w:tabs>
        <w:tab w:val="num" w:pos="2880"/>
      </w:tabs>
      <w:ind w:left="3240" w:hanging="360"/>
      <w:outlineLvl w:val="4"/>
    </w:pPr>
    <w:rPr>
      <w:rFonts w:eastAsia="MS Gothic"/>
      <w:sz w:val="24"/>
    </w:rPr>
  </w:style>
  <w:style w:type="paragraph" w:customStyle="1" w:styleId="MediumShading11">
    <w:name w:val="Medium Shading 11"/>
    <w:basedOn w:val="Normal"/>
    <w:rsid w:val="009B3BCE"/>
    <w:pPr>
      <w:keepNext/>
      <w:tabs>
        <w:tab w:val="num" w:pos="3600"/>
      </w:tabs>
      <w:ind w:left="3960" w:hanging="360"/>
      <w:outlineLvl w:val="5"/>
    </w:pPr>
    <w:rPr>
      <w:rFonts w:eastAsia="MS Gothic"/>
      <w:sz w:val="24"/>
    </w:rPr>
  </w:style>
  <w:style w:type="paragraph" w:customStyle="1" w:styleId="MediumShading21">
    <w:name w:val="Medium Shading 21"/>
    <w:basedOn w:val="Normal"/>
    <w:rsid w:val="009B3BCE"/>
    <w:pPr>
      <w:keepNext/>
      <w:tabs>
        <w:tab w:val="num" w:pos="4320"/>
      </w:tabs>
      <w:ind w:left="4680" w:hanging="360"/>
      <w:outlineLvl w:val="6"/>
    </w:pPr>
    <w:rPr>
      <w:rFonts w:eastAsia="MS Gothic"/>
      <w:sz w:val="24"/>
    </w:rPr>
  </w:style>
  <w:style w:type="paragraph" w:customStyle="1" w:styleId="MediumList11">
    <w:name w:val="Medium List 11"/>
    <w:basedOn w:val="Normal"/>
    <w:rsid w:val="009B3BCE"/>
    <w:pPr>
      <w:keepNext/>
      <w:tabs>
        <w:tab w:val="num" w:pos="5040"/>
      </w:tabs>
      <w:ind w:left="5400" w:hanging="360"/>
      <w:outlineLvl w:val="7"/>
    </w:pPr>
    <w:rPr>
      <w:rFonts w:eastAsia="MS Gothic"/>
      <w:sz w:val="24"/>
    </w:rPr>
  </w:style>
  <w:style w:type="paragraph" w:customStyle="1" w:styleId="MediumList21">
    <w:name w:val="Medium List 21"/>
    <w:basedOn w:val="Normal"/>
    <w:rsid w:val="009B3BCE"/>
    <w:pPr>
      <w:keepNext/>
      <w:tabs>
        <w:tab w:val="num" w:pos="5760"/>
      </w:tabs>
      <w:ind w:left="6120" w:hanging="360"/>
      <w:outlineLvl w:val="8"/>
    </w:pPr>
    <w:rPr>
      <w:rFonts w:eastAsia="MS Gothic"/>
      <w:sz w:val="24"/>
    </w:rPr>
  </w:style>
  <w:style w:type="paragraph" w:customStyle="1" w:styleId="bylinejb">
    <w:name w:val="bylinejb"/>
    <w:basedOn w:val="Normal"/>
    <w:rsid w:val="009B3BCE"/>
    <w:pPr>
      <w:spacing w:before="100" w:beforeAutospacing="1" w:after="100" w:afterAutospacing="1"/>
    </w:pPr>
    <w:rPr>
      <w:rFonts w:ascii="Times" w:hAnsi="Times"/>
      <w:szCs w:val="20"/>
    </w:rPr>
  </w:style>
  <w:style w:type="paragraph" w:customStyle="1" w:styleId="bylineaffiliation">
    <w:name w:val="bylineaffiliation"/>
    <w:basedOn w:val="Normal"/>
    <w:rsid w:val="009B3BCE"/>
    <w:pPr>
      <w:spacing w:before="100" w:beforeAutospacing="1" w:after="100" w:afterAutospacing="1"/>
    </w:pPr>
    <w:rPr>
      <w:rFonts w:ascii="Times" w:hAnsi="Times"/>
      <w:szCs w:val="20"/>
    </w:rPr>
  </w:style>
  <w:style w:type="character" w:customStyle="1" w:styleId="apple-tab-span">
    <w:name w:val="apple-tab-span"/>
    <w:basedOn w:val="DefaultParagraphFont"/>
    <w:rsid w:val="009B3BCE"/>
  </w:style>
  <w:style w:type="character" w:customStyle="1" w:styleId="s1">
    <w:name w:val="s1"/>
    <w:basedOn w:val="DefaultParagraphFont"/>
    <w:rsid w:val="009B3BCE"/>
  </w:style>
  <w:style w:type="character" w:customStyle="1" w:styleId="action-menu-toggled-item">
    <w:name w:val="action-menu-toggled-item"/>
    <w:basedOn w:val="DefaultParagraphFont"/>
    <w:rsid w:val="009B3BCE"/>
    <w:rPr>
      <w:rFonts w:ascii="Times New Roman" w:hAnsi="Times New Roman"/>
    </w:rPr>
  </w:style>
  <w:style w:type="character" w:customStyle="1" w:styleId="1Tag">
    <w:name w:val="1) Tag"/>
    <w:rsid w:val="009B3BCE"/>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9B3BCE"/>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9B3BCE"/>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9B3BCE"/>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9B3BCE"/>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9B3BCE"/>
    <w:pPr>
      <w:pBdr>
        <w:bottom w:val="single" w:sz="12" w:space="1" w:color="auto"/>
      </w:pBdr>
      <w:jc w:val="center"/>
      <w:outlineLvl w:val="0"/>
    </w:pPr>
    <w:rPr>
      <w:rFonts w:eastAsia="Times New Roman"/>
      <w:b/>
      <w:caps/>
      <w:sz w:val="40"/>
      <w:szCs w:val="40"/>
    </w:rPr>
  </w:style>
  <w:style w:type="character" w:customStyle="1" w:styleId="HeaderInitialChar">
    <w:name w:val="Header Initial Char"/>
    <w:link w:val="HeaderInitial"/>
    <w:rsid w:val="009B3BCE"/>
    <w:rPr>
      <w:rFonts w:ascii="Calibri" w:eastAsia="Times New Roman" w:hAnsi="Calibri"/>
      <w:b/>
      <w:caps/>
      <w:sz w:val="40"/>
      <w:szCs w:val="40"/>
    </w:rPr>
  </w:style>
  <w:style w:type="paragraph" w:customStyle="1" w:styleId="Strikethrough0">
    <w:name w:val="Strikethrough"/>
    <w:basedOn w:val="Normal"/>
    <w:link w:val="StrikethroughChar"/>
    <w:qFormat/>
    <w:rsid w:val="009B3BCE"/>
    <w:rPr>
      <w:strike/>
    </w:rPr>
  </w:style>
  <w:style w:type="character" w:customStyle="1" w:styleId="StrikethroughChar">
    <w:name w:val="Strikethrough Char"/>
    <w:basedOn w:val="DefaultParagraphFont"/>
    <w:link w:val="Strikethrough0"/>
    <w:rsid w:val="009B3BCE"/>
    <w:rPr>
      <w:rFonts w:ascii="Calibri" w:hAnsi="Calibri"/>
      <w:strike/>
    </w:rPr>
  </w:style>
  <w:style w:type="character" w:styleId="SubtleReference">
    <w:name w:val="Subtle Reference"/>
    <w:basedOn w:val="DefaultParagraphFont"/>
    <w:uiPriority w:val="31"/>
    <w:rsid w:val="009B3BCE"/>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9B3BCE"/>
    <w:rPr>
      <w:rFonts w:asciiTheme="minorHAnsi" w:hAnsiTheme="minorHAnsi"/>
      <w:bCs/>
      <w:sz w:val="16"/>
    </w:rPr>
  </w:style>
  <w:style w:type="character" w:customStyle="1" w:styleId="BoxBoldUnderline">
    <w:name w:val="Box Bold Underline"/>
    <w:rsid w:val="009B3BCE"/>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9B3BCE"/>
    <w:rPr>
      <w:rFonts w:eastAsia="Times New Roman"/>
      <w:sz w:val="24"/>
    </w:rPr>
  </w:style>
  <w:style w:type="character" w:customStyle="1" w:styleId="NormalF6Char">
    <w:name w:val="Normal F6 Char"/>
    <w:link w:val="NormalF6"/>
    <w:rsid w:val="009B3BCE"/>
    <w:rPr>
      <w:rFonts w:ascii="Calibri" w:eastAsia="Times New Roman" w:hAnsi="Calibri"/>
      <w:sz w:val="24"/>
    </w:rPr>
  </w:style>
  <w:style w:type="paragraph" w:customStyle="1" w:styleId="TagNew">
    <w:name w:val="Tag New"/>
    <w:qFormat/>
    <w:rsid w:val="009B3BCE"/>
    <w:pPr>
      <w:spacing w:after="0" w:line="240" w:lineRule="auto"/>
    </w:pPr>
    <w:rPr>
      <w:rFonts w:ascii="Times New Roman" w:eastAsiaTheme="minorEastAsia" w:hAnsi="Times New Roman" w:cs="Times New Roman"/>
      <w:b/>
      <w:sz w:val="24"/>
      <w:szCs w:val="20"/>
    </w:rPr>
  </w:style>
  <w:style w:type="character" w:customStyle="1" w:styleId="moretop">
    <w:name w:val="more_top"/>
    <w:rsid w:val="009B3BCE"/>
  </w:style>
  <w:style w:type="paragraph" w:customStyle="1" w:styleId="TagNew0">
    <w:name w:val="Tag_New"/>
    <w:qFormat/>
    <w:rsid w:val="009B3BCE"/>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9B3BCE"/>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rsid w:val="009B3BCE"/>
    <w:pPr>
      <w:spacing w:before="100" w:beforeAutospacing="1" w:after="100" w:afterAutospacing="1"/>
    </w:pPr>
    <w:rPr>
      <w:rFonts w:eastAsia="Times New Roman"/>
      <w:sz w:val="24"/>
    </w:rPr>
  </w:style>
  <w:style w:type="paragraph" w:customStyle="1" w:styleId="StyleStyleStyleCNA9ptBefore1pt8ptPatternClear">
    <w:name w:val="Style Style Style CN A + 9 pt Before:  1 pt + 8 pt + Pattern: Clear..."/>
    <w:basedOn w:val="Normal"/>
    <w:autoRedefine/>
    <w:rsid w:val="009B3BCE"/>
    <w:pPr>
      <w:keepLines/>
      <w:shd w:val="clear" w:color="auto" w:fill="FFFFFF"/>
      <w:tabs>
        <w:tab w:val="left" w:pos="3870"/>
      </w:tabs>
      <w:spacing w:before="60" w:line="170" w:lineRule="exact"/>
      <w:ind w:left="504" w:hanging="288"/>
    </w:pPr>
    <w:rPr>
      <w:rFonts w:eastAsia="Times New Roman"/>
      <w:snapToGrid w:val="0"/>
      <w:sz w:val="16"/>
      <w:szCs w:val="20"/>
    </w:rPr>
  </w:style>
  <w:style w:type="character" w:customStyle="1" w:styleId="formatp">
    <w:name w:val="formatp"/>
    <w:rsid w:val="009B3BCE"/>
  </w:style>
  <w:style w:type="character" w:customStyle="1" w:styleId="yshortcutscs4-ndcor">
    <w:name w:val="yshortcuts cs4-ndcor"/>
    <w:rsid w:val="009B3BCE"/>
  </w:style>
  <w:style w:type="character" w:customStyle="1" w:styleId="price">
    <w:name w:val="price"/>
    <w:rsid w:val="009B3BCE"/>
  </w:style>
  <w:style w:type="character" w:customStyle="1" w:styleId="price-change">
    <w:name w:val="price-change"/>
    <w:rsid w:val="009B3BCE"/>
  </w:style>
  <w:style w:type="character" w:customStyle="1" w:styleId="percent-change">
    <w:name w:val="percent-change"/>
    <w:rsid w:val="009B3BCE"/>
  </w:style>
  <w:style w:type="character" w:customStyle="1" w:styleId="bibfont">
    <w:name w:val="bibfont"/>
    <w:rsid w:val="009B3BCE"/>
    <w:rPr>
      <w:rFonts w:cs="Times New Roman"/>
    </w:rPr>
  </w:style>
  <w:style w:type="paragraph" w:customStyle="1" w:styleId="underlined1">
    <w:name w:val="underlined1"/>
    <w:next w:val="Normal"/>
    <w:autoRedefine/>
    <w:rsid w:val="009B3BCE"/>
    <w:pPr>
      <w:spacing w:after="0" w:line="240" w:lineRule="auto"/>
      <w:contextualSpacing/>
    </w:pPr>
    <w:rPr>
      <w:rFonts w:ascii="Times New Roman" w:eastAsia="Malgun Gothic" w:hAnsi="Times New Roman" w:cs="Times New Roman"/>
      <w:sz w:val="21"/>
      <w:szCs w:val="24"/>
      <w:u w:val="single"/>
    </w:rPr>
  </w:style>
  <w:style w:type="paragraph" w:customStyle="1" w:styleId="SourceBolded">
    <w:name w:val="Source Bolded"/>
    <w:basedOn w:val="Normaltext0"/>
    <w:next w:val="Normaltext0"/>
    <w:link w:val="SourceBoldedChar"/>
    <w:autoRedefine/>
    <w:rsid w:val="009B3BCE"/>
    <w:pPr>
      <w:ind w:left="0"/>
    </w:pPr>
    <w:rPr>
      <w:rFonts w:eastAsia="Times New Roman"/>
      <w:b/>
      <w:color w:val="auto"/>
      <w:sz w:val="24"/>
      <w:szCs w:val="24"/>
    </w:rPr>
  </w:style>
  <w:style w:type="character" w:customStyle="1" w:styleId="SourceBoldedChar">
    <w:name w:val="Source Bolded Char"/>
    <w:link w:val="SourceBolded"/>
    <w:rsid w:val="009B3BCE"/>
    <w:rPr>
      <w:rFonts w:ascii="Calibri" w:eastAsia="Times New Roman" w:hAnsi="Calibri"/>
      <w:b/>
      <w:sz w:val="24"/>
      <w:szCs w:val="24"/>
      <w:lang w:val="x-none" w:eastAsia="x-none"/>
    </w:rPr>
  </w:style>
  <w:style w:type="paragraph" w:customStyle="1" w:styleId="CardDownSize">
    <w:name w:val="CardDownSize"/>
    <w:basedOn w:val="Normal"/>
    <w:link w:val="CardDownSizeChar"/>
    <w:rsid w:val="009B3BCE"/>
    <w:rPr>
      <w:rFonts w:eastAsia="Calibri"/>
      <w:sz w:val="16"/>
      <w:szCs w:val="20"/>
      <w:lang w:val="x-none" w:eastAsia="x-none"/>
    </w:rPr>
  </w:style>
  <w:style w:type="character" w:customStyle="1" w:styleId="CardDownSizeChar">
    <w:name w:val="CardDownSize Char"/>
    <w:link w:val="CardDownSize"/>
    <w:rsid w:val="009B3BCE"/>
    <w:rPr>
      <w:rFonts w:ascii="Calibri" w:eastAsia="Calibri" w:hAnsi="Calibri"/>
      <w:sz w:val="16"/>
      <w:szCs w:val="20"/>
      <w:lang w:val="x-none" w:eastAsia="x-none"/>
    </w:rPr>
  </w:style>
  <w:style w:type="paragraph" w:customStyle="1" w:styleId="Citation10">
    <w:name w:val="Citation1"/>
    <w:basedOn w:val="Normal"/>
    <w:link w:val="Citation1Char"/>
    <w:qFormat/>
    <w:rsid w:val="009B3BCE"/>
    <w:rPr>
      <w:rFonts w:eastAsia="Calibri"/>
      <w:b/>
      <w:sz w:val="24"/>
      <w:u w:val="single"/>
      <w:lang w:val="x-none" w:eastAsia="x-none"/>
    </w:rPr>
  </w:style>
  <w:style w:type="character" w:customStyle="1" w:styleId="Citation1Char">
    <w:name w:val="Citation1 Char"/>
    <w:link w:val="Citation10"/>
    <w:rsid w:val="009B3BCE"/>
    <w:rPr>
      <w:rFonts w:ascii="Calibri" w:eastAsia="Calibri" w:hAnsi="Calibri"/>
      <w:b/>
      <w:sz w:val="24"/>
      <w:u w:val="single"/>
      <w:lang w:val="x-none" w:eastAsia="x-none"/>
    </w:rPr>
  </w:style>
  <w:style w:type="character" w:customStyle="1" w:styleId="TaglineChar">
    <w:name w:val="Tagline Char"/>
    <w:link w:val="Tagline0"/>
    <w:rsid w:val="009B3BCE"/>
    <w:rPr>
      <w:rFonts w:ascii="Calibri" w:hAnsi="Calibri"/>
      <w:b/>
      <w:sz w:val="26"/>
    </w:rPr>
  </w:style>
  <w:style w:type="character" w:customStyle="1" w:styleId="boldciteChar1">
    <w:name w:val="bold cite Char1"/>
    <w:rsid w:val="009B3BCE"/>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9B3BCE"/>
  </w:style>
  <w:style w:type="character" w:customStyle="1" w:styleId="leveluptitle">
    <w:name w:val="leveluptitle"/>
    <w:basedOn w:val="DefaultParagraphFont"/>
    <w:rsid w:val="009B3BCE"/>
  </w:style>
  <w:style w:type="character" w:customStyle="1" w:styleId="Irrelevant6fontChar">
    <w:name w:val="Irrelevant (6 font) Char"/>
    <w:basedOn w:val="DefaultParagraphFont"/>
    <w:link w:val="Irrelevant6font"/>
    <w:rsid w:val="009B3BCE"/>
    <w:rPr>
      <w:rFonts w:ascii="Calibri" w:eastAsia="Calibri" w:hAnsi="Calibri"/>
      <w:sz w:val="12"/>
      <w:szCs w:val="12"/>
    </w:rPr>
  </w:style>
  <w:style w:type="paragraph" w:customStyle="1" w:styleId="Non-NavPanelTag">
    <w:name w:val="Non-Nav Panel Tag"/>
    <w:basedOn w:val="Normal"/>
    <w:qFormat/>
    <w:rsid w:val="009B3BCE"/>
    <w:rPr>
      <w:b/>
      <w:sz w:val="26"/>
    </w:rPr>
  </w:style>
  <w:style w:type="character" w:customStyle="1" w:styleId="Hyperlink3">
    <w:name w:val="Hyperlink.3"/>
    <w:basedOn w:val="DefaultParagraphFont"/>
    <w:rsid w:val="009B3BCE"/>
    <w:rPr>
      <w:sz w:val="18"/>
      <w:szCs w:val="18"/>
    </w:rPr>
  </w:style>
  <w:style w:type="character" w:customStyle="1" w:styleId="Hyperlink40">
    <w:name w:val="Hyperlink.4"/>
    <w:basedOn w:val="DefaultParagraphFont"/>
    <w:rsid w:val="009B3BCE"/>
    <w:rPr>
      <w:sz w:val="18"/>
      <w:szCs w:val="18"/>
    </w:rPr>
  </w:style>
  <w:style w:type="character" w:customStyle="1" w:styleId="SmallCharChar">
    <w:name w:val="Small Char Char"/>
    <w:basedOn w:val="DefaultParagraphFont"/>
    <w:rsid w:val="009B3BCE"/>
    <w:rPr>
      <w:sz w:val="17"/>
      <w:szCs w:val="24"/>
      <w:lang w:val="en-US" w:eastAsia="en-US" w:bidi="ar-SA"/>
    </w:rPr>
  </w:style>
  <w:style w:type="paragraph" w:customStyle="1" w:styleId="TagsFutura">
    <w:name w:val="TagsFutura"/>
    <w:basedOn w:val="Normal"/>
    <w:next w:val="Heading3"/>
    <w:rsid w:val="009B3BCE"/>
    <w:rPr>
      <w:rFonts w:ascii="Futura" w:eastAsia="Times" w:hAnsi="Futura"/>
      <w:b/>
      <w:caps/>
      <w:sz w:val="18"/>
      <w:szCs w:val="20"/>
    </w:rPr>
  </w:style>
  <w:style w:type="paragraph" w:customStyle="1" w:styleId="DebateTag0">
    <w:name w:val="DebateTag"/>
    <w:basedOn w:val="Normal"/>
    <w:qFormat/>
    <w:rsid w:val="009B3BCE"/>
    <w:rPr>
      <w:rFonts w:eastAsia="Calibri"/>
      <w:b/>
    </w:rPr>
  </w:style>
  <w:style w:type="paragraph" w:customStyle="1" w:styleId="UnderlineBoldIndent">
    <w:name w:val="Underline + Bold Indent"/>
    <w:basedOn w:val="Normal"/>
    <w:link w:val="UnderlineBoldIndentCharChar"/>
    <w:qFormat/>
    <w:rsid w:val="009B3BCE"/>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9B3BCE"/>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9B3BCE"/>
    <w:rPr>
      <w:u w:val="single"/>
    </w:rPr>
  </w:style>
  <w:style w:type="character" w:customStyle="1" w:styleId="StyleUnderlineBoldIndent11ptChar">
    <w:name w:val="Style Underline + Bold Indent + 11 pt Char"/>
    <w:link w:val="StyleUnderlineBoldIndent11pt"/>
    <w:rsid w:val="009B3BCE"/>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9B3BCE"/>
    <w:rPr>
      <w:b/>
      <w:bCs/>
      <w:u w:val="single"/>
    </w:rPr>
  </w:style>
  <w:style w:type="character" w:customStyle="1" w:styleId="StyleUnderlineBoldIndent11ptBoldChar">
    <w:name w:val="Style Underline + Bold Indent + 11 pt Bold Char"/>
    <w:link w:val="StyleUnderlineBoldIndent11ptBold"/>
    <w:rsid w:val="009B3BCE"/>
    <w:rPr>
      <w:rFonts w:ascii="Calibri" w:eastAsia="Times New Roman" w:hAnsi="Calibri"/>
      <w:b/>
      <w:bCs/>
      <w:szCs w:val="20"/>
      <w:u w:val="single"/>
    </w:rPr>
  </w:style>
  <w:style w:type="character" w:customStyle="1" w:styleId="FontStyle177">
    <w:name w:val="Font Style177"/>
    <w:basedOn w:val="DefaultParagraphFont"/>
    <w:uiPriority w:val="99"/>
    <w:rsid w:val="009B3BCE"/>
    <w:rPr>
      <w:rFonts w:ascii="Times New Roman" w:hAnsi="Times New Roman" w:cs="Times New Roman"/>
      <w:sz w:val="20"/>
      <w:szCs w:val="20"/>
    </w:rPr>
  </w:style>
  <w:style w:type="character" w:customStyle="1" w:styleId="FontStyle173">
    <w:name w:val="Font Style173"/>
    <w:basedOn w:val="DefaultParagraphFont"/>
    <w:uiPriority w:val="99"/>
    <w:rsid w:val="009B3BCE"/>
    <w:rPr>
      <w:rFonts w:ascii="Times New Roman" w:hAnsi="Times New Roman" w:cs="Times New Roman"/>
      <w:sz w:val="14"/>
      <w:szCs w:val="14"/>
    </w:rPr>
  </w:style>
  <w:style w:type="character" w:customStyle="1" w:styleId="FontStyle151">
    <w:name w:val="Font Style151"/>
    <w:basedOn w:val="DefaultParagraphFont"/>
    <w:uiPriority w:val="99"/>
    <w:rsid w:val="009B3BCE"/>
    <w:rPr>
      <w:rFonts w:ascii="Arial Narrow" w:hAnsi="Arial Narrow" w:cs="Arial Narrow"/>
      <w:b/>
      <w:bCs/>
      <w:sz w:val="12"/>
      <w:szCs w:val="12"/>
    </w:rPr>
  </w:style>
  <w:style w:type="character" w:customStyle="1" w:styleId="FontStyle156">
    <w:name w:val="Font Style156"/>
    <w:basedOn w:val="DefaultParagraphFont"/>
    <w:uiPriority w:val="99"/>
    <w:rsid w:val="009B3BCE"/>
    <w:rPr>
      <w:rFonts w:ascii="Arial Narrow" w:hAnsi="Arial Narrow" w:cs="Arial Narrow"/>
      <w:sz w:val="8"/>
      <w:szCs w:val="8"/>
    </w:rPr>
  </w:style>
  <w:style w:type="character" w:customStyle="1" w:styleId="FontStyle160">
    <w:name w:val="Font Style160"/>
    <w:basedOn w:val="DefaultParagraphFont"/>
    <w:uiPriority w:val="99"/>
    <w:rsid w:val="009B3BCE"/>
    <w:rPr>
      <w:rFonts w:ascii="Times New Roman" w:hAnsi="Times New Roman" w:cs="Times New Roman"/>
      <w:b/>
      <w:bCs/>
      <w:sz w:val="20"/>
      <w:szCs w:val="20"/>
    </w:rPr>
  </w:style>
  <w:style w:type="character" w:customStyle="1" w:styleId="FontStyle178">
    <w:name w:val="Font Style178"/>
    <w:basedOn w:val="DefaultParagraphFont"/>
    <w:uiPriority w:val="99"/>
    <w:rsid w:val="009B3BCE"/>
    <w:rPr>
      <w:rFonts w:ascii="Times New Roman" w:hAnsi="Times New Roman" w:cs="Times New Roman"/>
      <w:sz w:val="18"/>
      <w:szCs w:val="18"/>
    </w:rPr>
  </w:style>
  <w:style w:type="paragraph" w:customStyle="1" w:styleId="Style140">
    <w:name w:val="Style14"/>
    <w:basedOn w:val="Normal"/>
    <w:uiPriority w:val="99"/>
    <w:rsid w:val="009B3BCE"/>
    <w:pPr>
      <w:autoSpaceDE w:val="0"/>
      <w:autoSpaceDN w:val="0"/>
      <w:adjustRightInd w:val="0"/>
      <w:spacing w:line="278" w:lineRule="exact"/>
      <w:jc w:val="both"/>
    </w:pPr>
    <w:rPr>
      <w:rFonts w:eastAsia="Times New Roman"/>
      <w:sz w:val="24"/>
    </w:rPr>
  </w:style>
  <w:style w:type="paragraph" w:customStyle="1" w:styleId="Style160">
    <w:name w:val="Style16"/>
    <w:basedOn w:val="Normal"/>
    <w:uiPriority w:val="99"/>
    <w:rsid w:val="009B3BCE"/>
    <w:pPr>
      <w:autoSpaceDE w:val="0"/>
      <w:autoSpaceDN w:val="0"/>
      <w:adjustRightInd w:val="0"/>
      <w:spacing w:line="163" w:lineRule="exact"/>
    </w:pPr>
    <w:rPr>
      <w:rFonts w:eastAsia="Times New Roman"/>
      <w:sz w:val="24"/>
    </w:rPr>
  </w:style>
  <w:style w:type="character" w:customStyle="1" w:styleId="FontStyle168">
    <w:name w:val="Font Style168"/>
    <w:basedOn w:val="DefaultParagraphFont"/>
    <w:uiPriority w:val="99"/>
    <w:rsid w:val="009B3BCE"/>
    <w:rPr>
      <w:rFonts w:ascii="Times New Roman" w:hAnsi="Times New Roman" w:cs="Times New Roman"/>
      <w:sz w:val="12"/>
      <w:szCs w:val="12"/>
    </w:rPr>
  </w:style>
  <w:style w:type="paragraph" w:customStyle="1" w:styleId="Style90">
    <w:name w:val="Style9"/>
    <w:basedOn w:val="Normal"/>
    <w:uiPriority w:val="99"/>
    <w:rsid w:val="009B3BCE"/>
    <w:pPr>
      <w:autoSpaceDE w:val="0"/>
      <w:autoSpaceDN w:val="0"/>
      <w:adjustRightInd w:val="0"/>
      <w:spacing w:line="134" w:lineRule="exact"/>
      <w:jc w:val="both"/>
    </w:pPr>
    <w:rPr>
      <w:rFonts w:eastAsia="Times New Roman"/>
      <w:sz w:val="24"/>
    </w:rPr>
  </w:style>
  <w:style w:type="paragraph" w:customStyle="1" w:styleId="Style44">
    <w:name w:val="Style44"/>
    <w:basedOn w:val="Normal"/>
    <w:uiPriority w:val="99"/>
    <w:rsid w:val="009B3BCE"/>
    <w:pPr>
      <w:autoSpaceDE w:val="0"/>
      <w:autoSpaceDN w:val="0"/>
      <w:adjustRightInd w:val="0"/>
      <w:spacing w:line="216" w:lineRule="exact"/>
      <w:jc w:val="both"/>
    </w:pPr>
    <w:rPr>
      <w:rFonts w:eastAsia="Times New Roman"/>
      <w:sz w:val="24"/>
    </w:rPr>
  </w:style>
  <w:style w:type="paragraph" w:customStyle="1" w:styleId="Style19">
    <w:name w:val="Style19"/>
    <w:basedOn w:val="Normal"/>
    <w:uiPriority w:val="99"/>
    <w:rsid w:val="009B3BCE"/>
    <w:pPr>
      <w:autoSpaceDE w:val="0"/>
      <w:autoSpaceDN w:val="0"/>
      <w:adjustRightInd w:val="0"/>
      <w:spacing w:line="206" w:lineRule="exact"/>
    </w:pPr>
    <w:rPr>
      <w:rFonts w:eastAsia="Times New Roman"/>
      <w:sz w:val="24"/>
    </w:rPr>
  </w:style>
  <w:style w:type="character" w:customStyle="1" w:styleId="FontStyle176">
    <w:name w:val="Font Style176"/>
    <w:basedOn w:val="DefaultParagraphFont"/>
    <w:uiPriority w:val="99"/>
    <w:rsid w:val="009B3BCE"/>
    <w:rPr>
      <w:rFonts w:ascii="Times New Roman" w:hAnsi="Times New Roman" w:cs="Times New Roman"/>
      <w:sz w:val="16"/>
      <w:szCs w:val="16"/>
    </w:rPr>
  </w:style>
  <w:style w:type="character" w:customStyle="1" w:styleId="newscontent">
    <w:name w:val="newscontent"/>
    <w:rsid w:val="009B3BCE"/>
  </w:style>
  <w:style w:type="character" w:customStyle="1" w:styleId="FontStyle172">
    <w:name w:val="Font Style172"/>
    <w:basedOn w:val="DefaultParagraphFont"/>
    <w:uiPriority w:val="99"/>
    <w:rsid w:val="009B3BCE"/>
    <w:rPr>
      <w:rFonts w:ascii="Times New Roman" w:hAnsi="Times New Roman" w:cs="Times New Roman"/>
      <w:b/>
      <w:bCs/>
      <w:sz w:val="16"/>
      <w:szCs w:val="16"/>
    </w:rPr>
  </w:style>
  <w:style w:type="paragraph" w:customStyle="1" w:styleId="Style180">
    <w:name w:val="Style18"/>
    <w:basedOn w:val="Normal"/>
    <w:uiPriority w:val="99"/>
    <w:rsid w:val="009B3BCE"/>
    <w:pPr>
      <w:autoSpaceDE w:val="0"/>
      <w:autoSpaceDN w:val="0"/>
      <w:adjustRightInd w:val="0"/>
      <w:spacing w:line="269" w:lineRule="exact"/>
    </w:pPr>
    <w:rPr>
      <w:rFonts w:eastAsia="Times New Roman"/>
      <w:sz w:val="24"/>
    </w:rPr>
  </w:style>
  <w:style w:type="character" w:customStyle="1" w:styleId="FontStyle171">
    <w:name w:val="Font Style171"/>
    <w:basedOn w:val="DefaultParagraphFont"/>
    <w:uiPriority w:val="99"/>
    <w:rsid w:val="009B3BCE"/>
    <w:rPr>
      <w:rFonts w:ascii="Times New Roman" w:hAnsi="Times New Roman" w:cs="Times New Roman"/>
      <w:i/>
      <w:iCs/>
      <w:sz w:val="16"/>
      <w:szCs w:val="16"/>
    </w:rPr>
  </w:style>
  <w:style w:type="character" w:customStyle="1" w:styleId="FontStyle162">
    <w:name w:val="Font Style162"/>
    <w:basedOn w:val="DefaultParagraphFont"/>
    <w:uiPriority w:val="99"/>
    <w:rsid w:val="009B3BCE"/>
    <w:rPr>
      <w:rFonts w:ascii="Times New Roman" w:hAnsi="Times New Roman" w:cs="Times New Roman"/>
      <w:b/>
      <w:bCs/>
      <w:sz w:val="18"/>
      <w:szCs w:val="18"/>
    </w:rPr>
  </w:style>
  <w:style w:type="character" w:customStyle="1" w:styleId="FontStyle167">
    <w:name w:val="Font Style167"/>
    <w:basedOn w:val="DefaultParagraphFont"/>
    <w:uiPriority w:val="99"/>
    <w:rsid w:val="009B3BCE"/>
    <w:rPr>
      <w:rFonts w:ascii="Times New Roman" w:hAnsi="Times New Roman" w:cs="Times New Roman"/>
      <w:sz w:val="10"/>
      <w:szCs w:val="10"/>
    </w:rPr>
  </w:style>
  <w:style w:type="character" w:customStyle="1" w:styleId="FontStyle174">
    <w:name w:val="Font Style174"/>
    <w:basedOn w:val="DefaultParagraphFont"/>
    <w:uiPriority w:val="99"/>
    <w:rsid w:val="009B3BCE"/>
    <w:rPr>
      <w:rFonts w:ascii="Arial Narrow" w:hAnsi="Arial Narrow" w:cs="Arial Narrow"/>
      <w:b/>
      <w:bCs/>
      <w:sz w:val="18"/>
      <w:szCs w:val="18"/>
    </w:rPr>
  </w:style>
  <w:style w:type="paragraph" w:customStyle="1" w:styleId="Style47">
    <w:name w:val="Style47"/>
    <w:basedOn w:val="Normal"/>
    <w:uiPriority w:val="99"/>
    <w:rsid w:val="009B3BCE"/>
    <w:pPr>
      <w:autoSpaceDE w:val="0"/>
      <w:autoSpaceDN w:val="0"/>
      <w:adjustRightInd w:val="0"/>
      <w:spacing w:line="490" w:lineRule="exact"/>
    </w:pPr>
    <w:rPr>
      <w:rFonts w:eastAsia="Times New Roman"/>
      <w:sz w:val="24"/>
    </w:rPr>
  </w:style>
  <w:style w:type="character" w:customStyle="1" w:styleId="FontStyle169">
    <w:name w:val="Font Style169"/>
    <w:basedOn w:val="DefaultParagraphFont"/>
    <w:uiPriority w:val="99"/>
    <w:rsid w:val="009B3BCE"/>
    <w:rPr>
      <w:rFonts w:ascii="Times New Roman" w:hAnsi="Times New Roman" w:cs="Times New Roman"/>
      <w:sz w:val="12"/>
      <w:szCs w:val="12"/>
    </w:rPr>
  </w:style>
  <w:style w:type="paragraph" w:customStyle="1" w:styleId="Style24">
    <w:name w:val="Style24"/>
    <w:basedOn w:val="Normal"/>
    <w:uiPriority w:val="99"/>
    <w:rsid w:val="009B3BCE"/>
    <w:pPr>
      <w:autoSpaceDE w:val="0"/>
      <w:autoSpaceDN w:val="0"/>
      <w:adjustRightInd w:val="0"/>
      <w:spacing w:line="276" w:lineRule="exact"/>
    </w:pPr>
    <w:rPr>
      <w:rFonts w:eastAsia="Times New Roman"/>
      <w:sz w:val="24"/>
    </w:rPr>
  </w:style>
  <w:style w:type="paragraph" w:customStyle="1" w:styleId="Style99">
    <w:name w:val="Style99"/>
    <w:basedOn w:val="Normal"/>
    <w:uiPriority w:val="99"/>
    <w:rsid w:val="009B3BCE"/>
    <w:pPr>
      <w:autoSpaceDE w:val="0"/>
      <w:autoSpaceDN w:val="0"/>
      <w:adjustRightInd w:val="0"/>
      <w:spacing w:line="182" w:lineRule="exact"/>
      <w:jc w:val="both"/>
    </w:pPr>
    <w:rPr>
      <w:rFonts w:eastAsia="Times New Roman"/>
      <w:sz w:val="24"/>
    </w:rPr>
  </w:style>
  <w:style w:type="paragraph" w:customStyle="1" w:styleId="Style26">
    <w:name w:val="Style26"/>
    <w:basedOn w:val="Normal"/>
    <w:uiPriority w:val="99"/>
    <w:rsid w:val="009B3BCE"/>
    <w:pPr>
      <w:autoSpaceDE w:val="0"/>
      <w:autoSpaceDN w:val="0"/>
      <w:adjustRightInd w:val="0"/>
      <w:spacing w:line="278" w:lineRule="exact"/>
      <w:jc w:val="both"/>
    </w:pPr>
    <w:rPr>
      <w:rFonts w:eastAsia="Times New Roman"/>
      <w:sz w:val="24"/>
    </w:rPr>
  </w:style>
  <w:style w:type="character" w:customStyle="1" w:styleId="FontStyle139">
    <w:name w:val="Font Style139"/>
    <w:basedOn w:val="DefaultParagraphFont"/>
    <w:uiPriority w:val="99"/>
    <w:rsid w:val="009B3BCE"/>
    <w:rPr>
      <w:rFonts w:ascii="Times New Roman" w:hAnsi="Times New Roman" w:cs="Times New Roman"/>
      <w:b/>
      <w:bCs/>
      <w:sz w:val="18"/>
      <w:szCs w:val="18"/>
    </w:rPr>
  </w:style>
  <w:style w:type="paragraph" w:customStyle="1" w:styleId="Style210">
    <w:name w:val="Style21"/>
    <w:basedOn w:val="Normal"/>
    <w:uiPriority w:val="99"/>
    <w:rsid w:val="009B3BCE"/>
    <w:pPr>
      <w:autoSpaceDE w:val="0"/>
      <w:autoSpaceDN w:val="0"/>
      <w:adjustRightInd w:val="0"/>
      <w:spacing w:line="216" w:lineRule="exact"/>
      <w:jc w:val="both"/>
    </w:pPr>
    <w:rPr>
      <w:rFonts w:eastAsia="Times New Roman"/>
      <w:sz w:val="24"/>
    </w:rPr>
  </w:style>
  <w:style w:type="paragraph" w:customStyle="1" w:styleId="Style50">
    <w:name w:val="Style50"/>
    <w:basedOn w:val="Normal"/>
    <w:uiPriority w:val="99"/>
    <w:rsid w:val="009B3BCE"/>
    <w:pPr>
      <w:autoSpaceDE w:val="0"/>
      <w:autoSpaceDN w:val="0"/>
      <w:adjustRightInd w:val="0"/>
      <w:spacing w:line="198" w:lineRule="exact"/>
    </w:pPr>
    <w:rPr>
      <w:rFonts w:eastAsia="Times New Roman"/>
      <w:sz w:val="24"/>
    </w:rPr>
  </w:style>
  <w:style w:type="paragraph" w:customStyle="1" w:styleId="StyleHeading4TagNotBold">
    <w:name w:val="Style Heading 4Tag + Not Bold"/>
    <w:basedOn w:val="Heading4"/>
    <w:rsid w:val="009B3BCE"/>
    <w:rPr>
      <w:iCs w:val="0"/>
    </w:rPr>
  </w:style>
  <w:style w:type="paragraph" w:customStyle="1" w:styleId="Aa">
    <w:name w:val="A"/>
    <w:basedOn w:val="Default"/>
    <w:next w:val="Default"/>
    <w:rsid w:val="009B3BCE"/>
    <w:rPr>
      <w:color w:val="auto"/>
      <w:lang w:bidi="en-US"/>
    </w:rPr>
  </w:style>
  <w:style w:type="character" w:customStyle="1" w:styleId="ac">
    <w:name w:val="••••"/>
    <w:rsid w:val="009B3BCE"/>
    <w:rPr>
      <w:color w:val="000000"/>
    </w:rPr>
  </w:style>
  <w:style w:type="character" w:customStyle="1" w:styleId="UL-Bold">
    <w:name w:val="UL-Bold"/>
    <w:basedOn w:val="DefaultParagraphFont"/>
    <w:rsid w:val="009B3BCE"/>
    <w:rPr>
      <w:u w:val="thick"/>
    </w:rPr>
  </w:style>
  <w:style w:type="character" w:customStyle="1" w:styleId="UL-None">
    <w:name w:val="UL-None"/>
    <w:basedOn w:val="DefaultParagraphFont"/>
    <w:rsid w:val="009B3BCE"/>
    <w:rPr>
      <w:u w:val="none"/>
    </w:rPr>
  </w:style>
  <w:style w:type="character" w:customStyle="1" w:styleId="styletimesnewroman12ptbold0">
    <w:name w:val="styletimesnewroman12ptbold"/>
    <w:basedOn w:val="DefaultParagraphFont"/>
    <w:rsid w:val="009B3BCE"/>
  </w:style>
  <w:style w:type="character" w:customStyle="1" w:styleId="FontStyle19">
    <w:name w:val="Font Style19"/>
    <w:basedOn w:val="DefaultParagraphFont"/>
    <w:uiPriority w:val="99"/>
    <w:rsid w:val="009B3BCE"/>
    <w:rPr>
      <w:rFonts w:ascii="Times New Roman" w:hAnsi="Times New Roman" w:cs="Times New Roman"/>
      <w:sz w:val="18"/>
      <w:szCs w:val="18"/>
    </w:rPr>
  </w:style>
  <w:style w:type="character" w:customStyle="1" w:styleId="UnderlineBox">
    <w:name w:val="Underline + Box"/>
    <w:uiPriority w:val="1"/>
    <w:qFormat/>
    <w:rsid w:val="009B3BCE"/>
    <w:rPr>
      <w:rFonts w:ascii="Georgia" w:hAnsi="Georgia"/>
      <w:b w:val="0"/>
      <w:sz w:val="22"/>
      <w:u w:val="single"/>
      <w:bdr w:val="single" w:sz="4" w:space="0" w:color="auto"/>
    </w:rPr>
  </w:style>
  <w:style w:type="character" w:customStyle="1" w:styleId="10ptnotbold">
    <w:name w:val="10ptnotbold"/>
    <w:basedOn w:val="DefaultParagraphFont"/>
    <w:rsid w:val="009B3BCE"/>
    <w:rPr>
      <w:sz w:val="20"/>
    </w:rPr>
  </w:style>
  <w:style w:type="paragraph" w:customStyle="1" w:styleId="ALLCAPS">
    <w:name w:val="ALL CAPS"/>
    <w:basedOn w:val="Normal"/>
    <w:rsid w:val="009B3BCE"/>
    <w:rPr>
      <w:rFonts w:eastAsia="Times New Roman"/>
      <w:b/>
      <w:caps/>
      <w:szCs w:val="20"/>
    </w:rPr>
  </w:style>
  <w:style w:type="character" w:customStyle="1" w:styleId="kn">
    <w:name w:val="kn"/>
    <w:basedOn w:val="DefaultParagraphFont"/>
    <w:rsid w:val="009B3BCE"/>
  </w:style>
  <w:style w:type="paragraph" w:customStyle="1" w:styleId="StyleCardworksLinespacingsingle">
    <w:name w:val="Style Card works + Line spacing:  single"/>
    <w:basedOn w:val="Normal"/>
    <w:link w:val="StyleCardworksLinespacingsingleChar"/>
    <w:qFormat/>
    <w:rsid w:val="009B3BCE"/>
    <w:pPr>
      <w:suppressAutoHyphens/>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9B3BCE"/>
    <w:rPr>
      <w:rFonts w:ascii="Calibri" w:eastAsia="Times New Roman" w:hAnsi="Calibri"/>
      <w:spacing w:val="-3"/>
      <w:szCs w:val="20"/>
    </w:rPr>
  </w:style>
  <w:style w:type="paragraph" w:customStyle="1" w:styleId="BriefTitleWorks">
    <w:name w:val="Brief Title Works"/>
    <w:basedOn w:val="Heading1"/>
    <w:link w:val="BriefTitleWorksChar"/>
    <w:qFormat/>
    <w:rsid w:val="009B3BCE"/>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bCs/>
      <w:caps/>
      <w:kern w:val="32"/>
      <w:sz w:val="24"/>
      <w:u w:val="single"/>
    </w:rPr>
  </w:style>
  <w:style w:type="character" w:customStyle="1" w:styleId="BriefTitleWorksChar">
    <w:name w:val="Brief Title Works Char"/>
    <w:basedOn w:val="DefaultParagraphFont"/>
    <w:link w:val="BriefTitleWorks"/>
    <w:rsid w:val="009B3BCE"/>
    <w:rPr>
      <w:rFonts w:ascii="Calibri" w:eastAsia="Times New Roman" w:hAnsi="Calibri" w:cs="Arial"/>
      <w:b/>
      <w:bCs/>
      <w:caps/>
      <w:kern w:val="32"/>
      <w:sz w:val="24"/>
      <w:szCs w:val="32"/>
      <w:u w:val="single"/>
    </w:rPr>
  </w:style>
  <w:style w:type="character" w:customStyle="1" w:styleId="twelptblackblack1">
    <w:name w:val="twelptblackblack1"/>
    <w:basedOn w:val="DefaultParagraphFont"/>
    <w:rsid w:val="009B3BCE"/>
    <w:rPr>
      <w:rFonts w:ascii="Verdana" w:hAnsi="Verdana" w:hint="default"/>
      <w:color w:val="000000"/>
      <w:sz w:val="16"/>
      <w:szCs w:val="16"/>
    </w:rPr>
  </w:style>
  <w:style w:type="character" w:customStyle="1" w:styleId="TagCharCharCharChar0">
    <w:name w:val="Tag Char Char Char Char"/>
    <w:basedOn w:val="DefaultParagraphFont"/>
    <w:rsid w:val="009B3BCE"/>
    <w:rPr>
      <w:rFonts w:ascii="Times New Roman" w:eastAsia="Times New Roman" w:hAnsi="Times New Roman" w:cs="Times New Roman"/>
      <w:b/>
      <w:sz w:val="24"/>
      <w:szCs w:val="20"/>
    </w:rPr>
  </w:style>
  <w:style w:type="character" w:customStyle="1" w:styleId="CharacterStyle14">
    <w:name w:val="Character Style 14"/>
    <w:rsid w:val="009B3BCE"/>
    <w:rPr>
      <w:sz w:val="30"/>
      <w:szCs w:val="30"/>
    </w:rPr>
  </w:style>
  <w:style w:type="character" w:customStyle="1" w:styleId="CharacterStyle13">
    <w:name w:val="Character Style 13"/>
    <w:rsid w:val="009B3BCE"/>
    <w:rPr>
      <w:i/>
      <w:iCs/>
      <w:sz w:val="17"/>
      <w:szCs w:val="17"/>
    </w:rPr>
  </w:style>
  <w:style w:type="character" w:customStyle="1" w:styleId="CardsNotUnderlined">
    <w:name w:val="Cards Not Underlined"/>
    <w:rsid w:val="009B3BCE"/>
    <w:rPr>
      <w:rFonts w:ascii="Times New Roman" w:hAnsi="Times New Roman"/>
      <w:sz w:val="16"/>
    </w:rPr>
  </w:style>
  <w:style w:type="character" w:customStyle="1" w:styleId="a13">
    <w:name w:val="a1"/>
    <w:rsid w:val="009B3BCE"/>
    <w:rPr>
      <w:color w:val="008000"/>
    </w:rPr>
  </w:style>
  <w:style w:type="character" w:customStyle="1" w:styleId="FifthChar">
    <w:name w:val="Fifth Char"/>
    <w:link w:val="Fifth"/>
    <w:uiPriority w:val="99"/>
    <w:rsid w:val="009B3BCE"/>
    <w:rPr>
      <w:rFonts w:ascii="Calibri" w:eastAsia="Calibri" w:hAnsi="Calibri"/>
    </w:rPr>
  </w:style>
  <w:style w:type="paragraph" w:customStyle="1" w:styleId="Repeatblockheading0">
    <w:name w:val="Repeat block heading"/>
    <w:basedOn w:val="Normal"/>
    <w:rsid w:val="009B3BCE"/>
    <w:pPr>
      <w:pBdr>
        <w:bottom w:val="single" w:sz="12" w:space="1" w:color="auto"/>
      </w:pBdr>
      <w:jc w:val="center"/>
      <w:outlineLvl w:val="1"/>
    </w:pPr>
    <w:rPr>
      <w:rFonts w:ascii="Estrangelo Edessa" w:eastAsia="Times New Roman" w:hAnsi="Estrangelo Edessa"/>
      <w:b/>
      <w:sz w:val="48"/>
      <w:szCs w:val="48"/>
    </w:rPr>
  </w:style>
  <w:style w:type="character" w:customStyle="1" w:styleId="imgcreditcaption">
    <w:name w:val="imgcreditcaption"/>
    <w:rsid w:val="009B3BCE"/>
  </w:style>
  <w:style w:type="character" w:customStyle="1" w:styleId="hps">
    <w:name w:val="hps"/>
    <w:rsid w:val="009B3BCE"/>
  </w:style>
  <w:style w:type="paragraph" w:customStyle="1" w:styleId="TashmaHeader2">
    <w:name w:val="Tashma_Header2"/>
    <w:basedOn w:val="Heading2"/>
    <w:uiPriority w:val="99"/>
    <w:qFormat/>
    <w:rsid w:val="009B3BCE"/>
    <w:pPr>
      <w:spacing w:after="160"/>
    </w:pPr>
    <w:rPr>
      <w:rFonts w:eastAsia="SimSun" w:cstheme="minorBidi"/>
      <w:sz w:val="28"/>
    </w:rPr>
  </w:style>
  <w:style w:type="paragraph" w:customStyle="1" w:styleId="TashmaHeading1">
    <w:name w:val="Tashma_Heading1"/>
    <w:basedOn w:val="Heading1"/>
    <w:uiPriority w:val="99"/>
    <w:qFormat/>
    <w:rsid w:val="009B3BCE"/>
    <w:pPr>
      <w:spacing w:after="160"/>
    </w:pPr>
    <w:rPr>
      <w:rFonts w:eastAsia="Times New Roman" w:cstheme="minorBidi"/>
      <w:caps/>
      <w:sz w:val="32"/>
    </w:rPr>
  </w:style>
  <w:style w:type="character" w:customStyle="1" w:styleId="CitationCharCharCharCharCharCharCharChar">
    <w:name w:val="Citation Char Char Char Char Char Char Char Char"/>
    <w:link w:val="CitationCharCharCharCharCharCharChar"/>
    <w:locked/>
    <w:rsid w:val="009B3BCE"/>
    <w:rPr>
      <w:rFonts w:cs="Calibri"/>
    </w:rPr>
  </w:style>
  <w:style w:type="paragraph" w:customStyle="1" w:styleId="CitationCharCharCharCharCharCharChar">
    <w:name w:val="Citation Char Char Char Char Char Char Char"/>
    <w:basedOn w:val="Normal"/>
    <w:link w:val="CitationCharCharCharCharCharCharCharChar"/>
    <w:rsid w:val="009B3BCE"/>
    <w:pPr>
      <w:ind w:left="1440" w:right="1440"/>
    </w:pPr>
    <w:rPr>
      <w:rFonts w:asciiTheme="minorHAnsi" w:hAnsiTheme="minorHAnsi" w:cs="Calibri"/>
    </w:rPr>
  </w:style>
  <w:style w:type="paragraph" w:customStyle="1" w:styleId="pagpag1">
    <w:name w:val="pagpag1"/>
    <w:basedOn w:val="Normal"/>
    <w:uiPriority w:val="99"/>
    <w:qFormat/>
    <w:rsid w:val="009B3BCE"/>
    <w:pPr>
      <w:spacing w:before="100" w:beforeAutospacing="1" w:after="100" w:afterAutospacing="1"/>
    </w:pPr>
    <w:rPr>
      <w:rFonts w:eastAsia="Times New Roman"/>
      <w:sz w:val="24"/>
    </w:rPr>
  </w:style>
  <w:style w:type="paragraph" w:customStyle="1" w:styleId="pagpag2">
    <w:name w:val="pagpag2"/>
    <w:basedOn w:val="Normal"/>
    <w:uiPriority w:val="99"/>
    <w:qFormat/>
    <w:rsid w:val="009B3BCE"/>
    <w:pPr>
      <w:spacing w:before="100" w:beforeAutospacing="1" w:after="100" w:afterAutospacing="1"/>
    </w:pPr>
    <w:rPr>
      <w:rFonts w:eastAsia="Times New Roman"/>
      <w:sz w:val="24"/>
    </w:rPr>
  </w:style>
  <w:style w:type="paragraph" w:customStyle="1" w:styleId="BodyText311">
    <w:name w:val="Body Text 31"/>
    <w:basedOn w:val="Normal"/>
    <w:next w:val="BodyText3"/>
    <w:unhideWhenUsed/>
    <w:rsid w:val="009B3BCE"/>
    <w:pPr>
      <w:spacing w:after="120"/>
    </w:pPr>
    <w:rPr>
      <w:bCs/>
      <w:color w:val="000000"/>
    </w:rPr>
  </w:style>
  <w:style w:type="paragraph" w:customStyle="1" w:styleId="BodyText210">
    <w:name w:val="Body Text 21"/>
    <w:basedOn w:val="Normal"/>
    <w:next w:val="BodyText2"/>
    <w:unhideWhenUsed/>
    <w:rsid w:val="009B3BCE"/>
    <w:pPr>
      <w:spacing w:after="120" w:line="480" w:lineRule="auto"/>
    </w:pPr>
    <w:rPr>
      <w:sz w:val="12"/>
    </w:rPr>
  </w:style>
  <w:style w:type="paragraph" w:customStyle="1" w:styleId="BodyTextIndent1">
    <w:name w:val="Body Text Indent1"/>
    <w:basedOn w:val="Normal"/>
    <w:next w:val="BodyTextIndent"/>
    <w:unhideWhenUsed/>
    <w:rsid w:val="009B3BCE"/>
    <w:pPr>
      <w:spacing w:after="120"/>
      <w:ind w:left="360"/>
    </w:pPr>
    <w:rPr>
      <w:sz w:val="16"/>
    </w:rPr>
  </w:style>
  <w:style w:type="paragraph" w:customStyle="1" w:styleId="BodyTextIndent31">
    <w:name w:val="Body Text Indent 31"/>
    <w:basedOn w:val="Normal"/>
    <w:next w:val="BodyTextIndent3"/>
    <w:semiHidden/>
    <w:unhideWhenUsed/>
    <w:rsid w:val="009B3BCE"/>
    <w:pPr>
      <w:spacing w:after="120"/>
      <w:ind w:left="360"/>
    </w:pPr>
    <w:rPr>
      <w:sz w:val="14"/>
    </w:rPr>
  </w:style>
  <w:style w:type="paragraph" w:customStyle="1" w:styleId="BodyTextIndent21">
    <w:name w:val="Body Text Indent 21"/>
    <w:basedOn w:val="Normal"/>
    <w:next w:val="BodyTextIndent2"/>
    <w:unhideWhenUsed/>
    <w:rsid w:val="009B3BCE"/>
    <w:pPr>
      <w:spacing w:after="120" w:line="480" w:lineRule="auto"/>
      <w:ind w:left="360"/>
    </w:pPr>
    <w:rPr>
      <w:sz w:val="16"/>
    </w:rPr>
  </w:style>
  <w:style w:type="character" w:customStyle="1" w:styleId="Caption11">
    <w:name w:val="Caption11"/>
    <w:rsid w:val="009B3BCE"/>
  </w:style>
  <w:style w:type="paragraph" w:customStyle="1" w:styleId="z-BottomofForm1">
    <w:name w:val="z-Bottom of Form1"/>
    <w:basedOn w:val="Normal"/>
    <w:next w:val="Normal"/>
    <w:hidden/>
    <w:unhideWhenUsed/>
    <w:rsid w:val="009B3BCE"/>
    <w:pPr>
      <w:pBdr>
        <w:top w:val="single" w:sz="6" w:space="1" w:color="auto"/>
      </w:pBdr>
      <w:jc w:val="center"/>
    </w:pPr>
    <w:rPr>
      <w:rFonts w:eastAsia="Times New Roman"/>
      <w:vanish/>
      <w:sz w:val="16"/>
      <w:szCs w:val="16"/>
    </w:rPr>
  </w:style>
  <w:style w:type="paragraph" w:customStyle="1" w:styleId="arcticletext">
    <w:name w:val="arcticle_text"/>
    <w:basedOn w:val="Normal"/>
    <w:rsid w:val="009B3BCE"/>
    <w:pPr>
      <w:spacing w:before="100" w:beforeAutospacing="1" w:after="100" w:afterAutospacing="1"/>
    </w:pPr>
    <w:rPr>
      <w:rFonts w:eastAsia="Times New Roman"/>
      <w:sz w:val="24"/>
    </w:rPr>
  </w:style>
  <w:style w:type="paragraph" w:customStyle="1" w:styleId="cptchblock">
    <w:name w:val="cptch_block"/>
    <w:basedOn w:val="Normal"/>
    <w:rsid w:val="009B3BCE"/>
    <w:pPr>
      <w:spacing w:before="100" w:beforeAutospacing="1" w:after="100" w:afterAutospacing="1"/>
    </w:pPr>
    <w:rPr>
      <w:rFonts w:eastAsia="Times New Roman"/>
      <w:sz w:val="24"/>
    </w:rPr>
  </w:style>
  <w:style w:type="paragraph" w:customStyle="1" w:styleId="publisheddate">
    <w:name w:val="published_date"/>
    <w:basedOn w:val="Normal"/>
    <w:rsid w:val="009B3BCE"/>
    <w:pPr>
      <w:spacing w:before="100" w:beforeAutospacing="1" w:after="100" w:afterAutospacing="1"/>
    </w:pPr>
    <w:rPr>
      <w:rFonts w:eastAsia="Times New Roman"/>
      <w:sz w:val="24"/>
    </w:rPr>
  </w:style>
  <w:style w:type="paragraph" w:customStyle="1" w:styleId="headline-title">
    <w:name w:val="headline-title"/>
    <w:basedOn w:val="Normal"/>
    <w:qFormat/>
    <w:rsid w:val="009B3BCE"/>
    <w:pPr>
      <w:spacing w:before="100" w:beforeAutospacing="1" w:after="100" w:afterAutospacing="1"/>
    </w:pPr>
    <w:rPr>
      <w:rFonts w:eastAsia="Times New Roman"/>
      <w:sz w:val="24"/>
    </w:rPr>
  </w:style>
  <w:style w:type="character" w:customStyle="1" w:styleId="StyleCards12ptThickunderlineChar1">
    <w:name w:val="Style Cards + 12 pt Thick underline Char1"/>
    <w:rsid w:val="009B3BCE"/>
    <w:rPr>
      <w:sz w:val="24"/>
      <w:szCs w:val="24"/>
      <w:u w:val="thick"/>
    </w:rPr>
  </w:style>
  <w:style w:type="character" w:customStyle="1" w:styleId="BodyTextIndentChar2">
    <w:name w:val="Body Text Indent Char2"/>
    <w:basedOn w:val="DefaultParagraphFont"/>
    <w:uiPriority w:val="99"/>
    <w:semiHidden/>
    <w:rsid w:val="009B3BCE"/>
    <w:rPr>
      <w:rFonts w:ascii="Georgia" w:hAnsi="Georgia"/>
      <w:sz w:val="22"/>
      <w:szCs w:val="22"/>
    </w:rPr>
  </w:style>
  <w:style w:type="character" w:customStyle="1" w:styleId="BodyText2Char2">
    <w:name w:val="Body Text 2 Char2"/>
    <w:basedOn w:val="DefaultParagraphFont"/>
    <w:uiPriority w:val="99"/>
    <w:semiHidden/>
    <w:rsid w:val="009B3BCE"/>
    <w:rPr>
      <w:rFonts w:ascii="Georgia" w:hAnsi="Georgia"/>
      <w:sz w:val="22"/>
      <w:szCs w:val="22"/>
    </w:rPr>
  </w:style>
  <w:style w:type="character" w:customStyle="1" w:styleId="BodyText3Char2">
    <w:name w:val="Body Text 3 Char2"/>
    <w:basedOn w:val="DefaultParagraphFont"/>
    <w:uiPriority w:val="99"/>
    <w:semiHidden/>
    <w:rsid w:val="009B3BCE"/>
    <w:rPr>
      <w:rFonts w:ascii="Georgia" w:hAnsi="Georgia"/>
      <w:sz w:val="16"/>
      <w:szCs w:val="16"/>
    </w:rPr>
  </w:style>
  <w:style w:type="character" w:customStyle="1" w:styleId="BodyTextIndent2Char2">
    <w:name w:val="Body Text Indent 2 Char2"/>
    <w:basedOn w:val="DefaultParagraphFont"/>
    <w:uiPriority w:val="99"/>
    <w:semiHidden/>
    <w:rsid w:val="009B3BCE"/>
    <w:rPr>
      <w:rFonts w:ascii="Georgia" w:hAnsi="Georgia"/>
      <w:sz w:val="22"/>
      <w:szCs w:val="22"/>
    </w:rPr>
  </w:style>
  <w:style w:type="character" w:customStyle="1" w:styleId="BodyTextIndent3Char2">
    <w:name w:val="Body Text Indent 3 Char2"/>
    <w:basedOn w:val="DefaultParagraphFont"/>
    <w:uiPriority w:val="99"/>
    <w:semiHidden/>
    <w:rsid w:val="009B3BCE"/>
    <w:rPr>
      <w:rFonts w:ascii="Georgia" w:hAnsi="Georgia"/>
      <w:sz w:val="16"/>
      <w:szCs w:val="16"/>
    </w:rPr>
  </w:style>
  <w:style w:type="character" w:customStyle="1" w:styleId="z-BottomofFormChar2">
    <w:name w:val="z-Bottom of Form Char2"/>
    <w:basedOn w:val="DefaultParagraphFont"/>
    <w:uiPriority w:val="99"/>
    <w:semiHidden/>
    <w:rsid w:val="009B3BCE"/>
    <w:rPr>
      <w:rFonts w:ascii="Arial" w:hAnsi="Arial" w:cs="Arial"/>
      <w:vanish/>
      <w:sz w:val="16"/>
      <w:szCs w:val="16"/>
    </w:rPr>
  </w:style>
  <w:style w:type="paragraph" w:customStyle="1" w:styleId="StyleHotRouteLatinGaramond10pt">
    <w:name w:val="Style Hot Route + (Latin) Garamond 10 pt"/>
    <w:basedOn w:val="HotRoute0"/>
    <w:link w:val="StyleHotRouteLatinGaramond10ptChar"/>
    <w:rsid w:val="009B3BCE"/>
    <w:pPr>
      <w:ind w:left="0"/>
    </w:pPr>
    <w:rPr>
      <w:rFonts w:ascii="Garamond" w:hAnsi="Garamond"/>
      <w:iCs w:val="0"/>
      <w:color w:val="auto"/>
      <w:sz w:val="20"/>
    </w:rPr>
  </w:style>
  <w:style w:type="character" w:customStyle="1" w:styleId="StyleHotRouteLatinGaramond10ptChar">
    <w:name w:val="Style Hot Route + (Latin) Garamond 10 pt Char"/>
    <w:basedOn w:val="DefaultParagraphFont"/>
    <w:link w:val="StyleHotRouteLatinGaramond10pt"/>
    <w:rsid w:val="009B3BCE"/>
    <w:rPr>
      <w:rFonts w:ascii="Garamond" w:eastAsia="Cambria" w:hAnsi="Garamond"/>
      <w:sz w:val="20"/>
    </w:rPr>
  </w:style>
  <w:style w:type="paragraph" w:customStyle="1" w:styleId="StyleHotRouteLatinGaramond10ptUnderline">
    <w:name w:val="Style Hot Route + (Latin) Garamond 10 pt Underline"/>
    <w:basedOn w:val="HotRoute0"/>
    <w:link w:val="StyleHotRouteLatinGaramond10ptUnderlineChar"/>
    <w:rsid w:val="009B3BCE"/>
    <w:pPr>
      <w:ind w:left="0"/>
    </w:pPr>
    <w:rPr>
      <w:rFonts w:ascii="Garamond" w:hAnsi="Garamond"/>
      <w:iCs w:val="0"/>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9B3BCE"/>
    <w:rPr>
      <w:rFonts w:ascii="Garamond" w:eastAsia="Cambria" w:hAnsi="Garamond"/>
      <w:sz w:val="20"/>
      <w:u w:val="single"/>
    </w:rPr>
  </w:style>
  <w:style w:type="character" w:customStyle="1" w:styleId="m5686307894942199640gmail-style13ptbold">
    <w:name w:val="m_5686307894942199640gmail-style13ptbold"/>
    <w:basedOn w:val="DefaultParagraphFont"/>
    <w:rsid w:val="009B3BCE"/>
  </w:style>
  <w:style w:type="character" w:customStyle="1" w:styleId="m5686307894942199640gmail-styleunderline">
    <w:name w:val="m_5686307894942199640gmail-styleunderline"/>
    <w:basedOn w:val="DefaultParagraphFont"/>
    <w:rsid w:val="009B3BCE"/>
  </w:style>
  <w:style w:type="paragraph" w:customStyle="1" w:styleId="Hyperlink2">
    <w:name w:val="Hyperlink2"/>
    <w:basedOn w:val="Normal"/>
    <w:qFormat/>
    <w:rsid w:val="009B3BCE"/>
    <w:rPr>
      <w:rFonts w:eastAsia="Calibri"/>
      <w:color w:val="00B0F0"/>
      <w:u w:val="single" w:color="00B0F0"/>
    </w:rPr>
  </w:style>
  <w:style w:type="character" w:customStyle="1" w:styleId="messagecontent">
    <w:name w:val="message_content"/>
    <w:rsid w:val="009B3BCE"/>
  </w:style>
  <w:style w:type="paragraph" w:customStyle="1" w:styleId="UnderlineCharCharCharCharCharCharCharCharChar">
    <w:name w:val="Underline Char Char Char Char Char Char Char Char Char"/>
    <w:link w:val="UnderlineCharCharCharCharCharCharCharCharCharChar"/>
    <w:rsid w:val="009B3BCE"/>
    <w:pPr>
      <w:spacing w:after="0" w:line="240" w:lineRule="auto"/>
    </w:pPr>
    <w:rPr>
      <w:rFonts w:ascii="Times New Roman" w:eastAsia="Times New Roman" w:hAnsi="Times New Roman" w:cs="Times New Roman"/>
      <w:sz w:val="24"/>
      <w:szCs w:val="24"/>
      <w:u w:val="thick"/>
    </w:rPr>
  </w:style>
  <w:style w:type="paragraph" w:customStyle="1" w:styleId="BoldUnderlineCharCharCharCharChar">
    <w:name w:val="BoldUnderline Char Char Char Char Char"/>
    <w:link w:val="BoldUnderlineCharCharCharCharCharChar"/>
    <w:rsid w:val="009B3BCE"/>
    <w:pPr>
      <w:spacing w:after="0" w:line="240" w:lineRule="auto"/>
    </w:pPr>
    <w:rPr>
      <w:rFonts w:ascii="Times New Roman" w:eastAsia="Times New Roman" w:hAnsi="Times New Roman" w:cs="Times New Roma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9B3BCE"/>
    <w:rPr>
      <w:rFonts w:ascii="Times New Roman" w:eastAsia="Times New Roman" w:hAnsi="Times New Roman" w:cs="Times New Roman"/>
      <w:sz w:val="24"/>
      <w:szCs w:val="24"/>
      <w:u w:val="thick"/>
    </w:rPr>
  </w:style>
  <w:style w:type="character" w:customStyle="1" w:styleId="BoldUnderlineCharCharCharCharCharChar">
    <w:name w:val="BoldUnderline Char Char Char Char Char Char"/>
    <w:basedOn w:val="DefaultParagraphFont"/>
    <w:link w:val="BoldUnderlineCharCharCharCharChar"/>
    <w:rsid w:val="009B3BCE"/>
    <w:rPr>
      <w:rFonts w:ascii="Times New Roman" w:eastAsia="Times New Roman" w:hAnsi="Times New Roman" w:cs="Times New Roman"/>
      <w:b/>
      <w:sz w:val="24"/>
      <w:szCs w:val="24"/>
      <w:u w:val="thick"/>
    </w:rPr>
  </w:style>
  <w:style w:type="character" w:customStyle="1" w:styleId="TagChar1">
    <w:name w:val="Tag Char1"/>
    <w:aliases w:val=" Char Char Char Char, Char Char Char Char Char Char Char Char Char1, Char Char Char Char Char Char Char Char Char Char, Char Char Char Char Char Char Char Char1"/>
    <w:rsid w:val="009B3BCE"/>
    <w:rPr>
      <w:rFonts w:ascii="Times New Roman" w:eastAsia="Times New Roman" w:hAnsi="Times New Roman"/>
      <w:b/>
      <w:sz w:val="24"/>
      <w:szCs w:val="24"/>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9B3BCE"/>
    <w:rPr>
      <w:rFonts w:ascii="Times New Roman" w:eastAsia="SimSun" w:hAnsi="Times New Roman" w:cs="Times New Roman"/>
      <w:sz w:val="24"/>
      <w:szCs w:val="24"/>
      <w:lang w:eastAsia="zh-CN"/>
    </w:rPr>
  </w:style>
  <w:style w:type="paragraph" w:customStyle="1" w:styleId="Style31">
    <w:name w:val="Style31"/>
    <w:basedOn w:val="Normal"/>
    <w:uiPriority w:val="99"/>
    <w:qFormat/>
    <w:rsid w:val="009B3BCE"/>
    <w:pPr>
      <w:spacing w:line="197" w:lineRule="exact"/>
      <w:jc w:val="both"/>
    </w:pPr>
  </w:style>
  <w:style w:type="paragraph" w:customStyle="1" w:styleId="Style42">
    <w:name w:val="Style42"/>
    <w:basedOn w:val="Normal"/>
    <w:uiPriority w:val="99"/>
    <w:qFormat/>
    <w:rsid w:val="009B3BCE"/>
    <w:pPr>
      <w:spacing w:line="202" w:lineRule="exact"/>
      <w:jc w:val="both"/>
    </w:pPr>
  </w:style>
  <w:style w:type="paragraph" w:customStyle="1" w:styleId="Style51">
    <w:name w:val="Style51"/>
    <w:basedOn w:val="Normal"/>
    <w:uiPriority w:val="99"/>
    <w:qFormat/>
    <w:rsid w:val="009B3BCE"/>
    <w:pPr>
      <w:spacing w:line="200" w:lineRule="exact"/>
      <w:jc w:val="both"/>
    </w:pPr>
  </w:style>
  <w:style w:type="character" w:customStyle="1" w:styleId="FontStyle72">
    <w:name w:val="Font Style72"/>
    <w:rsid w:val="009B3BCE"/>
    <w:rPr>
      <w:rFonts w:ascii="Times New Roman" w:hAnsi="Times New Roman" w:cs="Times New Roman" w:hint="default"/>
      <w:sz w:val="16"/>
      <w:szCs w:val="16"/>
    </w:rPr>
  </w:style>
  <w:style w:type="character" w:customStyle="1" w:styleId="FontStyle73">
    <w:name w:val="Font Style73"/>
    <w:uiPriority w:val="99"/>
    <w:rsid w:val="009B3BCE"/>
    <w:rPr>
      <w:rFonts w:ascii="Times New Roman" w:hAnsi="Times New Roman" w:cs="Times New Roman" w:hint="default"/>
      <w:i/>
      <w:iCs/>
      <w:sz w:val="16"/>
      <w:szCs w:val="16"/>
    </w:rPr>
  </w:style>
  <w:style w:type="character" w:customStyle="1" w:styleId="UnderlinestyleChar20">
    <w:name w:val="Underline style Char2"/>
    <w:rsid w:val="009B3BCE"/>
    <w:rPr>
      <w:sz w:val="22"/>
      <w:szCs w:val="24"/>
      <w:u w:val="single"/>
      <w:lang w:val="en-US" w:eastAsia="en-US" w:bidi="ar-SA"/>
    </w:rPr>
  </w:style>
  <w:style w:type="character" w:customStyle="1" w:styleId="FontStyle49">
    <w:name w:val="Font Style49"/>
    <w:uiPriority w:val="99"/>
    <w:rsid w:val="009B3BCE"/>
    <w:rPr>
      <w:rFonts w:ascii="Times New Roman" w:hAnsi="Times New Roman" w:cs="Times New Roman"/>
      <w:sz w:val="20"/>
      <w:szCs w:val="20"/>
    </w:rPr>
  </w:style>
  <w:style w:type="character" w:customStyle="1" w:styleId="FontStyle50">
    <w:name w:val="Font Style50"/>
    <w:uiPriority w:val="99"/>
    <w:rsid w:val="009B3BCE"/>
    <w:rPr>
      <w:rFonts w:ascii="Times New Roman" w:hAnsi="Times New Roman" w:cs="Times New Roman"/>
      <w:b/>
      <w:bCs/>
      <w:sz w:val="20"/>
      <w:szCs w:val="20"/>
    </w:rPr>
  </w:style>
  <w:style w:type="paragraph" w:customStyle="1" w:styleId="msonormal0">
    <w:name w:val="msonormal"/>
    <w:basedOn w:val="Normal"/>
    <w:uiPriority w:val="99"/>
    <w:qFormat/>
    <w:rsid w:val="009B3BCE"/>
    <w:pPr>
      <w:spacing w:before="100" w:beforeAutospacing="1" w:after="100" w:afterAutospacing="1"/>
    </w:pPr>
    <w:rPr>
      <w:rFonts w:eastAsia="Times New Roman"/>
    </w:rPr>
  </w:style>
  <w:style w:type="character" w:customStyle="1" w:styleId="ListBulletChar">
    <w:name w:val="List Bullet Char"/>
    <w:link w:val="ListBullet"/>
    <w:uiPriority w:val="99"/>
    <w:locked/>
    <w:rsid w:val="009B3BCE"/>
    <w:rPr>
      <w:rFonts w:ascii="Calibri" w:eastAsia="Calibri" w:hAnsi="Calibri"/>
    </w:rPr>
  </w:style>
  <w:style w:type="character" w:customStyle="1" w:styleId="BoldUnderlineChar2Char">
    <w:name w:val="BoldUnderline Char2 Char"/>
    <w:link w:val="BoldUnderlineChar20"/>
    <w:locked/>
    <w:rsid w:val="009B3BCE"/>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9B3BCE"/>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uiPriority w:val="99"/>
    <w:qFormat/>
    <w:rsid w:val="009B3BCE"/>
    <w:pPr>
      <w:spacing w:before="100" w:beforeAutospacing="1" w:after="100" w:afterAutospacing="1" w:line="256" w:lineRule="auto"/>
    </w:pPr>
    <w:rPr>
      <w:rFonts w:eastAsia="Times New Roman"/>
    </w:rPr>
  </w:style>
  <w:style w:type="paragraph" w:customStyle="1" w:styleId="Cardstyle0">
    <w:name w:val="Cardstyle"/>
    <w:basedOn w:val="Normal"/>
    <w:next w:val="Normal"/>
    <w:uiPriority w:val="99"/>
    <w:qFormat/>
    <w:rsid w:val="009B3BCE"/>
    <w:pPr>
      <w:spacing w:line="256" w:lineRule="auto"/>
    </w:pPr>
    <w:rPr>
      <w:rFonts w:eastAsia="Times New Roman"/>
    </w:rPr>
  </w:style>
  <w:style w:type="paragraph" w:customStyle="1" w:styleId="Normal20pt">
    <w:name w:val="Normal  + 20 pt"/>
    <w:basedOn w:val="Normal"/>
    <w:uiPriority w:val="6"/>
    <w:qFormat/>
    <w:rsid w:val="009B3BCE"/>
    <w:pPr>
      <w:spacing w:line="256" w:lineRule="auto"/>
    </w:pPr>
    <w:rPr>
      <w:rFonts w:asciiTheme="minorHAnsi" w:hAnsiTheme="minorHAnsi"/>
      <w:bCs/>
      <w:u w:val="single"/>
    </w:rPr>
  </w:style>
  <w:style w:type="paragraph" w:customStyle="1" w:styleId="conintrotext">
    <w:name w:val="conintrotext"/>
    <w:basedOn w:val="Normal"/>
    <w:uiPriority w:val="99"/>
    <w:qFormat/>
    <w:rsid w:val="009B3BCE"/>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9B3BCE"/>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9B3BCE"/>
    <w:pPr>
      <w:spacing w:line="256" w:lineRule="auto"/>
    </w:pPr>
    <w:rPr>
      <w:rFonts w:ascii="MS Mincho" w:eastAsia="MS Mincho" w:hAnsiTheme="minorHAnsi"/>
      <w:b/>
      <w:u w:val="single"/>
    </w:rPr>
  </w:style>
  <w:style w:type="paragraph" w:customStyle="1" w:styleId="assert">
    <w:name w:val="assert"/>
    <w:basedOn w:val="Normal"/>
    <w:uiPriority w:val="99"/>
    <w:qFormat/>
    <w:rsid w:val="009B3BCE"/>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9B3BCE"/>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9B3BCE"/>
    <w:pPr>
      <w:spacing w:line="256" w:lineRule="auto"/>
    </w:pPr>
    <w:rPr>
      <w:rFonts w:ascii="MS Mincho"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9B3BCE"/>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9B3BCE"/>
    <w:pPr>
      <w:spacing w:line="256" w:lineRule="auto"/>
    </w:pPr>
    <w:rPr>
      <w:rFonts w:ascii="MS Mincho" w:eastAsia="MS Mincho" w:hAnsiTheme="minorHAns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9B3BCE"/>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9B3BCE"/>
    <w:pPr>
      <w:spacing w:line="256" w:lineRule="auto"/>
    </w:pPr>
    <w:rPr>
      <w:rFonts w:ascii="MS Mincho" w:eastAsia="MS Mincho" w:hAnsiTheme="minorHAns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9B3BCE"/>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9B3BCE"/>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9B3BCE"/>
    <w:rPr>
      <w:rFonts w:eastAsia="Times New Roman"/>
      <w:u w:val="single"/>
    </w:rPr>
  </w:style>
  <w:style w:type="paragraph" w:customStyle="1" w:styleId="StyleStyle4ArialNarrow9pt">
    <w:name w:val="Style Style4 + Arial Narrow 9 pt"/>
    <w:basedOn w:val="Normal"/>
    <w:link w:val="StyleStyle4ArialNarrow9ptChar"/>
    <w:qFormat/>
    <w:rsid w:val="009B3BCE"/>
    <w:pPr>
      <w:spacing w:line="256" w:lineRule="auto"/>
    </w:pPr>
    <w:rPr>
      <w:rFonts w:asciiTheme="minorHAnsi" w:eastAsia="Times New Roman" w:hAnsiTheme="minorHAnsi"/>
      <w:u w:val="single"/>
    </w:rPr>
  </w:style>
  <w:style w:type="character" w:customStyle="1" w:styleId="StyleStyle4ArialNarrow9ptBoldChar">
    <w:name w:val="Style Style4 + Arial Narrow 9 pt Bold Char"/>
    <w:link w:val="StyleStyle4ArialNarrow9ptBold"/>
    <w:locked/>
    <w:rsid w:val="009B3BCE"/>
    <w:rPr>
      <w:rFonts w:eastAsia="Times New Roman"/>
      <w:b/>
      <w:bCs/>
      <w:u w:val="single"/>
    </w:rPr>
  </w:style>
  <w:style w:type="paragraph" w:customStyle="1" w:styleId="StyleStyle4ArialNarrow9ptBold">
    <w:name w:val="Style Style4 + Arial Narrow 9 pt Bold"/>
    <w:basedOn w:val="Normal"/>
    <w:link w:val="StyleStyle4ArialNarrow9ptBoldChar"/>
    <w:qFormat/>
    <w:rsid w:val="009B3BCE"/>
    <w:pPr>
      <w:spacing w:line="256" w:lineRule="auto"/>
    </w:pPr>
    <w:rPr>
      <w:rFonts w:asciiTheme="minorHAnsi" w:eastAsia="Times New Roman" w:hAnsiTheme="minorHAnsi"/>
      <w:b/>
      <w:bCs/>
      <w:u w:val="single"/>
    </w:rPr>
  </w:style>
  <w:style w:type="character" w:customStyle="1" w:styleId="Citation-AuthorDateChar">
    <w:name w:val="Citation - Author/Date Char"/>
    <w:locked/>
    <w:rsid w:val="009B3BCE"/>
    <w:rPr>
      <w:rFonts w:eastAsia="Times New Roman"/>
      <w:b/>
      <w:smallCaps/>
      <w:sz w:val="24"/>
      <w:szCs w:val="24"/>
      <w:u w:val="single"/>
    </w:rPr>
  </w:style>
  <w:style w:type="character" w:customStyle="1" w:styleId="HiddenBlockHeaderChar">
    <w:name w:val="Hidden Block Header Char"/>
    <w:link w:val="HiddenBlockHeader"/>
    <w:locked/>
    <w:rsid w:val="009B3BCE"/>
    <w:rPr>
      <w:rFonts w:ascii="Calibri" w:hAnsi="Calibri"/>
    </w:rPr>
  </w:style>
  <w:style w:type="character" w:customStyle="1" w:styleId="ThirdChar">
    <w:name w:val="Third Char"/>
    <w:link w:val="Third"/>
    <w:locked/>
    <w:rsid w:val="009B3BCE"/>
    <w:rPr>
      <w:rFonts w:eastAsia="Times New Roman"/>
      <w:b/>
      <w:u w:val="single"/>
      <w:lang w:val="x-none" w:eastAsia="x-none"/>
    </w:rPr>
  </w:style>
  <w:style w:type="paragraph" w:customStyle="1" w:styleId="Third">
    <w:name w:val="Third"/>
    <w:basedOn w:val="Normal"/>
    <w:link w:val="ThirdChar"/>
    <w:qFormat/>
    <w:rsid w:val="009B3BCE"/>
    <w:pPr>
      <w:spacing w:line="256" w:lineRule="auto"/>
    </w:pPr>
    <w:rPr>
      <w:rFonts w:asciiTheme="minorHAnsi" w:eastAsia="Times New Roman" w:hAnsiTheme="minorHAnsi"/>
      <w:b/>
      <w:u w:val="single"/>
      <w:lang w:val="x-none" w:eastAsia="x-none"/>
    </w:rPr>
  </w:style>
  <w:style w:type="paragraph" w:customStyle="1" w:styleId="Heading2Char2CharChar10">
    <w:name w:val="Heading 2 Char2 Char Char1"/>
    <w:aliases w:val="Char Char Char Char Char Char1 Char Char Char Char Char"/>
    <w:next w:val="Normal"/>
    <w:uiPriority w:val="99"/>
    <w:qFormat/>
    <w:rsid w:val="009B3BCE"/>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DebateUnderlineBoldCharChar">
    <w:name w:val="Debate Underline Bold Char Char"/>
    <w:locked/>
    <w:rsid w:val="009B3BCE"/>
    <w:rPr>
      <w:rFonts w:eastAsia="Times New Roman"/>
      <w:b/>
      <w:szCs w:val="24"/>
      <w:u w:val="thick"/>
    </w:rPr>
  </w:style>
  <w:style w:type="paragraph" w:customStyle="1" w:styleId="CiteSmallText">
    <w:name w:val="Cite Small Text"/>
    <w:basedOn w:val="Normal"/>
    <w:uiPriority w:val="99"/>
    <w:qFormat/>
    <w:rsid w:val="009B3BCE"/>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9B3BCE"/>
    <w:rPr>
      <w:lang w:val="x-none"/>
    </w:rPr>
  </w:style>
  <w:style w:type="paragraph" w:customStyle="1" w:styleId="Cards1CharChar">
    <w:name w:val="Cards1 Char Char"/>
    <w:basedOn w:val="Normal"/>
    <w:link w:val="Cards1CharCharChar"/>
    <w:qFormat/>
    <w:rsid w:val="009B3BCE"/>
    <w:pPr>
      <w:autoSpaceDE w:val="0"/>
      <w:autoSpaceDN w:val="0"/>
      <w:adjustRightInd w:val="0"/>
      <w:spacing w:line="256" w:lineRule="auto"/>
      <w:ind w:left="432" w:right="432"/>
      <w:jc w:val="both"/>
    </w:pPr>
    <w:rPr>
      <w:rFonts w:asciiTheme="minorHAnsi" w:hAnsiTheme="minorHAnsi"/>
      <w:lang w:val="x-none"/>
    </w:rPr>
  </w:style>
  <w:style w:type="character" w:customStyle="1" w:styleId="SwagChar">
    <w:name w:val="Swag Char"/>
    <w:link w:val="Swag"/>
    <w:locked/>
    <w:rsid w:val="009B3BCE"/>
    <w:rPr>
      <w:color w:val="0000FF"/>
      <w:sz w:val="12"/>
      <w:u w:val="single"/>
    </w:rPr>
  </w:style>
  <w:style w:type="paragraph" w:customStyle="1" w:styleId="Swag">
    <w:name w:val="Swag"/>
    <w:basedOn w:val="Normal"/>
    <w:link w:val="SwagChar"/>
    <w:qFormat/>
    <w:rsid w:val="009B3BCE"/>
    <w:pPr>
      <w:spacing w:line="256" w:lineRule="auto"/>
    </w:pPr>
    <w:rPr>
      <w:rFonts w:asciiTheme="minorHAnsi" w:hAnsiTheme="minorHAnsi"/>
      <w:color w:val="0000FF"/>
      <w:sz w:val="12"/>
      <w:u w:val="single"/>
    </w:rPr>
  </w:style>
  <w:style w:type="character" w:customStyle="1" w:styleId="StyleUnderlineTimesNewRoman1Char">
    <w:name w:val="Style Underline + Times New Roman1 Char"/>
    <w:link w:val="StyleUnderlineTimesNewRoman1"/>
    <w:locked/>
    <w:rsid w:val="009B3BCE"/>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9B3BCE"/>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9B3BCE"/>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9B3BCE"/>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9B3BCE"/>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9B3BCE"/>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9B3BCE"/>
    <w:rPr>
      <w:rFonts w:eastAsia="Times New Roman"/>
      <w:b/>
      <w:bCs/>
      <w:u w:val="single"/>
    </w:rPr>
  </w:style>
  <w:style w:type="paragraph" w:customStyle="1" w:styleId="StyleUnderlineChar11ptBold2">
    <w:name w:val="Style Underline Char + 11 pt Bold2"/>
    <w:basedOn w:val="Normal"/>
    <w:link w:val="StyleUnderlineChar11ptBold2Char"/>
    <w:qFormat/>
    <w:rsid w:val="009B3BCE"/>
    <w:pPr>
      <w:spacing w:line="256" w:lineRule="auto"/>
    </w:pPr>
    <w:rPr>
      <w:rFonts w:asciiTheme="minorHAnsi" w:eastAsia="Times New Roman" w:hAnsiTheme="minorHAnsi"/>
      <w:b/>
      <w:bCs/>
      <w:u w:val="single"/>
    </w:rPr>
  </w:style>
  <w:style w:type="character" w:customStyle="1" w:styleId="StyleStyleUnderlineTimesNewRoman11ptChar">
    <w:name w:val="Style Style Underline + Times New Roman + 11 pt Char"/>
    <w:link w:val="StyleStyleUnderlineTimesNewRoman11pt"/>
    <w:locked/>
    <w:rsid w:val="009B3BCE"/>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9B3BCE"/>
    <w:pPr>
      <w:spacing w:line="256" w:lineRule="auto"/>
    </w:pPr>
    <w:rPr>
      <w:rFonts w:asciiTheme="minorHAnsi" w:eastAsia="Times New Roman" w:hAnsiTheme="minorHAnsi"/>
      <w:u w:val="single"/>
    </w:rPr>
  </w:style>
  <w:style w:type="character" w:customStyle="1" w:styleId="StyleStyleUnderlineTimesNewRomanBold11ptNotBoldChar">
    <w:name w:val="Style Style Underline + Times New Roman Bold + 11 pt Not Bold Char"/>
    <w:link w:val="StyleStyleUnderlineTimesNewRomanBold11ptNotBold"/>
    <w:locked/>
    <w:rsid w:val="009B3BCE"/>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9B3BCE"/>
    <w:pPr>
      <w:spacing w:line="256" w:lineRule="auto"/>
    </w:pPr>
    <w:rPr>
      <w:rFonts w:asciiTheme="minorHAnsi" w:eastAsia="Times New Roman" w:hAnsiTheme="minorHAnsi"/>
      <w:u w:val="single"/>
    </w:rPr>
  </w:style>
  <w:style w:type="character" w:customStyle="1" w:styleId="TagsCharCharCharChar">
    <w:name w:val="Tags Char Char Char Char"/>
    <w:locked/>
    <w:rsid w:val="009B3BCE"/>
    <w:rPr>
      <w:rFonts w:ascii="Times New Roman" w:eastAsia="Times New Roman" w:hAnsi="Times New Roman" w:cs="Times New Roman"/>
      <w:b/>
      <w:sz w:val="24"/>
      <w:szCs w:val="24"/>
    </w:rPr>
  </w:style>
  <w:style w:type="character" w:customStyle="1" w:styleId="NothingCharChar">
    <w:name w:val="Nothing Char Char"/>
    <w:link w:val="NothingCharCharChar"/>
    <w:locked/>
    <w:rsid w:val="009B3BCE"/>
  </w:style>
  <w:style w:type="paragraph" w:customStyle="1" w:styleId="NothingCharCharChar">
    <w:name w:val="Nothing Char Char Char"/>
    <w:link w:val="NothingCharChar"/>
    <w:qFormat/>
    <w:rsid w:val="009B3BCE"/>
    <w:pPr>
      <w:spacing w:after="0" w:line="240" w:lineRule="auto"/>
      <w:jc w:val="both"/>
    </w:pPr>
  </w:style>
  <w:style w:type="paragraph" w:customStyle="1" w:styleId="StyleLeft021">
    <w:name w:val="Style Left:  0.2&quot;1"/>
    <w:basedOn w:val="Normal"/>
    <w:uiPriority w:val="99"/>
    <w:qFormat/>
    <w:rsid w:val="009B3BCE"/>
    <w:pPr>
      <w:spacing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9B3BCE"/>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9B3BCE"/>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9B3BCE"/>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9B3BCE"/>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u w:val="single"/>
      <w:bdr w:val="single" w:sz="4" w:space="0" w:color="auto" w:frame="1"/>
    </w:rPr>
  </w:style>
  <w:style w:type="paragraph" w:customStyle="1" w:styleId="BlockTitle20">
    <w:name w:val="Block Title #2"/>
    <w:basedOn w:val="Normal"/>
    <w:uiPriority w:val="99"/>
    <w:qFormat/>
    <w:rsid w:val="009B3BCE"/>
    <w:pPr>
      <w:keepNext/>
      <w:pBdr>
        <w:top w:val="single" w:sz="18" w:space="1" w:color="000000"/>
        <w:left w:val="single" w:sz="18" w:space="4" w:color="000000"/>
        <w:bottom w:val="single" w:sz="18" w:space="1" w:color="000000"/>
        <w:right w:val="single" w:sz="18" w:space="4" w:color="000000"/>
      </w:pBdr>
      <w:spacing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9B3BCE"/>
    <w:pPr>
      <w:spacing w:line="256" w:lineRule="auto"/>
    </w:pPr>
    <w:rPr>
      <w:b/>
    </w:rPr>
  </w:style>
  <w:style w:type="paragraph" w:customStyle="1" w:styleId="Heading2Char2CharChar12">
    <w:name w:val="Heading 2 Char2 Char Char12"/>
    <w:aliases w:val="Char Char Char Char Char Char1 Char Char Char Char Char1,Char Char22"/>
    <w:next w:val="Normal"/>
    <w:uiPriority w:val="99"/>
    <w:qFormat/>
    <w:rsid w:val="009B3BCE"/>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UnderlineCharChar4">
    <w:name w:val="Underline Char Char4"/>
    <w:rsid w:val="009B3BCE"/>
    <w:rPr>
      <w:szCs w:val="24"/>
      <w:u w:val="single"/>
      <w:lang w:val="en-US" w:eastAsia="en-US" w:bidi="ar-SA"/>
    </w:rPr>
  </w:style>
  <w:style w:type="character" w:customStyle="1" w:styleId="BoldUnderlineCharChar3">
    <w:name w:val="BoldUnderline Char Char3"/>
    <w:rsid w:val="009B3BCE"/>
    <w:rPr>
      <w:b/>
      <w:bCs w:val="0"/>
      <w:szCs w:val="24"/>
      <w:u w:val="single"/>
      <w:lang w:val="en-US" w:eastAsia="en-US" w:bidi="ar-SA"/>
    </w:rPr>
  </w:style>
  <w:style w:type="character" w:customStyle="1" w:styleId="UnderlineCharChar3">
    <w:name w:val="Underline Char Char3"/>
    <w:rsid w:val="009B3BCE"/>
    <w:rPr>
      <w:szCs w:val="24"/>
      <w:u w:val="single"/>
      <w:lang w:val="en-US" w:eastAsia="en-US" w:bidi="ar-SA"/>
    </w:rPr>
  </w:style>
  <w:style w:type="character" w:customStyle="1" w:styleId="BoldUnderlineCharChar2">
    <w:name w:val="BoldUnderline Char Char2"/>
    <w:rsid w:val="009B3BCE"/>
    <w:rPr>
      <w:b/>
      <w:bCs w:val="0"/>
      <w:szCs w:val="24"/>
      <w:u w:val="single"/>
      <w:lang w:val="en-US" w:eastAsia="en-US" w:bidi="ar-SA"/>
    </w:rPr>
  </w:style>
  <w:style w:type="character" w:customStyle="1" w:styleId="volume-issue">
    <w:name w:val="volume-issue"/>
    <w:rsid w:val="009B3BCE"/>
    <w:rPr>
      <w:rFonts w:ascii="Times New Roman" w:hAnsi="Times New Roman" w:cs="Times New Roman" w:hint="default"/>
    </w:rPr>
  </w:style>
  <w:style w:type="character" w:customStyle="1" w:styleId="boldness1">
    <w:name w:val="boldness1"/>
    <w:rsid w:val="009B3BCE"/>
  </w:style>
  <w:style w:type="character" w:customStyle="1" w:styleId="story-author">
    <w:name w:val="story-author"/>
    <w:basedOn w:val="DefaultParagraphFont"/>
    <w:rsid w:val="009B3BCE"/>
  </w:style>
  <w:style w:type="character" w:customStyle="1" w:styleId="StyleEmphasisArial12ptBoldNotItalic">
    <w:name w:val="Style Emphasis + Arial 12 pt Bold Not Italic"/>
    <w:basedOn w:val="Emphasis"/>
    <w:rsid w:val="009B3BCE"/>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9B3BCE"/>
  </w:style>
  <w:style w:type="character" w:customStyle="1" w:styleId="StyleStyle4CharTimesNewRoman11ptItalic">
    <w:name w:val="Style Style4 Char + Times New Roman 11 pt Italic"/>
    <w:basedOn w:val="DefaultParagraphFont"/>
    <w:rsid w:val="009B3BCE"/>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9B3BCE"/>
  </w:style>
  <w:style w:type="character" w:customStyle="1" w:styleId="ad">
    <w:name w:val="_"/>
    <w:basedOn w:val="DefaultParagraphFont"/>
    <w:rsid w:val="009B3BCE"/>
  </w:style>
  <w:style w:type="character" w:customStyle="1" w:styleId="Heading3CharCharCharChar1">
    <w:name w:val="Heading 3 Char Char Char Char1"/>
    <w:rsid w:val="009B3BCE"/>
    <w:rPr>
      <w:rFonts w:ascii="Arial" w:hAnsi="Arial" w:cs="Arial" w:hint="default"/>
      <w:bCs/>
      <w:szCs w:val="26"/>
      <w:u w:val="single"/>
      <w:lang w:val="en-US" w:eastAsia="en-US" w:bidi="ar-SA"/>
    </w:rPr>
  </w:style>
  <w:style w:type="character" w:customStyle="1" w:styleId="comment-body">
    <w:name w:val="comment-body"/>
    <w:rsid w:val="009B3BCE"/>
  </w:style>
  <w:style w:type="character" w:customStyle="1" w:styleId="UnderlineCharCharChar1">
    <w:name w:val="Underline Char Char Char1"/>
    <w:rsid w:val="009B3BCE"/>
    <w:rPr>
      <w:u w:val="single"/>
      <w:lang w:val="en-US" w:eastAsia="en-US" w:bidi="ar-SA"/>
    </w:rPr>
  </w:style>
  <w:style w:type="character" w:customStyle="1" w:styleId="UnderlineChar1Char">
    <w:name w:val="Underline Char1 Char"/>
    <w:rsid w:val="009B3BCE"/>
    <w:rPr>
      <w:rFonts w:ascii="Calibri" w:eastAsia="MS Mincho" w:hAnsi="Calibri" w:cs="Calibri" w:hint="default"/>
      <w:szCs w:val="20"/>
      <w:u w:val="single"/>
    </w:rPr>
  </w:style>
  <w:style w:type="character" w:customStyle="1" w:styleId="StyleBoldandUnderlineCharChar29pt">
    <w:name w:val="Style Bold and Underline Char Char2 + 9 pt"/>
    <w:rsid w:val="009B3BCE"/>
    <w:rPr>
      <w:rFonts w:ascii="Times New Roman" w:hAnsi="Times New Roman" w:cs="Times New Roman" w:hint="default"/>
      <w:b/>
      <w:bCs/>
      <w:noProof w:val="0"/>
      <w:sz w:val="20"/>
      <w:u w:val="single"/>
    </w:rPr>
  </w:style>
  <w:style w:type="character" w:customStyle="1" w:styleId="StyleUnderlineCharChar19pt">
    <w:name w:val="Style Underline Char Char1 + 9 pt"/>
    <w:rsid w:val="009B3BCE"/>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9B3BCE"/>
    <w:rPr>
      <w:rFonts w:ascii="Times New Roman" w:hAnsi="Times New Roman" w:cs="Times New Roman" w:hint="default"/>
      <w:noProof w:val="0"/>
      <w:sz w:val="20"/>
      <w:u w:val="single"/>
      <w:bdr w:val="single" w:sz="4" w:space="0" w:color="auto" w:frame="1"/>
      <w:lang w:val="en-US" w:eastAsia="en-US" w:bidi="ar-SA"/>
    </w:rPr>
  </w:style>
  <w:style w:type="character" w:customStyle="1" w:styleId="article-record-publication-volume-issue">
    <w:name w:val="article-record-publication-volume-issue"/>
    <w:rsid w:val="009B3BCE"/>
  </w:style>
  <w:style w:type="character" w:customStyle="1" w:styleId="resultbodyblack">
    <w:name w:val="resultbodyblack"/>
    <w:rsid w:val="009B3BCE"/>
    <w:rPr>
      <w:rFonts w:ascii="Times New Roman" w:hAnsi="Times New Roman" w:cs="Times New Roman" w:hint="default"/>
    </w:rPr>
  </w:style>
  <w:style w:type="character" w:customStyle="1" w:styleId="3TagCite">
    <w:name w:val="3 Tag/Cite"/>
    <w:rsid w:val="009B3BCE"/>
    <w:rPr>
      <w:rFonts w:ascii="Times New Roman" w:hAnsi="Times New Roman" w:cs="Times New Roman" w:hint="default"/>
      <w:b/>
      <w:bCs w:val="0"/>
    </w:rPr>
  </w:style>
  <w:style w:type="character" w:customStyle="1" w:styleId="4Qualifications">
    <w:name w:val="4 Qualifications"/>
    <w:rsid w:val="009B3BCE"/>
    <w:rPr>
      <w:rFonts w:ascii="Times New Roman" w:hAnsi="Times New Roman" w:cs="Times New Roman" w:hint="default"/>
      <w:sz w:val="19"/>
    </w:rPr>
  </w:style>
  <w:style w:type="character" w:customStyle="1" w:styleId="6Underlined">
    <w:name w:val="6 Underlined"/>
    <w:rsid w:val="009B3BCE"/>
    <w:rPr>
      <w:rFonts w:ascii="Times New Roman" w:hAnsi="Times New Roman" w:cs="Times New Roman" w:hint="default"/>
      <w:b/>
      <w:bCs w:val="0"/>
      <w:sz w:val="21"/>
      <w:u w:val="single"/>
    </w:rPr>
  </w:style>
  <w:style w:type="character" w:customStyle="1" w:styleId="nohighlighting">
    <w:name w:val="no highlighting"/>
    <w:rsid w:val="009B3BCE"/>
    <w:rPr>
      <w:rFonts w:ascii="Times New Roman" w:hAnsi="Times New Roman" w:cs="Times New Roman" w:hint="default"/>
      <w:color w:val="auto"/>
      <w:sz w:val="20"/>
      <w:u w:val="thick"/>
      <w:bdr w:val="none" w:sz="0" w:space="0" w:color="auto" w:frame="1"/>
    </w:rPr>
  </w:style>
  <w:style w:type="character" w:customStyle="1" w:styleId="CharChar61">
    <w:name w:val="Char Char61"/>
    <w:rsid w:val="009B3BCE"/>
    <w:rPr>
      <w:rFonts w:ascii="Arial" w:hAnsi="Arial" w:cs="Arial" w:hint="default"/>
      <w:bCs/>
      <w:sz w:val="16"/>
      <w:szCs w:val="26"/>
      <w:lang w:val="en-US" w:eastAsia="en-US" w:bidi="ar-SA"/>
    </w:rPr>
  </w:style>
  <w:style w:type="character" w:customStyle="1" w:styleId="styledate">
    <w:name w:val="styledate"/>
    <w:rsid w:val="009B3BCE"/>
  </w:style>
  <w:style w:type="character" w:customStyle="1" w:styleId="StyleUnderlineChar9ptChar">
    <w:name w:val="Style Underline Char + 9 pt Char"/>
    <w:rsid w:val="009B3BCE"/>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9B3BCE"/>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9B3BCE"/>
    <w:rPr>
      <w:b/>
      <w:bCs w:val="0"/>
      <w:szCs w:val="24"/>
      <w:u w:val="single"/>
      <w:lang w:val="en-US" w:eastAsia="en-US" w:bidi="ar-SA"/>
    </w:rPr>
  </w:style>
  <w:style w:type="character" w:customStyle="1" w:styleId="BoldandUnderlineChar1Char2">
    <w:name w:val="Bold and Underline Char1 Char2"/>
    <w:rsid w:val="009B3BCE"/>
    <w:rPr>
      <w:b/>
      <w:bCs w:val="0"/>
      <w:szCs w:val="24"/>
      <w:u w:val="single"/>
      <w:lang w:val="en-US" w:eastAsia="en-US" w:bidi="ar-SA"/>
    </w:rPr>
  </w:style>
  <w:style w:type="character" w:customStyle="1" w:styleId="BoldandUnderlineCharChar1">
    <w:name w:val="Bold and Underline Char Char1"/>
    <w:rsid w:val="009B3BCE"/>
    <w:rPr>
      <w:b/>
      <w:bCs w:val="0"/>
      <w:szCs w:val="24"/>
      <w:u w:val="single"/>
      <w:lang w:val="en-US" w:eastAsia="en-US" w:bidi="ar-SA"/>
    </w:rPr>
  </w:style>
  <w:style w:type="character" w:customStyle="1" w:styleId="authoraffil">
    <w:name w:val="authoraffil"/>
    <w:rsid w:val="009B3BCE"/>
  </w:style>
  <w:style w:type="character" w:customStyle="1" w:styleId="CharChar8">
    <w:name w:val="Char Char8"/>
    <w:rsid w:val="009B3BCE"/>
    <w:rPr>
      <w:rFonts w:ascii="Georgia" w:eastAsia="Times New Roman" w:hAnsi="Georgia" w:hint="default"/>
      <w:b/>
      <w:bCs/>
      <w:sz w:val="30"/>
      <w:szCs w:val="28"/>
      <w:u w:val="single"/>
    </w:rPr>
  </w:style>
  <w:style w:type="character" w:customStyle="1" w:styleId="boldcitationChar">
    <w:name w:val="bold citation Char"/>
    <w:rsid w:val="009B3BCE"/>
    <w:rPr>
      <w:rFonts w:ascii="Arial" w:hAnsi="Arial" w:cs="Arial" w:hint="default"/>
      <w:b/>
      <w:bCs w:val="0"/>
      <w:sz w:val="28"/>
      <w:szCs w:val="24"/>
      <w:u w:val="thick"/>
      <w:lang w:val="en-US" w:eastAsia="en-US" w:bidi="ar-SA"/>
    </w:rPr>
  </w:style>
  <w:style w:type="character" w:customStyle="1" w:styleId="BoldunderlineChar5">
    <w:name w:val="Bold/underline Char"/>
    <w:rsid w:val="009B3BCE"/>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9B3BCE"/>
  </w:style>
  <w:style w:type="character" w:customStyle="1" w:styleId="tagCharCharChar1">
    <w:name w:val="tag Char Char Char1"/>
    <w:rsid w:val="009B3BCE"/>
    <w:rPr>
      <w:b/>
      <w:bCs w:val="0"/>
      <w:sz w:val="24"/>
      <w:lang w:val="en-US" w:eastAsia="en-US" w:bidi="ar-SA"/>
    </w:rPr>
  </w:style>
  <w:style w:type="character" w:customStyle="1" w:styleId="bylines">
    <w:name w:val="bylines"/>
    <w:basedOn w:val="DefaultParagraphFont"/>
    <w:rsid w:val="009B3BCE"/>
  </w:style>
  <w:style w:type="character" w:customStyle="1" w:styleId="StyleStyleBoldUnderlineUnderlineIntenseEmphasis1apple-style-2">
    <w:name w:val="Style Style Bold UnderlineUnderlineIntense Emphasis1apple-style-...2"/>
    <w:basedOn w:val="DefaultParagraphFont"/>
    <w:rsid w:val="009B3BCE"/>
    <w:rPr>
      <w:b w:val="0"/>
      <w:bCs/>
      <w:sz w:val="22"/>
      <w:u w:val="single"/>
    </w:rPr>
  </w:style>
  <w:style w:type="character" w:customStyle="1" w:styleId="FontStyle57">
    <w:name w:val="Font Style57"/>
    <w:rsid w:val="009B3BCE"/>
    <w:rPr>
      <w:rFonts w:ascii="Georgia" w:hAnsi="Georgia" w:cs="Georgia" w:hint="default"/>
      <w:b/>
      <w:bCs/>
      <w:sz w:val="14"/>
      <w:szCs w:val="14"/>
    </w:rPr>
  </w:style>
  <w:style w:type="character" w:customStyle="1" w:styleId="FontStyle89">
    <w:name w:val="Font Style89"/>
    <w:rsid w:val="009B3BCE"/>
    <w:rPr>
      <w:rFonts w:ascii="Times New Roman" w:hAnsi="Times New Roman" w:cs="Times New Roman" w:hint="default"/>
      <w:b/>
      <w:bCs/>
      <w:smallCaps/>
      <w:spacing w:val="40"/>
      <w:sz w:val="16"/>
      <w:szCs w:val="16"/>
    </w:rPr>
  </w:style>
  <w:style w:type="character" w:customStyle="1" w:styleId="hvr">
    <w:name w:val="hvr"/>
    <w:basedOn w:val="DefaultParagraphFont"/>
    <w:rsid w:val="009B3BCE"/>
  </w:style>
  <w:style w:type="character" w:customStyle="1" w:styleId="cardChar20">
    <w:name w:val="card Char2"/>
    <w:basedOn w:val="DefaultParagraphFont"/>
    <w:uiPriority w:val="6"/>
    <w:rsid w:val="009B3BCE"/>
    <w:rPr>
      <w:rFonts w:ascii="Times New Roman" w:hAnsi="Times New Roman" w:cs="Calibri"/>
      <w:szCs w:val="20"/>
    </w:rPr>
  </w:style>
  <w:style w:type="paragraph" w:customStyle="1" w:styleId="Pol">
    <w:name w:val="Pol"/>
    <w:basedOn w:val="Heading2"/>
    <w:uiPriority w:val="99"/>
    <w:qFormat/>
    <w:rsid w:val="009B3BCE"/>
  </w:style>
  <w:style w:type="paragraph" w:customStyle="1" w:styleId="Style70">
    <w:name w:val="Style7"/>
    <w:basedOn w:val="Normal"/>
    <w:uiPriority w:val="99"/>
    <w:qFormat/>
    <w:rsid w:val="009B3BCE"/>
    <w:pPr>
      <w:widowControl w:val="0"/>
      <w:autoSpaceDE w:val="0"/>
      <w:autoSpaceDN w:val="0"/>
      <w:adjustRightInd w:val="0"/>
      <w:spacing w:line="229" w:lineRule="exact"/>
    </w:pPr>
  </w:style>
  <w:style w:type="character" w:customStyle="1" w:styleId="red">
    <w:name w:val="red"/>
    <w:basedOn w:val="DefaultParagraphFont"/>
    <w:rsid w:val="009B3BCE"/>
  </w:style>
  <w:style w:type="character" w:customStyle="1" w:styleId="Footnote2Char">
    <w:name w:val="Footnote2 Char"/>
    <w:link w:val="Footnote2"/>
    <w:locked/>
    <w:rsid w:val="009B3BCE"/>
  </w:style>
  <w:style w:type="paragraph" w:customStyle="1" w:styleId="Footnote2">
    <w:name w:val="Footnote2"/>
    <w:basedOn w:val="Normal"/>
    <w:next w:val="Normal"/>
    <w:link w:val="Footnote2Char"/>
    <w:autoRedefine/>
    <w:qFormat/>
    <w:rsid w:val="009B3BCE"/>
    <w:pPr>
      <w:spacing w:after="120" w:line="480" w:lineRule="auto"/>
    </w:pPr>
    <w:rPr>
      <w:rFonts w:asciiTheme="minorHAnsi" w:hAnsiTheme="minorHAnsi"/>
    </w:rPr>
  </w:style>
  <w:style w:type="character" w:customStyle="1" w:styleId="link">
    <w:name w:val="link"/>
    <w:basedOn w:val="DefaultParagraphFont"/>
    <w:rsid w:val="009B3BCE"/>
  </w:style>
  <w:style w:type="paragraph" w:customStyle="1" w:styleId="xhead">
    <w:name w:val="xhead"/>
    <w:basedOn w:val="Normal"/>
    <w:uiPriority w:val="99"/>
    <w:qFormat/>
    <w:rsid w:val="009B3BCE"/>
    <w:pPr>
      <w:spacing w:before="100" w:beforeAutospacing="1" w:after="100" w:afterAutospacing="1"/>
    </w:pPr>
  </w:style>
  <w:style w:type="paragraph" w:customStyle="1" w:styleId="headlinemeta">
    <w:name w:val="headline_meta"/>
    <w:basedOn w:val="Normal"/>
    <w:uiPriority w:val="99"/>
    <w:qFormat/>
    <w:rsid w:val="009B3BCE"/>
    <w:pPr>
      <w:spacing w:before="100" w:beforeAutospacing="1" w:after="100" w:afterAutospacing="1"/>
    </w:pPr>
    <w:rPr>
      <w:rFonts w:ascii="Times" w:hAnsi="Times"/>
      <w:szCs w:val="20"/>
    </w:rPr>
  </w:style>
  <w:style w:type="paragraph" w:customStyle="1" w:styleId="Pa37">
    <w:name w:val="Pa37"/>
    <w:basedOn w:val="Default"/>
    <w:next w:val="Default"/>
    <w:uiPriority w:val="99"/>
    <w:qFormat/>
    <w:rsid w:val="009B3BCE"/>
    <w:pPr>
      <w:widowControl w:val="0"/>
      <w:spacing w:line="161" w:lineRule="atLeast"/>
    </w:pPr>
    <w:rPr>
      <w:rFonts w:ascii="Adobe Garamond Pro" w:eastAsiaTheme="minorEastAsia" w:hAnsi="Adobe Garamond Pro"/>
      <w:color w:val="auto"/>
      <w:sz w:val="20"/>
    </w:rPr>
  </w:style>
  <w:style w:type="paragraph" w:customStyle="1" w:styleId="Pa23">
    <w:name w:val="Pa23"/>
    <w:basedOn w:val="Default"/>
    <w:next w:val="Default"/>
    <w:uiPriority w:val="99"/>
    <w:qFormat/>
    <w:rsid w:val="009B3BCE"/>
    <w:pPr>
      <w:widowControl w:val="0"/>
      <w:spacing w:line="241" w:lineRule="atLeast"/>
    </w:pPr>
    <w:rPr>
      <w:rFonts w:ascii="Adobe Garamond Pro" w:eastAsiaTheme="minorEastAsia" w:hAnsi="Adobe Garamond Pro"/>
      <w:color w:val="auto"/>
      <w:sz w:val="20"/>
    </w:rPr>
  </w:style>
  <w:style w:type="paragraph" w:customStyle="1" w:styleId="Pa18">
    <w:name w:val="Pa18"/>
    <w:basedOn w:val="Default"/>
    <w:next w:val="Default"/>
    <w:uiPriority w:val="99"/>
    <w:qFormat/>
    <w:rsid w:val="009B3BCE"/>
    <w:pPr>
      <w:widowControl w:val="0"/>
      <w:spacing w:line="241" w:lineRule="atLeast"/>
    </w:pPr>
    <w:rPr>
      <w:rFonts w:ascii="Gill Sans" w:eastAsiaTheme="minorEastAsia" w:hAnsi="Gill Sans"/>
      <w:color w:val="auto"/>
      <w:sz w:val="20"/>
    </w:rPr>
  </w:style>
  <w:style w:type="paragraph" w:customStyle="1" w:styleId="Pa36">
    <w:name w:val="Pa36"/>
    <w:basedOn w:val="Default"/>
    <w:next w:val="Default"/>
    <w:uiPriority w:val="99"/>
    <w:qFormat/>
    <w:rsid w:val="009B3BCE"/>
    <w:pPr>
      <w:widowControl w:val="0"/>
      <w:spacing w:line="241" w:lineRule="atLeast"/>
    </w:pPr>
    <w:rPr>
      <w:rFonts w:ascii="Gill Sans" w:eastAsiaTheme="minorEastAsia" w:hAnsi="Gill Sans"/>
      <w:color w:val="auto"/>
      <w:sz w:val="20"/>
    </w:rPr>
  </w:style>
  <w:style w:type="paragraph" w:customStyle="1" w:styleId="pagpag3">
    <w:name w:val="pagpag3"/>
    <w:basedOn w:val="Normal"/>
    <w:uiPriority w:val="99"/>
    <w:qFormat/>
    <w:rsid w:val="009B3BCE"/>
    <w:pPr>
      <w:spacing w:before="100" w:beforeAutospacing="1" w:after="100" w:afterAutospacing="1"/>
    </w:pPr>
    <w:rPr>
      <w:rFonts w:ascii="Times" w:hAnsi="Times"/>
      <w:szCs w:val="20"/>
    </w:rPr>
  </w:style>
  <w:style w:type="paragraph" w:customStyle="1" w:styleId="postmetadata">
    <w:name w:val="postmetadata"/>
    <w:basedOn w:val="Normal"/>
    <w:uiPriority w:val="99"/>
    <w:qFormat/>
    <w:rsid w:val="009B3BCE"/>
    <w:pPr>
      <w:spacing w:before="100" w:beforeAutospacing="1" w:after="100" w:afterAutospacing="1"/>
    </w:pPr>
    <w:rPr>
      <w:rFonts w:ascii="Times" w:hAnsi="Times"/>
      <w:szCs w:val="20"/>
    </w:rPr>
  </w:style>
  <w:style w:type="paragraph" w:customStyle="1" w:styleId="ReadCharCh1">
    <w:name w:val="Read Char Ch1"/>
    <w:basedOn w:val="Normal"/>
    <w:next w:val="Normal"/>
    <w:uiPriority w:val="3"/>
    <w:qFormat/>
    <w:rsid w:val="009B3BCE"/>
    <w:pPr>
      <w:keepNext/>
      <w:keepLines/>
      <w:pageBreakBefore/>
      <w:spacing w:before="200"/>
      <w:jc w:val="center"/>
      <w:outlineLvl w:val="2"/>
    </w:pPr>
    <w:rPr>
      <w:b/>
      <w:bCs/>
      <w:sz w:val="32"/>
      <w:u w:val="single"/>
    </w:rPr>
  </w:style>
  <w:style w:type="paragraph" w:customStyle="1" w:styleId="DocumentMap1">
    <w:name w:val="Document Map1"/>
    <w:basedOn w:val="Normal"/>
    <w:next w:val="DocumentMap"/>
    <w:uiPriority w:val="99"/>
    <w:semiHidden/>
    <w:qFormat/>
    <w:rsid w:val="009B3BCE"/>
    <w:rPr>
      <w:rFonts w:ascii="Lucida Grande" w:eastAsia="Cambria" w:hAnsi="Lucida Grande"/>
    </w:rPr>
  </w:style>
  <w:style w:type="paragraph" w:customStyle="1" w:styleId="Pa16">
    <w:name w:val="Pa16"/>
    <w:basedOn w:val="Default"/>
    <w:next w:val="Default"/>
    <w:uiPriority w:val="99"/>
    <w:qFormat/>
    <w:rsid w:val="009B3BCE"/>
    <w:pPr>
      <w:spacing w:line="161" w:lineRule="atLeast"/>
    </w:pPr>
    <w:rPr>
      <w:rFonts w:ascii="Adobe Garamond Pro" w:eastAsiaTheme="minorHAnsi" w:hAnsi="Adobe Garamond Pro" w:cstheme="minorBidi"/>
      <w:color w:val="auto"/>
      <w:sz w:val="20"/>
    </w:rPr>
  </w:style>
  <w:style w:type="paragraph" w:customStyle="1" w:styleId="wp-media-credit">
    <w:name w:val="wp-media-credit"/>
    <w:basedOn w:val="Normal"/>
    <w:uiPriority w:val="99"/>
    <w:qFormat/>
    <w:rsid w:val="009B3BCE"/>
    <w:pPr>
      <w:spacing w:before="100" w:beforeAutospacing="1" w:after="100" w:afterAutospacing="1"/>
    </w:pPr>
  </w:style>
  <w:style w:type="paragraph" w:customStyle="1" w:styleId="Pa22">
    <w:name w:val="Pa2+2"/>
    <w:basedOn w:val="Default"/>
    <w:next w:val="Default"/>
    <w:uiPriority w:val="99"/>
    <w:qFormat/>
    <w:rsid w:val="009B3BCE"/>
    <w:pPr>
      <w:spacing w:line="201" w:lineRule="atLeast"/>
    </w:pPr>
    <w:rPr>
      <w:rFonts w:ascii="Helvetica LT Std" w:eastAsiaTheme="minorHAnsi" w:hAnsi="Helvetica LT Std" w:cstheme="minorBidi"/>
      <w:color w:val="auto"/>
      <w:sz w:val="20"/>
    </w:rPr>
  </w:style>
  <w:style w:type="paragraph" w:customStyle="1" w:styleId="Pa172">
    <w:name w:val="Pa17+2"/>
    <w:basedOn w:val="Default"/>
    <w:next w:val="Default"/>
    <w:uiPriority w:val="99"/>
    <w:qFormat/>
    <w:rsid w:val="009B3BCE"/>
    <w:pPr>
      <w:spacing w:line="201" w:lineRule="atLeast"/>
    </w:pPr>
    <w:rPr>
      <w:rFonts w:ascii="Helvetica LT Std" w:eastAsiaTheme="minorHAnsi" w:hAnsi="Helvetica LT Std" w:cstheme="minorBidi"/>
      <w:color w:val="auto"/>
      <w:sz w:val="20"/>
    </w:rPr>
  </w:style>
  <w:style w:type="paragraph" w:customStyle="1" w:styleId="Number">
    <w:name w:val="Number"/>
    <w:basedOn w:val="Heading2"/>
    <w:qFormat/>
    <w:rsid w:val="009B3BCE"/>
    <w:pPr>
      <w:keepLines w:val="0"/>
      <w:tabs>
        <w:tab w:val="left" w:pos="144"/>
        <w:tab w:val="num" w:pos="360"/>
      </w:tabs>
      <w:spacing w:before="240" w:after="240"/>
      <w:ind w:left="360" w:hanging="360"/>
      <w:jc w:val="left"/>
    </w:pPr>
    <w:rPr>
      <w:rFonts w:eastAsia="SimSun" w:cs="Arial"/>
      <w:iCs/>
      <w:caps/>
      <w:sz w:val="24"/>
      <w:szCs w:val="28"/>
      <w:u w:val="none"/>
      <w:lang w:eastAsia="zh-CN"/>
    </w:rPr>
  </w:style>
  <w:style w:type="character" w:customStyle="1" w:styleId="viewstorydateline">
    <w:name w:val="viewstorydateline"/>
    <w:basedOn w:val="DefaultParagraphFont"/>
    <w:rsid w:val="009B3BCE"/>
  </w:style>
  <w:style w:type="character" w:customStyle="1" w:styleId="meta-sep">
    <w:name w:val="meta-sep"/>
    <w:basedOn w:val="DefaultParagraphFont"/>
    <w:rsid w:val="009B3BCE"/>
  </w:style>
  <w:style w:type="character" w:customStyle="1" w:styleId="A19">
    <w:name w:val="A19"/>
    <w:uiPriority w:val="99"/>
    <w:rsid w:val="009B3BCE"/>
    <w:rPr>
      <w:rFonts w:ascii="Georgia" w:hAnsi="Georgia" w:cs="Georgia" w:hint="default"/>
      <w:color w:val="000000"/>
      <w:sz w:val="20"/>
      <w:szCs w:val="20"/>
      <w:u w:val="single"/>
    </w:rPr>
  </w:style>
  <w:style w:type="character" w:customStyle="1" w:styleId="A130">
    <w:name w:val="A13"/>
    <w:uiPriority w:val="99"/>
    <w:rsid w:val="009B3BCE"/>
    <w:rPr>
      <w:rFonts w:ascii="Georgia" w:hAnsi="Georgia" w:cs="Georgia" w:hint="default"/>
      <w:color w:val="000000"/>
      <w:sz w:val="11"/>
      <w:szCs w:val="11"/>
    </w:rPr>
  </w:style>
  <w:style w:type="character" w:customStyle="1" w:styleId="ontext">
    <w:name w:val="ontext"/>
    <w:basedOn w:val="DefaultParagraphFont"/>
    <w:rsid w:val="009B3BCE"/>
  </w:style>
  <w:style w:type="character" w:customStyle="1" w:styleId="archive-title">
    <w:name w:val="archive-title"/>
    <w:basedOn w:val="DefaultParagraphFont"/>
    <w:rsid w:val="009B3BCE"/>
  </w:style>
  <w:style w:type="character" w:customStyle="1" w:styleId="imgleft">
    <w:name w:val="imgleft"/>
    <w:basedOn w:val="DefaultParagraphFont"/>
    <w:rsid w:val="009B3BCE"/>
  </w:style>
  <w:style w:type="character" w:customStyle="1" w:styleId="imgcenter">
    <w:name w:val="imgcenter"/>
    <w:basedOn w:val="DefaultParagraphFont"/>
    <w:rsid w:val="009B3BCE"/>
  </w:style>
  <w:style w:type="character" w:customStyle="1" w:styleId="A42">
    <w:name w:val="A4+2"/>
    <w:uiPriority w:val="99"/>
    <w:rsid w:val="009B3BCE"/>
    <w:rPr>
      <w:rFonts w:ascii="Helvetica LT Std" w:hAnsi="Helvetica LT Std" w:cs="Helvetica LT Std" w:hint="default"/>
      <w:color w:val="000000"/>
      <w:sz w:val="11"/>
      <w:szCs w:val="11"/>
    </w:rPr>
  </w:style>
  <w:style w:type="character" w:customStyle="1" w:styleId="fstitle">
    <w:name w:val="fs_title"/>
    <w:basedOn w:val="DefaultParagraphFont"/>
    <w:rsid w:val="009B3BCE"/>
  </w:style>
  <w:style w:type="character" w:customStyle="1" w:styleId="reportbody1">
    <w:name w:val="reportbody1"/>
    <w:basedOn w:val="DefaultParagraphFont"/>
    <w:rsid w:val="009B3BCE"/>
    <w:rPr>
      <w:rFonts w:ascii="Tahoma" w:hAnsi="Tahoma" w:cs="Tahoma" w:hint="default"/>
      <w:color w:val="000000"/>
      <w:sz w:val="14"/>
      <w:szCs w:val="14"/>
    </w:rPr>
  </w:style>
  <w:style w:type="character" w:customStyle="1" w:styleId="dateday">
    <w:name w:val="date_day"/>
    <w:basedOn w:val="DefaultParagraphFont"/>
    <w:rsid w:val="009B3BCE"/>
  </w:style>
  <w:style w:type="character" w:customStyle="1" w:styleId="datemonth">
    <w:name w:val="date_month"/>
    <w:basedOn w:val="DefaultParagraphFont"/>
    <w:rsid w:val="009B3BCE"/>
  </w:style>
  <w:style w:type="character" w:customStyle="1" w:styleId="dateyear">
    <w:name w:val="date_year"/>
    <w:basedOn w:val="DefaultParagraphFont"/>
    <w:rsid w:val="009B3BCE"/>
  </w:style>
  <w:style w:type="character" w:customStyle="1" w:styleId="Heading3CharCharCharCharCharChar">
    <w:name w:val="Heading 3 Char Char Char Char Char Char"/>
    <w:basedOn w:val="DefaultParagraphFont"/>
    <w:rsid w:val="009B3BCE"/>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9B3BCE"/>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9B3BCE"/>
    <w:rPr>
      <w:sz w:val="24"/>
      <w:szCs w:val="24"/>
      <w:lang w:val="en-US" w:eastAsia="en-US" w:bidi="ar-SA"/>
    </w:rPr>
  </w:style>
  <w:style w:type="character" w:customStyle="1" w:styleId="insideitro">
    <w:name w:val="insideitro"/>
    <w:basedOn w:val="DefaultParagraphFont"/>
    <w:rsid w:val="009B3BCE"/>
  </w:style>
  <w:style w:type="character" w:customStyle="1" w:styleId="wcfont">
    <w:name w:val="wcfont"/>
    <w:basedOn w:val="DefaultParagraphFont"/>
    <w:rsid w:val="009B3BCE"/>
  </w:style>
  <w:style w:type="character" w:customStyle="1" w:styleId="style65">
    <w:name w:val="style65"/>
    <w:basedOn w:val="DefaultParagraphFont"/>
    <w:rsid w:val="009B3BCE"/>
  </w:style>
  <w:style w:type="character" w:customStyle="1" w:styleId="qftext">
    <w:name w:val="qftext"/>
    <w:basedOn w:val="DefaultParagraphFont"/>
    <w:rsid w:val="009B3BCE"/>
  </w:style>
  <w:style w:type="character" w:customStyle="1" w:styleId="leftidx">
    <w:name w:val="leftidx"/>
    <w:basedOn w:val="DefaultParagraphFont"/>
    <w:rsid w:val="009B3BCE"/>
  </w:style>
  <w:style w:type="paragraph" w:customStyle="1" w:styleId="width100">
    <w:name w:val="width100"/>
    <w:basedOn w:val="Normal"/>
    <w:uiPriority w:val="99"/>
    <w:qFormat/>
    <w:rsid w:val="009B3BCE"/>
    <w:pPr>
      <w:spacing w:before="100" w:beforeAutospacing="1" w:after="100" w:afterAutospacing="1"/>
    </w:pPr>
  </w:style>
  <w:style w:type="character" w:customStyle="1" w:styleId="eventtitle">
    <w:name w:val="eventtitle"/>
    <w:basedOn w:val="DefaultParagraphFont"/>
    <w:rsid w:val="009B3BCE"/>
  </w:style>
  <w:style w:type="character" w:customStyle="1" w:styleId="eventsubtitle">
    <w:name w:val="eventsubtitle"/>
    <w:basedOn w:val="DefaultParagraphFont"/>
    <w:rsid w:val="009B3BCE"/>
  </w:style>
  <w:style w:type="character" w:customStyle="1" w:styleId="eventdate">
    <w:name w:val="eventdate"/>
    <w:basedOn w:val="DefaultParagraphFont"/>
    <w:rsid w:val="009B3BCE"/>
  </w:style>
  <w:style w:type="character" w:customStyle="1" w:styleId="legend">
    <w:name w:val="legend"/>
    <w:basedOn w:val="DefaultParagraphFont"/>
    <w:rsid w:val="009B3BCE"/>
  </w:style>
  <w:style w:type="character" w:customStyle="1" w:styleId="Bold12">
    <w:name w:val="Bold12"/>
    <w:uiPriority w:val="1"/>
    <w:qFormat/>
    <w:rsid w:val="009B3BCE"/>
    <w:rPr>
      <w:rFonts w:ascii="Times New Roman" w:hAnsi="Times New Roman"/>
      <w:b/>
      <w:sz w:val="24"/>
    </w:rPr>
  </w:style>
  <w:style w:type="character" w:customStyle="1" w:styleId="NotBold10Final">
    <w:name w:val="NotBold10Final"/>
    <w:uiPriority w:val="1"/>
    <w:qFormat/>
    <w:rsid w:val="009B3BCE"/>
    <w:rPr>
      <w:rFonts w:ascii="Times New Roman" w:hAnsi="Times New Roman"/>
      <w:b w:val="0"/>
      <w:i w:val="0"/>
      <w:sz w:val="20"/>
    </w:rPr>
  </w:style>
  <w:style w:type="character" w:customStyle="1" w:styleId="slug-elocation">
    <w:name w:val="slug-elocation"/>
    <w:basedOn w:val="DefaultParagraphFont"/>
    <w:rsid w:val="009B3BCE"/>
  </w:style>
  <w:style w:type="character" w:customStyle="1" w:styleId="fu-autorenangabe-fu-beschreibung">
    <w:name w:val="fu-autorenangabe-fu-beschreibung"/>
    <w:rsid w:val="009B3BCE"/>
  </w:style>
  <w:style w:type="paragraph" w:customStyle="1" w:styleId="introshadow">
    <w:name w:val="intro_shadow"/>
    <w:basedOn w:val="Normal"/>
    <w:uiPriority w:val="99"/>
    <w:qFormat/>
    <w:rsid w:val="009B3BCE"/>
    <w:pPr>
      <w:spacing w:before="100" w:beforeAutospacing="1" w:after="100" w:afterAutospacing="1"/>
    </w:pPr>
  </w:style>
  <w:style w:type="paragraph" w:customStyle="1" w:styleId="articleintro">
    <w:name w:val="articleintro"/>
    <w:basedOn w:val="Normal"/>
    <w:uiPriority w:val="99"/>
    <w:qFormat/>
    <w:rsid w:val="009B3BCE"/>
    <w:pPr>
      <w:spacing w:before="100" w:beforeAutospacing="1" w:after="100" w:afterAutospacing="1"/>
    </w:pPr>
  </w:style>
  <w:style w:type="character" w:customStyle="1" w:styleId="commentscontainer">
    <w:name w:val="comments_container"/>
    <w:basedOn w:val="DefaultParagraphFont"/>
    <w:rsid w:val="009B3BCE"/>
  </w:style>
  <w:style w:type="paragraph" w:customStyle="1" w:styleId="Caption40">
    <w:name w:val="Caption4"/>
    <w:basedOn w:val="Normal"/>
    <w:uiPriority w:val="99"/>
    <w:qFormat/>
    <w:rsid w:val="009B3BCE"/>
    <w:pPr>
      <w:spacing w:before="100" w:beforeAutospacing="1" w:after="100" w:afterAutospacing="1"/>
    </w:pPr>
  </w:style>
  <w:style w:type="paragraph" w:customStyle="1" w:styleId="publishedon">
    <w:name w:val="published_on"/>
    <w:basedOn w:val="Normal"/>
    <w:uiPriority w:val="99"/>
    <w:qFormat/>
    <w:rsid w:val="009B3BCE"/>
    <w:pPr>
      <w:spacing w:before="100" w:beforeAutospacing="1" w:after="100" w:afterAutospacing="1"/>
    </w:pPr>
  </w:style>
  <w:style w:type="character" w:customStyle="1" w:styleId="hparticlefooter">
    <w:name w:val="hparticlefooter"/>
    <w:basedOn w:val="DefaultParagraphFont"/>
    <w:rsid w:val="009B3BCE"/>
  </w:style>
  <w:style w:type="table" w:customStyle="1" w:styleId="TableGrid2">
    <w:name w:val="Table Grid2"/>
    <w:basedOn w:val="TableNormal"/>
    <w:next w:val="TableGrid"/>
    <w:rsid w:val="009B3BC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9B3BCE"/>
  </w:style>
  <w:style w:type="character" w:customStyle="1" w:styleId="BlockCharCharCharCharChar">
    <w:name w:val="Block Char Char Char Char Char"/>
    <w:aliases w:val="Block Char Char Char Char Char Char Char Char,Block Char Char Char Char Char Char Char1"/>
    <w:basedOn w:val="DefaultParagraphFont"/>
    <w:rsid w:val="009B3BCE"/>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9B3BCE"/>
    <w:rPr>
      <w:b/>
      <w:color w:val="000000"/>
      <w:u w:val="single"/>
    </w:rPr>
  </w:style>
  <w:style w:type="character" w:customStyle="1" w:styleId="CiteEmphasisChar">
    <w:name w:val="Cite/Emphasis Char"/>
    <w:basedOn w:val="DefaultParagraphFont"/>
    <w:link w:val="CiteEmphasis"/>
    <w:rsid w:val="009B3BCE"/>
    <w:rPr>
      <w:rFonts w:ascii="Calibri" w:hAnsi="Calibri"/>
      <w:b/>
      <w:color w:val="000000"/>
      <w:u w:val="single"/>
    </w:rPr>
  </w:style>
  <w:style w:type="character" w:customStyle="1" w:styleId="ReadText">
    <w:name w:val="Read Text"/>
    <w:basedOn w:val="DefaultParagraphFont"/>
    <w:rsid w:val="009B3BCE"/>
    <w:rPr>
      <w:rFonts w:ascii="Times New Roman" w:hAnsi="Times New Roman"/>
      <w:b/>
      <w:bCs/>
      <w:sz w:val="24"/>
      <w:u w:val="single"/>
    </w:rPr>
  </w:style>
  <w:style w:type="paragraph" w:customStyle="1" w:styleId="Styleunread8pt">
    <w:name w:val="Style unread + 8 pt"/>
    <w:basedOn w:val="Normal"/>
    <w:link w:val="Styleunread8ptChar"/>
    <w:qFormat/>
    <w:rsid w:val="009B3BCE"/>
    <w:rPr>
      <w:color w:val="000000"/>
      <w:sz w:val="16"/>
    </w:rPr>
  </w:style>
  <w:style w:type="character" w:customStyle="1" w:styleId="Styleunread8ptChar">
    <w:name w:val="Style unread + 8 pt Char"/>
    <w:basedOn w:val="DefaultParagraphFont"/>
    <w:link w:val="Styleunread8pt"/>
    <w:rsid w:val="009B3BCE"/>
    <w:rPr>
      <w:rFonts w:ascii="Calibri" w:hAnsi="Calibri"/>
      <w:color w:val="000000"/>
      <w:sz w:val="16"/>
    </w:rPr>
  </w:style>
  <w:style w:type="character" w:customStyle="1" w:styleId="main">
    <w:name w:val="main"/>
    <w:basedOn w:val="DefaultParagraphFont"/>
    <w:rsid w:val="009B3BCE"/>
  </w:style>
  <w:style w:type="character" w:customStyle="1" w:styleId="textunderlineCharChar">
    <w:name w:val="text underline Char Char"/>
    <w:basedOn w:val="DefaultParagraphFont"/>
    <w:rsid w:val="009B3BCE"/>
    <w:rPr>
      <w:rFonts w:ascii="Garamond" w:hAnsi="Garamond"/>
      <w:color w:val="000000"/>
      <w:u w:val="single"/>
    </w:rPr>
  </w:style>
  <w:style w:type="paragraph" w:customStyle="1" w:styleId="ekprop-p">
    <w:name w:val="ekprop-p"/>
    <w:basedOn w:val="Normal"/>
    <w:uiPriority w:val="99"/>
    <w:qFormat/>
    <w:rsid w:val="009B3BCE"/>
    <w:pPr>
      <w:spacing w:before="100" w:beforeAutospacing="1" w:after="100" w:afterAutospacing="1"/>
    </w:pPr>
    <w:rPr>
      <w:color w:val="58585B"/>
      <w:sz w:val="16"/>
      <w:szCs w:val="16"/>
    </w:rPr>
  </w:style>
  <w:style w:type="paragraph" w:customStyle="1" w:styleId="ShrinkCharChar">
    <w:name w:val="Shrink Char Char"/>
    <w:link w:val="ShrinkCharCharChar"/>
    <w:qFormat/>
    <w:rsid w:val="009B3BCE"/>
    <w:pPr>
      <w:spacing w:after="0" w:line="240" w:lineRule="auto"/>
      <w:ind w:left="288" w:right="288"/>
    </w:pPr>
    <w:rPr>
      <w:rFonts w:ascii="Times New Roman" w:eastAsia="Times New Roman" w:hAnsi="Times New Roman" w:cs="Times New Roman"/>
      <w:color w:val="000000"/>
      <w:sz w:val="12"/>
      <w:szCs w:val="24"/>
    </w:rPr>
  </w:style>
  <w:style w:type="character" w:customStyle="1" w:styleId="ShrinkCharCharChar">
    <w:name w:val="Shrink Char Char Char"/>
    <w:basedOn w:val="DefaultParagraphFont"/>
    <w:link w:val="ShrinkCharChar"/>
    <w:rsid w:val="009B3BCE"/>
    <w:rPr>
      <w:rFonts w:ascii="Times New Roman" w:eastAsia="Times New Roman" w:hAnsi="Times New Roman" w:cs="Times New Roman"/>
      <w:color w:val="000000"/>
      <w:sz w:val="12"/>
      <w:szCs w:val="24"/>
    </w:rPr>
  </w:style>
  <w:style w:type="paragraph" w:customStyle="1" w:styleId="SmalltextChar1">
    <w:name w:val="Smalltext Char"/>
    <w:basedOn w:val="Normal"/>
    <w:link w:val="SmalltextCharChar"/>
    <w:qFormat/>
    <w:rsid w:val="009B3BCE"/>
    <w:rPr>
      <w:color w:val="000000"/>
      <w:sz w:val="16"/>
    </w:rPr>
  </w:style>
  <w:style w:type="character" w:customStyle="1" w:styleId="SmalltextCharChar">
    <w:name w:val="Smalltext Char Char"/>
    <w:basedOn w:val="DefaultParagraphFont"/>
    <w:link w:val="SmalltextChar1"/>
    <w:rsid w:val="009B3BCE"/>
    <w:rPr>
      <w:rFonts w:ascii="Calibri" w:hAnsi="Calibri"/>
      <w:color w:val="000000"/>
      <w:sz w:val="16"/>
    </w:rPr>
  </w:style>
  <w:style w:type="character" w:customStyle="1" w:styleId="FullCiteCharChar">
    <w:name w:val="Full Cite Char Char"/>
    <w:basedOn w:val="DefaultParagraphFont"/>
    <w:rsid w:val="009B3BCE"/>
    <w:rPr>
      <w:rFonts w:ascii="Georgia" w:hAnsi="Georgia" w:cs="Calibri"/>
      <w:color w:val="000000"/>
      <w:sz w:val="20"/>
      <w:szCs w:val="24"/>
    </w:rPr>
  </w:style>
  <w:style w:type="character" w:customStyle="1" w:styleId="submitted-wrapper">
    <w:name w:val="submitted-wrapper"/>
    <w:basedOn w:val="DefaultParagraphFont"/>
    <w:rsid w:val="009B3BCE"/>
  </w:style>
  <w:style w:type="paragraph" w:customStyle="1" w:styleId="Spacer">
    <w:name w:val="Spacer"/>
    <w:basedOn w:val="Heading1"/>
    <w:link w:val="SpacerChar"/>
    <w:autoRedefine/>
    <w:uiPriority w:val="4"/>
    <w:qFormat/>
    <w:rsid w:val="009B3BCE"/>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9B3BCE"/>
    <w:rPr>
      <w:rFonts w:ascii="Calibri" w:eastAsiaTheme="majorEastAsia" w:hAnsi="Calibri" w:cstheme="majorBidi"/>
      <w:b/>
      <w:sz w:val="24"/>
      <w:szCs w:val="32"/>
    </w:rPr>
  </w:style>
  <w:style w:type="paragraph" w:customStyle="1" w:styleId="CardFormatCharCharCharCharCharChar">
    <w:name w:val="Card Format Char Char Char Char Char Char"/>
    <w:basedOn w:val="Normal"/>
    <w:uiPriority w:val="99"/>
    <w:qFormat/>
    <w:rsid w:val="009B3BCE"/>
    <w:pPr>
      <w:widowControl w:val="0"/>
      <w:autoSpaceDE w:val="0"/>
      <w:autoSpaceDN w:val="0"/>
      <w:adjustRightInd w:val="0"/>
    </w:pPr>
    <w:rPr>
      <w:rFonts w:eastAsia="Times New Roman"/>
      <w:color w:val="000000"/>
      <w:sz w:val="18"/>
      <w:szCs w:val="18"/>
    </w:rPr>
  </w:style>
  <w:style w:type="character" w:customStyle="1" w:styleId="the-author">
    <w:name w:val="the-author"/>
    <w:basedOn w:val="DefaultParagraphFont"/>
    <w:rsid w:val="009B3BCE"/>
  </w:style>
  <w:style w:type="character" w:customStyle="1" w:styleId="top-publish">
    <w:name w:val="top-publish"/>
    <w:basedOn w:val="DefaultParagraphFont"/>
    <w:rsid w:val="009B3BCE"/>
  </w:style>
  <w:style w:type="character" w:customStyle="1" w:styleId="byline-italic">
    <w:name w:val="byline-italic"/>
    <w:basedOn w:val="DefaultParagraphFont"/>
    <w:rsid w:val="009B3BCE"/>
  </w:style>
  <w:style w:type="character" w:customStyle="1" w:styleId="CardUnderlinedCharChar0">
    <w:name w:val="Card Underlined Char Char"/>
    <w:rsid w:val="009B3BCE"/>
    <w:rPr>
      <w:rFonts w:ascii="Arial Narrow" w:hAnsi="Arial Narrow"/>
      <w:sz w:val="22"/>
      <w:szCs w:val="24"/>
      <w:u w:val="single"/>
      <w:lang w:val="en-US" w:eastAsia="en-US" w:bidi="ar-SA"/>
    </w:rPr>
  </w:style>
  <w:style w:type="character" w:customStyle="1" w:styleId="gd">
    <w:name w:val="gd"/>
    <w:basedOn w:val="DefaultParagraphFont"/>
    <w:rsid w:val="009B3BCE"/>
  </w:style>
  <w:style w:type="character" w:customStyle="1" w:styleId="g3">
    <w:name w:val="g3"/>
    <w:basedOn w:val="DefaultParagraphFont"/>
    <w:rsid w:val="009B3BCE"/>
  </w:style>
  <w:style w:type="character" w:customStyle="1" w:styleId="hb">
    <w:name w:val="hb"/>
    <w:basedOn w:val="DefaultParagraphFont"/>
    <w:rsid w:val="009B3BCE"/>
  </w:style>
  <w:style w:type="character" w:customStyle="1" w:styleId="g2">
    <w:name w:val="g2"/>
    <w:basedOn w:val="DefaultParagraphFont"/>
    <w:rsid w:val="009B3BCE"/>
  </w:style>
  <w:style w:type="character" w:customStyle="1" w:styleId="nameplatehead">
    <w:name w:val="nameplatehead"/>
    <w:basedOn w:val="DefaultParagraphFont"/>
    <w:rsid w:val="009B3BCE"/>
  </w:style>
  <w:style w:type="character" w:customStyle="1" w:styleId="nameplatelink">
    <w:name w:val="nameplatelink"/>
    <w:basedOn w:val="DefaultParagraphFont"/>
    <w:rsid w:val="009B3BCE"/>
  </w:style>
  <w:style w:type="paragraph" w:customStyle="1" w:styleId="calibre8">
    <w:name w:val="calibre8"/>
    <w:basedOn w:val="Normal"/>
    <w:uiPriority w:val="99"/>
    <w:qFormat/>
    <w:rsid w:val="009B3BCE"/>
    <w:pPr>
      <w:spacing w:before="30" w:after="30"/>
      <w:jc w:val="both"/>
    </w:pPr>
    <w:rPr>
      <w:rFonts w:eastAsia="Times New Roman"/>
      <w:sz w:val="17"/>
      <w:szCs w:val="17"/>
    </w:rPr>
  </w:style>
  <w:style w:type="paragraph" w:customStyle="1" w:styleId="paragraph">
    <w:name w:val="paragraph"/>
    <w:basedOn w:val="Normal"/>
    <w:uiPriority w:val="99"/>
    <w:qFormat/>
    <w:rsid w:val="009B3BCE"/>
    <w:pPr>
      <w:spacing w:before="100" w:beforeAutospacing="1" w:after="100" w:afterAutospacing="1"/>
    </w:pPr>
    <w:rPr>
      <w:rFonts w:eastAsia="Times New Roman"/>
    </w:rPr>
  </w:style>
  <w:style w:type="character" w:customStyle="1" w:styleId="m340327140930436083gmail-styleunderline">
    <w:name w:val="m_340327140930436083gmail-styleunderline"/>
    <w:basedOn w:val="DefaultParagraphFont"/>
    <w:rsid w:val="009B3BCE"/>
  </w:style>
  <w:style w:type="character" w:customStyle="1" w:styleId="djhat-arrow">
    <w:name w:val="djhat-arrow"/>
    <w:basedOn w:val="DefaultParagraphFont"/>
    <w:rsid w:val="009B3BCE"/>
  </w:style>
  <w:style w:type="character" w:customStyle="1" w:styleId="mname">
    <w:name w:val="mname"/>
    <w:basedOn w:val="DefaultParagraphFont"/>
    <w:rsid w:val="009B3BCE"/>
  </w:style>
  <w:style w:type="character" w:customStyle="1" w:styleId="mvalue">
    <w:name w:val="mvalue"/>
    <w:basedOn w:val="DefaultParagraphFont"/>
    <w:rsid w:val="009B3BCE"/>
  </w:style>
  <w:style w:type="character" w:customStyle="1" w:styleId="mchange">
    <w:name w:val="mchange"/>
    <w:basedOn w:val="DefaultParagraphFont"/>
    <w:rsid w:val="009B3BCE"/>
  </w:style>
  <w:style w:type="character" w:customStyle="1" w:styleId="categoryaside">
    <w:name w:val="category__aside"/>
    <w:basedOn w:val="DefaultParagraphFont"/>
    <w:rsid w:val="009B3BCE"/>
  </w:style>
  <w:style w:type="character" w:customStyle="1" w:styleId="article-breadcrumb-wrapper">
    <w:name w:val="article-breadcrumb-wrapper"/>
    <w:basedOn w:val="DefaultParagraphFont"/>
    <w:rsid w:val="009B3BCE"/>
  </w:style>
  <w:style w:type="character" w:customStyle="1" w:styleId="wsj-article-caption-content">
    <w:name w:val="wsj-article-caption-content"/>
    <w:basedOn w:val="DefaultParagraphFont"/>
    <w:rsid w:val="009B3BCE"/>
  </w:style>
  <w:style w:type="character" w:customStyle="1" w:styleId="wsj-article-credit">
    <w:name w:val="wsj-article-credit"/>
    <w:basedOn w:val="DefaultParagraphFont"/>
    <w:rsid w:val="009B3BCE"/>
  </w:style>
  <w:style w:type="character" w:customStyle="1" w:styleId="wsj-article-credit-tag">
    <w:name w:val="wsj-article-credit-tag"/>
    <w:basedOn w:val="DefaultParagraphFont"/>
    <w:rsid w:val="009B3BCE"/>
  </w:style>
  <w:style w:type="character" w:customStyle="1" w:styleId="commentscounticon">
    <w:name w:val="comments_count_icon"/>
    <w:basedOn w:val="DefaultParagraphFont"/>
    <w:rsid w:val="009B3BCE"/>
  </w:style>
  <w:style w:type="character" w:customStyle="1" w:styleId="comments-count-word">
    <w:name w:val="comments-count-word"/>
    <w:basedOn w:val="DefaultParagraphFont"/>
    <w:rsid w:val="009B3BCE"/>
  </w:style>
  <w:style w:type="character" w:customStyle="1" w:styleId="company-name-type">
    <w:name w:val="company-name-type"/>
    <w:basedOn w:val="DefaultParagraphFont"/>
    <w:rsid w:val="009B3BCE"/>
  </w:style>
  <w:style w:type="character" w:customStyle="1" w:styleId="nav-prevnext-lbl">
    <w:name w:val="nav-prevnext-lbl"/>
    <w:basedOn w:val="DefaultParagraphFont"/>
    <w:rsid w:val="009B3BCE"/>
  </w:style>
  <w:style w:type="character" w:customStyle="1" w:styleId="nav-prevnext-hed">
    <w:name w:val="nav-prevnext-hed"/>
    <w:basedOn w:val="DefaultParagraphFont"/>
    <w:rsid w:val="009B3BCE"/>
  </w:style>
  <w:style w:type="character" w:customStyle="1" w:styleId="readcomments">
    <w:name w:val="readcomments"/>
    <w:basedOn w:val="DefaultParagraphFont"/>
    <w:rsid w:val="009B3BCE"/>
  </w:style>
  <w:style w:type="character" w:customStyle="1" w:styleId="selected-edition">
    <w:name w:val="selected-edition"/>
    <w:basedOn w:val="DefaultParagraphFont"/>
    <w:rsid w:val="009B3BCE"/>
  </w:style>
  <w:style w:type="character" w:customStyle="1" w:styleId="rotate">
    <w:name w:val="rotate"/>
    <w:basedOn w:val="DefaultParagraphFont"/>
    <w:rsid w:val="009B3BCE"/>
  </w:style>
  <w:style w:type="paragraph" w:customStyle="1" w:styleId="column-name">
    <w:name w:val="column-name"/>
    <w:basedOn w:val="Normal"/>
    <w:rsid w:val="009B3BCE"/>
    <w:pPr>
      <w:spacing w:before="100" w:beforeAutospacing="1" w:after="100" w:afterAutospacing="1"/>
    </w:pPr>
    <w:rPr>
      <w:rFonts w:ascii="Times" w:hAnsi="Times"/>
      <w:szCs w:val="20"/>
    </w:rPr>
  </w:style>
  <w:style w:type="character" w:customStyle="1" w:styleId="m-8174075135221778500gmail-styleunderline">
    <w:name w:val="m_-8174075135221778500gmail-styleunderline"/>
    <w:basedOn w:val="DefaultParagraphFont"/>
    <w:rsid w:val="009B3BCE"/>
  </w:style>
  <w:style w:type="character" w:customStyle="1" w:styleId="UnresolvedMention31">
    <w:name w:val="Unresolved Mention31"/>
    <w:basedOn w:val="DefaultParagraphFont"/>
    <w:uiPriority w:val="99"/>
    <w:semiHidden/>
    <w:unhideWhenUsed/>
    <w:rsid w:val="009B3BCE"/>
    <w:rPr>
      <w:color w:val="808080"/>
      <w:shd w:val="clear" w:color="auto" w:fill="E6E6E6"/>
    </w:rPr>
  </w:style>
  <w:style w:type="character" w:customStyle="1" w:styleId="m-765514100411602794gmail-style13ptbold">
    <w:name w:val="m_-765514100411602794gmail-style13ptbold"/>
    <w:basedOn w:val="DefaultParagraphFont"/>
    <w:rsid w:val="009B3BCE"/>
  </w:style>
  <w:style w:type="character" w:customStyle="1" w:styleId="m-765514100411602794gmail-styleunderline">
    <w:name w:val="m_-765514100411602794gmail-styleunderline"/>
    <w:basedOn w:val="DefaultParagraphFont"/>
    <w:rsid w:val="009B3BCE"/>
  </w:style>
  <w:style w:type="character" w:customStyle="1" w:styleId="FontStyle40">
    <w:name w:val="Font Style40"/>
    <w:basedOn w:val="DefaultParagraphFont"/>
    <w:uiPriority w:val="99"/>
    <w:rsid w:val="009B3BCE"/>
    <w:rPr>
      <w:rFonts w:ascii="Cambria" w:hAnsi="Cambria" w:cs="Cambria"/>
      <w:i/>
      <w:iCs/>
      <w:sz w:val="22"/>
      <w:szCs w:val="22"/>
    </w:rPr>
  </w:style>
  <w:style w:type="character" w:customStyle="1" w:styleId="FontStyle42">
    <w:name w:val="Font Style42"/>
    <w:basedOn w:val="DefaultParagraphFont"/>
    <w:uiPriority w:val="99"/>
    <w:rsid w:val="009B3BCE"/>
    <w:rPr>
      <w:rFonts w:ascii="Cambria" w:hAnsi="Cambria" w:cs="Cambria"/>
      <w:sz w:val="22"/>
      <w:szCs w:val="22"/>
    </w:rPr>
  </w:style>
  <w:style w:type="paragraph" w:customStyle="1" w:styleId="Style17">
    <w:name w:val="Style17"/>
    <w:basedOn w:val="Normal"/>
    <w:uiPriority w:val="99"/>
    <w:rsid w:val="009B3BCE"/>
    <w:pPr>
      <w:widowControl w:val="0"/>
      <w:autoSpaceDE w:val="0"/>
      <w:autoSpaceDN w:val="0"/>
      <w:adjustRightInd w:val="0"/>
      <w:spacing w:line="274" w:lineRule="exact"/>
      <w:ind w:hanging="394"/>
      <w:jc w:val="both"/>
    </w:pPr>
    <w:rPr>
      <w:rFonts w:ascii="Cambria" w:eastAsia="Times New Roman" w:hAnsi="Cambria"/>
      <w:sz w:val="24"/>
    </w:rPr>
  </w:style>
  <w:style w:type="paragraph" w:customStyle="1" w:styleId="Style32">
    <w:name w:val="Style32"/>
    <w:basedOn w:val="Normal"/>
    <w:uiPriority w:val="99"/>
    <w:rsid w:val="009B3BCE"/>
    <w:pPr>
      <w:widowControl w:val="0"/>
      <w:autoSpaceDE w:val="0"/>
      <w:autoSpaceDN w:val="0"/>
      <w:adjustRightInd w:val="0"/>
      <w:spacing w:line="274" w:lineRule="exact"/>
      <w:ind w:hanging="398"/>
      <w:jc w:val="both"/>
    </w:pPr>
    <w:rPr>
      <w:rFonts w:ascii="Cambria" w:eastAsia="Times New Roman" w:hAnsi="Cambria"/>
      <w:sz w:val="24"/>
    </w:rPr>
  </w:style>
  <w:style w:type="character" w:customStyle="1" w:styleId="FontStyle310">
    <w:name w:val="Font Style310"/>
    <w:uiPriority w:val="99"/>
    <w:rsid w:val="009B3BCE"/>
    <w:rPr>
      <w:rFonts w:ascii="Times New Roman" w:hAnsi="Times New Roman" w:cs="Times New Roman"/>
      <w:b/>
      <w:bCs/>
      <w:i/>
      <w:iCs/>
      <w:spacing w:val="-10"/>
      <w:sz w:val="18"/>
      <w:szCs w:val="18"/>
    </w:rPr>
  </w:style>
  <w:style w:type="character" w:customStyle="1" w:styleId="FontStyle370">
    <w:name w:val="Font Style370"/>
    <w:uiPriority w:val="99"/>
    <w:rsid w:val="009B3BCE"/>
    <w:rPr>
      <w:rFonts w:ascii="Cambria" w:hAnsi="Cambria" w:cs="Cambria"/>
      <w:b/>
      <w:bCs/>
      <w:spacing w:val="-10"/>
      <w:sz w:val="18"/>
      <w:szCs w:val="18"/>
    </w:rPr>
  </w:style>
  <w:style w:type="character" w:customStyle="1" w:styleId="FontStyle302">
    <w:name w:val="Font Style302"/>
    <w:uiPriority w:val="99"/>
    <w:rsid w:val="009B3BCE"/>
    <w:rPr>
      <w:rFonts w:ascii="Times New Roman" w:hAnsi="Times New Roman" w:cs="Times New Roman"/>
      <w:b/>
      <w:bCs/>
      <w:sz w:val="22"/>
      <w:szCs w:val="22"/>
    </w:rPr>
  </w:style>
  <w:style w:type="character" w:customStyle="1" w:styleId="FontStyle347">
    <w:name w:val="Font Style347"/>
    <w:uiPriority w:val="99"/>
    <w:rsid w:val="009B3BCE"/>
    <w:rPr>
      <w:rFonts w:ascii="Times New Roman" w:hAnsi="Times New Roman" w:cs="Times New Roman"/>
      <w:b/>
      <w:bCs/>
      <w:spacing w:val="-10"/>
      <w:sz w:val="20"/>
      <w:szCs w:val="20"/>
    </w:rPr>
  </w:style>
  <w:style w:type="paragraph" w:customStyle="1" w:styleId="Style27">
    <w:name w:val="Style27"/>
    <w:basedOn w:val="Normal"/>
    <w:uiPriority w:val="99"/>
    <w:rsid w:val="009B3BCE"/>
    <w:pPr>
      <w:widowControl w:val="0"/>
      <w:autoSpaceDE w:val="0"/>
      <w:autoSpaceDN w:val="0"/>
      <w:adjustRightInd w:val="0"/>
      <w:spacing w:line="223" w:lineRule="exact"/>
    </w:pPr>
    <w:rPr>
      <w:rFonts w:eastAsia="Times New Roman"/>
      <w:sz w:val="24"/>
    </w:rPr>
  </w:style>
  <w:style w:type="character" w:customStyle="1" w:styleId="FontStyle303">
    <w:name w:val="Font Style303"/>
    <w:uiPriority w:val="99"/>
    <w:rsid w:val="009B3BCE"/>
    <w:rPr>
      <w:rFonts w:ascii="Times New Roman" w:hAnsi="Times New Roman" w:cs="Times New Roman"/>
      <w:spacing w:val="-10"/>
      <w:sz w:val="18"/>
      <w:szCs w:val="18"/>
    </w:rPr>
  </w:style>
  <w:style w:type="character" w:customStyle="1" w:styleId="FontStyle312">
    <w:name w:val="Font Style312"/>
    <w:uiPriority w:val="99"/>
    <w:rsid w:val="009B3BCE"/>
    <w:rPr>
      <w:rFonts w:ascii="Times New Roman" w:hAnsi="Times New Roman" w:cs="Times New Roman"/>
      <w:b/>
      <w:bCs/>
      <w:spacing w:val="-10"/>
      <w:sz w:val="16"/>
      <w:szCs w:val="16"/>
    </w:rPr>
  </w:style>
  <w:style w:type="character" w:customStyle="1" w:styleId="FontStyle346">
    <w:name w:val="Font Style346"/>
    <w:uiPriority w:val="99"/>
    <w:rsid w:val="009B3BCE"/>
    <w:rPr>
      <w:rFonts w:ascii="Times New Roman" w:hAnsi="Times New Roman" w:cs="Times New Roman"/>
      <w:b/>
      <w:bCs/>
      <w:spacing w:val="-10"/>
      <w:sz w:val="18"/>
      <w:szCs w:val="18"/>
    </w:rPr>
  </w:style>
  <w:style w:type="character" w:customStyle="1" w:styleId="FontStyle330">
    <w:name w:val="Font Style330"/>
    <w:uiPriority w:val="99"/>
    <w:rsid w:val="009B3BCE"/>
    <w:rPr>
      <w:rFonts w:ascii="Times New Roman" w:hAnsi="Times New Roman" w:cs="Times New Roman"/>
      <w:b/>
      <w:bCs/>
      <w:sz w:val="16"/>
      <w:szCs w:val="16"/>
    </w:rPr>
  </w:style>
  <w:style w:type="character" w:customStyle="1" w:styleId="FontStyle372">
    <w:name w:val="Font Style372"/>
    <w:uiPriority w:val="99"/>
    <w:rsid w:val="009B3BCE"/>
    <w:rPr>
      <w:rFonts w:ascii="Times New Roman" w:hAnsi="Times New Roman" w:cs="Times New Roman"/>
      <w:b/>
      <w:bCs/>
      <w:sz w:val="16"/>
      <w:szCs w:val="16"/>
    </w:rPr>
  </w:style>
  <w:style w:type="paragraph" w:customStyle="1" w:styleId="Style59">
    <w:name w:val="Style59"/>
    <w:basedOn w:val="Normal"/>
    <w:uiPriority w:val="99"/>
    <w:rsid w:val="009B3BCE"/>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9B3BCE"/>
    <w:rPr>
      <w:rFonts w:ascii="Times New Roman" w:hAnsi="Times New Roman" w:cs="Times New Roman"/>
      <w:b/>
      <w:bCs/>
      <w:i/>
      <w:iCs/>
      <w:sz w:val="16"/>
      <w:szCs w:val="16"/>
    </w:rPr>
  </w:style>
  <w:style w:type="paragraph" w:customStyle="1" w:styleId="Style200">
    <w:name w:val="Style20"/>
    <w:basedOn w:val="Normal"/>
    <w:uiPriority w:val="99"/>
    <w:rsid w:val="009B3BCE"/>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9B3BCE"/>
    <w:rPr>
      <w:rFonts w:ascii="Times New Roman" w:hAnsi="Times New Roman" w:cs="Times New Roman"/>
      <w:smallCaps/>
      <w:sz w:val="14"/>
      <w:szCs w:val="14"/>
    </w:rPr>
  </w:style>
  <w:style w:type="paragraph" w:customStyle="1" w:styleId="Style89">
    <w:name w:val="Style89"/>
    <w:basedOn w:val="Normal"/>
    <w:uiPriority w:val="99"/>
    <w:rsid w:val="009B3BCE"/>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9B3BCE"/>
    <w:rPr>
      <w:rFonts w:ascii="Times New Roman" w:hAnsi="Times New Roman" w:cs="Times New Roman"/>
      <w:b/>
      <w:bCs/>
      <w:spacing w:val="-10"/>
      <w:sz w:val="22"/>
      <w:szCs w:val="22"/>
    </w:rPr>
  </w:style>
  <w:style w:type="character" w:customStyle="1" w:styleId="FontStyle320">
    <w:name w:val="Font Style320"/>
    <w:uiPriority w:val="99"/>
    <w:rsid w:val="009B3BCE"/>
    <w:rPr>
      <w:rFonts w:ascii="Times New Roman" w:hAnsi="Times New Roman" w:cs="Times New Roman"/>
      <w:b/>
      <w:bCs/>
      <w:spacing w:val="-10"/>
      <w:sz w:val="22"/>
      <w:szCs w:val="22"/>
    </w:rPr>
  </w:style>
  <w:style w:type="character" w:customStyle="1" w:styleId="FontStyle352">
    <w:name w:val="Font Style352"/>
    <w:uiPriority w:val="99"/>
    <w:rsid w:val="009B3BCE"/>
    <w:rPr>
      <w:rFonts w:ascii="Times New Roman" w:hAnsi="Times New Roman" w:cs="Times New Roman"/>
      <w:b/>
      <w:bCs/>
      <w:sz w:val="16"/>
      <w:szCs w:val="16"/>
    </w:rPr>
  </w:style>
  <w:style w:type="character" w:customStyle="1" w:styleId="FontStyle356">
    <w:name w:val="Font Style356"/>
    <w:uiPriority w:val="99"/>
    <w:rsid w:val="009B3BCE"/>
    <w:rPr>
      <w:rFonts w:ascii="Times New Roman" w:hAnsi="Times New Roman" w:cs="Times New Roman"/>
      <w:b/>
      <w:bCs/>
      <w:spacing w:val="-10"/>
      <w:sz w:val="22"/>
      <w:szCs w:val="22"/>
    </w:rPr>
  </w:style>
  <w:style w:type="character" w:customStyle="1" w:styleId="FontStyle298">
    <w:name w:val="Font Style298"/>
    <w:uiPriority w:val="99"/>
    <w:rsid w:val="009B3BCE"/>
    <w:rPr>
      <w:rFonts w:ascii="Times New Roman" w:hAnsi="Times New Roman" w:cs="Times New Roman"/>
      <w:sz w:val="18"/>
      <w:szCs w:val="18"/>
    </w:rPr>
  </w:style>
  <w:style w:type="character" w:customStyle="1" w:styleId="FontStyle311">
    <w:name w:val="Font Style311"/>
    <w:uiPriority w:val="99"/>
    <w:rsid w:val="009B3BCE"/>
    <w:rPr>
      <w:rFonts w:ascii="Times New Roman" w:hAnsi="Times New Roman" w:cs="Times New Roman"/>
      <w:b/>
      <w:bCs/>
      <w:spacing w:val="-10"/>
      <w:sz w:val="18"/>
      <w:szCs w:val="18"/>
    </w:rPr>
  </w:style>
  <w:style w:type="character" w:customStyle="1" w:styleId="FontStyle332">
    <w:name w:val="Font Style332"/>
    <w:uiPriority w:val="99"/>
    <w:rsid w:val="009B3BCE"/>
    <w:rPr>
      <w:rFonts w:ascii="Times New Roman" w:hAnsi="Times New Roman" w:cs="Times New Roman"/>
      <w:b/>
      <w:bCs/>
      <w:i/>
      <w:iCs/>
      <w:spacing w:val="-10"/>
      <w:sz w:val="20"/>
      <w:szCs w:val="20"/>
    </w:rPr>
  </w:style>
  <w:style w:type="character" w:customStyle="1" w:styleId="FontStyle371">
    <w:name w:val="Font Style371"/>
    <w:uiPriority w:val="99"/>
    <w:rsid w:val="009B3BCE"/>
    <w:rPr>
      <w:rFonts w:ascii="Times New Roman" w:hAnsi="Times New Roman" w:cs="Times New Roman"/>
      <w:sz w:val="16"/>
      <w:szCs w:val="16"/>
    </w:rPr>
  </w:style>
  <w:style w:type="character" w:customStyle="1" w:styleId="FontStyle350">
    <w:name w:val="Font Style350"/>
    <w:uiPriority w:val="99"/>
    <w:rsid w:val="009B3BCE"/>
    <w:rPr>
      <w:rFonts w:ascii="Times New Roman" w:hAnsi="Times New Roman" w:cs="Times New Roman"/>
      <w:b/>
      <w:bCs/>
      <w:i/>
      <w:iCs/>
      <w:sz w:val="20"/>
      <w:szCs w:val="20"/>
    </w:rPr>
  </w:style>
  <w:style w:type="paragraph" w:customStyle="1" w:styleId="Style8">
    <w:name w:val="Style8"/>
    <w:basedOn w:val="Normal"/>
    <w:uiPriority w:val="99"/>
    <w:rsid w:val="009B3BCE"/>
    <w:pPr>
      <w:widowControl w:val="0"/>
      <w:autoSpaceDE w:val="0"/>
      <w:autoSpaceDN w:val="0"/>
      <w:adjustRightInd w:val="0"/>
    </w:pPr>
    <w:rPr>
      <w:rFonts w:eastAsia="Times New Roman"/>
      <w:sz w:val="24"/>
    </w:rPr>
  </w:style>
  <w:style w:type="character" w:customStyle="1" w:styleId="FontStyle351">
    <w:name w:val="Font Style351"/>
    <w:uiPriority w:val="99"/>
    <w:rsid w:val="009B3BCE"/>
    <w:rPr>
      <w:rFonts w:ascii="Times New Roman" w:hAnsi="Times New Roman" w:cs="Times New Roman"/>
      <w:b/>
      <w:bCs/>
      <w:sz w:val="22"/>
      <w:szCs w:val="22"/>
    </w:rPr>
  </w:style>
  <w:style w:type="paragraph" w:customStyle="1" w:styleId="Style130">
    <w:name w:val="Style130"/>
    <w:basedOn w:val="Normal"/>
    <w:uiPriority w:val="99"/>
    <w:rsid w:val="009B3BCE"/>
    <w:pPr>
      <w:widowControl w:val="0"/>
      <w:autoSpaceDE w:val="0"/>
      <w:autoSpaceDN w:val="0"/>
      <w:adjustRightInd w:val="0"/>
      <w:jc w:val="both"/>
    </w:pPr>
    <w:rPr>
      <w:rFonts w:eastAsia="Times New Roman"/>
      <w:sz w:val="24"/>
    </w:rPr>
  </w:style>
  <w:style w:type="character" w:customStyle="1" w:styleId="FontStyle369">
    <w:name w:val="Font Style369"/>
    <w:uiPriority w:val="99"/>
    <w:rsid w:val="009B3BCE"/>
    <w:rPr>
      <w:rFonts w:ascii="Times New Roman" w:hAnsi="Times New Roman" w:cs="Times New Roman"/>
      <w:b/>
      <w:bCs/>
      <w:spacing w:val="-10"/>
      <w:sz w:val="20"/>
      <w:szCs w:val="20"/>
    </w:rPr>
  </w:style>
  <w:style w:type="character" w:customStyle="1" w:styleId="FontStyle357">
    <w:name w:val="Font Style357"/>
    <w:uiPriority w:val="99"/>
    <w:rsid w:val="009B3BCE"/>
    <w:rPr>
      <w:rFonts w:ascii="Times New Roman" w:hAnsi="Times New Roman" w:cs="Times New Roman"/>
      <w:b/>
      <w:bCs/>
      <w:spacing w:val="-10"/>
      <w:sz w:val="22"/>
      <w:szCs w:val="22"/>
    </w:rPr>
  </w:style>
  <w:style w:type="paragraph" w:customStyle="1" w:styleId="Style67">
    <w:name w:val="Style67"/>
    <w:basedOn w:val="Normal"/>
    <w:uiPriority w:val="99"/>
    <w:rsid w:val="009B3BCE"/>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9B3BCE"/>
    <w:rPr>
      <w:rFonts w:ascii="Times New Roman" w:hAnsi="Times New Roman" w:cs="Times New Roman"/>
      <w:sz w:val="20"/>
      <w:szCs w:val="20"/>
    </w:rPr>
  </w:style>
  <w:style w:type="character" w:customStyle="1" w:styleId="FontStyle374">
    <w:name w:val="Font Style374"/>
    <w:uiPriority w:val="99"/>
    <w:rsid w:val="009B3BCE"/>
    <w:rPr>
      <w:rFonts w:ascii="Times New Roman" w:hAnsi="Times New Roman" w:cs="Times New Roman"/>
      <w:b/>
      <w:bCs/>
      <w:spacing w:val="-10"/>
      <w:sz w:val="22"/>
      <w:szCs w:val="22"/>
    </w:rPr>
  </w:style>
  <w:style w:type="paragraph" w:customStyle="1" w:styleId="Style300">
    <w:name w:val="Style30"/>
    <w:basedOn w:val="Normal"/>
    <w:uiPriority w:val="99"/>
    <w:rsid w:val="009B3BCE"/>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9B3BCE"/>
    <w:rPr>
      <w:rFonts w:ascii="Times New Roman" w:hAnsi="Times New Roman" w:cs="Times New Roman"/>
      <w:smallCaps/>
      <w:sz w:val="16"/>
      <w:szCs w:val="16"/>
    </w:rPr>
  </w:style>
  <w:style w:type="paragraph" w:customStyle="1" w:styleId="Style93">
    <w:name w:val="Style93"/>
    <w:basedOn w:val="Normal"/>
    <w:uiPriority w:val="99"/>
    <w:rsid w:val="009B3BCE"/>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9B3BCE"/>
    <w:pPr>
      <w:widowControl w:val="0"/>
      <w:autoSpaceDE w:val="0"/>
      <w:autoSpaceDN w:val="0"/>
      <w:adjustRightInd w:val="0"/>
      <w:spacing w:line="207" w:lineRule="exact"/>
    </w:pPr>
    <w:rPr>
      <w:rFonts w:eastAsia="Times New Roman"/>
      <w:sz w:val="24"/>
    </w:rPr>
  </w:style>
  <w:style w:type="paragraph" w:customStyle="1" w:styleId="boldcitation">
    <w:name w:val="bold citation"/>
    <w:basedOn w:val="Normal"/>
    <w:rsid w:val="009B3BCE"/>
    <w:rPr>
      <w:rFonts w:eastAsia="Times New Roman"/>
      <w:b/>
      <w:sz w:val="28"/>
      <w:u w:val="thick"/>
    </w:rPr>
  </w:style>
  <w:style w:type="character" w:customStyle="1" w:styleId="CardsCharCharChar">
    <w:name w:val="Cards Char Char Char"/>
    <w:rsid w:val="009B3BCE"/>
    <w:rPr>
      <w:szCs w:val="24"/>
      <w:lang w:val="en-US" w:eastAsia="en-US" w:bidi="ar-SA"/>
    </w:rPr>
  </w:style>
  <w:style w:type="character" w:customStyle="1" w:styleId="CardsCharCharCharChar">
    <w:name w:val="Cards Char Char Char Char"/>
    <w:rsid w:val="009B3BCE"/>
    <w:rPr>
      <w:szCs w:val="24"/>
      <w:lang w:val="en-US" w:eastAsia="en-US" w:bidi="ar-SA"/>
    </w:rPr>
  </w:style>
  <w:style w:type="paragraph" w:customStyle="1" w:styleId="NoSpacingCharCharChar">
    <w:name w:val="No Spacing Char Char Char"/>
    <w:next w:val="Normal"/>
    <w:rsid w:val="009B3BCE"/>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9B3BCE"/>
    <w:pPr>
      <w:keepLines w:val="0"/>
      <w:pageBreakBefore w:val="0"/>
      <w:pBdr>
        <w:top w:val="none" w:sz="0" w:space="0" w:color="auto"/>
        <w:left w:val="none" w:sz="0" w:space="0" w:color="auto"/>
        <w:bottom w:val="none" w:sz="0" w:space="0" w:color="auto"/>
        <w:right w:val="none" w:sz="0" w:space="0" w:color="auto"/>
      </w:pBdr>
      <w:spacing w:before="0"/>
    </w:pPr>
    <w:rPr>
      <w:rFonts w:cs="Arial"/>
      <w:kern w:val="32"/>
      <w:sz w:val="28"/>
    </w:rPr>
  </w:style>
  <w:style w:type="character" w:customStyle="1" w:styleId="StyleTimesNewRoman">
    <w:name w:val="Style Times New Roman"/>
    <w:rsid w:val="009B3BCE"/>
    <w:rPr>
      <w:rFonts w:ascii="Garamond" w:hAnsi="Garamond"/>
    </w:rPr>
  </w:style>
  <w:style w:type="paragraph" w:customStyle="1" w:styleId="INDENTEDPARAGRAPH">
    <w:name w:val="INDENTED PARAGRAPH"/>
    <w:rsid w:val="009B3BCE"/>
    <w:pPr>
      <w:spacing w:after="0" w:line="360" w:lineRule="atLeast"/>
      <w:ind w:firstLine="864"/>
      <w:jc w:val="both"/>
    </w:pPr>
    <w:rPr>
      <w:rFonts w:ascii="Times New Roman" w:eastAsia="Times New Roman" w:hAnsi="Times New Roman" w:cs="Times New Roman"/>
      <w:sz w:val="24"/>
      <w:szCs w:val="20"/>
    </w:rPr>
  </w:style>
  <w:style w:type="character" w:customStyle="1" w:styleId="mainarttxt">
    <w:name w:val="mainarttxt"/>
    <w:basedOn w:val="DefaultParagraphFont"/>
    <w:rsid w:val="009B3BCE"/>
  </w:style>
  <w:style w:type="paragraph" w:customStyle="1" w:styleId="TagChar1CharCharCharChar">
    <w:name w:val="Tag Char1 Char Char Char Char"/>
    <w:basedOn w:val="Normal"/>
    <w:rsid w:val="009B3BCE"/>
    <w:pPr>
      <w:overflowPunct w:val="0"/>
      <w:autoSpaceDE w:val="0"/>
      <w:autoSpaceDN w:val="0"/>
      <w:adjustRightInd w:val="0"/>
      <w:textAlignment w:val="baseline"/>
    </w:pPr>
    <w:rPr>
      <w:rFonts w:ascii="Palatino Linotype" w:eastAsia="Times New Roman" w:hAnsi="Palatino Linotype"/>
      <w:b/>
      <w:sz w:val="24"/>
      <w:szCs w:val="20"/>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9B3BCE"/>
    <w:rPr>
      <w:rFonts w:eastAsia="Times New Roman"/>
      <w:b/>
      <w:sz w:val="24"/>
    </w:rPr>
  </w:style>
  <w:style w:type="paragraph" w:customStyle="1" w:styleId="RepeatHeader0">
    <w:name w:val="Repeat Header"/>
    <w:basedOn w:val="HeaderDebate"/>
    <w:rsid w:val="009B3BCE"/>
    <w:pPr>
      <w:jc w:val="center"/>
      <w:outlineLvl w:val="1"/>
    </w:pPr>
    <w:rPr>
      <w:rFonts w:eastAsia="Times New Roman"/>
      <w:b/>
      <w:sz w:val="48"/>
      <w:szCs w:val="48"/>
      <w:u w:val="words"/>
    </w:rPr>
  </w:style>
  <w:style w:type="character" w:customStyle="1" w:styleId="sectionsubtitle">
    <w:name w:val="sectionsubtitle"/>
    <w:basedOn w:val="DefaultParagraphFont"/>
    <w:rsid w:val="009B3BCE"/>
  </w:style>
  <w:style w:type="character" w:customStyle="1" w:styleId="EvidenceTag">
    <w:name w:val="Evidence Tag"/>
    <w:rsid w:val="009B3BCE"/>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9B3BCE"/>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9B3BCE"/>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9B3BCE"/>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9B3BCE"/>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link-mailto">
    <w:name w:val="link-mailto"/>
    <w:basedOn w:val="DefaultParagraphFont"/>
    <w:rsid w:val="009B3BCE"/>
  </w:style>
  <w:style w:type="character" w:customStyle="1" w:styleId="StyleUnderlineUnderlineChar">
    <w:name w:val="Style Underline + Underline Char"/>
    <w:rsid w:val="009B3BCE"/>
    <w:rPr>
      <w:rFonts w:ascii="Trebuchet MS" w:hAnsi="Trebuchet MS"/>
      <w:szCs w:val="18"/>
      <w:u w:val="single"/>
      <w:lang w:val="en-US" w:eastAsia="en-US" w:bidi="ar-SA"/>
    </w:rPr>
  </w:style>
  <w:style w:type="paragraph" w:customStyle="1" w:styleId="UnderlineCards">
    <w:name w:val="Underline Cards"/>
    <w:basedOn w:val="Cards"/>
    <w:link w:val="UnderlineCardsChar"/>
    <w:rsid w:val="009B3BCE"/>
    <w:pPr>
      <w:ind w:left="288"/>
      <w:jc w:val="left"/>
    </w:pPr>
    <w:rPr>
      <w:rFonts w:eastAsia="Times New Roman"/>
      <w:szCs w:val="24"/>
      <w:u w:val="thick"/>
    </w:rPr>
  </w:style>
  <w:style w:type="character" w:customStyle="1" w:styleId="UnderlineCardsChar">
    <w:name w:val="Underline Cards Char"/>
    <w:link w:val="UnderlineCards"/>
    <w:rsid w:val="009B3BCE"/>
    <w:rPr>
      <w:rFonts w:ascii="Times New Roman" w:eastAsia="Times New Roman" w:hAnsi="Times New Roman" w:cs="Times New Roman"/>
      <w:sz w:val="20"/>
      <w:szCs w:val="24"/>
      <w:u w:val="thick"/>
    </w:rPr>
  </w:style>
  <w:style w:type="character" w:customStyle="1" w:styleId="SmallCardsChar">
    <w:name w:val="Small Cards Char"/>
    <w:link w:val="SmallCards"/>
    <w:rsid w:val="009B3BCE"/>
    <w:rPr>
      <w:rFonts w:ascii="Calibri" w:eastAsia="Times New Roman" w:hAnsi="Calibri"/>
      <w:sz w:val="16"/>
      <w:szCs w:val="20"/>
    </w:rPr>
  </w:style>
  <w:style w:type="paragraph" w:customStyle="1" w:styleId="ReadingCites">
    <w:name w:val="Reading Cites"/>
    <w:basedOn w:val="Normal"/>
    <w:link w:val="ReadingCitesChar"/>
    <w:rsid w:val="009B3BCE"/>
    <w:rPr>
      <w:rFonts w:eastAsia="Times New Roman"/>
      <w:b/>
      <w:szCs w:val="20"/>
    </w:rPr>
  </w:style>
  <w:style w:type="character" w:customStyle="1" w:styleId="ReadingCitesChar">
    <w:name w:val="Reading Cites Char"/>
    <w:link w:val="ReadingCites"/>
    <w:rsid w:val="009B3BCE"/>
    <w:rPr>
      <w:rFonts w:ascii="Calibri" w:eastAsia="Times New Roman" w:hAnsi="Calibri"/>
      <w:b/>
      <w:szCs w:val="20"/>
    </w:rPr>
  </w:style>
  <w:style w:type="paragraph" w:customStyle="1" w:styleId="ContentsHeading">
    <w:name w:val="Contents Heading"/>
    <w:basedOn w:val="Heading1"/>
    <w:next w:val="Normal"/>
    <w:rsid w:val="009B3BCE"/>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sz w:val="24"/>
      <w:lang w:eastAsia="ar-SA"/>
    </w:rPr>
  </w:style>
  <w:style w:type="paragraph" w:customStyle="1" w:styleId="links">
    <w:name w:val="links"/>
    <w:basedOn w:val="Normal"/>
    <w:rsid w:val="009B3BCE"/>
    <w:pPr>
      <w:spacing w:before="100" w:beforeAutospacing="1" w:after="100" w:afterAutospacing="1"/>
    </w:pPr>
    <w:rPr>
      <w:rFonts w:eastAsia="Times New Roman"/>
    </w:rPr>
  </w:style>
  <w:style w:type="character" w:customStyle="1" w:styleId="CharacterStyle8">
    <w:name w:val="Character Style 8"/>
    <w:rsid w:val="009B3BCE"/>
    <w:rPr>
      <w:sz w:val="22"/>
      <w:szCs w:val="22"/>
    </w:rPr>
  </w:style>
  <w:style w:type="paragraph" w:customStyle="1" w:styleId="Style110">
    <w:name w:val="Style 11"/>
    <w:rsid w:val="009B3BCE"/>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9B3BCE"/>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rsid w:val="009B3BCE"/>
    <w:rPr>
      <w:rFonts w:ascii="Arial Narrow" w:hAnsi="Arial Narrow"/>
      <w:color w:val="000000"/>
      <w:sz w:val="22"/>
      <w:szCs w:val="22"/>
      <w:u w:val="single"/>
      <w:lang w:val="en-US" w:eastAsia="en-US" w:bidi="ar-SA"/>
    </w:rPr>
  </w:style>
  <w:style w:type="character" w:customStyle="1" w:styleId="CardText1Char1">
    <w:name w:val="Card Text 1 Char1"/>
    <w:rsid w:val="009B3BCE"/>
    <w:rPr>
      <w:rFonts w:ascii="Arial Narrow" w:hAnsi="Arial Narrow"/>
      <w:color w:val="000000"/>
      <w:sz w:val="22"/>
      <w:szCs w:val="22"/>
      <w:u w:val="single"/>
      <w:lang w:val="en-US" w:eastAsia="en-US" w:bidi="ar-SA"/>
    </w:rPr>
  </w:style>
  <w:style w:type="paragraph" w:customStyle="1" w:styleId="Style52">
    <w:name w:val="Style 5"/>
    <w:rsid w:val="009B3BC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DefaultParagraphFont"/>
    <w:rsid w:val="009B3BCE"/>
    <w:rPr>
      <w:rFonts w:ascii="Times New Roman" w:eastAsia="Times" w:hAnsi="Times New Roman" w:cs="Arial"/>
      <w:b/>
      <w:bCs/>
      <w:iCs/>
      <w:noProof/>
      <w:sz w:val="24"/>
      <w:szCs w:val="24"/>
      <w:u w:val="single"/>
      <w:lang w:val="en-US" w:eastAsia="en-US" w:bidi="ar-SA"/>
    </w:rPr>
  </w:style>
  <w:style w:type="character" w:customStyle="1" w:styleId="arttitle1">
    <w:name w:val="arttitle1"/>
    <w:rsid w:val="009B3BCE"/>
    <w:rPr>
      <w:b/>
      <w:bCs/>
      <w:color w:val="695B54"/>
    </w:rPr>
  </w:style>
  <w:style w:type="paragraph" w:customStyle="1" w:styleId="Heading11">
    <w:name w:val="Heading 11"/>
    <w:basedOn w:val="Normal"/>
    <w:next w:val="Normal"/>
    <w:rsid w:val="009B3BCE"/>
    <w:pPr>
      <w:keepNext/>
      <w:widowControl w:val="0"/>
      <w:suppressAutoHyphens/>
      <w:jc w:val="center"/>
    </w:pPr>
    <w:rPr>
      <w:rFonts w:eastAsia="Tahoma"/>
      <w:b/>
      <w:sz w:val="48"/>
      <w:szCs w:val="32"/>
      <w:u w:val="single"/>
    </w:rPr>
  </w:style>
  <w:style w:type="paragraph" w:customStyle="1" w:styleId="TextHeading">
    <w:name w:val="Text Heading"/>
    <w:basedOn w:val="Heading3"/>
    <w:rsid w:val="009B3BCE"/>
    <w:pPr>
      <w:keepLines w:val="0"/>
      <w:pageBreakBefore w:val="0"/>
      <w:spacing w:before="0"/>
      <w:jc w:val="left"/>
    </w:pPr>
    <w:rPr>
      <w:rFonts w:eastAsia="Times New Roman" w:cs="Arial"/>
      <w:sz w:val="22"/>
      <w:szCs w:val="26"/>
    </w:rPr>
  </w:style>
  <w:style w:type="character" w:customStyle="1" w:styleId="TextHeadingChar">
    <w:name w:val="Text Heading Char"/>
    <w:rsid w:val="009B3BCE"/>
    <w:rPr>
      <w:rFonts w:cs="Arial"/>
      <w:b/>
      <w:bCs/>
      <w:sz w:val="22"/>
      <w:szCs w:val="26"/>
      <w:u w:val="single"/>
      <w:lang w:val="en-US" w:eastAsia="en-US" w:bidi="ar-SA"/>
    </w:rPr>
  </w:style>
  <w:style w:type="character" w:customStyle="1" w:styleId="FootnoteCharacters">
    <w:name w:val="Footnote Characters"/>
    <w:rsid w:val="009B3BCE"/>
    <w:rPr>
      <w:vertAlign w:val="superscript"/>
    </w:rPr>
  </w:style>
  <w:style w:type="paragraph" w:customStyle="1" w:styleId="StyleHeading1BlockTitleHeading1Char1ALEXHeadingBrief-He2">
    <w:name w:val="Style Heading 1Block TitleHeading 1 Char1ALEXHeadingBrief - He...2"/>
    <w:basedOn w:val="Heading1"/>
    <w:autoRedefine/>
    <w:rsid w:val="009B3BCE"/>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9B3BCE"/>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TOC">
    <w:name w:val="TOC"/>
    <w:basedOn w:val="Heading1"/>
    <w:autoRedefine/>
    <w:qFormat/>
    <w:rsid w:val="009B3BCE"/>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caps/>
      <w:color w:val="345A8A"/>
      <w:sz w:val="20"/>
      <w:szCs w:val="40"/>
    </w:rPr>
  </w:style>
  <w:style w:type="paragraph" w:customStyle="1" w:styleId="DebateBody">
    <w:name w:val="Debate Body"/>
    <w:basedOn w:val="Normal"/>
    <w:qFormat/>
    <w:rsid w:val="009B3BCE"/>
    <w:rPr>
      <w:rFonts w:ascii="Cambria" w:eastAsia="Cambria" w:hAnsi="Cambria"/>
      <w:b/>
      <w:caps/>
      <w:sz w:val="24"/>
    </w:rPr>
  </w:style>
  <w:style w:type="paragraph" w:customStyle="1" w:styleId="StyleDebateBodyBefore12pt">
    <w:name w:val="Style Debate Body + Before:  12 pt"/>
    <w:basedOn w:val="Normal"/>
    <w:next w:val="Normal"/>
    <w:rsid w:val="009B3BCE"/>
    <w:pPr>
      <w:spacing w:before="240"/>
    </w:pPr>
    <w:rPr>
      <w:rFonts w:ascii="Garamond" w:eastAsia="Times New Roman" w:hAnsi="Garamond"/>
      <w:bCs/>
      <w:szCs w:val="20"/>
    </w:rPr>
  </w:style>
  <w:style w:type="paragraph" w:customStyle="1" w:styleId="StyleDebateBodyBefore12pt1">
    <w:name w:val="Style Debate Body + Before:  12 pt1"/>
    <w:basedOn w:val="Normal"/>
    <w:rsid w:val="009B3BCE"/>
    <w:pPr>
      <w:spacing w:before="240"/>
    </w:pPr>
    <w:rPr>
      <w:rFonts w:ascii="Garamond" w:eastAsia="Times New Roman" w:hAnsi="Garamond"/>
      <w:bCs/>
      <w:szCs w:val="20"/>
    </w:rPr>
  </w:style>
  <w:style w:type="paragraph" w:customStyle="1" w:styleId="PageNumber11">
    <w:name w:val="Page Number11"/>
    <w:basedOn w:val="Normal"/>
    <w:next w:val="Normal"/>
    <w:rsid w:val="009B3BCE"/>
    <w:rPr>
      <w:rFonts w:eastAsia="Times New Roman"/>
    </w:rPr>
  </w:style>
  <w:style w:type="character" w:customStyle="1" w:styleId="Heading2CharCharCharCharCharCharCharCharCharCharCharCharCharChar1">
    <w:name w:val="Heading 2 Char Char Char Char Char Char Char Char Char Char Char Char Char Char1"/>
    <w:rsid w:val="009B3BCE"/>
    <w:rPr>
      <w:rFonts w:eastAsia="SimSun" w:cs="Arial"/>
      <w:b/>
      <w:bCs/>
      <w:iCs/>
      <w:sz w:val="24"/>
      <w:szCs w:val="28"/>
      <w:lang w:val="en-US" w:eastAsia="zh-CN" w:bidi="ar-SA"/>
    </w:rPr>
  </w:style>
  <w:style w:type="character" w:customStyle="1" w:styleId="Char31">
    <w:name w:val="Char31"/>
    <w:rsid w:val="009B3BCE"/>
    <w:rPr>
      <w:rFonts w:cs="Arial"/>
      <w:bCs/>
      <w:u w:val="thick"/>
      <w:lang w:val="en-US" w:eastAsia="en-US" w:bidi="ar-SA"/>
    </w:rPr>
  </w:style>
  <w:style w:type="paragraph" w:customStyle="1" w:styleId="StyleHeading1Centered">
    <w:name w:val="Style Heading 1 + Centered"/>
    <w:basedOn w:val="Heading1"/>
    <w:rsid w:val="009B3BCE"/>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1">
    <w:name w:val="Style Heading 1 + Centered1"/>
    <w:basedOn w:val="Heading1"/>
    <w:rsid w:val="009B3BCE"/>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2">
    <w:name w:val="Style Heading 1 + Centered2"/>
    <w:basedOn w:val="Heading1"/>
    <w:next w:val="StyleHeading1Centered"/>
    <w:rsid w:val="009B3BCE"/>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styleId="TOAHeading">
    <w:name w:val="toa heading"/>
    <w:basedOn w:val="Normal"/>
    <w:next w:val="Normal"/>
    <w:rsid w:val="009B3BCE"/>
    <w:pPr>
      <w:spacing w:before="120"/>
    </w:pPr>
    <w:rPr>
      <w:rFonts w:eastAsia="Times New Roman"/>
    </w:rPr>
  </w:style>
  <w:style w:type="character" w:customStyle="1" w:styleId="underliningChar3">
    <w:name w:val="underlining Char"/>
    <w:rsid w:val="009B3BCE"/>
    <w:rPr>
      <w:b/>
      <w:szCs w:val="24"/>
      <w:u w:val="single"/>
      <w:lang w:val="en-US" w:eastAsia="en-US" w:bidi="ar-SA"/>
    </w:rPr>
  </w:style>
  <w:style w:type="character" w:customStyle="1" w:styleId="notreadChar">
    <w:name w:val="not read Char"/>
    <w:rsid w:val="009B3BCE"/>
    <w:rPr>
      <w:sz w:val="18"/>
      <w:szCs w:val="24"/>
      <w:lang w:val="en-US" w:eastAsia="en-US" w:bidi="ar-SA"/>
    </w:rPr>
  </w:style>
  <w:style w:type="paragraph" w:customStyle="1" w:styleId="StyleStrong10ptNotBold">
    <w:name w:val="Style Strong + 10 pt Not Bold"/>
    <w:basedOn w:val="Normal"/>
    <w:autoRedefine/>
    <w:rsid w:val="009B3BCE"/>
    <w:pPr>
      <w:ind w:left="720" w:hanging="360"/>
    </w:pPr>
    <w:rPr>
      <w:rFonts w:eastAsia="Times New Roman"/>
      <w:sz w:val="26"/>
      <w:szCs w:val="26"/>
    </w:rPr>
  </w:style>
  <w:style w:type="character" w:customStyle="1" w:styleId="smallCharChar0">
    <w:name w:val="small Char Char"/>
    <w:rsid w:val="009B3BCE"/>
    <w:rPr>
      <w:rFonts w:ascii="Times New Roman" w:eastAsia="Times New Roman" w:hAnsi="Times New Roman" w:cs="Times New Roman"/>
      <w:sz w:val="12"/>
      <w:szCs w:val="16"/>
    </w:rPr>
  </w:style>
  <w:style w:type="character" w:customStyle="1" w:styleId="Undlerine">
    <w:name w:val="Undlerine"/>
    <w:qFormat/>
    <w:rsid w:val="009B3BCE"/>
    <w:rPr>
      <w:rFonts w:ascii="Times New Roman" w:hAnsi="Times New Roman"/>
      <w:w w:val="110"/>
      <w:sz w:val="20"/>
      <w:szCs w:val="20"/>
      <w:u w:val="single"/>
      <w:bdr w:val="none" w:sz="0" w:space="0" w:color="auto"/>
      <w:lang w:bidi="he-IL"/>
    </w:rPr>
  </w:style>
  <w:style w:type="character" w:customStyle="1" w:styleId="Boxes">
    <w:name w:val="Boxes"/>
    <w:qFormat/>
    <w:rsid w:val="009B3BCE"/>
    <w:rPr>
      <w:rFonts w:ascii="Times New Roman" w:hAnsi="Times New Roman"/>
      <w:sz w:val="20"/>
      <w:u w:val="single"/>
      <w:bdr w:val="single" w:sz="4" w:space="0" w:color="auto"/>
    </w:rPr>
  </w:style>
  <w:style w:type="character" w:customStyle="1" w:styleId="tim">
    <w:name w:val="tim"/>
    <w:qFormat/>
    <w:rsid w:val="009B3BCE"/>
    <w:rPr>
      <w:rFonts w:ascii="Times New Roman" w:hAnsi="Times New Roman"/>
      <w:sz w:val="20"/>
      <w:u w:val="single"/>
    </w:rPr>
  </w:style>
  <w:style w:type="character" w:customStyle="1" w:styleId="hl">
    <w:name w:val="hl"/>
    <w:basedOn w:val="DefaultParagraphFont"/>
    <w:rsid w:val="009B3BCE"/>
  </w:style>
  <w:style w:type="character" w:customStyle="1" w:styleId="clock1">
    <w:name w:val="clock1"/>
    <w:rsid w:val="009B3BCE"/>
    <w:rPr>
      <w:color w:val="B51B1B"/>
    </w:rPr>
  </w:style>
  <w:style w:type="character" w:customStyle="1" w:styleId="smallChar10">
    <w:name w:val="small Char1"/>
    <w:rsid w:val="009B3BCE"/>
    <w:rPr>
      <w:sz w:val="12"/>
      <w:szCs w:val="16"/>
      <w:lang w:val="en-US" w:eastAsia="en-US" w:bidi="ar-SA"/>
    </w:rPr>
  </w:style>
  <w:style w:type="character" w:customStyle="1" w:styleId="SmallCardsCharChar">
    <w:name w:val="Small Cards Char Char"/>
    <w:rsid w:val="009B3BCE"/>
    <w:rPr>
      <w:sz w:val="14"/>
      <w:szCs w:val="24"/>
      <w:lang w:val="en-US" w:eastAsia="en-US" w:bidi="ar-SA"/>
    </w:rPr>
  </w:style>
  <w:style w:type="paragraph" w:customStyle="1" w:styleId="NormalCards">
    <w:name w:val="Normal Cards"/>
    <w:basedOn w:val="Normal"/>
    <w:rsid w:val="009B3BCE"/>
    <w:pPr>
      <w:ind w:left="288"/>
    </w:pPr>
    <w:rPr>
      <w:rFonts w:eastAsia="Times New Roman"/>
    </w:rPr>
  </w:style>
  <w:style w:type="character" w:customStyle="1" w:styleId="iniciales">
    <w:name w:val="iniciales"/>
    <w:basedOn w:val="DefaultParagraphFont"/>
    <w:rsid w:val="009B3BCE"/>
  </w:style>
  <w:style w:type="character" w:customStyle="1" w:styleId="Style10ptBoldUnderline">
    <w:name w:val="Style 10 pt Bold Underline"/>
    <w:rsid w:val="009B3BCE"/>
    <w:rPr>
      <w:b/>
      <w:bCs/>
      <w:sz w:val="20"/>
      <w:u w:val="single"/>
    </w:rPr>
  </w:style>
  <w:style w:type="paragraph" w:customStyle="1" w:styleId="outdent">
    <w:name w:val="outdent"/>
    <w:basedOn w:val="Normal"/>
    <w:rsid w:val="009B3BCE"/>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9B3BCE"/>
    <w:pPr>
      <w:spacing w:before="100" w:beforeAutospacing="1" w:after="100" w:afterAutospacing="1"/>
    </w:pPr>
    <w:rPr>
      <w:rFonts w:eastAsia="Times New Roman"/>
      <w:sz w:val="24"/>
    </w:rPr>
  </w:style>
  <w:style w:type="paragraph" w:customStyle="1" w:styleId="bulletfollow">
    <w:name w:val="bulletfollow"/>
    <w:basedOn w:val="Normal"/>
    <w:rsid w:val="009B3BCE"/>
    <w:pPr>
      <w:spacing w:before="100" w:beforeAutospacing="1" w:after="100" w:afterAutospacing="1"/>
    </w:pPr>
    <w:rPr>
      <w:rFonts w:eastAsia="Times New Roman"/>
      <w:sz w:val="24"/>
    </w:rPr>
  </w:style>
  <w:style w:type="paragraph" w:customStyle="1" w:styleId="bulleted">
    <w:name w:val="bulleted"/>
    <w:basedOn w:val="Normal"/>
    <w:rsid w:val="009B3BCE"/>
    <w:pPr>
      <w:spacing w:before="100" w:beforeAutospacing="1" w:after="100" w:afterAutospacing="1"/>
    </w:pPr>
    <w:rPr>
      <w:rFonts w:eastAsia="Times New Roman"/>
      <w:sz w:val="24"/>
    </w:rPr>
  </w:style>
  <w:style w:type="character" w:customStyle="1" w:styleId="UnderlineCardsCharChar">
    <w:name w:val="Underline Cards Char Char"/>
    <w:rsid w:val="009B3BCE"/>
    <w:rPr>
      <w:rFonts w:eastAsia="SimSun"/>
      <w:szCs w:val="24"/>
      <w:u w:val="thick"/>
      <w:lang w:val="en-US" w:eastAsia="en-US" w:bidi="ar-SA"/>
    </w:rPr>
  </w:style>
  <w:style w:type="paragraph" w:customStyle="1" w:styleId="authorgroup">
    <w:name w:val="authorgroup"/>
    <w:basedOn w:val="Normal"/>
    <w:rsid w:val="009B3BCE"/>
    <w:pPr>
      <w:spacing w:before="100" w:beforeAutospacing="1" w:after="100" w:afterAutospacing="1"/>
    </w:pPr>
    <w:rPr>
      <w:rFonts w:eastAsia="Calibri"/>
      <w:sz w:val="24"/>
    </w:rPr>
  </w:style>
  <w:style w:type="paragraph" w:customStyle="1" w:styleId="affiliation1">
    <w:name w:val="affiliation1"/>
    <w:basedOn w:val="Normal"/>
    <w:rsid w:val="009B3BCE"/>
    <w:pPr>
      <w:spacing w:before="100" w:beforeAutospacing="1" w:after="100" w:afterAutospacing="1"/>
    </w:pPr>
    <w:rPr>
      <w:rFonts w:eastAsia="Calibri"/>
      <w:sz w:val="24"/>
    </w:rPr>
  </w:style>
  <w:style w:type="character" w:customStyle="1" w:styleId="smallcapitals">
    <w:name w:val="smallcapitals"/>
    <w:basedOn w:val="DefaultParagraphFont"/>
    <w:rsid w:val="009B3BCE"/>
  </w:style>
  <w:style w:type="character" w:customStyle="1" w:styleId="number0">
    <w:name w:val="number"/>
    <w:basedOn w:val="DefaultParagraphFont"/>
    <w:rsid w:val="009B3BCE"/>
  </w:style>
  <w:style w:type="character" w:customStyle="1" w:styleId="articlebody1">
    <w:name w:val="articlebody1"/>
    <w:rsid w:val="009B3BCE"/>
  </w:style>
  <w:style w:type="character" w:customStyle="1" w:styleId="small1">
    <w:name w:val="small1"/>
    <w:rsid w:val="009B3BCE"/>
  </w:style>
  <w:style w:type="character" w:customStyle="1" w:styleId="AuthorDateChar1">
    <w:name w:val="Author/Date Char1"/>
    <w:rsid w:val="009B3BCE"/>
    <w:rPr>
      <w:rFonts w:ascii="Calibri" w:eastAsia="Times New Roman" w:hAnsi="Calibri" w:cs="Calibri"/>
      <w:b/>
      <w:sz w:val="24"/>
      <w:szCs w:val="24"/>
      <w:u w:val="single"/>
    </w:rPr>
  </w:style>
  <w:style w:type="paragraph" w:customStyle="1" w:styleId="analytic0">
    <w:name w:val="analytic"/>
    <w:basedOn w:val="Normal"/>
    <w:link w:val="analyticChar0"/>
    <w:uiPriority w:val="4"/>
    <w:qFormat/>
    <w:rsid w:val="009B3BCE"/>
    <w:pPr>
      <w:spacing w:before="120"/>
    </w:pPr>
    <w:rPr>
      <w:b/>
    </w:rPr>
  </w:style>
  <w:style w:type="character" w:customStyle="1" w:styleId="analyticChar0">
    <w:name w:val="analytic Char"/>
    <w:basedOn w:val="DefaultParagraphFont"/>
    <w:link w:val="analytic0"/>
    <w:uiPriority w:val="4"/>
    <w:rsid w:val="009B3BCE"/>
    <w:rPr>
      <w:rFonts w:ascii="Calibri" w:hAnsi="Calibri"/>
      <w:b/>
    </w:rPr>
  </w:style>
  <w:style w:type="character" w:customStyle="1" w:styleId="Normal30">
    <w:name w:val="Normal3"/>
    <w:basedOn w:val="DefaultParagraphFont"/>
    <w:rsid w:val="009B3BCE"/>
  </w:style>
  <w:style w:type="paragraph" w:customStyle="1" w:styleId="Heading12">
    <w:name w:val="Heading 12"/>
    <w:basedOn w:val="Normal"/>
    <w:next w:val="Normal"/>
    <w:rsid w:val="009B3BCE"/>
    <w:pPr>
      <w:keepNext/>
      <w:widowControl w:val="0"/>
      <w:suppressAutoHyphens/>
      <w:jc w:val="center"/>
    </w:pPr>
    <w:rPr>
      <w:rFonts w:eastAsia="Tahoma"/>
      <w:b/>
      <w:sz w:val="48"/>
      <w:szCs w:val="32"/>
      <w:u w:val="single"/>
    </w:rPr>
  </w:style>
  <w:style w:type="character" w:customStyle="1" w:styleId="m-3583723223135346788gmail-style13ptbold">
    <w:name w:val="m_-3583723223135346788gmail-style13ptbold"/>
    <w:basedOn w:val="DefaultParagraphFont"/>
    <w:rsid w:val="009B3BCE"/>
  </w:style>
  <w:style w:type="character" w:customStyle="1" w:styleId="m-3583723223135346788gmail-styleunderline">
    <w:name w:val="m_-3583723223135346788gmail-styleunderline"/>
    <w:basedOn w:val="DefaultParagraphFont"/>
    <w:rsid w:val="009B3BCE"/>
  </w:style>
  <w:style w:type="character" w:customStyle="1" w:styleId="CardsFont6ptChar5">
    <w:name w:val="Cards + Font: 6 pt Char5"/>
    <w:basedOn w:val="DefaultParagraphFont"/>
    <w:locked/>
    <w:rsid w:val="009B3BCE"/>
    <w:rPr>
      <w:rFonts w:ascii="Times New Roman" w:eastAsia="Times New Roman" w:hAnsi="Times New Roman" w:cs="Times New Roman"/>
      <w:sz w:val="12"/>
      <w:szCs w:val="20"/>
    </w:rPr>
  </w:style>
  <w:style w:type="character" w:customStyle="1" w:styleId="m-1146133537900874914m-2819420093854639792gmail-style13ptbold">
    <w:name w:val="m_-1146133537900874914m_-2819420093854639792gmail-style13ptbold"/>
    <w:basedOn w:val="DefaultParagraphFont"/>
    <w:rsid w:val="009B3BCE"/>
  </w:style>
  <w:style w:type="character" w:customStyle="1" w:styleId="m-1146133537900874914m-2819420093854639792gmail-styleunderline">
    <w:name w:val="m_-1146133537900874914m_-2819420093854639792gmail-styleunderline"/>
    <w:basedOn w:val="DefaultParagraphFont"/>
    <w:rsid w:val="009B3BCE"/>
  </w:style>
  <w:style w:type="character" w:customStyle="1" w:styleId="m-7954869243461233974gmail-styleunderline">
    <w:name w:val="m_-7954869243461233974gmail-styleunderline"/>
    <w:basedOn w:val="DefaultParagraphFont"/>
    <w:rsid w:val="009B3BCE"/>
  </w:style>
  <w:style w:type="character" w:customStyle="1" w:styleId="m5577519854659992616gmail-styleunderline">
    <w:name w:val="m_5577519854659992616gmail-styleunderline"/>
    <w:basedOn w:val="DefaultParagraphFont"/>
    <w:rsid w:val="009B3B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hilpapers.org/rec/HORBAI-2" TargetMode="External"/><Relationship Id="rId18" Type="http://schemas.openxmlformats.org/officeDocument/2006/relationships/hyperlink" Target="https://philpapers.org/rec/HORBAI-2" TargetMode="External"/><Relationship Id="rId26" Type="http://schemas.openxmlformats.org/officeDocument/2006/relationships/hyperlink" Target="https://en.wikipedia.org/wiki/Qualia" TargetMode="External"/><Relationship Id="rId3" Type="http://schemas.openxmlformats.org/officeDocument/2006/relationships/styles" Target="styles.xml"/><Relationship Id="rId21" Type="http://schemas.openxmlformats.org/officeDocument/2006/relationships/hyperlink" Target="https://docs.google.com/document/d/11xwSF1fZuWwhFqfwnoV4lThb27Xs3Ko2Ec2Xa7G1T8A/edit" TargetMode="External"/><Relationship Id="rId7" Type="http://schemas.openxmlformats.org/officeDocument/2006/relationships/hyperlink" Target="https://plato.stanford.edu/entries/logic-deontic//" TargetMode="External"/><Relationship Id="rId12" Type="http://schemas.openxmlformats.org/officeDocument/2006/relationships/hyperlink" Target="https://journals-sagepub-com.libproxy1.usc.edu/doi/pdf/10.1177/0967010620901905" TargetMode="External"/><Relationship Id="rId17" Type="http://schemas.openxmlformats.org/officeDocument/2006/relationships/hyperlink" Target="http://plato.stanford.edu/entries/monism/notes.html" TargetMode="External"/><Relationship Id="rId25" Type="http://schemas.openxmlformats.org/officeDocument/2006/relationships/hyperlink" Target="https://plato.stanford.edu/entries/qualia/" TargetMode="External"/><Relationship Id="rId2" Type="http://schemas.openxmlformats.org/officeDocument/2006/relationships/numbering" Target="numbering.xml"/><Relationship Id="rId16" Type="http://schemas.openxmlformats.org/officeDocument/2006/relationships/hyperlink" Target="http://plato.stanford.edu/entries/monism/notes.html" TargetMode="External"/><Relationship Id="rId20" Type="http://schemas.openxmlformats.org/officeDocument/2006/relationships/hyperlink" Target="https://www.bannedthought.net/Nepal/CPN-Maoist/2020/OnAmericanCrisis-2-Basanta-Eng.pdf" TargetMode="External"/><Relationship Id="rId1" Type="http://schemas.openxmlformats.org/officeDocument/2006/relationships/customXml" Target="../customXml/item1.xml"/><Relationship Id="rId6" Type="http://schemas.openxmlformats.org/officeDocument/2006/relationships/hyperlink" Target="https://www.merriam-webster.com/dictionary/ought" TargetMode="External"/><Relationship Id="rId11" Type="http://schemas.openxmlformats.org/officeDocument/2006/relationships/hyperlink" Target="https://www.iiste.org/Journals/index.php/IAGS/article/view/18219/18594" TargetMode="External"/><Relationship Id="rId24" Type="http://schemas.openxmlformats.org/officeDocument/2006/relationships/hyperlink" Target="https://en.wikipedia.org/wiki/Donald_Davidson_(philosopher)" TargetMode="External"/><Relationship Id="rId5" Type="http://schemas.openxmlformats.org/officeDocument/2006/relationships/webSettings" Target="webSettings.xml"/><Relationship Id="rId15" Type="http://schemas.openxmlformats.org/officeDocument/2006/relationships/hyperlink" Target="http://plato.stanford.edu/entries/monism/notes.html" TargetMode="External"/><Relationship Id="rId23" Type="http://schemas.openxmlformats.org/officeDocument/2006/relationships/hyperlink" Target="https://docs.google.com/document/d/11xwSF1fZuWwhFqfwnoV4lThb27Xs3Ko2Ec2Xa7G1T8A/edit" TargetMode="External"/><Relationship Id="rId28" Type="http://schemas.openxmlformats.org/officeDocument/2006/relationships/theme" Target="theme/theme1.xml"/><Relationship Id="rId10" Type="http://schemas.openxmlformats.org/officeDocument/2006/relationships/hyperlink" Target="https://journals.sagepub.com/doi/pdf/10.1177/1354066120938844" TargetMode="External"/><Relationship Id="rId19" Type="http://schemas.openxmlformats.org/officeDocument/2006/relationships/hyperlink" Target="https://philpapers.org/rec/HORBAI-2" TargetMode="External"/><Relationship Id="rId4" Type="http://schemas.openxmlformats.org/officeDocument/2006/relationships/settings" Target="settings.xml"/><Relationship Id="rId9" Type="http://schemas.openxmlformats.org/officeDocument/2006/relationships/hyperlink" Target="https://journals.sagepub.com/doi/pdf/10.1177/1354066120938844" TargetMode="External"/><Relationship Id="rId14" Type="http://schemas.openxmlformats.org/officeDocument/2006/relationships/hyperlink" Target="https://plato.stanford.edu/entries/monism/" TargetMode="External"/><Relationship Id="rId22" Type="http://schemas.openxmlformats.org/officeDocument/2006/relationships/hyperlink" Target="https://www.edutopia.org/article/camera-oncamera-dilemma"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33</Pages>
  <Words>17407</Words>
  <Characters>99220</Characters>
  <Application>Microsoft Office Word</Application>
  <DocSecurity>0</DocSecurity>
  <Lines>826</Lines>
  <Paragraphs>232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cho</dc:creator>
  <cp:keywords>5.1.1</cp:keywords>
  <dc:description/>
  <cp:lastModifiedBy>Cho, Raymond</cp:lastModifiedBy>
  <cp:revision>2</cp:revision>
  <dcterms:created xsi:type="dcterms:W3CDTF">2022-02-04T22:24:00Z</dcterms:created>
  <dcterms:modified xsi:type="dcterms:W3CDTF">2022-02-04T22:41:00Z</dcterms:modified>
</cp:coreProperties>
</file>