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3F978" w14:textId="000055AB" w:rsidR="00D30741" w:rsidRDefault="00D30741" w:rsidP="00D30741">
      <w:pPr>
        <w:pStyle w:val="Heading1"/>
      </w:pPr>
      <w:r>
        <w:t>1AR</w:t>
      </w:r>
    </w:p>
    <w:p w14:paraId="3C6AE233" w14:textId="14F389A3" w:rsidR="005637BB" w:rsidRPr="005637BB" w:rsidRDefault="00D30741" w:rsidP="00D30741">
      <w:pPr>
        <w:pStyle w:val="Heading1"/>
      </w:pPr>
      <w:r>
        <w:lastRenderedPageBreak/>
        <w:t>1AC</w:t>
      </w:r>
    </w:p>
    <w:p w14:paraId="031A12E9" w14:textId="77777777" w:rsidR="005637BB" w:rsidRPr="005637BB" w:rsidRDefault="005637BB" w:rsidP="005637BB">
      <w:pPr>
        <w:pStyle w:val="Heading3"/>
        <w:rPr>
          <w:rFonts w:asciiTheme="minorHAnsi" w:hAnsiTheme="minorHAnsi" w:cstheme="minorHAnsi"/>
        </w:rPr>
      </w:pPr>
      <w:proofErr w:type="spellStart"/>
      <w:r w:rsidRPr="005637BB">
        <w:rPr>
          <w:rFonts w:asciiTheme="minorHAnsi" w:hAnsiTheme="minorHAnsi" w:cstheme="minorHAnsi"/>
        </w:rPr>
        <w:lastRenderedPageBreak/>
        <w:t>Fw</w:t>
      </w:r>
      <w:proofErr w:type="spellEnd"/>
    </w:p>
    <w:p w14:paraId="1A5418D6"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Ethics begin a posteriori.</w:t>
      </w:r>
    </w:p>
    <w:p w14:paraId="27499952"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 xml:space="preserve">1. Knowledge is </w:t>
      </w:r>
      <w:r w:rsidRPr="005637BB">
        <w:rPr>
          <w:rFonts w:asciiTheme="minorHAnsi" w:hAnsiTheme="minorHAnsi" w:cstheme="minorHAnsi"/>
          <w:u w:val="single"/>
        </w:rPr>
        <w:t>based</w:t>
      </w:r>
      <w:r w:rsidRPr="005637BB">
        <w:rPr>
          <w:rFonts w:asciiTheme="minorHAnsi" w:hAnsiTheme="minorHAnsi" w:cstheme="minorHAnsi"/>
        </w:rPr>
        <w:t xml:space="preserve"> on experience – I </w:t>
      </w:r>
      <w:r w:rsidRPr="005637BB">
        <w:rPr>
          <w:rFonts w:asciiTheme="minorHAnsi" w:hAnsiTheme="minorHAnsi" w:cstheme="minorHAnsi"/>
          <w:u w:val="single"/>
        </w:rPr>
        <w:t>wouldn’t</w:t>
      </w:r>
      <w:r w:rsidRPr="005637BB">
        <w:rPr>
          <w:rFonts w:asciiTheme="minorHAnsi" w:hAnsiTheme="minorHAnsi" w:cstheme="minorHAnsi"/>
        </w:rPr>
        <w:t xml:space="preserve"> know 2+2=4 </w:t>
      </w:r>
      <w:r w:rsidRPr="005637BB">
        <w:rPr>
          <w:rFonts w:asciiTheme="minorHAnsi" w:hAnsiTheme="minorHAnsi" w:cstheme="minorHAnsi"/>
          <w:u w:val="single"/>
        </w:rPr>
        <w:t>without</w:t>
      </w:r>
      <w:r w:rsidRPr="005637BB">
        <w:rPr>
          <w:rFonts w:asciiTheme="minorHAnsi" w:hAnsiTheme="minorHAnsi" w:cstheme="minorHAnsi"/>
        </w:rPr>
        <w:t xml:space="preserve"> experience of objects </w:t>
      </w:r>
      <w:r w:rsidRPr="005637BB">
        <w:rPr>
          <w:rFonts w:asciiTheme="minorHAnsi" w:hAnsiTheme="minorHAnsi" w:cstheme="minorHAnsi"/>
          <w:u w:val="single"/>
        </w:rPr>
        <w:t>nor</w:t>
      </w:r>
      <w:r w:rsidRPr="005637BB">
        <w:rPr>
          <w:rFonts w:asciiTheme="minorHAnsi" w:hAnsiTheme="minorHAnsi" w:cstheme="minorHAnsi"/>
        </w:rPr>
        <w:t xml:space="preserve"> </w:t>
      </w:r>
      <w:proofErr w:type="gramStart"/>
      <w:r w:rsidRPr="005637BB">
        <w:rPr>
          <w:rFonts w:asciiTheme="minorHAnsi" w:hAnsiTheme="minorHAnsi" w:cstheme="minorHAnsi"/>
        </w:rPr>
        <w:t>the color red</w:t>
      </w:r>
      <w:proofErr w:type="gramEnd"/>
      <w:r w:rsidRPr="005637BB">
        <w:rPr>
          <w:rFonts w:asciiTheme="minorHAnsi" w:hAnsiTheme="minorHAnsi" w:cstheme="minorHAnsi"/>
        </w:rPr>
        <w:t xml:space="preserve"> </w:t>
      </w:r>
      <w:r w:rsidRPr="005637BB">
        <w:rPr>
          <w:rFonts w:asciiTheme="minorHAnsi" w:hAnsiTheme="minorHAnsi" w:cstheme="minorHAnsi"/>
          <w:u w:val="single"/>
        </w:rPr>
        <w:t>without</w:t>
      </w:r>
      <w:r w:rsidRPr="005637BB">
        <w:rPr>
          <w:rFonts w:asciiTheme="minorHAnsi" w:hAnsiTheme="minorHAnsi" w:cstheme="minorHAnsi"/>
        </w:rPr>
        <w:t xml:space="preserve"> some </w:t>
      </w:r>
      <w:r w:rsidRPr="005637BB">
        <w:rPr>
          <w:rFonts w:asciiTheme="minorHAnsi" w:hAnsiTheme="minorHAnsi" w:cstheme="minorHAnsi"/>
          <w:u w:val="single"/>
        </w:rPr>
        <w:t>experience</w:t>
      </w:r>
      <w:r w:rsidRPr="005637BB">
        <w:rPr>
          <w:rFonts w:asciiTheme="minorHAnsi" w:hAnsiTheme="minorHAnsi" w:cstheme="minorHAnsi"/>
        </w:rPr>
        <w:t xml:space="preserve"> of color. We </w:t>
      </w:r>
      <w:r w:rsidRPr="005637BB">
        <w:rPr>
          <w:rFonts w:asciiTheme="minorHAnsi" w:hAnsiTheme="minorHAnsi" w:cstheme="minorHAnsi"/>
          <w:u w:val="single"/>
        </w:rPr>
        <w:t>can’t</w:t>
      </w:r>
      <w:r w:rsidRPr="005637BB">
        <w:rPr>
          <w:rFonts w:asciiTheme="minorHAnsi" w:hAnsiTheme="minorHAnsi" w:cstheme="minorHAnsi"/>
        </w:rPr>
        <w:t xml:space="preserve"> obtain evidence of goodness without experience.</w:t>
      </w:r>
    </w:p>
    <w:p w14:paraId="4D8BA585"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 xml:space="preserve">2. Indifference – Even if there </w:t>
      </w:r>
      <w:r w:rsidRPr="005637BB">
        <w:rPr>
          <w:rFonts w:asciiTheme="minorHAnsi" w:hAnsiTheme="minorHAnsi" w:cstheme="minorHAnsi"/>
          <w:u w:val="single"/>
        </w:rPr>
        <w:t>are</w:t>
      </w:r>
      <w:r w:rsidRPr="005637BB">
        <w:rPr>
          <w:rFonts w:asciiTheme="minorHAnsi" w:hAnsiTheme="minorHAnsi" w:cstheme="minorHAnsi"/>
        </w:rPr>
        <w:t xml:space="preserve"> </w:t>
      </w:r>
      <w:proofErr w:type="spellStart"/>
      <w:r w:rsidRPr="005637BB">
        <w:rPr>
          <w:rFonts w:asciiTheme="minorHAnsi" w:hAnsiTheme="minorHAnsi" w:cstheme="minorHAnsi"/>
        </w:rPr>
        <w:t>apriori</w:t>
      </w:r>
      <w:proofErr w:type="spellEnd"/>
      <w:r w:rsidRPr="005637BB">
        <w:rPr>
          <w:rFonts w:asciiTheme="minorHAnsi" w:hAnsiTheme="minorHAnsi" w:cstheme="minorHAnsi"/>
        </w:rPr>
        <w:t xml:space="preserve"> moral truths, I can </w:t>
      </w:r>
      <w:r w:rsidRPr="005637BB">
        <w:rPr>
          <w:rFonts w:asciiTheme="minorHAnsi" w:hAnsiTheme="minorHAnsi" w:cstheme="minorHAnsi"/>
          <w:u w:val="single"/>
        </w:rPr>
        <w:t>choose</w:t>
      </w:r>
      <w:r w:rsidRPr="005637BB">
        <w:rPr>
          <w:rFonts w:asciiTheme="minorHAnsi" w:hAnsiTheme="minorHAnsi" w:cstheme="minorHAnsi"/>
        </w:rPr>
        <w:t xml:space="preserve"> to ignore them. Cognition is </w:t>
      </w:r>
      <w:r w:rsidRPr="005637BB">
        <w:rPr>
          <w:rFonts w:asciiTheme="minorHAnsi" w:hAnsiTheme="minorHAnsi" w:cstheme="minorHAnsi"/>
          <w:u w:val="single"/>
        </w:rPr>
        <w:t>binding</w:t>
      </w:r>
      <w:r w:rsidRPr="005637BB">
        <w:rPr>
          <w:rFonts w:asciiTheme="minorHAnsi" w:hAnsiTheme="minorHAnsi" w:cstheme="minorHAnsi"/>
        </w:rPr>
        <w:t xml:space="preserve"> – if I put my hand on a hot stove, I </w:t>
      </w:r>
      <w:r w:rsidRPr="005637BB">
        <w:rPr>
          <w:rFonts w:asciiTheme="minorHAnsi" w:hAnsiTheme="minorHAnsi" w:cstheme="minorHAnsi"/>
          <w:u w:val="single"/>
        </w:rPr>
        <w:t>can’t</w:t>
      </w:r>
      <w:r w:rsidRPr="005637BB">
        <w:rPr>
          <w:rFonts w:asciiTheme="minorHAnsi" w:hAnsiTheme="minorHAnsi" w:cstheme="minorHAnsi"/>
        </w:rPr>
        <w:t xml:space="preserve"> turn off my </w:t>
      </w:r>
      <w:r w:rsidRPr="005637BB">
        <w:rPr>
          <w:rFonts w:asciiTheme="minorHAnsi" w:hAnsiTheme="minorHAnsi" w:cstheme="minorHAnsi"/>
          <w:u w:val="single"/>
        </w:rPr>
        <w:t>natural aversion</w:t>
      </w:r>
      <w:r w:rsidRPr="005637BB">
        <w:rPr>
          <w:rFonts w:asciiTheme="minorHAnsi" w:hAnsiTheme="minorHAnsi" w:cstheme="minorHAnsi"/>
        </w:rPr>
        <w:t xml:space="preserve"> to it.</w:t>
      </w:r>
    </w:p>
    <w:p w14:paraId="103D8D60" w14:textId="342628A8" w:rsidR="005637BB" w:rsidRPr="005637BB" w:rsidRDefault="005637BB" w:rsidP="005637BB">
      <w:pPr>
        <w:pStyle w:val="Heading4"/>
        <w:rPr>
          <w:rFonts w:asciiTheme="minorHAnsi" w:hAnsiTheme="minorHAnsi" w:cstheme="minorHAnsi"/>
        </w:rPr>
      </w:pPr>
      <w:r>
        <w:t xml:space="preserve">3. </w:t>
      </w:r>
      <w:r w:rsidRPr="005637BB">
        <w:rPr>
          <w:rFonts w:asciiTheme="minorHAnsi" w:hAnsiTheme="minorHAnsi" w:cstheme="minorHAnsi"/>
        </w:rPr>
        <w:t xml:space="preserve">Only moral naturalism can explain the influence of moral facts on the physical world – ethics must be understood a posteriori. </w:t>
      </w:r>
    </w:p>
    <w:p w14:paraId="246552CD" w14:textId="77777777" w:rsidR="005637BB" w:rsidRPr="005637BB" w:rsidRDefault="005637BB" w:rsidP="005637BB">
      <w:pPr>
        <w:rPr>
          <w:rFonts w:asciiTheme="minorHAnsi" w:hAnsiTheme="minorHAnsi" w:cstheme="minorHAnsi"/>
        </w:rPr>
      </w:pPr>
      <w:r w:rsidRPr="005637BB">
        <w:rPr>
          <w:rStyle w:val="Style13ptBold"/>
          <w:rFonts w:asciiTheme="minorHAnsi" w:hAnsiTheme="minorHAnsi" w:cstheme="minorHAnsi"/>
        </w:rPr>
        <w:t xml:space="preserve">Papineau </w:t>
      </w:r>
      <w:r w:rsidRPr="005637BB">
        <w:rPr>
          <w:rFonts w:asciiTheme="minorHAnsi" w:hAnsiTheme="minorHAnsi" w:cstheme="minorHAnsi"/>
        </w:rPr>
        <w:t xml:space="preserve">David [Professor of Philosophy King's College London], First published Thu Feb 22, 2007; substantive revision Tue Mar 31, </w:t>
      </w:r>
      <w:proofErr w:type="gramStart"/>
      <w:r w:rsidRPr="005637BB">
        <w:rPr>
          <w:rFonts w:asciiTheme="minorHAnsi" w:hAnsiTheme="minorHAnsi" w:cstheme="minorHAnsi"/>
        </w:rPr>
        <w:t>2020</w:t>
      </w:r>
      <w:proofErr w:type="gramEnd"/>
      <w:r w:rsidRPr="005637BB">
        <w:rPr>
          <w:rFonts w:asciiTheme="minorHAnsi" w:hAnsiTheme="minorHAnsi" w:cstheme="minorHAnsi"/>
        </w:rPr>
        <w:t xml:space="preserve"> https://plato.stanford.edu/entries/naturalism/#MorFac</w:t>
      </w:r>
    </w:p>
    <w:p w14:paraId="591B5400" w14:textId="36F295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Moore took this argument to show that moral facts constitute a distinct species of non-natural fact. However, </w:t>
      </w:r>
      <w:r w:rsidRPr="005637BB">
        <w:rPr>
          <w:rStyle w:val="StyleUnderline"/>
          <w:rFonts w:asciiTheme="minorHAnsi" w:hAnsiTheme="minorHAnsi" w:cstheme="minorHAnsi"/>
          <w:highlight w:val="green"/>
        </w:rPr>
        <w:t>any</w:t>
      </w:r>
      <w:r w:rsidRPr="005637BB">
        <w:rPr>
          <w:rFonts w:asciiTheme="minorHAnsi" w:hAnsiTheme="minorHAnsi" w:cstheme="minorHAnsi"/>
        </w:rPr>
        <w:t xml:space="preserve"> such </w:t>
      </w:r>
      <w:r w:rsidRPr="005637BB">
        <w:rPr>
          <w:rStyle w:val="StyleUnderline"/>
          <w:rFonts w:asciiTheme="minorHAnsi" w:hAnsiTheme="minorHAnsi" w:cstheme="minorHAnsi"/>
          <w:highlight w:val="green"/>
        </w:rPr>
        <w:t xml:space="preserve">non-naturalist </w:t>
      </w:r>
      <w:r w:rsidRPr="005637BB">
        <w:rPr>
          <w:rStyle w:val="StyleUnderline"/>
          <w:rFonts w:asciiTheme="minorHAnsi" w:hAnsiTheme="minorHAnsi" w:cstheme="minorHAnsi"/>
        </w:rPr>
        <w:t xml:space="preserve">view of </w:t>
      </w:r>
      <w:r w:rsidRPr="005637BB">
        <w:rPr>
          <w:rStyle w:val="StyleUnderline"/>
          <w:rFonts w:asciiTheme="minorHAnsi" w:hAnsiTheme="minorHAnsi" w:cstheme="minorHAnsi"/>
          <w:highlight w:val="green"/>
        </w:rPr>
        <w:t>morality faces</w:t>
      </w:r>
      <w:r w:rsidRPr="005637BB">
        <w:rPr>
          <w:rStyle w:val="StyleUnderline"/>
          <w:rFonts w:asciiTheme="minorHAnsi" w:hAnsiTheme="minorHAnsi" w:cstheme="minorHAnsi"/>
        </w:rPr>
        <w:t xml:space="preserve"> immediate </w:t>
      </w:r>
      <w:r w:rsidRPr="005637BB">
        <w:rPr>
          <w:rStyle w:val="StyleUnderline"/>
          <w:rFonts w:asciiTheme="minorHAnsi" w:hAnsiTheme="minorHAnsi" w:cstheme="minorHAnsi"/>
          <w:highlight w:val="green"/>
        </w:rPr>
        <w:t>difficulties</w:t>
      </w:r>
      <w:r w:rsidRPr="005637BB">
        <w:rPr>
          <w:rFonts w:asciiTheme="minorHAnsi" w:hAnsiTheme="minorHAnsi" w:cstheme="minorHAnsi"/>
        </w:rPr>
        <w:t xml:space="preserve">, deriving ultimately from the kind of causal closure thesis discussed above. </w:t>
      </w:r>
      <w:r w:rsidRPr="005637BB">
        <w:rPr>
          <w:rStyle w:val="StyleUnderline"/>
          <w:rFonts w:asciiTheme="minorHAnsi" w:hAnsiTheme="minorHAnsi" w:cstheme="minorHAnsi"/>
        </w:rPr>
        <w:t xml:space="preserve">If all </w:t>
      </w:r>
      <w:r w:rsidRPr="005637BB">
        <w:rPr>
          <w:rStyle w:val="StyleUnderline"/>
          <w:rFonts w:asciiTheme="minorHAnsi" w:hAnsiTheme="minorHAnsi" w:cstheme="minorHAnsi"/>
          <w:highlight w:val="green"/>
        </w:rPr>
        <w:t xml:space="preserve">physical effects are due </w:t>
      </w:r>
      <w:r w:rsidRPr="005637BB">
        <w:rPr>
          <w:rStyle w:val="StyleUnderline"/>
          <w:rFonts w:asciiTheme="minorHAnsi" w:hAnsiTheme="minorHAnsi" w:cstheme="minorHAnsi"/>
        </w:rPr>
        <w:t xml:space="preserve">to a limited range of </w:t>
      </w:r>
      <w:proofErr w:type="gramStart"/>
      <w:r w:rsidRPr="005637BB">
        <w:rPr>
          <w:rStyle w:val="StyleUnderline"/>
          <w:rFonts w:asciiTheme="minorHAnsi" w:hAnsiTheme="minorHAnsi" w:cstheme="minorHAnsi"/>
          <w:highlight w:val="green"/>
        </w:rPr>
        <w:t>physically-grounded</w:t>
      </w:r>
      <w:proofErr w:type="gramEnd"/>
      <w:r w:rsidRPr="005637BB">
        <w:rPr>
          <w:rStyle w:val="StyleUnderline"/>
          <w:rFonts w:asciiTheme="minorHAnsi" w:hAnsiTheme="minorHAnsi" w:cstheme="minorHAnsi"/>
          <w:highlight w:val="green"/>
        </w:rPr>
        <w:t xml:space="preserve"> natural causes,</w:t>
      </w:r>
      <w:r w:rsidRPr="005637BB">
        <w:rPr>
          <w:rStyle w:val="StyleUnderline"/>
          <w:rFonts w:asciiTheme="minorHAnsi" w:hAnsiTheme="minorHAnsi" w:cstheme="minorHAnsi"/>
        </w:rPr>
        <w:t xml:space="preserve"> and </w:t>
      </w:r>
      <w:r w:rsidRPr="005637BB">
        <w:rPr>
          <w:rStyle w:val="StyleUnderline"/>
          <w:rFonts w:asciiTheme="minorHAnsi" w:hAnsiTheme="minorHAnsi" w:cstheme="minorHAnsi"/>
          <w:highlight w:val="green"/>
        </w:rPr>
        <w:t>if moral facts lie outside this range</w:t>
      </w:r>
      <w:r w:rsidRPr="005637BB">
        <w:rPr>
          <w:rStyle w:val="StyleUnderline"/>
          <w:rFonts w:asciiTheme="minorHAnsi" w:hAnsiTheme="minorHAnsi" w:cstheme="minorHAnsi"/>
        </w:rPr>
        <w:t xml:space="preserve">, then it follow that </w:t>
      </w:r>
      <w:r w:rsidRPr="005637BB">
        <w:rPr>
          <w:rStyle w:val="StyleUnderline"/>
          <w:rFonts w:asciiTheme="minorHAnsi" w:hAnsiTheme="minorHAnsi" w:cstheme="minorHAnsi"/>
          <w:highlight w:val="green"/>
        </w:rPr>
        <w:t>moral facts can never make any difference to</w:t>
      </w:r>
      <w:r w:rsidRPr="005637BB">
        <w:rPr>
          <w:rStyle w:val="StyleUnderline"/>
          <w:rFonts w:asciiTheme="minorHAnsi" w:hAnsiTheme="minorHAnsi" w:cstheme="minorHAnsi"/>
        </w:rPr>
        <w:t xml:space="preserve"> what happens in </w:t>
      </w:r>
      <w:r w:rsidRPr="005637BB">
        <w:rPr>
          <w:rStyle w:val="StyleUnderline"/>
          <w:rFonts w:asciiTheme="minorHAnsi" w:hAnsiTheme="minorHAnsi" w:cstheme="minorHAnsi"/>
          <w:highlight w:val="green"/>
        </w:rPr>
        <w:t>the physical world</w:t>
      </w:r>
      <w:r w:rsidRPr="005637BB">
        <w:rPr>
          <w:rFonts w:asciiTheme="minorHAnsi" w:hAnsiTheme="minorHAnsi" w:cstheme="minorHAnsi"/>
        </w:rPr>
        <w:t xml:space="preserve"> (Harman 1986). At first sight this may seem tolerable (perhaps moral facts indeed don’t have any physical effects). </w:t>
      </w:r>
      <w:r w:rsidRPr="005637BB">
        <w:rPr>
          <w:rStyle w:val="StyleUnderline"/>
          <w:rFonts w:asciiTheme="minorHAnsi" w:hAnsiTheme="minorHAnsi" w:cstheme="minorHAnsi"/>
        </w:rPr>
        <w:t xml:space="preserve">But it has awkward epistemological consequences. For beings like us, </w:t>
      </w:r>
      <w:r w:rsidRPr="005637BB">
        <w:rPr>
          <w:rStyle w:val="StyleUnderline"/>
          <w:rFonts w:asciiTheme="minorHAnsi" w:hAnsiTheme="minorHAnsi" w:cstheme="minorHAnsi"/>
          <w:highlight w:val="green"/>
        </w:rPr>
        <w:t xml:space="preserve">knowledge </w:t>
      </w:r>
      <w:r w:rsidRPr="005637BB">
        <w:rPr>
          <w:rStyle w:val="StyleUnderline"/>
          <w:rFonts w:asciiTheme="minorHAnsi" w:hAnsiTheme="minorHAnsi" w:cstheme="minorHAnsi"/>
        </w:rPr>
        <w:t xml:space="preserve">of the spatiotemporal world </w:t>
      </w:r>
      <w:r w:rsidRPr="005637BB">
        <w:rPr>
          <w:rStyle w:val="StyleUnderline"/>
          <w:rFonts w:asciiTheme="minorHAnsi" w:hAnsiTheme="minorHAnsi" w:cstheme="minorHAnsi"/>
          <w:highlight w:val="green"/>
        </w:rPr>
        <w:t>is mediated by physical processes</w:t>
      </w:r>
      <w:r w:rsidRPr="005637BB">
        <w:rPr>
          <w:rStyle w:val="StyleUnderline"/>
          <w:rFonts w:asciiTheme="minorHAnsi" w:hAnsiTheme="minorHAnsi" w:cstheme="minorHAnsi"/>
        </w:rPr>
        <w:t xml:space="preserve"> involving our sense organs and cognitive systems</w:t>
      </w:r>
      <w:r w:rsidRPr="005637BB">
        <w:rPr>
          <w:rStyle w:val="StyleUnderline"/>
          <w:rFonts w:asciiTheme="minorHAnsi" w:hAnsiTheme="minorHAnsi" w:cstheme="minorHAnsi"/>
          <w:highlight w:val="green"/>
        </w:rPr>
        <w:t>. If moral facts cannot influence the physical world, then it is hard to see how we can have</w:t>
      </w:r>
      <w:r w:rsidRPr="005637BB">
        <w:rPr>
          <w:rStyle w:val="StyleUnderline"/>
          <w:rFonts w:asciiTheme="minorHAnsi" w:hAnsiTheme="minorHAnsi" w:cstheme="minorHAnsi"/>
        </w:rPr>
        <w:t xml:space="preserve"> any </w:t>
      </w:r>
      <w:r w:rsidRPr="005637BB">
        <w:rPr>
          <w:rStyle w:val="StyleUnderline"/>
          <w:rFonts w:asciiTheme="minorHAnsi" w:hAnsiTheme="minorHAnsi" w:cstheme="minorHAnsi"/>
          <w:highlight w:val="green"/>
        </w:rPr>
        <w:t>knowledge of them</w:t>
      </w:r>
      <w:r w:rsidRPr="005637BB">
        <w:rPr>
          <w:rStyle w:val="StyleUnderline"/>
          <w:rFonts w:asciiTheme="minorHAnsi" w:hAnsiTheme="minorHAnsi" w:cstheme="minorHAnsi"/>
        </w:rPr>
        <w:t xml:space="preserve">. The traditional non-naturalist answer to this problem is to posit a non-natural faculty of “moral intuition” that gives us </w:t>
      </w:r>
      <w:proofErr w:type="gramStart"/>
      <w:r w:rsidRPr="005637BB">
        <w:rPr>
          <w:rStyle w:val="StyleUnderline"/>
          <w:rFonts w:asciiTheme="minorHAnsi" w:hAnsiTheme="minorHAnsi" w:cstheme="minorHAnsi"/>
        </w:rPr>
        <w:t>some kind of direct</w:t>
      </w:r>
      <w:proofErr w:type="gramEnd"/>
      <w:r w:rsidRPr="005637BB">
        <w:rPr>
          <w:rStyle w:val="StyleUnderline"/>
          <w:rFonts w:asciiTheme="minorHAnsi" w:hAnsiTheme="minorHAnsi" w:cstheme="minorHAnsi"/>
        </w:rPr>
        <w:t xml:space="preserve"> access to the moral realm</w:t>
      </w:r>
      <w:r w:rsidRPr="005637BB">
        <w:rPr>
          <w:rFonts w:asciiTheme="minorHAnsi" w:hAnsiTheme="minorHAnsi" w:cstheme="minorHAnsi"/>
        </w:rPr>
        <w:t xml:space="preserve"> (as explained in Ridge 2014: Section 3). However, </w:t>
      </w:r>
      <w:r w:rsidRPr="005637BB">
        <w:rPr>
          <w:rStyle w:val="StyleUnderline"/>
          <w:rFonts w:asciiTheme="minorHAnsi" w:hAnsiTheme="minorHAnsi" w:cstheme="minorHAnsi"/>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5637BB">
        <w:rPr>
          <w:rStyle w:val="StyleUnderline"/>
          <w:rFonts w:asciiTheme="minorHAnsi" w:hAnsiTheme="minorHAnsi" w:cstheme="minorHAnsi"/>
          <w:highlight w:val="green"/>
        </w:rPr>
        <w:t>causal closure argument</w:t>
      </w:r>
      <w:r w:rsidRPr="005637BB">
        <w:rPr>
          <w:rStyle w:val="StyleUnderline"/>
          <w:rFonts w:asciiTheme="minorHAnsi" w:hAnsiTheme="minorHAnsi" w:cstheme="minorHAnsi"/>
        </w:rPr>
        <w:t xml:space="preserve"> will bite once more, to </w:t>
      </w:r>
      <w:r w:rsidRPr="005637BB">
        <w:rPr>
          <w:rStyle w:val="StyleUnderline"/>
          <w:rFonts w:asciiTheme="minorHAnsi" w:hAnsiTheme="minorHAnsi" w:cstheme="minorHAnsi"/>
          <w:highlight w:val="green"/>
        </w:rPr>
        <w:t>show that a non-natural</w:t>
      </w:r>
      <w:r w:rsidRPr="005637BB">
        <w:rPr>
          <w:rStyle w:val="StyleUnderline"/>
          <w:rFonts w:asciiTheme="minorHAnsi" w:hAnsiTheme="minorHAnsi" w:cstheme="minorHAnsi"/>
        </w:rPr>
        <w:t xml:space="preserve"> intuitive </w:t>
      </w:r>
      <w:r w:rsidRPr="005637BB">
        <w:rPr>
          <w:rStyle w:val="StyleUnderline"/>
          <w:rFonts w:asciiTheme="minorHAnsi" w:hAnsiTheme="minorHAnsi" w:cstheme="minorHAnsi"/>
          <w:highlight w:val="green"/>
        </w:rPr>
        <w:t>faculty would implausibly imply</w:t>
      </w:r>
      <w:r w:rsidRPr="005637BB">
        <w:rPr>
          <w:rStyle w:val="StyleUnderline"/>
          <w:rFonts w:asciiTheme="minorHAnsi" w:hAnsiTheme="minorHAnsi" w:cstheme="minorHAnsi"/>
        </w:rPr>
        <w:t xml:space="preserve"> that some of our </w:t>
      </w:r>
      <w:r w:rsidRPr="005637BB">
        <w:rPr>
          <w:rStyle w:val="StyleUnderline"/>
          <w:rFonts w:asciiTheme="minorHAnsi" w:hAnsiTheme="minorHAnsi" w:cstheme="minorHAnsi"/>
          <w:highlight w:val="green"/>
        </w:rPr>
        <w:t>actions are</w:t>
      </w:r>
      <w:r w:rsidRPr="005637BB">
        <w:rPr>
          <w:rStyle w:val="StyleUnderline"/>
          <w:rFonts w:asciiTheme="minorHAnsi" w:hAnsiTheme="minorHAnsi" w:cstheme="minorHAnsi"/>
        </w:rPr>
        <w:t xml:space="preserve"> strongly </w:t>
      </w:r>
      <w:r w:rsidRPr="005637BB">
        <w:rPr>
          <w:rStyle w:val="StyleUnderline"/>
          <w:rFonts w:asciiTheme="minorHAnsi" w:hAnsiTheme="minorHAnsi" w:cstheme="minorHAnsi"/>
          <w:highlight w:val="green"/>
        </w:rPr>
        <w:t>overdetermined by</w:t>
      </w:r>
      <w:r w:rsidRPr="005637BB">
        <w:rPr>
          <w:rStyle w:val="StyleUnderline"/>
          <w:rFonts w:asciiTheme="minorHAnsi" w:hAnsiTheme="minorHAnsi" w:cstheme="minorHAnsi"/>
        </w:rPr>
        <w:t xml:space="preserve"> two </w:t>
      </w:r>
      <w:r w:rsidRPr="005637BB">
        <w:rPr>
          <w:rStyle w:val="StyleUnderline"/>
          <w:rFonts w:asciiTheme="minorHAnsi" w:hAnsiTheme="minorHAnsi" w:cstheme="minorHAnsi"/>
          <w:highlight w:val="green"/>
        </w:rPr>
        <w:t>metaphysically independent antecedents</w:t>
      </w:r>
      <w:r w:rsidRPr="005637BB">
        <w:rPr>
          <w:rStyle w:val="StyleUnderline"/>
          <w:rFonts w:asciiTheme="minorHAnsi" w:hAnsiTheme="minorHAnsi" w:cstheme="minorHAnsi"/>
        </w:rPr>
        <w:t xml:space="preserve">. </w:t>
      </w:r>
      <w:r w:rsidRPr="005637BB">
        <w:rPr>
          <w:rFonts w:asciiTheme="minorHAnsi" w:hAnsiTheme="minorHAnsi" w:cstheme="minorHAnsi"/>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5637BB">
        <w:rPr>
          <w:rFonts w:asciiTheme="minorHAnsi" w:hAnsiTheme="minorHAnsi" w:cstheme="minorHAnsi"/>
        </w:rPr>
        <w:t>Leng</w:t>
      </w:r>
      <w:proofErr w:type="spellEnd"/>
      <w:r w:rsidRPr="005637BB">
        <w:rPr>
          <w:rFonts w:asciiTheme="minorHAnsi" w:hAnsiTheme="minorHAnsi" w:cstheme="minorHAnsi"/>
        </w:rPr>
        <w:t xml:space="preserve"> 2016). </w:t>
      </w:r>
      <w:proofErr w:type="gramStart"/>
      <w:r w:rsidRPr="005637BB">
        <w:rPr>
          <w:rStyle w:val="StyleUnderline"/>
          <w:rFonts w:asciiTheme="minorHAnsi" w:hAnsiTheme="minorHAnsi" w:cstheme="minorHAnsi"/>
        </w:rPr>
        <w:t>In light of</w:t>
      </w:r>
      <w:proofErr w:type="gramEnd"/>
      <w:r w:rsidRPr="005637BB">
        <w:rPr>
          <w:rStyle w:val="StyleUnderline"/>
          <w:rFonts w:asciiTheme="minorHAnsi" w:hAnsiTheme="minorHAnsi" w:cstheme="minorHAnsi"/>
        </w:rPr>
        <w:t xml:space="preserve"> the difficulties facing moral non-naturalism, </w:t>
      </w:r>
      <w:r w:rsidRPr="005637BB">
        <w:rPr>
          <w:rStyle w:val="StyleUnderline"/>
          <w:rFonts w:asciiTheme="minorHAnsi" w:hAnsiTheme="minorHAnsi" w:cstheme="minorHAnsi"/>
          <w:highlight w:val="green"/>
        </w:rPr>
        <w:t>most</w:t>
      </w:r>
      <w:r w:rsidRPr="005637BB">
        <w:rPr>
          <w:rStyle w:val="StyleUnderline"/>
          <w:rFonts w:asciiTheme="minorHAnsi" w:hAnsiTheme="minorHAnsi" w:cstheme="minorHAnsi"/>
        </w:rPr>
        <w:t xml:space="preserve"> contemporary moral philosophers </w:t>
      </w:r>
      <w:r w:rsidRPr="005637BB">
        <w:rPr>
          <w:rStyle w:val="StyleUnderline"/>
          <w:rFonts w:asciiTheme="minorHAnsi" w:hAnsiTheme="minorHAnsi" w:cstheme="minorHAnsi"/>
          <w:highlight w:val="green"/>
        </w:rPr>
        <w:t>opt</w:t>
      </w:r>
      <w:r w:rsidRPr="005637BB">
        <w:rPr>
          <w:rStyle w:val="StyleUnderline"/>
          <w:rFonts w:asciiTheme="minorHAnsi" w:hAnsiTheme="minorHAnsi" w:cstheme="minorHAnsi"/>
        </w:rPr>
        <w:t xml:space="preserve"> instead </w:t>
      </w:r>
      <w:r w:rsidRPr="005637BB">
        <w:rPr>
          <w:rStyle w:val="StyleUnderline"/>
          <w:rFonts w:asciiTheme="minorHAnsi" w:hAnsiTheme="minorHAnsi" w:cstheme="minorHAnsi"/>
          <w:highlight w:val="green"/>
        </w:rPr>
        <w:t>for</w:t>
      </w:r>
      <w:r w:rsidRPr="005637BB">
        <w:rPr>
          <w:rStyle w:val="StyleUnderline"/>
          <w:rFonts w:asciiTheme="minorHAnsi" w:hAnsiTheme="minorHAnsi" w:cstheme="minorHAnsi"/>
        </w:rPr>
        <w:t xml:space="preserve"> some species of </w:t>
      </w:r>
      <w:r w:rsidRPr="005637BB">
        <w:rPr>
          <w:rStyle w:val="StyleUnderline"/>
          <w:rFonts w:asciiTheme="minorHAnsi" w:hAnsiTheme="minorHAnsi" w:cstheme="minorHAnsi"/>
          <w:highlight w:val="green"/>
        </w:rPr>
        <w:t>naturalist view</w:t>
      </w:r>
      <w:r w:rsidRPr="005637BB">
        <w:rPr>
          <w:rFonts w:asciiTheme="minorHAnsi" w:hAnsiTheme="minorHAnsi" w:cstheme="minorHAnsi"/>
        </w:rPr>
        <w:t xml:space="preserve">. We can divide the naturalist options here into two broad categories: </w:t>
      </w:r>
      <w:proofErr w:type="spellStart"/>
      <w:r w:rsidRPr="005637BB">
        <w:rPr>
          <w:rFonts w:asciiTheme="minorHAnsi" w:hAnsiTheme="minorHAnsi" w:cstheme="minorHAnsi"/>
        </w:rPr>
        <w:t>irrealist</w:t>
      </w:r>
      <w:proofErr w:type="spellEnd"/>
      <w:r w:rsidRPr="005637BB">
        <w:rPr>
          <w:rFonts w:asciiTheme="minorHAnsi" w:hAnsiTheme="minorHAnsi" w:cstheme="minorHAnsi"/>
        </w:rPr>
        <w:t xml:space="preserve"> and realist. </w:t>
      </w:r>
      <w:proofErr w:type="spellStart"/>
      <w:r w:rsidRPr="005637BB">
        <w:rPr>
          <w:rFonts w:asciiTheme="minorHAnsi" w:hAnsiTheme="minorHAnsi" w:cstheme="minorHAnsi"/>
        </w:rPr>
        <w:t>Irrealist</w:t>
      </w:r>
      <w:proofErr w:type="spellEnd"/>
      <w:r w:rsidRPr="005637BB">
        <w:rPr>
          <w:rFonts w:asciiTheme="minorHAnsi" w:hAnsiTheme="minorHAnsi" w:cstheme="minorHAnsi"/>
        </w:rPr>
        <w:t xml:space="preserve"> moral naturalists aim to account for moral discourse by offering naturalist accounts of the social and linguistic and practices that govern it, but without supposing that moral utterances report on moral facts with a substantial independent existence </w:t>
      </w:r>
      <w:r w:rsidRPr="005637BB">
        <w:rPr>
          <w:rFonts w:asciiTheme="minorHAnsi" w:hAnsiTheme="minorHAnsi" w:cstheme="minorHAnsi"/>
        </w:rPr>
        <w:lastRenderedPageBreak/>
        <w:t xml:space="preserve">(Joyce 2015). By contrast, naturalist moral realists agree with moral non-naturalists that substantial moral facts </w:t>
      </w:r>
      <w:proofErr w:type="gramStart"/>
      <w:r w:rsidRPr="005637BB">
        <w:rPr>
          <w:rFonts w:asciiTheme="minorHAnsi" w:hAnsiTheme="minorHAnsi" w:cstheme="minorHAnsi"/>
        </w:rPr>
        <w:t>exist, but</w:t>
      </w:r>
      <w:proofErr w:type="gramEnd"/>
      <w:r w:rsidRPr="005637BB">
        <w:rPr>
          <w:rFonts w:asciiTheme="minorHAnsi" w:hAnsiTheme="minorHAnsi" w:cstheme="minorHAnsi"/>
        </w:rPr>
        <w:t xml:space="preserve"> seek to locate them in the natural realm rather than in some sui generis non-natural realm (</w:t>
      </w:r>
      <w:proofErr w:type="spellStart"/>
      <w:r w:rsidRPr="005637BB">
        <w:rPr>
          <w:rFonts w:asciiTheme="minorHAnsi" w:hAnsiTheme="minorHAnsi" w:cstheme="minorHAnsi"/>
        </w:rPr>
        <w:t>Lenman</w:t>
      </w:r>
      <w:proofErr w:type="spellEnd"/>
      <w:r w:rsidRPr="005637BB">
        <w:rPr>
          <w:rFonts w:asciiTheme="minorHAnsi" w:hAnsiTheme="minorHAnsi" w:cstheme="minorHAnsi"/>
        </w:rPr>
        <w:t xml:space="preserve"> 2014). Both these broad categories have further sub-divisions. Among the </w:t>
      </w:r>
      <w:proofErr w:type="spellStart"/>
      <w:r w:rsidRPr="005637BB">
        <w:rPr>
          <w:rFonts w:asciiTheme="minorHAnsi" w:hAnsiTheme="minorHAnsi" w:cstheme="minorHAnsi"/>
        </w:rPr>
        <w:t>irrealists</w:t>
      </w:r>
      <w:proofErr w:type="spellEnd"/>
      <w:r w:rsidRPr="005637BB">
        <w:rPr>
          <w:rFonts w:asciiTheme="minorHAnsi" w:hAnsiTheme="minorHAnsi" w:cstheme="minorHAnsi"/>
        </w:rPr>
        <w:t xml:space="preserve">, we can distinguish explicitly non-cognitivist views like emotivism and prescriptivism which deny that moral judgements express beliefs (Hare 1952, Blackburn 1993, </w:t>
      </w:r>
      <w:proofErr w:type="spellStart"/>
      <w:r w:rsidRPr="005637BB">
        <w:rPr>
          <w:rFonts w:asciiTheme="minorHAnsi" w:hAnsiTheme="minorHAnsi" w:cstheme="minorHAnsi"/>
        </w:rPr>
        <w:t>Gibbard</w:t>
      </w:r>
      <w:proofErr w:type="spellEnd"/>
      <w:r w:rsidRPr="005637BB">
        <w:rPr>
          <w:rFonts w:asciiTheme="minorHAnsi" w:hAnsiTheme="minorHAnsi" w:cstheme="minorHAnsi"/>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5637BB">
        <w:rPr>
          <w:rFonts w:asciiTheme="minorHAnsi" w:hAnsiTheme="minorHAnsi" w:cstheme="minorHAnsi"/>
        </w:rPr>
        <w:t>fictionalist</w:t>
      </w:r>
      <w:proofErr w:type="spellEnd"/>
      <w:r w:rsidRPr="005637BB">
        <w:rPr>
          <w:rFonts w:asciiTheme="minorHAnsi" w:hAnsiTheme="minorHAnsi" w:cstheme="minorHAnsi"/>
        </w:rPr>
        <w:t xml:space="preserve"> options which view moral judgements as simply false (Mackie 1977, </w:t>
      </w:r>
      <w:proofErr w:type="spellStart"/>
      <w:r w:rsidRPr="005637BB">
        <w:rPr>
          <w:rFonts w:asciiTheme="minorHAnsi" w:hAnsiTheme="minorHAnsi" w:cstheme="minorHAnsi"/>
        </w:rPr>
        <w:t>Kalderon</w:t>
      </w:r>
      <w:proofErr w:type="spellEnd"/>
      <w:r w:rsidRPr="005637BB">
        <w:rPr>
          <w:rFonts w:asciiTheme="minorHAnsi" w:hAnsiTheme="minorHAnsi" w:cstheme="minorHAnsi"/>
        </w:rPr>
        <w:t xml:space="preserve"> 2005) from </w:t>
      </w:r>
      <w:proofErr w:type="spellStart"/>
      <w:r w:rsidRPr="005637BB">
        <w:rPr>
          <w:rFonts w:asciiTheme="minorHAnsi" w:hAnsiTheme="minorHAnsi" w:cstheme="minorHAnsi"/>
        </w:rPr>
        <w:t>projectivist</w:t>
      </w:r>
      <w:proofErr w:type="spellEnd"/>
      <w:r w:rsidRPr="005637BB">
        <w:rPr>
          <w:rFonts w:asciiTheme="minorHAnsi" w:hAnsiTheme="minorHAnsi" w:cstheme="minorHAnsi"/>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5637BB">
        <w:rPr>
          <w:rStyle w:val="StyleUnderline"/>
          <w:rFonts w:asciiTheme="minorHAnsi" w:hAnsiTheme="minorHAnsi" w:cstheme="minorHAnsi"/>
          <w:highlight w:val="green"/>
        </w:rPr>
        <w:t>there is</w:t>
      </w:r>
      <w:r w:rsidRPr="005637BB">
        <w:rPr>
          <w:rStyle w:val="StyleUnderline"/>
          <w:rFonts w:asciiTheme="minorHAnsi" w:hAnsiTheme="minorHAnsi" w:cstheme="minorHAnsi"/>
        </w:rPr>
        <w:t xml:space="preserve"> no principled </w:t>
      </w:r>
      <w:r w:rsidRPr="005637BB">
        <w:rPr>
          <w:rStyle w:val="StyleUnderline"/>
          <w:rFonts w:asciiTheme="minorHAnsi" w:hAnsiTheme="minorHAnsi" w:cstheme="minorHAnsi"/>
          <w:highlight w:val="green"/>
        </w:rPr>
        <w:t xml:space="preserve">barrier to inferring </w:t>
      </w:r>
      <w:r w:rsidRPr="005637BB">
        <w:rPr>
          <w:rStyle w:val="StyleUnderline"/>
          <w:rFonts w:asciiTheme="minorHAnsi" w:hAnsiTheme="minorHAnsi" w:cstheme="minorHAnsi"/>
        </w:rPr>
        <w:t xml:space="preserve">moral </w:t>
      </w:r>
      <w:r w:rsidRPr="005637BB">
        <w:rPr>
          <w:rStyle w:val="StyleUnderline"/>
          <w:rFonts w:asciiTheme="minorHAnsi" w:hAnsiTheme="minorHAnsi" w:cstheme="minorHAnsi"/>
          <w:highlight w:val="green"/>
        </w:rPr>
        <w:t>facts a priori from the</w:t>
      </w:r>
      <w:r w:rsidRPr="005637BB">
        <w:rPr>
          <w:rStyle w:val="StyleUnderline"/>
          <w:rFonts w:asciiTheme="minorHAnsi" w:hAnsiTheme="minorHAnsi" w:cstheme="minorHAnsi"/>
        </w:rPr>
        <w:t xml:space="preserve"> non-moral </w:t>
      </w:r>
      <w:r w:rsidRPr="005637BB">
        <w:rPr>
          <w:rStyle w:val="StyleUnderline"/>
          <w:rFonts w:asciiTheme="minorHAnsi" w:hAnsiTheme="minorHAnsi" w:cstheme="minorHAnsi"/>
          <w:highlight w:val="green"/>
        </w:rPr>
        <w:t>natural</w:t>
      </w:r>
      <w:r w:rsidRPr="005637BB">
        <w:rPr>
          <w:rStyle w:val="StyleUnderline"/>
          <w:rFonts w:asciiTheme="minorHAnsi" w:hAnsiTheme="minorHAnsi" w:cstheme="minorHAnsi"/>
        </w:rPr>
        <w:t xml:space="preserve"> facts</w:t>
      </w:r>
      <w:r w:rsidRPr="005637BB">
        <w:rPr>
          <w:rFonts w:asciiTheme="minorHAnsi" w:hAnsiTheme="minorHAnsi" w:cstheme="minorHAnsi"/>
        </w:rPr>
        <w:t xml:space="preserve">, even if such inferences will sometimes require a significant amount of information and reflection. The other is to argue that </w:t>
      </w:r>
      <w:r w:rsidRPr="005637BB">
        <w:rPr>
          <w:rStyle w:val="StyleUnderline"/>
          <w:rFonts w:asciiTheme="minorHAnsi" w:hAnsiTheme="minorHAnsi" w:cstheme="minorHAnsi"/>
          <w:highlight w:val="green"/>
        </w:rPr>
        <w:t>the constitution of moral facts</w:t>
      </w:r>
      <w:r w:rsidRPr="005637BB">
        <w:rPr>
          <w:rStyle w:val="StyleUnderline"/>
          <w:rFonts w:asciiTheme="minorHAnsi" w:hAnsiTheme="minorHAnsi" w:cstheme="minorHAnsi"/>
        </w:rPr>
        <w:t xml:space="preserve"> by non-moral natural facts </w:t>
      </w:r>
      <w:r w:rsidRPr="005637BB">
        <w:rPr>
          <w:rStyle w:val="StyleUnderline"/>
          <w:rFonts w:asciiTheme="minorHAnsi" w:hAnsiTheme="minorHAnsi" w:cstheme="minorHAnsi"/>
          <w:highlight w:val="green"/>
        </w:rPr>
        <w:t>is an a posteriori matter</w:t>
      </w:r>
      <w:r w:rsidRPr="005637BB">
        <w:rPr>
          <w:rStyle w:val="StyleUnderline"/>
          <w:rFonts w:asciiTheme="minorHAnsi" w:hAnsiTheme="minorHAnsi" w:cstheme="minorHAnsi"/>
        </w:rPr>
        <w:t>, akin to the relation between water and H2O, and that therefore Moore’s openness only points to a conceptual gap, not a metaphysical one</w:t>
      </w:r>
      <w:r w:rsidRPr="005637BB">
        <w:rPr>
          <w:rFonts w:asciiTheme="minorHAnsi" w:hAnsiTheme="minorHAnsi" w:cstheme="minorHAnsi"/>
        </w:rPr>
        <w:t xml:space="preserve"> (Ridge 2014: Section 2).</w:t>
      </w:r>
    </w:p>
    <w:p w14:paraId="46186EBA" w14:textId="68E94C2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 xml:space="preserve">The standard is act hedonistic util. Prefer – </w:t>
      </w:r>
    </w:p>
    <w:p w14:paraId="71D4BB0A" w14:textId="77777777" w:rsidR="005637BB" w:rsidRPr="005637BB" w:rsidRDefault="005637BB" w:rsidP="005637BB">
      <w:pPr>
        <w:pStyle w:val="Heading4"/>
        <w:rPr>
          <w:rFonts w:asciiTheme="minorHAnsi" w:hAnsiTheme="minorHAnsi" w:cstheme="minorHAnsi"/>
          <w:bCs/>
          <w:u w:val="single"/>
        </w:rPr>
      </w:pPr>
      <w:r w:rsidRPr="005637BB">
        <w:rPr>
          <w:rFonts w:asciiTheme="minorHAnsi" w:hAnsiTheme="minorHAnsi" w:cstheme="minorHAnsi"/>
        </w:rPr>
        <w:t xml:space="preserve">1 – Pleasure and pain </w:t>
      </w:r>
      <w:r w:rsidRPr="005637BB">
        <w:rPr>
          <w:rFonts w:asciiTheme="minorHAnsi" w:hAnsiTheme="minorHAnsi" w:cstheme="minorHAnsi"/>
          <w:i/>
        </w:rPr>
        <w:t>are</w:t>
      </w:r>
      <w:r w:rsidRPr="005637BB">
        <w:rPr>
          <w:rFonts w:asciiTheme="minorHAnsi" w:hAnsiTheme="minorHAnsi" w:cstheme="minorHAnsi"/>
        </w:rPr>
        <w:t xml:space="preserve"> intrinsic </w:t>
      </w:r>
      <w:r w:rsidRPr="005637BB">
        <w:rPr>
          <w:rFonts w:asciiTheme="minorHAnsi" w:hAnsiTheme="minorHAnsi" w:cstheme="minorHAnsi"/>
          <w:u w:val="single"/>
        </w:rPr>
        <w:t>value</w:t>
      </w:r>
      <w:r w:rsidRPr="005637BB">
        <w:rPr>
          <w:rFonts w:asciiTheme="minorHAnsi" w:hAnsiTheme="minorHAnsi" w:cstheme="minorHAnsi"/>
        </w:rPr>
        <w:t xml:space="preserve"> and </w:t>
      </w:r>
      <w:r w:rsidRPr="005637BB">
        <w:rPr>
          <w:rFonts w:asciiTheme="minorHAnsi" w:hAnsiTheme="minorHAnsi" w:cstheme="minorHAnsi"/>
          <w:u w:val="single"/>
        </w:rPr>
        <w:t>disvalue</w:t>
      </w:r>
      <w:r w:rsidRPr="005637BB">
        <w:rPr>
          <w:rFonts w:asciiTheme="minorHAnsi" w:hAnsiTheme="minorHAnsi" w:cstheme="minorHAnsi"/>
        </w:rPr>
        <w:t xml:space="preserve"> – everything else </w:t>
      </w:r>
      <w:r w:rsidRPr="005637BB">
        <w:rPr>
          <w:rFonts w:asciiTheme="minorHAnsi" w:hAnsiTheme="minorHAnsi" w:cstheme="minorHAnsi"/>
          <w:i/>
        </w:rPr>
        <w:t>regresses</w:t>
      </w:r>
      <w:r w:rsidRPr="005637BB">
        <w:rPr>
          <w:rFonts w:asciiTheme="minorHAnsi" w:hAnsiTheme="minorHAnsi" w:cstheme="minorHAnsi"/>
        </w:rPr>
        <w:t xml:space="preserve"> – </w:t>
      </w:r>
      <w:r w:rsidRPr="005637BB">
        <w:rPr>
          <w:rFonts w:asciiTheme="minorHAnsi" w:hAnsiTheme="minorHAnsi" w:cstheme="minorHAnsi"/>
          <w:u w:val="single"/>
        </w:rPr>
        <w:t>robust neuroscience.</w:t>
      </w:r>
    </w:p>
    <w:p w14:paraId="091855AA" w14:textId="77777777" w:rsidR="005637BB" w:rsidRPr="005637BB" w:rsidRDefault="005637BB" w:rsidP="005637BB">
      <w:pPr>
        <w:rPr>
          <w:rStyle w:val="Style13ptBold"/>
          <w:rFonts w:asciiTheme="minorHAnsi" w:hAnsiTheme="minorHAnsi" w:cstheme="minorHAnsi"/>
        </w:rPr>
      </w:pPr>
      <w:r w:rsidRPr="005637BB">
        <w:rPr>
          <w:rStyle w:val="Style13ptBold"/>
          <w:rFonts w:asciiTheme="minorHAnsi" w:hAnsiTheme="minorHAnsi" w:cstheme="minorHAnsi"/>
        </w:rPr>
        <w:t>Blum et al. 18</w:t>
      </w:r>
    </w:p>
    <w:p w14:paraId="059B04F2" w14:textId="77777777" w:rsidR="005637BB" w:rsidRPr="005637BB" w:rsidRDefault="005637BB" w:rsidP="005637BB">
      <w:pPr>
        <w:rPr>
          <w:rFonts w:asciiTheme="minorHAnsi" w:hAnsiTheme="minorHAnsi" w:cstheme="minorHAnsi"/>
          <w:sz w:val="16"/>
          <w:szCs w:val="16"/>
        </w:rPr>
      </w:pPr>
      <w:r w:rsidRPr="005637BB">
        <w:rPr>
          <w:rFonts w:asciiTheme="minorHAnsi" w:hAnsiTheme="minorHAnsi" w:cstheme="minorHAnsi"/>
          <w:sz w:val="16"/>
          <w:szCs w:val="16"/>
        </w:rPr>
        <w:t xml:space="preserve">Kenneth Blum, 1Department of Psychiatry, </w:t>
      </w:r>
      <w:proofErr w:type="spellStart"/>
      <w:r w:rsidRPr="005637BB">
        <w:rPr>
          <w:rFonts w:asciiTheme="minorHAnsi" w:hAnsiTheme="minorHAnsi" w:cstheme="minorHAnsi"/>
          <w:sz w:val="16"/>
          <w:szCs w:val="16"/>
        </w:rPr>
        <w:t>Boonshoft</w:t>
      </w:r>
      <w:proofErr w:type="spellEnd"/>
      <w:r w:rsidRPr="005637BB">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5637BB">
        <w:rPr>
          <w:rFonts w:asciiTheme="minorHAnsi" w:hAnsiTheme="minorHAnsi" w:cstheme="minorHAnsi"/>
          <w:sz w:val="16"/>
          <w:szCs w:val="16"/>
        </w:rPr>
        <w:t>Geneus</w:t>
      </w:r>
      <w:proofErr w:type="spellEnd"/>
      <w:r w:rsidRPr="005637BB">
        <w:rPr>
          <w:rFonts w:asciiTheme="minorHAnsi" w:hAnsiTheme="minorHAnsi" w:cstheme="minorHAnsi"/>
          <w:sz w:val="16"/>
          <w:szCs w:val="16"/>
        </w:rPr>
        <w:t xml:space="preserve"> Health LLC, San Antonio, TX, USA 6Department of Addiction Research &amp; Therapy, </w:t>
      </w:r>
      <w:proofErr w:type="spellStart"/>
      <w:r w:rsidRPr="005637BB">
        <w:rPr>
          <w:rFonts w:asciiTheme="minorHAnsi" w:hAnsiTheme="minorHAnsi" w:cstheme="minorHAnsi"/>
          <w:sz w:val="16"/>
          <w:szCs w:val="16"/>
        </w:rPr>
        <w:t>Nupathways</w:t>
      </w:r>
      <w:proofErr w:type="spellEnd"/>
      <w:r w:rsidRPr="005637BB">
        <w:rPr>
          <w:rFonts w:asciiTheme="minorHAnsi" w:hAnsiTheme="minorHAnsi" w:cstheme="minorHAnsi"/>
          <w:sz w:val="16"/>
          <w:szCs w:val="16"/>
        </w:rPr>
        <w:t xml:space="preserve"> Inc., </w:t>
      </w:r>
      <w:proofErr w:type="spellStart"/>
      <w:r w:rsidRPr="005637BB">
        <w:rPr>
          <w:rFonts w:asciiTheme="minorHAnsi" w:hAnsiTheme="minorHAnsi" w:cstheme="minorHAnsi"/>
          <w:sz w:val="16"/>
          <w:szCs w:val="16"/>
        </w:rPr>
        <w:t>Innsbrook</w:t>
      </w:r>
      <w:proofErr w:type="spellEnd"/>
      <w:r w:rsidRPr="005637BB">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5637BB">
        <w:rPr>
          <w:rFonts w:asciiTheme="minorHAnsi" w:hAnsiTheme="minorHAnsi" w:cstheme="minorHAnsi"/>
          <w:sz w:val="16"/>
          <w:szCs w:val="16"/>
        </w:rPr>
        <w:t>Eötvös</w:t>
      </w:r>
      <w:proofErr w:type="spellEnd"/>
      <w:r w:rsidRPr="005637BB">
        <w:rPr>
          <w:rFonts w:asciiTheme="minorHAnsi" w:hAnsiTheme="minorHAnsi" w:cstheme="minorHAnsi"/>
          <w:sz w:val="16"/>
          <w:szCs w:val="16"/>
        </w:rPr>
        <w:t xml:space="preserve"> </w:t>
      </w:r>
      <w:proofErr w:type="spellStart"/>
      <w:r w:rsidRPr="005637BB">
        <w:rPr>
          <w:rFonts w:asciiTheme="minorHAnsi" w:hAnsiTheme="minorHAnsi" w:cstheme="minorHAnsi"/>
          <w:sz w:val="16"/>
          <w:szCs w:val="16"/>
        </w:rPr>
        <w:t>Loránd</w:t>
      </w:r>
      <w:proofErr w:type="spellEnd"/>
      <w:r w:rsidRPr="005637BB">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5637BB">
        <w:rPr>
          <w:rFonts w:asciiTheme="minorHAnsi" w:hAnsiTheme="minorHAnsi" w:cstheme="minorHAnsi"/>
          <w:sz w:val="16"/>
          <w:szCs w:val="16"/>
        </w:rPr>
        <w:t>Lederach</w:t>
      </w:r>
      <w:proofErr w:type="spellEnd"/>
      <w:r w:rsidRPr="005637BB">
        <w:rPr>
          <w:rFonts w:asciiTheme="minorHAnsi" w:hAnsiTheme="minorHAnsi" w:cstheme="minorHAnsi"/>
          <w:sz w:val="16"/>
          <w:szCs w:val="16"/>
        </w:rPr>
        <w:t xml:space="preserve">, PA., USA 12National Human Genome Center at Howard University, Washington, DC., USA, Marjorie </w:t>
      </w:r>
      <w:proofErr w:type="spellStart"/>
      <w:r w:rsidRPr="005637BB">
        <w:rPr>
          <w:rFonts w:asciiTheme="minorHAnsi" w:hAnsiTheme="minorHAnsi" w:cstheme="minorHAnsi"/>
          <w:sz w:val="16"/>
          <w:szCs w:val="16"/>
        </w:rPr>
        <w:t>Gondré</w:t>
      </w:r>
      <w:proofErr w:type="spellEnd"/>
      <w:r w:rsidRPr="005637BB">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5637BB">
        <w:rPr>
          <w:rFonts w:asciiTheme="minorHAnsi" w:hAnsiTheme="minorHAnsi" w:cstheme="minorHAnsi"/>
          <w:sz w:val="16"/>
          <w:szCs w:val="16"/>
        </w:rPr>
        <w:t>Modestino</w:t>
      </w:r>
      <w:proofErr w:type="spellEnd"/>
      <w:r w:rsidRPr="005637BB">
        <w:rPr>
          <w:rFonts w:asciiTheme="minorHAnsi" w:hAnsiTheme="minorHAnsi" w:cstheme="minorHAnsi"/>
          <w:sz w:val="16"/>
          <w:szCs w:val="16"/>
        </w:rPr>
        <w:t xml:space="preserve">, 14Department of Psychology, Curry College, Milton, MA, USA, Rajendra D </w:t>
      </w:r>
      <w:proofErr w:type="spellStart"/>
      <w:r w:rsidRPr="005637BB">
        <w:rPr>
          <w:rFonts w:asciiTheme="minorHAnsi" w:hAnsiTheme="minorHAnsi" w:cstheme="minorHAnsi"/>
          <w:sz w:val="16"/>
          <w:szCs w:val="16"/>
        </w:rPr>
        <w:t>Badgaiyan</w:t>
      </w:r>
      <w:proofErr w:type="spellEnd"/>
      <w:r w:rsidRPr="005637BB">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5637BB">
          <w:rPr>
            <w:rStyle w:val="Hyperlink"/>
            <w:rFonts w:asciiTheme="minorHAnsi" w:hAnsiTheme="minorHAnsi" w:cstheme="minorHAnsi"/>
            <w:sz w:val="16"/>
            <w:szCs w:val="16"/>
          </w:rPr>
          <w:t>https://www.ncbi.nlm.nih.gov/pmc/articles/PMC6446569/</w:t>
        </w:r>
      </w:hyperlink>
      <w:r w:rsidRPr="005637BB">
        <w:rPr>
          <w:rFonts w:asciiTheme="minorHAnsi" w:hAnsiTheme="minorHAnsi" w:cstheme="minorHAnsi"/>
          <w:sz w:val="16"/>
          <w:szCs w:val="16"/>
        </w:rPr>
        <w:t>, R.S.</w:t>
      </w:r>
    </w:p>
    <w:p w14:paraId="27197582"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b/>
          <w:bCs/>
          <w:highlight w:val="green"/>
          <w:u w:val="single"/>
        </w:rPr>
        <w:t>Pleasure</w:t>
      </w:r>
      <w:r w:rsidRPr="005637BB">
        <w:rPr>
          <w:rFonts w:asciiTheme="minorHAnsi" w:hAnsiTheme="minorHAnsi" w:cstheme="minorHAnsi"/>
          <w:u w:val="single"/>
        </w:rPr>
        <w:t xml:space="preserve"> is not only</w:t>
      </w:r>
      <w:r w:rsidRPr="005637BB">
        <w:rPr>
          <w:rFonts w:asciiTheme="minorHAnsi" w:hAnsiTheme="minorHAnsi" w:cstheme="minorHAnsi"/>
          <w:sz w:val="16"/>
        </w:rPr>
        <w:t xml:space="preserve"> one of the three </w:t>
      </w:r>
      <w:r w:rsidRPr="005637BB">
        <w:rPr>
          <w:rFonts w:asciiTheme="minorHAnsi" w:hAnsiTheme="minorHAnsi" w:cstheme="minorHAnsi"/>
          <w:u w:val="single"/>
        </w:rPr>
        <w:t xml:space="preserve">primary reward </w:t>
      </w:r>
      <w:proofErr w:type="gramStart"/>
      <w:r w:rsidRPr="005637BB">
        <w:rPr>
          <w:rFonts w:asciiTheme="minorHAnsi" w:hAnsiTheme="minorHAnsi" w:cstheme="minorHAnsi"/>
          <w:u w:val="single"/>
        </w:rPr>
        <w:t>functions</w:t>
      </w:r>
      <w:proofErr w:type="gramEnd"/>
      <w:r w:rsidRPr="005637BB">
        <w:rPr>
          <w:rFonts w:asciiTheme="minorHAnsi" w:hAnsiTheme="minorHAnsi" w:cstheme="minorHAnsi"/>
          <w:sz w:val="16"/>
        </w:rPr>
        <w:t xml:space="preserve"> but </w:t>
      </w:r>
      <w:r w:rsidRPr="005637BB">
        <w:rPr>
          <w:rFonts w:asciiTheme="minorHAnsi" w:hAnsiTheme="minorHAnsi" w:cstheme="minorHAnsi"/>
          <w:u w:val="single"/>
        </w:rPr>
        <w:t xml:space="preserve">it also </w:t>
      </w:r>
      <w:r w:rsidRPr="005637BB">
        <w:rPr>
          <w:rFonts w:asciiTheme="minorHAnsi" w:hAnsiTheme="minorHAnsi" w:cstheme="minorHAnsi"/>
          <w:b/>
          <w:bCs/>
          <w:highlight w:val="green"/>
          <w:u w:val="single"/>
        </w:rPr>
        <w:t>defines reward.</w:t>
      </w:r>
      <w:r w:rsidRPr="005637BB">
        <w:rPr>
          <w:rFonts w:asciiTheme="minorHAnsi" w:hAnsiTheme="minorHAnsi" w:cstheme="minorHAnsi"/>
          <w:sz w:val="16"/>
        </w:rPr>
        <w:t xml:space="preserve"> As homeostasis explains the </w:t>
      </w:r>
      <w:r w:rsidRPr="005637BB">
        <w:rPr>
          <w:rFonts w:asciiTheme="minorHAnsi" w:hAnsiTheme="minorHAnsi" w:cstheme="minorHAnsi"/>
          <w:u w:val="single"/>
        </w:rPr>
        <w:t>functions of</w:t>
      </w:r>
      <w:r w:rsidRPr="005637BB">
        <w:rPr>
          <w:rFonts w:asciiTheme="minorHAnsi" w:hAnsiTheme="minorHAnsi" w:cstheme="minorHAnsi"/>
          <w:sz w:val="16"/>
        </w:rPr>
        <w:t xml:space="preserve"> only a limited number of </w:t>
      </w:r>
      <w:r w:rsidRPr="005637BB">
        <w:rPr>
          <w:rFonts w:asciiTheme="minorHAnsi" w:hAnsiTheme="minorHAnsi" w:cstheme="minorHAnsi"/>
          <w:u w:val="single"/>
        </w:rPr>
        <w:t>rewards, the</w:t>
      </w:r>
      <w:r w:rsidRPr="005637BB">
        <w:rPr>
          <w:rFonts w:asciiTheme="minorHAnsi" w:hAnsiTheme="minorHAnsi" w:cstheme="minorHAnsi"/>
          <w:sz w:val="16"/>
        </w:rPr>
        <w:t xml:space="preserve"> principal </w:t>
      </w:r>
      <w:r w:rsidRPr="005637BB">
        <w:rPr>
          <w:rFonts w:asciiTheme="minorHAnsi" w:hAnsiTheme="minorHAnsi" w:cstheme="minorHAnsi"/>
          <w:highlight w:val="green"/>
          <w:u w:val="single"/>
        </w:rPr>
        <w:t>reason why particular stimuli</w:t>
      </w:r>
      <w:r w:rsidRPr="005637BB">
        <w:rPr>
          <w:rFonts w:asciiTheme="minorHAnsi" w:hAnsiTheme="minorHAnsi" w:cstheme="minorHAnsi"/>
          <w:u w:val="single"/>
        </w:rPr>
        <w:t xml:space="preserve">, objects, events, situations, and activities </w:t>
      </w:r>
      <w:r w:rsidRPr="005637BB">
        <w:rPr>
          <w:rFonts w:asciiTheme="minorHAnsi" w:hAnsiTheme="minorHAnsi" w:cstheme="minorHAnsi"/>
          <w:highlight w:val="green"/>
          <w:u w:val="single"/>
        </w:rPr>
        <w:t>are rewarding</w:t>
      </w:r>
      <w:r w:rsidRPr="005637BB">
        <w:rPr>
          <w:rFonts w:asciiTheme="minorHAnsi" w:hAnsiTheme="minorHAnsi" w:cstheme="minorHAnsi"/>
          <w:sz w:val="16"/>
        </w:rPr>
        <w:t xml:space="preserve"> may be </w:t>
      </w:r>
      <w:r w:rsidRPr="005637BB">
        <w:rPr>
          <w:rFonts w:asciiTheme="minorHAnsi" w:hAnsiTheme="minorHAnsi" w:cstheme="minorHAnsi"/>
          <w:highlight w:val="green"/>
          <w:u w:val="single"/>
        </w:rPr>
        <w:t>due to pleasure.</w:t>
      </w:r>
      <w:r w:rsidRPr="005637BB">
        <w:rPr>
          <w:rFonts w:asciiTheme="minorHAnsi" w:hAnsiTheme="minorHAnsi" w:cstheme="minorHAnsi"/>
          <w:sz w:val="16"/>
        </w:rPr>
        <w:t xml:space="preserve"> This applies </w:t>
      </w:r>
      <w:proofErr w:type="gramStart"/>
      <w:r w:rsidRPr="005637BB">
        <w:rPr>
          <w:rFonts w:asciiTheme="minorHAnsi" w:hAnsiTheme="minorHAnsi" w:cstheme="minorHAnsi"/>
          <w:sz w:val="16"/>
        </w:rPr>
        <w:t>first of all</w:t>
      </w:r>
      <w:proofErr w:type="gramEnd"/>
      <w:r w:rsidRPr="005637BB">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5637BB">
        <w:rPr>
          <w:rFonts w:asciiTheme="minorHAnsi" w:hAnsiTheme="minorHAnsi" w:cstheme="minorHAnsi"/>
          <w:u w:val="single"/>
        </w:rPr>
        <w:t>Pleasure, as the primary effect of rewards</w:t>
      </w:r>
      <w:r w:rsidRPr="005637BB">
        <w:rPr>
          <w:rFonts w:asciiTheme="minorHAnsi" w:hAnsiTheme="minorHAnsi" w:cstheme="minorHAnsi"/>
          <w:sz w:val="16"/>
        </w:rPr>
        <w:t xml:space="preserve">, drives the prime reward functions of learning, approach behavior, and </w:t>
      </w:r>
      <w:r w:rsidRPr="005637BB">
        <w:rPr>
          <w:rFonts w:asciiTheme="minorHAnsi" w:hAnsiTheme="minorHAnsi" w:cstheme="minorHAnsi"/>
          <w:sz w:val="16"/>
        </w:rPr>
        <w:lastRenderedPageBreak/>
        <w:t xml:space="preserve">decision making and </w:t>
      </w:r>
      <w:r w:rsidRPr="005637BB">
        <w:rPr>
          <w:rFonts w:asciiTheme="minorHAnsi" w:hAnsiTheme="minorHAnsi" w:cstheme="minorHAnsi"/>
          <w:highlight w:val="green"/>
          <w:u w:val="single"/>
        </w:rPr>
        <w:t xml:space="preserve">provides the </w:t>
      </w:r>
      <w:r w:rsidRPr="005637BB">
        <w:rPr>
          <w:rFonts w:asciiTheme="minorHAnsi" w:hAnsiTheme="minorHAnsi" w:cstheme="minorHAnsi"/>
          <w:b/>
          <w:bCs/>
          <w:highlight w:val="green"/>
          <w:u w:val="single"/>
        </w:rPr>
        <w:t>basis for hedonic theories</w:t>
      </w:r>
      <w:r w:rsidRPr="005637BB">
        <w:rPr>
          <w:rFonts w:asciiTheme="minorHAnsi" w:hAnsiTheme="minorHAnsi" w:cstheme="minorHAnsi"/>
          <w:highlight w:val="green"/>
          <w:u w:val="single"/>
        </w:rPr>
        <w:t xml:space="preserve"> of reward</w:t>
      </w:r>
      <w:r w:rsidRPr="005637BB">
        <w:rPr>
          <w:rFonts w:asciiTheme="minorHAnsi" w:hAnsiTheme="minorHAnsi" w:cstheme="minorHAnsi"/>
          <w:u w:val="single"/>
        </w:rPr>
        <w:t xml:space="preserve"> function. We are attracted by</w:t>
      </w:r>
      <w:r w:rsidRPr="005637BB">
        <w:rPr>
          <w:rFonts w:asciiTheme="minorHAnsi" w:hAnsiTheme="minorHAnsi" w:cstheme="minorHAnsi"/>
          <w:sz w:val="16"/>
        </w:rPr>
        <w:t xml:space="preserve"> most </w:t>
      </w:r>
      <w:r w:rsidRPr="005637BB">
        <w:rPr>
          <w:rFonts w:asciiTheme="minorHAnsi" w:hAnsiTheme="minorHAnsi" w:cstheme="minorHAnsi"/>
          <w:u w:val="single"/>
        </w:rPr>
        <w:t>rewards and exert intense efforts to obtain them</w:t>
      </w:r>
      <w:r w:rsidRPr="005637BB">
        <w:rPr>
          <w:rFonts w:asciiTheme="minorHAnsi" w:hAnsiTheme="minorHAnsi" w:cstheme="minorHAnsi"/>
          <w:sz w:val="16"/>
        </w:rPr>
        <w:t xml:space="preserve">, just </w:t>
      </w:r>
      <w:r w:rsidRPr="005637BB">
        <w:rPr>
          <w:rFonts w:asciiTheme="minorHAnsi" w:hAnsiTheme="minorHAnsi" w:cstheme="minorHAnsi"/>
          <w:u w:val="single"/>
        </w:rPr>
        <w:t>because they are enjoyable</w:t>
      </w:r>
      <w:r w:rsidRPr="005637BB">
        <w:rPr>
          <w:rFonts w:asciiTheme="minorHAnsi" w:hAnsiTheme="minorHAnsi" w:cstheme="minorHAnsi"/>
          <w:sz w:val="16"/>
        </w:rPr>
        <w:t xml:space="preserve"> [10]. </w:t>
      </w:r>
    </w:p>
    <w:p w14:paraId="16BDBB8B"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5637BB">
        <w:rPr>
          <w:rFonts w:asciiTheme="minorHAnsi" w:hAnsiTheme="minorHAnsi" w:cstheme="minorHAnsi"/>
          <w:u w:val="single"/>
        </w:rPr>
        <w:t>using both humans and detailed invasive brain analysis of animals has discovered some critical ways that the brain processes pleasure</w:t>
      </w:r>
      <w:r w:rsidRPr="005637BB">
        <w:rPr>
          <w:rFonts w:asciiTheme="minorHAnsi" w:hAnsiTheme="minorHAnsi" w:cstheme="minorHAnsi"/>
          <w:sz w:val="16"/>
        </w:rPr>
        <w:t xml:space="preserve"> [14]. </w:t>
      </w:r>
    </w:p>
    <w:p w14:paraId="07D089A2"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u w:val="single"/>
        </w:rPr>
        <w:t>Pleasure as a hallmark of reward is sufficient for defining a reward</w:t>
      </w:r>
      <w:r w:rsidRPr="005637BB">
        <w:rPr>
          <w:rFonts w:asciiTheme="minorHAnsi" w:hAnsiTheme="minorHAnsi" w:cstheme="minorHAnsi"/>
          <w:sz w:val="16"/>
        </w:rPr>
        <w:t xml:space="preserve">, but it may not be necessary. </w:t>
      </w:r>
      <w:r w:rsidRPr="005637BB">
        <w:rPr>
          <w:rFonts w:asciiTheme="minorHAnsi" w:hAnsiTheme="minorHAnsi" w:cstheme="minorHAnsi"/>
          <w:u w:val="single"/>
        </w:rPr>
        <w:t>A reward may generate positive</w:t>
      </w:r>
      <w:r w:rsidRPr="005637BB">
        <w:rPr>
          <w:rFonts w:asciiTheme="minorHAnsi" w:hAnsiTheme="minorHAnsi" w:cstheme="minorHAnsi"/>
          <w:sz w:val="16"/>
        </w:rPr>
        <w:t xml:space="preserve"> learning and approach </w:t>
      </w:r>
      <w:r w:rsidRPr="005637BB">
        <w:rPr>
          <w:rFonts w:asciiTheme="minorHAnsi" w:hAnsiTheme="minorHAnsi" w:cstheme="minorHAnsi"/>
          <w:u w:val="single"/>
        </w:rPr>
        <w:t>behavior</w:t>
      </w:r>
      <w:r w:rsidRPr="005637BB">
        <w:rPr>
          <w:rFonts w:asciiTheme="minorHAnsi" w:hAnsiTheme="minorHAnsi" w:cstheme="minorHAnsi"/>
          <w:sz w:val="16"/>
        </w:rPr>
        <w:t xml:space="preserve"> simply </w:t>
      </w:r>
      <w:r w:rsidRPr="005637BB">
        <w:rPr>
          <w:rFonts w:asciiTheme="minorHAnsi" w:hAnsiTheme="minorHAnsi" w:cstheme="minorHAnsi"/>
          <w:u w:val="single"/>
        </w:rPr>
        <w:t>because it contains substances that are essential for body function.</w:t>
      </w:r>
      <w:r w:rsidRPr="005637BB">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63CBFED"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Evolutionary theories of pleasure: The love connection BO:D </w:t>
      </w:r>
    </w:p>
    <w:p w14:paraId="439BCA27"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Charles Darwin and other biological scientists that have examined the biological </w:t>
      </w:r>
      <w:r w:rsidRPr="005637BB">
        <w:rPr>
          <w:rFonts w:asciiTheme="minorHAnsi" w:hAnsiTheme="minorHAnsi" w:cstheme="minorHAnsi"/>
          <w:u w:val="single"/>
        </w:rPr>
        <w:t>evolution and its basic principles found</w:t>
      </w:r>
      <w:r w:rsidRPr="005637BB">
        <w:rPr>
          <w:rFonts w:asciiTheme="minorHAnsi" w:hAnsiTheme="minorHAnsi" w:cstheme="minorHAnsi"/>
          <w:sz w:val="16"/>
        </w:rPr>
        <w:t xml:space="preserve"> various </w:t>
      </w:r>
      <w:r w:rsidRPr="005637BB">
        <w:rPr>
          <w:rFonts w:asciiTheme="minorHAnsi" w:hAnsiTheme="minorHAnsi" w:cstheme="minorHAnsi"/>
          <w:u w:val="single"/>
        </w:rPr>
        <w:t>mechanisms that steer behavior and biological development.</w:t>
      </w:r>
      <w:r w:rsidRPr="005637BB">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AA718F4"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It is well established that modern biological theory conjectures that </w:t>
      </w:r>
      <w:r w:rsidRPr="005637BB">
        <w:rPr>
          <w:rFonts w:asciiTheme="minorHAnsi" w:hAnsiTheme="minorHAnsi" w:cstheme="minorHAnsi"/>
          <w:b/>
          <w:bCs/>
          <w:highlight w:val="green"/>
          <w:u w:val="single"/>
        </w:rPr>
        <w:t>organisms are</w:t>
      </w:r>
      <w:r w:rsidRPr="005637BB">
        <w:rPr>
          <w:rFonts w:asciiTheme="minorHAnsi" w:hAnsiTheme="minorHAnsi" w:cstheme="minorHAnsi"/>
          <w:u w:val="single"/>
        </w:rPr>
        <w:t xml:space="preserve"> the </w:t>
      </w:r>
      <w:r w:rsidRPr="005637BB">
        <w:rPr>
          <w:rFonts w:asciiTheme="minorHAnsi" w:hAnsiTheme="minorHAnsi" w:cstheme="minorHAnsi"/>
          <w:b/>
          <w:bCs/>
          <w:highlight w:val="green"/>
          <w:u w:val="single"/>
        </w:rPr>
        <w:t>result of evolutionary competition.</w:t>
      </w:r>
      <w:r w:rsidRPr="005637BB">
        <w:rPr>
          <w:rFonts w:asciiTheme="minorHAnsi" w:hAnsiTheme="minorHAnsi" w:cstheme="minorHAnsi"/>
          <w:sz w:val="16"/>
        </w:rPr>
        <w:t xml:space="preserve"> In fact, Richard </w:t>
      </w:r>
      <w:r w:rsidRPr="005637BB">
        <w:rPr>
          <w:rFonts w:asciiTheme="minorHAnsi" w:hAnsiTheme="minorHAnsi" w:cstheme="minorHAnsi"/>
          <w:u w:val="single"/>
        </w:rPr>
        <w:t>Dawkins stresses gene survival and propagation as the basic mechanism of life</w:t>
      </w:r>
      <w:r w:rsidRPr="005637BB">
        <w:rPr>
          <w:rFonts w:asciiTheme="minorHAnsi" w:hAnsiTheme="minorHAnsi" w:cstheme="minorHAnsi"/>
          <w:sz w:val="16"/>
        </w:rPr>
        <w:t xml:space="preserve"> [20]. Only genes that lead to </w:t>
      </w:r>
      <w:r w:rsidRPr="005637BB">
        <w:rPr>
          <w:rFonts w:asciiTheme="minorHAnsi" w:hAnsiTheme="minorHAnsi" w:cstheme="minorHAnsi"/>
          <w:u w:val="single"/>
        </w:rPr>
        <w:t>the fittest phenotype will make it.</w:t>
      </w:r>
      <w:r w:rsidRPr="005637BB">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5637BB">
        <w:rPr>
          <w:rFonts w:asciiTheme="minorHAnsi" w:hAnsiTheme="minorHAnsi" w:cstheme="minorHAnsi"/>
          <w:u w:val="single"/>
        </w:rPr>
        <w:t xml:space="preserve">the ultimate, distal function of </w:t>
      </w:r>
      <w:r w:rsidRPr="005637BB">
        <w:rPr>
          <w:rFonts w:asciiTheme="minorHAnsi" w:hAnsiTheme="minorHAnsi" w:cstheme="minorHAnsi"/>
          <w:highlight w:val="green"/>
          <w:u w:val="single"/>
        </w:rPr>
        <w:t>rewards</w:t>
      </w:r>
      <w:r w:rsidRPr="005637BB">
        <w:rPr>
          <w:rFonts w:asciiTheme="minorHAnsi" w:hAnsiTheme="minorHAnsi" w:cstheme="minorHAnsi"/>
          <w:u w:val="single"/>
        </w:rPr>
        <w:t xml:space="preserve"> is to </w:t>
      </w:r>
      <w:r w:rsidRPr="005637BB">
        <w:rPr>
          <w:rFonts w:asciiTheme="minorHAnsi" w:hAnsiTheme="minorHAnsi" w:cstheme="minorHAnsi"/>
          <w:highlight w:val="green"/>
          <w:u w:val="single"/>
        </w:rPr>
        <w:t>increase</w:t>
      </w:r>
      <w:r w:rsidRPr="005637BB">
        <w:rPr>
          <w:rFonts w:asciiTheme="minorHAnsi" w:hAnsiTheme="minorHAnsi" w:cstheme="minorHAnsi"/>
          <w:u w:val="single"/>
        </w:rPr>
        <w:t xml:space="preserve"> evolutionary </w:t>
      </w:r>
      <w:r w:rsidRPr="005637BB">
        <w:rPr>
          <w:rFonts w:asciiTheme="minorHAnsi" w:hAnsiTheme="minorHAnsi" w:cstheme="minorHAnsi"/>
          <w:highlight w:val="green"/>
          <w:u w:val="single"/>
        </w:rPr>
        <w:t>fitness</w:t>
      </w:r>
      <w:r w:rsidRPr="005637BB">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77519DE" w14:textId="77777777" w:rsidR="005637BB" w:rsidRPr="005637BB" w:rsidRDefault="005637BB" w:rsidP="005637BB">
      <w:pPr>
        <w:rPr>
          <w:rFonts w:asciiTheme="minorHAnsi" w:hAnsiTheme="minorHAnsi" w:cstheme="minorHAnsi"/>
          <w:sz w:val="16"/>
          <w:szCs w:val="16"/>
          <w:u w:val="single"/>
        </w:rPr>
      </w:pPr>
      <w:r w:rsidRPr="005637BB">
        <w:rPr>
          <w:rFonts w:asciiTheme="minorHAnsi" w:hAnsiTheme="minorHAnsi" w:cstheme="minorHAnsi"/>
          <w:u w:val="single"/>
        </w:rPr>
        <w:t>Behavioral reward functions have evolved to help individuals to survive and propagate their genes</w:t>
      </w:r>
      <w:r w:rsidRPr="005637BB">
        <w:rPr>
          <w:rFonts w:asciiTheme="minorHAnsi" w:hAnsiTheme="minorHAnsi" w:cstheme="minorHAnsi"/>
          <w:sz w:val="16"/>
        </w:rPr>
        <w:t xml:space="preserve">. Apparently, </w:t>
      </w:r>
      <w:r w:rsidRPr="005637BB">
        <w:rPr>
          <w:rFonts w:asciiTheme="minorHAnsi" w:hAnsiTheme="minorHAnsi" w:cstheme="minorHAnsi"/>
          <w:u w:val="single"/>
        </w:rPr>
        <w:t>people need to live well and long enough to reproduce.</w:t>
      </w:r>
      <w:r w:rsidRPr="005637BB">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5637BB">
        <w:rPr>
          <w:rFonts w:asciiTheme="minorHAnsi" w:hAnsiTheme="minorHAnsi" w:cstheme="minorHAnsi"/>
          <w:u w:val="single"/>
        </w:rPr>
        <w:t>any small edge will ultimately result in evolutionary advantage</w:t>
      </w:r>
      <w:r w:rsidRPr="005637BB">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5637BB">
        <w:rPr>
          <w:rFonts w:asciiTheme="minorHAnsi" w:hAnsiTheme="minorHAnsi" w:cstheme="minorHAnsi"/>
          <w:u w:val="single"/>
        </w:rPr>
        <w:t>Thus</w:t>
      </w:r>
      <w:proofErr w:type="gramEnd"/>
      <w:r w:rsidRPr="005637BB">
        <w:rPr>
          <w:rFonts w:asciiTheme="minorHAnsi" w:hAnsiTheme="minorHAnsi" w:cstheme="minorHAnsi"/>
          <w:u w:val="single"/>
        </w:rPr>
        <w:t xml:space="preserve"> the distal reward function in gene propagation and evolutionary fitness defines the proximal reward functions that we see</w:t>
      </w:r>
      <w:r w:rsidRPr="005637BB">
        <w:rPr>
          <w:rFonts w:asciiTheme="minorHAnsi" w:hAnsiTheme="minorHAnsi" w:cstheme="minorHAnsi"/>
          <w:sz w:val="16"/>
        </w:rPr>
        <w:t xml:space="preserve"> in everyday behavior. </w:t>
      </w:r>
      <w:r w:rsidRPr="005637BB">
        <w:rPr>
          <w:rFonts w:asciiTheme="minorHAnsi" w:hAnsiTheme="minorHAnsi" w:cstheme="minorHAnsi"/>
          <w:u w:val="single"/>
        </w:rPr>
        <w:t xml:space="preserve">That is why </w:t>
      </w:r>
      <w:r w:rsidRPr="005637BB">
        <w:rPr>
          <w:rFonts w:asciiTheme="minorHAnsi" w:hAnsiTheme="minorHAnsi" w:cstheme="minorHAnsi"/>
          <w:highlight w:val="green"/>
          <w:u w:val="single"/>
        </w:rPr>
        <w:t>foods, drinks, mates, and offspring are rewarding.</w:t>
      </w:r>
    </w:p>
    <w:p w14:paraId="326E093B"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There have been theories linking pleasure as a required component of health benefits </w:t>
      </w:r>
      <w:proofErr w:type="spellStart"/>
      <w:r w:rsidRPr="005637BB">
        <w:rPr>
          <w:rFonts w:asciiTheme="minorHAnsi" w:hAnsiTheme="minorHAnsi" w:cstheme="minorHAnsi"/>
          <w:sz w:val="16"/>
        </w:rPr>
        <w:t>salutogenesis</w:t>
      </w:r>
      <w:proofErr w:type="spellEnd"/>
      <w:r w:rsidRPr="005637BB">
        <w:rPr>
          <w:rFonts w:asciiTheme="minorHAnsi" w:hAnsiTheme="minorHAnsi" w:cstheme="minorHAnsi"/>
          <w:sz w:val="16"/>
        </w:rPr>
        <w:t>, (</w:t>
      </w:r>
      <w:proofErr w:type="spellStart"/>
      <w:r w:rsidRPr="005637BB">
        <w:rPr>
          <w:rFonts w:asciiTheme="minorHAnsi" w:hAnsiTheme="minorHAnsi" w:cstheme="minorHAnsi"/>
          <w:sz w:val="16"/>
        </w:rPr>
        <w:t>salugenesis</w:t>
      </w:r>
      <w:proofErr w:type="spellEnd"/>
      <w:r w:rsidRPr="005637BB">
        <w:rPr>
          <w:rFonts w:asciiTheme="minorHAnsi" w:hAnsiTheme="minorHAnsi" w:cstheme="minorHAnsi"/>
          <w:sz w:val="16"/>
        </w:rPr>
        <w:t xml:space="preserve">). In essence, under these terms, </w:t>
      </w:r>
      <w:r w:rsidRPr="005637BB">
        <w:rPr>
          <w:rFonts w:asciiTheme="minorHAnsi" w:hAnsiTheme="minorHAnsi" w:cstheme="minorHAnsi"/>
          <w:u w:val="single"/>
        </w:rPr>
        <w:t>pleasure is described as a state or feeling of happiness and satisfaction resulting from an experience that one enjoys.</w:t>
      </w:r>
      <w:r w:rsidRPr="005637BB">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w:t>
      </w:r>
      <w:r w:rsidRPr="005637BB">
        <w:rPr>
          <w:rFonts w:asciiTheme="minorHAnsi" w:hAnsiTheme="minorHAnsi" w:cstheme="minorHAnsi"/>
          <w:sz w:val="16"/>
        </w:rPr>
        <w:lastRenderedPageBreak/>
        <w:t xml:space="preserve">circuitry or limbic activity. It is important to realize that through the “Brain Reward Cascade” (BRC) endorphin and endogenous </w:t>
      </w:r>
      <w:proofErr w:type="spellStart"/>
      <w:r w:rsidRPr="005637BB">
        <w:rPr>
          <w:rFonts w:asciiTheme="minorHAnsi" w:hAnsiTheme="minorHAnsi" w:cstheme="minorHAnsi"/>
          <w:sz w:val="16"/>
        </w:rPr>
        <w:t>morphinergic</w:t>
      </w:r>
      <w:proofErr w:type="spellEnd"/>
      <w:r w:rsidRPr="005637BB">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5637BB">
        <w:rPr>
          <w:rFonts w:asciiTheme="minorHAnsi" w:hAnsiTheme="minorHAnsi" w:cstheme="minorHAnsi"/>
          <w:sz w:val="16"/>
        </w:rPr>
        <w:t>hypodopaminergia</w:t>
      </w:r>
      <w:proofErr w:type="spellEnd"/>
      <w:r w:rsidRPr="005637BB">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5637BB">
        <w:rPr>
          <w:rFonts w:asciiTheme="minorHAnsi" w:hAnsiTheme="minorHAnsi" w:cstheme="minorHAnsi"/>
          <w:sz w:val="16"/>
        </w:rPr>
        <w:t>Esch</w:t>
      </w:r>
      <w:proofErr w:type="spellEnd"/>
      <w:r w:rsidRPr="005637BB">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264DD06"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27FF8AF"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Finding happiness is different between apes and humans </w:t>
      </w:r>
    </w:p>
    <w:p w14:paraId="727432AE"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5637BB">
        <w:rPr>
          <w:rFonts w:asciiTheme="minorHAnsi" w:hAnsiTheme="minorHAnsi" w:cstheme="minorHAnsi"/>
          <w:sz w:val="16"/>
        </w:rPr>
        <w:t>all of</w:t>
      </w:r>
      <w:proofErr w:type="gramEnd"/>
      <w:r w:rsidRPr="005637BB">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EC926A2"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Remarkably, there are </w:t>
      </w:r>
      <w:r w:rsidRPr="005637BB">
        <w:rPr>
          <w:rFonts w:asciiTheme="minorHAnsi" w:hAnsiTheme="minorHAnsi" w:cstheme="minorHAnsi"/>
          <w:u w:val="single"/>
        </w:rPr>
        <w:t>pathways for ordinary liking and pleasure</w:t>
      </w:r>
      <w:r w:rsidRPr="005637BB">
        <w:rPr>
          <w:rFonts w:asciiTheme="minorHAnsi" w:hAnsiTheme="minorHAnsi" w:cstheme="minorHAnsi"/>
          <w:sz w:val="16"/>
        </w:rPr>
        <w:t xml:space="preserve">, which </w:t>
      </w:r>
      <w:r w:rsidRPr="005637BB">
        <w:rPr>
          <w:rFonts w:asciiTheme="minorHAnsi" w:hAnsiTheme="minorHAnsi" w:cstheme="minorHAnsi"/>
          <w:u w:val="single"/>
        </w:rPr>
        <w:t>are limited in scope</w:t>
      </w:r>
      <w:r w:rsidRPr="005637BB">
        <w:rPr>
          <w:rFonts w:asciiTheme="minorHAnsi" w:hAnsiTheme="minorHAnsi" w:cstheme="minorHAnsi"/>
          <w:sz w:val="16"/>
        </w:rPr>
        <w:t xml:space="preserve"> as described above in this commentary. However, </w:t>
      </w:r>
      <w:r w:rsidRPr="005637BB">
        <w:rPr>
          <w:rFonts w:asciiTheme="minorHAnsi" w:hAnsiTheme="minorHAnsi" w:cstheme="minorHAnsi"/>
          <w:u w:val="single"/>
        </w:rPr>
        <w:t xml:space="preserve">there are </w:t>
      </w:r>
      <w:r w:rsidRPr="005637BB">
        <w:rPr>
          <w:rFonts w:asciiTheme="minorHAnsi" w:hAnsiTheme="minorHAnsi" w:cstheme="minorHAnsi"/>
          <w:b/>
          <w:bCs/>
          <w:highlight w:val="green"/>
          <w:u w:val="single"/>
        </w:rPr>
        <w:t>many brain regions</w:t>
      </w:r>
      <w:r w:rsidRPr="005637BB">
        <w:rPr>
          <w:rFonts w:asciiTheme="minorHAnsi" w:hAnsiTheme="minorHAnsi" w:cstheme="minorHAnsi"/>
          <w:sz w:val="16"/>
        </w:rPr>
        <w:t xml:space="preserve">, often termed hot and cold spots, </w:t>
      </w:r>
      <w:r w:rsidRPr="005637BB">
        <w:rPr>
          <w:rFonts w:asciiTheme="minorHAnsi" w:hAnsiTheme="minorHAnsi" w:cstheme="minorHAnsi"/>
          <w:u w:val="single"/>
        </w:rPr>
        <w:t xml:space="preserve">that significantly </w:t>
      </w:r>
      <w:r w:rsidRPr="005637BB">
        <w:rPr>
          <w:rFonts w:asciiTheme="minorHAnsi" w:hAnsiTheme="minorHAnsi" w:cstheme="minorHAnsi"/>
          <w:b/>
          <w:bCs/>
          <w:highlight w:val="green"/>
          <w:u w:val="single"/>
        </w:rPr>
        <w:t>modulate</w:t>
      </w:r>
      <w:r w:rsidRPr="005637BB">
        <w:rPr>
          <w:rFonts w:asciiTheme="minorHAnsi" w:hAnsiTheme="minorHAnsi" w:cstheme="minorHAnsi"/>
          <w:sz w:val="16"/>
        </w:rPr>
        <w:t xml:space="preserve"> (increase or decrease) </w:t>
      </w:r>
      <w:r w:rsidRPr="005637BB">
        <w:rPr>
          <w:rFonts w:asciiTheme="minorHAnsi" w:hAnsiTheme="minorHAnsi" w:cstheme="minorHAnsi"/>
          <w:u w:val="single"/>
        </w:rPr>
        <w:t xml:space="preserve">our </w:t>
      </w:r>
      <w:r w:rsidRPr="005637BB">
        <w:rPr>
          <w:rFonts w:asciiTheme="minorHAnsi" w:hAnsiTheme="minorHAnsi" w:cstheme="minorHAnsi"/>
          <w:b/>
          <w:bCs/>
          <w:highlight w:val="green"/>
          <w:u w:val="single"/>
        </w:rPr>
        <w:t>pleasure or</w:t>
      </w:r>
      <w:r w:rsidRPr="005637BB">
        <w:rPr>
          <w:rFonts w:asciiTheme="minorHAnsi" w:hAnsiTheme="minorHAnsi" w:cstheme="minorHAnsi"/>
          <w:u w:val="single"/>
        </w:rPr>
        <w:t xml:space="preserve"> even produce</w:t>
      </w:r>
      <w:r w:rsidRPr="005637BB">
        <w:rPr>
          <w:rFonts w:asciiTheme="minorHAnsi" w:hAnsiTheme="minorHAnsi" w:cstheme="minorHAnsi"/>
          <w:b/>
          <w:bCs/>
          <w:u w:val="single"/>
        </w:rPr>
        <w:t xml:space="preserve"> </w:t>
      </w:r>
      <w:r w:rsidRPr="005637BB">
        <w:rPr>
          <w:rFonts w:asciiTheme="minorHAnsi" w:hAnsiTheme="minorHAnsi" w:cstheme="minorHAnsi"/>
          <w:b/>
          <w:bCs/>
          <w:highlight w:val="green"/>
          <w:u w:val="single"/>
        </w:rPr>
        <w:t>the opposite</w:t>
      </w:r>
      <w:r w:rsidRPr="005637BB">
        <w:rPr>
          <w:rFonts w:asciiTheme="minorHAnsi" w:hAnsiTheme="minorHAnsi" w:cstheme="minorHAnsi"/>
          <w:sz w:val="16"/>
        </w:rPr>
        <w:t xml:space="preserve"> of pleasure— that is </w:t>
      </w:r>
      <w:r w:rsidRPr="005637BB">
        <w:rPr>
          <w:rFonts w:asciiTheme="minorHAnsi" w:hAnsiTheme="minorHAnsi" w:cstheme="minorHAnsi"/>
          <w:u w:val="single"/>
        </w:rPr>
        <w:t>disgust and fear</w:t>
      </w:r>
      <w:r w:rsidRPr="005637BB">
        <w:rPr>
          <w:rFonts w:asciiTheme="minorHAnsi" w:hAnsiTheme="minorHAnsi" w:cstheme="minorHAnsi"/>
          <w:sz w:val="16"/>
        </w:rPr>
        <w:t xml:space="preserve"> [39]. </w:t>
      </w:r>
      <w:r w:rsidRPr="005637BB">
        <w:rPr>
          <w:rFonts w:asciiTheme="minorHAnsi" w:hAnsiTheme="minorHAnsi" w:cstheme="minorHAnsi"/>
          <w:u w:val="single"/>
        </w:rPr>
        <w:t>One</w:t>
      </w:r>
      <w:r w:rsidRPr="005637BB">
        <w:rPr>
          <w:rFonts w:asciiTheme="minorHAnsi" w:hAnsiTheme="minorHAnsi" w:cstheme="minorHAnsi"/>
          <w:sz w:val="16"/>
        </w:rPr>
        <w:t xml:space="preserve"> specific </w:t>
      </w:r>
      <w:r w:rsidRPr="005637BB">
        <w:rPr>
          <w:rFonts w:asciiTheme="minorHAnsi" w:hAnsiTheme="minorHAnsi" w:cstheme="minorHAnsi"/>
          <w:u w:val="single"/>
        </w:rPr>
        <w:t>region</w:t>
      </w:r>
      <w:r w:rsidRPr="005637BB">
        <w:rPr>
          <w:rFonts w:asciiTheme="minorHAnsi" w:hAnsiTheme="minorHAnsi" w:cstheme="minorHAnsi"/>
          <w:sz w:val="16"/>
        </w:rPr>
        <w:t xml:space="preserve"> of the nucleus </w:t>
      </w:r>
      <w:proofErr w:type="spellStart"/>
      <w:r w:rsidRPr="005637BB">
        <w:rPr>
          <w:rFonts w:asciiTheme="minorHAnsi" w:hAnsiTheme="minorHAnsi" w:cstheme="minorHAnsi"/>
          <w:sz w:val="16"/>
        </w:rPr>
        <w:t>accumbens</w:t>
      </w:r>
      <w:proofErr w:type="spellEnd"/>
      <w:r w:rsidRPr="005637BB">
        <w:rPr>
          <w:rFonts w:asciiTheme="minorHAnsi" w:hAnsiTheme="minorHAnsi" w:cstheme="minorHAnsi"/>
          <w:sz w:val="16"/>
        </w:rPr>
        <w:t xml:space="preserve"> </w:t>
      </w:r>
      <w:r w:rsidRPr="005637BB">
        <w:rPr>
          <w:rFonts w:asciiTheme="minorHAnsi" w:hAnsiTheme="minorHAnsi" w:cstheme="minorHAnsi"/>
          <w:u w:val="single"/>
        </w:rPr>
        <w:t xml:space="preserve">is organized like a computer keyboard, with </w:t>
      </w:r>
      <w:proofErr w:type="gramStart"/>
      <w:r w:rsidRPr="005637BB">
        <w:rPr>
          <w:rFonts w:asciiTheme="minorHAnsi" w:hAnsiTheme="minorHAnsi" w:cstheme="minorHAnsi"/>
          <w:u w:val="single"/>
        </w:rPr>
        <w:t>particular stimulus</w:t>
      </w:r>
      <w:proofErr w:type="gramEnd"/>
      <w:r w:rsidRPr="005637BB">
        <w:rPr>
          <w:rFonts w:asciiTheme="minorHAnsi" w:hAnsiTheme="minorHAnsi" w:cstheme="minorHAnsi"/>
          <w:u w:val="single"/>
        </w:rPr>
        <w:t xml:space="preserve"> triggers in rows</w:t>
      </w:r>
      <w:r w:rsidRPr="005637BB">
        <w:rPr>
          <w:rFonts w:asciiTheme="minorHAnsi" w:hAnsiTheme="minorHAnsi" w:cstheme="minorHAnsi"/>
          <w:sz w:val="16"/>
        </w:rPr>
        <w:t xml:space="preserve">— producing an increase and decrease of pleasure and disgust. Moreover, </w:t>
      </w:r>
      <w:r w:rsidRPr="005637BB">
        <w:rPr>
          <w:rFonts w:asciiTheme="minorHAnsi" w:hAnsiTheme="minorHAnsi" w:cstheme="minorHAnsi"/>
          <w:u w:val="single"/>
        </w:rPr>
        <w:t>the cortex has unique roles in the cognitive evaluation of our feelings of pleasure</w:t>
      </w:r>
      <w:r w:rsidRPr="005637BB">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5DC0492"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Desire and reward centers </w:t>
      </w:r>
    </w:p>
    <w:p w14:paraId="54A82849"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It is surprising that many different sources of pleasure activate the same circuits between the </w:t>
      </w:r>
      <w:proofErr w:type="spellStart"/>
      <w:r w:rsidRPr="005637BB">
        <w:rPr>
          <w:rFonts w:asciiTheme="minorHAnsi" w:hAnsiTheme="minorHAnsi" w:cstheme="minorHAnsi"/>
          <w:sz w:val="16"/>
        </w:rPr>
        <w:t>mesocorticolimbic</w:t>
      </w:r>
      <w:proofErr w:type="spellEnd"/>
      <w:r w:rsidRPr="005637BB">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21E4ACA"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5637BB">
        <w:rPr>
          <w:rFonts w:asciiTheme="minorHAnsi" w:hAnsiTheme="minorHAnsi" w:cstheme="minorHAnsi"/>
          <w:sz w:val="16"/>
        </w:rPr>
        <w:t>accumbens</w:t>
      </w:r>
      <w:proofErr w:type="spellEnd"/>
      <w:r w:rsidRPr="005637BB">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5637BB">
        <w:rPr>
          <w:rFonts w:asciiTheme="minorHAnsi" w:hAnsiTheme="minorHAnsi" w:cstheme="minorHAnsi"/>
          <w:sz w:val="16"/>
        </w:rPr>
        <w:t>accumbens</w:t>
      </w:r>
      <w:proofErr w:type="spellEnd"/>
      <w:r w:rsidRPr="005637BB">
        <w:rPr>
          <w:rFonts w:asciiTheme="minorHAnsi" w:hAnsiTheme="minorHAnsi" w:cstheme="minorHAnsi"/>
          <w:sz w:val="16"/>
        </w:rPr>
        <w:t xml:space="preserve"> (</w:t>
      </w:r>
      <w:proofErr w:type="spellStart"/>
      <w:r w:rsidRPr="005637BB">
        <w:rPr>
          <w:rFonts w:asciiTheme="minorHAnsi" w:hAnsiTheme="minorHAnsi" w:cstheme="minorHAnsi"/>
          <w:sz w:val="16"/>
        </w:rPr>
        <w:t>NAc</w:t>
      </w:r>
      <w:proofErr w:type="spellEnd"/>
      <w:r w:rsidRPr="005637BB">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5637BB">
        <w:rPr>
          <w:rFonts w:asciiTheme="minorHAnsi" w:hAnsiTheme="minorHAnsi" w:cstheme="minorHAnsi"/>
          <w:sz w:val="16"/>
        </w:rPr>
        <w:t>NAc</w:t>
      </w:r>
      <w:proofErr w:type="spellEnd"/>
      <w:r w:rsidRPr="005637BB">
        <w:rPr>
          <w:rFonts w:asciiTheme="minorHAnsi" w:hAnsiTheme="minorHAnsi" w:cstheme="minorHAnsi"/>
          <w:sz w:val="16"/>
        </w:rPr>
        <w:t xml:space="preserve"> has spiny neurons that receive dopamine from the VTA and glutamate (a dopamine driver) from the hippocampus, </w:t>
      </w:r>
      <w:proofErr w:type="gramStart"/>
      <w:r w:rsidRPr="005637BB">
        <w:rPr>
          <w:rFonts w:asciiTheme="minorHAnsi" w:hAnsiTheme="minorHAnsi" w:cstheme="minorHAnsi"/>
          <w:sz w:val="16"/>
        </w:rPr>
        <w:t>amygdala</w:t>
      </w:r>
      <w:proofErr w:type="gramEnd"/>
      <w:r w:rsidRPr="005637BB">
        <w:rPr>
          <w:rFonts w:asciiTheme="minorHAnsi" w:hAnsiTheme="minorHAnsi" w:cstheme="minorHAnsi"/>
          <w:sz w:val="16"/>
        </w:rPr>
        <w:t xml:space="preserve"> and medial prefrontal cortex. Subsequently, the </w:t>
      </w:r>
      <w:proofErr w:type="spellStart"/>
      <w:r w:rsidRPr="005637BB">
        <w:rPr>
          <w:rFonts w:asciiTheme="minorHAnsi" w:hAnsiTheme="minorHAnsi" w:cstheme="minorHAnsi"/>
          <w:sz w:val="16"/>
        </w:rPr>
        <w:t>NAc</w:t>
      </w:r>
      <w:proofErr w:type="spellEnd"/>
      <w:r w:rsidRPr="005637BB">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5637BB">
        <w:rPr>
          <w:rFonts w:asciiTheme="minorHAnsi" w:hAnsiTheme="minorHAnsi" w:cstheme="minorHAnsi"/>
          <w:sz w:val="16"/>
        </w:rPr>
        <w:t>hypodopaminergia</w:t>
      </w:r>
      <w:proofErr w:type="spellEnd"/>
      <w:r w:rsidRPr="005637BB">
        <w:rPr>
          <w:rFonts w:asciiTheme="minorHAnsi" w:hAnsiTheme="minorHAnsi" w:cstheme="minorHAnsi"/>
          <w:sz w:val="16"/>
        </w:rPr>
        <w:t xml:space="preserve"> in the “Brain Reward Cascade” that contribute to addiction and compulsive behaviors [3,6,41]. </w:t>
      </w:r>
    </w:p>
    <w:p w14:paraId="6F281227"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Furthermore, ordinary </w:t>
      </w:r>
      <w:r w:rsidRPr="005637BB">
        <w:rPr>
          <w:rFonts w:asciiTheme="minorHAnsi" w:hAnsiTheme="minorHAnsi" w:cstheme="minorHAnsi"/>
          <w:u w:val="single"/>
        </w:rPr>
        <w:t>“</w:t>
      </w:r>
      <w:r w:rsidRPr="005637BB">
        <w:rPr>
          <w:rFonts w:asciiTheme="minorHAnsi" w:hAnsiTheme="minorHAnsi" w:cstheme="minorHAnsi"/>
          <w:highlight w:val="green"/>
          <w:u w:val="single"/>
        </w:rPr>
        <w:t>liking</w:t>
      </w:r>
      <w:r w:rsidRPr="005637BB">
        <w:rPr>
          <w:rFonts w:asciiTheme="minorHAnsi" w:hAnsiTheme="minorHAnsi" w:cstheme="minorHAnsi"/>
          <w:u w:val="single"/>
        </w:rPr>
        <w:t xml:space="preserve">” of </w:t>
      </w:r>
      <w:r w:rsidRPr="005637BB">
        <w:rPr>
          <w:rFonts w:asciiTheme="minorHAnsi" w:hAnsiTheme="minorHAnsi" w:cstheme="minorHAnsi"/>
          <w:highlight w:val="green"/>
          <w:u w:val="single"/>
        </w:rPr>
        <w:t>something</w:t>
      </w:r>
      <w:r w:rsidRPr="005637BB">
        <w:rPr>
          <w:rFonts w:asciiTheme="minorHAnsi" w:hAnsiTheme="minorHAnsi" w:cstheme="minorHAnsi"/>
          <w:u w:val="single"/>
        </w:rPr>
        <w:t xml:space="preserve">, or pure pleasure, is </w:t>
      </w:r>
      <w:r w:rsidRPr="005637BB">
        <w:rPr>
          <w:rFonts w:asciiTheme="minorHAnsi" w:hAnsiTheme="minorHAnsi" w:cstheme="minorHAnsi"/>
          <w:highlight w:val="green"/>
          <w:u w:val="single"/>
        </w:rPr>
        <w:t>represented by</w:t>
      </w:r>
      <w:r w:rsidRPr="005637BB">
        <w:rPr>
          <w:rFonts w:asciiTheme="minorHAnsi" w:hAnsiTheme="minorHAnsi" w:cstheme="minorHAnsi"/>
          <w:sz w:val="16"/>
        </w:rPr>
        <w:t xml:space="preserve"> small </w:t>
      </w:r>
      <w:r w:rsidRPr="005637BB">
        <w:rPr>
          <w:rFonts w:asciiTheme="minorHAnsi" w:hAnsiTheme="minorHAnsi" w:cstheme="minorHAnsi"/>
          <w:highlight w:val="green"/>
          <w:u w:val="single"/>
        </w:rPr>
        <w:t>regions</w:t>
      </w:r>
      <w:r w:rsidRPr="005637BB">
        <w:rPr>
          <w:rFonts w:asciiTheme="minorHAnsi" w:hAnsiTheme="minorHAnsi" w:cstheme="minorHAnsi"/>
          <w:sz w:val="16"/>
        </w:rPr>
        <w:t xml:space="preserve"> mainly </w:t>
      </w:r>
      <w:r w:rsidRPr="005637BB">
        <w:rPr>
          <w:rFonts w:asciiTheme="minorHAnsi" w:hAnsiTheme="minorHAnsi" w:cstheme="minorHAnsi"/>
          <w:highlight w:val="green"/>
          <w:u w:val="single"/>
        </w:rPr>
        <w:t>in the limbic system</w:t>
      </w:r>
      <w:r w:rsidRPr="005637BB">
        <w:rPr>
          <w:rFonts w:asciiTheme="minorHAnsi" w:hAnsiTheme="minorHAnsi" w:cstheme="minorHAnsi"/>
          <w:sz w:val="16"/>
        </w:rPr>
        <w:t xml:space="preserve"> (old reptilian part of the brain). These may be </w:t>
      </w:r>
      <w:r w:rsidRPr="005637BB">
        <w:rPr>
          <w:rFonts w:asciiTheme="minorHAnsi" w:hAnsiTheme="minorHAnsi" w:cstheme="minorHAnsi"/>
          <w:u w:val="single"/>
        </w:rPr>
        <w:t>part of larger neural circuits.</w:t>
      </w:r>
      <w:r w:rsidRPr="005637BB">
        <w:rPr>
          <w:rFonts w:asciiTheme="minorHAnsi" w:hAnsiTheme="minorHAnsi" w:cstheme="minorHAnsi"/>
          <w:sz w:val="16"/>
        </w:rPr>
        <w:t xml:space="preserve"> In Latin, </w:t>
      </w:r>
      <w:proofErr w:type="spellStart"/>
      <w:r w:rsidRPr="005637BB">
        <w:rPr>
          <w:rFonts w:asciiTheme="minorHAnsi" w:hAnsiTheme="minorHAnsi" w:cstheme="minorHAnsi"/>
          <w:sz w:val="16"/>
        </w:rPr>
        <w:t>hedus</w:t>
      </w:r>
      <w:proofErr w:type="spellEnd"/>
      <w:r w:rsidRPr="005637BB">
        <w:rPr>
          <w:rFonts w:asciiTheme="minorHAnsi" w:hAnsiTheme="minorHAnsi" w:cstheme="minorHAnsi"/>
          <w:sz w:val="16"/>
        </w:rPr>
        <w:t xml:space="preserve"> is the term for “sweet”; and in Greek, </w:t>
      </w:r>
      <w:proofErr w:type="spellStart"/>
      <w:r w:rsidRPr="005637BB">
        <w:rPr>
          <w:rFonts w:asciiTheme="minorHAnsi" w:hAnsiTheme="minorHAnsi" w:cstheme="minorHAnsi"/>
          <w:sz w:val="16"/>
        </w:rPr>
        <w:t>hodone</w:t>
      </w:r>
      <w:proofErr w:type="spellEnd"/>
      <w:r w:rsidRPr="005637BB">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F4D5C26"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5D512EC" w14:textId="77777777" w:rsidR="005637BB" w:rsidRPr="005637BB" w:rsidRDefault="005637BB" w:rsidP="005637BB">
      <w:pPr>
        <w:rPr>
          <w:rFonts w:asciiTheme="minorHAnsi" w:hAnsiTheme="minorHAnsi" w:cstheme="minorHAnsi"/>
          <w:sz w:val="16"/>
        </w:rPr>
      </w:pPr>
      <w:proofErr w:type="gramStart"/>
      <w:r w:rsidRPr="005637BB">
        <w:rPr>
          <w:rFonts w:asciiTheme="minorHAnsi" w:hAnsiTheme="minorHAnsi" w:cstheme="minorHAnsi"/>
          <w:sz w:val="16"/>
        </w:rPr>
        <w:t>In an attempt to</w:t>
      </w:r>
      <w:proofErr w:type="gramEnd"/>
      <w:r w:rsidRPr="005637BB">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w:t>
      </w:r>
      <w:r w:rsidRPr="005637BB">
        <w:rPr>
          <w:rFonts w:asciiTheme="minorHAnsi" w:hAnsiTheme="minorHAnsi" w:cstheme="minorHAnsi"/>
          <w:sz w:val="16"/>
        </w:rPr>
        <w:lastRenderedPageBreak/>
        <w:t xml:space="preserve">incentive salience to reward-related stimuli [44]. We have evaluated these hypotheses, especially as they relate to the RDS, and we find that the incentive salience or “wanting” hypothesis of dopaminergic functioning is supported by </w:t>
      </w:r>
      <w:proofErr w:type="gramStart"/>
      <w:r w:rsidRPr="005637BB">
        <w:rPr>
          <w:rFonts w:asciiTheme="minorHAnsi" w:hAnsiTheme="minorHAnsi" w:cstheme="minorHAnsi"/>
          <w:sz w:val="16"/>
        </w:rPr>
        <w:t>a majority of</w:t>
      </w:r>
      <w:proofErr w:type="gramEnd"/>
      <w:r w:rsidRPr="005637BB">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5637BB">
        <w:rPr>
          <w:rFonts w:asciiTheme="minorHAnsi" w:hAnsiTheme="minorHAnsi" w:cstheme="minorHAnsi"/>
          <w:sz w:val="16"/>
        </w:rPr>
        <w:t>networks, and</w:t>
      </w:r>
      <w:proofErr w:type="gramEnd"/>
      <w:r w:rsidRPr="005637BB">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A43979D"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5637BB">
        <w:rPr>
          <w:rFonts w:asciiTheme="minorHAnsi" w:hAnsiTheme="minorHAnsi" w:cstheme="minorHAnsi"/>
          <w:sz w:val="16"/>
        </w:rPr>
        <w:t>NAc</w:t>
      </w:r>
      <w:proofErr w:type="spellEnd"/>
      <w:r w:rsidRPr="005637BB">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5637BB">
        <w:rPr>
          <w:rFonts w:asciiTheme="minorHAnsi" w:hAnsiTheme="minorHAnsi" w:cstheme="minorHAnsi"/>
          <w:sz w:val="16"/>
        </w:rPr>
        <w:t>being considered to be</w:t>
      </w:r>
      <w:proofErr w:type="gramEnd"/>
      <w:r w:rsidRPr="005637BB">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5637BB">
        <w:rPr>
          <w:rFonts w:asciiTheme="minorHAnsi" w:hAnsiTheme="minorHAnsi" w:cstheme="minorHAnsi"/>
          <w:sz w:val="16"/>
        </w:rPr>
        <w:t>), and</w:t>
      </w:r>
      <w:proofErr w:type="gramEnd"/>
      <w:r w:rsidRPr="005637BB">
        <w:rPr>
          <w:rFonts w:asciiTheme="minorHAnsi" w:hAnsiTheme="minorHAnsi" w:cstheme="minorHAnsi"/>
          <w:sz w:val="16"/>
        </w:rPr>
        <w:t xml:space="preserve"> may have an additive effect on vulnerability to various addictions [48]. In this regard, </w:t>
      </w:r>
      <w:proofErr w:type="spellStart"/>
      <w:r w:rsidRPr="005637BB">
        <w:rPr>
          <w:rFonts w:asciiTheme="minorHAnsi" w:hAnsiTheme="minorHAnsi" w:cstheme="minorHAnsi"/>
          <w:sz w:val="16"/>
        </w:rPr>
        <w:t>Vanyukov</w:t>
      </w:r>
      <w:proofErr w:type="spellEnd"/>
      <w:r w:rsidRPr="005637BB">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E1C3E7F"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C966D85"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In essence, although nonhuman primate brains are </w:t>
      </w:r>
      <w:proofErr w:type="gramStart"/>
      <w:r w:rsidRPr="005637BB">
        <w:rPr>
          <w:rFonts w:asciiTheme="minorHAnsi" w:hAnsiTheme="minorHAnsi" w:cstheme="minorHAnsi"/>
          <w:sz w:val="16"/>
        </w:rPr>
        <w:t>similar to</w:t>
      </w:r>
      <w:proofErr w:type="gramEnd"/>
      <w:r w:rsidRPr="005637BB">
        <w:rPr>
          <w:rFonts w:asciiTheme="minorHAnsi" w:hAnsiTheme="minorHAnsi" w:cstheme="minorHAnsi"/>
          <w:sz w:val="16"/>
        </w:rPr>
        <w:t xml:space="preserve"> our own, the disparity between other primates and those of human cognitive abilities tells us that surface similarity is not the whole story. </w:t>
      </w:r>
      <w:r w:rsidRPr="005637BB">
        <w:rPr>
          <w:rFonts w:asciiTheme="minorHAnsi" w:hAnsiTheme="minorHAnsi" w:cstheme="minorHAnsi"/>
          <w:u w:val="single"/>
        </w:rPr>
        <w:t>Sousa et al.</w:t>
      </w:r>
      <w:r w:rsidRPr="005637BB">
        <w:rPr>
          <w:rFonts w:asciiTheme="minorHAnsi" w:hAnsiTheme="minorHAnsi" w:cstheme="minorHAnsi"/>
          <w:sz w:val="16"/>
        </w:rPr>
        <w:t xml:space="preserve"> [50] small case </w:t>
      </w:r>
      <w:r w:rsidRPr="005637BB">
        <w:rPr>
          <w:rFonts w:asciiTheme="minorHAnsi" w:hAnsiTheme="minorHAnsi" w:cstheme="minorHAnsi"/>
          <w:u w:val="single"/>
        </w:rPr>
        <w:t>found various differentially expressed genes, to associate with pleasure related systems.</w:t>
      </w:r>
      <w:r w:rsidRPr="005637BB">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1F469FF" w14:textId="77777777" w:rsidR="005637BB" w:rsidRP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5637BB">
        <w:rPr>
          <w:rFonts w:asciiTheme="minorHAnsi" w:hAnsiTheme="minorHAnsi" w:cstheme="minorHAnsi"/>
          <w:sz w:val="16"/>
        </w:rPr>
        <w:t>Nenad</w:t>
      </w:r>
      <w:proofErr w:type="spellEnd"/>
      <w:r w:rsidRPr="005637BB">
        <w:rPr>
          <w:rFonts w:asciiTheme="minorHAnsi" w:hAnsiTheme="minorHAnsi" w:cstheme="minorHAnsi"/>
          <w:sz w:val="16"/>
        </w:rPr>
        <w:t xml:space="preserve"> </w:t>
      </w:r>
      <w:proofErr w:type="spellStart"/>
      <w:r w:rsidRPr="005637BB">
        <w:rPr>
          <w:rFonts w:asciiTheme="minorHAnsi" w:hAnsiTheme="minorHAnsi" w:cstheme="minorHAnsi"/>
          <w:sz w:val="16"/>
        </w:rPr>
        <w:t>Sestan</w:t>
      </w:r>
      <w:proofErr w:type="spellEnd"/>
      <w:r w:rsidRPr="005637BB">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5637BB">
        <w:rPr>
          <w:rFonts w:asciiTheme="minorHAnsi" w:hAnsiTheme="minorHAnsi" w:cstheme="minorHAnsi"/>
          <w:sz w:val="16"/>
        </w:rPr>
        <w:t>Sestan</w:t>
      </w:r>
      <w:proofErr w:type="spellEnd"/>
      <w:r w:rsidRPr="005637BB">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5637BB">
        <w:rPr>
          <w:rFonts w:asciiTheme="minorHAnsi" w:hAnsiTheme="minorHAnsi" w:cstheme="minorHAnsi"/>
          <w:highlight w:val="green"/>
          <w:u w:val="single"/>
        </w:rPr>
        <w:t>researchers examined</w:t>
      </w:r>
      <w:r w:rsidRPr="005637BB">
        <w:rPr>
          <w:rFonts w:asciiTheme="minorHAnsi" w:hAnsiTheme="minorHAnsi" w:cstheme="minorHAnsi"/>
          <w:u w:val="single"/>
        </w:rPr>
        <w:t xml:space="preserve"> 247 specimens of </w:t>
      </w:r>
      <w:r w:rsidRPr="005637BB">
        <w:rPr>
          <w:rFonts w:asciiTheme="minorHAnsi" w:hAnsiTheme="minorHAnsi" w:cstheme="minorHAnsi"/>
          <w:highlight w:val="green"/>
          <w:u w:val="single"/>
        </w:rPr>
        <w:t>neural tissue</w:t>
      </w:r>
      <w:r w:rsidRPr="005637BB">
        <w:rPr>
          <w:rFonts w:asciiTheme="minorHAnsi" w:hAnsiTheme="minorHAnsi" w:cstheme="minorHAnsi"/>
          <w:u w:val="single"/>
        </w:rPr>
        <w:t xml:space="preserve"> from six humans, five chimpanzees, and five macaque monkeys.</w:t>
      </w:r>
      <w:r w:rsidRPr="005637BB">
        <w:rPr>
          <w:rFonts w:asciiTheme="minorHAnsi" w:hAnsiTheme="minorHAnsi" w:cstheme="minorHAnsi"/>
          <w:sz w:val="16"/>
        </w:rPr>
        <w:t xml:space="preserve"> Moreover, these </w:t>
      </w:r>
      <w:r w:rsidRPr="005637BB">
        <w:rPr>
          <w:rFonts w:asciiTheme="minorHAnsi" w:hAnsiTheme="minorHAnsi" w:cstheme="minorHAnsi"/>
          <w:u w:val="single"/>
        </w:rPr>
        <w:t>investigators analyzed which genes were turned on or off in 16 regions of the brain.</w:t>
      </w:r>
      <w:r w:rsidRPr="005637BB">
        <w:rPr>
          <w:rFonts w:asciiTheme="minorHAnsi" w:hAnsiTheme="minorHAnsi" w:cstheme="minorHAnsi"/>
          <w:sz w:val="16"/>
        </w:rPr>
        <w:t xml:space="preserve"> While </w:t>
      </w:r>
      <w:r w:rsidRPr="005637BB">
        <w:rPr>
          <w:rFonts w:asciiTheme="minorHAnsi" w:hAnsiTheme="minorHAnsi" w:cstheme="minorHAnsi"/>
          <w:u w:val="single"/>
        </w:rPr>
        <w:t xml:space="preserve">the differences among species were subtle, </w:t>
      </w:r>
      <w:r w:rsidRPr="005637BB">
        <w:rPr>
          <w:rFonts w:asciiTheme="minorHAnsi" w:hAnsiTheme="minorHAnsi" w:cstheme="minorHAnsi"/>
          <w:b/>
          <w:bCs/>
          <w:highlight w:val="green"/>
          <w:u w:val="single"/>
        </w:rPr>
        <w:t>there was</w:t>
      </w:r>
      <w:r w:rsidRPr="005637BB">
        <w:rPr>
          <w:rFonts w:asciiTheme="minorHAnsi" w:hAnsiTheme="minorHAnsi" w:cstheme="minorHAnsi"/>
          <w:u w:val="single"/>
        </w:rPr>
        <w:t xml:space="preserve"> a </w:t>
      </w:r>
      <w:r w:rsidRPr="005637BB">
        <w:rPr>
          <w:rFonts w:asciiTheme="minorHAnsi" w:hAnsiTheme="minorHAnsi" w:cstheme="minorHAnsi"/>
          <w:b/>
          <w:bCs/>
          <w:highlight w:val="green"/>
          <w:u w:val="single"/>
        </w:rPr>
        <w:t>remarkable contrast in</w:t>
      </w:r>
      <w:r w:rsidRPr="005637BB">
        <w:rPr>
          <w:rFonts w:asciiTheme="minorHAnsi" w:hAnsiTheme="minorHAnsi" w:cstheme="minorHAnsi"/>
          <w:u w:val="single"/>
        </w:rPr>
        <w:t xml:space="preserve"> the</w:t>
      </w:r>
      <w:r w:rsidRPr="005637BB">
        <w:rPr>
          <w:rFonts w:asciiTheme="minorHAnsi" w:hAnsiTheme="minorHAnsi" w:cstheme="minorHAnsi"/>
          <w:b/>
          <w:bCs/>
          <w:u w:val="single"/>
        </w:rPr>
        <w:t xml:space="preserve"> </w:t>
      </w:r>
      <w:r w:rsidRPr="005637BB">
        <w:rPr>
          <w:rFonts w:asciiTheme="minorHAnsi" w:hAnsiTheme="minorHAnsi" w:cstheme="minorHAnsi"/>
          <w:b/>
          <w:bCs/>
          <w:highlight w:val="green"/>
          <w:u w:val="single"/>
        </w:rPr>
        <w:t>neocortices</w:t>
      </w:r>
      <w:r w:rsidRPr="005637BB">
        <w:rPr>
          <w:rFonts w:asciiTheme="minorHAnsi" w:hAnsiTheme="minorHAnsi" w:cstheme="minorHAnsi"/>
          <w:sz w:val="16"/>
        </w:rPr>
        <w:t xml:space="preserve">, specifically </w:t>
      </w:r>
      <w:r w:rsidRPr="005637BB">
        <w:rPr>
          <w:rFonts w:asciiTheme="minorHAnsi" w:hAnsiTheme="minorHAnsi" w:cstheme="minorHAnsi"/>
          <w:u w:val="single"/>
        </w:rPr>
        <w:t xml:space="preserve">in an </w:t>
      </w:r>
      <w:r w:rsidRPr="005637BB">
        <w:rPr>
          <w:rFonts w:asciiTheme="minorHAnsi" w:hAnsiTheme="minorHAnsi" w:cstheme="minorHAnsi"/>
          <w:highlight w:val="green"/>
          <w:u w:val="single"/>
        </w:rPr>
        <w:t>area of the brain</w:t>
      </w:r>
      <w:r w:rsidRPr="005637BB">
        <w:rPr>
          <w:rFonts w:asciiTheme="minorHAnsi" w:hAnsiTheme="minorHAnsi" w:cstheme="minorHAnsi"/>
          <w:u w:val="single"/>
        </w:rPr>
        <w:t xml:space="preserve"> that is much </w:t>
      </w:r>
      <w:r w:rsidRPr="005637BB">
        <w:rPr>
          <w:rFonts w:asciiTheme="minorHAnsi" w:hAnsiTheme="minorHAnsi" w:cstheme="minorHAnsi"/>
          <w:highlight w:val="green"/>
          <w:u w:val="single"/>
        </w:rPr>
        <w:t>more developed in humans</w:t>
      </w:r>
      <w:r w:rsidRPr="005637BB">
        <w:rPr>
          <w:rFonts w:asciiTheme="minorHAnsi" w:hAnsiTheme="minorHAnsi" w:cstheme="minorHAnsi"/>
          <w:u w:val="single"/>
        </w:rPr>
        <w:t xml:space="preserve"> than in chimpanzees.</w:t>
      </w:r>
      <w:r w:rsidRPr="005637BB">
        <w:rPr>
          <w:rFonts w:asciiTheme="minorHAnsi" w:hAnsiTheme="minorHAnsi" w:cstheme="minorHAnsi"/>
          <w:sz w:val="16"/>
        </w:rPr>
        <w:t xml:space="preserve"> In fact, these researchers found that a gene called </w:t>
      </w:r>
      <w:r w:rsidRPr="005637BB">
        <w:rPr>
          <w:rFonts w:asciiTheme="minorHAnsi" w:hAnsiTheme="minorHAnsi" w:cstheme="minorHAnsi"/>
          <w:u w:val="single"/>
        </w:rPr>
        <w:t xml:space="preserve">tyrosine hydroxylase (TH) for the enzyme, responsible </w:t>
      </w:r>
      <w:proofErr w:type="gramStart"/>
      <w:r w:rsidRPr="005637BB">
        <w:rPr>
          <w:rFonts w:asciiTheme="minorHAnsi" w:hAnsiTheme="minorHAnsi" w:cstheme="minorHAnsi"/>
          <w:u w:val="single"/>
        </w:rPr>
        <w:t>for the production of</w:t>
      </w:r>
      <w:proofErr w:type="gramEnd"/>
      <w:r w:rsidRPr="005637BB">
        <w:rPr>
          <w:rFonts w:asciiTheme="minorHAnsi" w:hAnsiTheme="minorHAnsi" w:cstheme="minorHAnsi"/>
          <w:u w:val="single"/>
        </w:rPr>
        <w:t xml:space="preserve"> dopamine</w:t>
      </w:r>
      <w:r w:rsidRPr="005637BB">
        <w:rPr>
          <w:rFonts w:asciiTheme="minorHAnsi" w:hAnsiTheme="minorHAnsi" w:cstheme="minorHAnsi"/>
          <w:sz w:val="16"/>
        </w:rPr>
        <w:t xml:space="preserve">, was </w:t>
      </w:r>
      <w:r w:rsidRPr="005637BB">
        <w:rPr>
          <w:rFonts w:asciiTheme="minorHAnsi" w:hAnsiTheme="minorHAnsi" w:cstheme="minorHAnsi"/>
          <w:u w:val="single"/>
        </w:rPr>
        <w:t>expressed in the neocortex of humans, but not chimpanzees.</w:t>
      </w:r>
      <w:r w:rsidRPr="005637BB">
        <w:rPr>
          <w:rFonts w:asciiTheme="minorHAnsi" w:hAnsiTheme="minorHAnsi" w:cstheme="minorHAnsi"/>
          <w:sz w:val="16"/>
        </w:rPr>
        <w:t xml:space="preserve"> As discussed earlier, </w:t>
      </w:r>
      <w:r w:rsidRPr="005637BB">
        <w:rPr>
          <w:rFonts w:asciiTheme="minorHAnsi" w:hAnsiTheme="minorHAnsi" w:cstheme="minorHAnsi"/>
          <w:u w:val="single"/>
        </w:rPr>
        <w:t>dopamine is</w:t>
      </w:r>
      <w:r w:rsidRPr="005637BB">
        <w:rPr>
          <w:rFonts w:asciiTheme="minorHAnsi" w:hAnsiTheme="minorHAnsi" w:cstheme="minorHAnsi"/>
          <w:sz w:val="16"/>
        </w:rPr>
        <w:t xml:space="preserve"> best </w:t>
      </w:r>
      <w:r w:rsidRPr="005637BB">
        <w:rPr>
          <w:rFonts w:asciiTheme="minorHAnsi" w:hAnsiTheme="minorHAnsi" w:cstheme="minorHAnsi"/>
          <w:u w:val="single"/>
        </w:rPr>
        <w:t>known for its</w:t>
      </w:r>
      <w:r w:rsidRPr="005637BB">
        <w:rPr>
          <w:rFonts w:asciiTheme="minorHAnsi" w:hAnsiTheme="minorHAnsi" w:cstheme="minorHAnsi"/>
          <w:sz w:val="16"/>
        </w:rPr>
        <w:t xml:space="preserve"> essential </w:t>
      </w:r>
      <w:r w:rsidRPr="005637BB">
        <w:rPr>
          <w:rFonts w:asciiTheme="minorHAnsi" w:hAnsiTheme="minorHAnsi" w:cstheme="minorHAnsi"/>
          <w:u w:val="single"/>
        </w:rPr>
        <w:t>role within the brain’s reward system; the</w:t>
      </w:r>
      <w:r w:rsidRPr="005637BB">
        <w:rPr>
          <w:rFonts w:asciiTheme="minorHAnsi" w:hAnsiTheme="minorHAnsi" w:cstheme="minorHAnsi"/>
          <w:sz w:val="16"/>
        </w:rPr>
        <w:t xml:space="preserve"> very </w:t>
      </w:r>
      <w:r w:rsidRPr="005637BB">
        <w:rPr>
          <w:rFonts w:asciiTheme="minorHAnsi" w:hAnsiTheme="minorHAnsi" w:cstheme="minorHAnsi"/>
          <w:u w:val="single"/>
        </w:rPr>
        <w:t>system that responds to everything from sex, to gambling, to food, and to addictive drugs.</w:t>
      </w:r>
      <w:r w:rsidRPr="005637BB">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5637BB">
        <w:rPr>
          <w:rFonts w:asciiTheme="minorHAnsi" w:hAnsiTheme="minorHAnsi" w:cstheme="minorHAnsi"/>
          <w:sz w:val="16"/>
        </w:rPr>
        <w:t>schizophrenia</w:t>
      </w:r>
      <w:proofErr w:type="gramEnd"/>
      <w:r w:rsidRPr="005637BB">
        <w:rPr>
          <w:rFonts w:asciiTheme="minorHAnsi" w:hAnsiTheme="minorHAnsi" w:cstheme="minorHAnsi"/>
          <w:sz w:val="16"/>
        </w:rPr>
        <w:t xml:space="preserve"> and spectrum disorders such as autism and addiction or RDS. </w:t>
      </w:r>
    </w:p>
    <w:p w14:paraId="58933DF1" w14:textId="2222F4A4" w:rsidR="005637BB" w:rsidRDefault="005637BB" w:rsidP="005637BB">
      <w:pPr>
        <w:rPr>
          <w:rFonts w:asciiTheme="minorHAnsi" w:hAnsiTheme="minorHAnsi" w:cstheme="minorHAnsi"/>
          <w:sz w:val="16"/>
        </w:rPr>
      </w:pPr>
      <w:r w:rsidRPr="005637BB">
        <w:rPr>
          <w:rFonts w:asciiTheme="minorHAnsi" w:hAnsiTheme="minorHAnsi" w:cstheme="minorHAnsi"/>
          <w:sz w:val="16"/>
        </w:rPr>
        <w:t xml:space="preserve">Nora Volkow, the director of NIDA, pointed out that one alluring possibility is that the neurotransmitter </w:t>
      </w:r>
      <w:r w:rsidRPr="005637BB">
        <w:rPr>
          <w:rFonts w:asciiTheme="minorHAnsi" w:hAnsiTheme="minorHAnsi" w:cstheme="minorHAnsi"/>
          <w:highlight w:val="green"/>
          <w:u w:val="single"/>
        </w:rPr>
        <w:t>dopamine plays</w:t>
      </w:r>
      <w:r w:rsidRPr="005637BB">
        <w:rPr>
          <w:rFonts w:asciiTheme="minorHAnsi" w:hAnsiTheme="minorHAnsi" w:cstheme="minorHAnsi"/>
          <w:u w:val="single"/>
        </w:rPr>
        <w:t xml:space="preserve"> a substantial </w:t>
      </w:r>
      <w:r w:rsidRPr="005637BB">
        <w:rPr>
          <w:rFonts w:asciiTheme="minorHAnsi" w:hAnsiTheme="minorHAnsi" w:cstheme="minorHAnsi"/>
          <w:highlight w:val="green"/>
          <w:u w:val="single"/>
        </w:rPr>
        <w:t>role in</w:t>
      </w:r>
      <w:r w:rsidRPr="005637BB">
        <w:rPr>
          <w:rFonts w:asciiTheme="minorHAnsi" w:hAnsiTheme="minorHAnsi" w:cstheme="minorHAnsi"/>
          <w:u w:val="single"/>
        </w:rPr>
        <w:t xml:space="preserve"> humans’ </w:t>
      </w:r>
      <w:r w:rsidRPr="005637BB">
        <w:rPr>
          <w:rFonts w:asciiTheme="minorHAnsi" w:hAnsiTheme="minorHAnsi" w:cstheme="minorHAnsi"/>
          <w:highlight w:val="green"/>
          <w:u w:val="single"/>
        </w:rPr>
        <w:t>ability to pursue</w:t>
      </w:r>
      <w:r w:rsidRPr="005637BB">
        <w:rPr>
          <w:rFonts w:asciiTheme="minorHAnsi" w:hAnsiTheme="minorHAnsi" w:cstheme="minorHAnsi"/>
          <w:u w:val="single"/>
        </w:rPr>
        <w:t xml:space="preserve"> various </w:t>
      </w:r>
      <w:r w:rsidRPr="005637BB">
        <w:rPr>
          <w:rFonts w:asciiTheme="minorHAnsi" w:hAnsiTheme="minorHAnsi" w:cstheme="minorHAnsi"/>
          <w:highlight w:val="green"/>
          <w:u w:val="single"/>
        </w:rPr>
        <w:t>rewards that are</w:t>
      </w:r>
      <w:r w:rsidRPr="005637BB">
        <w:rPr>
          <w:rFonts w:asciiTheme="minorHAnsi" w:hAnsiTheme="minorHAnsi" w:cstheme="minorHAnsi"/>
          <w:u w:val="single"/>
        </w:rPr>
        <w:t xml:space="preserve"> perhaps months or even </w:t>
      </w:r>
      <w:r w:rsidRPr="005637BB">
        <w:rPr>
          <w:rFonts w:asciiTheme="minorHAnsi" w:hAnsiTheme="minorHAnsi" w:cstheme="minorHAnsi"/>
          <w:highlight w:val="green"/>
          <w:u w:val="single"/>
        </w:rPr>
        <w:t>years away</w:t>
      </w:r>
      <w:r w:rsidRPr="005637BB">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5637BB">
        <w:rPr>
          <w:rFonts w:asciiTheme="minorHAnsi" w:hAnsiTheme="minorHAnsi" w:cstheme="minorHAnsi"/>
          <w:sz w:val="16"/>
        </w:rPr>
        <w:t>alterlife</w:t>
      </w:r>
      <w:proofErr w:type="spellEnd"/>
      <w:r w:rsidRPr="005637BB">
        <w:rPr>
          <w:rFonts w:asciiTheme="minorHAnsi" w:hAnsiTheme="minorHAnsi" w:cstheme="minorHAnsi"/>
          <w:sz w:val="16"/>
        </w:rPr>
        <w:t xml:space="preserve">. </w:t>
      </w:r>
      <w:r w:rsidRPr="005637BB">
        <w:rPr>
          <w:rFonts w:asciiTheme="minorHAnsi" w:hAnsiTheme="minorHAnsi" w:cstheme="minorHAnsi"/>
          <w:u w:val="single"/>
        </w:rPr>
        <w:t>This may explain what often motivates people to work for things that have no apparent short-term benefit</w:t>
      </w:r>
      <w:r w:rsidRPr="005637BB">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5637BB">
        <w:rPr>
          <w:rFonts w:asciiTheme="minorHAnsi" w:hAnsiTheme="minorHAnsi" w:cstheme="minorHAnsi"/>
          <w:sz w:val="16"/>
        </w:rPr>
        <w:t>shilting</w:t>
      </w:r>
      <w:proofErr w:type="spellEnd"/>
      <w:r w:rsidRPr="005637BB">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E185FC9" w14:textId="390EFB9B" w:rsidR="005637BB" w:rsidRPr="004D267B" w:rsidRDefault="005637BB" w:rsidP="005637BB">
      <w:pPr>
        <w:pStyle w:val="Heading4"/>
        <w:rPr>
          <w:rFonts w:cs="Calibri"/>
        </w:rPr>
      </w:pPr>
      <w:r w:rsidRPr="005637BB">
        <w:rPr>
          <w:rFonts w:asciiTheme="minorHAnsi" w:hAnsiTheme="minorHAnsi" w:cstheme="minorHAnsi"/>
        </w:rPr>
        <w:lastRenderedPageBreak/>
        <w:t xml:space="preserve">2 – </w:t>
      </w:r>
      <w:r w:rsidRPr="004D267B">
        <w:rPr>
          <w:rFonts w:cs="Calibri"/>
        </w:rPr>
        <w:t>Pleasure is an intrinsic good</w:t>
      </w:r>
      <w:r w:rsidR="007A3A66">
        <w:rPr>
          <w:rFonts w:cs="Calibri"/>
        </w:rPr>
        <w:t xml:space="preserve"> and solves regress through tautology.</w:t>
      </w:r>
    </w:p>
    <w:p w14:paraId="281F6C33" w14:textId="77777777" w:rsidR="005637BB" w:rsidRDefault="005637BB" w:rsidP="005637BB">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5886B39F" w14:textId="77777777" w:rsidR="005637BB" w:rsidRDefault="005637BB" w:rsidP="005637BB">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proofErr w:type="gramStart"/>
      <w:r w:rsidRPr="00E55813">
        <w:rPr>
          <w:rStyle w:val="StyleUnderline"/>
          <w:highlight w:val="green"/>
        </w:rPr>
        <w:t>valuable</w:t>
      </w:r>
      <w:proofErr w:type="gramEnd"/>
      <w:r w:rsidRPr="00E55813">
        <w:rPr>
          <w:rStyle w:val="StyleUnderline"/>
          <w:highlight w:val="green"/>
        </w:rPr>
        <w:t xml:space="preserv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42A5C576" w14:textId="77777777" w:rsidR="005637BB" w:rsidRDefault="005637BB" w:rsidP="005637BB">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 xml:space="preserve">the pleasure of drinking it.” If </w:t>
      </w:r>
      <w:proofErr w:type="gramStart"/>
      <w:r w:rsidRPr="00E55813">
        <w:rPr>
          <w:rStyle w:val="StyleUnderline"/>
          <w:highlight w:val="green"/>
        </w:rPr>
        <w:t>I</w:t>
      </w:r>
      <w:proofErr w:type="gramEnd"/>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 xml:space="preserve">”4 Presumably, a similar story can be told in the case of pains, for if someone </w:t>
      </w:r>
      <w:proofErr w:type="gramStart"/>
      <w:r w:rsidRPr="004D267B">
        <w:rPr>
          <w:sz w:val="16"/>
        </w:rPr>
        <w:t>says</w:t>
      </w:r>
      <w:proofErr w:type="gramEnd"/>
      <w:r w:rsidRPr="004D267B">
        <w:rPr>
          <w:sz w:val="16"/>
        </w:rPr>
        <w:t xml:space="preserve"> “This is painful!” we never respond by asking: “And why is that a problem?” We take for granted that if something is painful, we have a sufficient explanation of why it is bad.</w:t>
      </w:r>
    </w:p>
    <w:p w14:paraId="6C950C84" w14:textId="0ED730A5" w:rsidR="005637BB" w:rsidRDefault="005637BB" w:rsidP="005637BB">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7071DA6B" w14:textId="5A78FF6B" w:rsidR="007A3A66" w:rsidRPr="00D30741" w:rsidRDefault="007A3A66" w:rsidP="00D30741">
      <w:pPr>
        <w:rPr>
          <w:rStyle w:val="Style13ptBold"/>
        </w:rPr>
      </w:pPr>
      <w:r w:rsidRPr="00D30741">
        <w:rPr>
          <w:rStyle w:val="Style13ptBold"/>
        </w:rPr>
        <w:t>Tautology good since it solves skep and o/</w:t>
      </w:r>
      <w:proofErr w:type="spellStart"/>
      <w:r w:rsidRPr="00D30741">
        <w:rPr>
          <w:rStyle w:val="Style13ptBold"/>
        </w:rPr>
        <w:t>ws</w:t>
      </w:r>
      <w:proofErr w:type="spellEnd"/>
      <w:r w:rsidRPr="00D30741">
        <w:rPr>
          <w:rStyle w:val="Style13ptBold"/>
        </w:rPr>
        <w:t xml:space="preserve"> on pascals wager since </w:t>
      </w:r>
      <w:r w:rsidR="00D30741" w:rsidRPr="00D30741">
        <w:rPr>
          <w:rStyle w:val="Style13ptBold"/>
        </w:rPr>
        <w:t xml:space="preserve">it enables axiomatic justification of VTL – try or die to solve ethical </w:t>
      </w:r>
      <w:proofErr w:type="spellStart"/>
      <w:r w:rsidR="00D30741" w:rsidRPr="00D30741">
        <w:rPr>
          <w:rStyle w:val="Style13ptBold"/>
        </w:rPr>
        <w:t>anarachy</w:t>
      </w:r>
      <w:proofErr w:type="spellEnd"/>
      <w:r w:rsidR="00D30741" w:rsidRPr="00D30741">
        <w:rPr>
          <w:rStyle w:val="Style13ptBold"/>
        </w:rPr>
        <w:t xml:space="preserve"> in which infinite atrocities are allowed</w:t>
      </w:r>
    </w:p>
    <w:p w14:paraId="04FF5950" w14:textId="342D6C91" w:rsidR="005637BB" w:rsidRDefault="005637BB" w:rsidP="005637BB">
      <w:pPr>
        <w:pStyle w:val="Heading4"/>
        <w:rPr>
          <w:rFonts w:asciiTheme="minorHAnsi" w:hAnsiTheme="minorHAnsi" w:cstheme="minorHAnsi"/>
        </w:rPr>
      </w:pPr>
      <w:r w:rsidRPr="005637BB">
        <w:rPr>
          <w:rFonts w:asciiTheme="minorHAnsi" w:hAnsiTheme="minorHAnsi" w:cstheme="minorHAnsi"/>
        </w:rPr>
        <w:lastRenderedPageBreak/>
        <w:t xml:space="preserve">3 – Actor spec – </w:t>
      </w:r>
      <w:r w:rsidR="00594B3D">
        <w:rPr>
          <w:rFonts w:asciiTheme="minorHAnsi" w:hAnsiTheme="minorHAnsi" w:cstheme="minorHAnsi"/>
        </w:rPr>
        <w:t xml:space="preserve">humans and governments have different </w:t>
      </w:r>
      <w:proofErr w:type="gramStart"/>
      <w:r w:rsidR="00594B3D">
        <w:rPr>
          <w:rFonts w:asciiTheme="minorHAnsi" w:hAnsiTheme="minorHAnsi" w:cstheme="minorHAnsi"/>
        </w:rPr>
        <w:t>obligations</w:t>
      </w:r>
      <w:proofErr w:type="gramEnd"/>
      <w:r w:rsidR="00594B3D">
        <w:rPr>
          <w:rFonts w:asciiTheme="minorHAnsi" w:hAnsiTheme="minorHAnsi" w:cstheme="minorHAnsi"/>
        </w:rPr>
        <w:t xml:space="preserve"> but this topic doesn’t have an actor and uses passive voice instead. That means that only util is coherent since it evaluates the net utility or disutility of a state of affairs</w:t>
      </w:r>
    </w:p>
    <w:p w14:paraId="4DAAC341" w14:textId="2B116084" w:rsidR="00A82151" w:rsidRPr="00A82151" w:rsidRDefault="00A82151" w:rsidP="00A82151">
      <w:pPr>
        <w:pStyle w:val="Heading4"/>
      </w:pPr>
      <w:r>
        <w:t>O/</w:t>
      </w:r>
      <w:proofErr w:type="spellStart"/>
      <w:r>
        <w:t>Ws</w:t>
      </w:r>
      <w:proofErr w:type="spellEnd"/>
    </w:p>
    <w:p w14:paraId="48AD022F" w14:textId="716EBE92" w:rsidR="00A82151" w:rsidRDefault="00A82151" w:rsidP="00A82151">
      <w:pPr>
        <w:pStyle w:val="Heading4"/>
      </w:pPr>
      <w:r>
        <w:t xml:space="preserve">A] Resolvability – other frameworks that are normative aren’t indexed to the rez and can’t </w:t>
      </w:r>
      <w:r w:rsidR="007A3A66">
        <w:t>engage in post-hoc analysis of material violence which makes clash impossible and requires intervention for why it would affirm or negate</w:t>
      </w:r>
    </w:p>
    <w:p w14:paraId="37DC077B" w14:textId="7EB9E14B" w:rsidR="00A82151" w:rsidRPr="00A82151" w:rsidRDefault="00A82151" w:rsidP="00A82151">
      <w:pPr>
        <w:pStyle w:val="Heading4"/>
      </w:pPr>
      <w:r>
        <w:t xml:space="preserve">B] topic specificity – other frameworks </w:t>
      </w:r>
      <w:proofErr w:type="gramStart"/>
      <w:r>
        <w:t>aren’t able to</w:t>
      </w:r>
      <w:proofErr w:type="gramEnd"/>
      <w:r>
        <w:t xml:space="preserve"> analyze a dynamic state of affairs that accounts for new science and tech</w:t>
      </w:r>
    </w:p>
    <w:p w14:paraId="49981520" w14:textId="429186BC" w:rsidR="00594B3D" w:rsidRPr="00594B3D" w:rsidRDefault="005637BB" w:rsidP="00594B3D">
      <w:pPr>
        <w:pStyle w:val="Heading4"/>
        <w:rPr>
          <w:rFonts w:asciiTheme="minorHAnsi" w:hAnsiTheme="minorHAnsi" w:cstheme="minorHAnsi"/>
        </w:rPr>
      </w:pPr>
      <w:r w:rsidRPr="005637BB">
        <w:rPr>
          <w:rFonts w:asciiTheme="minorHAnsi" w:hAnsiTheme="minorHAnsi" w:cstheme="minorHAnsi"/>
        </w:rPr>
        <w:t xml:space="preserve">4 – </w:t>
      </w:r>
      <w:r w:rsidR="00594B3D">
        <w:rPr>
          <w:rFonts w:asciiTheme="minorHAnsi" w:hAnsiTheme="minorHAnsi" w:cstheme="minorHAnsi"/>
        </w:rPr>
        <w:t xml:space="preserve">Calc indicts don’t link – we don’t need to prescribe specific actions or predict future consequences since we only evaluate the </w:t>
      </w:r>
      <w:proofErr w:type="spellStart"/>
      <w:r w:rsidR="00594B3D">
        <w:rPr>
          <w:rFonts w:asciiTheme="minorHAnsi" w:hAnsiTheme="minorHAnsi" w:cstheme="minorHAnsi"/>
        </w:rPr>
        <w:t>squo</w:t>
      </w:r>
      <w:proofErr w:type="spellEnd"/>
    </w:p>
    <w:p w14:paraId="680792EB" w14:textId="059C3391" w:rsidR="00594B3D" w:rsidRDefault="00594B3D" w:rsidP="00594B3D"/>
    <w:p w14:paraId="5472EE42" w14:textId="582B36BD" w:rsidR="00594B3D" w:rsidRDefault="00594B3D" w:rsidP="00594B3D"/>
    <w:p w14:paraId="0CDFC58F" w14:textId="7FAAAAB4" w:rsidR="00594B3D" w:rsidRDefault="00594B3D" w:rsidP="00594B3D"/>
    <w:p w14:paraId="5163BE97" w14:textId="7A9382CA" w:rsidR="00594B3D" w:rsidRDefault="00594B3D" w:rsidP="00594B3D"/>
    <w:p w14:paraId="080D7AB8" w14:textId="082997B9" w:rsidR="00594B3D" w:rsidRDefault="00594B3D" w:rsidP="00594B3D"/>
    <w:p w14:paraId="3EAE547F" w14:textId="40EC6022" w:rsidR="00594B3D" w:rsidRDefault="00594B3D" w:rsidP="00594B3D"/>
    <w:p w14:paraId="4730C394" w14:textId="1366ECCF" w:rsidR="00594B3D" w:rsidRPr="00594B3D" w:rsidRDefault="00594B3D" w:rsidP="00594B3D">
      <w:pPr>
        <w:pStyle w:val="Heading4"/>
      </w:pPr>
      <w:r>
        <w:t>Impact Calc</w:t>
      </w:r>
    </w:p>
    <w:p w14:paraId="7A4403A4" w14:textId="0AB5C6D5" w:rsidR="00594B3D" w:rsidRPr="00F24676" w:rsidRDefault="00594B3D" w:rsidP="00594B3D">
      <w:pPr>
        <w:pStyle w:val="Heading4"/>
      </w:pPr>
      <w:r>
        <w:t>1</w:t>
      </w:r>
      <w:r>
        <w:t>] Extinction comes first under any framing – future value, magnitude, risk parity</w:t>
      </w:r>
    </w:p>
    <w:p w14:paraId="1E4C974D" w14:textId="77777777" w:rsidR="00594B3D" w:rsidRPr="00D23946" w:rsidRDefault="00594B3D" w:rsidP="00594B3D">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7B552E06" w14:textId="77777777" w:rsidR="00594B3D" w:rsidRPr="00D23946" w:rsidRDefault="00594B3D" w:rsidP="00594B3D">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 xml:space="preserve">You might think what I have just argued applies to consequentialists tendency only. There is a to assume that, if an argument appeals to consequentialist considerations (the goodness </w:t>
      </w:r>
      <w:r w:rsidRPr="00911863">
        <w:rPr>
          <w:rStyle w:val="StyleUnderline"/>
        </w:rPr>
        <w:lastRenderedPageBreak/>
        <w:t>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1B74DC56" w14:textId="7A9987FB" w:rsidR="005637BB" w:rsidRDefault="00594B3D" w:rsidP="005637BB">
      <w:pPr>
        <w:pStyle w:val="Heading4"/>
        <w:rPr>
          <w:rFonts w:asciiTheme="minorHAnsi" w:hAnsiTheme="minorHAnsi" w:cstheme="minorHAnsi"/>
        </w:rPr>
      </w:pPr>
      <w:r>
        <w:rPr>
          <w:rFonts w:asciiTheme="minorHAnsi" w:hAnsiTheme="minorHAnsi" w:cstheme="minorHAnsi"/>
        </w:rPr>
        <w:t>O/</w:t>
      </w:r>
      <w:proofErr w:type="spellStart"/>
      <w:r>
        <w:rPr>
          <w:rFonts w:asciiTheme="minorHAnsi" w:hAnsiTheme="minorHAnsi" w:cstheme="minorHAnsi"/>
        </w:rPr>
        <w:t>Ws</w:t>
      </w:r>
      <w:proofErr w:type="spellEnd"/>
      <w:r>
        <w:rPr>
          <w:rFonts w:asciiTheme="minorHAnsi" w:hAnsiTheme="minorHAnsi" w:cstheme="minorHAnsi"/>
        </w:rPr>
        <w:t xml:space="preserve"> </w:t>
      </w:r>
      <w:r w:rsidR="005637BB" w:rsidRPr="005637BB">
        <w:rPr>
          <w:rFonts w:asciiTheme="minorHAnsi" w:hAnsiTheme="minorHAnsi" w:cstheme="minorHAnsi"/>
        </w:rPr>
        <w:t>Objectivity – body count is the most objective way to calculate impacts because comparing suffering is unethical</w:t>
      </w:r>
    </w:p>
    <w:p w14:paraId="6F02A7A2" w14:textId="5A8321E0" w:rsidR="00594B3D" w:rsidRDefault="00594B3D" w:rsidP="00594B3D">
      <w:pPr>
        <w:pStyle w:val="Heading4"/>
      </w:pPr>
      <w:r>
        <w:t xml:space="preserve">2] Intentions and procedural moral obligations don’t link since they are agent-specific and don’t deny the thesis of util. </w:t>
      </w:r>
    </w:p>
    <w:p w14:paraId="73B76810" w14:textId="52F55CCA" w:rsidR="00594B3D" w:rsidRDefault="00594B3D" w:rsidP="00594B3D">
      <w:pPr>
        <w:pStyle w:val="Heading4"/>
      </w:pPr>
      <w:r>
        <w:t xml:space="preserve">3] We derive offense by evaluating the utility </w:t>
      </w:r>
      <w:r w:rsidR="00A82151">
        <w:t>of a certain action which is sufficient to prove that certain action is a posteriori unethical.</w:t>
      </w:r>
    </w:p>
    <w:p w14:paraId="29F58A53" w14:textId="1509C964" w:rsidR="00D30741" w:rsidRPr="00D30741" w:rsidRDefault="00D30741" w:rsidP="00D30741">
      <w:pPr>
        <w:pStyle w:val="Heading4"/>
      </w:pPr>
      <w:r>
        <w:t xml:space="preserve">4] Ethical goodness should be evaluated through probability – if there’s a great chance that something is bad then good then you’d intuitively prefer the judgement with a higher probability of being true. </w:t>
      </w:r>
    </w:p>
    <w:p w14:paraId="13EC7A5E" w14:textId="6C472BEC" w:rsidR="00594B3D" w:rsidRDefault="00594B3D" w:rsidP="00594B3D">
      <w:pPr>
        <w:pStyle w:val="Heading3"/>
      </w:pPr>
      <w:r>
        <w:lastRenderedPageBreak/>
        <w:t>Advocacy</w:t>
      </w:r>
    </w:p>
    <w:p w14:paraId="480DD2E8" w14:textId="4091DEDA" w:rsidR="00594B3D" w:rsidRDefault="00594B3D" w:rsidP="00594B3D">
      <w:pPr>
        <w:pStyle w:val="Heading4"/>
        <w:rPr>
          <w:rFonts w:cs="Arial"/>
          <w:szCs w:val="24"/>
        </w:rPr>
      </w:pPr>
      <w:r w:rsidRPr="00B6286B">
        <w:rPr>
          <w:rFonts w:cs="Arial"/>
          <w:szCs w:val="24"/>
        </w:rPr>
        <w:t xml:space="preserve">I affirm </w:t>
      </w:r>
      <w:r w:rsidRPr="003E5236">
        <w:rPr>
          <w:rFonts w:cs="Arial"/>
          <w:szCs w:val="24"/>
        </w:rPr>
        <w:t>Resolved: The appropriation of outer space by private entities is unjust.</w:t>
      </w:r>
    </w:p>
    <w:p w14:paraId="0FE3829F" w14:textId="044D4010" w:rsidR="00594B3D" w:rsidRPr="00594B3D" w:rsidRDefault="00594B3D" w:rsidP="00594B3D">
      <w:pPr>
        <w:pStyle w:val="Heading4"/>
        <w:rPr>
          <w:rFonts w:cs="Arial"/>
          <w:szCs w:val="24"/>
        </w:rPr>
      </w:pPr>
      <w:r>
        <w:rPr>
          <w:rFonts w:cs="Arial"/>
          <w:szCs w:val="24"/>
        </w:rPr>
        <w:t xml:space="preserve">Spec for enforcement and T </w:t>
      </w:r>
    </w:p>
    <w:p w14:paraId="2616D279" w14:textId="77777777" w:rsidR="00594B3D" w:rsidRPr="002966C7" w:rsidRDefault="00594B3D" w:rsidP="00594B3D">
      <w:pPr>
        <w:pStyle w:val="Heading4"/>
      </w:pPr>
      <w:r>
        <w:t xml:space="preserve">The </w:t>
      </w:r>
      <w:proofErr w:type="spellStart"/>
      <w:r>
        <w:t>aff</w:t>
      </w:r>
      <w:proofErr w:type="spellEnd"/>
      <w:r>
        <w:t xml:space="preserve"> identifies appropriation as unjust</w:t>
      </w:r>
    </w:p>
    <w:p w14:paraId="54953516" w14:textId="77777777" w:rsidR="00594B3D" w:rsidRPr="00237D0C" w:rsidRDefault="00594B3D" w:rsidP="00594B3D">
      <w:r>
        <w:t xml:space="preserve">Webster ND Definition of IS," Merriam Webster, </w:t>
      </w:r>
      <w:hyperlink r:id="rId7" w:history="1">
        <w:r w:rsidRPr="004A5D3F">
          <w:rPr>
            <w:rStyle w:val="Hyperlink"/>
          </w:rPr>
          <w:t>https://www.merriam-webster.com/dictionary/is</w:t>
        </w:r>
      </w:hyperlink>
      <w:r>
        <w:t xml:space="preserve"> IS</w:t>
      </w:r>
    </w:p>
    <w:p w14:paraId="7B22719E" w14:textId="77777777" w:rsidR="00594B3D" w:rsidRDefault="00594B3D" w:rsidP="00594B3D">
      <w:r>
        <w:t xml:space="preserve">is </w:t>
      </w:r>
      <w:r w:rsidRPr="00E40DE9">
        <w:rPr>
          <w:rStyle w:val="Emphasis"/>
          <w:highlight w:val="green"/>
        </w:rPr>
        <w:t>Definition of is</w:t>
      </w:r>
      <w:r>
        <w:t xml:space="preserve"> (Entry 1 of 4) present tense third-person singular of BE </w:t>
      </w:r>
      <w:r w:rsidRPr="00E40DE9">
        <w:rPr>
          <w:rStyle w:val="Emphasis"/>
          <w:highlight w:val="green"/>
        </w:rPr>
        <w:t>dialectal present tense</w:t>
      </w:r>
      <w:r>
        <w:t xml:space="preserve"> first-person and third-p</w:t>
      </w:r>
      <w:r w:rsidRPr="00E40DE9">
        <w:t xml:space="preserve">erson </w:t>
      </w:r>
      <w:r w:rsidRPr="00E40DE9">
        <w:rPr>
          <w:rStyle w:val="Emphasis"/>
        </w:rPr>
        <w:t xml:space="preserve">singular </w:t>
      </w:r>
      <w:r w:rsidRPr="00E40DE9">
        <w:rPr>
          <w:rStyle w:val="Emphasis"/>
          <w:highlight w:val="green"/>
        </w:rPr>
        <w:t>of BE</w:t>
      </w:r>
      <w:r w:rsidRPr="00E40DE9">
        <w:rPr>
          <w:rStyle w:val="Emphasis"/>
        </w:rPr>
        <w:t xml:space="preserve"> </w:t>
      </w:r>
      <w:r>
        <w:t>dialectal present tense plural of BE</w:t>
      </w:r>
    </w:p>
    <w:p w14:paraId="52F2CE61" w14:textId="6621A2C9" w:rsidR="00594B3D" w:rsidRDefault="00594B3D" w:rsidP="00594B3D">
      <w:pPr>
        <w:pStyle w:val="Heading4"/>
      </w:pPr>
      <w:r w:rsidRPr="00B400E1">
        <w:t>“BE” is a linking verb</w:t>
      </w:r>
      <w:r>
        <w:t>, not an action verb so</w:t>
      </w:r>
      <w:r>
        <w:t xml:space="preserve"> cps and pics are incoherent </w:t>
      </w:r>
      <w:r>
        <w:t xml:space="preserve"> </w:t>
      </w:r>
    </w:p>
    <w:p w14:paraId="47E44105" w14:textId="77777777" w:rsidR="00594B3D" w:rsidRDefault="00594B3D" w:rsidP="00594B3D">
      <w:r w:rsidRPr="00B400E1">
        <w:rPr>
          <w:rStyle w:val="Style13ptBold"/>
        </w:rPr>
        <w:t xml:space="preserve">Grammar Monster </w:t>
      </w:r>
      <w:proofErr w:type="gramStart"/>
      <w:r w:rsidRPr="00B400E1">
        <w:rPr>
          <w:rStyle w:val="Style13ptBold"/>
        </w:rPr>
        <w:t>ND</w:t>
      </w:r>
      <w:r>
        <w:t xml:space="preserve">  "</w:t>
      </w:r>
      <w:proofErr w:type="gramEnd"/>
      <w:r>
        <w:t xml:space="preserve">Linking Verbs," Grammar Monster, </w:t>
      </w:r>
      <w:hyperlink r:id="rId8" w:history="1">
        <w:r w:rsidRPr="004A5D3F">
          <w:rPr>
            <w:rStyle w:val="Hyperlink"/>
          </w:rPr>
          <w:t>https://www.grammar-monster.com/glossary/linking_verbs.htm</w:t>
        </w:r>
      </w:hyperlink>
      <w:r>
        <w:t xml:space="preserve"> CHO</w:t>
      </w:r>
    </w:p>
    <w:p w14:paraId="1A9F383B" w14:textId="77777777" w:rsidR="00594B3D" w:rsidRDefault="00594B3D" w:rsidP="00594B3D">
      <w:r>
        <w:t>What Are Linking Verbs? (</w:t>
      </w:r>
      <w:proofErr w:type="gramStart"/>
      <w:r>
        <w:t>with</w:t>
      </w:r>
      <w:proofErr w:type="gramEnd"/>
      <w:r>
        <w:t xml:space="preserve"> Examples) </w:t>
      </w:r>
      <w:r w:rsidRPr="00B400E1">
        <w:rPr>
          <w:rStyle w:val="Emphasis"/>
          <w:highlight w:val="green"/>
        </w:rPr>
        <w:t xml:space="preserve">A linking verb </w:t>
      </w:r>
      <w:r w:rsidRPr="00B400E1">
        <w:rPr>
          <w:rStyle w:val="Emphasis"/>
        </w:rPr>
        <w:t>is used t</w:t>
      </w:r>
      <w:r w:rsidRPr="00B400E1">
        <w:t>o</w:t>
      </w:r>
      <w:r>
        <w:t xml:space="preserve"> re-identify or to </w:t>
      </w:r>
      <w:r w:rsidRPr="00B400E1">
        <w:rPr>
          <w:rStyle w:val="Emphasis"/>
          <w:highlight w:val="green"/>
        </w:rPr>
        <w:t>describe its subject</w:t>
      </w:r>
      <w: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t>highlighted</w:t>
      </w:r>
      <w:proofErr w:type="gramEnd"/>
      <w:r>
        <w:t xml:space="preserve"> and the subject is bold. </w:t>
      </w:r>
      <w:r w:rsidRPr="00B400E1">
        <w:rPr>
          <w:rStyle w:val="Emphasis"/>
          <w:highlight w:val="green"/>
        </w:rPr>
        <w:t>Alan is a vampire.</w:t>
      </w:r>
      <w:r>
        <w:rPr>
          <w:rStyle w:val="Emphasis"/>
        </w:rPr>
        <w:t xml:space="preserve"> </w:t>
      </w:r>
      <w:r>
        <w:t xml:space="preserve">(Here, the </w:t>
      </w:r>
      <w:r w:rsidRPr="00B400E1">
        <w:rPr>
          <w:rStyle w:val="Emphasis"/>
          <w:highlight w:val="green"/>
        </w:rPr>
        <w:t>subject is re-identified as a vampire.)</w:t>
      </w:r>
      <w:r>
        <w:rPr>
          <w:rStyle w:val="Emphasis"/>
        </w:rPr>
        <w:t xml:space="preserve"> </w:t>
      </w:r>
      <w:r>
        <w:t>Alan is thirsty. (Here, the subject is described as thirsty.)</w:t>
      </w:r>
    </w:p>
    <w:p w14:paraId="693CF9FC" w14:textId="77777777" w:rsidR="00594B3D" w:rsidRPr="00B400E1" w:rsidRDefault="00594B3D" w:rsidP="00594B3D">
      <w:r>
        <w:rPr>
          <w:noProof/>
        </w:rPr>
        <w:drawing>
          <wp:inline distT="0" distB="0" distL="0" distR="0" wp14:anchorId="5F7F309A" wp14:editId="2D786B93">
            <wp:extent cx="1996440" cy="1597025"/>
            <wp:effectExtent l="0" t="0" r="0" b="3175"/>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6440" cy="1597025"/>
                    </a:xfrm>
                    <a:prstGeom prst="rect">
                      <a:avLst/>
                    </a:prstGeom>
                    <a:noFill/>
                    <a:ln>
                      <a:noFill/>
                    </a:ln>
                  </pic:spPr>
                </pic:pic>
              </a:graphicData>
            </a:graphic>
          </wp:inline>
        </w:drawing>
      </w:r>
    </w:p>
    <w:p w14:paraId="634F2E7B" w14:textId="77777777" w:rsidR="00594B3D" w:rsidRDefault="00594B3D" w:rsidP="00594B3D">
      <w:pPr>
        <w:rPr>
          <w:rStyle w:val="Emphasis"/>
        </w:rPr>
      </w:pPr>
      <w:r>
        <w:rPr>
          <w:noProof/>
        </w:rPr>
        <w:lastRenderedPageBreak/>
        <w:drawing>
          <wp:inline distT="0" distB="0" distL="0" distR="0" wp14:anchorId="7FC3A1E4" wp14:editId="0F26B093">
            <wp:extent cx="3778250" cy="3422650"/>
            <wp:effectExtent l="0" t="0" r="0" b="6350"/>
            <wp:docPr id="5" name="Picture 5"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42FF9DD4" w14:textId="73CD2D50" w:rsidR="00594B3D" w:rsidRDefault="00594B3D" w:rsidP="00D30741">
      <w:pPr>
        <w:pStyle w:val="Heading4"/>
      </w:pPr>
      <w:r>
        <w:t xml:space="preserve">Appropriation means taking from others without the </w:t>
      </w:r>
      <w:proofErr w:type="spellStart"/>
      <w:proofErr w:type="gramStart"/>
      <w:r>
        <w:t>owners</w:t>
      </w:r>
      <w:proofErr w:type="spellEnd"/>
      <w:proofErr w:type="gramEnd"/>
      <w:r>
        <w:t xml:space="preserve"> </w:t>
      </w:r>
      <w:r w:rsidR="00A82151">
        <w:t>permission</w:t>
      </w:r>
      <w:r w:rsidR="00D30741">
        <w:t>. O/</w:t>
      </w:r>
      <w:proofErr w:type="spellStart"/>
      <w:r w:rsidR="00D30741">
        <w:t>Ws</w:t>
      </w:r>
      <w:proofErr w:type="spellEnd"/>
      <w:r w:rsidR="00D30741">
        <w:t xml:space="preserve"> since it’s first definition which is most predictable</w:t>
      </w:r>
    </w:p>
    <w:p w14:paraId="513EECB6" w14:textId="3FBFFAA7" w:rsidR="00594B3D" w:rsidRPr="00616527" w:rsidRDefault="00594B3D" w:rsidP="00594B3D">
      <w:pPr>
        <w:rPr>
          <w:rFonts w:asciiTheme="majorHAnsi" w:hAnsiTheme="majorHAnsi" w:cstheme="majorHAnsi"/>
        </w:rPr>
      </w:pPr>
      <w:r w:rsidRPr="00616527">
        <w:rPr>
          <w:rFonts w:asciiTheme="majorHAnsi" w:hAnsiTheme="majorHAnsi" w:cstheme="majorHAnsi"/>
        </w:rPr>
        <w:t xml:space="preserve">Oxford. </w:t>
      </w:r>
      <w:proofErr w:type="spellStart"/>
      <w:r w:rsidRPr="00616527">
        <w:rPr>
          <w:rStyle w:val="Style13ptBold"/>
          <w:rFonts w:asciiTheme="majorHAnsi" w:hAnsiTheme="majorHAnsi" w:cstheme="majorHAnsi"/>
        </w:rPr>
        <w:t>Lexico</w:t>
      </w:r>
      <w:proofErr w:type="spellEnd"/>
      <w:r w:rsidRPr="00616527">
        <w:rPr>
          <w:rFonts w:asciiTheme="majorHAnsi" w:hAnsiTheme="majorHAnsi" w:cstheme="majorHAnsi"/>
        </w:rPr>
        <w:t>. Appropriation. https://www.lexico.com/en/definition/appropriation</w:t>
      </w:r>
    </w:p>
    <w:p w14:paraId="43D7CADE" w14:textId="27E33858" w:rsidR="00A82151" w:rsidRPr="00A82151" w:rsidRDefault="00594B3D" w:rsidP="00A82151">
      <w:pPr>
        <w:rPr>
          <w:rFonts w:asciiTheme="majorHAnsi" w:hAnsiTheme="majorHAnsi" w:cstheme="majorHAnsi"/>
          <w:u w:val="single"/>
        </w:rPr>
      </w:pPr>
      <w:r w:rsidRPr="00616527">
        <w:rPr>
          <w:rStyle w:val="StyleUnderline"/>
          <w:rFonts w:asciiTheme="majorHAnsi" w:hAnsiTheme="majorHAnsi" w:cstheme="majorHAnsi"/>
        </w:rPr>
        <w:t xml:space="preserve">the </w:t>
      </w:r>
      <w:r w:rsidRPr="00616527">
        <w:rPr>
          <w:rStyle w:val="StyleUnderline"/>
          <w:rFonts w:asciiTheme="majorHAnsi" w:hAnsiTheme="majorHAnsi" w:cstheme="majorHAnsi"/>
          <w:highlight w:val="green"/>
        </w:rPr>
        <w:t>action of taking something for one's own use</w:t>
      </w:r>
      <w:r w:rsidRPr="00594B3D">
        <w:rPr>
          <w:rStyle w:val="StyleUnderline"/>
          <w:rFonts w:asciiTheme="majorHAnsi" w:hAnsiTheme="majorHAnsi" w:cstheme="majorHAnsi"/>
        </w:rPr>
        <w:t xml:space="preserve">, typically </w:t>
      </w:r>
      <w:r w:rsidRPr="00616527">
        <w:rPr>
          <w:rStyle w:val="StyleUnderline"/>
          <w:rFonts w:asciiTheme="majorHAnsi" w:hAnsiTheme="majorHAnsi" w:cstheme="majorHAnsi"/>
          <w:highlight w:val="green"/>
        </w:rPr>
        <w:t>without the owner's permission.</w:t>
      </w:r>
      <w:r w:rsidR="00D30741">
        <w:rPr>
          <w:rStyle w:val="StyleUnderline"/>
          <w:rFonts w:asciiTheme="majorHAnsi" w:hAnsiTheme="majorHAnsi" w:cstheme="majorHAnsi"/>
        </w:rPr>
        <w:t xml:space="preserve"> </w:t>
      </w:r>
    </w:p>
    <w:p w14:paraId="26163137" w14:textId="6EAA3CD4" w:rsidR="005637BB" w:rsidRPr="005637BB" w:rsidRDefault="005637BB" w:rsidP="005637BB">
      <w:pPr>
        <w:pStyle w:val="Heading3"/>
        <w:rPr>
          <w:rFonts w:asciiTheme="minorHAnsi" w:hAnsiTheme="minorHAnsi" w:cstheme="minorHAnsi"/>
        </w:rPr>
      </w:pPr>
      <w:r w:rsidRPr="005637BB">
        <w:rPr>
          <w:rFonts w:asciiTheme="minorHAnsi" w:hAnsiTheme="minorHAnsi" w:cstheme="minorHAnsi"/>
        </w:rPr>
        <w:lastRenderedPageBreak/>
        <w:t>Advantage</w:t>
      </w:r>
    </w:p>
    <w:p w14:paraId="2135202F" w14:textId="77777777" w:rsidR="005637BB" w:rsidRPr="005637BB" w:rsidRDefault="005637BB" w:rsidP="007A3A66">
      <w:pPr>
        <w:pStyle w:val="Heading4"/>
        <w:ind w:left="720" w:firstLine="720"/>
        <w:rPr>
          <w:rFonts w:asciiTheme="minorHAnsi" w:hAnsiTheme="minorHAnsi" w:cstheme="minorHAnsi"/>
        </w:rPr>
      </w:pPr>
      <w:r w:rsidRPr="005637BB">
        <w:rPr>
          <w:rFonts w:asciiTheme="minorHAnsi" w:hAnsiTheme="minorHAnsi" w:cstheme="minorHAnsi"/>
        </w:rPr>
        <w:t>Private space mining and ownership allowed now</w:t>
      </w:r>
    </w:p>
    <w:p w14:paraId="0E20800C" w14:textId="77777777"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rPr>
        <w:t>Williams 20</w:t>
      </w:r>
      <w:r w:rsidRPr="005637BB">
        <w:rPr>
          <w:rFonts w:asciiTheme="minorHAnsi" w:hAnsiTheme="minorHAnsi" w:cstheme="minorHAnsi"/>
        </w:rPr>
        <w:t xml:space="preserve"> [(Matt Williams, Reporter) “Trump signs an executive order allowing mining the moon and asteroids,” Phys Org, April 13, 2020, </w:t>
      </w:r>
      <w:hyperlink r:id="rId11" w:history="1">
        <w:r w:rsidRPr="005637BB">
          <w:rPr>
            <w:rStyle w:val="Hyperlink"/>
            <w:rFonts w:asciiTheme="minorHAnsi" w:hAnsiTheme="minorHAnsi" w:cstheme="minorHAnsi"/>
          </w:rPr>
          <w:t>https://phys.org/news/2020-04-trump-moon-asteroids.html</w:t>
        </w:r>
      </w:hyperlink>
      <w:r w:rsidRPr="005637BB">
        <w:rPr>
          <w:rFonts w:asciiTheme="minorHAnsi" w:hAnsiTheme="minorHAnsi" w:cstheme="minorHAnsi"/>
        </w:rPr>
        <w:t>] TDI</w:t>
      </w:r>
    </w:p>
    <w:p w14:paraId="0FDCFF17" w14:textId="77777777" w:rsidR="005637BB" w:rsidRPr="005637BB" w:rsidRDefault="005637BB" w:rsidP="005637BB">
      <w:pPr>
        <w:rPr>
          <w:rFonts w:asciiTheme="minorHAnsi" w:hAnsiTheme="minorHAnsi" w:cstheme="minorHAnsi"/>
          <w:b/>
          <w:bCs/>
        </w:rPr>
      </w:pPr>
      <w:r w:rsidRPr="005637BB">
        <w:rPr>
          <w:rStyle w:val="StyleUnderline"/>
          <w:rFonts w:asciiTheme="minorHAnsi" w:hAnsiTheme="minorHAnsi" w:cstheme="minorHAnsi"/>
        </w:rPr>
        <w:t xml:space="preserve">Trump signs </w:t>
      </w:r>
      <w:r w:rsidRPr="005637BB">
        <w:rPr>
          <w:rStyle w:val="Emphasis"/>
          <w:rFonts w:asciiTheme="minorHAnsi" w:hAnsiTheme="minorHAnsi" w:cstheme="minorHAnsi"/>
          <w:highlight w:val="green"/>
        </w:rPr>
        <w:t>an executive order allowing mining the moon and asteroids</w:t>
      </w:r>
    </w:p>
    <w:p w14:paraId="2C32C7B5"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In 2015, the </w:t>
      </w:r>
      <w:r w:rsidRPr="005637BB">
        <w:rPr>
          <w:rStyle w:val="StyleUnderline"/>
          <w:rFonts w:asciiTheme="minorHAnsi" w:hAnsiTheme="minorHAnsi" w:cstheme="minorHAnsi"/>
        </w:rPr>
        <w:t>Obama administration signed the </w:t>
      </w:r>
      <w:hyperlink r:id="rId12" w:history="1">
        <w:r w:rsidRPr="005637BB">
          <w:rPr>
            <w:rStyle w:val="StyleUnderline"/>
            <w:rFonts w:asciiTheme="minorHAnsi" w:hAnsiTheme="minorHAnsi" w:cstheme="minorHAnsi"/>
          </w:rPr>
          <w:t>U.S. Commercial Space Launch Competitiveness Act</w:t>
        </w:r>
      </w:hyperlink>
      <w:r w:rsidRPr="005637BB">
        <w:rPr>
          <w:rFonts w:asciiTheme="minorHAnsi" w:hAnsiTheme="minorHAnsi" w:cstheme="minorHAnsi"/>
        </w:rPr>
        <w:t xml:space="preserve"> (CSLCA, or H.R. 2262) into law. This bill was intended to "facilitate a pro-growth environment for the developing commercial space industry" by </w:t>
      </w:r>
      <w:r w:rsidRPr="005637BB">
        <w:rPr>
          <w:rStyle w:val="Emphasis"/>
          <w:rFonts w:asciiTheme="minorHAnsi" w:hAnsiTheme="minorHAnsi" w:cstheme="minorHAnsi"/>
          <w:highlight w:val="green"/>
        </w:rPr>
        <w:t>making it legal</w:t>
      </w:r>
      <w:r w:rsidRPr="005637BB">
        <w:rPr>
          <w:rStyle w:val="StyleUnderline"/>
          <w:rFonts w:asciiTheme="minorHAnsi" w:hAnsiTheme="minorHAnsi" w:cstheme="minorHAnsi"/>
        </w:rPr>
        <w:t xml:space="preserve"> for American companies and citizens </w:t>
      </w:r>
      <w:r w:rsidRPr="005637BB">
        <w:rPr>
          <w:rStyle w:val="Emphasis"/>
          <w:rFonts w:asciiTheme="minorHAnsi" w:hAnsiTheme="minorHAnsi" w:cstheme="minorHAnsi"/>
          <w:highlight w:val="green"/>
        </w:rPr>
        <w:t>to own and sell resources</w:t>
      </w:r>
      <w:r w:rsidRPr="005637BB">
        <w:rPr>
          <w:rStyle w:val="Emphasis"/>
          <w:rFonts w:asciiTheme="minorHAnsi" w:hAnsiTheme="minorHAnsi" w:cstheme="minorHAnsi"/>
        </w:rPr>
        <w:t xml:space="preserve"> </w:t>
      </w:r>
      <w:r w:rsidRPr="005637BB">
        <w:rPr>
          <w:rStyle w:val="StyleUnderline"/>
          <w:rFonts w:asciiTheme="minorHAnsi" w:hAnsiTheme="minorHAnsi" w:cstheme="minorHAnsi"/>
        </w:rPr>
        <w:t xml:space="preserve">that they extract </w:t>
      </w:r>
      <w:r w:rsidRPr="005637BB">
        <w:rPr>
          <w:rStyle w:val="Emphasis"/>
          <w:rFonts w:asciiTheme="minorHAnsi" w:hAnsiTheme="minorHAnsi" w:cstheme="minorHAnsi"/>
          <w:highlight w:val="green"/>
        </w:rPr>
        <w:t>from asteroids and off-world locations</w:t>
      </w:r>
      <w:r w:rsidRPr="005637BB">
        <w:rPr>
          <w:rFonts w:asciiTheme="minorHAnsi" w:hAnsiTheme="minorHAnsi" w:cstheme="minorHAnsi"/>
        </w:rPr>
        <w:t xml:space="preserve"> (like the moon, Mars or beyond).</w:t>
      </w:r>
    </w:p>
    <w:p w14:paraId="332446FE"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On April 6th, </w:t>
      </w:r>
      <w:r w:rsidRPr="005637BB">
        <w:rPr>
          <w:rStyle w:val="Emphasis"/>
          <w:rFonts w:asciiTheme="minorHAnsi" w:hAnsiTheme="minorHAnsi" w:cstheme="minorHAnsi"/>
          <w:highlight w:val="green"/>
        </w:rPr>
        <w:t>the Trump administration</w:t>
      </w:r>
      <w:r w:rsidRPr="005637BB">
        <w:rPr>
          <w:rStyle w:val="StyleUnderline"/>
          <w:rFonts w:asciiTheme="minorHAnsi" w:hAnsiTheme="minorHAnsi" w:cstheme="minorHAnsi"/>
        </w:rPr>
        <w:t xml:space="preserve"> took things a step further by signing an </w:t>
      </w:r>
      <w:hyperlink r:id="rId13" w:history="1">
        <w:r w:rsidRPr="005637BB">
          <w:rPr>
            <w:rStyle w:val="StyleUnderline"/>
            <w:rFonts w:asciiTheme="minorHAnsi" w:hAnsiTheme="minorHAnsi" w:cstheme="minorHAnsi"/>
          </w:rPr>
          <w:t>executive order</w:t>
        </w:r>
      </w:hyperlink>
      <w:r w:rsidRPr="005637BB">
        <w:rPr>
          <w:rStyle w:val="StyleUnderline"/>
          <w:rFonts w:asciiTheme="minorHAnsi" w:hAnsiTheme="minorHAnsi" w:cstheme="minorHAnsi"/>
        </w:rPr>
        <w:t xml:space="preserve"> that formally </w:t>
      </w:r>
      <w:r w:rsidRPr="005637BB">
        <w:rPr>
          <w:rStyle w:val="Emphasis"/>
          <w:rFonts w:asciiTheme="minorHAnsi" w:hAnsiTheme="minorHAnsi" w:cstheme="minorHAnsi"/>
          <w:highlight w:val="green"/>
        </w:rPr>
        <w:t>recognizes the rights of private interests to claim resources in </w:t>
      </w:r>
      <w:hyperlink r:id="rId14" w:history="1">
        <w:r w:rsidRPr="005637BB">
          <w:rPr>
            <w:rStyle w:val="Emphasis"/>
            <w:rFonts w:asciiTheme="minorHAnsi" w:hAnsiTheme="minorHAnsi" w:cstheme="minorHAnsi"/>
            <w:highlight w:val="green"/>
          </w:rPr>
          <w:t>space</w:t>
        </w:r>
      </w:hyperlink>
      <w:r w:rsidRPr="005637BB">
        <w:rPr>
          <w:rFonts w:asciiTheme="minorHAnsi" w:hAnsiTheme="minorHAnsi" w:cstheme="minorHAnsi"/>
        </w:rPr>
        <w:t>. This order, titled "</w:t>
      </w:r>
      <w:hyperlink r:id="rId15" w:history="1">
        <w:r w:rsidRPr="005637BB">
          <w:rPr>
            <w:rStyle w:val="Hyperlink"/>
            <w:rFonts w:asciiTheme="minorHAnsi" w:hAnsiTheme="minorHAnsi" w:cstheme="minorHAnsi"/>
          </w:rPr>
          <w:t>Encouraging International Support for the Recovery and Use of Space Resources</w:t>
        </w:r>
      </w:hyperlink>
      <w:r w:rsidRPr="005637BB">
        <w:rPr>
          <w:rFonts w:asciiTheme="minorHAnsi" w:hAnsiTheme="minorHAnsi" w:cstheme="minorHAnsi"/>
        </w:rPr>
        <w:t>," effectively ends the decades-long debate that began with the signing of </w:t>
      </w:r>
      <w:hyperlink r:id="rId16" w:history="1">
        <w:r w:rsidRPr="005637BB">
          <w:rPr>
            <w:rStyle w:val="Hyperlink"/>
            <w:rFonts w:asciiTheme="minorHAnsi" w:hAnsiTheme="minorHAnsi" w:cstheme="minorHAnsi"/>
          </w:rPr>
          <w:t>the Outer Space Treaty</w:t>
        </w:r>
      </w:hyperlink>
      <w:r w:rsidRPr="005637BB">
        <w:rPr>
          <w:rFonts w:asciiTheme="minorHAnsi" w:hAnsiTheme="minorHAnsi" w:cstheme="minorHAnsi"/>
        </w:rPr>
        <w:t> in 1967.</w:t>
      </w:r>
    </w:p>
    <w:p w14:paraId="43101328" w14:textId="77777777" w:rsidR="005637BB" w:rsidRPr="005637BB" w:rsidRDefault="005637BB" w:rsidP="005637BB">
      <w:pPr>
        <w:rPr>
          <w:rFonts w:asciiTheme="minorHAnsi" w:hAnsiTheme="minorHAnsi" w:cstheme="minorHAnsi"/>
        </w:rPr>
      </w:pPr>
    </w:p>
    <w:p w14:paraId="5ABBB554" w14:textId="77777777" w:rsidR="005637BB" w:rsidRPr="005637BB" w:rsidRDefault="005637BB" w:rsidP="005637BB">
      <w:pPr>
        <w:pStyle w:val="Heading3"/>
        <w:rPr>
          <w:rFonts w:asciiTheme="minorHAnsi" w:hAnsiTheme="minorHAnsi" w:cstheme="minorHAnsi"/>
        </w:rPr>
      </w:pPr>
      <w:r w:rsidRPr="005637BB">
        <w:rPr>
          <w:rFonts w:asciiTheme="minorHAnsi" w:hAnsiTheme="minorHAnsi" w:cstheme="minorHAnsi"/>
        </w:rPr>
        <w:lastRenderedPageBreak/>
        <w:t xml:space="preserve">AC – Debris Advantage </w:t>
      </w:r>
    </w:p>
    <w:p w14:paraId="6E284283"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Asteroid mining spikes the risk of satellite-dust collisions</w:t>
      </w:r>
    </w:p>
    <w:p w14:paraId="198C841E" w14:textId="77777777" w:rsidR="005637BB" w:rsidRPr="005637BB" w:rsidRDefault="005637BB" w:rsidP="005637BB">
      <w:pPr>
        <w:rPr>
          <w:rFonts w:asciiTheme="minorHAnsi" w:hAnsiTheme="minorHAnsi" w:cstheme="minorHAnsi"/>
        </w:rPr>
      </w:pPr>
      <w:proofErr w:type="spellStart"/>
      <w:r w:rsidRPr="005637BB">
        <w:rPr>
          <w:rStyle w:val="StyleUnderline"/>
          <w:rFonts w:asciiTheme="minorHAnsi" w:hAnsiTheme="minorHAnsi" w:cstheme="minorHAnsi"/>
          <w:szCs w:val="26"/>
        </w:rPr>
        <w:t>Scoles</w:t>
      </w:r>
      <w:proofErr w:type="spellEnd"/>
      <w:r w:rsidRPr="005637BB">
        <w:rPr>
          <w:rStyle w:val="StyleUnderline"/>
          <w:rFonts w:asciiTheme="minorHAnsi" w:hAnsiTheme="minorHAnsi" w:cstheme="minorHAnsi"/>
          <w:szCs w:val="26"/>
        </w:rPr>
        <w:t xml:space="preserve"> 15</w:t>
      </w:r>
      <w:r w:rsidRPr="005637BB">
        <w:rPr>
          <w:rFonts w:asciiTheme="minorHAnsi" w:hAnsiTheme="minorHAnsi" w:cstheme="minorHAnsi"/>
        </w:rPr>
        <w:t xml:space="preserve"> [(Sarah </w:t>
      </w:r>
      <w:proofErr w:type="spellStart"/>
      <w:r w:rsidRPr="005637BB">
        <w:rPr>
          <w:rFonts w:asciiTheme="minorHAnsi" w:hAnsiTheme="minorHAnsi" w:cstheme="minorHAnsi"/>
        </w:rPr>
        <w:t>Scoles</w:t>
      </w:r>
      <w:proofErr w:type="spellEnd"/>
      <w:r w:rsidRPr="005637BB">
        <w:rPr>
          <w:rFonts w:asciiTheme="minorHAnsi" w:hAnsiTheme="minorHAnsi" w:cstheme="minorHAnsi"/>
        </w:rPr>
        <w:t xml:space="preserve">, freelance science writer, contributor at Wired and Popular Science, author of the books Making Contact and They Are Already Here) “Dust from asteroid mining spells danger for satellites,” New Scientist, May 27, 2015, </w:t>
      </w:r>
      <w:hyperlink r:id="rId17" w:history="1">
        <w:r w:rsidRPr="005637BB">
          <w:rPr>
            <w:rStyle w:val="Hyperlink"/>
            <w:rFonts w:asciiTheme="minorHAnsi" w:hAnsiTheme="minorHAnsi" w:cstheme="minorHAnsi"/>
          </w:rPr>
          <w:t>https://www.newscientist.com/article/mg22630235-100-dust-from-asteroid-mining-spells-danger-for-satellites/</w:t>
        </w:r>
      </w:hyperlink>
      <w:r w:rsidRPr="005637BB">
        <w:rPr>
          <w:rFonts w:asciiTheme="minorHAnsi" w:hAnsiTheme="minorHAnsi" w:cstheme="minorHAnsi"/>
        </w:rPr>
        <w:t>] TDI</w:t>
      </w:r>
    </w:p>
    <w:p w14:paraId="3EB5355C" w14:textId="77777777" w:rsidR="005637BB" w:rsidRPr="005637BB" w:rsidRDefault="005637BB" w:rsidP="005637BB">
      <w:pPr>
        <w:pStyle w:val="ListParagraph"/>
        <w:numPr>
          <w:ilvl w:val="0"/>
          <w:numId w:val="12"/>
        </w:numPr>
        <w:rPr>
          <w:rFonts w:asciiTheme="minorHAnsi" w:hAnsiTheme="minorHAnsi" w:cstheme="minorHAnsi"/>
        </w:rPr>
      </w:pPr>
      <w:r w:rsidRPr="005637BB">
        <w:rPr>
          <w:rFonts w:asciiTheme="minorHAnsi" w:hAnsiTheme="minorHAnsi" w:cstheme="minorHAnsi"/>
        </w:rPr>
        <w:t xml:space="preserve">Study this is citing – Javier </w:t>
      </w:r>
      <w:proofErr w:type="spellStart"/>
      <w:r w:rsidRPr="005637BB">
        <w:rPr>
          <w:rFonts w:asciiTheme="minorHAnsi" w:hAnsiTheme="minorHAnsi" w:cstheme="minorHAnsi"/>
        </w:rPr>
        <w:t>Roa</w:t>
      </w:r>
      <w:proofErr w:type="spellEnd"/>
      <w:r w:rsidRPr="005637BB">
        <w:rPr>
          <w:rFonts w:asciiTheme="minorHAnsi" w:hAnsiTheme="minorHAnsi" w:cstheme="minorHAnsi"/>
        </w:rPr>
        <w:t xml:space="preserve">, Space Dynamic Group, Applied Physics Department, Technical University of Madrid. Casey J </w:t>
      </w:r>
      <w:proofErr w:type="spellStart"/>
      <w:r w:rsidRPr="005637BB">
        <w:rPr>
          <w:rFonts w:asciiTheme="minorHAnsi" w:hAnsiTheme="minorHAnsi" w:cstheme="minorHAnsi"/>
        </w:rPr>
        <w:t>Handmer</w:t>
      </w:r>
      <w:proofErr w:type="spellEnd"/>
      <w:r w:rsidRPr="005637BB">
        <w:rPr>
          <w:rFonts w:asciiTheme="minorHAnsi" w:hAnsiTheme="minorHAnsi" w:cstheme="minorHAnsi"/>
        </w:rPr>
        <w:t xml:space="preserve">, Theoretical Astrophysics, California Institute of Technology. Both PhD Candidates. “Quantifying hazards: asteroid disruption in lunar distant retrograde orbits,” </w:t>
      </w:r>
      <w:proofErr w:type="spellStart"/>
      <w:r w:rsidRPr="005637BB">
        <w:rPr>
          <w:rFonts w:asciiTheme="minorHAnsi" w:hAnsiTheme="minorHAnsi" w:cstheme="minorHAnsi"/>
        </w:rPr>
        <w:t>arXiv</w:t>
      </w:r>
      <w:proofErr w:type="spellEnd"/>
      <w:r w:rsidRPr="005637BB">
        <w:rPr>
          <w:rFonts w:asciiTheme="minorHAnsi" w:hAnsiTheme="minorHAnsi" w:cstheme="minorHAnsi"/>
        </w:rPr>
        <w:t xml:space="preserve">, Cornell University, May 14, 2015, </w:t>
      </w:r>
      <w:hyperlink r:id="rId18" w:history="1">
        <w:r w:rsidRPr="005637BB">
          <w:rPr>
            <w:rStyle w:val="Hyperlink"/>
            <w:rFonts w:asciiTheme="minorHAnsi" w:hAnsiTheme="minorHAnsi" w:cstheme="minorHAnsi"/>
          </w:rPr>
          <w:t>https://arxiv.org/pdf/1505.03800.pdf</w:t>
        </w:r>
      </w:hyperlink>
    </w:p>
    <w:p w14:paraId="48CCE8AE"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NASA chose the second option for its </w:t>
      </w:r>
      <w:hyperlink r:id="rId19" w:history="1">
        <w:r w:rsidRPr="005637BB">
          <w:rPr>
            <w:rStyle w:val="Hyperlink"/>
            <w:rFonts w:asciiTheme="minorHAnsi" w:hAnsiTheme="minorHAnsi" w:cstheme="minorHAnsi"/>
          </w:rPr>
          <w:t>Asteroid Redirect Mission</w:t>
        </w:r>
      </w:hyperlink>
      <w:r w:rsidRPr="005637BB">
        <w:rPr>
          <w:rFonts w:asciiTheme="minorHAnsi" w:hAnsiTheme="minorHAnsi" w:cstheme="minorHAnsi"/>
        </w:rPr>
        <w:t>, which aims to </w:t>
      </w:r>
      <w:hyperlink r:id="rId20" w:history="1">
        <w:r w:rsidRPr="005637BB">
          <w:rPr>
            <w:rStyle w:val="Hyperlink"/>
            <w:rFonts w:asciiTheme="minorHAnsi" w:hAnsiTheme="minorHAnsi" w:cstheme="minorHAnsi"/>
          </w:rPr>
          <w:t>pluck a boulder from an asteroid’s surface</w:t>
        </w:r>
      </w:hyperlink>
      <w:r w:rsidRPr="005637BB">
        <w:rPr>
          <w:rFonts w:asciiTheme="minorHAnsi" w:hAnsiTheme="minorHAnsi" w:cstheme="minorHAnsi"/>
        </w:rPr>
        <w:t xml:space="preserve"> and relocate it to a stable orbit around the moon. But </w:t>
      </w:r>
      <w:r w:rsidRPr="005637BB">
        <w:rPr>
          <w:rStyle w:val="Emphasis"/>
          <w:rFonts w:asciiTheme="minorHAnsi" w:hAnsiTheme="minorHAnsi" w:cstheme="minorHAnsi"/>
          <w:highlight w:val="green"/>
        </w:rPr>
        <w:t>an asteroid’s</w:t>
      </w:r>
      <w:r w:rsidRPr="005637BB">
        <w:rPr>
          <w:rStyle w:val="StyleUnderline"/>
          <w:rFonts w:asciiTheme="minorHAnsi" w:hAnsiTheme="minorHAnsi" w:cstheme="minorHAnsi"/>
        </w:rPr>
        <w:t xml:space="preserve"> </w:t>
      </w:r>
      <w:r w:rsidRPr="005637BB">
        <w:rPr>
          <w:rStyle w:val="Emphasis"/>
          <w:rFonts w:asciiTheme="minorHAnsi" w:hAnsiTheme="minorHAnsi" w:cstheme="minorHAnsi"/>
          <w:highlight w:val="green"/>
        </w:rPr>
        <w:t>gravity is so weak that</w:t>
      </w:r>
      <w:r w:rsidRPr="005637BB">
        <w:rPr>
          <w:rStyle w:val="StyleUnderline"/>
          <w:rFonts w:asciiTheme="minorHAnsi" w:hAnsiTheme="minorHAnsi" w:cstheme="minorHAnsi"/>
        </w:rPr>
        <w:t xml:space="preserve"> it’s not hard for </w:t>
      </w:r>
      <w:r w:rsidRPr="005637BB">
        <w:rPr>
          <w:rStyle w:val="Emphasis"/>
          <w:rFonts w:asciiTheme="minorHAnsi" w:hAnsiTheme="minorHAnsi" w:cstheme="minorHAnsi"/>
          <w:highlight w:val="green"/>
        </w:rPr>
        <w:t>surface particles</w:t>
      </w:r>
      <w:r w:rsidRPr="005637BB">
        <w:rPr>
          <w:rStyle w:val="StyleUnderline"/>
          <w:rFonts w:asciiTheme="minorHAnsi" w:hAnsiTheme="minorHAnsi" w:cstheme="minorHAnsi"/>
        </w:rPr>
        <w:t xml:space="preserve"> to </w:t>
      </w:r>
      <w:r w:rsidRPr="005637BB">
        <w:rPr>
          <w:rStyle w:val="Emphasis"/>
          <w:rFonts w:asciiTheme="minorHAnsi" w:hAnsiTheme="minorHAnsi" w:cstheme="minorHAnsi"/>
          <w:highlight w:val="green"/>
        </w:rPr>
        <w:t>escape</w:t>
      </w:r>
      <w:r w:rsidRPr="005637BB">
        <w:rPr>
          <w:rStyle w:val="Emphasis"/>
          <w:rFonts w:asciiTheme="minorHAnsi" w:hAnsiTheme="minorHAnsi" w:cstheme="minorHAnsi"/>
        </w:rPr>
        <w:t xml:space="preserve"> </w:t>
      </w:r>
      <w:r w:rsidRPr="005637BB">
        <w:rPr>
          <w:rStyle w:val="StyleUnderline"/>
          <w:rFonts w:asciiTheme="minorHAnsi" w:hAnsiTheme="minorHAnsi" w:cstheme="minorHAnsi"/>
        </w:rPr>
        <w:t>into space</w:t>
      </w:r>
      <w:r w:rsidRPr="005637BB">
        <w:rPr>
          <w:rFonts w:asciiTheme="minorHAnsi" w:hAnsiTheme="minorHAnsi" w:cstheme="minorHAnsi"/>
        </w:rPr>
        <w:t xml:space="preserve">. Now a </w:t>
      </w:r>
      <w:r w:rsidRPr="005637BB">
        <w:rPr>
          <w:rStyle w:val="StyleUnderline"/>
          <w:rFonts w:asciiTheme="minorHAnsi" w:hAnsiTheme="minorHAnsi" w:cstheme="minorHAnsi"/>
        </w:rPr>
        <w:t xml:space="preserve">new model warns that </w:t>
      </w:r>
      <w:r w:rsidRPr="005637BB">
        <w:rPr>
          <w:rStyle w:val="Emphasis"/>
          <w:rFonts w:asciiTheme="minorHAnsi" w:hAnsiTheme="minorHAnsi" w:cstheme="minorHAnsi"/>
          <w:highlight w:val="green"/>
        </w:rPr>
        <w:t>debris</w:t>
      </w:r>
      <w:r w:rsidRPr="005637BB">
        <w:rPr>
          <w:rStyle w:val="StyleUnderline"/>
          <w:rFonts w:asciiTheme="minorHAnsi" w:hAnsiTheme="minorHAnsi" w:cstheme="minorHAnsi"/>
        </w:rPr>
        <w:t xml:space="preserve"> shed by such transplanted rocks </w:t>
      </w:r>
      <w:r w:rsidRPr="005637BB">
        <w:rPr>
          <w:rStyle w:val="Emphasis"/>
          <w:rFonts w:asciiTheme="minorHAnsi" w:hAnsiTheme="minorHAnsi" w:cstheme="minorHAnsi"/>
          <w:highlight w:val="green"/>
        </w:rPr>
        <w:t>could intrude</w:t>
      </w:r>
      <w:r w:rsidRPr="005637BB">
        <w:rPr>
          <w:rStyle w:val="StyleUnderline"/>
          <w:rFonts w:asciiTheme="minorHAnsi" w:hAnsiTheme="minorHAnsi" w:cstheme="minorHAnsi"/>
        </w:rPr>
        <w:t xml:space="preserve"> where many </w:t>
      </w:r>
      <w:proofErr w:type="spellStart"/>
      <w:r w:rsidRPr="005637BB">
        <w:rPr>
          <w:rStyle w:val="StyleUnderline"/>
          <w:rFonts w:asciiTheme="minorHAnsi" w:hAnsiTheme="minorHAnsi" w:cstheme="minorHAnsi"/>
        </w:rPr>
        <w:t>defence</w:t>
      </w:r>
      <w:proofErr w:type="spellEnd"/>
      <w:r w:rsidRPr="005637BB">
        <w:rPr>
          <w:rStyle w:val="StyleUnderline"/>
          <w:rFonts w:asciiTheme="minorHAnsi" w:hAnsiTheme="minorHAnsi" w:cstheme="minorHAnsi"/>
        </w:rPr>
        <w:t xml:space="preserve"> and communication satellites live</w:t>
      </w:r>
      <w:r w:rsidRPr="005637BB">
        <w:rPr>
          <w:rFonts w:asciiTheme="minorHAnsi" w:hAnsiTheme="minorHAnsi" w:cstheme="minorHAnsi"/>
        </w:rPr>
        <w:t xml:space="preserve"> – in geosynchronous orbit.</w:t>
      </w:r>
    </w:p>
    <w:p w14:paraId="78074861"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According to </w:t>
      </w:r>
      <w:hyperlink r:id="rId21" w:history="1">
        <w:r w:rsidRPr="005637BB">
          <w:rPr>
            <w:rStyle w:val="Hyperlink"/>
            <w:rFonts w:asciiTheme="minorHAnsi" w:hAnsiTheme="minorHAnsi" w:cstheme="minorHAnsi"/>
          </w:rPr>
          <w:t xml:space="preserve">Casey </w:t>
        </w:r>
        <w:proofErr w:type="spellStart"/>
        <w:r w:rsidRPr="005637BB">
          <w:rPr>
            <w:rStyle w:val="Hyperlink"/>
            <w:rFonts w:asciiTheme="minorHAnsi" w:hAnsiTheme="minorHAnsi" w:cstheme="minorHAnsi"/>
          </w:rPr>
          <w:t>Handmer</w:t>
        </w:r>
        <w:proofErr w:type="spellEnd"/>
      </w:hyperlink>
      <w:r w:rsidRPr="005637BB">
        <w:rPr>
          <w:rFonts w:asciiTheme="minorHAnsi" w:hAnsiTheme="minorHAnsi" w:cstheme="minorHAnsi"/>
        </w:rPr>
        <w:t xml:space="preserve"> of the California Institute of Technology in Pasadena and Javier </w:t>
      </w:r>
      <w:proofErr w:type="spellStart"/>
      <w:r w:rsidRPr="005637BB">
        <w:rPr>
          <w:rFonts w:asciiTheme="minorHAnsi" w:hAnsiTheme="minorHAnsi" w:cstheme="minorHAnsi"/>
        </w:rPr>
        <w:t>Roa</w:t>
      </w:r>
      <w:proofErr w:type="spellEnd"/>
      <w:r w:rsidRPr="005637BB">
        <w:rPr>
          <w:rFonts w:asciiTheme="minorHAnsi" w:hAnsiTheme="minorHAnsi" w:cstheme="minorHAnsi"/>
        </w:rPr>
        <w:t xml:space="preserve"> of the Technical University of Madrid in Spain</w:t>
      </w:r>
      <w:r w:rsidRPr="005637BB">
        <w:rPr>
          <w:rStyle w:val="Emphasis"/>
          <w:rFonts w:asciiTheme="minorHAnsi" w:hAnsiTheme="minorHAnsi" w:cstheme="minorHAnsi"/>
          <w:highlight w:val="green"/>
        </w:rPr>
        <w:t>, 5 per cent of</w:t>
      </w:r>
      <w:r w:rsidRPr="005637BB">
        <w:rPr>
          <w:rStyle w:val="StyleUnderline"/>
          <w:rFonts w:asciiTheme="minorHAnsi" w:hAnsiTheme="minorHAnsi" w:cstheme="minorHAnsi"/>
        </w:rPr>
        <w:t xml:space="preserve"> the escaped </w:t>
      </w:r>
      <w:r w:rsidRPr="005637BB">
        <w:rPr>
          <w:rStyle w:val="Emphasis"/>
          <w:rFonts w:asciiTheme="minorHAnsi" w:hAnsiTheme="minorHAnsi" w:cstheme="minorHAnsi"/>
          <w:highlight w:val="green"/>
        </w:rPr>
        <w:t>debris will end up in regions traversed by satellites</w:t>
      </w:r>
      <w:r w:rsidRPr="005637BB">
        <w:rPr>
          <w:rStyle w:val="StyleUnderline"/>
          <w:rFonts w:asciiTheme="minorHAnsi" w:hAnsiTheme="minorHAnsi" w:cstheme="minorHAnsi"/>
        </w:rPr>
        <w:t xml:space="preserve">. </w:t>
      </w:r>
      <w:r w:rsidRPr="005637BB">
        <w:rPr>
          <w:rStyle w:val="Emphasis"/>
          <w:rFonts w:asciiTheme="minorHAnsi" w:hAnsiTheme="minorHAnsi" w:cstheme="minorHAnsi"/>
          <w:highlight w:val="green"/>
        </w:rPr>
        <w:t>Over 10 years, it would cross</w:t>
      </w:r>
      <w:r w:rsidRPr="005637BB">
        <w:rPr>
          <w:rStyle w:val="StyleUnderline"/>
          <w:rFonts w:asciiTheme="minorHAnsi" w:hAnsiTheme="minorHAnsi" w:cstheme="minorHAnsi"/>
        </w:rPr>
        <w:t xml:space="preserve"> geosynchronous </w:t>
      </w:r>
      <w:r w:rsidRPr="005637BB">
        <w:rPr>
          <w:rStyle w:val="Emphasis"/>
          <w:rFonts w:asciiTheme="minorHAnsi" w:hAnsiTheme="minorHAnsi" w:cstheme="minorHAnsi"/>
          <w:highlight w:val="green"/>
        </w:rPr>
        <w:t>orbit 63 times</w:t>
      </w:r>
      <w:r w:rsidRPr="005637BB">
        <w:rPr>
          <w:rStyle w:val="StyleUnderline"/>
          <w:rFonts w:asciiTheme="minorHAnsi" w:hAnsiTheme="minorHAnsi" w:cstheme="minorHAnsi"/>
        </w:rPr>
        <w:t xml:space="preserve"> on average. </w:t>
      </w:r>
      <w:r w:rsidRPr="005637BB">
        <w:rPr>
          <w:rStyle w:val="Emphasis"/>
          <w:rFonts w:asciiTheme="minorHAnsi" w:hAnsiTheme="minorHAnsi" w:cstheme="minorHAnsi"/>
          <w:highlight w:val="green"/>
        </w:rPr>
        <w:t>A satellite</w:t>
      </w:r>
      <w:r w:rsidRPr="005637BB">
        <w:rPr>
          <w:rStyle w:val="StyleUnderline"/>
          <w:rFonts w:asciiTheme="minorHAnsi" w:hAnsiTheme="minorHAnsi" w:cstheme="minorHAnsi"/>
        </w:rPr>
        <w:t xml:space="preserve"> in the wrong spot at the wrong </w:t>
      </w:r>
      <w:r w:rsidRPr="005637BB">
        <w:rPr>
          <w:rStyle w:val="Emphasis"/>
          <w:rFonts w:asciiTheme="minorHAnsi" w:hAnsiTheme="minorHAnsi" w:cstheme="minorHAnsi"/>
          <w:highlight w:val="green"/>
        </w:rPr>
        <w:t>time will suffer a damaging</w:t>
      </w:r>
      <w:r w:rsidRPr="005637BB">
        <w:rPr>
          <w:rStyle w:val="StyleUnderline"/>
          <w:rFonts w:asciiTheme="minorHAnsi" w:hAnsiTheme="minorHAnsi" w:cstheme="minorHAnsi"/>
        </w:rPr>
        <w:t xml:space="preserve"> high-speed </w:t>
      </w:r>
      <w:r w:rsidRPr="005637BB">
        <w:rPr>
          <w:rStyle w:val="Emphasis"/>
          <w:rFonts w:asciiTheme="minorHAnsi" w:hAnsiTheme="minorHAnsi" w:cstheme="minorHAnsi"/>
          <w:highlight w:val="green"/>
        </w:rPr>
        <w:t>collision</w:t>
      </w:r>
      <w:r w:rsidRPr="005637BB">
        <w:rPr>
          <w:rStyle w:val="Emphasis"/>
          <w:rFonts w:asciiTheme="minorHAnsi" w:hAnsiTheme="minorHAnsi" w:cstheme="minorHAnsi"/>
        </w:rPr>
        <w:t xml:space="preserve"> </w:t>
      </w:r>
      <w:r w:rsidRPr="005637BB">
        <w:rPr>
          <w:rStyle w:val="StyleUnderline"/>
          <w:rFonts w:asciiTheme="minorHAnsi" w:hAnsiTheme="minorHAnsi" w:cstheme="minorHAnsi"/>
        </w:rPr>
        <w:t>with that dust.</w:t>
      </w:r>
    </w:p>
    <w:p w14:paraId="4A70A407"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The </w:t>
      </w:r>
      <w:r w:rsidRPr="005637BB">
        <w:rPr>
          <w:rStyle w:val="StyleUnderline"/>
          <w:rFonts w:asciiTheme="minorHAnsi" w:hAnsiTheme="minorHAnsi" w:cstheme="minorHAnsi"/>
        </w:rPr>
        <w:t xml:space="preserve">study also looks at </w:t>
      </w:r>
      <w:r w:rsidRPr="005637BB">
        <w:rPr>
          <w:rStyle w:val="Emphasis"/>
          <w:rFonts w:asciiTheme="minorHAnsi" w:hAnsiTheme="minorHAnsi" w:cstheme="minorHAnsi"/>
          <w:highlight w:val="green"/>
        </w:rPr>
        <w:t>the</w:t>
      </w:r>
      <w:r w:rsidRPr="005637BB">
        <w:rPr>
          <w:rStyle w:val="StyleUnderline"/>
          <w:rFonts w:asciiTheme="minorHAnsi" w:hAnsiTheme="minorHAnsi" w:cstheme="minorHAnsi"/>
        </w:rPr>
        <w:t xml:space="preserve"> “catastrophic </w:t>
      </w:r>
      <w:r w:rsidRPr="005637BB">
        <w:rPr>
          <w:rStyle w:val="Emphasis"/>
          <w:rFonts w:asciiTheme="minorHAnsi" w:hAnsiTheme="minorHAnsi" w:cstheme="minorHAnsi"/>
          <w:highlight w:val="green"/>
        </w:rPr>
        <w:t>disruption” of an asteroid</w:t>
      </w:r>
      <w:r w:rsidRPr="005637BB">
        <w:rPr>
          <w:rStyle w:val="StyleUnderline"/>
          <w:rFonts w:asciiTheme="minorHAnsi" w:hAnsiTheme="minorHAnsi" w:cstheme="minorHAnsi"/>
        </w:rPr>
        <w:t xml:space="preserve"> 5 </w:t>
      </w:r>
      <w:proofErr w:type="spellStart"/>
      <w:r w:rsidRPr="005637BB">
        <w:rPr>
          <w:rStyle w:val="StyleUnderline"/>
          <w:rFonts w:asciiTheme="minorHAnsi" w:hAnsiTheme="minorHAnsi" w:cstheme="minorHAnsi"/>
        </w:rPr>
        <w:t>metres</w:t>
      </w:r>
      <w:proofErr w:type="spellEnd"/>
      <w:r w:rsidRPr="005637BB">
        <w:rPr>
          <w:rStyle w:val="StyleUnderline"/>
          <w:rFonts w:asciiTheme="minorHAnsi" w:hAnsiTheme="minorHAnsi" w:cstheme="minorHAnsi"/>
        </w:rPr>
        <w:t xml:space="preserve"> across or bigger</w:t>
      </w:r>
      <w:r w:rsidRPr="005637BB">
        <w:rPr>
          <w:rFonts w:asciiTheme="minorHAnsi" w:hAnsiTheme="minorHAnsi" w:cstheme="minorHAnsi"/>
        </w:rPr>
        <w:t xml:space="preserve">. Its </w:t>
      </w:r>
      <w:r w:rsidRPr="005637BB">
        <w:rPr>
          <w:rStyle w:val="StyleUnderline"/>
          <w:rFonts w:asciiTheme="minorHAnsi" w:hAnsiTheme="minorHAnsi" w:cstheme="minorHAnsi"/>
        </w:rPr>
        <w:t xml:space="preserve">total break-up into a pile of rubble </w:t>
      </w:r>
      <w:r w:rsidRPr="005637BB">
        <w:rPr>
          <w:rStyle w:val="Emphasis"/>
          <w:rFonts w:asciiTheme="minorHAnsi" w:hAnsiTheme="minorHAnsi" w:cstheme="minorHAnsi"/>
          <w:highlight w:val="green"/>
        </w:rPr>
        <w:t>would increase</w:t>
      </w:r>
      <w:r w:rsidRPr="005637BB">
        <w:rPr>
          <w:rStyle w:val="StyleUnderline"/>
          <w:rFonts w:asciiTheme="minorHAnsi" w:hAnsiTheme="minorHAnsi" w:cstheme="minorHAnsi"/>
        </w:rPr>
        <w:t xml:space="preserve"> the </w:t>
      </w:r>
      <w:r w:rsidRPr="005637BB">
        <w:rPr>
          <w:rStyle w:val="Emphasis"/>
          <w:rFonts w:asciiTheme="minorHAnsi" w:hAnsiTheme="minorHAnsi" w:cstheme="minorHAnsi"/>
          <w:highlight w:val="green"/>
        </w:rPr>
        <w:t>risk to satellites</w:t>
      </w:r>
      <w:r w:rsidRPr="005637BB">
        <w:rPr>
          <w:rStyle w:val="StyleUnderline"/>
          <w:rFonts w:asciiTheme="minorHAnsi" w:hAnsiTheme="minorHAnsi" w:cstheme="minorHAnsi"/>
        </w:rPr>
        <w:t xml:space="preserve"> </w:t>
      </w:r>
      <w:r w:rsidRPr="005637BB">
        <w:rPr>
          <w:rStyle w:val="Emphasis"/>
          <w:rFonts w:asciiTheme="minorHAnsi" w:hAnsiTheme="minorHAnsi" w:cstheme="minorHAnsi"/>
          <w:highlight w:val="green"/>
        </w:rPr>
        <w:t>by more than 30 per cent</w:t>
      </w:r>
      <w:r w:rsidRPr="005637BB">
        <w:rPr>
          <w:rFonts w:asciiTheme="minorHAnsi" w:hAnsiTheme="minorHAnsi" w:cstheme="minorHAnsi"/>
        </w:rPr>
        <w:t xml:space="preserve"> (</w:t>
      </w:r>
      <w:hyperlink r:id="rId22" w:history="1">
        <w:r w:rsidRPr="005637BB">
          <w:rPr>
            <w:rStyle w:val="Hyperlink"/>
            <w:rFonts w:asciiTheme="minorHAnsi" w:hAnsiTheme="minorHAnsi" w:cstheme="minorHAnsi"/>
          </w:rPr>
          <w:t>arxiv.org/abs/1505.03800</w:t>
        </w:r>
      </w:hyperlink>
      <w:r w:rsidRPr="005637BB">
        <w:rPr>
          <w:rFonts w:asciiTheme="minorHAnsi" w:hAnsiTheme="minorHAnsi" w:cstheme="minorHAnsi"/>
        </w:rPr>
        <w:t>).</w:t>
      </w:r>
    </w:p>
    <w:p w14:paraId="5E5184DF" w14:textId="77777777" w:rsidR="005637BB" w:rsidRPr="005637BB" w:rsidRDefault="005637BB" w:rsidP="005637BB">
      <w:pPr>
        <w:rPr>
          <w:rFonts w:asciiTheme="minorHAnsi" w:hAnsiTheme="minorHAnsi" w:cstheme="minorHAnsi"/>
        </w:rPr>
      </w:pPr>
    </w:p>
    <w:p w14:paraId="7863412A"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Space dust wrecks satellites and debris exponentially spirals</w:t>
      </w:r>
    </w:p>
    <w:p w14:paraId="12C7E684" w14:textId="77777777" w:rsidR="005637BB" w:rsidRPr="005637BB" w:rsidRDefault="005637BB" w:rsidP="005637BB">
      <w:pPr>
        <w:rPr>
          <w:rFonts w:asciiTheme="minorHAnsi" w:hAnsiTheme="minorHAnsi" w:cstheme="minorHAnsi"/>
        </w:rPr>
      </w:pPr>
      <w:proofErr w:type="spellStart"/>
      <w:r w:rsidRPr="005637BB">
        <w:rPr>
          <w:rStyle w:val="StyleUnderline"/>
          <w:rFonts w:asciiTheme="minorHAnsi" w:hAnsiTheme="minorHAnsi" w:cstheme="minorHAnsi"/>
          <w:szCs w:val="26"/>
        </w:rPr>
        <w:t>Intagliata</w:t>
      </w:r>
      <w:proofErr w:type="spellEnd"/>
      <w:r w:rsidRPr="005637BB">
        <w:rPr>
          <w:rStyle w:val="StyleUnderline"/>
          <w:rFonts w:asciiTheme="minorHAnsi" w:hAnsiTheme="minorHAnsi" w:cstheme="minorHAnsi"/>
          <w:szCs w:val="26"/>
        </w:rPr>
        <w:t xml:space="preserve"> 17</w:t>
      </w:r>
      <w:r w:rsidRPr="005637BB">
        <w:rPr>
          <w:rFonts w:asciiTheme="minorHAnsi" w:hAnsiTheme="minorHAnsi" w:cstheme="minorHAnsi"/>
        </w:rPr>
        <w:t xml:space="preserve"> [(Christopher </w:t>
      </w:r>
      <w:proofErr w:type="spellStart"/>
      <w:r w:rsidRPr="005637BB">
        <w:rPr>
          <w:rFonts w:asciiTheme="minorHAnsi" w:hAnsiTheme="minorHAnsi" w:cstheme="minorHAnsi"/>
        </w:rPr>
        <w:t>Intagliata</w:t>
      </w:r>
      <w:proofErr w:type="spellEnd"/>
      <w:r w:rsidRPr="005637BB">
        <w:rPr>
          <w:rFonts w:asciiTheme="minorHAnsi" w:hAnsiTheme="minorHAnsi" w:cstheme="minorHAnsi"/>
        </w:rPr>
        <w:t xml:space="preserve">, MA Journalism from NYU, Editor for NPRs All Things Considered, Reporter/Host for Scientific American’s 60 Second Science) “The Sneaky Danger of Space Dust,” Scientific American, May 11, 2017, </w:t>
      </w:r>
      <w:hyperlink r:id="rId23" w:history="1">
        <w:r w:rsidRPr="005637BB">
          <w:rPr>
            <w:rStyle w:val="Hyperlink"/>
            <w:rFonts w:asciiTheme="minorHAnsi" w:hAnsiTheme="minorHAnsi" w:cstheme="minorHAnsi"/>
          </w:rPr>
          <w:t>https://www.scientificamerican.com/podcast/episode/the-sneaky-danger-of-space-dust/</w:t>
        </w:r>
      </w:hyperlink>
      <w:r w:rsidRPr="005637BB">
        <w:rPr>
          <w:rFonts w:asciiTheme="minorHAnsi" w:hAnsiTheme="minorHAnsi" w:cstheme="minorHAnsi"/>
        </w:rPr>
        <w:t>] TDI</w:t>
      </w:r>
    </w:p>
    <w:p w14:paraId="19E30BFB" w14:textId="77777777" w:rsidR="005637BB" w:rsidRPr="005637BB" w:rsidRDefault="005637BB" w:rsidP="005637BB">
      <w:pPr>
        <w:rPr>
          <w:rFonts w:asciiTheme="minorHAnsi" w:hAnsiTheme="minorHAnsi" w:cstheme="minorHAnsi"/>
        </w:rPr>
      </w:pPr>
      <w:r w:rsidRPr="005637BB">
        <w:rPr>
          <w:rStyle w:val="Emphasis"/>
          <w:rFonts w:asciiTheme="minorHAnsi" w:hAnsiTheme="minorHAnsi" w:cstheme="minorHAnsi"/>
          <w:highlight w:val="green"/>
        </w:rPr>
        <w:t>When</w:t>
      </w:r>
      <w:r w:rsidRPr="005637BB">
        <w:rPr>
          <w:rStyle w:val="StyleUnderline"/>
          <w:rFonts w:asciiTheme="minorHAnsi" w:hAnsiTheme="minorHAnsi" w:cstheme="minorHAnsi"/>
        </w:rPr>
        <w:t xml:space="preserve"> tiny </w:t>
      </w:r>
      <w:r w:rsidRPr="005637BB">
        <w:rPr>
          <w:rStyle w:val="Emphasis"/>
          <w:rFonts w:asciiTheme="minorHAnsi" w:hAnsiTheme="minorHAnsi" w:cstheme="minorHAnsi"/>
          <w:highlight w:val="green"/>
        </w:rPr>
        <w:t>particles of</w:t>
      </w:r>
      <w:r w:rsidRPr="005637BB">
        <w:rPr>
          <w:rStyle w:val="Emphasis"/>
          <w:rFonts w:asciiTheme="minorHAnsi" w:hAnsiTheme="minorHAnsi" w:cstheme="minorHAnsi"/>
        </w:rPr>
        <w:t xml:space="preserve"> </w:t>
      </w:r>
      <w:r w:rsidRPr="005637BB">
        <w:rPr>
          <w:rStyle w:val="StyleUnderline"/>
          <w:rFonts w:asciiTheme="minorHAnsi" w:hAnsiTheme="minorHAnsi" w:cstheme="minorHAnsi"/>
        </w:rPr>
        <w:t xml:space="preserve">space </w:t>
      </w:r>
      <w:r w:rsidRPr="005637BB">
        <w:rPr>
          <w:rStyle w:val="Emphasis"/>
          <w:rFonts w:asciiTheme="minorHAnsi" w:hAnsiTheme="minorHAnsi" w:cstheme="minorHAnsi"/>
          <w:highlight w:val="green"/>
        </w:rPr>
        <w:t>debris slam into satellites</w:t>
      </w:r>
      <w:r w:rsidRPr="005637BB">
        <w:rPr>
          <w:rStyle w:val="StyleUnderline"/>
          <w:rFonts w:asciiTheme="minorHAnsi" w:hAnsiTheme="minorHAnsi" w:cstheme="minorHAnsi"/>
        </w:rPr>
        <w:t xml:space="preserve">, the </w:t>
      </w:r>
      <w:r w:rsidRPr="005637BB">
        <w:rPr>
          <w:rStyle w:val="Emphasis"/>
          <w:rFonts w:asciiTheme="minorHAnsi" w:hAnsiTheme="minorHAnsi" w:cstheme="minorHAnsi"/>
          <w:highlight w:val="green"/>
        </w:rPr>
        <w:t>collision could cause</w:t>
      </w:r>
      <w:r w:rsidRPr="005637BB">
        <w:rPr>
          <w:rStyle w:val="StyleUnderline"/>
          <w:rFonts w:asciiTheme="minorHAnsi" w:hAnsiTheme="minorHAnsi" w:cstheme="minorHAnsi"/>
        </w:rPr>
        <w:t xml:space="preserve"> the </w:t>
      </w:r>
      <w:r w:rsidRPr="005637BB">
        <w:rPr>
          <w:rStyle w:val="Emphasis"/>
          <w:rFonts w:asciiTheme="minorHAnsi" w:hAnsiTheme="minorHAnsi" w:cstheme="minorHAnsi"/>
          <w:highlight w:val="green"/>
        </w:rPr>
        <w:t>emission of hardware-frying radiation</w:t>
      </w:r>
      <w:r w:rsidRPr="005637BB">
        <w:rPr>
          <w:rFonts w:asciiTheme="minorHAnsi" w:hAnsiTheme="minorHAnsi" w:cstheme="minorHAnsi"/>
        </w:rPr>
        <w:t xml:space="preserve">, Christopher </w:t>
      </w:r>
      <w:proofErr w:type="spellStart"/>
      <w:r w:rsidRPr="005637BB">
        <w:rPr>
          <w:rFonts w:asciiTheme="minorHAnsi" w:hAnsiTheme="minorHAnsi" w:cstheme="minorHAnsi"/>
        </w:rPr>
        <w:t>Intagliata</w:t>
      </w:r>
      <w:proofErr w:type="spellEnd"/>
      <w:r w:rsidRPr="005637BB">
        <w:rPr>
          <w:rFonts w:asciiTheme="minorHAnsi" w:hAnsiTheme="minorHAnsi" w:cstheme="minorHAnsi"/>
        </w:rPr>
        <w:t xml:space="preserve"> reports. </w:t>
      </w:r>
    </w:p>
    <w:p w14:paraId="364F4E3D" w14:textId="77777777" w:rsidR="005637BB" w:rsidRPr="005637BB" w:rsidRDefault="005637BB" w:rsidP="005637BB">
      <w:pPr>
        <w:rPr>
          <w:rStyle w:val="StyleUnderline"/>
          <w:rFonts w:asciiTheme="minorHAnsi" w:hAnsiTheme="minorHAnsi" w:cstheme="minorHAnsi"/>
        </w:rPr>
      </w:pPr>
      <w:r w:rsidRPr="005637BB">
        <w:rPr>
          <w:rFonts w:asciiTheme="minorHAnsi" w:hAnsiTheme="minorHAnsi" w:cstheme="minorHAnsi"/>
        </w:rPr>
        <w:t xml:space="preserve">Aside from all the satellites, and the space station orbiting the Earth, there's a lot of </w:t>
      </w:r>
      <w:r w:rsidRPr="005637BB">
        <w:rPr>
          <w:rStyle w:val="Emphasis"/>
          <w:rFonts w:asciiTheme="minorHAnsi" w:hAnsiTheme="minorHAnsi" w:cstheme="minorHAnsi"/>
          <w:highlight w:val="green"/>
        </w:rPr>
        <w:t>trash circling the planet</w:t>
      </w:r>
      <w:r w:rsidRPr="005637BB">
        <w:rPr>
          <w:rFonts w:asciiTheme="minorHAnsi" w:hAnsiTheme="minorHAnsi" w:cstheme="minorHAnsi"/>
        </w:rPr>
        <w:t>, too. Twenty-one thousand </w:t>
      </w:r>
      <w:hyperlink r:id="rId24" w:history="1">
        <w:r w:rsidRPr="005637BB">
          <w:rPr>
            <w:rStyle w:val="Hyperlink"/>
            <w:rFonts w:asciiTheme="minorHAnsi" w:hAnsiTheme="minorHAnsi" w:cstheme="minorHAnsi"/>
          </w:rPr>
          <w:t>baseball-sized chunks</w:t>
        </w:r>
      </w:hyperlink>
      <w:r w:rsidRPr="005637BB">
        <w:rPr>
          <w:rFonts w:asciiTheme="minorHAnsi" w:hAnsiTheme="minorHAnsi" w:cstheme="minorHAnsi"/>
        </w:rPr>
        <w:t> of debris, </w:t>
      </w:r>
      <w:hyperlink r:id="rId25" w:history="1">
        <w:r w:rsidRPr="005637BB">
          <w:rPr>
            <w:rStyle w:val="Hyperlink"/>
            <w:rFonts w:asciiTheme="minorHAnsi" w:hAnsiTheme="minorHAnsi" w:cstheme="minorHAnsi"/>
          </w:rPr>
          <w:t>according to NASA</w:t>
        </w:r>
      </w:hyperlink>
      <w:r w:rsidRPr="005637BB">
        <w:rPr>
          <w:rFonts w:asciiTheme="minorHAnsi" w:hAnsiTheme="minorHAnsi" w:cstheme="minorHAnsi"/>
        </w:rPr>
        <w:t xml:space="preserve">. But that </w:t>
      </w:r>
      <w:r w:rsidRPr="005637BB">
        <w:rPr>
          <w:rStyle w:val="StyleUnderline"/>
          <w:rFonts w:asciiTheme="minorHAnsi" w:hAnsiTheme="minorHAnsi" w:cstheme="minorHAnsi"/>
        </w:rPr>
        <w:t xml:space="preserve">number's dwarfed by </w:t>
      </w:r>
      <w:r w:rsidRPr="005637BB">
        <w:rPr>
          <w:rStyle w:val="StyleUnderline"/>
          <w:rFonts w:asciiTheme="minorHAnsi" w:hAnsiTheme="minorHAnsi" w:cstheme="minorHAnsi"/>
          <w:highlight w:val="green"/>
        </w:rPr>
        <w:t xml:space="preserve">the number of small particles. </w:t>
      </w:r>
      <w:proofErr w:type="gramStart"/>
      <w:r w:rsidRPr="005637BB">
        <w:rPr>
          <w:rStyle w:val="StyleUnderline"/>
          <w:rFonts w:asciiTheme="minorHAnsi" w:hAnsiTheme="minorHAnsi" w:cstheme="minorHAnsi"/>
          <w:highlight w:val="green"/>
        </w:rPr>
        <w:t>There's</w:t>
      </w:r>
      <w:proofErr w:type="gramEnd"/>
      <w:r w:rsidRPr="005637BB">
        <w:rPr>
          <w:rStyle w:val="StyleUnderline"/>
          <w:rFonts w:asciiTheme="minorHAnsi" w:hAnsiTheme="minorHAnsi" w:cstheme="minorHAnsi"/>
          <w:highlight w:val="green"/>
        </w:rPr>
        <w:t xml:space="preserve"> hundreds of millions</w:t>
      </w:r>
      <w:r w:rsidRPr="005637BB">
        <w:rPr>
          <w:rStyle w:val="StyleUnderline"/>
          <w:rFonts w:asciiTheme="minorHAnsi" w:hAnsiTheme="minorHAnsi" w:cstheme="minorHAnsi"/>
        </w:rPr>
        <w:t xml:space="preserve"> of those.</w:t>
      </w:r>
    </w:p>
    <w:p w14:paraId="1B793A87"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"And those </w:t>
      </w:r>
      <w:r w:rsidRPr="005637BB">
        <w:rPr>
          <w:rStyle w:val="StyleUnderline"/>
          <w:rFonts w:asciiTheme="minorHAnsi" w:hAnsiTheme="minorHAnsi" w:cstheme="minorHAnsi"/>
          <w:highlight w:val="green"/>
        </w:rPr>
        <w:t>smaller particles</w:t>
      </w:r>
      <w:r w:rsidRPr="005637BB">
        <w:rPr>
          <w:rStyle w:val="StyleUnderline"/>
          <w:rFonts w:asciiTheme="minorHAnsi" w:hAnsiTheme="minorHAnsi" w:cstheme="minorHAnsi"/>
        </w:rPr>
        <w:t xml:space="preserve"> tend to be </w:t>
      </w:r>
      <w:r w:rsidRPr="005637BB">
        <w:rPr>
          <w:rStyle w:val="StyleUnderline"/>
          <w:rFonts w:asciiTheme="minorHAnsi" w:hAnsiTheme="minorHAnsi" w:cstheme="minorHAnsi"/>
          <w:highlight w:val="green"/>
        </w:rPr>
        <w:t>go</w:t>
      </w:r>
      <w:r w:rsidRPr="005637BB">
        <w:rPr>
          <w:rStyle w:val="StyleUnderline"/>
          <w:rFonts w:asciiTheme="minorHAnsi" w:hAnsiTheme="minorHAnsi" w:cstheme="minorHAnsi"/>
        </w:rPr>
        <w:t xml:space="preserve">ing </w:t>
      </w:r>
      <w:r w:rsidRPr="005637BB">
        <w:rPr>
          <w:rStyle w:val="StyleUnderline"/>
          <w:rFonts w:asciiTheme="minorHAnsi" w:hAnsiTheme="minorHAnsi" w:cstheme="minorHAnsi"/>
          <w:highlight w:val="green"/>
        </w:rPr>
        <w:t>fast</w:t>
      </w:r>
      <w:r w:rsidRPr="005637BB">
        <w:rPr>
          <w:rFonts w:asciiTheme="minorHAnsi" w:hAnsiTheme="minorHAnsi" w:cstheme="minorHAnsi"/>
          <w:highlight w:val="green"/>
        </w:rPr>
        <w:t>.</w:t>
      </w:r>
      <w:r w:rsidRPr="005637BB">
        <w:rPr>
          <w:rFonts w:asciiTheme="minorHAnsi" w:hAnsiTheme="minorHAnsi" w:cstheme="minorHAnsi"/>
        </w:rPr>
        <w:t xml:space="preserve"> Think of picking up a grain of sand at the beach, and that would be on the large side. But </w:t>
      </w:r>
      <w:r w:rsidRPr="005637BB">
        <w:rPr>
          <w:rStyle w:val="StyleUnderline"/>
          <w:rFonts w:asciiTheme="minorHAnsi" w:hAnsiTheme="minorHAnsi" w:cstheme="minorHAnsi"/>
        </w:rPr>
        <w:t xml:space="preserve">they're going </w:t>
      </w:r>
      <w:r w:rsidRPr="005637BB">
        <w:rPr>
          <w:rStyle w:val="StyleUnderline"/>
          <w:rFonts w:asciiTheme="minorHAnsi" w:hAnsiTheme="minorHAnsi" w:cstheme="minorHAnsi"/>
          <w:highlight w:val="green"/>
        </w:rPr>
        <w:t>60 kilometers per second</w:t>
      </w:r>
      <w:r w:rsidRPr="005637BB">
        <w:rPr>
          <w:rFonts w:asciiTheme="minorHAnsi" w:hAnsiTheme="minorHAnsi" w:cstheme="minorHAnsi"/>
        </w:rPr>
        <w:t>." </w:t>
      </w:r>
    </w:p>
    <w:p w14:paraId="14C701A5" w14:textId="77777777"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rPr>
        <w:lastRenderedPageBreak/>
        <w:t>Sigrid Close</w:t>
      </w:r>
      <w:r w:rsidRPr="005637BB">
        <w:rPr>
          <w:rStyle w:val="StyleUnderline"/>
          <w:rFonts w:asciiTheme="minorHAnsi" w:hAnsiTheme="minorHAnsi" w:cstheme="minorHAnsi"/>
          <w:highlight w:val="green"/>
        </w:rPr>
        <w:t>, an applied physicist</w:t>
      </w:r>
      <w:r w:rsidRPr="005637BB">
        <w:rPr>
          <w:rStyle w:val="StyleUnderline"/>
          <w:rFonts w:asciiTheme="minorHAnsi" w:hAnsiTheme="minorHAnsi" w:cstheme="minorHAnsi"/>
        </w:rPr>
        <w:t xml:space="preserve"> and astronautical engineer at Stanford University</w:t>
      </w:r>
      <w:r w:rsidRPr="005637BB">
        <w:rPr>
          <w:rFonts w:asciiTheme="minorHAnsi" w:hAnsiTheme="minorHAnsi" w:cstheme="minorHAnsi"/>
        </w:rPr>
        <w:t xml:space="preserve">. Close </w:t>
      </w:r>
      <w:r w:rsidRPr="005637BB">
        <w:rPr>
          <w:rFonts w:asciiTheme="minorHAnsi" w:hAnsiTheme="minorHAnsi" w:cstheme="minorHAnsi"/>
          <w:highlight w:val="green"/>
        </w:rPr>
        <w:t>says</w:t>
      </w:r>
      <w:r w:rsidRPr="005637BB">
        <w:rPr>
          <w:rFonts w:asciiTheme="minorHAnsi" w:hAnsiTheme="minorHAnsi" w:cstheme="minorHAnsi"/>
        </w:rPr>
        <w:t xml:space="preserve"> that whereas </w:t>
      </w:r>
      <w:r w:rsidRPr="005637BB">
        <w:rPr>
          <w:rStyle w:val="StyleUnderline"/>
          <w:rFonts w:asciiTheme="minorHAnsi" w:hAnsiTheme="minorHAnsi" w:cstheme="minorHAnsi"/>
        </w:rPr>
        <w:t xml:space="preserve">mechanical damage—like punctures—is the worry with the bigger chunks, the </w:t>
      </w:r>
      <w:r w:rsidRPr="005637BB">
        <w:rPr>
          <w:rStyle w:val="StyleUnderline"/>
          <w:rFonts w:asciiTheme="minorHAnsi" w:hAnsiTheme="minorHAnsi" w:cstheme="minorHAnsi"/>
          <w:highlight w:val="green"/>
        </w:rPr>
        <w:t>dust-</w:t>
      </w:r>
      <w:r w:rsidRPr="005637BB">
        <w:rPr>
          <w:rStyle w:val="StyleUnderline"/>
          <w:rFonts w:asciiTheme="minorHAnsi" w:hAnsiTheme="minorHAnsi" w:cstheme="minorHAnsi"/>
        </w:rPr>
        <w:t xml:space="preserve">sized stuff </w:t>
      </w:r>
      <w:r w:rsidRPr="005637BB">
        <w:rPr>
          <w:rStyle w:val="StyleUnderline"/>
          <w:rFonts w:asciiTheme="minorHAnsi" w:hAnsiTheme="minorHAnsi" w:cstheme="minorHAnsi"/>
          <w:highlight w:val="green"/>
        </w:rPr>
        <w:t>might leave</w:t>
      </w:r>
      <w:r w:rsidRPr="005637BB">
        <w:rPr>
          <w:rStyle w:val="StyleUnderline"/>
          <w:rFonts w:asciiTheme="minorHAnsi" w:hAnsiTheme="minorHAnsi" w:cstheme="minorHAnsi"/>
        </w:rPr>
        <w:t xml:space="preserve"> more insidious, </w:t>
      </w:r>
      <w:r w:rsidRPr="005637BB">
        <w:rPr>
          <w:rStyle w:val="StyleUnderline"/>
          <w:rFonts w:asciiTheme="minorHAnsi" w:hAnsiTheme="minorHAnsi" w:cstheme="minorHAnsi"/>
          <w:highlight w:val="green"/>
        </w:rPr>
        <w:t>invisible marks</w:t>
      </w:r>
      <w:r w:rsidRPr="005637BB">
        <w:rPr>
          <w:rStyle w:val="StyleUnderline"/>
          <w:rFonts w:asciiTheme="minorHAnsi" w:hAnsiTheme="minorHAnsi" w:cstheme="minorHAnsi"/>
        </w:rPr>
        <w:t xml:space="preserve"> on satellites—</w:t>
      </w:r>
      <w:r w:rsidRPr="005637BB">
        <w:rPr>
          <w:rStyle w:val="StyleUnderline"/>
          <w:rFonts w:asciiTheme="minorHAnsi" w:hAnsiTheme="minorHAnsi" w:cstheme="minorHAnsi"/>
          <w:highlight w:val="green"/>
        </w:rPr>
        <w:t>by causing electrical damage</w:t>
      </w:r>
      <w:r w:rsidRPr="005637BB">
        <w:rPr>
          <w:rFonts w:asciiTheme="minorHAnsi" w:hAnsiTheme="minorHAnsi" w:cstheme="minorHAnsi"/>
        </w:rPr>
        <w:t>.</w:t>
      </w:r>
    </w:p>
    <w:p w14:paraId="3196DE0D"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"We also think this phenomenon can be attributed to some of the failures and anomalies we see on orbit, that right now are basically tagged as 'unknown cause.'"</w:t>
      </w:r>
    </w:p>
    <w:p w14:paraId="03D15AAA" w14:textId="77777777"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rPr>
        <w:t>Close and her colleague Alex Fletcher modeled this phenomenon mathematically, based on plasma physics behavior</w:t>
      </w:r>
      <w:r w:rsidRPr="005637BB">
        <w:rPr>
          <w:rFonts w:asciiTheme="minorHAnsi" w:hAnsiTheme="minorHAnsi" w:cstheme="minorHAnsi"/>
        </w:rPr>
        <w:t xml:space="preserve">. And here's what they think happens. </w:t>
      </w:r>
      <w:r w:rsidRPr="005637BB">
        <w:rPr>
          <w:rStyle w:val="StyleUnderline"/>
          <w:rFonts w:asciiTheme="minorHAnsi" w:hAnsiTheme="minorHAnsi" w:cstheme="minorHAnsi"/>
        </w:rPr>
        <w:t xml:space="preserve">First, the </w:t>
      </w:r>
      <w:r w:rsidRPr="005637BB">
        <w:rPr>
          <w:rStyle w:val="StyleUnderline"/>
          <w:rFonts w:asciiTheme="minorHAnsi" w:hAnsiTheme="minorHAnsi" w:cstheme="minorHAnsi"/>
          <w:highlight w:val="green"/>
        </w:rPr>
        <w:t>dust slams into the spacecraft</w:t>
      </w:r>
      <w:r w:rsidRPr="005637BB">
        <w:rPr>
          <w:rStyle w:val="StyleUnderline"/>
          <w:rFonts w:asciiTheme="minorHAnsi" w:hAnsiTheme="minorHAnsi" w:cstheme="minorHAnsi"/>
        </w:rPr>
        <w:t xml:space="preserve">. </w:t>
      </w:r>
      <w:r w:rsidRPr="005637BB">
        <w:rPr>
          <w:rStyle w:val="StyleUnderline"/>
          <w:rFonts w:asciiTheme="minorHAnsi" w:hAnsiTheme="minorHAnsi" w:cstheme="minorHAnsi"/>
          <w:highlight w:val="green"/>
        </w:rPr>
        <w:t>Incredibly fast.</w:t>
      </w:r>
      <w:r w:rsidRPr="005637BB">
        <w:rPr>
          <w:rStyle w:val="StyleUnderline"/>
          <w:rFonts w:asciiTheme="minorHAnsi" w:hAnsiTheme="minorHAnsi" w:cstheme="minorHAnsi"/>
        </w:rPr>
        <w:t xml:space="preserve"> </w:t>
      </w:r>
      <w:r w:rsidRPr="005637BB">
        <w:rPr>
          <w:rStyle w:val="StyleUnderline"/>
          <w:rFonts w:asciiTheme="minorHAnsi" w:hAnsiTheme="minorHAnsi" w:cstheme="minorHAnsi"/>
          <w:highlight w:val="green"/>
        </w:rPr>
        <w:t>It vaporizes</w:t>
      </w:r>
      <w:r w:rsidRPr="005637BB">
        <w:rPr>
          <w:rStyle w:val="StyleUnderline"/>
          <w:rFonts w:asciiTheme="minorHAnsi" w:hAnsiTheme="minorHAnsi" w:cstheme="minorHAnsi"/>
        </w:rPr>
        <w:t xml:space="preserve"> and ionizes a </w:t>
      </w:r>
      <w:r w:rsidRPr="005637BB">
        <w:rPr>
          <w:rStyle w:val="StyleUnderline"/>
          <w:rFonts w:asciiTheme="minorHAnsi" w:hAnsiTheme="minorHAnsi" w:cstheme="minorHAnsi"/>
          <w:highlight w:val="green"/>
        </w:rPr>
        <w:t>bit of the ship—and itself</w:t>
      </w:r>
      <w:r w:rsidRPr="005637BB">
        <w:rPr>
          <w:rStyle w:val="StyleUnderline"/>
          <w:rFonts w:asciiTheme="minorHAnsi" w:hAnsiTheme="minorHAnsi" w:cstheme="minorHAnsi"/>
        </w:rPr>
        <w:t xml:space="preserve">. Which </w:t>
      </w:r>
      <w:r w:rsidRPr="005637BB">
        <w:rPr>
          <w:rStyle w:val="StyleUnderline"/>
          <w:rFonts w:asciiTheme="minorHAnsi" w:hAnsiTheme="minorHAnsi" w:cstheme="minorHAnsi"/>
          <w:highlight w:val="green"/>
        </w:rPr>
        <w:t>generates a cloud of</w:t>
      </w:r>
      <w:r w:rsidRPr="005637BB">
        <w:rPr>
          <w:rStyle w:val="StyleUnderline"/>
          <w:rFonts w:asciiTheme="minorHAnsi" w:hAnsiTheme="minorHAnsi" w:cstheme="minorHAnsi"/>
        </w:rPr>
        <w:t xml:space="preserve"> ions and </w:t>
      </w:r>
      <w:r w:rsidRPr="005637BB">
        <w:rPr>
          <w:rStyle w:val="StyleUnderline"/>
          <w:rFonts w:asciiTheme="minorHAnsi" w:hAnsiTheme="minorHAnsi" w:cstheme="minorHAnsi"/>
          <w:highlight w:val="green"/>
        </w:rPr>
        <w:t>electrons,</w:t>
      </w:r>
      <w:r w:rsidRPr="005637BB">
        <w:rPr>
          <w:rStyle w:val="StyleUnderline"/>
          <w:rFonts w:asciiTheme="minorHAnsi" w:hAnsiTheme="minorHAnsi" w:cstheme="minorHAnsi"/>
        </w:rPr>
        <w:t xml:space="preserve"> traveling at different speeds. And then: "It's like a spring action, the electrons are pulled back to the ions, ions are being pushed ahead a little bit. And then the electrons overshoot the ions, so </w:t>
      </w:r>
      <w:r w:rsidRPr="005637BB">
        <w:rPr>
          <w:rStyle w:val="StyleUnderline"/>
          <w:rFonts w:asciiTheme="minorHAnsi" w:hAnsiTheme="minorHAnsi" w:cstheme="minorHAnsi"/>
          <w:highlight w:val="green"/>
        </w:rPr>
        <w:t>they oscillate</w:t>
      </w:r>
      <w:r w:rsidRPr="005637BB">
        <w:rPr>
          <w:rStyle w:val="StyleUnderline"/>
          <w:rFonts w:asciiTheme="minorHAnsi" w:hAnsiTheme="minorHAnsi" w:cstheme="minorHAnsi"/>
        </w:rPr>
        <w:t xml:space="preserve">, </w:t>
      </w:r>
      <w:r w:rsidRPr="005637BB">
        <w:rPr>
          <w:rStyle w:val="StyleUnderline"/>
          <w:rFonts w:asciiTheme="minorHAnsi" w:hAnsiTheme="minorHAnsi" w:cstheme="minorHAnsi"/>
          <w:highlight w:val="green"/>
        </w:rPr>
        <w:t>and</w:t>
      </w:r>
      <w:r w:rsidRPr="005637BB">
        <w:rPr>
          <w:rStyle w:val="StyleUnderline"/>
          <w:rFonts w:asciiTheme="minorHAnsi" w:hAnsiTheme="minorHAnsi" w:cstheme="minorHAnsi"/>
        </w:rPr>
        <w:t xml:space="preserve"> then they </w:t>
      </w:r>
      <w:r w:rsidRPr="005637BB">
        <w:rPr>
          <w:rStyle w:val="StyleUnderline"/>
          <w:rFonts w:asciiTheme="minorHAnsi" w:hAnsiTheme="minorHAnsi" w:cstheme="minorHAnsi"/>
          <w:highlight w:val="green"/>
        </w:rPr>
        <w:t>go back out again</w:t>
      </w:r>
      <w:r w:rsidRPr="005637BB">
        <w:rPr>
          <w:rStyle w:val="StyleUnderline"/>
          <w:rFonts w:asciiTheme="minorHAnsi" w:hAnsiTheme="minorHAnsi" w:cstheme="minorHAnsi"/>
        </w:rPr>
        <w:t>.”</w:t>
      </w:r>
    </w:p>
    <w:p w14:paraId="568DDCD0" w14:textId="00BBFCB4"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rPr>
        <w:t xml:space="preserve">That </w:t>
      </w:r>
      <w:r w:rsidRPr="005637BB">
        <w:rPr>
          <w:rStyle w:val="StyleUnderline"/>
          <w:rFonts w:asciiTheme="minorHAnsi" w:hAnsiTheme="minorHAnsi" w:cstheme="minorHAnsi"/>
          <w:highlight w:val="green"/>
        </w:rPr>
        <w:t>movement</w:t>
      </w:r>
      <w:r w:rsidRPr="005637BB">
        <w:rPr>
          <w:rStyle w:val="StyleUnderline"/>
          <w:rFonts w:asciiTheme="minorHAnsi" w:hAnsiTheme="minorHAnsi" w:cstheme="minorHAnsi"/>
        </w:rPr>
        <w:t xml:space="preserve"> of electrons </w:t>
      </w:r>
      <w:r w:rsidRPr="005637BB">
        <w:rPr>
          <w:rStyle w:val="StyleUnderline"/>
          <w:rFonts w:asciiTheme="minorHAnsi" w:hAnsiTheme="minorHAnsi" w:cstheme="minorHAnsi"/>
          <w:highlight w:val="green"/>
        </w:rPr>
        <w:t>creates a pulse of electromagnetic radiation</w:t>
      </w:r>
      <w:r w:rsidRPr="005637BB">
        <w:rPr>
          <w:rFonts w:asciiTheme="minorHAnsi" w:hAnsiTheme="minorHAnsi" w:cstheme="minorHAnsi"/>
        </w:rPr>
        <w:t>, which Close says could be the culprit for some of that electrical damage to satellites. The study is in the journal Physics of Plasmas. [Alex C. Fletcher and Sigrid Close, </w:t>
      </w:r>
      <w:hyperlink r:id="rId26" w:history="1">
        <w:r w:rsidRPr="005637BB">
          <w:rPr>
            <w:rStyle w:val="Hyperlink"/>
            <w:rFonts w:asciiTheme="minorHAnsi" w:hAnsiTheme="minorHAnsi" w:cstheme="minorHAnsi"/>
          </w:rPr>
          <w:t>Particle-in-cell simulations of an RF emission mechanism associated with hypervelocity impact plasmas</w:t>
        </w:r>
      </w:hyperlink>
      <w:r w:rsidRPr="005637BB">
        <w:rPr>
          <w:rFonts w:asciiTheme="minorHAnsi" w:hAnsiTheme="minorHAnsi" w:cstheme="minorHAnsi"/>
        </w:rPr>
        <w:t>]</w:t>
      </w:r>
    </w:p>
    <w:p w14:paraId="442EE8B0" w14:textId="77777777" w:rsidR="00A82151" w:rsidRPr="001E5711" w:rsidRDefault="00A82151" w:rsidP="00A82151">
      <w:pPr>
        <w:pStyle w:val="Heading4"/>
      </w:pPr>
      <w:r w:rsidRPr="001E5711">
        <w:t>The best estimate is there are 210 million current alien civilizations</w:t>
      </w:r>
    </w:p>
    <w:p w14:paraId="56A1745D" w14:textId="77777777" w:rsidR="00A82151" w:rsidRPr="00F57A56" w:rsidRDefault="00A82151" w:rsidP="00A82151">
      <w:r w:rsidRPr="00F57A56">
        <w:rPr>
          <w:rStyle w:val="Style13ptBold"/>
        </w:rPr>
        <w:t>Lichfield 16 –</w:t>
      </w:r>
      <w:r w:rsidRPr="00F57A56">
        <w:t xml:space="preserve"> Gideon Lichfield, Editor-in-Chief of MIT Technology Review, Senior Editor at Quartz, Fellow at the Data &amp; Society Research Institute, MSc in the Philosophy of Science from the London School of Economics and Political Science, BSc in Physics and Philosophy from the University of Bristol, Former Adjunct Professor in the Global Journalism Program at New York University, “There Have Probably Been Trillions Of Alien Civilizations, And Yet We May Still Never See One”, Quartz, 6-11, </w:t>
      </w:r>
      <w:hyperlink r:id="rId27" w:history="1">
        <w:r w:rsidRPr="00F57A56">
          <w:rPr>
            <w:rStyle w:val="Hyperlink"/>
          </w:rPr>
          <w:t>https://qz.com/704687/there-have-probably-been-trillions-of-alien-civilizations-and-yet-we-may-still-never-see-one/</w:t>
        </w:r>
      </w:hyperlink>
    </w:p>
    <w:p w14:paraId="0AF9F81E" w14:textId="77777777" w:rsidR="00A82151" w:rsidRPr="00F57A56" w:rsidRDefault="00A82151" w:rsidP="00A82151">
      <w:r w:rsidRPr="00F57A56">
        <w:t>[Paper internally quoted is by Adam Frank, Professor of Physics and Astronomy at the University of Rochester and Woodruff Sullivan, Professor of Astronomy and Astrobiology at the University of Washington]</w:t>
      </w:r>
    </w:p>
    <w:p w14:paraId="32B052B1" w14:textId="77777777" w:rsidR="00A82151" w:rsidRPr="00F57A56" w:rsidRDefault="00A82151" w:rsidP="00A82151">
      <w:r w:rsidRPr="00F57A56">
        <w:t xml:space="preserve">Sorry, everybody. </w:t>
      </w:r>
      <w:r w:rsidRPr="00F57A56">
        <w:rPr>
          <w:rStyle w:val="Emphasis"/>
          <w:sz w:val="24"/>
          <w:highlight w:val="cyan"/>
        </w:rPr>
        <w:t>We’re</w:t>
      </w:r>
      <w:r w:rsidRPr="00F57A56">
        <w:rPr>
          <w:rStyle w:val="Emphasis"/>
          <w:sz w:val="24"/>
        </w:rPr>
        <w:t xml:space="preserve"> just </w:t>
      </w:r>
      <w:r w:rsidRPr="00F57A56">
        <w:rPr>
          <w:rStyle w:val="Emphasis"/>
          <w:sz w:val="24"/>
          <w:highlight w:val="cyan"/>
        </w:rPr>
        <w:t>not</w:t>
      </w:r>
      <w:r w:rsidRPr="00F57A56">
        <w:rPr>
          <w:rStyle w:val="Emphasis"/>
          <w:sz w:val="24"/>
        </w:rPr>
        <w:t xml:space="preserve"> that </w:t>
      </w:r>
      <w:r w:rsidRPr="00F57A56">
        <w:rPr>
          <w:rStyle w:val="Emphasis"/>
          <w:sz w:val="24"/>
          <w:highlight w:val="cyan"/>
        </w:rPr>
        <w:t>special</w:t>
      </w:r>
      <w:r w:rsidRPr="00F57A56">
        <w:t>.</w:t>
      </w:r>
    </w:p>
    <w:p w14:paraId="31612831" w14:textId="77777777" w:rsidR="00A82151" w:rsidRPr="00F57A56" w:rsidRDefault="00A82151" w:rsidP="00A82151">
      <w:r w:rsidRPr="00F57A56">
        <w:rPr>
          <w:rStyle w:val="StyleUnderline"/>
        </w:rPr>
        <w:t>In</w:t>
      </w:r>
      <w:r w:rsidRPr="00F57A56">
        <w:t xml:space="preserve"> more than </w:t>
      </w:r>
      <w:r w:rsidRPr="00F57A56">
        <w:rPr>
          <w:rStyle w:val="StyleUnderline"/>
        </w:rPr>
        <w:t>five decades of scanning</w:t>
      </w:r>
      <w:r w:rsidRPr="00F57A56">
        <w:t xml:space="preserve"> the heavens, the search for extraterrestrial intelligence </w:t>
      </w:r>
      <w:r w:rsidRPr="00F57A56">
        <w:rPr>
          <w:rStyle w:val="StyleUnderline"/>
        </w:rPr>
        <w:t>(SETI) has found no sign of alien life. Yet now</w:t>
      </w:r>
      <w:r w:rsidRPr="00F57A56">
        <w:t xml:space="preserve"> two American </w:t>
      </w:r>
      <w:r w:rsidRPr="00F57A56">
        <w:rPr>
          <w:rStyle w:val="StyleUnderline"/>
          <w:highlight w:val="cyan"/>
        </w:rPr>
        <w:t>astronomers</w:t>
      </w:r>
      <w:r w:rsidRPr="00F57A56">
        <w:t xml:space="preserve">, in the scientific equivalent of a back-of-the-envelope calculation, </w:t>
      </w:r>
      <w:r w:rsidRPr="00F57A56">
        <w:rPr>
          <w:rStyle w:val="StyleUnderline"/>
          <w:highlight w:val="cyan"/>
        </w:rPr>
        <w:t>are estimating</w:t>
      </w:r>
      <w:r w:rsidRPr="00F57A56">
        <w:t xml:space="preserve"> that </w:t>
      </w:r>
      <w:r w:rsidRPr="00F57A56">
        <w:rPr>
          <w:rStyle w:val="StyleUnderline"/>
        </w:rPr>
        <w:t>over</w:t>
      </w:r>
      <w:r w:rsidRPr="00F57A56">
        <w:t xml:space="preserve"> the course of its </w:t>
      </w:r>
      <w:r w:rsidRPr="00F57A56">
        <w:rPr>
          <w:rStyle w:val="StyleUnderline"/>
        </w:rPr>
        <w:t xml:space="preserve">history </w:t>
      </w:r>
      <w:r w:rsidRPr="00F57A56">
        <w:rPr>
          <w:rStyle w:val="StyleUnderline"/>
          <w:highlight w:val="cyan"/>
        </w:rPr>
        <w:t xml:space="preserve">the universe has seen </w:t>
      </w:r>
      <w:r w:rsidRPr="00F57A56">
        <w:rPr>
          <w:rStyle w:val="Emphasis"/>
          <w:highlight w:val="cyan"/>
        </w:rPr>
        <w:t>at least half a trillion</w:t>
      </w:r>
      <w:r w:rsidRPr="00F57A56">
        <w:rPr>
          <w:rStyle w:val="StyleUnderline"/>
        </w:rPr>
        <w:t xml:space="preserve"> technologically advanced </w:t>
      </w:r>
      <w:r w:rsidRPr="00F57A56">
        <w:rPr>
          <w:rStyle w:val="StyleUnderline"/>
          <w:highlight w:val="cyan"/>
        </w:rPr>
        <w:t>species</w:t>
      </w:r>
      <w:r w:rsidRPr="00F57A56">
        <w:t>.</w:t>
      </w:r>
    </w:p>
    <w:p w14:paraId="774FBC1C" w14:textId="77777777" w:rsidR="00A82151" w:rsidRPr="00F57A56" w:rsidRDefault="00A82151" w:rsidP="00A82151">
      <w:r w:rsidRPr="00F57A56">
        <w:t xml:space="preserve">The paper in Astrobiology by Adam Frank and Woodruff Sullivan notes that, </w:t>
      </w:r>
      <w:r w:rsidRPr="00F57A56">
        <w:rPr>
          <w:rStyle w:val="Emphasis"/>
          <w:sz w:val="24"/>
          <w:highlight w:val="cyan"/>
        </w:rPr>
        <w:t>in</w:t>
      </w:r>
      <w:r w:rsidRPr="00F57A56">
        <w:rPr>
          <w:rStyle w:val="Emphasis"/>
          <w:sz w:val="24"/>
        </w:rPr>
        <w:t xml:space="preserve"> just </w:t>
      </w:r>
      <w:r w:rsidRPr="00F57A56">
        <w:rPr>
          <w:rStyle w:val="Emphasis"/>
          <w:sz w:val="24"/>
          <w:highlight w:val="cyan"/>
        </w:rPr>
        <w:t>the last few years</w:t>
      </w:r>
      <w:r w:rsidRPr="00F57A56">
        <w:rPr>
          <w:rStyle w:val="StyleUnderline"/>
          <w:highlight w:val="cyan"/>
        </w:rPr>
        <w:t>, we’ve gained a much clearer sense</w:t>
      </w:r>
      <w:r w:rsidRPr="00F57A56">
        <w:rPr>
          <w:rStyle w:val="StyleUnderline"/>
        </w:rPr>
        <w:t xml:space="preserve"> of how hospitable the universe is to life. NASA’s </w:t>
      </w:r>
      <w:r w:rsidRPr="00F57A56">
        <w:rPr>
          <w:rStyle w:val="StyleUnderline"/>
          <w:highlight w:val="cyan"/>
        </w:rPr>
        <w:t>Kepler</w:t>
      </w:r>
      <w:r w:rsidRPr="00F57A56">
        <w:rPr>
          <w:rStyle w:val="StyleUnderline"/>
        </w:rPr>
        <w:t xml:space="preserve"> space telescope has </w:t>
      </w:r>
      <w:r w:rsidRPr="00F57A56">
        <w:rPr>
          <w:rStyle w:val="StyleUnderline"/>
          <w:highlight w:val="cyan"/>
        </w:rPr>
        <w:t>identified thousands of planets</w:t>
      </w:r>
      <w:r w:rsidRPr="00F57A56">
        <w:rPr>
          <w:rStyle w:val="StyleUnderline"/>
        </w:rPr>
        <w:t xml:space="preserve"> in our neighborhood of the galaxy, along with their sizes and distances from their stars</w:t>
      </w:r>
      <w:r w:rsidRPr="00F57A56">
        <w:t xml:space="preserve">. From there </w:t>
      </w:r>
      <w:r w:rsidRPr="00F57A56">
        <w:rPr>
          <w:rStyle w:val="StyleUnderline"/>
        </w:rPr>
        <w:t xml:space="preserve">it’s </w:t>
      </w:r>
      <w:proofErr w:type="gramStart"/>
      <w:r w:rsidRPr="00F57A56">
        <w:rPr>
          <w:rStyle w:val="StyleUnderline"/>
        </w:rPr>
        <w:t>fairly easy</w:t>
      </w:r>
      <w:proofErr w:type="gramEnd"/>
      <w:r w:rsidRPr="00F57A56">
        <w:rPr>
          <w:rStyle w:val="StyleUnderline"/>
        </w:rPr>
        <w:t xml:space="preserve"> to guess how many may hold liquid water</w:t>
      </w:r>
      <w:r w:rsidRPr="00F57A56">
        <w:t xml:space="preserve">, which is probably essential for complex life. </w:t>
      </w:r>
      <w:r w:rsidRPr="00F57A56">
        <w:rPr>
          <w:rStyle w:val="StyleUnderline"/>
        </w:rPr>
        <w:t>In</w:t>
      </w:r>
      <w:r w:rsidRPr="00F57A56">
        <w:t xml:space="preserve"> our </w:t>
      </w:r>
      <w:r w:rsidRPr="00F57A56">
        <w:rPr>
          <w:rStyle w:val="StyleUnderline"/>
        </w:rPr>
        <w:t>Milky Way</w:t>
      </w:r>
      <w:r w:rsidRPr="00F57A56">
        <w:t xml:space="preserve"> galaxy </w:t>
      </w:r>
      <w:r w:rsidRPr="00F57A56">
        <w:rPr>
          <w:rStyle w:val="StyleUnderline"/>
        </w:rPr>
        <w:t>alone there are</w:t>
      </w:r>
      <w:r w:rsidRPr="00F57A56">
        <w:t xml:space="preserve">, by this estimate, some </w:t>
      </w:r>
      <w:r w:rsidRPr="00F57A56">
        <w:rPr>
          <w:rStyle w:val="StyleUnderline"/>
        </w:rPr>
        <w:t>60 billion</w:t>
      </w:r>
      <w:r w:rsidRPr="00F57A56">
        <w:t xml:space="preserve"> such </w:t>
      </w:r>
      <w:r w:rsidRPr="00F57A56">
        <w:rPr>
          <w:rStyle w:val="StyleUnderline"/>
        </w:rPr>
        <w:t>“habitable” planets</w:t>
      </w:r>
      <w:r w:rsidRPr="00F57A56">
        <w:t>, write Frank and Sullivan.</w:t>
      </w:r>
    </w:p>
    <w:p w14:paraId="48F075FB" w14:textId="77777777" w:rsidR="00A82151" w:rsidRPr="00F57A56" w:rsidRDefault="00A82151" w:rsidP="00A82151">
      <w:r w:rsidRPr="00F57A56">
        <w:rPr>
          <w:rStyle w:val="StyleUnderline"/>
          <w:highlight w:val="cyan"/>
        </w:rPr>
        <w:t>The</w:t>
      </w:r>
      <w:r w:rsidRPr="00F57A56">
        <w:rPr>
          <w:rStyle w:val="StyleUnderline"/>
        </w:rPr>
        <w:t xml:space="preserve"> big</w:t>
      </w:r>
      <w:r w:rsidRPr="00F57A56">
        <w:t xml:space="preserve"> remaining </w:t>
      </w:r>
      <w:r w:rsidRPr="00F57A56">
        <w:rPr>
          <w:rStyle w:val="StyleUnderline"/>
          <w:highlight w:val="cyan"/>
        </w:rPr>
        <w:t>unknown is how many</w:t>
      </w:r>
      <w:r w:rsidRPr="00F57A56">
        <w:rPr>
          <w:rStyle w:val="StyleUnderline"/>
        </w:rPr>
        <w:t xml:space="preserve"> of these planets </w:t>
      </w:r>
      <w:r w:rsidRPr="00F57A56">
        <w:rPr>
          <w:rStyle w:val="StyleUnderline"/>
          <w:highlight w:val="cyan"/>
        </w:rPr>
        <w:t>give rise to</w:t>
      </w:r>
      <w:r w:rsidRPr="00F57A56">
        <w:t xml:space="preserve"> the kinds of </w:t>
      </w:r>
      <w:r w:rsidRPr="00F57A56">
        <w:rPr>
          <w:rStyle w:val="StyleUnderline"/>
          <w:highlight w:val="cyan"/>
        </w:rPr>
        <w:t>life</w:t>
      </w:r>
      <w:r w:rsidRPr="00F57A56">
        <w:rPr>
          <w:rStyle w:val="StyleUnderline"/>
        </w:rPr>
        <w:t>forms</w:t>
      </w:r>
      <w:r w:rsidRPr="00F57A56">
        <w:t xml:space="preserve"> that build advanced technology (if nuclear weapons and Oculus Rifts can be called “advanced”). Since Earth is the </w:t>
      </w:r>
      <w:r w:rsidRPr="00F57A56">
        <w:lastRenderedPageBreak/>
        <w:t xml:space="preserve">only </w:t>
      </w:r>
      <w:proofErr w:type="gramStart"/>
      <w:r w:rsidRPr="00F57A56">
        <w:t>one</w:t>
      </w:r>
      <w:proofErr w:type="gramEnd"/>
      <w:r w:rsidRPr="00F57A56">
        <w:t xml:space="preserve"> we know of, the guesses vary wildly, but </w:t>
      </w:r>
      <w:r w:rsidRPr="00F57A56">
        <w:rPr>
          <w:rStyle w:val="StyleUnderline"/>
          <w:highlight w:val="cyan"/>
        </w:rPr>
        <w:t>one</w:t>
      </w:r>
      <w:r w:rsidRPr="00F57A56">
        <w:t xml:space="preserve"> such </w:t>
      </w:r>
      <w:r w:rsidRPr="00F57A56">
        <w:rPr>
          <w:rStyle w:val="StyleUnderline"/>
        </w:rPr>
        <w:t xml:space="preserve">civilization </w:t>
      </w:r>
      <w:r w:rsidRPr="00F57A56">
        <w:rPr>
          <w:rStyle w:val="StyleUnderline"/>
          <w:highlight w:val="cyan"/>
        </w:rPr>
        <w:t>per 10 billion</w:t>
      </w:r>
      <w:r w:rsidRPr="00F57A56">
        <w:t xml:space="preserve"> habitable planets </w:t>
      </w:r>
      <w:r w:rsidRPr="00F57A56">
        <w:rPr>
          <w:rStyle w:val="StyleUnderline"/>
          <w:highlight w:val="cyan"/>
        </w:rPr>
        <w:t>is</w:t>
      </w:r>
      <w:r w:rsidRPr="00F57A56">
        <w:t xml:space="preserve"> generally </w:t>
      </w:r>
      <w:r w:rsidRPr="00F57A56">
        <w:rPr>
          <w:rStyle w:val="StyleUnderline"/>
        </w:rPr>
        <w:t xml:space="preserve">considered </w:t>
      </w:r>
      <w:r w:rsidRPr="00F57A56">
        <w:rPr>
          <w:rStyle w:val="Emphasis"/>
          <w:sz w:val="24"/>
          <w:highlight w:val="cyan"/>
        </w:rPr>
        <w:t>“highly pessimistic,”</w:t>
      </w:r>
      <w:r w:rsidRPr="00F57A56">
        <w:t xml:space="preserve"> wrote Frank in the New York Times yesterday (paywall). In astronomy-speak, this means the figure could be 10, 100 or even 1,000 times too low.</w:t>
      </w:r>
    </w:p>
    <w:p w14:paraId="4BEB091B" w14:textId="77777777" w:rsidR="00A82151" w:rsidRPr="00F57A56" w:rsidRDefault="00A82151" w:rsidP="00A82151">
      <w:pPr>
        <w:rPr>
          <w:rStyle w:val="StyleUnderline"/>
        </w:rPr>
      </w:pPr>
      <w:r w:rsidRPr="00F57A56">
        <w:rPr>
          <w:rStyle w:val="StyleUnderline"/>
        </w:rPr>
        <w:t>Using that “pessimistic” proportion</w:t>
      </w:r>
      <w:r w:rsidRPr="00F57A56">
        <w:t xml:space="preserve">, and other numbers from Frank and Sullivan’s paper, </w:t>
      </w:r>
      <w:r w:rsidRPr="00F57A56">
        <w:rPr>
          <w:rStyle w:val="StyleUnderline"/>
        </w:rPr>
        <w:t>I calculated how many alien civilizations should have emerged within various subregions of the universe during its history:</w:t>
      </w:r>
    </w:p>
    <w:p w14:paraId="12C9325E" w14:textId="77777777" w:rsidR="00A82151" w:rsidRPr="00F57A56" w:rsidRDefault="00A82151" w:rsidP="00A82151">
      <w:r w:rsidRPr="00F57A56">
        <w:rPr>
          <w:noProof/>
        </w:rPr>
        <w:drawing>
          <wp:inline distT="0" distB="0" distL="0" distR="0" wp14:anchorId="69B6625D" wp14:editId="14E87A1B">
            <wp:extent cx="4667250" cy="2199758"/>
            <wp:effectExtent l="0" t="0" r="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with medium confidence"/>
                    <pic:cNvPicPr/>
                  </pic:nvPicPr>
                  <pic:blipFill>
                    <a:blip r:embed="rId28"/>
                    <a:stretch>
                      <a:fillRect/>
                    </a:stretch>
                  </pic:blipFill>
                  <pic:spPr>
                    <a:xfrm>
                      <a:off x="0" y="0"/>
                      <a:ext cx="4686900" cy="2209019"/>
                    </a:xfrm>
                    <a:prstGeom prst="rect">
                      <a:avLst/>
                    </a:prstGeom>
                  </pic:spPr>
                </pic:pic>
              </a:graphicData>
            </a:graphic>
          </wp:inline>
        </w:drawing>
      </w:r>
    </w:p>
    <w:p w14:paraId="4B9E06A8" w14:textId="77777777" w:rsidR="00A82151" w:rsidRPr="00F57A56" w:rsidRDefault="00A82151" w:rsidP="00A82151">
      <w:r w:rsidRPr="00F57A56">
        <w:t xml:space="preserve">Remember, </w:t>
      </w:r>
      <w:r w:rsidRPr="00F57A56">
        <w:rPr>
          <w:rStyle w:val="Emphasis"/>
          <w:highlight w:val="cyan"/>
        </w:rPr>
        <w:t>420 billion</w:t>
      </w:r>
      <w:r w:rsidRPr="00F57A56">
        <w:rPr>
          <w:rStyle w:val="StyleUnderline"/>
        </w:rPr>
        <w:t xml:space="preserve"> intelligent </w:t>
      </w:r>
      <w:r w:rsidRPr="00F57A56">
        <w:rPr>
          <w:rStyle w:val="StyleUnderline"/>
          <w:highlight w:val="cyan"/>
        </w:rPr>
        <w:t xml:space="preserve">civilizations </w:t>
      </w:r>
      <w:proofErr w:type="gramStart"/>
      <w:r w:rsidRPr="00F57A56">
        <w:rPr>
          <w:rStyle w:val="StyleUnderline"/>
          <w:highlight w:val="cyan"/>
        </w:rPr>
        <w:t>is</w:t>
      </w:r>
      <w:proofErr w:type="gramEnd"/>
      <w:r w:rsidRPr="00F57A56">
        <w:rPr>
          <w:rStyle w:val="StyleUnderline"/>
          <w:highlight w:val="cyan"/>
        </w:rPr>
        <w:t xml:space="preserve"> the</w:t>
      </w:r>
      <w:r w:rsidRPr="00F57A56">
        <w:rPr>
          <w:rStyle w:val="StyleUnderline"/>
        </w:rPr>
        <w:t xml:space="preserve"> “pessimistic” </w:t>
      </w:r>
      <w:r w:rsidRPr="00F57A56">
        <w:rPr>
          <w:rStyle w:val="StyleUnderline"/>
          <w:highlight w:val="cyan"/>
        </w:rPr>
        <w:t>estimate</w:t>
      </w:r>
      <w:r w:rsidRPr="00F57A56">
        <w:t>. But sadly—or happily, depending on your view of aliens—it doesn’t make us any less alone.</w:t>
      </w:r>
    </w:p>
    <w:p w14:paraId="087231F4" w14:textId="77777777" w:rsidR="00A82151" w:rsidRPr="00F57A56" w:rsidRDefault="00A82151" w:rsidP="00A82151">
      <w:r w:rsidRPr="00F57A56">
        <w:rPr>
          <w:rStyle w:val="StyleUnderline"/>
        </w:rPr>
        <w:t xml:space="preserve">Though Frank and Sullivan wisely avoid putting a number on </w:t>
      </w:r>
      <w:r w:rsidRPr="00F57A56">
        <w:rPr>
          <w:rStyle w:val="StyleUnderline"/>
          <w:highlight w:val="cyan"/>
        </w:rPr>
        <w:t>how many</w:t>
      </w:r>
      <w:r w:rsidRPr="00F57A56">
        <w:rPr>
          <w:rStyle w:val="StyleUnderline"/>
        </w:rPr>
        <w:t xml:space="preserve"> alien species </w:t>
      </w:r>
      <w:r w:rsidRPr="00F57A56">
        <w:rPr>
          <w:rStyle w:val="StyleUnderline"/>
          <w:highlight w:val="cyan"/>
        </w:rPr>
        <w:t>are knocking around</w:t>
      </w:r>
      <w:r w:rsidRPr="00F57A56">
        <w:rPr>
          <w:rStyle w:val="StyleUnderline"/>
        </w:rPr>
        <w:t xml:space="preserve"> right </w:t>
      </w:r>
      <w:r w:rsidRPr="00F57A56">
        <w:rPr>
          <w:rStyle w:val="Emphasis"/>
          <w:highlight w:val="cyan"/>
        </w:rPr>
        <w:t>now</w:t>
      </w:r>
      <w:r w:rsidRPr="00F57A56">
        <w:rPr>
          <w:rStyle w:val="StyleUnderline"/>
        </w:rPr>
        <w:t xml:space="preserve">, we can do our own back-of-the-envelope reckoning. </w:t>
      </w:r>
      <w:r w:rsidRPr="00F57A56">
        <w:rPr>
          <w:rStyle w:val="StyleUnderline"/>
          <w:highlight w:val="cyan"/>
        </w:rPr>
        <w:t>A crucial</w:t>
      </w:r>
      <w:r w:rsidRPr="00F57A56">
        <w:rPr>
          <w:rStyle w:val="StyleUnderline"/>
        </w:rPr>
        <w:t xml:space="preserve"> unknown </w:t>
      </w:r>
      <w:r w:rsidRPr="00F57A56">
        <w:rPr>
          <w:rStyle w:val="StyleUnderline"/>
          <w:highlight w:val="cyan"/>
        </w:rPr>
        <w:t>factor is how long</w:t>
      </w:r>
      <w:r w:rsidRPr="00F57A56">
        <w:rPr>
          <w:rStyle w:val="StyleUnderline"/>
        </w:rPr>
        <w:t xml:space="preserve"> a technologically advanced </w:t>
      </w:r>
      <w:r w:rsidRPr="00F57A56">
        <w:rPr>
          <w:rStyle w:val="StyleUnderline"/>
          <w:highlight w:val="cyan"/>
        </w:rPr>
        <w:t>civilization lasts</w:t>
      </w:r>
      <w:r w:rsidRPr="00F57A56">
        <w:rPr>
          <w:rStyle w:val="StyleUnderline"/>
        </w:rPr>
        <w:t xml:space="preserve"> before either going extinct</w:t>
      </w:r>
      <w:r w:rsidRPr="00F57A56">
        <w:t xml:space="preserve"> or blasting itself back to the stone age. Judging by the past century of human history, even a thousand years might be optimistic. But </w:t>
      </w:r>
      <w:r w:rsidRPr="00F57A56">
        <w:rPr>
          <w:rStyle w:val="StyleUnderline"/>
          <w:highlight w:val="cyan"/>
        </w:rPr>
        <w:t>let’s</w:t>
      </w:r>
      <w:r w:rsidRPr="00F57A56">
        <w:rPr>
          <w:rStyle w:val="StyleUnderline"/>
        </w:rPr>
        <w:t xml:space="preserve"> be </w:t>
      </w:r>
      <w:proofErr w:type="gramStart"/>
      <w:r w:rsidRPr="00F57A56">
        <w:rPr>
          <w:rStyle w:val="StyleUnderline"/>
        </w:rPr>
        <w:t>really optimistic</w:t>
      </w:r>
      <w:proofErr w:type="gramEnd"/>
      <w:r w:rsidRPr="00F57A56">
        <w:rPr>
          <w:rStyle w:val="StyleUnderline"/>
        </w:rPr>
        <w:t xml:space="preserve"> and </w:t>
      </w:r>
      <w:r w:rsidRPr="00F57A56">
        <w:rPr>
          <w:rStyle w:val="StyleUnderline"/>
          <w:highlight w:val="cyan"/>
        </w:rPr>
        <w:t>call it a million years</w:t>
      </w:r>
      <w:r w:rsidRPr="00F57A56">
        <w:rPr>
          <w:rStyle w:val="StyleUnderline"/>
        </w:rPr>
        <w:t xml:space="preserve">. That’s </w:t>
      </w:r>
      <w:r w:rsidRPr="00F57A56">
        <w:rPr>
          <w:rStyle w:val="StyleUnderline"/>
          <w:highlight w:val="cyan"/>
        </w:rPr>
        <w:t>the average lifespan of a mammalian species</w:t>
      </w:r>
      <w:r w:rsidRPr="00F57A56">
        <w:rPr>
          <w:rStyle w:val="StyleUnderline"/>
        </w:rPr>
        <w:t xml:space="preserve"> that doesn’t invent the means of its own destruction</w:t>
      </w:r>
      <w:r w:rsidRPr="00F57A56">
        <w:t>.</w:t>
      </w:r>
    </w:p>
    <w:p w14:paraId="1FF305BB" w14:textId="77777777" w:rsidR="00A82151" w:rsidRPr="00F57A56" w:rsidRDefault="00A82151" w:rsidP="00A82151">
      <w:r w:rsidRPr="00F57A56">
        <w:t xml:space="preserve">I’m also going to assume that, </w:t>
      </w:r>
      <w:r w:rsidRPr="00F57A56">
        <w:rPr>
          <w:rStyle w:val="StyleUnderline"/>
        </w:rPr>
        <w:t>though the universe is 13.8 billion years old, advanced species didn’t begin to appear until a couple of billion years</w:t>
      </w:r>
      <w:r w:rsidRPr="00F57A56">
        <w:t xml:space="preserve"> ago. It took most of the universe’s history to form the kinds of planets, rich in heavier elements, on which creatures like us could evolve.</w:t>
      </w:r>
    </w:p>
    <w:p w14:paraId="492F913A" w14:textId="77777777" w:rsidR="00A82151" w:rsidRPr="00F57A56" w:rsidRDefault="00A82151" w:rsidP="00A82151">
      <w:proofErr w:type="gramStart"/>
      <w:r w:rsidRPr="00F57A56">
        <w:t>So</w:t>
      </w:r>
      <w:proofErr w:type="gramEnd"/>
      <w:r w:rsidRPr="00F57A56">
        <w:t xml:space="preserve"> </w:t>
      </w:r>
      <w:r w:rsidRPr="00F57A56">
        <w:rPr>
          <w:rStyle w:val="StyleUnderline"/>
        </w:rPr>
        <w:t xml:space="preserve">if there have been 420 billion civilizations in the past 2 billion years, each one lasting a million years, then </w:t>
      </w:r>
      <w:r w:rsidRPr="00F57A56">
        <w:rPr>
          <w:rStyle w:val="StyleUnderline"/>
          <w:highlight w:val="cyan"/>
        </w:rPr>
        <w:t>on average</w:t>
      </w:r>
      <w:r w:rsidRPr="00F57A56">
        <w:rPr>
          <w:rStyle w:val="StyleUnderline"/>
        </w:rPr>
        <w:t xml:space="preserve">, about </w:t>
      </w:r>
      <w:r w:rsidRPr="00F57A56">
        <w:rPr>
          <w:rStyle w:val="Emphasis"/>
          <w:sz w:val="24"/>
          <w:highlight w:val="cyan"/>
        </w:rPr>
        <w:t>210 million</w:t>
      </w:r>
      <w:r w:rsidRPr="00F57A56">
        <w:rPr>
          <w:rStyle w:val="StyleUnderline"/>
          <w:sz w:val="24"/>
        </w:rPr>
        <w:t xml:space="preserve"> </w:t>
      </w:r>
      <w:r w:rsidRPr="00F57A56">
        <w:rPr>
          <w:rStyle w:val="StyleUnderline"/>
        </w:rPr>
        <w:t xml:space="preserve">of them have </w:t>
      </w:r>
      <w:r w:rsidRPr="00F57A56">
        <w:rPr>
          <w:rStyle w:val="StyleUnderline"/>
          <w:highlight w:val="cyan"/>
        </w:rPr>
        <w:t>exist</w:t>
      </w:r>
      <w:r w:rsidRPr="00F57A56">
        <w:rPr>
          <w:rStyle w:val="StyleUnderline"/>
        </w:rPr>
        <w:t xml:space="preserve">ed simultaneously </w:t>
      </w:r>
      <w:r w:rsidRPr="00F57A56">
        <w:rPr>
          <w:rStyle w:val="StyleUnderline"/>
          <w:highlight w:val="cyan"/>
        </w:rPr>
        <w:t xml:space="preserve">at </w:t>
      </w:r>
      <w:r w:rsidRPr="00F57A56">
        <w:rPr>
          <w:rStyle w:val="Emphasis"/>
          <w:highlight w:val="cyan"/>
        </w:rPr>
        <w:t>any</w:t>
      </w:r>
      <w:r w:rsidRPr="00F57A56">
        <w:rPr>
          <w:rStyle w:val="Emphasis"/>
        </w:rPr>
        <w:t xml:space="preserve"> given </w:t>
      </w:r>
      <w:r w:rsidRPr="00F57A56">
        <w:rPr>
          <w:rStyle w:val="Emphasis"/>
          <w:highlight w:val="cyan"/>
        </w:rPr>
        <w:t>moment</w:t>
      </w:r>
      <w:r w:rsidRPr="00F57A56">
        <w:t>.</w:t>
      </w:r>
    </w:p>
    <w:p w14:paraId="6CD76529" w14:textId="35A11C00" w:rsidR="005637BB" w:rsidRPr="00A82151" w:rsidRDefault="00A82151" w:rsidP="005637BB">
      <w:r w:rsidRPr="00F57A56">
        <w:t xml:space="preserve">Update: Seth </w:t>
      </w:r>
      <w:proofErr w:type="spellStart"/>
      <w:r w:rsidRPr="00F57A56">
        <w:t>Shostak</w:t>
      </w:r>
      <w:proofErr w:type="spellEnd"/>
      <w:r w:rsidRPr="00F57A56">
        <w:t xml:space="preserve">, senior astronomer at the SETI Institute, has responded to this article saying that </w:t>
      </w:r>
      <w:r w:rsidRPr="00F57A56">
        <w:rPr>
          <w:rStyle w:val="StyleUnderline"/>
        </w:rPr>
        <w:t>“many have guessed” that one in a million habitable worlds would produce advanced intelligence, rather than one in 10 billion</w:t>
      </w:r>
      <w:r w:rsidRPr="00F57A56">
        <w:t>. If so, and sticking to the other assumptions, there’d a good chance of at least one other civilization in our own galaxy existing at the same time as ours, meaning it would much closer, and thus more plausibly detectable.</w:t>
      </w:r>
    </w:p>
    <w:p w14:paraId="1E50C70A"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Earth observation satellites key to warming adaptation</w:t>
      </w:r>
    </w:p>
    <w:p w14:paraId="1BF088E7" w14:textId="77777777"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szCs w:val="26"/>
        </w:rPr>
        <w:t>Alonso 18</w:t>
      </w:r>
      <w:r w:rsidRPr="005637BB">
        <w:rPr>
          <w:rFonts w:asciiTheme="minorHAnsi" w:hAnsiTheme="minorHAnsi" w:cstheme="minorHAnsi"/>
        </w:rPr>
        <w:t xml:space="preserve"> [(Elisa Jiménez Alonso, communications consultant with </w:t>
      </w:r>
      <w:proofErr w:type="spellStart"/>
      <w:r w:rsidRPr="005637BB">
        <w:rPr>
          <w:rFonts w:asciiTheme="minorHAnsi" w:hAnsiTheme="minorHAnsi" w:cstheme="minorHAnsi"/>
        </w:rPr>
        <w:t>Acclimatise</w:t>
      </w:r>
      <w:proofErr w:type="spellEnd"/>
      <w:r w:rsidRPr="005637BB">
        <w:rPr>
          <w:rFonts w:asciiTheme="minorHAnsi" w:hAnsiTheme="minorHAnsi" w:cstheme="minorHAnsi"/>
        </w:rPr>
        <w:t xml:space="preserve">, climate resilience organization) “Earth Observation of Increasing Importance for Climate Change Adaptation,” </w:t>
      </w:r>
      <w:proofErr w:type="spellStart"/>
      <w:r w:rsidRPr="005637BB">
        <w:rPr>
          <w:rFonts w:asciiTheme="minorHAnsi" w:hAnsiTheme="minorHAnsi" w:cstheme="minorHAnsi"/>
        </w:rPr>
        <w:t>Acclimatise</w:t>
      </w:r>
      <w:proofErr w:type="spellEnd"/>
      <w:r w:rsidRPr="005637BB">
        <w:rPr>
          <w:rFonts w:asciiTheme="minorHAnsi" w:hAnsiTheme="minorHAnsi" w:cstheme="minorHAnsi"/>
        </w:rPr>
        <w:t xml:space="preserve">, </w:t>
      </w:r>
      <w:r w:rsidRPr="005637BB">
        <w:rPr>
          <w:rFonts w:asciiTheme="minorHAnsi" w:hAnsiTheme="minorHAnsi" w:cstheme="minorHAnsi"/>
        </w:rPr>
        <w:lastRenderedPageBreak/>
        <w:t xml:space="preserve">May 2, 2018, </w:t>
      </w:r>
      <w:hyperlink r:id="rId29" w:history="1">
        <w:r w:rsidRPr="005637BB">
          <w:rPr>
            <w:rStyle w:val="Hyperlink"/>
            <w:rFonts w:asciiTheme="minorHAnsi" w:hAnsiTheme="minorHAnsi" w:cstheme="minorHAnsi"/>
          </w:rPr>
          <w:t>https://www.acclimatise.uk.com/2018/05/02/earth-observation-of-increasing-importance-for-climate-change-adaptation/</w:t>
        </w:r>
      </w:hyperlink>
      <w:r w:rsidRPr="005637BB">
        <w:rPr>
          <w:rFonts w:asciiTheme="minorHAnsi" w:hAnsiTheme="minorHAnsi" w:cstheme="minorHAnsi"/>
        </w:rPr>
        <w:t>] TDI</w:t>
      </w:r>
    </w:p>
    <w:p w14:paraId="75C0B738" w14:textId="77777777" w:rsidR="005637BB" w:rsidRPr="005637BB" w:rsidRDefault="005637BB" w:rsidP="005637BB">
      <w:pPr>
        <w:rPr>
          <w:rFonts w:asciiTheme="minorHAnsi" w:hAnsiTheme="minorHAnsi" w:cstheme="minorHAnsi"/>
        </w:rPr>
      </w:pPr>
      <w:r w:rsidRPr="005637BB">
        <w:rPr>
          <w:rStyle w:val="StyleUnderline"/>
          <w:rFonts w:asciiTheme="minorHAnsi" w:hAnsiTheme="minorHAnsi" w:cstheme="minorHAnsi"/>
          <w:highlight w:val="green"/>
        </w:rPr>
        <w:t>Earth observation (EO) satellites</w:t>
      </w:r>
      <w:r w:rsidRPr="005637BB">
        <w:rPr>
          <w:rStyle w:val="StyleUnderline"/>
          <w:rFonts w:asciiTheme="minorHAnsi" w:hAnsiTheme="minorHAnsi" w:cstheme="minorHAnsi"/>
        </w:rPr>
        <w:t xml:space="preserve"> are </w:t>
      </w:r>
      <w:r w:rsidRPr="005637BB">
        <w:rPr>
          <w:rStyle w:val="StyleUnderline"/>
          <w:rFonts w:asciiTheme="minorHAnsi" w:hAnsiTheme="minorHAnsi" w:cstheme="minorHAnsi"/>
          <w:highlight w:val="green"/>
        </w:rPr>
        <w:t>play</w:t>
      </w:r>
      <w:r w:rsidRPr="005637BB">
        <w:rPr>
          <w:rStyle w:val="StyleUnderline"/>
          <w:rFonts w:asciiTheme="minorHAnsi" w:hAnsiTheme="minorHAnsi" w:cstheme="minorHAnsi"/>
        </w:rPr>
        <w:t xml:space="preserve">ing </w:t>
      </w:r>
      <w:r w:rsidRPr="005637BB">
        <w:rPr>
          <w:rStyle w:val="StyleUnderline"/>
          <w:rFonts w:asciiTheme="minorHAnsi" w:hAnsiTheme="minorHAnsi" w:cstheme="minorHAnsi"/>
          <w:highlight w:val="green"/>
        </w:rPr>
        <w:t>an</w:t>
      </w:r>
      <w:r w:rsidRPr="005637BB">
        <w:rPr>
          <w:rStyle w:val="StyleUnderline"/>
          <w:rFonts w:asciiTheme="minorHAnsi" w:hAnsiTheme="minorHAnsi" w:cstheme="minorHAnsi"/>
        </w:rPr>
        <w:t xml:space="preserve"> increasingly </w:t>
      </w:r>
      <w:r w:rsidRPr="005637BB">
        <w:rPr>
          <w:rStyle w:val="StyleUnderline"/>
          <w:rFonts w:asciiTheme="minorHAnsi" w:hAnsiTheme="minorHAnsi" w:cstheme="minorHAnsi"/>
          <w:highlight w:val="green"/>
        </w:rPr>
        <w:t>important role in assessing climate change</w:t>
      </w:r>
      <w:r w:rsidRPr="005637BB">
        <w:rPr>
          <w:rFonts w:asciiTheme="minorHAnsi" w:hAnsiTheme="minorHAnsi" w:cstheme="minorHAnsi"/>
        </w:rPr>
        <w:t xml:space="preserve">. By providing a </w:t>
      </w:r>
      <w:r w:rsidRPr="005637BB">
        <w:rPr>
          <w:rStyle w:val="StyleUnderline"/>
          <w:rFonts w:asciiTheme="minorHAnsi" w:hAnsiTheme="minorHAnsi" w:cstheme="minorHAnsi"/>
        </w:rPr>
        <w:t xml:space="preserve">constant and </w:t>
      </w:r>
      <w:r w:rsidRPr="005637BB">
        <w:rPr>
          <w:rStyle w:val="StyleUnderline"/>
          <w:rFonts w:asciiTheme="minorHAnsi" w:hAnsiTheme="minorHAnsi" w:cstheme="minorHAnsi"/>
          <w:highlight w:val="green"/>
        </w:rPr>
        <w:t>consistent stream of data about</w:t>
      </w:r>
      <w:r w:rsidRPr="005637BB">
        <w:rPr>
          <w:rStyle w:val="StyleUnderline"/>
          <w:rFonts w:asciiTheme="minorHAnsi" w:hAnsiTheme="minorHAnsi" w:cstheme="minorHAnsi"/>
        </w:rPr>
        <w:t xml:space="preserve"> the state of </w:t>
      </w:r>
      <w:r w:rsidRPr="005637BB">
        <w:rPr>
          <w:rStyle w:val="StyleUnderline"/>
          <w:rFonts w:asciiTheme="minorHAnsi" w:hAnsiTheme="minorHAnsi" w:cstheme="minorHAnsi"/>
          <w:highlight w:val="green"/>
        </w:rPr>
        <w:t>the climate</w:t>
      </w:r>
      <w:r w:rsidRPr="005637BB">
        <w:rPr>
          <w:rFonts w:asciiTheme="minorHAnsi" w:hAnsiTheme="minorHAnsi" w:cstheme="minorHAnsi"/>
        </w:rPr>
        <w:t xml:space="preserve">, EO is </w:t>
      </w:r>
      <w:r w:rsidRPr="005637BB">
        <w:rPr>
          <w:rStyle w:val="StyleUnderline"/>
          <w:rFonts w:asciiTheme="minorHAnsi" w:hAnsiTheme="minorHAnsi" w:cstheme="minorHAnsi"/>
        </w:rPr>
        <w:t xml:space="preserve">not just </w:t>
      </w:r>
      <w:r w:rsidRPr="005637BB">
        <w:rPr>
          <w:rStyle w:val="StyleUnderline"/>
          <w:rFonts w:asciiTheme="minorHAnsi" w:hAnsiTheme="minorHAnsi" w:cstheme="minorHAnsi"/>
          <w:highlight w:val="green"/>
        </w:rPr>
        <w:t>improving scientific outcomes</w:t>
      </w:r>
      <w:r w:rsidRPr="005637BB">
        <w:rPr>
          <w:rStyle w:val="StyleUnderline"/>
          <w:rFonts w:asciiTheme="minorHAnsi" w:hAnsiTheme="minorHAnsi" w:cstheme="minorHAnsi"/>
        </w:rPr>
        <w:t xml:space="preserve"> but can also </w:t>
      </w:r>
      <w:r w:rsidRPr="005637BB">
        <w:rPr>
          <w:rStyle w:val="StyleUnderline"/>
          <w:rFonts w:asciiTheme="minorHAnsi" w:hAnsiTheme="minorHAnsi" w:cstheme="minorHAnsi"/>
          <w:highlight w:val="green"/>
        </w:rPr>
        <w:t>inform climate policy</w:t>
      </w:r>
      <w:r w:rsidRPr="005637BB">
        <w:rPr>
          <w:rFonts w:asciiTheme="minorHAnsi" w:hAnsiTheme="minorHAnsi" w:cstheme="minorHAnsi"/>
        </w:rPr>
        <w:t>.</w:t>
      </w:r>
    </w:p>
    <w:p w14:paraId="7D41CD1C" w14:textId="77777777" w:rsidR="005637BB" w:rsidRPr="005637BB" w:rsidRDefault="005637BB" w:rsidP="005637BB">
      <w:pPr>
        <w:rPr>
          <w:rStyle w:val="StyleUnderline"/>
          <w:rFonts w:asciiTheme="minorHAnsi" w:hAnsiTheme="minorHAnsi" w:cstheme="minorHAnsi"/>
        </w:rPr>
      </w:pPr>
      <w:r w:rsidRPr="005637BB">
        <w:rPr>
          <w:rStyle w:val="StyleUnderline"/>
          <w:rFonts w:asciiTheme="minorHAnsi" w:hAnsiTheme="minorHAnsi" w:cstheme="minorHAnsi"/>
          <w:highlight w:val="green"/>
        </w:rPr>
        <w:t>Managing climate</w:t>
      </w:r>
      <w:r w:rsidRPr="005637BB">
        <w:rPr>
          <w:rStyle w:val="StyleUnderline"/>
          <w:rFonts w:asciiTheme="minorHAnsi" w:hAnsiTheme="minorHAnsi" w:cstheme="minorHAnsi"/>
        </w:rPr>
        <w:t xml:space="preserve">-related </w:t>
      </w:r>
      <w:r w:rsidRPr="005637BB">
        <w:rPr>
          <w:rStyle w:val="StyleUnderline"/>
          <w:rFonts w:asciiTheme="minorHAnsi" w:hAnsiTheme="minorHAnsi" w:cstheme="minorHAnsi"/>
          <w:highlight w:val="green"/>
        </w:rPr>
        <w:t>risks</w:t>
      </w:r>
      <w:r w:rsidRPr="005637BB">
        <w:rPr>
          <w:rStyle w:val="StyleUnderline"/>
          <w:rFonts w:asciiTheme="minorHAnsi" w:hAnsiTheme="minorHAnsi" w:cstheme="minorHAnsi"/>
        </w:rPr>
        <w:t xml:space="preserve"> effectively </w:t>
      </w:r>
      <w:r w:rsidRPr="005637BB">
        <w:rPr>
          <w:rStyle w:val="StyleUnderline"/>
          <w:rFonts w:asciiTheme="minorHAnsi" w:hAnsiTheme="minorHAnsi" w:cstheme="minorHAnsi"/>
          <w:highlight w:val="green"/>
        </w:rPr>
        <w:t>requires accurate,</w:t>
      </w:r>
      <w:r w:rsidRPr="005637BB">
        <w:rPr>
          <w:rStyle w:val="StyleUnderline"/>
          <w:rFonts w:asciiTheme="minorHAnsi" w:hAnsiTheme="minorHAnsi" w:cstheme="minorHAnsi"/>
        </w:rPr>
        <w:t xml:space="preserve"> robust, sustained, and wide-ranging </w:t>
      </w:r>
      <w:r w:rsidRPr="005637BB">
        <w:rPr>
          <w:rStyle w:val="StyleUnderline"/>
          <w:rFonts w:asciiTheme="minorHAnsi" w:hAnsiTheme="minorHAnsi" w:cstheme="minorHAnsi"/>
          <w:highlight w:val="green"/>
        </w:rPr>
        <w:t>climate information. Reliable</w:t>
      </w:r>
      <w:r w:rsidRPr="005637BB">
        <w:rPr>
          <w:rStyle w:val="StyleUnderline"/>
          <w:rFonts w:asciiTheme="minorHAnsi" w:hAnsiTheme="minorHAnsi" w:cstheme="minorHAnsi"/>
        </w:rPr>
        <w:t xml:space="preserve"> observational climate </w:t>
      </w:r>
      <w:r w:rsidRPr="005637BB">
        <w:rPr>
          <w:rStyle w:val="StyleUnderline"/>
          <w:rFonts w:asciiTheme="minorHAnsi" w:hAnsiTheme="minorHAnsi" w:cstheme="minorHAnsi"/>
          <w:highlight w:val="green"/>
        </w:rPr>
        <w:t xml:space="preserve">data can help </w:t>
      </w:r>
      <w:r w:rsidRPr="005637BB">
        <w:rPr>
          <w:rStyle w:val="StyleUnderline"/>
          <w:rFonts w:asciiTheme="minorHAnsi" w:hAnsiTheme="minorHAnsi" w:cstheme="minorHAnsi"/>
        </w:rPr>
        <w:t xml:space="preserve">scientists test the accuracy of their models and </w:t>
      </w:r>
      <w:r w:rsidRPr="005637BB">
        <w:rPr>
          <w:rStyle w:val="StyleUnderline"/>
          <w:rFonts w:asciiTheme="minorHAnsi" w:hAnsiTheme="minorHAnsi" w:cstheme="minorHAnsi"/>
          <w:highlight w:val="green"/>
        </w:rPr>
        <w:t>improve</w:t>
      </w:r>
      <w:r w:rsidRPr="005637BB">
        <w:rPr>
          <w:rStyle w:val="StyleUnderline"/>
          <w:rFonts w:asciiTheme="minorHAnsi" w:hAnsiTheme="minorHAnsi" w:cstheme="minorHAnsi"/>
        </w:rPr>
        <w:t xml:space="preserve"> the </w:t>
      </w:r>
      <w:r w:rsidRPr="005637BB">
        <w:rPr>
          <w:rStyle w:val="StyleUnderline"/>
          <w:rFonts w:asciiTheme="minorHAnsi" w:hAnsiTheme="minorHAnsi" w:cstheme="minorHAnsi"/>
          <w:highlight w:val="green"/>
        </w:rPr>
        <w:t>science</w:t>
      </w:r>
      <w:r w:rsidRPr="005637BB">
        <w:rPr>
          <w:rStyle w:val="StyleUnderline"/>
          <w:rFonts w:asciiTheme="minorHAnsi" w:hAnsiTheme="minorHAnsi" w:cstheme="minorHAnsi"/>
        </w:rPr>
        <w:t xml:space="preserve"> of attributing certain events to climate change. Information based on projections from models and historic data </w:t>
      </w:r>
      <w:r w:rsidRPr="005637BB">
        <w:rPr>
          <w:rStyle w:val="StyleUnderline"/>
          <w:rFonts w:asciiTheme="minorHAnsi" w:hAnsiTheme="minorHAnsi" w:cstheme="minorHAnsi"/>
          <w:highlight w:val="green"/>
        </w:rPr>
        <w:t>can help decision makers plan</w:t>
      </w:r>
      <w:r w:rsidRPr="005637BB">
        <w:rPr>
          <w:rStyle w:val="StyleUnderline"/>
          <w:rFonts w:asciiTheme="minorHAnsi" w:hAnsiTheme="minorHAnsi" w:cstheme="minorHAnsi"/>
        </w:rPr>
        <w:t xml:space="preserve"> and implement </w:t>
      </w:r>
      <w:r w:rsidRPr="005637BB">
        <w:rPr>
          <w:rStyle w:val="StyleUnderline"/>
          <w:rFonts w:asciiTheme="minorHAnsi" w:hAnsiTheme="minorHAnsi" w:cstheme="minorHAnsi"/>
          <w:highlight w:val="green"/>
        </w:rPr>
        <w:t>adaptation</w:t>
      </w:r>
      <w:r w:rsidRPr="005637BB">
        <w:rPr>
          <w:rStyle w:val="StyleUnderline"/>
          <w:rFonts w:asciiTheme="minorHAnsi" w:hAnsiTheme="minorHAnsi" w:cstheme="minorHAnsi"/>
        </w:rPr>
        <w:t xml:space="preserve"> action</w:t>
      </w:r>
      <w:r w:rsidRPr="005637BB">
        <w:rPr>
          <w:rStyle w:val="StyleUnderline"/>
          <w:rFonts w:asciiTheme="minorHAnsi" w:hAnsiTheme="minorHAnsi" w:cstheme="minorHAnsi"/>
          <w:highlight w:val="green"/>
        </w:rPr>
        <w:t>s</w:t>
      </w:r>
      <w:r w:rsidRPr="005637BB">
        <w:rPr>
          <w:rStyle w:val="StyleUnderline"/>
          <w:rFonts w:asciiTheme="minorHAnsi" w:hAnsiTheme="minorHAnsi" w:cstheme="minorHAnsi"/>
        </w:rPr>
        <w:t>.</w:t>
      </w:r>
    </w:p>
    <w:p w14:paraId="6066AF6B"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Providing information in data-sparse regions</w:t>
      </w:r>
    </w:p>
    <w:p w14:paraId="5E648CA3" w14:textId="77777777" w:rsidR="005637BB" w:rsidRPr="005637BB" w:rsidRDefault="005637BB" w:rsidP="005637BB">
      <w:pPr>
        <w:rPr>
          <w:rStyle w:val="StyleUnderline"/>
          <w:rFonts w:asciiTheme="minorHAnsi" w:hAnsiTheme="minorHAnsi" w:cstheme="minorHAnsi"/>
        </w:rPr>
      </w:pPr>
      <w:r w:rsidRPr="005637BB">
        <w:rPr>
          <w:rStyle w:val="StyleUnderline"/>
          <w:rFonts w:asciiTheme="minorHAnsi" w:hAnsiTheme="minorHAnsi" w:cstheme="minorHAnsi"/>
          <w:highlight w:val="green"/>
        </w:rPr>
        <w:t>Ground-based</w:t>
      </w:r>
      <w:r w:rsidRPr="005637BB">
        <w:rPr>
          <w:rFonts w:asciiTheme="minorHAnsi" w:hAnsiTheme="minorHAnsi" w:cstheme="minorHAnsi"/>
        </w:rPr>
        <w:t xml:space="preserve"> weather and climate </w:t>
      </w:r>
      <w:r w:rsidRPr="005637BB">
        <w:rPr>
          <w:rStyle w:val="StyleUnderline"/>
          <w:rFonts w:asciiTheme="minorHAnsi" w:hAnsiTheme="minorHAnsi" w:cstheme="minorHAnsi"/>
          <w:highlight w:val="green"/>
        </w:rPr>
        <w:t>monitoring systems</w:t>
      </w:r>
      <w:r w:rsidRPr="005637BB">
        <w:rPr>
          <w:rStyle w:val="StyleUnderline"/>
          <w:rFonts w:asciiTheme="minorHAnsi" w:hAnsiTheme="minorHAnsi" w:cstheme="minorHAnsi"/>
        </w:rPr>
        <w:t xml:space="preserve"> only </w:t>
      </w:r>
      <w:r w:rsidRPr="005637BB">
        <w:rPr>
          <w:rStyle w:val="StyleUnderline"/>
          <w:rFonts w:asciiTheme="minorHAnsi" w:hAnsiTheme="minorHAnsi" w:cstheme="minorHAnsi"/>
          <w:highlight w:val="green"/>
        </w:rPr>
        <w:t>cover</w:t>
      </w:r>
      <w:r w:rsidRPr="005637BB">
        <w:rPr>
          <w:rStyle w:val="StyleUnderline"/>
          <w:rFonts w:asciiTheme="minorHAnsi" w:hAnsiTheme="minorHAnsi" w:cstheme="minorHAnsi"/>
        </w:rPr>
        <w:t xml:space="preserve"> about </w:t>
      </w:r>
      <w:r w:rsidRPr="005637BB">
        <w:rPr>
          <w:rStyle w:val="StyleUnderline"/>
          <w:rFonts w:asciiTheme="minorHAnsi" w:hAnsiTheme="minorHAnsi" w:cstheme="minorHAnsi"/>
          <w:highlight w:val="green"/>
        </w:rPr>
        <w:t>30%</w:t>
      </w:r>
      <w:r w:rsidRPr="005637BB">
        <w:rPr>
          <w:rFonts w:asciiTheme="minorHAnsi" w:hAnsiTheme="minorHAnsi" w:cstheme="minorHAnsi"/>
        </w:rPr>
        <w:t xml:space="preserve"> of the Earth’s surface. In many parts of the world such </w:t>
      </w:r>
      <w:r w:rsidRPr="005637BB">
        <w:rPr>
          <w:rStyle w:val="StyleUnderline"/>
          <w:rFonts w:asciiTheme="minorHAnsi" w:hAnsiTheme="minorHAnsi" w:cstheme="minorHAnsi"/>
          <w:highlight w:val="green"/>
        </w:rPr>
        <w:t>data is incomplete</w:t>
      </w:r>
      <w:r w:rsidRPr="005637BB">
        <w:rPr>
          <w:rStyle w:val="StyleUnderline"/>
          <w:rFonts w:asciiTheme="minorHAnsi" w:hAnsiTheme="minorHAnsi" w:cstheme="minorHAnsi"/>
        </w:rPr>
        <w:t xml:space="preserve"> and patchy </w:t>
      </w:r>
      <w:r w:rsidRPr="005637BB">
        <w:rPr>
          <w:rStyle w:val="StyleUnderline"/>
          <w:rFonts w:asciiTheme="minorHAnsi" w:hAnsiTheme="minorHAnsi" w:cstheme="minorHAnsi"/>
          <w:highlight w:val="green"/>
        </w:rPr>
        <w:t>due to poorly maintained</w:t>
      </w:r>
      <w:r w:rsidRPr="005637BB">
        <w:rPr>
          <w:rStyle w:val="StyleUnderline"/>
          <w:rFonts w:asciiTheme="minorHAnsi" w:hAnsiTheme="minorHAnsi" w:cstheme="minorHAnsi"/>
        </w:rPr>
        <w:t xml:space="preserve"> weather </w:t>
      </w:r>
      <w:r w:rsidRPr="005637BB">
        <w:rPr>
          <w:rStyle w:val="StyleUnderline"/>
          <w:rFonts w:asciiTheme="minorHAnsi" w:hAnsiTheme="minorHAnsi" w:cstheme="minorHAnsi"/>
          <w:highlight w:val="green"/>
        </w:rPr>
        <w:t>stations</w:t>
      </w:r>
      <w:r w:rsidRPr="005637BB">
        <w:rPr>
          <w:rStyle w:val="StyleUnderline"/>
          <w:rFonts w:asciiTheme="minorHAnsi" w:hAnsiTheme="minorHAnsi" w:cstheme="minorHAnsi"/>
        </w:rPr>
        <w:t xml:space="preserve"> and a general lack of such facilities.</w:t>
      </w:r>
    </w:p>
    <w:p w14:paraId="52743137" w14:textId="77777777" w:rsidR="005637BB" w:rsidRPr="005637BB" w:rsidRDefault="005637BB" w:rsidP="005637BB">
      <w:pPr>
        <w:rPr>
          <w:rStyle w:val="StyleUnderline"/>
          <w:rFonts w:asciiTheme="minorHAnsi" w:hAnsiTheme="minorHAnsi" w:cstheme="minorHAnsi"/>
        </w:rPr>
      </w:pPr>
      <w:r w:rsidRPr="005637BB">
        <w:rPr>
          <w:rStyle w:val="StyleUnderline"/>
          <w:rFonts w:asciiTheme="minorHAnsi" w:hAnsiTheme="minorHAnsi" w:cstheme="minorHAnsi"/>
        </w:rPr>
        <w:t xml:space="preserve">EO </w:t>
      </w:r>
      <w:r w:rsidRPr="005637BB">
        <w:rPr>
          <w:rStyle w:val="StyleUnderline"/>
          <w:rFonts w:asciiTheme="minorHAnsi" w:hAnsiTheme="minorHAnsi" w:cstheme="minorHAnsi"/>
          <w:highlight w:val="green"/>
        </w:rPr>
        <w:t>satellites</w:t>
      </w:r>
      <w:r w:rsidRPr="005637BB">
        <w:rPr>
          <w:rFonts w:asciiTheme="minorHAnsi" w:hAnsiTheme="minorHAnsi" w:cstheme="minorHAnsi"/>
        </w:rPr>
        <w:t xml:space="preserve"> and rapidly improving satellite technology, especially data from open access </w:t>
      </w:r>
      <w:proofErr w:type="spellStart"/>
      <w:r w:rsidRPr="005637BB">
        <w:rPr>
          <w:rFonts w:asciiTheme="minorHAnsi" w:hAnsiTheme="minorHAnsi" w:cstheme="minorHAnsi"/>
        </w:rPr>
        <w:t>programmes</w:t>
      </w:r>
      <w:proofErr w:type="spellEnd"/>
      <w:r w:rsidRPr="005637BB">
        <w:rPr>
          <w:rFonts w:asciiTheme="minorHAnsi" w:hAnsiTheme="minorHAnsi" w:cstheme="minorHAnsi"/>
        </w:rPr>
        <w:t xml:space="preserve">, </w:t>
      </w:r>
      <w:r w:rsidRPr="005637BB">
        <w:rPr>
          <w:rStyle w:val="StyleUnderline"/>
          <w:rFonts w:asciiTheme="minorHAnsi" w:hAnsiTheme="minorHAnsi" w:cstheme="minorHAnsi"/>
          <w:highlight w:val="green"/>
        </w:rPr>
        <w:t>offer</w:t>
      </w:r>
      <w:r w:rsidRPr="005637BB">
        <w:rPr>
          <w:rStyle w:val="StyleUnderline"/>
          <w:rFonts w:asciiTheme="minorHAnsi" w:hAnsiTheme="minorHAnsi" w:cstheme="minorHAnsi"/>
        </w:rPr>
        <w:t xml:space="preserve"> a </w:t>
      </w:r>
      <w:r w:rsidRPr="005637BB">
        <w:rPr>
          <w:rStyle w:val="StyleUnderline"/>
          <w:rFonts w:asciiTheme="minorHAnsi" w:hAnsiTheme="minorHAnsi" w:cstheme="minorHAnsi"/>
          <w:highlight w:val="green"/>
        </w:rPr>
        <w:t>valuable</w:t>
      </w:r>
      <w:r w:rsidRPr="005637BB">
        <w:rPr>
          <w:rStyle w:val="StyleUnderline"/>
          <w:rFonts w:asciiTheme="minorHAnsi" w:hAnsiTheme="minorHAnsi" w:cstheme="minorHAnsi"/>
        </w:rPr>
        <w:t xml:space="preserve"> source </w:t>
      </w:r>
      <w:r w:rsidRPr="005637BB">
        <w:rPr>
          <w:rStyle w:val="StyleUnderline"/>
          <w:rFonts w:asciiTheme="minorHAnsi" w:hAnsiTheme="minorHAnsi" w:cstheme="minorHAnsi"/>
          <w:highlight w:val="green"/>
        </w:rPr>
        <w:t>information</w:t>
      </w:r>
      <w:r w:rsidRPr="005637BB">
        <w:rPr>
          <w:rStyle w:val="StyleUnderline"/>
          <w:rFonts w:asciiTheme="minorHAnsi" w:hAnsiTheme="minorHAnsi" w:cstheme="minorHAnsi"/>
        </w:rPr>
        <w:t xml:space="preserve"> </w:t>
      </w:r>
      <w:r w:rsidRPr="005637BB">
        <w:rPr>
          <w:rStyle w:val="StyleUnderline"/>
          <w:rFonts w:asciiTheme="minorHAnsi" w:hAnsiTheme="minorHAnsi" w:cstheme="minorHAnsi"/>
          <w:highlight w:val="green"/>
        </w:rPr>
        <w:t>for</w:t>
      </w:r>
      <w:r w:rsidRPr="005637BB">
        <w:rPr>
          <w:rStyle w:val="StyleUnderline"/>
          <w:rFonts w:asciiTheme="minorHAnsi" w:hAnsiTheme="minorHAnsi" w:cstheme="minorHAnsi"/>
        </w:rPr>
        <w:t xml:space="preserve"> such </w:t>
      </w:r>
      <w:r w:rsidRPr="005637BB">
        <w:rPr>
          <w:rStyle w:val="Emphasis"/>
          <w:rFonts w:asciiTheme="minorHAnsi" w:hAnsiTheme="minorHAnsi" w:cstheme="minorHAnsi"/>
          <w:highlight w:val="green"/>
        </w:rPr>
        <w:t>data-sparse regions</w:t>
      </w:r>
      <w:r w:rsidRPr="005637BB">
        <w:rPr>
          <w:rStyle w:val="StyleUnderline"/>
          <w:rFonts w:asciiTheme="minorHAnsi" w:hAnsiTheme="minorHAnsi" w:cstheme="minorHAnsi"/>
        </w:rPr>
        <w:t>. This is especially important since countries and regions with a lack of climate data are often particularly vulnerable to climate change impacts.</w:t>
      </w:r>
    </w:p>
    <w:p w14:paraId="4E90E951"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International efforts for systematic observation</w:t>
      </w:r>
    </w:p>
    <w:p w14:paraId="28539634"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The importance of satellite-based observations is also </w:t>
      </w:r>
      <w:proofErr w:type="spellStart"/>
      <w:r w:rsidRPr="005637BB">
        <w:rPr>
          <w:rFonts w:asciiTheme="minorHAnsi" w:hAnsiTheme="minorHAnsi" w:cstheme="minorHAnsi"/>
        </w:rPr>
        <w:t>recognised</w:t>
      </w:r>
      <w:proofErr w:type="spellEnd"/>
      <w:r w:rsidRPr="005637BB">
        <w:rPr>
          <w:rFonts w:asciiTheme="minorHAnsi" w:hAnsiTheme="minorHAnsi" w:cstheme="minorHAnsi"/>
        </w:rPr>
        <w:t xml:space="preserve"> by the international community. Following the recommendations of the World Meteorological Organization’s (WMO) Global Climate Observing System (GCOS) </w:t>
      </w:r>
      <w:proofErr w:type="spellStart"/>
      <w:r w:rsidRPr="005637BB">
        <w:rPr>
          <w:rFonts w:asciiTheme="minorHAnsi" w:hAnsiTheme="minorHAnsi" w:cstheme="minorHAnsi"/>
        </w:rPr>
        <w:t>programme</w:t>
      </w:r>
      <w:proofErr w:type="spellEnd"/>
      <w:r w:rsidRPr="005637BB">
        <w:rPr>
          <w:rFonts w:asciiTheme="minorHAnsi" w:hAnsiTheme="minorHAnsi" w:cstheme="minorHAnsi"/>
        </w:rPr>
        <w:t xml:space="preserve">, the UNFCCC strongly encourages countries that support space agencies with EO </w:t>
      </w:r>
      <w:proofErr w:type="spellStart"/>
      <w:r w:rsidRPr="005637BB">
        <w:rPr>
          <w:rFonts w:asciiTheme="minorHAnsi" w:hAnsiTheme="minorHAnsi" w:cstheme="minorHAnsi"/>
        </w:rPr>
        <w:t>programmes</w:t>
      </w:r>
      <w:proofErr w:type="spellEnd"/>
      <w:r w:rsidRPr="005637BB">
        <w:rPr>
          <w:rFonts w:asciiTheme="minorHAnsi" w:hAnsiTheme="minorHAnsi" w:cstheme="minorHAnsi"/>
        </w:rPr>
        <w:t xml:space="preserve"> to get involved in GCOS and support the </w:t>
      </w:r>
      <w:proofErr w:type="spellStart"/>
      <w:r w:rsidRPr="005637BB">
        <w:rPr>
          <w:rFonts w:asciiTheme="minorHAnsi" w:hAnsiTheme="minorHAnsi" w:cstheme="minorHAnsi"/>
        </w:rPr>
        <w:t>programme’s</w:t>
      </w:r>
      <w:proofErr w:type="spellEnd"/>
      <w:r w:rsidRPr="005637BB">
        <w:rPr>
          <w:rFonts w:asciiTheme="minorHAnsi" w:hAnsiTheme="minorHAnsi" w:cstheme="minorHAnsi"/>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9B61133"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5637BB">
        <w:rPr>
          <w:rFonts w:asciiTheme="minorHAnsi" w:hAnsiTheme="minorHAnsi" w:cstheme="minorHAnsi"/>
        </w:rPr>
        <w:t>characterising</w:t>
      </w:r>
      <w:proofErr w:type="spellEnd"/>
      <w:r w:rsidRPr="005637BB">
        <w:rPr>
          <w:rFonts w:asciiTheme="minorHAnsi" w:hAnsiTheme="minorHAnsi" w:cstheme="minorHAnsi"/>
        </w:rPr>
        <w:t xml:space="preserve"> the climate system and its changes, the technical feasibility of observing or deriving them on a global scale, and their cost effectiveness.</w:t>
      </w:r>
    </w:p>
    <w:p w14:paraId="48BE8FDE"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The 50 Essential Climate Variables as defined by GCOS.</w:t>
      </w:r>
    </w:p>
    <w:p w14:paraId="51A21648"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 One effort supporting the systemic observation of the climate is the European Space Agency’s (ESA) Climate Change Initiative (CCI). The </w:t>
      </w:r>
      <w:proofErr w:type="spellStart"/>
      <w:r w:rsidRPr="005637BB">
        <w:rPr>
          <w:rFonts w:asciiTheme="minorHAnsi" w:hAnsiTheme="minorHAnsi" w:cstheme="minorHAnsi"/>
        </w:rPr>
        <w:t>programme</w:t>
      </w:r>
      <w:proofErr w:type="spellEnd"/>
      <w:r w:rsidRPr="005637BB">
        <w:rPr>
          <w:rFonts w:asciiTheme="minorHAnsi" w:hAnsiTheme="minorHAnsi" w:cstheme="minorHAnsi"/>
        </w:rPr>
        <w:t xml:space="preserve"> taps into its own and its member countries’ EO archives that have been established in the last three decades </w:t>
      </w:r>
      <w:proofErr w:type="gramStart"/>
      <w:r w:rsidRPr="005637BB">
        <w:rPr>
          <w:rFonts w:asciiTheme="minorHAnsi" w:hAnsiTheme="minorHAnsi" w:cstheme="minorHAnsi"/>
        </w:rPr>
        <w:t>in order to</w:t>
      </w:r>
      <w:proofErr w:type="gramEnd"/>
      <w:r w:rsidRPr="005637BB">
        <w:rPr>
          <w:rFonts w:asciiTheme="minorHAnsi" w:hAnsiTheme="minorHAnsi" w:cstheme="minorHAnsi"/>
        </w:rPr>
        <w:t xml:space="preserve"> provide a timely and adequate contribution to the ECV databases required by the UNFCCC.</w:t>
      </w:r>
    </w:p>
    <w:p w14:paraId="523DB1CE"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lastRenderedPageBreak/>
        <w:t>Robust evidence supporting climate risk management</w:t>
      </w:r>
    </w:p>
    <w:p w14:paraId="23DB0A06"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 xml:space="preserve">Earth observation satellites can observe the entire Earth </w:t>
      </w:r>
      <w:proofErr w:type="gramStart"/>
      <w:r w:rsidRPr="005637BB">
        <w:rPr>
          <w:rFonts w:asciiTheme="minorHAnsi" w:hAnsiTheme="minorHAnsi" w:cstheme="minorHAnsi"/>
        </w:rPr>
        <w:t>on a daily basis</w:t>
      </w:r>
      <w:proofErr w:type="gramEnd"/>
      <w:r w:rsidRPr="005637BB">
        <w:rPr>
          <w:rFonts w:asciiTheme="minorHAnsi" w:hAnsiTheme="minorHAnsi" w:cstheme="minorHAnsi"/>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51C4805" w14:textId="77777777" w:rsidR="005637BB" w:rsidRPr="005637BB" w:rsidRDefault="005637BB" w:rsidP="005637BB">
      <w:pPr>
        <w:rPr>
          <w:rFonts w:asciiTheme="minorHAnsi" w:hAnsiTheme="minorHAnsi" w:cstheme="minorHAnsi"/>
          <w:u w:val="single"/>
        </w:rPr>
      </w:pPr>
      <w:r w:rsidRPr="005637BB">
        <w:rPr>
          <w:rStyle w:val="StyleUnderline"/>
          <w:rFonts w:asciiTheme="minorHAnsi" w:hAnsiTheme="minorHAnsi" w:cstheme="minorHAnsi"/>
          <w:highlight w:val="green"/>
        </w:rPr>
        <w:t>Without insights offered by EO satellites there would not be enough evidence for decision makers to base</w:t>
      </w:r>
      <w:r w:rsidRPr="005637BB">
        <w:rPr>
          <w:rStyle w:val="StyleUnderline"/>
          <w:rFonts w:asciiTheme="minorHAnsi" w:hAnsiTheme="minorHAnsi" w:cstheme="minorHAnsi"/>
        </w:rPr>
        <w:t xml:space="preserve"> their climate </w:t>
      </w:r>
      <w:r w:rsidRPr="005637BB">
        <w:rPr>
          <w:rStyle w:val="StyleUnderline"/>
          <w:rFonts w:asciiTheme="minorHAnsi" w:hAnsiTheme="minorHAnsi" w:cstheme="minorHAnsi"/>
          <w:highlight w:val="green"/>
        </w:rPr>
        <w:t>policies on, increasing</w:t>
      </w:r>
      <w:r w:rsidRPr="005637BB">
        <w:rPr>
          <w:rStyle w:val="StyleUnderline"/>
          <w:rFonts w:asciiTheme="minorHAnsi" w:hAnsiTheme="minorHAnsi" w:cstheme="minorHAnsi"/>
        </w:rPr>
        <w:t xml:space="preserve"> the risk of </w:t>
      </w:r>
      <w:r w:rsidRPr="005637BB">
        <w:rPr>
          <w:rStyle w:val="Emphasis"/>
          <w:rFonts w:asciiTheme="minorHAnsi" w:hAnsiTheme="minorHAnsi" w:cstheme="minorHAnsi"/>
          <w:highlight w:val="green"/>
        </w:rPr>
        <w:t>maladaptation</w:t>
      </w:r>
      <w:r w:rsidRPr="005637BB">
        <w:rPr>
          <w:rStyle w:val="StyleUnderline"/>
          <w:rFonts w:asciiTheme="minorHAnsi" w:hAnsiTheme="minorHAnsi" w:cstheme="minorHAnsi"/>
        </w:rPr>
        <w:t xml:space="preserve">. </w:t>
      </w:r>
      <w:r w:rsidRPr="005637BB">
        <w:rPr>
          <w:rStyle w:val="StyleUnderline"/>
          <w:rFonts w:asciiTheme="minorHAnsi" w:hAnsiTheme="minorHAnsi" w:cstheme="minorHAnsi"/>
          <w:highlight w:val="green"/>
        </w:rPr>
        <w:t>Robust</w:t>
      </w:r>
      <w:r w:rsidRPr="005637BB">
        <w:rPr>
          <w:rStyle w:val="StyleUnderline"/>
          <w:rFonts w:asciiTheme="minorHAnsi" w:hAnsiTheme="minorHAnsi" w:cstheme="minorHAnsi"/>
        </w:rPr>
        <w:t xml:space="preserve"> EO </w:t>
      </w:r>
      <w:r w:rsidRPr="005637BB">
        <w:rPr>
          <w:rStyle w:val="StyleUnderline"/>
          <w:rFonts w:asciiTheme="minorHAnsi" w:hAnsiTheme="minorHAnsi" w:cstheme="minorHAnsi"/>
          <w:highlight w:val="green"/>
        </w:rPr>
        <w:t>data is</w:t>
      </w:r>
      <w:r w:rsidRPr="005637BB">
        <w:rPr>
          <w:rStyle w:val="StyleUnderline"/>
          <w:rFonts w:asciiTheme="minorHAnsi" w:hAnsiTheme="minorHAnsi" w:cstheme="minorHAnsi"/>
        </w:rPr>
        <w:t xml:space="preserve"> an </w:t>
      </w:r>
      <w:r w:rsidRPr="005637BB">
        <w:rPr>
          <w:rStyle w:val="StyleUnderline"/>
          <w:rFonts w:asciiTheme="minorHAnsi" w:hAnsiTheme="minorHAnsi" w:cstheme="minorHAnsi"/>
          <w:highlight w:val="green"/>
        </w:rPr>
        <w:t>invaluable</w:t>
      </w:r>
      <w:r w:rsidRPr="005637BB">
        <w:rPr>
          <w:rStyle w:val="StyleUnderline"/>
          <w:rFonts w:asciiTheme="minorHAnsi" w:hAnsiTheme="minorHAnsi" w:cstheme="minorHAnsi"/>
        </w:rPr>
        <w:t xml:space="preserve"> resource for collecting climate information that can inform climate risk management and make it more effective.</w:t>
      </w:r>
    </w:p>
    <w:p w14:paraId="4903B85D" w14:textId="77777777" w:rsidR="005637BB" w:rsidRPr="005637BB" w:rsidRDefault="005637BB" w:rsidP="005637BB">
      <w:pPr>
        <w:pStyle w:val="Heading4"/>
        <w:rPr>
          <w:rFonts w:asciiTheme="minorHAnsi" w:hAnsiTheme="minorHAnsi" w:cstheme="minorHAnsi"/>
        </w:rPr>
      </w:pPr>
      <w:r w:rsidRPr="005637BB">
        <w:rPr>
          <w:rFonts w:asciiTheme="minorHAnsi" w:hAnsiTheme="minorHAnsi" w:cstheme="minorHAnsi"/>
        </w:rPr>
        <w:t>Warming causes extinction</w:t>
      </w:r>
    </w:p>
    <w:p w14:paraId="2EC4ABBE" w14:textId="77777777" w:rsidR="005637BB" w:rsidRPr="005637BB" w:rsidRDefault="005637BB" w:rsidP="005637BB">
      <w:pPr>
        <w:rPr>
          <w:rFonts w:asciiTheme="minorHAnsi" w:hAnsiTheme="minorHAnsi" w:cstheme="minorHAnsi"/>
        </w:rPr>
      </w:pPr>
      <w:r w:rsidRPr="005637BB">
        <w:rPr>
          <w:rStyle w:val="Style13ptBold"/>
          <w:rFonts w:asciiTheme="minorHAnsi" w:hAnsiTheme="minorHAnsi" w:cstheme="minorHAnsi"/>
        </w:rPr>
        <w:t>Klein 14</w:t>
      </w:r>
      <w:r w:rsidRPr="005637BB">
        <w:rPr>
          <w:rFonts w:asciiTheme="minorHAnsi" w:hAnsiTheme="minorHAnsi" w:cstheme="minorHAnsi"/>
        </w:rPr>
        <w:t xml:space="preserve">[(Naomi Klein, award-winning journalist, syndicated columnist, former Miliband Fellow at the London School of Economics, member of the board of directors of 350.org), </w:t>
      </w:r>
      <w:r w:rsidRPr="005637BB">
        <w:rPr>
          <w:rFonts w:asciiTheme="minorHAnsi" w:hAnsiTheme="minorHAnsi" w:cstheme="minorHAnsi"/>
          <w:i/>
        </w:rPr>
        <w:t>This Changes Everything: Capitalism vs. the Climate</w:t>
      </w:r>
      <w:r w:rsidRPr="005637BB">
        <w:rPr>
          <w:rFonts w:asciiTheme="minorHAnsi" w:hAnsiTheme="minorHAnsi" w:cstheme="minorHAnsi"/>
        </w:rPr>
        <w:t>, pp. 12-14]</w:t>
      </w:r>
    </w:p>
    <w:p w14:paraId="49FD5756" w14:textId="77777777" w:rsidR="005637BB" w:rsidRPr="005637BB" w:rsidRDefault="005637BB" w:rsidP="005637BB">
      <w:pPr>
        <w:rPr>
          <w:rFonts w:asciiTheme="minorHAnsi" w:hAnsiTheme="minorHAnsi" w:cstheme="minorHAnsi"/>
        </w:rPr>
      </w:pPr>
      <w:r w:rsidRPr="005637BB">
        <w:rPr>
          <w:rFonts w:asciiTheme="minorHAnsi" w:hAnsiTheme="minorHAnsi" w:cstheme="minorHAnsi"/>
        </w:rPr>
        <w:t>In a 2012 report, the World Bank laid out the gamble implied by that target. “</w:t>
      </w:r>
      <w:r w:rsidRPr="005637BB">
        <w:rPr>
          <w:rStyle w:val="StyleUnderline"/>
          <w:rFonts w:asciiTheme="minorHAnsi" w:hAnsiTheme="minorHAnsi" w:cstheme="minorHAnsi"/>
          <w:highlight w:val="green"/>
        </w:rPr>
        <w:t>As global warming</w:t>
      </w:r>
      <w:r w:rsidRPr="005637BB">
        <w:rPr>
          <w:rStyle w:val="StyleUnderline"/>
          <w:rFonts w:asciiTheme="minorHAnsi" w:hAnsiTheme="minorHAnsi" w:cstheme="minorHAnsi"/>
        </w:rPr>
        <w:t xml:space="preserve"> approaches and </w:t>
      </w:r>
      <w:r w:rsidRPr="005637BB">
        <w:rPr>
          <w:rStyle w:val="StyleUnderline"/>
          <w:rFonts w:asciiTheme="minorHAnsi" w:hAnsiTheme="minorHAnsi" w:cstheme="minorHAnsi"/>
          <w:highlight w:val="green"/>
        </w:rPr>
        <w:t xml:space="preserve">exceeds 2-degrees Celsius, there is a risk of triggering </w:t>
      </w:r>
      <w:r w:rsidRPr="005637BB">
        <w:rPr>
          <w:rStyle w:val="Emphasis"/>
          <w:rFonts w:asciiTheme="minorHAnsi" w:hAnsiTheme="minorHAnsi" w:cstheme="minorHAnsi"/>
          <w:highlight w:val="green"/>
        </w:rPr>
        <w:t>nonlinear tipping elements</w:t>
      </w:r>
      <w:r w:rsidRPr="005637BB">
        <w:rPr>
          <w:rFonts w:asciiTheme="minorHAnsi" w:hAnsiTheme="minorHAnsi" w:cstheme="minorHAnsi"/>
        </w:rPr>
        <w:t xml:space="preserve">. </w:t>
      </w:r>
      <w:r w:rsidRPr="005637BB">
        <w:rPr>
          <w:rStyle w:val="StyleUnderline"/>
          <w:rFonts w:asciiTheme="minorHAnsi" w:hAnsiTheme="minorHAnsi" w:cstheme="minorHAnsi"/>
          <w:highlight w:val="green"/>
        </w:rPr>
        <w:t>Examples include</w:t>
      </w:r>
      <w:r w:rsidRPr="005637BB">
        <w:rPr>
          <w:rFonts w:asciiTheme="minorHAnsi" w:hAnsiTheme="minorHAnsi" w:cstheme="minorHAnsi"/>
        </w:rPr>
        <w:t xml:space="preserve"> the disintegration of the West Antarctic ice sheet leading to more rapid sea-level rise, or </w:t>
      </w:r>
      <w:r w:rsidRPr="005637BB">
        <w:rPr>
          <w:rStyle w:val="StyleUnderline"/>
          <w:rFonts w:asciiTheme="minorHAnsi" w:hAnsiTheme="minorHAnsi" w:cstheme="minorHAnsi"/>
          <w:highlight w:val="green"/>
        </w:rPr>
        <w:t>large-scale Amazon dieback</w:t>
      </w:r>
      <w:r w:rsidRPr="005637BB">
        <w:rPr>
          <w:rStyle w:val="StyleUnderline"/>
          <w:rFonts w:asciiTheme="minorHAnsi" w:hAnsiTheme="minorHAnsi" w:cstheme="minorHAnsi"/>
        </w:rPr>
        <w:t xml:space="preserve"> drastically affecting ecosystems, rivers, agriculture, energy production, and livelihoods</w:t>
      </w:r>
      <w:r w:rsidRPr="005637BB">
        <w:rPr>
          <w:rFonts w:asciiTheme="minorHAnsi" w:hAnsiTheme="minorHAnsi" w:cstheme="minorHAnsi"/>
        </w:rPr>
        <w:t>. This would further add to 21</w:t>
      </w:r>
      <w:r w:rsidRPr="005637BB">
        <w:rPr>
          <w:rFonts w:asciiTheme="minorHAnsi" w:hAnsiTheme="minorHAnsi" w:cstheme="minorHAnsi"/>
          <w:vertAlign w:val="superscript"/>
        </w:rPr>
        <w:t>st</w:t>
      </w:r>
      <w:r w:rsidRPr="005637BB">
        <w:rPr>
          <w:rFonts w:asciiTheme="minorHAnsi" w:hAnsiTheme="minorHAnsi" w:cstheme="minorHAnsi"/>
        </w:rPr>
        <w:t xml:space="preserve">-century global warming and impact entire continents.” In other words, once we allow temperatures to climb past a certain point, where the mercury stops is not in our </w:t>
      </w:r>
      <w:proofErr w:type="gramStart"/>
      <w:r w:rsidRPr="005637BB">
        <w:rPr>
          <w:rFonts w:asciiTheme="minorHAnsi" w:hAnsiTheme="minorHAnsi" w:cstheme="minorHAnsi"/>
        </w:rPr>
        <w:t>control.</w:t>
      </w:r>
      <w:r w:rsidRPr="005637BB">
        <w:rPr>
          <w:rFonts w:asciiTheme="minorHAnsi" w:hAnsiTheme="minorHAnsi" w:cstheme="minorHAnsi"/>
          <w:sz w:val="12"/>
        </w:rPr>
        <w:t>¶</w:t>
      </w:r>
      <w:proofErr w:type="gramEnd"/>
      <w:r w:rsidRPr="005637BB">
        <w:rPr>
          <w:rFonts w:asciiTheme="minorHAnsi" w:hAnsiTheme="minorHAnsi" w:cstheme="minorHAnsi"/>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5637BB">
        <w:rPr>
          <w:rStyle w:val="StyleUnderline"/>
          <w:rFonts w:asciiTheme="minorHAnsi" w:hAnsiTheme="minorHAnsi" w:cstheme="minorHAnsi"/>
          <w:highlight w:val="green"/>
        </w:rPr>
        <w:t>we’re on track to a 4-C warmer world</w:t>
      </w:r>
      <w:r w:rsidRPr="005637BB">
        <w:rPr>
          <w:rFonts w:asciiTheme="minorHAnsi" w:hAnsiTheme="minorHAnsi" w:cstheme="minorHAnsi"/>
        </w:rPr>
        <w:t xml:space="preserve"> [by century’s end] </w:t>
      </w:r>
      <w:r w:rsidRPr="005637BB">
        <w:rPr>
          <w:rStyle w:val="StyleUnderline"/>
          <w:rFonts w:asciiTheme="minorHAnsi" w:hAnsiTheme="minorHAnsi" w:cstheme="minorHAnsi"/>
          <w:highlight w:val="green"/>
        </w:rPr>
        <w:t>marked by</w:t>
      </w:r>
      <w:r w:rsidRPr="005637BB">
        <w:rPr>
          <w:rStyle w:val="StyleUnderline"/>
          <w:rFonts w:asciiTheme="minorHAnsi" w:hAnsiTheme="minorHAnsi" w:cstheme="minorHAnsi"/>
        </w:rPr>
        <w:t xml:space="preserve"> </w:t>
      </w:r>
      <w:r w:rsidRPr="005637BB">
        <w:rPr>
          <w:rStyle w:val="Emphasis"/>
          <w:rFonts w:asciiTheme="minorHAnsi" w:hAnsiTheme="minorHAnsi" w:cstheme="minorHAnsi"/>
        </w:rPr>
        <w:t xml:space="preserve">extreme </w:t>
      </w:r>
      <w:r w:rsidRPr="005637BB">
        <w:rPr>
          <w:rStyle w:val="Emphasis"/>
          <w:rFonts w:asciiTheme="minorHAnsi" w:hAnsiTheme="minorHAnsi" w:cstheme="minorHAnsi"/>
          <w:highlight w:val="green"/>
        </w:rPr>
        <w:t>heat waves</w:t>
      </w:r>
      <w:r w:rsidRPr="005637BB">
        <w:rPr>
          <w:rStyle w:val="StyleUnderline"/>
          <w:rFonts w:asciiTheme="minorHAnsi" w:hAnsiTheme="minorHAnsi" w:cstheme="minorHAnsi"/>
          <w:highlight w:val="green"/>
        </w:rPr>
        <w:t xml:space="preserve">, </w:t>
      </w:r>
      <w:r w:rsidRPr="005637BB">
        <w:rPr>
          <w:rStyle w:val="Emphasis"/>
          <w:rFonts w:asciiTheme="minorHAnsi" w:hAnsiTheme="minorHAnsi" w:cstheme="minorHAnsi"/>
          <w:highlight w:val="green"/>
        </w:rPr>
        <w:t>declining</w:t>
      </w:r>
      <w:r w:rsidRPr="005637BB">
        <w:rPr>
          <w:rStyle w:val="Emphasis"/>
          <w:rFonts w:asciiTheme="minorHAnsi" w:hAnsiTheme="minorHAnsi" w:cstheme="minorHAnsi"/>
        </w:rPr>
        <w:t xml:space="preserve"> global </w:t>
      </w:r>
      <w:r w:rsidRPr="005637BB">
        <w:rPr>
          <w:rStyle w:val="Emphasis"/>
          <w:rFonts w:asciiTheme="minorHAnsi" w:hAnsiTheme="minorHAnsi" w:cstheme="minorHAnsi"/>
          <w:highlight w:val="green"/>
        </w:rPr>
        <w:t>food stocks</w:t>
      </w:r>
      <w:r w:rsidRPr="005637BB">
        <w:rPr>
          <w:rStyle w:val="StyleUnderline"/>
          <w:rFonts w:asciiTheme="minorHAnsi" w:hAnsiTheme="minorHAnsi" w:cstheme="minorHAnsi"/>
          <w:highlight w:val="green"/>
        </w:rPr>
        <w:t xml:space="preserve">, </w:t>
      </w:r>
      <w:r w:rsidRPr="005637BB">
        <w:rPr>
          <w:rStyle w:val="Emphasis"/>
          <w:rFonts w:asciiTheme="minorHAnsi" w:hAnsiTheme="minorHAnsi" w:cstheme="minorHAnsi"/>
          <w:highlight w:val="green"/>
        </w:rPr>
        <w:t>loss of ecosystems</w:t>
      </w:r>
      <w:r w:rsidRPr="005637BB">
        <w:rPr>
          <w:rStyle w:val="StyleUnderline"/>
          <w:rFonts w:asciiTheme="minorHAnsi" w:hAnsiTheme="minorHAnsi" w:cstheme="minorHAnsi"/>
        </w:rPr>
        <w:t xml:space="preserve"> and biodiversity, </w:t>
      </w:r>
      <w:r w:rsidRPr="005637BB">
        <w:rPr>
          <w:rStyle w:val="StyleUnderline"/>
          <w:rFonts w:asciiTheme="minorHAnsi" w:hAnsiTheme="minorHAnsi" w:cstheme="minorHAnsi"/>
          <w:highlight w:val="green"/>
        </w:rPr>
        <w:t>and</w:t>
      </w:r>
      <w:r w:rsidRPr="005637BB">
        <w:rPr>
          <w:rStyle w:val="StyleUnderline"/>
          <w:rFonts w:asciiTheme="minorHAnsi" w:hAnsiTheme="minorHAnsi" w:cstheme="minorHAnsi"/>
        </w:rPr>
        <w:t xml:space="preserve"> </w:t>
      </w:r>
      <w:r w:rsidRPr="005637BB">
        <w:rPr>
          <w:rStyle w:val="Emphasis"/>
          <w:rFonts w:asciiTheme="minorHAnsi" w:hAnsiTheme="minorHAnsi" w:cstheme="minorHAnsi"/>
        </w:rPr>
        <w:t xml:space="preserve">life-threatening </w:t>
      </w:r>
      <w:r w:rsidRPr="005637BB">
        <w:rPr>
          <w:rStyle w:val="Emphasis"/>
          <w:rFonts w:asciiTheme="minorHAnsi" w:hAnsiTheme="minorHAnsi" w:cstheme="minorHAnsi"/>
          <w:highlight w:val="green"/>
        </w:rPr>
        <w:t>sea level rise</w:t>
      </w:r>
      <w:r w:rsidRPr="005637BB">
        <w:rPr>
          <w:rFonts w:asciiTheme="minorHAnsi" w:hAnsiTheme="minorHAnsi" w:cstheme="minorHAnsi"/>
        </w:rPr>
        <w:t>.” And the report cautioned that, “</w:t>
      </w:r>
      <w:r w:rsidRPr="005637BB">
        <w:rPr>
          <w:rStyle w:val="StyleUnderline"/>
          <w:rFonts w:asciiTheme="minorHAnsi" w:hAnsiTheme="minorHAnsi" w:cstheme="minorHAnsi"/>
        </w:rPr>
        <w:t xml:space="preserve">there is also </w:t>
      </w:r>
      <w:r w:rsidRPr="005637BB">
        <w:rPr>
          <w:rStyle w:val="Emphasis"/>
          <w:rFonts w:asciiTheme="minorHAnsi" w:hAnsiTheme="minorHAnsi" w:cstheme="minorHAnsi"/>
        </w:rPr>
        <w:t>no certainty that adaptation to a 4-C world is possible</w:t>
      </w:r>
      <w:r w:rsidRPr="005637BB">
        <w:rPr>
          <w:rFonts w:asciiTheme="minorHAnsi" w:hAnsiTheme="minorHAnsi" w:cstheme="minorHAnsi"/>
        </w:rPr>
        <w:t xml:space="preserve">.” Kevin Anderson, former director (now deputy director) of the Tyndall Centre for Climate Change, which has quickly established itself as one of the U.K’s premier climate research institutions, is even blunter; he says </w:t>
      </w:r>
      <w:r w:rsidRPr="005637BB">
        <w:rPr>
          <w:rStyle w:val="StyleUnderline"/>
          <w:rFonts w:asciiTheme="minorHAnsi" w:hAnsiTheme="minorHAnsi" w:cstheme="minorHAnsi"/>
          <w:highlight w:val="green"/>
        </w:rPr>
        <w:t>4 degrees</w:t>
      </w:r>
      <w:r w:rsidRPr="005637BB">
        <w:rPr>
          <w:rStyle w:val="StyleUnderline"/>
          <w:rFonts w:asciiTheme="minorHAnsi" w:hAnsiTheme="minorHAnsi" w:cstheme="minorHAnsi"/>
        </w:rPr>
        <w:t xml:space="preserve"> Celsius warming</w:t>
      </w:r>
      <w:r w:rsidRPr="005637BB">
        <w:rPr>
          <w:rFonts w:asciiTheme="minorHAnsi" w:hAnsiTheme="minorHAnsi" w:cstheme="minorHAnsi"/>
        </w:rPr>
        <w:t>—7.2 degrees Fahrenheit—</w:t>
      </w:r>
      <w:r w:rsidRPr="005637BB">
        <w:rPr>
          <w:rStyle w:val="StyleUnderline"/>
          <w:rFonts w:asciiTheme="minorHAnsi" w:hAnsiTheme="minorHAnsi" w:cstheme="minorHAnsi"/>
          <w:highlight w:val="green"/>
        </w:rPr>
        <w:t>is “incompatible with an organized</w:t>
      </w:r>
      <w:r w:rsidRPr="005637BB">
        <w:rPr>
          <w:rStyle w:val="StyleUnderline"/>
          <w:rFonts w:asciiTheme="minorHAnsi" w:hAnsiTheme="minorHAnsi" w:cstheme="minorHAnsi"/>
        </w:rPr>
        <w:t xml:space="preserve">, equitable, and civilized </w:t>
      </w:r>
      <w:r w:rsidRPr="005637BB">
        <w:rPr>
          <w:rStyle w:val="StyleUnderline"/>
          <w:rFonts w:asciiTheme="minorHAnsi" w:hAnsiTheme="minorHAnsi" w:cstheme="minorHAnsi"/>
          <w:highlight w:val="green"/>
        </w:rPr>
        <w:t>global community</w:t>
      </w:r>
      <w:r w:rsidRPr="005637BB">
        <w:rPr>
          <w:rFonts w:asciiTheme="minorHAnsi" w:hAnsiTheme="minorHAnsi" w:cstheme="minorHAnsi"/>
        </w:rPr>
        <w:t>.”</w:t>
      </w:r>
      <w:r w:rsidRPr="005637BB">
        <w:rPr>
          <w:rFonts w:asciiTheme="minorHAnsi" w:hAnsiTheme="minorHAnsi" w:cstheme="minorHAnsi"/>
          <w:sz w:val="12"/>
        </w:rPr>
        <w:t>¶</w:t>
      </w:r>
      <w:r w:rsidRPr="005637BB">
        <w:rPr>
          <w:rFonts w:asciiTheme="minorHAnsi" w:hAnsiTheme="minorHAnsi" w:cstheme="minorHAnsi"/>
        </w:rPr>
        <w:t xml:space="preserve"> We don’t know exactly what a 4 degree Celsius world would look like, but even the best-case scenario is likely to be calamitous. </w:t>
      </w:r>
      <w:r w:rsidRPr="005637BB">
        <w:rPr>
          <w:rStyle w:val="StyleUnderline"/>
          <w:rFonts w:asciiTheme="minorHAnsi" w:hAnsiTheme="minorHAnsi" w:cstheme="minorHAnsi"/>
          <w:highlight w:val="green"/>
        </w:rPr>
        <w:t>Four degrees</w:t>
      </w:r>
      <w:r w:rsidRPr="005637BB">
        <w:rPr>
          <w:rStyle w:val="StyleUnderline"/>
          <w:rFonts w:asciiTheme="minorHAnsi" w:hAnsiTheme="minorHAnsi" w:cstheme="minorHAnsi"/>
        </w:rPr>
        <w:t xml:space="preserve"> of warming </w:t>
      </w:r>
      <w:r w:rsidRPr="005637BB">
        <w:rPr>
          <w:rStyle w:val="StyleUnderline"/>
          <w:rFonts w:asciiTheme="minorHAnsi" w:hAnsiTheme="minorHAnsi" w:cstheme="minorHAnsi"/>
          <w:highlight w:val="green"/>
        </w:rPr>
        <w:t>could raise</w:t>
      </w:r>
      <w:r w:rsidRPr="005637BB">
        <w:rPr>
          <w:rStyle w:val="StyleUnderline"/>
          <w:rFonts w:asciiTheme="minorHAnsi" w:hAnsiTheme="minorHAnsi" w:cstheme="minorHAnsi"/>
        </w:rPr>
        <w:t xml:space="preserve"> global </w:t>
      </w:r>
      <w:r w:rsidRPr="005637BB">
        <w:rPr>
          <w:rStyle w:val="StyleUnderline"/>
          <w:rFonts w:asciiTheme="minorHAnsi" w:hAnsiTheme="minorHAnsi" w:cstheme="minorHAnsi"/>
          <w:highlight w:val="green"/>
        </w:rPr>
        <w:t>sea levels by</w:t>
      </w:r>
      <w:r w:rsidRPr="005637BB">
        <w:rPr>
          <w:rStyle w:val="StyleUnderline"/>
          <w:rFonts w:asciiTheme="minorHAnsi" w:hAnsiTheme="minorHAnsi" w:cstheme="minorHAnsi"/>
        </w:rPr>
        <w:t xml:space="preserve"> 1 or possibly even </w:t>
      </w:r>
      <w:r w:rsidRPr="005637BB">
        <w:rPr>
          <w:rStyle w:val="StyleUnderline"/>
          <w:rFonts w:asciiTheme="minorHAnsi" w:hAnsiTheme="minorHAnsi" w:cstheme="minorHAnsi"/>
          <w:highlight w:val="green"/>
        </w:rPr>
        <w:t>2 meters</w:t>
      </w:r>
      <w:r w:rsidRPr="005637BB">
        <w:rPr>
          <w:rStyle w:val="StyleUnderline"/>
          <w:rFonts w:asciiTheme="minorHAnsi" w:hAnsiTheme="minorHAnsi" w:cstheme="minorHAnsi"/>
        </w:rPr>
        <w:t xml:space="preserve"> by 2100</w:t>
      </w:r>
      <w:r w:rsidRPr="005637BB">
        <w:rPr>
          <w:rFonts w:asciiTheme="minorHAnsi" w:hAnsiTheme="minorHAnsi" w:cstheme="minorHAnsi"/>
        </w:rPr>
        <w:t xml:space="preserve"> (and would lock in at least a few additional meters over future centuries). This would drown some island nations such as the Maldives and </w:t>
      </w:r>
      <w:proofErr w:type="gramStart"/>
      <w:r w:rsidRPr="005637BB">
        <w:rPr>
          <w:rFonts w:asciiTheme="minorHAnsi" w:hAnsiTheme="minorHAnsi" w:cstheme="minorHAnsi"/>
        </w:rPr>
        <w:t>Tuvalu, and</w:t>
      </w:r>
      <w:proofErr w:type="gramEnd"/>
      <w:r w:rsidRPr="005637BB">
        <w:rPr>
          <w:rFonts w:asciiTheme="minorHAnsi" w:hAnsiTheme="minorHAnsi" w:cstheme="minorHAnsi"/>
        </w:rPr>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5637BB">
        <w:rPr>
          <w:rFonts w:asciiTheme="minorHAnsi" w:hAnsiTheme="minorHAnsi" w:cstheme="minorHAnsi"/>
        </w:rPr>
        <w:t>Shanghai.</w:t>
      </w:r>
      <w:r w:rsidRPr="005637BB">
        <w:rPr>
          <w:rFonts w:asciiTheme="minorHAnsi" w:hAnsiTheme="minorHAnsi" w:cstheme="minorHAnsi"/>
          <w:sz w:val="12"/>
        </w:rPr>
        <w:t>¶</w:t>
      </w:r>
      <w:proofErr w:type="gramEnd"/>
      <w:r w:rsidRPr="005637BB">
        <w:rPr>
          <w:rFonts w:asciiTheme="minorHAnsi" w:hAnsiTheme="minorHAnsi" w:cstheme="minorHAnsi"/>
        </w:rPr>
        <w:t xml:space="preserve"> Meanwhile, </w:t>
      </w:r>
      <w:r w:rsidRPr="005637BB">
        <w:rPr>
          <w:rStyle w:val="StyleUnderline"/>
          <w:rFonts w:asciiTheme="minorHAnsi" w:hAnsiTheme="minorHAnsi" w:cstheme="minorHAnsi"/>
        </w:rPr>
        <w:t xml:space="preserve">brutal </w:t>
      </w:r>
      <w:r w:rsidRPr="005637BB">
        <w:rPr>
          <w:rStyle w:val="StyleUnderline"/>
          <w:rFonts w:asciiTheme="minorHAnsi" w:hAnsiTheme="minorHAnsi" w:cstheme="minorHAnsi"/>
          <w:highlight w:val="green"/>
        </w:rPr>
        <w:t>heat waves</w:t>
      </w:r>
      <w:r w:rsidRPr="005637BB">
        <w:rPr>
          <w:rStyle w:val="StyleUnderline"/>
          <w:rFonts w:asciiTheme="minorHAnsi" w:hAnsiTheme="minorHAnsi" w:cstheme="minorHAnsi"/>
        </w:rPr>
        <w:t xml:space="preserve"> that c</w:t>
      </w:r>
      <w:r w:rsidRPr="005637BB">
        <w:rPr>
          <w:rStyle w:val="StyleUnderline"/>
          <w:rFonts w:asciiTheme="minorHAnsi" w:hAnsiTheme="minorHAnsi" w:cstheme="minorHAnsi"/>
          <w:highlight w:val="green"/>
        </w:rPr>
        <w:t>an kill tens of thousands</w:t>
      </w:r>
      <w:r w:rsidRPr="005637BB">
        <w:rPr>
          <w:rStyle w:val="StyleUnderline"/>
          <w:rFonts w:asciiTheme="minorHAnsi" w:hAnsiTheme="minorHAnsi" w:cstheme="minorHAnsi"/>
        </w:rPr>
        <w:t xml:space="preserve"> of people</w:t>
      </w:r>
      <w:r w:rsidRPr="005637BB">
        <w:rPr>
          <w:rFonts w:asciiTheme="minorHAnsi" w:hAnsiTheme="minorHAnsi" w:cstheme="minorHAnsi"/>
        </w:rPr>
        <w:t xml:space="preserve">, even in wealthy countries, </w:t>
      </w:r>
      <w:r w:rsidRPr="005637BB">
        <w:rPr>
          <w:rStyle w:val="StyleUnderline"/>
          <w:rFonts w:asciiTheme="minorHAnsi" w:hAnsiTheme="minorHAnsi" w:cstheme="minorHAnsi"/>
        </w:rPr>
        <w:t>would become entirely unremarkable summer events on every continent but Antarctica</w:t>
      </w:r>
      <w:r w:rsidRPr="005637BB">
        <w:rPr>
          <w:rFonts w:asciiTheme="minorHAnsi" w:hAnsiTheme="minorHAnsi" w:cstheme="minorHAnsi"/>
        </w:rPr>
        <w:t xml:space="preserve">. </w:t>
      </w:r>
      <w:r w:rsidRPr="005637BB">
        <w:rPr>
          <w:rStyle w:val="StyleUnderline"/>
          <w:rFonts w:asciiTheme="minorHAnsi" w:hAnsiTheme="minorHAnsi" w:cstheme="minorHAnsi"/>
        </w:rPr>
        <w:t xml:space="preserve">The heat </w:t>
      </w:r>
      <w:r w:rsidRPr="005637BB">
        <w:rPr>
          <w:rStyle w:val="StyleUnderline"/>
          <w:rFonts w:asciiTheme="minorHAnsi" w:hAnsiTheme="minorHAnsi" w:cstheme="minorHAnsi"/>
          <w:highlight w:val="green"/>
        </w:rPr>
        <w:t>would also cause staple crops to suffer</w:t>
      </w:r>
      <w:r w:rsidRPr="005637BB">
        <w:rPr>
          <w:rStyle w:val="StyleUnderline"/>
          <w:rFonts w:asciiTheme="minorHAnsi" w:hAnsiTheme="minorHAnsi" w:cstheme="minorHAnsi"/>
        </w:rPr>
        <w:t xml:space="preserve"> </w:t>
      </w:r>
      <w:r w:rsidRPr="005637BB">
        <w:rPr>
          <w:rStyle w:val="Emphasis"/>
          <w:rFonts w:asciiTheme="minorHAnsi" w:hAnsiTheme="minorHAnsi" w:cstheme="minorHAnsi"/>
        </w:rPr>
        <w:t xml:space="preserve">dramatic </w:t>
      </w:r>
      <w:r w:rsidRPr="005637BB">
        <w:rPr>
          <w:rStyle w:val="Emphasis"/>
          <w:rFonts w:asciiTheme="minorHAnsi" w:hAnsiTheme="minorHAnsi" w:cstheme="minorHAnsi"/>
          <w:highlight w:val="green"/>
        </w:rPr>
        <w:t>yield losses</w:t>
      </w:r>
      <w:r w:rsidRPr="005637BB">
        <w:rPr>
          <w:rStyle w:val="StyleUnderline"/>
          <w:rFonts w:asciiTheme="minorHAnsi" w:hAnsiTheme="minorHAnsi" w:cstheme="minorHAnsi"/>
        </w:rPr>
        <w:t xml:space="preserve"> across the globe</w:t>
      </w:r>
      <w:r w:rsidRPr="005637BB">
        <w:rPr>
          <w:rFonts w:asciiTheme="minorHAnsi" w:hAnsiTheme="minorHAnsi" w:cstheme="minorHAnsi"/>
        </w:rPr>
        <w:t xml:space="preserve"> (it is possible that Indian wheat and U.S. could plummet by as much as 60 percent), this at a time </w:t>
      </w:r>
      <w:r w:rsidRPr="005637BB">
        <w:rPr>
          <w:rStyle w:val="StyleUnderline"/>
          <w:rFonts w:asciiTheme="minorHAnsi" w:hAnsiTheme="minorHAnsi" w:cstheme="minorHAnsi"/>
        </w:rPr>
        <w:t>when demand will be surging due to population growth and a growing demand for meat</w:t>
      </w:r>
      <w:r w:rsidRPr="005637BB">
        <w:rPr>
          <w:rFonts w:asciiTheme="minorHAnsi" w:hAnsiTheme="minorHAnsi" w:cstheme="minorHAnsi"/>
        </w:rPr>
        <w:t xml:space="preserve">. And since </w:t>
      </w:r>
      <w:r w:rsidRPr="005637BB">
        <w:rPr>
          <w:rFonts w:asciiTheme="minorHAnsi" w:hAnsiTheme="minorHAnsi" w:cstheme="minorHAnsi"/>
        </w:rPr>
        <w:lastRenderedPageBreak/>
        <w:t xml:space="preserve">crops will be facing not just heat stress but also extreme events such as wide-ranging droughts, flooding, or pest outbreaks, the </w:t>
      </w:r>
      <w:r w:rsidRPr="005637BB">
        <w:rPr>
          <w:rStyle w:val="StyleUnderline"/>
          <w:rFonts w:asciiTheme="minorHAnsi" w:hAnsiTheme="minorHAnsi" w:cstheme="minorHAnsi"/>
          <w:highlight w:val="green"/>
        </w:rPr>
        <w:t>losses could</w:t>
      </w:r>
      <w:r w:rsidRPr="005637BB">
        <w:rPr>
          <w:rStyle w:val="StyleUnderline"/>
          <w:rFonts w:asciiTheme="minorHAnsi" w:hAnsiTheme="minorHAnsi" w:cstheme="minorHAnsi"/>
        </w:rPr>
        <w:t xml:space="preserve"> easily turn out to </w:t>
      </w:r>
      <w:r w:rsidRPr="005637BB">
        <w:rPr>
          <w:rStyle w:val="StyleUnderline"/>
          <w:rFonts w:asciiTheme="minorHAnsi" w:hAnsiTheme="minorHAnsi" w:cstheme="minorHAnsi"/>
          <w:highlight w:val="green"/>
        </w:rPr>
        <w:t>be more severe</w:t>
      </w:r>
      <w:r w:rsidRPr="005637BB">
        <w:rPr>
          <w:rStyle w:val="StyleUnderline"/>
          <w:rFonts w:asciiTheme="minorHAnsi" w:hAnsiTheme="minorHAnsi" w:cstheme="minorHAnsi"/>
        </w:rPr>
        <w:t xml:space="preserve"> than the models have predicted</w:t>
      </w:r>
      <w:r w:rsidRPr="005637BB">
        <w:rPr>
          <w:rFonts w:asciiTheme="minorHAnsi" w:hAnsiTheme="minorHAnsi" w:cstheme="minorHAnsi"/>
        </w:rPr>
        <w:t xml:space="preserve">. </w:t>
      </w:r>
      <w:r w:rsidRPr="005637BB">
        <w:rPr>
          <w:rStyle w:val="StyleUnderline"/>
          <w:rFonts w:asciiTheme="minorHAnsi" w:hAnsiTheme="minorHAnsi" w:cstheme="minorHAnsi"/>
        </w:rPr>
        <w:t xml:space="preserve">When you add ruinous </w:t>
      </w:r>
      <w:r w:rsidRPr="005637BB">
        <w:rPr>
          <w:rStyle w:val="StyleUnderline"/>
          <w:rFonts w:asciiTheme="minorHAnsi" w:hAnsiTheme="minorHAnsi" w:cstheme="minorHAnsi"/>
          <w:highlight w:val="green"/>
        </w:rPr>
        <w:t>hurricanes,</w:t>
      </w:r>
      <w:r w:rsidRPr="005637BB">
        <w:rPr>
          <w:rStyle w:val="StyleUnderline"/>
          <w:rFonts w:asciiTheme="minorHAnsi" w:hAnsiTheme="minorHAnsi" w:cstheme="minorHAnsi"/>
        </w:rPr>
        <w:t xml:space="preserve"> raging </w:t>
      </w:r>
      <w:r w:rsidRPr="005637BB">
        <w:rPr>
          <w:rStyle w:val="StyleUnderline"/>
          <w:rFonts w:asciiTheme="minorHAnsi" w:hAnsiTheme="minorHAnsi" w:cstheme="minorHAnsi"/>
          <w:highlight w:val="green"/>
        </w:rPr>
        <w:t>wildfires, fisheries collapses,</w:t>
      </w:r>
      <w:r w:rsidRPr="005637BB">
        <w:rPr>
          <w:rStyle w:val="StyleUnderline"/>
          <w:rFonts w:asciiTheme="minorHAnsi" w:hAnsiTheme="minorHAnsi" w:cstheme="minorHAnsi"/>
        </w:rPr>
        <w:t xml:space="preserve"> widespread disruptions to </w:t>
      </w:r>
      <w:r w:rsidRPr="005637BB">
        <w:rPr>
          <w:rStyle w:val="StyleUnderline"/>
          <w:rFonts w:asciiTheme="minorHAnsi" w:hAnsiTheme="minorHAnsi" w:cstheme="minorHAnsi"/>
          <w:highlight w:val="green"/>
        </w:rPr>
        <w:t>water supplies, extinctions,</w:t>
      </w:r>
      <w:r w:rsidRPr="005637BB">
        <w:rPr>
          <w:rStyle w:val="StyleUnderline"/>
          <w:rFonts w:asciiTheme="minorHAnsi" w:hAnsiTheme="minorHAnsi" w:cstheme="minorHAnsi"/>
        </w:rPr>
        <w:t xml:space="preserve"> and globe-trotting </w:t>
      </w:r>
      <w:r w:rsidRPr="005637BB">
        <w:rPr>
          <w:rStyle w:val="StyleUnderline"/>
          <w:rFonts w:asciiTheme="minorHAnsi" w:hAnsiTheme="minorHAnsi" w:cstheme="minorHAnsi"/>
          <w:highlight w:val="green"/>
        </w:rPr>
        <w:t>diseases</w:t>
      </w:r>
      <w:r w:rsidRPr="005637BB">
        <w:rPr>
          <w:rStyle w:val="StyleUnderline"/>
          <w:rFonts w:asciiTheme="minorHAnsi" w:hAnsiTheme="minorHAnsi" w:cstheme="minorHAnsi"/>
        </w:rPr>
        <w:t xml:space="preserve"> to the mix, it indeed becomes difficult to imagine that a peaceful, ordered society could be sustained</w:t>
      </w:r>
      <w:r w:rsidRPr="005637BB">
        <w:rPr>
          <w:rFonts w:asciiTheme="minorHAnsi" w:hAnsiTheme="minorHAnsi" w:cstheme="minorHAnsi"/>
        </w:rPr>
        <w:t xml:space="preserve"> (that is, where such a thing exists in the first place).</w:t>
      </w:r>
      <w:r w:rsidRPr="005637BB">
        <w:rPr>
          <w:rFonts w:asciiTheme="minorHAnsi" w:hAnsiTheme="minorHAnsi" w:cstheme="minorHAnsi"/>
          <w:sz w:val="12"/>
        </w:rPr>
        <w:t>¶</w:t>
      </w:r>
      <w:r w:rsidRPr="005637BB">
        <w:rPr>
          <w:rFonts w:asciiTheme="minorHAnsi" w:hAnsiTheme="minorHAnsi" w:cstheme="minorHAnsi"/>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5637BB">
        <w:rPr>
          <w:rStyle w:val="StyleUnderline"/>
          <w:rFonts w:asciiTheme="minorHAnsi" w:hAnsiTheme="minorHAnsi" w:cstheme="minorHAnsi"/>
          <w:highlight w:val="green"/>
        </w:rPr>
        <w:t>4 degrees could bring about</w:t>
      </w:r>
      <w:r w:rsidRPr="005637BB">
        <w:rPr>
          <w:rStyle w:val="StyleUnderline"/>
          <w:rFonts w:asciiTheme="minorHAnsi" w:hAnsiTheme="minorHAnsi" w:cstheme="minorHAnsi"/>
        </w:rPr>
        <w:t xml:space="preserve"> </w:t>
      </w:r>
      <w:proofErr w:type="gramStart"/>
      <w:r w:rsidRPr="005637BB">
        <w:rPr>
          <w:rStyle w:val="StyleUnderline"/>
          <w:rFonts w:asciiTheme="minorHAnsi" w:hAnsiTheme="minorHAnsi" w:cstheme="minorHAnsi"/>
        </w:rPr>
        <w:t>a number of</w:t>
      </w:r>
      <w:proofErr w:type="gramEnd"/>
      <w:r w:rsidRPr="005637BB">
        <w:rPr>
          <w:rStyle w:val="StyleUnderline"/>
          <w:rFonts w:asciiTheme="minorHAnsi" w:hAnsiTheme="minorHAnsi" w:cstheme="minorHAnsi"/>
        </w:rPr>
        <w:t xml:space="preserve"> extremely </w:t>
      </w:r>
      <w:r w:rsidRPr="005637BB">
        <w:rPr>
          <w:rStyle w:val="StyleUnderline"/>
          <w:rFonts w:asciiTheme="minorHAnsi" w:hAnsiTheme="minorHAnsi" w:cstheme="minorHAnsi"/>
          <w:highlight w:val="green"/>
        </w:rPr>
        <w:t>dangerous feedback loops</w:t>
      </w:r>
      <w:r w:rsidRPr="005637BB">
        <w:rPr>
          <w:rFonts w:asciiTheme="minorHAnsi" w:hAnsiTheme="minorHAnsi" w:cstheme="minorHAnsi"/>
        </w:rPr>
        <w:t xml:space="preserve">—an Arctic that is regularly ice-free in September, for instance, or, according to one recent study, </w:t>
      </w:r>
      <w:r w:rsidRPr="005637BB">
        <w:rPr>
          <w:rStyle w:val="StyleUnderline"/>
          <w:rFonts w:asciiTheme="minorHAnsi" w:hAnsiTheme="minorHAnsi" w:cstheme="minorHAnsi"/>
        </w:rPr>
        <w:t>global vegetation that is too saturated to act as a reliable “sink</w:t>
      </w:r>
      <w:r w:rsidRPr="005637BB">
        <w:rPr>
          <w:rFonts w:asciiTheme="minorHAnsi" w:hAnsiTheme="minorHAnsi" w:cstheme="minorHAnsi"/>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5637BB">
        <w:rPr>
          <w:rFonts w:asciiTheme="minorHAnsi" w:hAnsiTheme="minorHAnsi" w:cstheme="minorHAnsi"/>
        </w:rPr>
        <w:t>This likely spells</w:t>
      </w:r>
      <w:proofErr w:type="gramEnd"/>
      <w:r w:rsidRPr="005637BB">
        <w:rPr>
          <w:rFonts w:asciiTheme="minorHAnsi" w:hAnsiTheme="minorHAnsi" w:cstheme="minorHAnsi"/>
        </w:rPr>
        <w:t xml:space="preserve"> down for the entire West Antarctic ice sheet, which according to lead study author Eric </w:t>
      </w:r>
      <w:proofErr w:type="spellStart"/>
      <w:r w:rsidRPr="005637BB">
        <w:rPr>
          <w:rFonts w:asciiTheme="minorHAnsi" w:hAnsiTheme="minorHAnsi" w:cstheme="minorHAnsi"/>
        </w:rPr>
        <w:t>Rignot</w:t>
      </w:r>
      <w:proofErr w:type="spellEnd"/>
      <w:r w:rsidRPr="005637BB">
        <w:rPr>
          <w:rFonts w:asciiTheme="minorHAnsi" w:hAnsiTheme="minorHAnsi" w:cstheme="minorHAnsi"/>
        </w:rPr>
        <w:t xml:space="preserve"> “comes with a sea level rise between three and five </w:t>
      </w:r>
      <w:proofErr w:type="spellStart"/>
      <w:r w:rsidRPr="005637BB">
        <w:rPr>
          <w:rFonts w:asciiTheme="minorHAnsi" w:hAnsiTheme="minorHAnsi" w:cstheme="minorHAnsi"/>
        </w:rPr>
        <w:t>metres</w:t>
      </w:r>
      <w:proofErr w:type="spellEnd"/>
      <w:r w:rsidRPr="005637BB">
        <w:rPr>
          <w:rFonts w:asciiTheme="minorHAnsi" w:hAnsiTheme="minorHAnsi" w:cstheme="minorHAnsi"/>
        </w:rPr>
        <w:t xml:space="preserve">. Such an event will displace millions of people worldwide.” The disintegration, however, could unfold over centuries and there is still time for emission reductions to slow down the process and prevent the worst. </w:t>
      </w:r>
      <w:r w:rsidRPr="005637BB">
        <w:rPr>
          <w:rFonts w:asciiTheme="minorHAnsi" w:hAnsiTheme="minorHAnsi" w:cstheme="minorHAnsi"/>
          <w:sz w:val="12"/>
        </w:rPr>
        <w:t>¶</w:t>
      </w:r>
      <w:r w:rsidRPr="005637BB">
        <w:rPr>
          <w:rFonts w:asciiTheme="minorHAnsi" w:hAnsiTheme="minorHAnsi" w:cstheme="minorHAnsi"/>
        </w:rPr>
        <w:t xml:space="preserve"> Much more frightening than any of this is the fact that </w:t>
      </w:r>
      <w:r w:rsidRPr="005637BB">
        <w:rPr>
          <w:rStyle w:val="StyleUnderline"/>
          <w:rFonts w:asciiTheme="minorHAnsi" w:hAnsiTheme="minorHAnsi" w:cstheme="minorHAnsi"/>
        </w:rPr>
        <w:t xml:space="preserve">plenty of mainstream </w:t>
      </w:r>
      <w:r w:rsidRPr="005637BB">
        <w:rPr>
          <w:rStyle w:val="StyleUnderline"/>
          <w:rFonts w:asciiTheme="minorHAnsi" w:hAnsiTheme="minorHAnsi" w:cstheme="minorHAnsi"/>
          <w:highlight w:val="green"/>
        </w:rPr>
        <w:t>analysts think</w:t>
      </w:r>
      <w:r w:rsidRPr="005637BB">
        <w:rPr>
          <w:rStyle w:val="StyleUnderline"/>
          <w:rFonts w:asciiTheme="minorHAnsi" w:hAnsiTheme="minorHAnsi" w:cstheme="minorHAnsi"/>
        </w:rPr>
        <w:t xml:space="preserve"> that </w:t>
      </w:r>
      <w:r w:rsidRPr="005637BB">
        <w:rPr>
          <w:rFonts w:asciiTheme="minorHAnsi" w:hAnsiTheme="minorHAnsi" w:cstheme="minorHAnsi"/>
        </w:rPr>
        <w:t xml:space="preserve">on our current emissions trajectory, </w:t>
      </w:r>
      <w:r w:rsidRPr="005637BB">
        <w:rPr>
          <w:rStyle w:val="StyleUnderline"/>
          <w:rFonts w:asciiTheme="minorHAnsi" w:hAnsiTheme="minorHAnsi" w:cstheme="minorHAnsi"/>
          <w:highlight w:val="green"/>
        </w:rPr>
        <w:t>we are headed for</w:t>
      </w:r>
      <w:r w:rsidRPr="005637BB">
        <w:rPr>
          <w:rStyle w:val="StyleUnderline"/>
          <w:rFonts w:asciiTheme="minorHAnsi" w:hAnsiTheme="minorHAnsi" w:cstheme="minorHAnsi"/>
        </w:rPr>
        <w:t xml:space="preserve"> </w:t>
      </w:r>
      <w:r w:rsidRPr="005637BB">
        <w:rPr>
          <w:rStyle w:val="Emphasis"/>
          <w:rFonts w:asciiTheme="minorHAnsi" w:hAnsiTheme="minorHAnsi" w:cstheme="minorHAnsi"/>
        </w:rPr>
        <w:t xml:space="preserve">even </w:t>
      </w:r>
      <w:r w:rsidRPr="005637BB">
        <w:rPr>
          <w:rStyle w:val="Emphasis"/>
          <w:rFonts w:asciiTheme="minorHAnsi" w:hAnsiTheme="minorHAnsi" w:cstheme="minorHAnsi"/>
          <w:highlight w:val="green"/>
        </w:rPr>
        <w:t>more than 4 degrees</w:t>
      </w:r>
      <w:r w:rsidRPr="005637BB">
        <w:rPr>
          <w:rStyle w:val="StyleUnderline"/>
          <w:rFonts w:asciiTheme="minorHAnsi" w:hAnsiTheme="minorHAnsi" w:cstheme="minorHAnsi"/>
        </w:rPr>
        <w:t xml:space="preserve"> of warming</w:t>
      </w:r>
      <w:r w:rsidRPr="005637BB">
        <w:rPr>
          <w:rFonts w:asciiTheme="minorHAnsi" w:hAnsiTheme="minorHAnsi" w:cstheme="minorHAnsi"/>
        </w:rPr>
        <w:t xml:space="preserve">. In 2011, the usually staid International Energy Agency (IEA) issued a report predicting that </w:t>
      </w:r>
      <w:r w:rsidRPr="005637BB">
        <w:rPr>
          <w:rStyle w:val="StyleUnderline"/>
          <w:rFonts w:asciiTheme="minorHAnsi" w:hAnsiTheme="minorHAnsi" w:cstheme="minorHAnsi"/>
          <w:highlight w:val="green"/>
        </w:rPr>
        <w:t>we are</w:t>
      </w:r>
      <w:r w:rsidRPr="005637BB">
        <w:rPr>
          <w:rStyle w:val="StyleUnderline"/>
          <w:rFonts w:asciiTheme="minorHAnsi" w:hAnsiTheme="minorHAnsi" w:cstheme="minorHAnsi"/>
        </w:rPr>
        <w:t xml:space="preserve"> </w:t>
      </w:r>
      <w:proofErr w:type="gramStart"/>
      <w:r w:rsidRPr="005637BB">
        <w:rPr>
          <w:rStyle w:val="StyleUnderline"/>
          <w:rFonts w:asciiTheme="minorHAnsi" w:hAnsiTheme="minorHAnsi" w:cstheme="minorHAnsi"/>
        </w:rPr>
        <w:t xml:space="preserve">actually </w:t>
      </w:r>
      <w:r w:rsidRPr="005637BB">
        <w:rPr>
          <w:rStyle w:val="StyleUnderline"/>
          <w:rFonts w:asciiTheme="minorHAnsi" w:hAnsiTheme="minorHAnsi" w:cstheme="minorHAnsi"/>
          <w:highlight w:val="green"/>
        </w:rPr>
        <w:t>on</w:t>
      </w:r>
      <w:proofErr w:type="gramEnd"/>
      <w:r w:rsidRPr="005637BB">
        <w:rPr>
          <w:rStyle w:val="StyleUnderline"/>
          <w:rFonts w:asciiTheme="minorHAnsi" w:hAnsiTheme="minorHAnsi" w:cstheme="minorHAnsi"/>
          <w:highlight w:val="green"/>
        </w:rPr>
        <w:t xml:space="preserve"> track for 6 degrees</w:t>
      </w:r>
      <w:r w:rsidRPr="005637BB">
        <w:rPr>
          <w:rStyle w:val="StyleUnderline"/>
          <w:rFonts w:asciiTheme="minorHAnsi" w:hAnsiTheme="minorHAnsi" w:cstheme="minorHAnsi"/>
        </w:rPr>
        <w:t xml:space="preserve"> Celsius</w:t>
      </w:r>
      <w:r w:rsidRPr="005637BB">
        <w:rPr>
          <w:rFonts w:asciiTheme="minorHAnsi" w:hAnsiTheme="minorHAnsi" w:cstheme="minorHAnsi"/>
        </w:rPr>
        <w:t xml:space="preserve">—10.8 degrees Fahrenheit—of warming. And as the IEA’s chief economist put it: “Everybody, even the school children, knows that </w:t>
      </w:r>
      <w:r w:rsidRPr="005637BB">
        <w:rPr>
          <w:rStyle w:val="StyleUnderline"/>
          <w:rFonts w:asciiTheme="minorHAnsi" w:hAnsiTheme="minorHAnsi" w:cstheme="minorHAnsi"/>
        </w:rPr>
        <w:t xml:space="preserve">this </w:t>
      </w:r>
      <w:r w:rsidRPr="005637BB">
        <w:rPr>
          <w:rStyle w:val="StyleUnderline"/>
          <w:rFonts w:asciiTheme="minorHAnsi" w:hAnsiTheme="minorHAnsi" w:cstheme="minorHAnsi"/>
          <w:highlight w:val="green"/>
        </w:rPr>
        <w:t>will have catastrophic implications</w:t>
      </w:r>
      <w:r w:rsidRPr="005637BB">
        <w:rPr>
          <w:rStyle w:val="StyleUnderline"/>
          <w:rFonts w:asciiTheme="minorHAnsi" w:hAnsiTheme="minorHAnsi" w:cstheme="minorHAnsi"/>
        </w:rPr>
        <w:t xml:space="preserve"> for all of us</w:t>
      </w:r>
      <w:r w:rsidRPr="005637BB">
        <w:rPr>
          <w:rFonts w:asciiTheme="minorHAnsi" w:hAnsiTheme="minorHAnsi" w:cstheme="minorHAnsi"/>
        </w:rPr>
        <w:t xml:space="preserve">.” (The evidence indicates that </w:t>
      </w:r>
      <w:r w:rsidRPr="005637BB">
        <w:rPr>
          <w:rStyle w:val="StyleUnderline"/>
          <w:rFonts w:asciiTheme="minorHAnsi" w:hAnsiTheme="minorHAnsi" w:cstheme="minorHAnsi"/>
          <w:highlight w:val="green"/>
        </w:rPr>
        <w:t>6 degrees</w:t>
      </w:r>
      <w:r w:rsidRPr="005637BB">
        <w:rPr>
          <w:rStyle w:val="StyleUnderline"/>
          <w:rFonts w:asciiTheme="minorHAnsi" w:hAnsiTheme="minorHAnsi" w:cstheme="minorHAnsi"/>
        </w:rPr>
        <w:t xml:space="preserve"> of warming </w:t>
      </w:r>
      <w:r w:rsidRPr="005637BB">
        <w:rPr>
          <w:rStyle w:val="StyleUnderline"/>
          <w:rFonts w:asciiTheme="minorHAnsi" w:hAnsiTheme="minorHAnsi" w:cstheme="minorHAnsi"/>
          <w:highlight w:val="green"/>
        </w:rPr>
        <w:t>is likely to set in motion several</w:t>
      </w:r>
      <w:r w:rsidRPr="005637BB">
        <w:rPr>
          <w:rStyle w:val="StyleUnderline"/>
          <w:rFonts w:asciiTheme="minorHAnsi" w:hAnsiTheme="minorHAnsi" w:cstheme="minorHAnsi"/>
        </w:rPr>
        <w:t xml:space="preserve"> major </w:t>
      </w:r>
      <w:r w:rsidRPr="005637BB">
        <w:rPr>
          <w:rStyle w:val="StyleUnderline"/>
          <w:rFonts w:asciiTheme="minorHAnsi" w:hAnsiTheme="minorHAnsi" w:cstheme="minorHAnsi"/>
          <w:highlight w:val="green"/>
        </w:rPr>
        <w:t>tipping points</w:t>
      </w:r>
      <w:r w:rsidRPr="005637BB">
        <w:rPr>
          <w:rFonts w:asciiTheme="minorHAnsi" w:hAnsiTheme="minorHAnsi" w:cstheme="minorHAnsi"/>
        </w:rPr>
        <w:t xml:space="preserve">—not only slower ones such as the </w:t>
      </w:r>
      <w:proofErr w:type="gramStart"/>
      <w:r w:rsidRPr="005637BB">
        <w:rPr>
          <w:rFonts w:asciiTheme="minorHAnsi" w:hAnsiTheme="minorHAnsi" w:cstheme="minorHAnsi"/>
        </w:rPr>
        <w:t>aforementioned breakdown</w:t>
      </w:r>
      <w:proofErr w:type="gramEnd"/>
      <w:r w:rsidRPr="005637BB">
        <w:rPr>
          <w:rFonts w:asciiTheme="minorHAnsi" w:hAnsiTheme="minorHAnsi" w:cstheme="minorHAnsi"/>
        </w:rPr>
        <w:t xml:space="preserve"> of the West Antarctic ice sheet, but possibly more abrupt ones, </w:t>
      </w:r>
      <w:r w:rsidRPr="005637BB">
        <w:rPr>
          <w:rStyle w:val="StyleUnderline"/>
          <w:rFonts w:asciiTheme="minorHAnsi" w:hAnsiTheme="minorHAnsi" w:cstheme="minorHAnsi"/>
          <w:highlight w:val="green"/>
        </w:rPr>
        <w:t>like</w:t>
      </w:r>
      <w:r w:rsidRPr="005637BB">
        <w:rPr>
          <w:rFonts w:asciiTheme="minorHAnsi" w:hAnsiTheme="minorHAnsi" w:cstheme="minorHAnsi"/>
          <w:highlight w:val="green"/>
        </w:rPr>
        <w:t xml:space="preserve"> </w:t>
      </w:r>
      <w:r w:rsidRPr="005637BB">
        <w:rPr>
          <w:rStyle w:val="StyleUnderline"/>
          <w:rFonts w:asciiTheme="minorHAnsi" w:hAnsiTheme="minorHAnsi" w:cstheme="minorHAnsi"/>
          <w:highlight w:val="green"/>
        </w:rPr>
        <w:t>massive releases of methane</w:t>
      </w:r>
      <w:r w:rsidRPr="005637BB">
        <w:rPr>
          <w:rStyle w:val="StyleUnderline"/>
          <w:rFonts w:asciiTheme="minorHAnsi" w:hAnsiTheme="minorHAnsi" w:cstheme="minorHAnsi"/>
        </w:rPr>
        <w:t xml:space="preserve"> from Arctic permafrost</w:t>
      </w:r>
      <w:r w:rsidRPr="005637BB">
        <w:rPr>
          <w:rFonts w:asciiTheme="minorHAnsi" w:hAnsiTheme="minorHAnsi" w:cstheme="minorHAnsi"/>
        </w:rPr>
        <w:t>.) The accounting giant PricewaterhouseCoopers as also published a report warning businesses that we are headed for “4-</w:t>
      </w:r>
      <w:proofErr w:type="gramStart"/>
      <w:r w:rsidRPr="005637BB">
        <w:rPr>
          <w:rFonts w:asciiTheme="minorHAnsi" w:hAnsiTheme="minorHAnsi" w:cstheme="minorHAnsi"/>
        </w:rPr>
        <w:t>C ,</w:t>
      </w:r>
      <w:proofErr w:type="gramEnd"/>
      <w:r w:rsidRPr="005637BB">
        <w:rPr>
          <w:rFonts w:asciiTheme="minorHAnsi" w:hAnsiTheme="minorHAnsi" w:cstheme="minorHAnsi"/>
        </w:rPr>
        <w:t xml:space="preserve"> or even 6-C” of warming.</w:t>
      </w:r>
      <w:r w:rsidRPr="005637BB">
        <w:rPr>
          <w:rFonts w:asciiTheme="minorHAnsi" w:hAnsiTheme="minorHAnsi" w:cstheme="minorHAnsi"/>
          <w:sz w:val="12"/>
        </w:rPr>
        <w:t>¶</w:t>
      </w:r>
      <w:r w:rsidRPr="005637BB">
        <w:rPr>
          <w:rFonts w:asciiTheme="minorHAnsi" w:hAnsiTheme="minorHAnsi" w:cstheme="minorHAnsi"/>
        </w:rPr>
        <w:t xml:space="preserve"> These various projections are the equivalent of every alarm in your house going off simultaneously. And then every alarm on your street going off as well, one by one by one. They mean, quite simply, that </w:t>
      </w:r>
      <w:r w:rsidRPr="005637BB">
        <w:rPr>
          <w:rStyle w:val="StyleUnderline"/>
          <w:rFonts w:asciiTheme="minorHAnsi" w:hAnsiTheme="minorHAnsi" w:cstheme="minorHAnsi"/>
          <w:highlight w:val="green"/>
        </w:rPr>
        <w:t xml:space="preserve">climate change has become an </w:t>
      </w:r>
      <w:r w:rsidRPr="005637BB">
        <w:rPr>
          <w:rStyle w:val="Emphasis"/>
          <w:rFonts w:asciiTheme="minorHAnsi" w:hAnsiTheme="minorHAnsi" w:cstheme="minorHAnsi"/>
          <w:highlight w:val="green"/>
        </w:rPr>
        <w:t>existential crisis</w:t>
      </w:r>
      <w:r w:rsidRPr="005637BB">
        <w:rPr>
          <w:rStyle w:val="Emphasis"/>
          <w:rFonts w:asciiTheme="minorHAnsi" w:hAnsiTheme="minorHAnsi" w:cstheme="minorHAnsi"/>
        </w:rPr>
        <w:t xml:space="preserve"> for the human species</w:t>
      </w:r>
      <w:r w:rsidRPr="005637BB">
        <w:rPr>
          <w:rFonts w:asciiTheme="minorHAnsi" w:hAnsiTheme="minorHAnsi" w:cstheme="minorHAnsi"/>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5637BB">
        <w:rPr>
          <w:rFonts w:asciiTheme="minorHAnsi" w:hAnsiTheme="minorHAnsi" w:cstheme="minorHAnsi"/>
        </w:rPr>
        <w:t>The vast majority of</w:t>
      </w:r>
      <w:proofErr w:type="gramEnd"/>
      <w:r w:rsidRPr="005637BB">
        <w:rPr>
          <w:rFonts w:asciiTheme="minorHAnsi" w:hAnsiTheme="minorHAnsi" w:cstheme="minorHAnsi"/>
        </w:rPr>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5637BB">
        <w:rPr>
          <w:rFonts w:asciiTheme="minorHAnsi" w:hAnsiTheme="minorHAnsi" w:cstheme="minorHAnsi"/>
          <w:sz w:val="12"/>
        </w:rPr>
        <w:t>¶</w:t>
      </w:r>
      <w:r w:rsidRPr="005637BB">
        <w:rPr>
          <w:rFonts w:asciiTheme="minorHAnsi" w:hAnsiTheme="minorHAnsi" w:cstheme="minorHAnsi"/>
        </w:rPr>
        <w:t xml:space="preserve"> As the Ohio State University climatologist Lonnie G. Thompson, a world-renowned specialist on glacier melt, explained in 2010, “</w:t>
      </w:r>
      <w:r w:rsidRPr="005637BB">
        <w:rPr>
          <w:rStyle w:val="StyleUnderline"/>
          <w:rFonts w:asciiTheme="minorHAnsi" w:hAnsiTheme="minorHAnsi" w:cstheme="minorHAnsi"/>
          <w:highlight w:val="green"/>
        </w:rPr>
        <w:t>Climatologists</w:t>
      </w:r>
      <w:r w:rsidRPr="005637BB">
        <w:rPr>
          <w:rFonts w:asciiTheme="minorHAnsi" w:hAnsiTheme="minorHAnsi" w:cstheme="minorHAnsi"/>
        </w:rPr>
        <w:t xml:space="preserve">, like other scientists, </w:t>
      </w:r>
      <w:r w:rsidRPr="005637BB">
        <w:rPr>
          <w:rStyle w:val="StyleUnderline"/>
          <w:rFonts w:asciiTheme="minorHAnsi" w:hAnsiTheme="minorHAnsi" w:cstheme="minorHAnsi"/>
        </w:rPr>
        <w:t>tend to be a stolid group. We are not given to theatrical rantings</w:t>
      </w:r>
      <w:r w:rsidRPr="005637BB">
        <w:rPr>
          <w:rFonts w:asciiTheme="minorHAnsi" w:hAnsiTheme="minorHAnsi" w:cstheme="minorHAnsi"/>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5637BB">
        <w:rPr>
          <w:rStyle w:val="Emphasis"/>
          <w:rFonts w:asciiTheme="minorHAnsi" w:hAnsiTheme="minorHAnsi" w:cstheme="minorHAnsi"/>
        </w:rPr>
        <w:t>all of us</w:t>
      </w:r>
      <w:r w:rsidRPr="005637BB">
        <w:rPr>
          <w:rFonts w:asciiTheme="minorHAnsi" w:hAnsiTheme="minorHAnsi" w:cstheme="minorHAnsi"/>
        </w:rPr>
        <w:t xml:space="preserve"> </w:t>
      </w:r>
      <w:r w:rsidRPr="005637BB">
        <w:rPr>
          <w:rStyle w:val="StyleUnderline"/>
          <w:rFonts w:asciiTheme="minorHAnsi" w:hAnsiTheme="minorHAnsi" w:cstheme="minorHAnsi"/>
          <w:highlight w:val="green"/>
        </w:rPr>
        <w:t>are</w:t>
      </w:r>
      <w:r w:rsidRPr="005637BB">
        <w:rPr>
          <w:rStyle w:val="StyleUnderline"/>
          <w:rFonts w:asciiTheme="minorHAnsi" w:hAnsiTheme="minorHAnsi" w:cstheme="minorHAnsi"/>
        </w:rPr>
        <w:t xml:space="preserve"> now </w:t>
      </w:r>
      <w:r w:rsidRPr="005637BB">
        <w:rPr>
          <w:rStyle w:val="StyleUnderline"/>
          <w:rFonts w:asciiTheme="minorHAnsi" w:hAnsiTheme="minorHAnsi" w:cstheme="minorHAnsi"/>
          <w:highlight w:val="green"/>
        </w:rPr>
        <w:t>convinced that</w:t>
      </w:r>
      <w:r w:rsidRPr="005637BB">
        <w:rPr>
          <w:rStyle w:val="StyleUnderline"/>
          <w:rFonts w:asciiTheme="minorHAnsi" w:hAnsiTheme="minorHAnsi" w:cstheme="minorHAnsi"/>
        </w:rPr>
        <w:t xml:space="preserve"> global </w:t>
      </w:r>
      <w:r w:rsidRPr="005637BB">
        <w:rPr>
          <w:rStyle w:val="StyleUnderline"/>
          <w:rFonts w:asciiTheme="minorHAnsi" w:hAnsiTheme="minorHAnsi" w:cstheme="minorHAnsi"/>
          <w:highlight w:val="green"/>
        </w:rPr>
        <w:t xml:space="preserve">warming poses a </w:t>
      </w:r>
      <w:r w:rsidRPr="005637BB">
        <w:rPr>
          <w:rStyle w:val="Emphasis"/>
          <w:rFonts w:asciiTheme="minorHAnsi" w:hAnsiTheme="minorHAnsi" w:cstheme="minorHAnsi"/>
          <w:highlight w:val="green"/>
        </w:rPr>
        <w:t>clear and present danger</w:t>
      </w:r>
      <w:r w:rsidRPr="005637BB">
        <w:rPr>
          <w:rStyle w:val="Emphasis"/>
          <w:rFonts w:asciiTheme="minorHAnsi" w:hAnsiTheme="minorHAnsi" w:cstheme="minorHAnsi"/>
        </w:rPr>
        <w:t xml:space="preserve"> to civilization</w:t>
      </w:r>
      <w:r w:rsidRPr="005637BB">
        <w:rPr>
          <w:rFonts w:asciiTheme="minorHAnsi" w:hAnsiTheme="minorHAnsi" w:cstheme="minorHAnsi"/>
        </w:rPr>
        <w:t>.”</w:t>
      </w:r>
    </w:p>
    <w:p w14:paraId="0EC0F3EC" w14:textId="77777777" w:rsidR="00594B3D" w:rsidRPr="005637BB" w:rsidRDefault="00594B3D" w:rsidP="00594B3D">
      <w:pPr>
        <w:pStyle w:val="Heading3"/>
      </w:pPr>
      <w:proofErr w:type="spellStart"/>
      <w:r>
        <w:lastRenderedPageBreak/>
        <w:t>Underview</w:t>
      </w:r>
      <w:proofErr w:type="spellEnd"/>
    </w:p>
    <w:p w14:paraId="1B5A554A" w14:textId="77777777" w:rsidR="00594B3D" w:rsidRPr="005637BB" w:rsidRDefault="00594B3D" w:rsidP="00594B3D">
      <w:pPr>
        <w:pStyle w:val="Heading4"/>
        <w:rPr>
          <w:rFonts w:asciiTheme="minorHAnsi" w:hAnsiTheme="minorHAnsi" w:cstheme="minorHAnsi"/>
          <w:u w:val="single"/>
        </w:rPr>
      </w:pPr>
      <w:r w:rsidRPr="005637BB">
        <w:rPr>
          <w:rFonts w:asciiTheme="minorHAnsi" w:hAnsiTheme="minorHAnsi" w:cstheme="minorHAnsi"/>
        </w:rPr>
        <w:t xml:space="preserve">1AR theory is legit – anything else means </w:t>
      </w:r>
      <w:r w:rsidRPr="005637BB">
        <w:rPr>
          <w:rFonts w:asciiTheme="minorHAnsi" w:hAnsiTheme="minorHAnsi" w:cstheme="minorHAnsi"/>
          <w:u w:val="single"/>
        </w:rPr>
        <w:t xml:space="preserve">infinite abuse </w:t>
      </w:r>
    </w:p>
    <w:p w14:paraId="7386C654" w14:textId="77777777" w:rsidR="00594B3D" w:rsidRPr="005637BB" w:rsidRDefault="00594B3D" w:rsidP="00594B3D">
      <w:pPr>
        <w:pStyle w:val="Heading4"/>
        <w:rPr>
          <w:rFonts w:asciiTheme="minorHAnsi" w:hAnsiTheme="minorHAnsi" w:cstheme="minorHAnsi"/>
        </w:rPr>
      </w:pPr>
      <w:r w:rsidRPr="005637BB">
        <w:rPr>
          <w:rFonts w:asciiTheme="minorHAnsi" w:hAnsiTheme="minorHAnsi" w:cstheme="minorHAnsi"/>
        </w:rPr>
        <w:t xml:space="preserve">– drop the debater – 1AR is </w:t>
      </w:r>
      <w:r w:rsidRPr="005637BB">
        <w:rPr>
          <w:rFonts w:asciiTheme="minorHAnsi" w:hAnsiTheme="minorHAnsi" w:cstheme="minorHAnsi"/>
          <w:u w:val="single"/>
        </w:rPr>
        <w:t>too short</w:t>
      </w:r>
      <w:r w:rsidRPr="005637BB">
        <w:rPr>
          <w:rFonts w:asciiTheme="minorHAnsi" w:hAnsiTheme="minorHAnsi" w:cstheme="minorHAnsi"/>
        </w:rPr>
        <w:t xml:space="preserve"> to make up for the time trade-off </w:t>
      </w:r>
    </w:p>
    <w:p w14:paraId="14738B8A" w14:textId="77777777" w:rsidR="00594B3D" w:rsidRPr="005637BB" w:rsidRDefault="00594B3D" w:rsidP="00594B3D">
      <w:pPr>
        <w:pStyle w:val="Heading4"/>
        <w:rPr>
          <w:rFonts w:asciiTheme="minorHAnsi" w:hAnsiTheme="minorHAnsi" w:cstheme="minorHAnsi"/>
        </w:rPr>
      </w:pPr>
      <w:r w:rsidRPr="005637BB">
        <w:rPr>
          <w:rFonts w:asciiTheme="minorHAnsi" w:hAnsiTheme="minorHAnsi" w:cstheme="minorHAnsi"/>
        </w:rPr>
        <w:t xml:space="preserve">– no RVIs – 6 min 2NR means they can </w:t>
      </w:r>
      <w:r w:rsidRPr="005637BB">
        <w:rPr>
          <w:rFonts w:asciiTheme="minorHAnsi" w:hAnsiTheme="minorHAnsi" w:cstheme="minorHAnsi"/>
          <w:u w:val="single"/>
        </w:rPr>
        <w:t>brute force</w:t>
      </w:r>
      <w:r w:rsidRPr="005637BB">
        <w:rPr>
          <w:rFonts w:asciiTheme="minorHAnsi" w:hAnsiTheme="minorHAnsi" w:cstheme="minorHAnsi"/>
        </w:rPr>
        <w:t xml:space="preserve"> me every time </w:t>
      </w:r>
    </w:p>
    <w:p w14:paraId="2FBCECE6" w14:textId="77777777" w:rsidR="00594B3D" w:rsidRPr="005637BB" w:rsidRDefault="00594B3D" w:rsidP="00594B3D">
      <w:pPr>
        <w:pStyle w:val="Heading4"/>
        <w:rPr>
          <w:rFonts w:asciiTheme="minorHAnsi" w:hAnsiTheme="minorHAnsi" w:cstheme="minorHAnsi"/>
        </w:rPr>
      </w:pPr>
      <w:r w:rsidRPr="005637BB">
        <w:rPr>
          <w:rFonts w:asciiTheme="minorHAnsi" w:hAnsiTheme="minorHAnsi" w:cstheme="minorHAnsi"/>
        </w:rPr>
        <w:t xml:space="preserve">– competing </w:t>
      </w:r>
      <w:proofErr w:type="spellStart"/>
      <w:r w:rsidRPr="005637BB">
        <w:rPr>
          <w:rFonts w:asciiTheme="minorHAnsi" w:hAnsiTheme="minorHAnsi" w:cstheme="minorHAnsi"/>
        </w:rPr>
        <w:t>interps</w:t>
      </w:r>
      <w:proofErr w:type="spellEnd"/>
      <w:r w:rsidRPr="005637BB">
        <w:rPr>
          <w:rFonts w:asciiTheme="minorHAnsi" w:hAnsiTheme="minorHAnsi" w:cstheme="minorHAnsi"/>
        </w:rPr>
        <w:t xml:space="preserve"> – reasonability narrows the theory debate to one issue of </w:t>
      </w:r>
      <w:proofErr w:type="spellStart"/>
      <w:r w:rsidRPr="005637BB">
        <w:rPr>
          <w:rFonts w:asciiTheme="minorHAnsi" w:hAnsiTheme="minorHAnsi" w:cstheme="minorHAnsi"/>
        </w:rPr>
        <w:t>brightline</w:t>
      </w:r>
      <w:proofErr w:type="spellEnd"/>
      <w:r w:rsidRPr="005637BB">
        <w:rPr>
          <w:rFonts w:asciiTheme="minorHAnsi" w:hAnsiTheme="minorHAnsi" w:cstheme="minorHAnsi"/>
        </w:rPr>
        <w:t xml:space="preserve">, making it easy for the Neg to collapse to the issue in the long 2NR </w:t>
      </w:r>
    </w:p>
    <w:p w14:paraId="7DD8FD21" w14:textId="77777777" w:rsidR="00594B3D" w:rsidRPr="005637BB" w:rsidRDefault="00594B3D" w:rsidP="00594B3D">
      <w:pPr>
        <w:rPr>
          <w:rFonts w:asciiTheme="minorHAnsi" w:hAnsiTheme="minorHAnsi" w:cstheme="minorHAnsi"/>
        </w:rPr>
      </w:pPr>
    </w:p>
    <w:p w14:paraId="0873E96E" w14:textId="77777777" w:rsidR="00594B3D" w:rsidRPr="005637BB" w:rsidRDefault="00594B3D" w:rsidP="00594B3D">
      <w:pPr>
        <w:keepNext/>
        <w:keepLines/>
        <w:spacing w:before="40" w:after="0"/>
        <w:outlineLvl w:val="3"/>
        <w:rPr>
          <w:rFonts w:asciiTheme="minorHAnsi" w:eastAsiaTheme="majorEastAsia" w:hAnsiTheme="minorHAnsi" w:cstheme="minorHAnsi"/>
          <w:b/>
          <w:bCs/>
          <w:sz w:val="26"/>
          <w:szCs w:val="26"/>
        </w:rPr>
      </w:pPr>
      <w:r w:rsidRPr="005637BB">
        <w:rPr>
          <w:rFonts w:asciiTheme="minorHAnsi" w:eastAsiaTheme="majorEastAsia" w:hAnsiTheme="minorHAnsi" w:cstheme="minorHAnsi"/>
          <w:b/>
          <w:bCs/>
          <w:sz w:val="26"/>
          <w:szCs w:val="26"/>
        </w:rPr>
        <w:t>3] Permissibility and presumption affirm</w:t>
      </w:r>
    </w:p>
    <w:p w14:paraId="61CEDFF9" w14:textId="77777777" w:rsidR="00594B3D" w:rsidRPr="005637BB" w:rsidRDefault="00594B3D" w:rsidP="00594B3D">
      <w:pPr>
        <w:keepNext/>
        <w:keepLines/>
        <w:spacing w:before="40" w:after="0"/>
        <w:outlineLvl w:val="3"/>
        <w:rPr>
          <w:rFonts w:asciiTheme="minorHAnsi" w:eastAsiaTheme="majorEastAsia" w:hAnsiTheme="minorHAnsi" w:cstheme="minorHAnsi"/>
          <w:b/>
          <w:bCs/>
          <w:sz w:val="26"/>
          <w:szCs w:val="26"/>
        </w:rPr>
      </w:pPr>
      <w:r w:rsidRPr="005637BB">
        <w:rPr>
          <w:rFonts w:asciiTheme="minorHAnsi" w:eastAsiaTheme="majorEastAsia" w:hAnsiTheme="minorHAnsi" w:cstheme="minorHAnsi"/>
          <w:b/>
          <w:bCs/>
          <w:sz w:val="26"/>
          <w:szCs w:val="26"/>
        </w:rPr>
        <w:t>A] Statements are true before false since if I told you my name, you’d believe me.</w:t>
      </w:r>
    </w:p>
    <w:p w14:paraId="58734A71" w14:textId="77777777" w:rsidR="00594B3D" w:rsidRPr="005637BB" w:rsidRDefault="00594B3D" w:rsidP="00594B3D">
      <w:pPr>
        <w:keepNext/>
        <w:keepLines/>
        <w:spacing w:before="40" w:after="0"/>
        <w:outlineLvl w:val="3"/>
        <w:rPr>
          <w:rFonts w:asciiTheme="minorHAnsi" w:eastAsiaTheme="majorEastAsia" w:hAnsiTheme="minorHAnsi" w:cstheme="minorHAnsi"/>
          <w:b/>
          <w:bCs/>
          <w:sz w:val="26"/>
          <w:szCs w:val="26"/>
        </w:rPr>
      </w:pPr>
      <w:r w:rsidRPr="005637BB">
        <w:rPr>
          <w:rFonts w:asciiTheme="minorHAnsi" w:eastAsiaTheme="majorEastAsia" w:hAnsiTheme="minorHAnsi" w:cstheme="minorHAnsi"/>
          <w:b/>
          <w:bCs/>
          <w:sz w:val="26"/>
          <w:szCs w:val="26"/>
        </w:rPr>
        <w:t xml:space="preserve">B] Epistemics – we wouldn’t be able to start a strand of reasoning since we’d have to question that reason. </w:t>
      </w:r>
    </w:p>
    <w:p w14:paraId="59FBBBF9"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 xml:space="preserve">C] Illogical – presuming statements false is illogical since you can’t say things like P and ~P are both wrong. </w:t>
      </w:r>
    </w:p>
    <w:p w14:paraId="29672104"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D] Presuming obligations is logically safer since it’s better to be supererogatory than fail to meet an obligation.</w:t>
      </w:r>
    </w:p>
    <w:p w14:paraId="746A5CF5"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E] Presuming statements false is impossible since we can’t operate in a world where we don’t trust anything.</w:t>
      </w:r>
    </w:p>
    <w:p w14:paraId="2F7D2049"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F] To negate means to deny the truth of, which means if there isn’t offense to deny the truth of you should affirm.</w:t>
      </w:r>
    </w:p>
    <w:p w14:paraId="6E4C5EF8"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G] Otherwise we’d have to have a proactive justification to do things like drink water.</w:t>
      </w:r>
    </w:p>
    <w:p w14:paraId="02E430C1" w14:textId="77777777" w:rsidR="00594B3D" w:rsidRPr="00917152" w:rsidRDefault="00594B3D" w:rsidP="00594B3D">
      <w:pPr>
        <w:keepNext/>
        <w:keepLines/>
        <w:spacing w:before="40" w:after="0"/>
        <w:outlineLvl w:val="3"/>
        <w:rPr>
          <w:rFonts w:asciiTheme="minorHAnsi" w:eastAsiaTheme="majorEastAsia" w:hAnsiTheme="minorHAnsi" w:cstheme="minorHAnsi"/>
          <w:b/>
          <w:bCs/>
          <w:color w:val="FF0000"/>
          <w:sz w:val="26"/>
          <w:szCs w:val="26"/>
        </w:rPr>
      </w:pPr>
      <w:r w:rsidRPr="00917152">
        <w:rPr>
          <w:rFonts w:asciiTheme="minorHAnsi" w:eastAsiaTheme="majorEastAsia" w:hAnsiTheme="minorHAnsi" w:cstheme="minorHAnsi"/>
          <w:b/>
          <w:bCs/>
          <w:color w:val="FF0000"/>
          <w:sz w:val="26"/>
          <w:szCs w:val="26"/>
        </w:rPr>
        <w:t xml:space="preserve">H] If anything is permissible, then definitionally so is the </w:t>
      </w:r>
      <w:proofErr w:type="spellStart"/>
      <w:r w:rsidRPr="00917152">
        <w:rPr>
          <w:rFonts w:asciiTheme="minorHAnsi" w:eastAsiaTheme="majorEastAsia" w:hAnsiTheme="minorHAnsi" w:cstheme="minorHAnsi"/>
          <w:b/>
          <w:bCs/>
          <w:color w:val="FF0000"/>
          <w:sz w:val="26"/>
          <w:szCs w:val="26"/>
        </w:rPr>
        <w:t>aff</w:t>
      </w:r>
      <w:proofErr w:type="spellEnd"/>
      <w:r w:rsidRPr="00917152">
        <w:rPr>
          <w:rFonts w:asciiTheme="minorHAnsi" w:eastAsiaTheme="majorEastAsia" w:hAnsiTheme="minorHAnsi" w:cstheme="minorHAnsi"/>
          <w:b/>
          <w:bCs/>
          <w:color w:val="FF0000"/>
          <w:sz w:val="26"/>
          <w:szCs w:val="26"/>
        </w:rPr>
        <w:t xml:space="preserve"> since there is nothing that prevents us from doing it.</w:t>
      </w:r>
    </w:p>
    <w:p w14:paraId="072F1BE2" w14:textId="77777777" w:rsidR="00594B3D" w:rsidRPr="00917152" w:rsidRDefault="00594B3D" w:rsidP="00594B3D">
      <w:pPr>
        <w:pStyle w:val="Heading4"/>
        <w:rPr>
          <w:rFonts w:asciiTheme="minorHAnsi" w:hAnsiTheme="minorHAnsi" w:cstheme="minorHAnsi"/>
          <w:color w:val="FF0000"/>
        </w:rPr>
      </w:pPr>
      <w:r w:rsidRPr="00917152">
        <w:rPr>
          <w:rFonts w:asciiTheme="minorHAnsi" w:hAnsiTheme="minorHAnsi" w:cstheme="minorHAnsi"/>
          <w:color w:val="FF0000"/>
        </w:rPr>
        <w:t xml:space="preserve">I] </w:t>
      </w:r>
      <w:r w:rsidRPr="00917152">
        <w:rPr>
          <w:rFonts w:asciiTheme="minorHAnsi" w:hAnsiTheme="minorHAnsi" w:cstheme="minorHAnsi"/>
          <w:color w:val="FF0000"/>
          <w:u w:val="single"/>
        </w:rPr>
        <w:t>Negation Theory-</w:t>
      </w:r>
      <w:r w:rsidRPr="00917152">
        <w:rPr>
          <w:rFonts w:asciiTheme="minorHAnsi" w:hAnsiTheme="minorHAnsi" w:cstheme="minorHAnsi"/>
          <w:color w:val="FF0000"/>
        </w:rPr>
        <w:t xml:space="preserve"> Negating requires a complete absence of an existing obligation</w:t>
      </w:r>
    </w:p>
    <w:p w14:paraId="354D5052" w14:textId="77777777" w:rsidR="00594B3D" w:rsidRPr="00917152" w:rsidRDefault="00594B3D" w:rsidP="00594B3D">
      <w:pPr>
        <w:rPr>
          <w:rStyle w:val="Emphasis"/>
          <w:rFonts w:asciiTheme="minorHAnsi" w:hAnsiTheme="minorHAnsi" w:cstheme="minorHAnsi"/>
          <w:color w:val="FF0000"/>
        </w:rPr>
      </w:pPr>
      <w:r w:rsidRPr="00917152">
        <w:rPr>
          <w:rStyle w:val="Emphasis"/>
          <w:rFonts w:asciiTheme="minorHAnsi" w:hAnsiTheme="minorHAnsi" w:cstheme="minorHAnsi"/>
          <w:color w:val="FF0000"/>
          <w:highlight w:val="green"/>
        </w:rPr>
        <w:t>Negate [is to]: to deny the existence of</w:t>
      </w:r>
    </w:p>
    <w:p w14:paraId="720F327E" w14:textId="77777777" w:rsidR="00594B3D" w:rsidRPr="00917152" w:rsidRDefault="00594B3D" w:rsidP="00594B3D">
      <w:pPr>
        <w:rPr>
          <w:rFonts w:asciiTheme="minorHAnsi" w:hAnsiTheme="minorHAnsi" w:cstheme="minorHAnsi"/>
          <w:color w:val="FF0000"/>
        </w:rPr>
      </w:pPr>
      <w:r w:rsidRPr="00917152">
        <w:rPr>
          <w:rStyle w:val="Style13ptBold"/>
          <w:rFonts w:asciiTheme="minorHAnsi" w:hAnsiTheme="minorHAnsi" w:cstheme="minorHAnsi"/>
          <w:color w:val="FF0000"/>
          <w:sz w:val="24"/>
        </w:rPr>
        <w:t>That’s Dictionary.com</w:t>
      </w:r>
      <w:r w:rsidRPr="00917152">
        <w:rPr>
          <w:rStyle w:val="Emphasis"/>
          <w:rFonts w:asciiTheme="minorHAnsi" w:hAnsiTheme="minorHAnsi" w:cstheme="minorHAnsi"/>
          <w:color w:val="FF0000"/>
        </w:rPr>
        <w:t xml:space="preserve">- “Negate” </w:t>
      </w:r>
      <w:r w:rsidRPr="00917152">
        <w:rPr>
          <w:rFonts w:asciiTheme="minorHAnsi" w:hAnsiTheme="minorHAnsi" w:cstheme="minorHAnsi"/>
          <w:color w:val="FF0000"/>
        </w:rPr>
        <w:t xml:space="preserve">https://www.dictionary.com/browse/negate. </w:t>
      </w:r>
    </w:p>
    <w:p w14:paraId="4C10FF20" w14:textId="77777777" w:rsidR="00594B3D" w:rsidRPr="00917152" w:rsidRDefault="00594B3D" w:rsidP="00594B3D">
      <w:pPr>
        <w:pStyle w:val="Heading4"/>
        <w:spacing w:line="240" w:lineRule="auto"/>
        <w:rPr>
          <w:rFonts w:asciiTheme="minorHAnsi" w:eastAsia="Times New Roman" w:hAnsiTheme="minorHAnsi" w:cstheme="minorHAnsi"/>
          <w:color w:val="FF0000"/>
        </w:rPr>
      </w:pPr>
      <w:r w:rsidRPr="00917152">
        <w:rPr>
          <w:rFonts w:asciiTheme="minorHAnsi" w:hAnsiTheme="minorHAnsi" w:cstheme="minorHAnsi"/>
          <w:color w:val="FF0000"/>
        </w:rPr>
        <w:t xml:space="preserve">J] </w:t>
      </w:r>
      <w:r w:rsidRPr="00917152">
        <w:rPr>
          <w:rFonts w:asciiTheme="minorHAnsi" w:eastAsia="Times New Roman" w:hAnsiTheme="minorHAnsi" w:cstheme="minorHAnsi"/>
          <w:color w:val="FF0000"/>
        </w:rPr>
        <w:t>empirics</w:t>
      </w:r>
    </w:p>
    <w:p w14:paraId="43184DB6" w14:textId="77777777" w:rsidR="00594B3D" w:rsidRPr="00917152" w:rsidRDefault="00594B3D" w:rsidP="00594B3D">
      <w:pPr>
        <w:spacing w:after="0" w:line="276" w:lineRule="auto"/>
        <w:rPr>
          <w:rFonts w:asciiTheme="minorHAnsi" w:eastAsia="Times New Roman" w:hAnsiTheme="minorHAnsi" w:cstheme="minorHAnsi"/>
          <w:color w:val="FF0000"/>
          <w:sz w:val="16"/>
          <w:szCs w:val="16"/>
        </w:rPr>
      </w:pPr>
      <w:r w:rsidRPr="00917152">
        <w:rPr>
          <w:rFonts w:asciiTheme="minorHAnsi" w:eastAsia="Times New Roman" w:hAnsiTheme="minorHAnsi" w:cstheme="minorHAnsi"/>
          <w:b/>
          <w:bCs/>
          <w:color w:val="FF0000"/>
          <w:sz w:val="26"/>
          <w:szCs w:val="26"/>
        </w:rPr>
        <w:t>Shah 19, </w:t>
      </w:r>
      <w:r w:rsidRPr="00917152">
        <w:rPr>
          <w:rFonts w:asciiTheme="minorHAnsi" w:eastAsia="Times New Roman" w:hAnsiTheme="minorHAnsi" w:cstheme="minorHAnsi"/>
          <w:color w:val="FF0000"/>
          <w:sz w:val="16"/>
          <w:szCs w:val="16"/>
        </w:rPr>
        <w:t>[Shah, </w:t>
      </w:r>
      <w:proofErr w:type="spellStart"/>
      <w:r w:rsidRPr="00917152">
        <w:rPr>
          <w:rFonts w:asciiTheme="minorHAnsi" w:eastAsia="Times New Roman" w:hAnsiTheme="minorHAnsi" w:cstheme="minorHAnsi"/>
          <w:color w:val="FF0000"/>
          <w:sz w:val="16"/>
          <w:szCs w:val="16"/>
        </w:rPr>
        <w:t>Sachin</w:t>
      </w:r>
      <w:proofErr w:type="spellEnd"/>
      <w:r w:rsidRPr="00917152">
        <w:rPr>
          <w:rFonts w:asciiTheme="minorHAnsi" w:eastAsia="Times New Roman" w:hAnsiTheme="minorHAnsi" w:cstheme="minorHAnsi"/>
          <w:color w:val="FF0000"/>
          <w:sz w:val="16"/>
          <w:szCs w:val="16"/>
        </w:rPr>
        <w:t>. “A STATISTICAL ANALYSIS OF SIDE-BIAS ON THE 2019 JANUARY-FEBRUARY LINCOLN-DOUGLAS DEBATE TOPIC.” NSD Update, National Symposium of Debate, 16 Feb. 2019, </w:t>
      </w:r>
      <w:hyperlink r:id="rId30" w:history="1">
        <w:r w:rsidRPr="00917152">
          <w:rPr>
            <w:rStyle w:val="Hyperlink"/>
            <w:rFonts w:asciiTheme="minorHAnsi" w:eastAsia="Times New Roman" w:hAnsiTheme="minorHAnsi" w:cstheme="minorHAnsi"/>
            <w:color w:val="FF0000"/>
            <w:sz w:val="16"/>
            <w:szCs w:val="16"/>
          </w:rPr>
          <w:t>http://nsdupdate.com/2019/a-statistical-analysis-of-side-bias-on-the-2019-january-february-lincoln-douglas-debate-topic/</w:t>
        </w:r>
      </w:hyperlink>
      <w:r w:rsidRPr="00917152">
        <w:rPr>
          <w:rFonts w:asciiTheme="minorHAnsi" w:eastAsia="Times New Roman" w:hAnsiTheme="minorHAnsi" w:cstheme="minorHAnsi"/>
          <w:color w:val="FF0000"/>
          <w:sz w:val="16"/>
          <w:szCs w:val="16"/>
        </w:rPr>
        <w:t xml:space="preserve"> ]//LHPSS accessed 9/4/19 </w:t>
      </w:r>
    </w:p>
    <w:p w14:paraId="0FD2B34C" w14:textId="371F15C1" w:rsidR="005637BB" w:rsidRPr="00917152" w:rsidRDefault="00594B3D" w:rsidP="007A3A66">
      <w:pPr>
        <w:spacing w:after="0" w:line="276" w:lineRule="auto"/>
        <w:rPr>
          <w:rFonts w:asciiTheme="minorHAnsi" w:hAnsiTheme="minorHAnsi" w:cstheme="minorHAnsi"/>
          <w:color w:val="FF0000"/>
        </w:rPr>
      </w:pPr>
      <w:r w:rsidRPr="00917152">
        <w:rPr>
          <w:rFonts w:asciiTheme="minorHAnsi" w:eastAsia="Times New Roman" w:hAnsiTheme="minorHAnsi" w:cstheme="minorHAnsi"/>
          <w:color w:val="FF0000"/>
          <w:sz w:val="14"/>
          <w:szCs w:val="14"/>
        </w:rPr>
        <w:t>As a final note, it is also interesting to look at the trend over multiple topics. In the rounds </w:t>
      </w:r>
      <w:r w:rsidRPr="00917152">
        <w:rPr>
          <w:rFonts w:asciiTheme="minorHAnsi" w:eastAsia="Times New Roman" w:hAnsiTheme="minorHAnsi" w:cstheme="minorHAnsi"/>
          <w:b/>
          <w:bCs/>
          <w:color w:val="FF0000"/>
          <w:u w:val="single"/>
        </w:rPr>
        <w:t>from</w:t>
      </w:r>
      <w:r w:rsidRPr="00917152">
        <w:rPr>
          <w:rFonts w:asciiTheme="minorHAnsi" w:eastAsia="Times New Roman" w:hAnsiTheme="minorHAnsi" w:cstheme="minorHAnsi"/>
          <w:color w:val="FF0000"/>
          <w:sz w:val="14"/>
          <w:szCs w:val="14"/>
        </w:rPr>
        <w:t> 93 TOC bid distributing tournaments (</w:t>
      </w:r>
      <w:r w:rsidRPr="00917152">
        <w:rPr>
          <w:rFonts w:asciiTheme="minorHAnsi" w:eastAsia="Times New Roman" w:hAnsiTheme="minorHAnsi" w:cstheme="minorHAnsi"/>
          <w:b/>
          <w:bCs/>
          <w:color w:val="FF0000"/>
          <w:u w:val="single"/>
        </w:rPr>
        <w:t>20</w:t>
      </w:r>
      <w:r w:rsidRPr="00917152">
        <w:rPr>
          <w:rFonts w:asciiTheme="minorHAnsi" w:eastAsia="Times New Roman" w:hAnsiTheme="minorHAnsi" w:cstheme="minorHAnsi"/>
          <w:b/>
          <w:bCs/>
          <w:color w:val="FF0000"/>
          <w:highlight w:val="green"/>
          <w:u w:val="single"/>
          <w:shd w:val="clear" w:color="auto" w:fill="FFFF00"/>
        </w:rPr>
        <w:t>17</w:t>
      </w:r>
      <w:r w:rsidRPr="00917152">
        <w:rPr>
          <w:rFonts w:asciiTheme="minorHAnsi" w:eastAsia="Times New Roman" w:hAnsiTheme="minorHAnsi" w:cstheme="minorHAnsi"/>
          <w:b/>
          <w:bCs/>
          <w:color w:val="FF0000"/>
          <w:highlight w:val="green"/>
          <w:u w:val="single"/>
        </w:rPr>
        <w:t> </w:t>
      </w:r>
      <w:r w:rsidRPr="00917152">
        <w:rPr>
          <w:rFonts w:asciiTheme="minorHAnsi" w:eastAsia="Times New Roman" w:hAnsiTheme="minorHAnsi" w:cstheme="minorHAnsi"/>
          <w:b/>
          <w:bCs/>
          <w:color w:val="FF0000"/>
          <w:highlight w:val="green"/>
          <w:u w:val="single"/>
          <w:shd w:val="clear" w:color="auto" w:fill="FFFF00"/>
        </w:rPr>
        <w:t>–</w:t>
      </w:r>
      <w:r w:rsidRPr="00917152">
        <w:rPr>
          <w:rFonts w:asciiTheme="minorHAnsi" w:eastAsia="Times New Roman" w:hAnsiTheme="minorHAnsi" w:cstheme="minorHAnsi"/>
          <w:b/>
          <w:bCs/>
          <w:color w:val="FF0000"/>
          <w:u w:val="single"/>
        </w:rPr>
        <w:t> 20</w:t>
      </w:r>
      <w:r w:rsidRPr="00917152">
        <w:rPr>
          <w:rFonts w:asciiTheme="minorHAnsi" w:eastAsia="Times New Roman" w:hAnsiTheme="minorHAnsi" w:cstheme="minorHAnsi"/>
          <w:b/>
          <w:bCs/>
          <w:color w:val="FF0000"/>
          <w:highlight w:val="green"/>
          <w:u w:val="single"/>
          <w:shd w:val="clear" w:color="auto" w:fill="FFFF00"/>
        </w:rPr>
        <w:t>19</w:t>
      </w:r>
      <w:r w:rsidRPr="00917152">
        <w:rPr>
          <w:rFonts w:asciiTheme="minorHAnsi" w:eastAsia="Times New Roman" w:hAnsiTheme="minorHAnsi" w:cstheme="minorHAnsi"/>
          <w:color w:val="FF0000"/>
          <w:sz w:val="14"/>
          <w:szCs w:val="14"/>
        </w:rPr>
        <w:t> YTD), </w:t>
      </w:r>
      <w:r w:rsidRPr="00917152">
        <w:rPr>
          <w:rFonts w:asciiTheme="minorHAnsi" w:eastAsia="Times New Roman" w:hAnsiTheme="minorHAnsi" w:cstheme="minorHAnsi"/>
          <w:b/>
          <w:bCs/>
          <w:color w:val="FF0000"/>
          <w:highlight w:val="green"/>
          <w:u w:val="single"/>
          <w:shd w:val="clear" w:color="auto" w:fill="FFFF00"/>
        </w:rPr>
        <w:t>the neg</w:t>
      </w:r>
      <w:r w:rsidRPr="00917152">
        <w:rPr>
          <w:rFonts w:asciiTheme="minorHAnsi" w:eastAsia="Times New Roman" w:hAnsiTheme="minorHAnsi" w:cstheme="minorHAnsi"/>
          <w:color w:val="FF0000"/>
          <w:sz w:val="14"/>
          <w:szCs w:val="14"/>
        </w:rPr>
        <w:t>ative </w:t>
      </w:r>
      <w:r w:rsidRPr="00917152">
        <w:rPr>
          <w:rFonts w:asciiTheme="minorHAnsi" w:eastAsia="Times New Roman" w:hAnsiTheme="minorHAnsi" w:cstheme="minorHAnsi"/>
          <w:b/>
          <w:bCs/>
          <w:color w:val="FF0000"/>
          <w:highlight w:val="green"/>
          <w:u w:val="single"/>
          <w:shd w:val="clear" w:color="auto" w:fill="FFFF00"/>
        </w:rPr>
        <w:t>won 52.99% of ballots</w:t>
      </w:r>
      <w:r w:rsidRPr="00917152">
        <w:rPr>
          <w:rFonts w:asciiTheme="minorHAnsi" w:eastAsia="Times New Roman" w:hAnsiTheme="minorHAnsi" w:cstheme="minorHAnsi"/>
          <w:color w:val="FF0000"/>
          <w:sz w:val="14"/>
          <w:szCs w:val="14"/>
        </w:rPr>
        <w:t> (</w:t>
      </w:r>
      <w:r w:rsidRPr="00917152">
        <w:rPr>
          <w:rFonts w:asciiTheme="minorHAnsi" w:eastAsia="Times New Roman" w:hAnsiTheme="minorHAnsi" w:cstheme="minorHAnsi"/>
          <w:b/>
          <w:bCs/>
          <w:color w:val="FF0000"/>
          <w:u w:val="single"/>
        </w:rPr>
        <w:t>p-value &lt; 0.0001)</w:t>
      </w:r>
      <w:r w:rsidRPr="00917152">
        <w:rPr>
          <w:rFonts w:asciiTheme="minorHAnsi" w:eastAsia="Times New Roman" w:hAnsiTheme="minorHAnsi" w:cstheme="minorHAnsi"/>
          <w:color w:val="FF0000"/>
          <w:sz w:val="14"/>
          <w:szCs w:val="14"/>
        </w:rPr>
        <w:t> and 54.63% of upset rounds (p-value &lt; 0.0001). </w:t>
      </w:r>
      <w:r w:rsidRPr="00917152">
        <w:rPr>
          <w:rFonts w:asciiTheme="minorHAnsi" w:eastAsia="Times New Roman" w:hAnsiTheme="minorHAnsi" w:cstheme="minorHAnsi"/>
          <w:b/>
          <w:bCs/>
          <w:color w:val="FF0000"/>
          <w:highlight w:val="green"/>
          <w:u w:val="single"/>
          <w:shd w:val="clear" w:color="auto" w:fill="FFFF00"/>
        </w:rPr>
        <w:t>This suggests the bias might be structural</w:t>
      </w:r>
      <w:r w:rsidRPr="00917152">
        <w:rPr>
          <w:rFonts w:asciiTheme="minorHAnsi" w:eastAsia="Times New Roman" w:hAnsiTheme="minorHAnsi" w:cstheme="minorHAnsi"/>
          <w:b/>
          <w:bCs/>
          <w:color w:val="FF0000"/>
          <w:u w:val="single"/>
        </w:rPr>
        <w:t>, and not topic specific, as this data spans six different topics.</w:t>
      </w:r>
      <w:r w:rsidRPr="00917152">
        <w:rPr>
          <w:rFonts w:asciiTheme="minorHAnsi" w:eastAsia="Times New Roman" w:hAnsiTheme="minorHAnsi" w:cstheme="minorHAnsi"/>
          <w:color w:val="FF0000"/>
        </w:rPr>
        <w:t xml:space="preserve">  </w:t>
      </w:r>
    </w:p>
    <w:p w14:paraId="55CE3F60" w14:textId="6B0D4CFC" w:rsidR="005637BB" w:rsidRPr="00917152" w:rsidRDefault="007A3A66" w:rsidP="007A3A66">
      <w:pPr>
        <w:pStyle w:val="Heading3"/>
        <w:rPr>
          <w:color w:val="FF0000"/>
        </w:rPr>
      </w:pPr>
      <w:r w:rsidRPr="00917152">
        <w:rPr>
          <w:color w:val="FF0000"/>
        </w:rPr>
        <w:lastRenderedPageBreak/>
        <w:t>Race War Procedural</w:t>
      </w:r>
    </w:p>
    <w:p w14:paraId="13593121" w14:textId="77777777" w:rsidR="007A3A66" w:rsidRPr="00917152" w:rsidRDefault="007A3A66" w:rsidP="007A3A66">
      <w:pPr>
        <w:pStyle w:val="Heading4"/>
        <w:rPr>
          <w:color w:val="FF0000"/>
        </w:rPr>
      </w:pPr>
      <w:r w:rsidRPr="00917152">
        <w:rPr>
          <w:color w:val="FF0000"/>
        </w:rPr>
        <w:t xml:space="preserve">Debate is </w:t>
      </w:r>
      <w:proofErr w:type="gramStart"/>
      <w:r w:rsidRPr="00917152">
        <w:rPr>
          <w:color w:val="FF0000"/>
        </w:rPr>
        <w:t>in the midst of</w:t>
      </w:r>
      <w:proofErr w:type="gramEnd"/>
      <w:r w:rsidRPr="00917152">
        <w:rPr>
          <w:color w:val="FF0000"/>
        </w:rPr>
        <w:t xml:space="preserve"> a race-war – practices like the PRL attempt to exclude black thought, debaters calling the cops on debaters for playing music too loud, and the criminalizing of identity teams as cheaters – proves that debate is no longer a safe space. </w:t>
      </w:r>
    </w:p>
    <w:p w14:paraId="5FBE82F2" w14:textId="77777777" w:rsidR="007A3A66" w:rsidRPr="00917152" w:rsidRDefault="007A3A66" w:rsidP="007A3A66">
      <w:pPr>
        <w:pStyle w:val="Heading4"/>
        <w:rPr>
          <w:color w:val="FF0000"/>
        </w:rPr>
      </w:pPr>
      <w:proofErr w:type="spellStart"/>
      <w:r w:rsidRPr="00917152">
        <w:rPr>
          <w:color w:val="FF0000"/>
        </w:rPr>
        <w:t>Interp</w:t>
      </w:r>
      <w:proofErr w:type="spellEnd"/>
      <w:r w:rsidRPr="00917152">
        <w:rPr>
          <w:color w:val="FF0000"/>
        </w:rPr>
        <w:t xml:space="preserve">: Non-Black Debaters must disclose on the NDCA LD Wiki their orientation to the ongoing race war and defend a set of actions they can be held accountable for in such. </w:t>
      </w:r>
    </w:p>
    <w:p w14:paraId="2AB27474" w14:textId="77777777" w:rsidR="007A3A66" w:rsidRPr="00917152" w:rsidRDefault="007A3A66" w:rsidP="007A3A66">
      <w:pPr>
        <w:pStyle w:val="Heading4"/>
        <w:rPr>
          <w:color w:val="FF0000"/>
        </w:rPr>
      </w:pPr>
      <w:r w:rsidRPr="00917152">
        <w:rPr>
          <w:color w:val="FF0000"/>
        </w:rPr>
        <w:t>Ill insert a screen shot of my wiki of an example</w:t>
      </w:r>
    </w:p>
    <w:p w14:paraId="1B2A4742" w14:textId="77777777" w:rsidR="007A3A66" w:rsidRPr="00917152" w:rsidRDefault="007A3A66" w:rsidP="007A3A66">
      <w:pPr>
        <w:rPr>
          <w:color w:val="FF0000"/>
        </w:rPr>
      </w:pPr>
      <w:r w:rsidRPr="00917152">
        <w:rPr>
          <w:noProof/>
          <w:color w:val="FF0000"/>
        </w:rPr>
        <w:drawing>
          <wp:inline distT="0" distB="0" distL="0" distR="0" wp14:anchorId="16539960" wp14:editId="202FB026">
            <wp:extent cx="7112000" cy="13843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31"/>
                    <a:stretch>
                      <a:fillRect/>
                    </a:stretch>
                  </pic:blipFill>
                  <pic:spPr>
                    <a:xfrm>
                      <a:off x="0" y="0"/>
                      <a:ext cx="7112000" cy="1384300"/>
                    </a:xfrm>
                    <a:prstGeom prst="rect">
                      <a:avLst/>
                    </a:prstGeom>
                  </pic:spPr>
                </pic:pic>
              </a:graphicData>
            </a:graphic>
          </wp:inline>
        </w:drawing>
      </w:r>
    </w:p>
    <w:p w14:paraId="3FFC5C89" w14:textId="77777777" w:rsidR="007A3A66" w:rsidRPr="00917152" w:rsidRDefault="007A3A66" w:rsidP="007A3A66">
      <w:pPr>
        <w:pStyle w:val="Heading4"/>
        <w:rPr>
          <w:color w:val="FF0000"/>
        </w:rPr>
      </w:pPr>
      <w:r w:rsidRPr="00917152">
        <w:rPr>
          <w:color w:val="FF0000"/>
        </w:rPr>
        <w:t>Violation: They didn’t – Screenshot on doc</w:t>
      </w:r>
    </w:p>
    <w:p w14:paraId="4F76B807" w14:textId="77777777" w:rsidR="007A3A66" w:rsidRPr="00917152" w:rsidRDefault="007A3A66" w:rsidP="007A3A66">
      <w:pPr>
        <w:pStyle w:val="Heading4"/>
        <w:rPr>
          <w:color w:val="FF0000"/>
        </w:rPr>
      </w:pPr>
      <w:r w:rsidRPr="00917152">
        <w:rPr>
          <w:color w:val="FF0000"/>
        </w:rPr>
        <w:t>That’s a Voter:</w:t>
      </w:r>
    </w:p>
    <w:p w14:paraId="187ED098" w14:textId="77777777" w:rsidR="007A3A66" w:rsidRPr="00917152" w:rsidRDefault="007A3A66" w:rsidP="007A3A66">
      <w:pPr>
        <w:pStyle w:val="Heading4"/>
        <w:rPr>
          <w:color w:val="FF0000"/>
        </w:rPr>
      </w:pPr>
      <w:r w:rsidRPr="00917152">
        <w:rPr>
          <w:color w:val="FF0000"/>
        </w:rPr>
        <w:t xml:space="preserve">a.] Naturalization – Absent taking a clear public stance, the ongoing violence becomes </w:t>
      </w:r>
      <w:proofErr w:type="spellStart"/>
      <w:r w:rsidRPr="00917152">
        <w:rPr>
          <w:color w:val="FF0000"/>
        </w:rPr>
        <w:t>invisiblized</w:t>
      </w:r>
      <w:proofErr w:type="spellEnd"/>
      <w:r w:rsidRPr="00917152">
        <w:rPr>
          <w:color w:val="FF0000"/>
        </w:rPr>
        <w:t xml:space="preserve"> – </w:t>
      </w:r>
      <w:proofErr w:type="spellStart"/>
      <w:r w:rsidRPr="00917152">
        <w:rPr>
          <w:color w:val="FF0000"/>
        </w:rPr>
        <w:t>its</w:t>
      </w:r>
      <w:proofErr w:type="spellEnd"/>
      <w:r w:rsidRPr="00917152">
        <w:rPr>
          <w:color w:val="FF0000"/>
        </w:rPr>
        <w:t xml:space="preserve"> especially important at the first tournament of the TOC topic where thousands of other debaters are eagerly following on, scouting wiki’s etc. </w:t>
      </w:r>
    </w:p>
    <w:p w14:paraId="541507D9" w14:textId="77777777" w:rsidR="007A3A66" w:rsidRPr="00917152" w:rsidRDefault="007A3A66" w:rsidP="007A3A66">
      <w:pPr>
        <w:pStyle w:val="Heading4"/>
        <w:rPr>
          <w:color w:val="FF0000"/>
        </w:rPr>
      </w:pPr>
      <w:r w:rsidRPr="00917152">
        <w:rPr>
          <w:color w:val="FF0000"/>
        </w:rPr>
        <w:t xml:space="preserve">b.] White Shiftiness – </w:t>
      </w:r>
      <w:proofErr w:type="spellStart"/>
      <w:r w:rsidRPr="00917152">
        <w:rPr>
          <w:color w:val="FF0000"/>
        </w:rPr>
        <w:t>Speccing</w:t>
      </w:r>
      <w:proofErr w:type="spellEnd"/>
      <w:r w:rsidRPr="00917152">
        <w:rPr>
          <w:color w:val="FF0000"/>
        </w:rPr>
        <w:t xml:space="preserve"> on your wiki before the round is important so that people can hold you to the standards you have set for yourself. Absent you disclosing before the round – you </w:t>
      </w:r>
      <w:proofErr w:type="gramStart"/>
      <w:r w:rsidRPr="00917152">
        <w:rPr>
          <w:color w:val="FF0000"/>
        </w:rPr>
        <w:t>are able to</w:t>
      </w:r>
      <w:proofErr w:type="gramEnd"/>
      <w:r w:rsidRPr="00917152">
        <w:rPr>
          <w:color w:val="FF0000"/>
        </w:rPr>
        <w:t xml:space="preserve"> make promises in bad faith and never be held accountable for said practices. </w:t>
      </w:r>
    </w:p>
    <w:p w14:paraId="45DAE540" w14:textId="77777777" w:rsidR="007A3A66" w:rsidRPr="00917152" w:rsidRDefault="007A3A66" w:rsidP="007A3A66">
      <w:pPr>
        <w:pStyle w:val="Heading4"/>
        <w:rPr>
          <w:color w:val="FF0000"/>
        </w:rPr>
      </w:pPr>
      <w:r w:rsidRPr="00917152">
        <w:rPr>
          <w:color w:val="FF0000"/>
        </w:rPr>
        <w:t xml:space="preserve">c.] </w:t>
      </w:r>
      <w:proofErr w:type="spellStart"/>
      <w:r w:rsidRPr="00917152">
        <w:rPr>
          <w:color w:val="FF0000"/>
        </w:rPr>
        <w:t>Labour</w:t>
      </w:r>
      <w:proofErr w:type="spellEnd"/>
      <w:r w:rsidRPr="00917152">
        <w:rPr>
          <w:color w:val="FF0000"/>
        </w:rPr>
        <w:t xml:space="preserve"> – Waiting to talk about ongoing violence until black debaters bring it up – puts an artificial burden on </w:t>
      </w:r>
      <w:proofErr w:type="spellStart"/>
      <w:r w:rsidRPr="00917152">
        <w:rPr>
          <w:color w:val="FF0000"/>
        </w:rPr>
        <w:t>labour</w:t>
      </w:r>
      <w:proofErr w:type="spellEnd"/>
      <w:r w:rsidRPr="00917152">
        <w:rPr>
          <w:color w:val="FF0000"/>
        </w:rPr>
        <w:t xml:space="preserve"> upon them – this results in forms of battle fatigue and exhaustion that drains vitality – as non-black people the onus is on us to look around at the ongoing battle and take a clear stance.</w:t>
      </w:r>
    </w:p>
    <w:p w14:paraId="7999A4C9" w14:textId="77777777" w:rsidR="007A3A66" w:rsidRPr="00917152" w:rsidRDefault="007A3A66" w:rsidP="007A3A66">
      <w:pPr>
        <w:pStyle w:val="Heading4"/>
        <w:rPr>
          <w:color w:val="FF0000"/>
        </w:rPr>
      </w:pPr>
      <w:r w:rsidRPr="00917152">
        <w:rPr>
          <w:color w:val="FF0000"/>
        </w:rPr>
        <w:t>d.] Survival Tactics – Disclosing before the round – allows for debaters of color to navigate hostile spaces and prepare themselves for how to engage/who to trust – that remedies physical and psychic violence and helps create coalitional approaches to liberatory strategies.</w:t>
      </w:r>
    </w:p>
    <w:p w14:paraId="784F400D" w14:textId="77777777" w:rsidR="007A3A66" w:rsidRPr="00917152" w:rsidRDefault="007A3A66" w:rsidP="007A3A66">
      <w:pPr>
        <w:rPr>
          <w:color w:val="FF0000"/>
        </w:rPr>
      </w:pPr>
    </w:p>
    <w:sectPr w:rsidR="007A3A66" w:rsidRPr="00917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21F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37BB"/>
    <w:rsid w:val="0057268A"/>
    <w:rsid w:val="00594B3D"/>
    <w:rsid w:val="005D2912"/>
    <w:rsid w:val="006065BD"/>
    <w:rsid w:val="00645FA9"/>
    <w:rsid w:val="00647866"/>
    <w:rsid w:val="00665003"/>
    <w:rsid w:val="006A2AD0"/>
    <w:rsid w:val="006C2375"/>
    <w:rsid w:val="006D4ECC"/>
    <w:rsid w:val="00722258"/>
    <w:rsid w:val="007243E5"/>
    <w:rsid w:val="00766EA0"/>
    <w:rsid w:val="007A2226"/>
    <w:rsid w:val="007A3A66"/>
    <w:rsid w:val="007F5B66"/>
    <w:rsid w:val="00823A1C"/>
    <w:rsid w:val="008321FE"/>
    <w:rsid w:val="00845B9D"/>
    <w:rsid w:val="00860984"/>
    <w:rsid w:val="008B3ECB"/>
    <w:rsid w:val="008B4E85"/>
    <w:rsid w:val="008C1B2E"/>
    <w:rsid w:val="0091627E"/>
    <w:rsid w:val="00917152"/>
    <w:rsid w:val="0097032B"/>
    <w:rsid w:val="009D2EAD"/>
    <w:rsid w:val="009D54B2"/>
    <w:rsid w:val="009E1922"/>
    <w:rsid w:val="009F7ED2"/>
    <w:rsid w:val="00A6293D"/>
    <w:rsid w:val="00A8215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074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243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1F13"/>
  <w15:chartTrackingRefBased/>
  <w15:docId w15:val="{A3D62DD2-3012-49C8-B2E7-768E1BA8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21FE"/>
    <w:rPr>
      <w:rFonts w:ascii="Calibri" w:hAnsi="Calibri" w:cs="Calibri"/>
    </w:rPr>
  </w:style>
  <w:style w:type="paragraph" w:styleId="Heading1">
    <w:name w:val="heading 1"/>
    <w:aliases w:val="Pocket"/>
    <w:basedOn w:val="Normal"/>
    <w:next w:val="Normal"/>
    <w:link w:val="Heading1Char"/>
    <w:qFormat/>
    <w:rsid w:val="008321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21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21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No Spacing1121,t,T,tags, Ch,No Spacing1,No Spacing11"/>
    <w:basedOn w:val="Normal"/>
    <w:next w:val="Normal"/>
    <w:link w:val="Heading4Char"/>
    <w:uiPriority w:val="3"/>
    <w:unhideWhenUsed/>
    <w:qFormat/>
    <w:rsid w:val="008321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21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1FE"/>
  </w:style>
  <w:style w:type="character" w:customStyle="1" w:styleId="Heading1Char">
    <w:name w:val="Heading 1 Char"/>
    <w:aliases w:val="Pocket Char"/>
    <w:basedOn w:val="DefaultParagraphFont"/>
    <w:link w:val="Heading1"/>
    <w:rsid w:val="008321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21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21F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321F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8321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21F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8321F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8321FE"/>
    <w:rPr>
      <w:color w:val="auto"/>
      <w:u w:val="none"/>
    </w:rPr>
  </w:style>
  <w:style w:type="character" w:styleId="FollowedHyperlink">
    <w:name w:val="FollowedHyperlink"/>
    <w:basedOn w:val="DefaultParagraphFont"/>
    <w:uiPriority w:val="99"/>
    <w:semiHidden/>
    <w:unhideWhenUsed/>
    <w:rsid w:val="008321FE"/>
    <w:rPr>
      <w:color w:val="auto"/>
      <w:u w:val="none"/>
    </w:rPr>
  </w:style>
  <w:style w:type="paragraph" w:customStyle="1" w:styleId="textbold">
    <w:name w:val="text bold"/>
    <w:basedOn w:val="Normal"/>
    <w:link w:val="Emphasis"/>
    <w:uiPriority w:val="7"/>
    <w:qFormat/>
    <w:rsid w:val="005637BB"/>
    <w:pPr>
      <w:ind w:left="720"/>
      <w:jc w:val="both"/>
    </w:pPr>
    <w:rPr>
      <w:b/>
      <w:iCs/>
      <w:u w:val="single"/>
    </w:rPr>
  </w:style>
  <w:style w:type="paragraph" w:styleId="ListParagraph">
    <w:name w:val="List Paragraph"/>
    <w:aliases w:val="6 font,Colorful List - Accent 11"/>
    <w:basedOn w:val="Normal"/>
    <w:uiPriority w:val="34"/>
    <w:unhideWhenUsed/>
    <w:qFormat/>
    <w:rsid w:val="005637BB"/>
    <w:pPr>
      <w:ind w:left="720"/>
      <w:contextualSpacing/>
    </w:p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No Spacing2,Tags,ca"/>
    <w:basedOn w:val="Heading1"/>
    <w:link w:val="Hyperlink"/>
    <w:autoRedefine/>
    <w:uiPriority w:val="99"/>
    <w:qFormat/>
    <w:rsid w:val="005637B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5637BB"/>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trump-moon-mining-space-resources-executive-order.html"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styles" Target="styles.xml"/><Relationship Id="rId21" Type="http://schemas.openxmlformats.org/officeDocument/2006/relationships/hyperlink" Target="http://www.caseyhandmer.com/" TargetMode="External"/><Relationship Id="rId7" Type="http://schemas.openxmlformats.org/officeDocument/2006/relationships/hyperlink" Target="https://www.merriam-webster.com/dictionary/is" TargetMode="External"/><Relationship Id="rId12" Type="http://schemas.openxmlformats.org/officeDocument/2006/relationships/hyperlink" Target="https://www.congress.gov/bill/114th-congress/house-bill/2262/text"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niversetoday.com/20590/moon-for-sale/"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phys.org/news/2020-04-trump-moon-asteroids.html" TargetMode="External"/><Relationship Id="rId24" Type="http://schemas.openxmlformats.org/officeDocument/2006/relationships/hyperlink" Target="https://www.scientificamerican.com/article/orbital-debris-space-fenc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itehouse.gov/presidential-actions/executive-order-encouraging-international-support-recovery-use-space-resources/"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image" Target="media/image3.png"/><Relationship Id="rId10" Type="http://schemas.openxmlformats.org/officeDocument/2006/relationships/image" Target="media/image2.jpeg"/><Relationship Id="rId19" Type="http://schemas.openxmlformats.org/officeDocument/2006/relationships/hyperlink" Target="http://www.nasa.gov/content/what-is-nasa-s-asteroid-redirect-mission/"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phys.org/tags/space/" TargetMode="External"/><Relationship Id="rId22" Type="http://schemas.openxmlformats.org/officeDocument/2006/relationships/hyperlink" Target="http://arxiv.org/abs/1505.03800" TargetMode="External"/><Relationship Id="rId27" Type="http://schemas.openxmlformats.org/officeDocument/2006/relationships/hyperlink" Target="https://qz.com/704687/there-have-probably-been-trillions-of-alien-civilizations-and-yet-we-may-still-never-see-one/" TargetMode="External"/><Relationship Id="rId30" Type="http://schemas.openxmlformats.org/officeDocument/2006/relationships/hyperlink" Target="http://nsdupdate.com/2019/a-statistical-analysis-of-side-bias-on-the-2019-january-february-lincoln-douglas-debate-topic/" TargetMode="External"/><Relationship Id="rId8"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t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C80D2-EA9F-4D3B-B372-5975147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21</Pages>
  <Words>10078</Words>
  <Characters>57446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5.1.1</cp:keywords>
  <dc:description/>
  <cp:lastModifiedBy>Cho, Raymond</cp:lastModifiedBy>
  <cp:revision>2</cp:revision>
  <dcterms:created xsi:type="dcterms:W3CDTF">2021-12-18T23:37:00Z</dcterms:created>
  <dcterms:modified xsi:type="dcterms:W3CDTF">2021-12-19T00:38:00Z</dcterms:modified>
</cp:coreProperties>
</file>