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5E679" w14:textId="4A439E5F" w:rsidR="002A236A" w:rsidRDefault="002A236A" w:rsidP="002A236A">
      <w:pPr>
        <w:pStyle w:val="Heading1"/>
      </w:pPr>
      <w:r>
        <w:t>1AC</w:t>
      </w:r>
    </w:p>
    <w:p w14:paraId="4ABC0086" w14:textId="36744CDF" w:rsidR="002A236A" w:rsidRDefault="002A236A" w:rsidP="002A236A">
      <w:pPr>
        <w:pStyle w:val="Heading3"/>
      </w:pPr>
      <w:r>
        <w:lastRenderedPageBreak/>
        <w:t>1AC: Innovation</w:t>
      </w:r>
    </w:p>
    <w:p w14:paraId="296CE1DC" w14:textId="77777777" w:rsidR="002A236A" w:rsidRDefault="002A236A" w:rsidP="002A236A">
      <w:pPr>
        <w:pStyle w:val="Heading4"/>
      </w:pPr>
      <w:r>
        <w:t xml:space="preserve">Advantage 1 is Innovation: </w:t>
      </w:r>
    </w:p>
    <w:p w14:paraId="51216BD8" w14:textId="77777777" w:rsidR="002A236A" w:rsidRDefault="002A236A" w:rsidP="002A236A">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A331CC8" w14:textId="77777777" w:rsidR="002A236A" w:rsidRPr="005B38BB" w:rsidRDefault="002A236A" w:rsidP="002A236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5E3D9EE" w14:textId="77777777" w:rsidR="002A236A" w:rsidRDefault="002A236A" w:rsidP="002A236A">
      <w:pPr>
        <w:rPr>
          <w:u w:val="single"/>
        </w:rPr>
      </w:pPr>
      <w:r w:rsidRPr="00864080">
        <w:rPr>
          <w:u w:val="single"/>
        </w:rPr>
        <w:t>Drug companies</w:t>
      </w:r>
      <w:r w:rsidRPr="00864080">
        <w:rPr>
          <w:sz w:val="16"/>
        </w:rPr>
        <w:t xml:space="preserve"> </w:t>
      </w:r>
      <w:r w:rsidRPr="00864080">
        <w:rPr>
          <w:b/>
          <w:bCs/>
          <w:u w:val="single"/>
        </w:rPr>
        <w:t xml:space="preserve">have brought great </w:t>
      </w:r>
      <w:r w:rsidRPr="009D4CF3">
        <w:rPr>
          <w:b/>
          <w:bCs/>
          <w:highlight w:val="green"/>
          <w:u w:val="single"/>
        </w:rPr>
        <w:t>innovations</w:t>
      </w:r>
      <w:r w:rsidRPr="009D4CF3">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864080">
        <w:rPr>
          <w:b/>
          <w:bCs/>
          <w:u w:val="single"/>
          <w:bdr w:val="single" w:sz="4" w:space="0" w:color="auto"/>
        </w:rPr>
        <w:t xml:space="preserve">But that’s </w:t>
      </w:r>
      <w:r w:rsidRPr="009D4CF3">
        <w:rPr>
          <w:b/>
          <w:bCs/>
          <w:highlight w:val="green"/>
          <w:u w:val="single"/>
          <w:bdr w:val="single" w:sz="4" w:space="0" w:color="auto"/>
        </w:rPr>
        <w:t>not happening</w:t>
      </w:r>
      <w:r w:rsidRPr="007E660D">
        <w:rPr>
          <w:u w:val="single"/>
        </w:rPr>
        <w:t xml:space="preserve">. Instead, </w:t>
      </w:r>
      <w:r w:rsidRPr="009D4CF3">
        <w:rPr>
          <w:highlight w:val="green"/>
          <w:u w:val="single"/>
        </w:rPr>
        <w:t>drug companies build massive patent walls around their products</w:t>
      </w:r>
      <w:r w:rsidRPr="007E660D">
        <w:rPr>
          <w:u w:val="single"/>
        </w:rPr>
        <w:t xml:space="preserve">, </w:t>
      </w:r>
      <w:r w:rsidRPr="009D4CF3">
        <w:rPr>
          <w:highlight w:val="green"/>
          <w:u w:val="single"/>
        </w:rPr>
        <w:t>extending</w:t>
      </w:r>
      <w:r w:rsidRPr="007E660D">
        <w:rPr>
          <w:u w:val="single"/>
        </w:rPr>
        <w:t xml:space="preserve"> the </w:t>
      </w:r>
      <w:r w:rsidRPr="009D4CF3">
        <w:rPr>
          <w:highlight w:val="green"/>
          <w:u w:val="single"/>
        </w:rPr>
        <w:t xml:space="preserve">protection </w:t>
      </w:r>
      <w:proofErr w:type="gramStart"/>
      <w:r w:rsidRPr="009D4CF3">
        <w:rPr>
          <w:b/>
          <w:bCs/>
          <w:highlight w:val="green"/>
          <w:u w:val="single"/>
          <w:bdr w:val="single" w:sz="18" w:space="0" w:color="auto"/>
        </w:rPr>
        <w:t>over and over again</w:t>
      </w:r>
      <w:proofErr w:type="gramEnd"/>
      <w:r w:rsidRPr="007E660D">
        <w:rPr>
          <w:sz w:val="16"/>
        </w:rPr>
        <w:t xml:space="preserve">. </w:t>
      </w:r>
      <w:r w:rsidRPr="007E660D">
        <w:rPr>
          <w:u w:val="single"/>
        </w:rPr>
        <w:t xml:space="preserve">Some </w:t>
      </w:r>
      <w:r w:rsidRPr="00864080">
        <w:rPr>
          <w:u w:val="single"/>
        </w:rPr>
        <w:t xml:space="preserve">modern drugs have an avalanche of U.S. patents, with expiration dates </w:t>
      </w:r>
      <w:r w:rsidRPr="00864080">
        <w:rPr>
          <w:b/>
          <w:bCs/>
          <w:u w:val="single"/>
          <w:bdr w:val="single" w:sz="4" w:space="0" w:color="auto"/>
        </w:rPr>
        <w:t>staggered across time</w:t>
      </w:r>
      <w:r w:rsidRPr="00864080">
        <w:rPr>
          <w:u w:val="single"/>
        </w:rPr>
        <w:t xml:space="preserve">. </w:t>
      </w:r>
      <w:r w:rsidRPr="00864080">
        <w:rPr>
          <w:sz w:val="16"/>
        </w:rPr>
        <w:t>For example</w:t>
      </w:r>
      <w:r w:rsidRPr="00864080">
        <w:rPr>
          <w:u w:val="single"/>
        </w:rPr>
        <w:t xml:space="preserve">, the rheumatoid arthritis drug Humira is </w:t>
      </w:r>
      <w:r w:rsidRPr="00864080">
        <w:rPr>
          <w:b/>
          <w:bCs/>
          <w:u w:val="single"/>
        </w:rPr>
        <w:t>protected by more than 100 patents</w:t>
      </w:r>
      <w:r w:rsidRPr="00864080">
        <w:rPr>
          <w:sz w:val="16"/>
        </w:rPr>
        <w:t xml:space="preserve">. </w:t>
      </w:r>
      <w:r w:rsidRPr="00864080">
        <w:rPr>
          <w:u w:val="single"/>
        </w:rPr>
        <w:t xml:space="preserve">Walls like that </w:t>
      </w:r>
      <w:r w:rsidRPr="00864080">
        <w:rPr>
          <w:b/>
          <w:bCs/>
          <w:u w:val="single"/>
        </w:rPr>
        <w:t>are insur</w:t>
      </w:r>
      <w:r w:rsidRPr="007E660D">
        <w:rPr>
          <w:b/>
          <w:bCs/>
          <w:u w:val="single"/>
        </w:rPr>
        <w:t>mountable</w:t>
      </w:r>
      <w:r w:rsidRPr="007E660D">
        <w:rPr>
          <w:u w:val="single"/>
        </w:rPr>
        <w:t xml:space="preserve">. </w:t>
      </w:r>
      <w:r w:rsidRPr="009D4CF3">
        <w:rPr>
          <w:highlight w:val="green"/>
          <w:u w:val="single"/>
        </w:rPr>
        <w:t>Rather than rewarding innovation</w:t>
      </w:r>
      <w:r w:rsidRPr="007E660D">
        <w:rPr>
          <w:u w:val="single"/>
        </w:rPr>
        <w:t xml:space="preserve">, </w:t>
      </w:r>
      <w:r w:rsidRPr="009D4CF3">
        <w:rPr>
          <w:highlight w:val="green"/>
          <w:u w:val="single"/>
        </w:rPr>
        <w:t xml:space="preserve">our patent system is </w:t>
      </w:r>
      <w:r w:rsidRPr="007E660D">
        <w:rPr>
          <w:u w:val="single"/>
        </w:rPr>
        <w:t xml:space="preserve">now </w:t>
      </w:r>
      <w:r w:rsidRPr="009D4CF3">
        <w:rPr>
          <w:b/>
          <w:bCs/>
          <w:highlight w:val="green"/>
          <w:u w:val="single"/>
          <w:bdr w:val="single" w:sz="18" w:space="0" w:color="auto"/>
        </w:rPr>
        <w:t>largely repurposing drugs</w:t>
      </w:r>
      <w:r w:rsidRPr="007E660D">
        <w:rPr>
          <w:u w:val="single"/>
        </w:rPr>
        <w:t xml:space="preserve">. </w:t>
      </w:r>
      <w:r w:rsidRPr="009D4CF3">
        <w:rPr>
          <w:highlight w:val="green"/>
          <w:u w:val="single"/>
        </w:rPr>
        <w:t>Between 2005 and 2015</w:t>
      </w:r>
      <w:r w:rsidRPr="007E660D">
        <w:rPr>
          <w:u w:val="single"/>
        </w:rPr>
        <w:t xml:space="preserve">, </w:t>
      </w:r>
      <w:r w:rsidRPr="009D4CF3">
        <w:rPr>
          <w:b/>
          <w:bCs/>
          <w:highlight w:val="green"/>
          <w:u w:val="single"/>
        </w:rPr>
        <w:t>more than three-quarters</w:t>
      </w:r>
      <w:r w:rsidRPr="009D4CF3">
        <w:rPr>
          <w:highlight w:val="green"/>
          <w:u w:val="single"/>
        </w:rPr>
        <w:t xml:space="preserve"> of </w:t>
      </w:r>
      <w:r w:rsidRPr="007E660D">
        <w:rPr>
          <w:u w:val="single"/>
        </w:rPr>
        <w:t xml:space="preserve">the </w:t>
      </w:r>
      <w:r w:rsidRPr="009D4CF3">
        <w:rPr>
          <w:highlight w:val="green"/>
          <w:u w:val="single"/>
        </w:rPr>
        <w:t xml:space="preserve">drugs associated with new patents </w:t>
      </w:r>
      <w:r w:rsidRPr="009D4CF3">
        <w:rPr>
          <w:b/>
          <w:bCs/>
          <w:highlight w:val="green"/>
          <w:u w:val="single"/>
        </w:rPr>
        <w:t>were not new ones</w:t>
      </w:r>
      <w:r w:rsidRPr="009D4CF3">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Particularly troubling</w:t>
      </w:r>
      <w:r w:rsidRPr="00864080">
        <w:rPr>
          <w:u w:val="single"/>
        </w:rPr>
        <w:t xml:space="preserve">, new patents can be </w:t>
      </w:r>
      <w:r w:rsidRPr="00864080">
        <w:rPr>
          <w:b/>
          <w:bCs/>
          <w:u w:val="single"/>
        </w:rPr>
        <w:t>obtained on minor tweaks</w:t>
      </w:r>
      <w:r w:rsidRPr="00864080">
        <w:rPr>
          <w:u w:val="single"/>
        </w:rPr>
        <w:t xml:space="preserve"> such as adjustments to dosage or delivery systems — a once-a-day pill instead of a twice-a-day </w:t>
      </w:r>
      <w:proofErr w:type="gramStart"/>
      <w:r w:rsidRPr="00864080">
        <w:rPr>
          <w:u w:val="single"/>
        </w:rPr>
        <w:t>one;</w:t>
      </w:r>
      <w:proofErr w:type="gramEnd"/>
      <w:r w:rsidRPr="00864080">
        <w:rPr>
          <w:u w:val="single"/>
        </w:rPr>
        <w:t xml:space="preserve"> a capsule rather than a tablet</w:t>
      </w:r>
      <w:r w:rsidRPr="00864080">
        <w:rPr>
          <w:sz w:val="16"/>
        </w:rPr>
        <w:t>. Tinkering like this may have some value to some patients, but it nowhere near justifies the rewards we lavish on companies for doing it. From</w:t>
      </w:r>
      <w:r w:rsidRPr="007E660D">
        <w:rPr>
          <w:sz w:val="16"/>
        </w:rPr>
        <w:t xml:space="preserve"> society’s standpoint, </w:t>
      </w:r>
      <w:r w:rsidRPr="007E660D">
        <w:rPr>
          <w:u w:val="single"/>
        </w:rPr>
        <w:t>incentives should drive scientists back to the lab to look for new things, not to recycle existing drugs for minimal benefit.</w:t>
      </w:r>
    </w:p>
    <w:p w14:paraId="712C5EEB" w14:textId="77777777" w:rsidR="002A236A" w:rsidRDefault="002A236A" w:rsidP="002A236A">
      <w:pPr>
        <w:pStyle w:val="Heading4"/>
      </w:pPr>
      <w:r>
        <w:t xml:space="preserve">We </w:t>
      </w:r>
      <w:r>
        <w:rPr>
          <w:u w:val="single"/>
        </w:rPr>
        <w:t>control Uniqueness</w:t>
      </w:r>
      <w:r>
        <w:t xml:space="preserve"> – 78% of New Drugs </w:t>
      </w:r>
      <w:r>
        <w:rPr>
          <w:u w:val="single"/>
        </w:rPr>
        <w:t>aren’t innovative</w:t>
      </w:r>
      <w:r>
        <w:t>.</w:t>
      </w:r>
    </w:p>
    <w:p w14:paraId="4E4246F2" w14:textId="77777777" w:rsidR="002A236A" w:rsidRPr="008A0F84" w:rsidRDefault="002A236A" w:rsidP="002A236A">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FA88934" w14:textId="77777777" w:rsidR="002A236A" w:rsidRPr="008A0F84" w:rsidRDefault="002A236A" w:rsidP="002A236A">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9D4CF3">
        <w:rPr>
          <w:b/>
          <w:sz w:val="26"/>
          <w:highlight w:val="green"/>
          <w:u w:val="single"/>
          <w:bdr w:val="single" w:sz="12" w:space="0" w:color="auto"/>
        </w:rPr>
        <w:t>only a fraction</w:t>
      </w:r>
      <w:r w:rsidRPr="009D4CF3">
        <w:rPr>
          <w:b/>
          <w:sz w:val="26"/>
          <w:highlight w:val="green"/>
          <w:u w:val="single"/>
        </w:rPr>
        <w:t xml:space="preserve"> of new medications </w:t>
      </w:r>
      <w:proofErr w:type="gramStart"/>
      <w:r w:rsidRPr="009D4CF3">
        <w:rPr>
          <w:b/>
          <w:sz w:val="26"/>
          <w:highlight w:val="green"/>
          <w:u w:val="single"/>
        </w:rPr>
        <w:t>are</w:t>
      </w:r>
      <w:proofErr w:type="gramEnd"/>
      <w:r w:rsidRPr="009D4CF3">
        <w:rPr>
          <w:b/>
          <w:sz w:val="26"/>
          <w:highlight w:val="green"/>
          <w:u w:val="single"/>
        </w:rPr>
        <w:t xml:space="preserve"> truly innovative</w:t>
      </w:r>
      <w:r w:rsidRPr="008A0F84">
        <w:rPr>
          <w:sz w:val="16"/>
        </w:rPr>
        <w:t xml:space="preserve">. </w:t>
      </w:r>
      <w:r w:rsidRPr="009D4CF3">
        <w:rPr>
          <w:b/>
          <w:sz w:val="26"/>
          <w:highlight w:val="green"/>
          <w:u w:val="single"/>
        </w:rPr>
        <w:t>Since 1975</w:t>
      </w:r>
      <w:r w:rsidRPr="008A0F84">
        <w:rPr>
          <w:sz w:val="16"/>
        </w:rPr>
        <w:t xml:space="preserve">, </w:t>
      </w:r>
      <w:r w:rsidRPr="009D4CF3">
        <w:rPr>
          <w:b/>
          <w:sz w:val="26"/>
          <w:highlight w:val="green"/>
          <w:u w:val="single"/>
        </w:rPr>
        <w:t>only 10</w:t>
      </w:r>
      <w:r w:rsidRPr="008A0F84">
        <w:rPr>
          <w:sz w:val="16"/>
        </w:rPr>
        <w:t xml:space="preserve"> to 15 </w:t>
      </w:r>
      <w:r w:rsidRPr="009D4CF3">
        <w:rPr>
          <w:b/>
          <w:sz w:val="26"/>
          <w:highlight w:val="green"/>
          <w:u w:val="single"/>
        </w:rPr>
        <w:t>percent</w:t>
      </w:r>
      <w:r w:rsidRPr="009D4CF3">
        <w:rPr>
          <w:sz w:val="16"/>
          <w:highlight w:val="green"/>
        </w:rPr>
        <w:t xml:space="preserve"> </w:t>
      </w:r>
      <w:r w:rsidRPr="008A0F84">
        <w:rPr>
          <w:sz w:val="16"/>
        </w:rPr>
        <w:t xml:space="preserve">of drugs entering the market </w:t>
      </w:r>
      <w:r w:rsidRPr="009D4CF3">
        <w:rPr>
          <w:b/>
          <w:sz w:val="26"/>
          <w:highlight w:val="green"/>
          <w:u w:val="single"/>
        </w:rPr>
        <w:t>represented</w:t>
      </w:r>
      <w:r w:rsidRPr="009D4CF3">
        <w:rPr>
          <w:sz w:val="16"/>
          <w:highlight w:val="green"/>
        </w:rPr>
        <w:t xml:space="preserve"> </w:t>
      </w:r>
      <w:r w:rsidRPr="009D4CF3">
        <w:rPr>
          <w:b/>
          <w:sz w:val="26"/>
          <w:highlight w:val="green"/>
          <w:u w:val="single"/>
        </w:rPr>
        <w:t>therapeutic advances</w:t>
      </w:r>
      <w:r w:rsidRPr="008A0F84">
        <w:rPr>
          <w:sz w:val="16"/>
        </w:rPr>
        <w:t xml:space="preserve">; </w:t>
      </w:r>
      <w:r w:rsidRPr="009D4CF3">
        <w:rPr>
          <w:b/>
          <w:sz w:val="26"/>
          <w:highlight w:val="green"/>
          <w:u w:val="single"/>
        </w:rPr>
        <w:t>instead</w:t>
      </w:r>
      <w:r w:rsidRPr="008A0F84">
        <w:rPr>
          <w:sz w:val="16"/>
        </w:rPr>
        <w:t xml:space="preserve">, </w:t>
      </w:r>
      <w:r w:rsidRPr="009D4CF3">
        <w:rPr>
          <w:b/>
          <w:sz w:val="26"/>
          <w:highlight w:val="green"/>
          <w:u w:val="single"/>
        </w:rPr>
        <w:t xml:space="preserve">drug companies prioritized the development of existing drugs with </w:t>
      </w:r>
      <w:r w:rsidRPr="009D4CF3">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9D4CF3">
        <w:rPr>
          <w:b/>
          <w:sz w:val="26"/>
          <w:highlight w:val="green"/>
          <w:u w:val="single"/>
          <w:bdr w:val="single" w:sz="12" w:space="0" w:color="auto"/>
        </w:rPr>
        <w:t>78 percent of drug patents were related to drugs already on the market.</w:t>
      </w:r>
      <w:r w:rsidRPr="008A0F84">
        <w:rPr>
          <w:sz w:val="16"/>
        </w:rPr>
        <w:t xml:space="preserve">22 </w:t>
      </w:r>
      <w:r w:rsidRPr="009D4CF3">
        <w:rPr>
          <w:b/>
          <w:sz w:val="26"/>
          <w:highlight w:val="green"/>
          <w:u w:val="single"/>
        </w:rPr>
        <w:t>Instead of investing in R&amp;D that could lead to new</w:t>
      </w:r>
      <w:r w:rsidRPr="009D4CF3">
        <w:rPr>
          <w:sz w:val="16"/>
          <w:highlight w:val="green"/>
        </w:rPr>
        <w:t xml:space="preserve"> </w:t>
      </w:r>
      <w:r w:rsidRPr="008A0F84">
        <w:rPr>
          <w:sz w:val="16"/>
        </w:rPr>
        <w:t xml:space="preserve">breakthrough </w:t>
      </w:r>
      <w:r w:rsidRPr="009D4CF3">
        <w:rPr>
          <w:b/>
          <w:sz w:val="26"/>
          <w:highlight w:val="green"/>
          <w:u w:val="single"/>
        </w:rPr>
        <w:t>therapies</w:t>
      </w:r>
      <w:r w:rsidRPr="008A0F84">
        <w:rPr>
          <w:sz w:val="16"/>
        </w:rPr>
        <w:t xml:space="preserve">, </w:t>
      </w:r>
      <w:r w:rsidRPr="009D4CF3">
        <w:rPr>
          <w:b/>
          <w:sz w:val="26"/>
          <w:highlight w:val="green"/>
          <w:u w:val="single"/>
        </w:rPr>
        <w:t xml:space="preserve">drug companies spend resources </w:t>
      </w:r>
      <w:r w:rsidRPr="009D4CF3">
        <w:rPr>
          <w:b/>
          <w:sz w:val="26"/>
          <w:highlight w:val="green"/>
          <w:u w:val="single"/>
          <w:bdr w:val="single" w:sz="12" w:space="0" w:color="auto"/>
        </w:rPr>
        <w:t>obtaining patents on old drugs</w:t>
      </w:r>
      <w:r w:rsidRPr="009D4CF3">
        <w:rPr>
          <w:sz w:val="16"/>
          <w:highlight w:val="green"/>
        </w:rPr>
        <w:t xml:space="preserve"> </w:t>
      </w:r>
      <w:r w:rsidRPr="008A0F84">
        <w:rPr>
          <w:u w:val="single"/>
        </w:rPr>
        <w:t xml:space="preserve">— not to improve user experience — but </w:t>
      </w:r>
      <w:r w:rsidRPr="009D4CF3">
        <w:rPr>
          <w:b/>
          <w:sz w:val="26"/>
          <w:highlight w:val="green"/>
          <w:u w:val="single"/>
        </w:rPr>
        <w:t>to extend patent protection</w:t>
      </w:r>
      <w:r w:rsidRPr="008A0F84">
        <w:rPr>
          <w:u w:val="single"/>
        </w:rPr>
        <w:t xml:space="preserve">, </w:t>
      </w:r>
      <w:r w:rsidRPr="008A0F84">
        <w:rPr>
          <w:u w:val="single"/>
        </w:rPr>
        <w:lastRenderedPageBreak/>
        <w:t>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FA4812E" w14:textId="77777777" w:rsidR="002A236A" w:rsidRDefault="002A236A" w:rsidP="002A236A">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4FCB420" w14:textId="77777777" w:rsidR="002A236A" w:rsidRPr="00791206" w:rsidRDefault="002A236A" w:rsidP="002A236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D97177A" w14:textId="77777777" w:rsidR="002A236A" w:rsidRPr="00E974A9" w:rsidRDefault="002A236A" w:rsidP="002A236A">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9D4CF3">
        <w:rPr>
          <w:szCs w:val="24"/>
          <w:highlight w:val="gree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9D4CF3">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9D4CF3">
        <w:rPr>
          <w:szCs w:val="24"/>
          <w:highlight w:val="green"/>
          <w:u w:val="single"/>
        </w:rPr>
        <w:t xml:space="preserve">extended </w:t>
      </w:r>
      <w:r w:rsidRPr="00E974A9">
        <w:rPr>
          <w:szCs w:val="24"/>
          <w:u w:val="single"/>
        </w:rPr>
        <w:t xml:space="preserve">the drug’s </w:t>
      </w:r>
      <w:r w:rsidRPr="009D4CF3">
        <w:rPr>
          <w:b/>
          <w:bCs/>
          <w:szCs w:val="24"/>
          <w:highlight w:val="green"/>
          <w:u w:val="single"/>
          <w:bdr w:val="single" w:sz="4" w:space="0" w:color="auto"/>
        </w:rPr>
        <w:t>monopoly</w:t>
      </w:r>
      <w:r w:rsidRPr="009D4CF3">
        <w:rPr>
          <w:szCs w:val="24"/>
          <w:highlight w:val="green"/>
          <w:u w:val="single"/>
          <w:bdr w:val="single" w:sz="4" w:space="0" w:color="auto"/>
        </w:rPr>
        <w:t xml:space="preserve"> </w:t>
      </w:r>
      <w:r w:rsidRPr="009D4CF3">
        <w:rPr>
          <w:b/>
          <w:bCs/>
          <w:szCs w:val="24"/>
          <w:highlight w:val="green"/>
          <w:u w:val="single"/>
          <w:bdr w:val="single" w:sz="4" w:space="0" w:color="auto"/>
        </w:rPr>
        <w:t>period</w:t>
      </w:r>
      <w:r w:rsidRPr="009D4CF3">
        <w:rPr>
          <w:szCs w:val="24"/>
          <w:highlight w:val="green"/>
          <w:u w:val="single"/>
          <w:bdr w:val="single" w:sz="4" w:space="0" w:color="auto"/>
        </w:rPr>
        <w:t xml:space="preserve"> </w:t>
      </w:r>
      <w:r w:rsidRPr="009D4CF3">
        <w:rPr>
          <w:b/>
          <w:bCs/>
          <w:szCs w:val="24"/>
          <w:highlight w:val="green"/>
          <w:u w:val="single"/>
          <w:bdr w:val="single" w:sz="4" w:space="0" w:color="auto"/>
        </w:rPr>
        <w:t>by 18 years</w:t>
      </w:r>
      <w:r w:rsidRPr="009D4CF3">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xml:space="preserve">,” </w:t>
      </w:r>
      <w:proofErr w:type="spellStart"/>
      <w:r w:rsidRPr="00864080">
        <w:rPr>
          <w:sz w:val="16"/>
          <w:szCs w:val="24"/>
        </w:rPr>
        <w:t>Dixler</w:t>
      </w:r>
      <w:proofErr w:type="spellEnd"/>
      <w:r w:rsidRPr="00864080">
        <w:rPr>
          <w:sz w:val="16"/>
          <w:szCs w:val="24"/>
        </w:rPr>
        <w:t xml:space="preserve">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9D4CF3">
        <w:rPr>
          <w:szCs w:val="24"/>
          <w:highlight w:val="green"/>
          <w:u w:val="single"/>
        </w:rPr>
        <w:t>evergreening</w:t>
      </w:r>
      <w:r w:rsidRPr="00E974A9">
        <w:rPr>
          <w:szCs w:val="24"/>
          <w:u w:val="single"/>
        </w:rPr>
        <w:t xml:space="preserve">” — </w:t>
      </w:r>
      <w:r w:rsidRPr="009D4CF3">
        <w:rPr>
          <w:szCs w:val="24"/>
          <w:highlight w:val="green"/>
          <w:u w:val="single"/>
        </w:rPr>
        <w:t>artificially sustaining a monopoly for</w:t>
      </w:r>
      <w:r w:rsidRPr="00E974A9">
        <w:rPr>
          <w:szCs w:val="24"/>
          <w:u w:val="single"/>
        </w:rPr>
        <w:t xml:space="preserve"> years and even </w:t>
      </w:r>
      <w:r w:rsidRPr="009D4CF3">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9D4CF3">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9D4CF3">
        <w:rPr>
          <w:szCs w:val="24"/>
          <w:highlight w:val="green"/>
          <w:u w:val="single"/>
        </w:rPr>
        <w:t xml:space="preserve">with blockbuster drugs </w:t>
      </w:r>
      <w:r w:rsidRPr="00E974A9">
        <w:rPr>
          <w:szCs w:val="24"/>
          <w:u w:val="single"/>
        </w:rPr>
        <w:t xml:space="preserve">generating the highest prices and profits. </w:t>
      </w:r>
      <w:r w:rsidRPr="009D4CF3">
        <w:rPr>
          <w:b/>
          <w:bCs/>
          <w:szCs w:val="24"/>
          <w:highlight w:val="green"/>
          <w:u w:val="single"/>
        </w:rPr>
        <w:t xml:space="preserve">Of </w:t>
      </w:r>
      <w:r w:rsidRPr="00E974A9">
        <w:rPr>
          <w:b/>
          <w:bCs/>
          <w:szCs w:val="24"/>
          <w:u w:val="single"/>
        </w:rPr>
        <w:t xml:space="preserve">the roughly </w:t>
      </w:r>
      <w:r w:rsidRPr="009D4CF3">
        <w:rPr>
          <w:b/>
          <w:bCs/>
          <w:szCs w:val="24"/>
          <w:highlight w:val="green"/>
          <w:u w:val="single"/>
        </w:rPr>
        <w:t>100 best-selling drugs</w:t>
      </w:r>
      <w:r w:rsidRPr="00E974A9">
        <w:rPr>
          <w:b/>
          <w:bCs/>
          <w:szCs w:val="24"/>
          <w:u w:val="single"/>
        </w:rPr>
        <w:t xml:space="preserve">, more than </w:t>
      </w:r>
      <w:r w:rsidRPr="009D4CF3">
        <w:rPr>
          <w:b/>
          <w:bCs/>
          <w:szCs w:val="24"/>
          <w:highlight w:val="green"/>
          <w:u w:val="single"/>
        </w:rPr>
        <w:t xml:space="preserve">70 percent have extended </w:t>
      </w:r>
      <w:r w:rsidRPr="00E974A9">
        <w:rPr>
          <w:b/>
          <w:bCs/>
          <w:szCs w:val="24"/>
          <w:u w:val="single"/>
        </w:rPr>
        <w:t xml:space="preserve">their </w:t>
      </w:r>
      <w:r w:rsidRPr="009D4CF3">
        <w:rPr>
          <w:b/>
          <w:bCs/>
          <w:szCs w:val="24"/>
          <w:highlight w:val="green"/>
          <w:u w:val="single"/>
        </w:rPr>
        <w:t>protection</w:t>
      </w:r>
      <w:r w:rsidRPr="009D4CF3">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 xml:space="preserve">But it’s not what we’re seeing in the drug </w:t>
      </w:r>
      <w:r w:rsidRPr="00864080">
        <w:rPr>
          <w:szCs w:val="24"/>
          <w:u w:val="single"/>
        </w:rPr>
        <w:lastRenderedPageBreak/>
        <w:t>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9D4CF3">
        <w:rPr>
          <w:szCs w:val="24"/>
          <w:highlight w:val="green"/>
          <w:u w:val="single"/>
        </w:rPr>
        <w:t xml:space="preserve">Drug prices </w:t>
      </w:r>
      <w:r w:rsidRPr="00E974A9">
        <w:rPr>
          <w:szCs w:val="24"/>
          <w:u w:val="single"/>
        </w:rPr>
        <w:t xml:space="preserve">typically </w:t>
      </w:r>
      <w:r w:rsidRPr="009D4CF3">
        <w:rPr>
          <w:szCs w:val="24"/>
          <w:highlight w:val="green"/>
          <w:u w:val="single"/>
        </w:rPr>
        <w:t xml:space="preserve">drop by </w:t>
      </w:r>
      <w:r w:rsidRPr="00E974A9">
        <w:rPr>
          <w:szCs w:val="24"/>
          <w:u w:val="single"/>
        </w:rPr>
        <w:t xml:space="preserve">as much as </w:t>
      </w:r>
      <w:r w:rsidRPr="009D4CF3">
        <w:rPr>
          <w:szCs w:val="24"/>
          <w:highlight w:val="green"/>
          <w:u w:val="single"/>
        </w:rPr>
        <w:t xml:space="preserve">20 percent when </w:t>
      </w:r>
      <w:r w:rsidRPr="00E974A9">
        <w:rPr>
          <w:szCs w:val="24"/>
          <w:u w:val="single"/>
        </w:rPr>
        <w:t xml:space="preserve">the first </w:t>
      </w:r>
      <w:r w:rsidRPr="009D4CF3">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9D4CF3">
        <w:rPr>
          <w:b/>
          <w:sz w:val="26"/>
          <w:szCs w:val="24"/>
          <w:highlight w:val="green"/>
          <w:u w:val="single"/>
        </w:rPr>
        <w:t>database</w:t>
      </w:r>
      <w:r w:rsidRPr="009D4CF3">
        <w:rPr>
          <w:szCs w:val="24"/>
          <w:highlight w:val="green"/>
          <w:u w:val="single"/>
        </w:rPr>
        <w:t xml:space="preserve"> </w:t>
      </w:r>
      <w:r w:rsidRPr="00E974A9">
        <w:rPr>
          <w:szCs w:val="24"/>
          <w:u w:val="single"/>
        </w:rPr>
        <w:t xml:space="preserve">was </w:t>
      </w:r>
      <w:r w:rsidRPr="009D4CF3">
        <w:rPr>
          <w:b/>
          <w:sz w:val="26"/>
          <w:szCs w:val="24"/>
          <w:highlight w:val="green"/>
          <w:u w:val="single"/>
        </w:rPr>
        <w:t>created through</w:t>
      </w:r>
      <w:r w:rsidRPr="009D4CF3">
        <w:rPr>
          <w:szCs w:val="24"/>
          <w:highlight w:val="green"/>
          <w:u w:val="single"/>
        </w:rPr>
        <w:t xml:space="preserve"> </w:t>
      </w:r>
      <w:r w:rsidRPr="00E974A9">
        <w:rPr>
          <w:szCs w:val="24"/>
          <w:u w:val="single"/>
        </w:rPr>
        <w:t xml:space="preserve">a painstaking process of </w:t>
      </w:r>
      <w:r w:rsidRPr="009D4CF3">
        <w:rPr>
          <w:b/>
          <w:sz w:val="26"/>
          <w:szCs w:val="24"/>
          <w:highlight w:val="green"/>
          <w:u w:val="single"/>
        </w:rPr>
        <w:t>combing</w:t>
      </w:r>
      <w:r w:rsidRPr="009D4CF3">
        <w:rPr>
          <w:szCs w:val="24"/>
          <w:highlight w:val="green"/>
          <w:u w:val="single"/>
        </w:rPr>
        <w:t xml:space="preserve"> </w:t>
      </w:r>
      <w:r w:rsidRPr="00E974A9">
        <w:rPr>
          <w:szCs w:val="24"/>
          <w:u w:val="single"/>
        </w:rPr>
        <w:t xml:space="preserve">through </w:t>
      </w:r>
      <w:r w:rsidRPr="009D4CF3">
        <w:rPr>
          <w:b/>
          <w:sz w:val="26"/>
          <w:szCs w:val="24"/>
          <w:highlight w:val="green"/>
          <w:u w:val="single"/>
        </w:rPr>
        <w:t>160,000 data points</w:t>
      </w:r>
      <w:r w:rsidRPr="009D4CF3">
        <w:rPr>
          <w:szCs w:val="24"/>
          <w:highlight w:val="green"/>
          <w:u w:val="single"/>
        </w:rPr>
        <w:t xml:space="preserve"> </w:t>
      </w:r>
      <w:r w:rsidRPr="009D4CF3">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9D4CF3">
        <w:rPr>
          <w:b/>
          <w:sz w:val="26"/>
          <w:szCs w:val="24"/>
          <w:highlight w:val="green"/>
          <w:u w:val="single"/>
        </w:rPr>
        <w:t>We erred on the side of underrepresenting the evergreen gain</w:t>
      </w:r>
      <w:r w:rsidRPr="009D4CF3">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9D4CF3">
        <w:rPr>
          <w:szCs w:val="24"/>
          <w:highlight w:val="green"/>
          <w:u w:val="single"/>
        </w:rPr>
        <w:t xml:space="preserve">Nexium’s </w:t>
      </w:r>
      <w:r w:rsidRPr="00864080">
        <w:rPr>
          <w:szCs w:val="24"/>
          <w:u w:val="single"/>
        </w:rPr>
        <w:t>exclusivity was then</w:t>
      </w:r>
      <w:r w:rsidRPr="00E974A9">
        <w:rPr>
          <w:szCs w:val="24"/>
          <w:u w:val="single"/>
        </w:rPr>
        <w:t xml:space="preserve"> </w:t>
      </w:r>
      <w:r w:rsidRPr="009D4CF3">
        <w:rPr>
          <w:szCs w:val="24"/>
          <w:highlight w:val="green"/>
          <w:u w:val="single"/>
        </w:rPr>
        <w:t>extended by</w:t>
      </w:r>
      <w:r w:rsidRPr="00E974A9">
        <w:rPr>
          <w:szCs w:val="24"/>
          <w:u w:val="single"/>
        </w:rPr>
        <w:t xml:space="preserve"> more than </w:t>
      </w:r>
      <w:r w:rsidRPr="009D4CF3">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9D4CF3">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9D4CF3">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w:t>
      </w:r>
      <w:proofErr w:type="spellStart"/>
      <w:r w:rsidRPr="00864080">
        <w:rPr>
          <w:sz w:val="16"/>
          <w:szCs w:val="24"/>
        </w:rPr>
        <w:t>PrEP</w:t>
      </w:r>
      <w:proofErr w:type="spellEnd"/>
      <w:r w:rsidRPr="00864080">
        <w:rPr>
          <w:sz w:val="16"/>
          <w:szCs w:val="24"/>
        </w:rPr>
        <w:t xml:space="preserve"> costs $100 or less per month, compared to $1,600 to $2,000 in the U.S. </w:t>
      </w:r>
      <w:r w:rsidRPr="00864080">
        <w:rPr>
          <w:szCs w:val="24"/>
          <w:u w:val="single"/>
        </w:rPr>
        <w:t xml:space="preserve">As a result, Truvada is </w:t>
      </w:r>
      <w:r w:rsidRPr="00864080">
        <w:rPr>
          <w:szCs w:val="24"/>
          <w:u w:val="single"/>
        </w:rPr>
        <w:lastRenderedPageBreak/>
        <w:t xml:space="preserve">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864080">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9D4CF3">
        <w:rPr>
          <w:szCs w:val="24"/>
          <w:highlight w:val="green"/>
          <w:u w:val="single"/>
        </w:rPr>
        <w:t>EpiPen</w:t>
      </w:r>
      <w:r w:rsidRPr="009D4CF3">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9D4CF3">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86C73B9" w14:textId="77777777" w:rsidR="002A236A" w:rsidRDefault="002A236A" w:rsidP="002A236A">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3A02FDD" w14:textId="77777777" w:rsidR="002A236A" w:rsidRDefault="002A236A" w:rsidP="002A236A">
      <w:pPr>
        <w:pStyle w:val="ListParagraph"/>
        <w:numPr>
          <w:ilvl w:val="0"/>
          <w:numId w:val="16"/>
        </w:numPr>
      </w:pPr>
      <w:r>
        <w:t>AT Advantage CPs to solve Drug Prices</w:t>
      </w:r>
    </w:p>
    <w:p w14:paraId="0358F8D9" w14:textId="77777777" w:rsidR="002A236A" w:rsidRDefault="002A236A" w:rsidP="002A236A">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74F3BDB" w14:textId="77777777" w:rsidR="002A236A" w:rsidRDefault="002A236A" w:rsidP="002A236A">
      <w:pPr>
        <w:rPr>
          <w:sz w:val="16"/>
        </w:rPr>
      </w:pPr>
      <w:r w:rsidRPr="006A5D4C">
        <w:rPr>
          <w:u w:val="single"/>
        </w:rPr>
        <w:t xml:space="preserve">Skyrocketing drug prices are forcing states to take </w:t>
      </w:r>
      <w:r w:rsidRPr="009D4CF3">
        <w:rPr>
          <w:b/>
          <w:bCs/>
          <w:sz w:val="26"/>
          <w:highlight w:val="green"/>
          <w:u w:val="single"/>
        </w:rPr>
        <w:t>unprecedented measures</w:t>
      </w:r>
      <w:r w:rsidRPr="009D4CF3">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9D4CF3">
        <w:rPr>
          <w:b/>
          <w:sz w:val="26"/>
          <w:highlight w:val="green"/>
          <w:u w:val="single"/>
        </w:rPr>
        <w:t>are important steps</w:t>
      </w:r>
      <w:r w:rsidRPr="006A5D4C">
        <w:rPr>
          <w:sz w:val="16"/>
        </w:rPr>
        <w:t xml:space="preserve">. </w:t>
      </w:r>
      <w:r w:rsidRPr="009D4CF3">
        <w:rPr>
          <w:b/>
          <w:sz w:val="26"/>
          <w:highlight w:val="green"/>
          <w:u w:val="single"/>
        </w:rPr>
        <w:t>But</w:t>
      </w:r>
      <w:r w:rsidRPr="009D4CF3">
        <w:rPr>
          <w:sz w:val="16"/>
          <w:highlight w:val="green"/>
        </w:rPr>
        <w:t xml:space="preserve"> </w:t>
      </w:r>
      <w:r w:rsidRPr="006A5D4C">
        <w:rPr>
          <w:sz w:val="16"/>
        </w:rPr>
        <w:t xml:space="preserve">they </w:t>
      </w:r>
      <w:r w:rsidRPr="009D4CF3">
        <w:rPr>
          <w:b/>
          <w:sz w:val="26"/>
          <w:highlight w:val="green"/>
          <w:u w:val="single"/>
        </w:rPr>
        <w:t xml:space="preserve">ignore a key driver of the problem: </w:t>
      </w:r>
      <w:r w:rsidRPr="009D4CF3">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9D4CF3">
        <w:rPr>
          <w:b/>
          <w:sz w:val="26"/>
          <w:highlight w:val="green"/>
          <w:u w:val="single"/>
        </w:rPr>
        <w:t>rarely represent anything new in terms of science</w:t>
      </w:r>
      <w:r w:rsidRPr="006A5D4C">
        <w:rPr>
          <w:u w:val="single"/>
        </w:rPr>
        <w:t xml:space="preserve">. Instead, their </w:t>
      </w:r>
      <w:r w:rsidRPr="009D4CF3">
        <w:rPr>
          <w:b/>
          <w:sz w:val="26"/>
          <w:highlight w:val="green"/>
          <w:u w:val="single"/>
        </w:rPr>
        <w:t>purpose is to</w:t>
      </w:r>
      <w:r w:rsidRPr="009D4CF3">
        <w:rPr>
          <w:highlight w:val="green"/>
          <w:u w:val="single"/>
        </w:rPr>
        <w:t xml:space="preserve"> </w:t>
      </w:r>
      <w:r w:rsidRPr="009D4CF3">
        <w:rPr>
          <w:b/>
          <w:sz w:val="26"/>
          <w:highlight w:val="green"/>
          <w:u w:val="single"/>
        </w:rPr>
        <w:t>prolong</w:t>
      </w:r>
      <w:r w:rsidRPr="009D4CF3">
        <w:rPr>
          <w:highlight w:val="green"/>
          <w:u w:val="single"/>
        </w:rPr>
        <w:t xml:space="preserve"> </w:t>
      </w:r>
      <w:r w:rsidRPr="009D4CF3">
        <w:rPr>
          <w:b/>
          <w:sz w:val="26"/>
          <w:highlight w:val="green"/>
          <w:u w:val="single"/>
        </w:rPr>
        <w:t>a</w:t>
      </w:r>
      <w:r w:rsidRPr="009D4CF3">
        <w:rPr>
          <w:highlight w:val="green"/>
          <w:u w:val="single"/>
        </w:rPr>
        <w:t xml:space="preserve"> </w:t>
      </w:r>
      <w:r w:rsidRPr="006A5D4C">
        <w:rPr>
          <w:u w:val="single"/>
        </w:rPr>
        <w:t xml:space="preserve">company’s </w:t>
      </w:r>
      <w:r w:rsidRPr="009D4CF3">
        <w:rPr>
          <w:b/>
          <w:sz w:val="26"/>
          <w:highlight w:val="green"/>
          <w:u w:val="single"/>
        </w:rPr>
        <w:t>monopoly</w:t>
      </w:r>
      <w:r w:rsidRPr="009D4CF3">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w:t>
      </w:r>
      <w:r w:rsidRPr="006A5D4C">
        <w:rPr>
          <w:sz w:val="16"/>
        </w:rPr>
        <w:lastRenderedPageBreak/>
        <w:t xml:space="preserve">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9D4CF3">
        <w:rPr>
          <w:b/>
          <w:sz w:val="26"/>
          <w:highlight w:val="green"/>
          <w:u w:val="single"/>
        </w:rPr>
        <w:t>Pharmaceutical companies love to claim that winnowing</w:t>
      </w:r>
      <w:r w:rsidRPr="009D4CF3">
        <w:rPr>
          <w:highlight w:val="green"/>
          <w:u w:val="single"/>
        </w:rPr>
        <w:t xml:space="preserve"> </w:t>
      </w:r>
      <w:r w:rsidRPr="006A5D4C">
        <w:rPr>
          <w:u w:val="single"/>
        </w:rPr>
        <w:t xml:space="preserve">their armada of </w:t>
      </w:r>
      <w:r w:rsidRPr="009D4CF3">
        <w:rPr>
          <w:b/>
          <w:bCs/>
          <w:sz w:val="26"/>
          <w:highlight w:val="green"/>
          <w:u w:val="single"/>
        </w:rPr>
        <w:t>patents</w:t>
      </w:r>
      <w:r w:rsidRPr="009D4CF3">
        <w:rPr>
          <w:b/>
          <w:sz w:val="26"/>
          <w:highlight w:val="green"/>
          <w:u w:val="single"/>
        </w:rPr>
        <w:t xml:space="preserve"> would be a disincentive to innovation </w:t>
      </w:r>
      <w:r w:rsidRPr="006A5D4C">
        <w:rPr>
          <w:u w:val="single"/>
        </w:rPr>
        <w:t xml:space="preserve">and would limit research into new drugs. </w:t>
      </w:r>
      <w:r w:rsidRPr="009D4CF3">
        <w:rPr>
          <w:b/>
          <w:sz w:val="26"/>
          <w:highlight w:val="green"/>
          <w:u w:val="single"/>
        </w:rPr>
        <w:t>Don’t believe it</w:t>
      </w:r>
      <w:r w:rsidRPr="006A5D4C">
        <w:rPr>
          <w:u w:val="single"/>
        </w:rPr>
        <w:t xml:space="preserve">. </w:t>
      </w:r>
      <w:r w:rsidRPr="009D4CF3">
        <w:rPr>
          <w:b/>
          <w:sz w:val="26"/>
          <w:highlight w:val="green"/>
          <w:u w:val="single"/>
        </w:rPr>
        <w:t xml:space="preserve">The industry devotes </w:t>
      </w:r>
      <w:r w:rsidRPr="009D4CF3">
        <w:rPr>
          <w:b/>
          <w:sz w:val="26"/>
          <w:highlight w:val="green"/>
          <w:u w:val="single"/>
          <w:bdr w:val="single" w:sz="4" w:space="0" w:color="auto"/>
        </w:rPr>
        <w:t>shockingly little funding to research and development</w:t>
      </w:r>
      <w:r w:rsidRPr="006A5D4C">
        <w:rPr>
          <w:u w:val="single"/>
        </w:rPr>
        <w:t xml:space="preserve">. Companies </w:t>
      </w:r>
      <w:r w:rsidRPr="009D4CF3">
        <w:rPr>
          <w:b/>
          <w:sz w:val="26"/>
          <w:highlight w:val="green"/>
          <w:u w:val="single"/>
        </w:rPr>
        <w:t>spend</w:t>
      </w:r>
      <w:r w:rsidRPr="009D4CF3">
        <w:rPr>
          <w:highlight w:val="green"/>
          <w:u w:val="single"/>
        </w:rPr>
        <w:t xml:space="preserve"> </w:t>
      </w:r>
      <w:r w:rsidRPr="006A5D4C">
        <w:rPr>
          <w:u w:val="single"/>
        </w:rPr>
        <w:t xml:space="preserve">roughly </w:t>
      </w:r>
      <w:r w:rsidRPr="009D4CF3">
        <w:rPr>
          <w:b/>
          <w:sz w:val="26"/>
          <w:highlight w:val="green"/>
          <w:u w:val="single"/>
        </w:rPr>
        <w:t>one-third</w:t>
      </w:r>
      <w:r w:rsidRPr="009D4CF3">
        <w:rPr>
          <w:highlight w:val="green"/>
          <w:u w:val="single"/>
        </w:rPr>
        <w:t xml:space="preserve"> </w:t>
      </w:r>
      <w:r w:rsidRPr="006A5D4C">
        <w:rPr>
          <w:u w:val="single"/>
        </w:rPr>
        <w:t xml:space="preserve">of their revenues </w:t>
      </w:r>
      <w:r w:rsidRPr="009D4CF3">
        <w:rPr>
          <w:b/>
          <w:sz w:val="26"/>
          <w:highlight w:val="green"/>
          <w:u w:val="single"/>
        </w:rPr>
        <w:t>on marketing</w:t>
      </w:r>
      <w:r w:rsidRPr="009D4CF3">
        <w:rPr>
          <w:highlight w:val="green"/>
          <w:u w:val="single"/>
        </w:rPr>
        <w:t xml:space="preserve"> </w:t>
      </w:r>
      <w:r w:rsidRPr="009D4CF3">
        <w:rPr>
          <w:b/>
          <w:sz w:val="26"/>
          <w:highlight w:val="green"/>
          <w:u w:val="single"/>
        </w:rPr>
        <w:t>and only half as much on research</w:t>
      </w:r>
      <w:r w:rsidRPr="009D4CF3">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9D4CF3">
        <w:rPr>
          <w:b/>
          <w:sz w:val="26"/>
          <w:highlight w:val="green"/>
          <w:u w:val="single"/>
        </w:rPr>
        <w:t xml:space="preserve">research funding </w:t>
      </w:r>
      <w:r w:rsidRPr="006A5D4C">
        <w:rPr>
          <w:u w:val="single"/>
        </w:rPr>
        <w:t xml:space="preserve">has been </w:t>
      </w:r>
      <w:r w:rsidRPr="009D4CF3">
        <w:rPr>
          <w:b/>
          <w:sz w:val="26"/>
          <w:highlight w:val="green"/>
          <w:u w:val="single"/>
        </w:rPr>
        <w:t>declining for more than a decade</w:t>
      </w:r>
      <w:r w:rsidRPr="006A5D4C">
        <w:rPr>
          <w:u w:val="single"/>
        </w:rPr>
        <w:t xml:space="preserve">, </w:t>
      </w:r>
      <w:r w:rsidRPr="009D4CF3">
        <w:rPr>
          <w:b/>
          <w:sz w:val="26"/>
          <w:highlight w:val="green"/>
          <w:u w:val="single"/>
        </w:rPr>
        <w:t>while</w:t>
      </w:r>
      <w:r w:rsidRPr="009D4CF3">
        <w:rPr>
          <w:highlight w:val="green"/>
          <w:u w:val="single"/>
        </w:rPr>
        <w:t xml:space="preserve"> </w:t>
      </w:r>
      <w:r w:rsidRPr="006A5D4C">
        <w:rPr>
          <w:u w:val="single"/>
        </w:rPr>
        <w:t xml:space="preserve">strategies of </w:t>
      </w:r>
      <w:r w:rsidRPr="009D4CF3">
        <w:rPr>
          <w:b/>
          <w:sz w:val="26"/>
          <w:highlight w:val="green"/>
          <w:u w:val="single"/>
        </w:rPr>
        <w:t>secondary patenting have steadily increased.</w:t>
      </w:r>
      <w:r w:rsidRPr="009D4CF3">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5B7FBAE" w14:textId="77777777" w:rsidR="002A236A" w:rsidRDefault="002A236A" w:rsidP="002A236A">
      <w:pPr>
        <w:pStyle w:val="Heading4"/>
      </w:pPr>
      <w:r>
        <w:t xml:space="preserve">Patents incentivize </w:t>
      </w:r>
      <w:r>
        <w:rPr>
          <w:u w:val="single"/>
        </w:rPr>
        <w:t>Negative Innovation</w:t>
      </w:r>
      <w:r>
        <w:t>.</w:t>
      </w:r>
    </w:p>
    <w:p w14:paraId="7E3F01BF" w14:textId="77777777" w:rsidR="002A236A" w:rsidRPr="00F80F73" w:rsidRDefault="002A236A" w:rsidP="002A236A">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10"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5232FDC9" w14:textId="77777777" w:rsidR="002A236A" w:rsidRPr="0037420D" w:rsidRDefault="002A236A" w:rsidP="002A236A">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w:t>
      </w:r>
      <w:proofErr w:type="gramStart"/>
      <w:r w:rsidRPr="0037420D">
        <w:rPr>
          <w:sz w:val="16"/>
        </w:rPr>
        <w:t>new innovation</w:t>
      </w:r>
      <w:proofErr w:type="gramEnd"/>
      <w:r w:rsidRPr="0037420D">
        <w:rPr>
          <w:sz w:val="16"/>
        </w:rPr>
        <w:t xml:space="preserve">.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9D4CF3">
        <w:rPr>
          <w:b/>
          <w:sz w:val="26"/>
          <w:highlight w:val="green"/>
          <w:u w:val="single"/>
        </w:rPr>
        <w:t>same incentives</w:t>
      </w:r>
      <w:r w:rsidRPr="009D4CF3">
        <w:rPr>
          <w:sz w:val="16"/>
          <w:highlight w:val="green"/>
        </w:rPr>
        <w:t xml:space="preserve"> </w:t>
      </w:r>
      <w:r w:rsidRPr="0037420D">
        <w:rPr>
          <w:sz w:val="16"/>
        </w:rPr>
        <w:t xml:space="preserve">can also </w:t>
      </w:r>
      <w:r w:rsidRPr="009D4CF3">
        <w:rPr>
          <w:b/>
          <w:sz w:val="26"/>
          <w:highlight w:val="green"/>
          <w:u w:val="single"/>
        </w:rPr>
        <w:t>result in</w:t>
      </w:r>
      <w:r w:rsidRPr="009D4CF3">
        <w:rPr>
          <w:sz w:val="16"/>
          <w:highlight w:val="green"/>
        </w:rPr>
        <w:t xml:space="preserve"> </w:t>
      </w:r>
      <w:r w:rsidRPr="0037420D">
        <w:rPr>
          <w:sz w:val="16"/>
        </w:rPr>
        <w:t xml:space="preserve">a range of undesirable consequences, including excessive development of </w:t>
      </w:r>
      <w:r w:rsidRPr="009D4CF3">
        <w:rPr>
          <w:b/>
          <w:sz w:val="26"/>
          <w:highlight w:val="green"/>
          <w:u w:val="single"/>
          <w:bdr w:val="single" w:sz="18" w:space="0" w:color="auto"/>
        </w:rPr>
        <w:t>similar (but not better) products</w:t>
      </w:r>
      <w:r w:rsidRPr="009D4CF3">
        <w:rPr>
          <w:sz w:val="16"/>
          <w:highlight w:val="green"/>
        </w:rPr>
        <w:t xml:space="preserve"> </w:t>
      </w:r>
      <w:r w:rsidRPr="0037420D">
        <w:rPr>
          <w:sz w:val="16"/>
        </w:rPr>
        <w:t xml:space="preserve">(‘me-too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E27FEE">
        <w:rPr>
          <w:u w:val="single"/>
        </w:rPr>
        <w:t xml:space="preserve">Similarly, drug companies will </w:t>
      </w:r>
      <w:r w:rsidRPr="009D4CF3">
        <w:rPr>
          <w:b/>
          <w:sz w:val="26"/>
          <w:highlight w:val="green"/>
          <w:u w:val="single"/>
        </w:rPr>
        <w:t>not research the utility of a known</w:t>
      </w:r>
      <w:r w:rsidRPr="009D4CF3">
        <w:rPr>
          <w:highlight w:val="green"/>
          <w:u w:val="single"/>
        </w:rPr>
        <w:t xml:space="preserve"> </w:t>
      </w:r>
      <w:r w:rsidRPr="00E27FEE">
        <w:rPr>
          <w:u w:val="single"/>
        </w:rPr>
        <w:t>(</w:t>
      </w:r>
      <w:r w:rsidRPr="009D4CF3">
        <w:rPr>
          <w:b/>
          <w:sz w:val="26"/>
          <w:highlight w:val="green"/>
          <w:u w:val="single"/>
        </w:rPr>
        <w:t>and hence unpatentable) chemical</w:t>
      </w:r>
      <w:r w:rsidRPr="00E27FEE">
        <w:rPr>
          <w:u w:val="single"/>
        </w:rPr>
        <w:t>, since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9D4CF3">
        <w:rPr>
          <w:b/>
          <w:sz w:val="26"/>
          <w:highlight w:val="green"/>
          <w:u w:val="single"/>
          <w:bdr w:val="single" w:sz="18" w:space="0" w:color="auto"/>
        </w:rPr>
        <w:t>negative innovation’</w:t>
      </w:r>
      <w:r w:rsidRPr="00E27FEE">
        <w:rPr>
          <w:u w:val="single"/>
        </w:rPr>
        <w:t xml:space="preserve">, in which </w:t>
      </w:r>
      <w:r w:rsidRPr="009D4CF3">
        <w:rPr>
          <w:b/>
          <w:sz w:val="26"/>
          <w:highlight w:val="green"/>
          <w:u w:val="single"/>
        </w:rPr>
        <w:t>patent</w:t>
      </w:r>
      <w:r w:rsidRPr="009D4CF3">
        <w:rPr>
          <w:highlight w:val="green"/>
          <w:u w:val="single"/>
        </w:rPr>
        <w:t xml:space="preserve"> </w:t>
      </w:r>
      <w:r w:rsidRPr="00E27FEE">
        <w:rPr>
          <w:u w:val="single"/>
        </w:rPr>
        <w:t xml:space="preserve">law </w:t>
      </w:r>
      <w:r w:rsidRPr="009D4CF3">
        <w:rPr>
          <w:b/>
          <w:sz w:val="26"/>
          <w:highlight w:val="green"/>
          <w:u w:val="single"/>
        </w:rPr>
        <w:lastRenderedPageBreak/>
        <w:t xml:space="preserve">drives innovation into spaces that are </w:t>
      </w:r>
      <w:r w:rsidRPr="009D4CF3">
        <w:rPr>
          <w:b/>
          <w:sz w:val="26"/>
          <w:highlight w:val="green"/>
          <w:u w:val="single"/>
          <w:bdr w:val="single" w:sz="18" w:space="0" w:color="auto"/>
        </w:rPr>
        <w:t>affirmatively harmful to patients</w:t>
      </w:r>
      <w:r w:rsidRPr="00E27FEE">
        <w:rPr>
          <w:u w:val="single"/>
        </w:rPr>
        <w:t xml:space="preserve">. By this, we mean </w:t>
      </w:r>
      <w:r w:rsidRPr="009D4CF3">
        <w:rPr>
          <w:b/>
          <w:sz w:val="26"/>
          <w:highlight w:val="green"/>
          <w:u w:val="single"/>
        </w:rPr>
        <w:t>scenarios</w:t>
      </w:r>
      <w:r w:rsidRPr="009D4CF3">
        <w:rPr>
          <w:highlight w:val="green"/>
          <w:u w:val="single"/>
        </w:rPr>
        <w:t xml:space="preserve"> </w:t>
      </w:r>
      <w:r w:rsidRPr="009D4CF3">
        <w:rPr>
          <w:b/>
          <w:sz w:val="26"/>
          <w:highlight w:val="green"/>
          <w:u w:val="single"/>
        </w:rPr>
        <w:t>whereby</w:t>
      </w:r>
      <w:r w:rsidRPr="009D4CF3">
        <w:rPr>
          <w:highlight w:val="green"/>
          <w:u w:val="single"/>
        </w:rPr>
        <w:t xml:space="preserve"> </w:t>
      </w:r>
      <w:r w:rsidRPr="009D4CF3">
        <w:rPr>
          <w:b/>
          <w:bCs/>
          <w:sz w:val="26"/>
          <w:highlight w:val="green"/>
          <w:u w:val="single"/>
        </w:rPr>
        <w:t>patents</w:t>
      </w:r>
      <w:r w:rsidRPr="009D4CF3">
        <w:rPr>
          <w:b/>
          <w:sz w:val="26"/>
          <w:highlight w:val="green"/>
          <w:u w:val="single"/>
        </w:rPr>
        <w:t xml:space="preserve"> create incentives to bring a product to market in a way that is </w:t>
      </w:r>
      <w:r w:rsidRPr="00E27FEE">
        <w:rPr>
          <w:u w:val="single"/>
        </w:rPr>
        <w:t xml:space="preserve">relatively </w:t>
      </w:r>
      <w:r w:rsidRPr="009D4CF3">
        <w:rPr>
          <w:b/>
          <w:sz w:val="26"/>
          <w:highlight w:val="green"/>
          <w:u w:val="single"/>
        </w:rPr>
        <w:t>harmful to consumers</w:t>
      </w:r>
      <w:r w:rsidRPr="00E27FEE">
        <w:rPr>
          <w:u w:val="single"/>
        </w:rPr>
        <w:t>,</w:t>
      </w:r>
      <w:r w:rsidRPr="0037420D">
        <w:rPr>
          <w:sz w:val="16"/>
        </w:rPr>
        <w:t xml:space="preserve"> and the existence of a patent (and the associated rents) discourages the patentee from taking steps to improve the product </w:t>
      </w:r>
      <w:proofErr w:type="gramStart"/>
      <w:r w:rsidRPr="0037420D">
        <w:rPr>
          <w:sz w:val="16"/>
        </w:rPr>
        <w:t>so as to</w:t>
      </w:r>
      <w:proofErr w:type="gramEnd"/>
      <w:r w:rsidRPr="0037420D">
        <w:rPr>
          <w:sz w:val="16"/>
        </w:rPr>
        <w:t xml:space="preserve">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w:t>
      </w:r>
      <w:proofErr w:type="gramStart"/>
      <w:r w:rsidRPr="0037420D">
        <w:rPr>
          <w:sz w:val="16"/>
        </w:rPr>
        <w:t>All of</w:t>
      </w:r>
      <w:proofErr w:type="gramEnd"/>
      <w:r w:rsidRPr="0037420D">
        <w:rPr>
          <w:sz w:val="16"/>
        </w:rPr>
        <w:t xml:space="preserve"> these scenarios are different in kind from negative innovation, which results in a harmful (but profitable) product. </w:t>
      </w:r>
      <w:r w:rsidRPr="00E27FEE">
        <w:rPr>
          <w:u w:val="single"/>
        </w:rPr>
        <w:t xml:space="preserve">We focus on this dangerous but overlooked space of the patent landscape, wherein patents themselves lead </w:t>
      </w:r>
      <w:proofErr w:type="gramStart"/>
      <w:r w:rsidRPr="00E27FEE">
        <w:rPr>
          <w:u w:val="single"/>
        </w:rPr>
        <w:t>fairly directly</w:t>
      </w:r>
      <w:proofErr w:type="gramEnd"/>
      <w:r w:rsidRPr="00E27FEE">
        <w:rPr>
          <w:u w:val="single"/>
        </w:rPr>
        <w:t xml:space="preserve">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37420D">
        <w:rPr>
          <w:sz w:val="16"/>
        </w:rPr>
        <w:t>Ibrutinib</w:t>
      </w:r>
      <w:proofErr w:type="spellEnd"/>
      <w:r w:rsidRPr="0037420D">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37420D">
        <w:rPr>
          <w:sz w:val="16"/>
        </w:rPr>
        <w:t>most commonly used</w:t>
      </w:r>
      <w:proofErr w:type="gramEnd"/>
      <w:r w:rsidRPr="0037420D">
        <w:rPr>
          <w:sz w:val="16"/>
        </w:rPr>
        <w:t xml:space="preserve">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37420D">
        <w:rPr>
          <w:sz w:val="16"/>
        </w:rPr>
        <w:t>on the basis of</w:t>
      </w:r>
      <w:proofErr w:type="gramEnd"/>
      <w:r w:rsidRPr="0037420D">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37420D">
        <w:rPr>
          <w:sz w:val="16"/>
        </w:rPr>
        <w:t>on the basis of</w:t>
      </w:r>
      <w:proofErr w:type="gramEnd"/>
      <w:r w:rsidRPr="0037420D">
        <w:rPr>
          <w:sz w:val="16"/>
        </w:rPr>
        <w:t xml:space="preserve"> the 2009 and 2010 conference and press release disclosures, which occurred more than a year before the relevant patent was filed. </w:t>
      </w:r>
      <w:r w:rsidRPr="009D4CF3">
        <w:rPr>
          <w:b/>
          <w:bCs/>
          <w:sz w:val="26"/>
          <w:highlight w:val="green"/>
          <w:u w:val="single"/>
        </w:rPr>
        <w:t>Only the highest doses</w:t>
      </w:r>
      <w:r w:rsidRPr="00E27FEE">
        <w:rPr>
          <w:u w:val="single"/>
        </w:rPr>
        <w:t>—420 mg and higher—</w:t>
      </w:r>
      <w:r w:rsidRPr="009D4CF3">
        <w:rPr>
          <w:b/>
          <w:bCs/>
          <w:sz w:val="26"/>
          <w:highlight w:val="green"/>
          <w:u w:val="single"/>
        </w:rPr>
        <w:t>were granted</w:t>
      </w:r>
      <w:r w:rsidRPr="009D4CF3">
        <w:rPr>
          <w:highlight w:val="green"/>
          <w:u w:val="single"/>
        </w:rPr>
        <w:t xml:space="preserve"> </w:t>
      </w:r>
      <w:r w:rsidRPr="00E27FEE">
        <w:rPr>
          <w:u w:val="single"/>
        </w:rPr>
        <w:t xml:space="preserve">in the issued method of </w:t>
      </w:r>
      <w:r w:rsidRPr="009D4CF3">
        <w:rPr>
          <w:b/>
          <w:bCs/>
          <w:sz w:val="26"/>
          <w:highlight w:val="green"/>
          <w:u w:val="single"/>
        </w:rPr>
        <w:t>treatment patent16</w:t>
      </w:r>
      <w:r w:rsidRPr="00E27FEE">
        <w:rPr>
          <w:u w:val="single"/>
        </w:rPr>
        <w:t xml:space="preserve">. </w:t>
      </w:r>
      <w:r w:rsidRPr="009D4CF3">
        <w:rPr>
          <w:b/>
          <w:bCs/>
          <w:sz w:val="26"/>
          <w:highlight w:val="green"/>
          <w:u w:val="single"/>
        </w:rPr>
        <w:t>Patent</w:t>
      </w:r>
      <w:r w:rsidRPr="009D4CF3">
        <w:rPr>
          <w:b/>
          <w:bCs/>
          <w:highlight w:val="green"/>
          <w:u w:val="single"/>
        </w:rPr>
        <w:t xml:space="preserve"> </w:t>
      </w:r>
      <w:r w:rsidRPr="0037420D">
        <w:rPr>
          <w:b/>
          <w:bCs/>
          <w:u w:val="single"/>
        </w:rPr>
        <w:t xml:space="preserve">law thus created </w:t>
      </w:r>
      <w:r w:rsidRPr="009D4CF3">
        <w:rPr>
          <w:b/>
          <w:bCs/>
          <w:sz w:val="26"/>
          <w:highlight w:val="green"/>
          <w:u w:val="single"/>
        </w:rPr>
        <w:t>incentives to pursue a higher, more toxic dose</w:t>
      </w:r>
      <w:r w:rsidRPr="009D4CF3">
        <w:rPr>
          <w:b/>
          <w:bCs/>
          <w:highlight w:val="gree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9D4CF3">
        <w:rPr>
          <w:b/>
          <w:sz w:val="26"/>
          <w:highlight w:val="green"/>
          <w:u w:val="single"/>
        </w:rPr>
        <w:t xml:space="preserve">once the patent was issued </w:t>
      </w:r>
      <w:r w:rsidRPr="0037420D">
        <w:rPr>
          <w:sz w:val="16"/>
        </w:rPr>
        <w:t xml:space="preserve">with narrower claims covering the high doses only, </w:t>
      </w:r>
      <w:r w:rsidRPr="009D4CF3">
        <w:rPr>
          <w:b/>
          <w:sz w:val="26"/>
          <w:highlight w:val="green"/>
          <w:u w:val="single"/>
        </w:rPr>
        <w:t>the drug sponsor</w:t>
      </w:r>
      <w:r w:rsidRPr="009D4CF3">
        <w:rPr>
          <w:highlight w:val="gree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9D4CF3">
        <w:rPr>
          <w:b/>
          <w:sz w:val="26"/>
          <w:highlight w:val="green"/>
          <w:u w:val="single"/>
        </w:rPr>
        <w:t>had an active incentive not to explore</w:t>
      </w:r>
      <w:r w:rsidRPr="009D4CF3">
        <w:rPr>
          <w:highlight w:val="green"/>
          <w:u w:val="single"/>
        </w:rPr>
        <w:t xml:space="preserve"> </w:t>
      </w:r>
      <w:r w:rsidRPr="0037420D">
        <w:rPr>
          <w:u w:val="single"/>
        </w:rPr>
        <w:t xml:space="preserve">those </w:t>
      </w:r>
      <w:r w:rsidRPr="009D4CF3">
        <w:rPr>
          <w:b/>
          <w:sz w:val="26"/>
          <w:highlight w:val="green"/>
          <w:u w:val="single"/>
        </w:rPr>
        <w:t>doses</w:t>
      </w:r>
      <w:r w:rsidRPr="009D4CF3">
        <w:rPr>
          <w:highlight w:val="green"/>
          <w:u w:val="single"/>
        </w:rPr>
        <w:t xml:space="preserve"> </w:t>
      </w:r>
      <w:r w:rsidRPr="009D4CF3">
        <w:rPr>
          <w:b/>
          <w:sz w:val="26"/>
          <w:highlight w:val="green"/>
          <w:u w:val="single"/>
        </w:rPr>
        <w:t>because evidence that lower doses were safe</w:t>
      </w:r>
      <w:r w:rsidRPr="009D4CF3">
        <w:rPr>
          <w:highlight w:val="green"/>
          <w:u w:val="single"/>
        </w:rPr>
        <w:t xml:space="preserve"> </w:t>
      </w:r>
      <w:r w:rsidRPr="0037420D">
        <w:rPr>
          <w:u w:val="single"/>
        </w:rPr>
        <w:t xml:space="preserve">and effective </w:t>
      </w:r>
      <w:r w:rsidRPr="009D4CF3">
        <w:rPr>
          <w:b/>
          <w:sz w:val="26"/>
          <w:highlight w:val="green"/>
          <w:u w:val="single"/>
        </w:rPr>
        <w:t>would</w:t>
      </w:r>
      <w:r w:rsidRPr="009D4CF3">
        <w:rPr>
          <w:highlight w:val="green"/>
          <w:u w:val="single"/>
        </w:rPr>
        <w:t xml:space="preserve"> </w:t>
      </w:r>
      <w:r w:rsidRPr="0037420D">
        <w:rPr>
          <w:u w:val="single"/>
        </w:rPr>
        <w:t xml:space="preserve">sharply </w:t>
      </w:r>
      <w:r w:rsidRPr="009D4CF3">
        <w:rPr>
          <w:b/>
          <w:sz w:val="26"/>
          <w:highlight w:val="gree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w:t>
      </w:r>
      <w:r w:rsidRPr="0037420D">
        <w:rPr>
          <w:u w:val="single"/>
        </w:rPr>
        <w:lastRenderedPageBreak/>
        <w:t>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w:t>
      </w:r>
      <w:proofErr w:type="gramStart"/>
      <w:r w:rsidRPr="0037420D">
        <w:rPr>
          <w:sz w:val="16"/>
        </w:rPr>
        <w:t>in an effort to</w:t>
      </w:r>
      <w:proofErr w:type="gramEnd"/>
      <w:r w:rsidRPr="0037420D">
        <w:rPr>
          <w:sz w:val="16"/>
        </w:rPr>
        <w:t xml:space="preserve">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37420D">
        <w:rPr>
          <w:sz w:val="16"/>
        </w:rPr>
        <w:t>Enovid</w:t>
      </w:r>
      <w:proofErr w:type="spellEnd"/>
      <w:r w:rsidRPr="0037420D">
        <w:rPr>
          <w:sz w:val="16"/>
        </w:rPr>
        <w:t xml:space="preserve"> (mestranol/ noretynodrel), containing ten times the necessary dose, before studies pointed to a concerning risk of blood clots19. </w:t>
      </w:r>
      <w:r w:rsidRPr="00E27FEE">
        <w:rPr>
          <w:u w:val="single"/>
        </w:rPr>
        <w:t xml:space="preserve">In another sign of negative innovation, </w:t>
      </w:r>
      <w:r w:rsidRPr="009D4CF3">
        <w:rPr>
          <w:b/>
          <w:sz w:val="26"/>
          <w:highlight w:val="green"/>
          <w:u w:val="single"/>
        </w:rPr>
        <w:t>Gilead</w:t>
      </w:r>
      <w:r w:rsidRPr="009D4CF3">
        <w:rPr>
          <w:highlight w:val="green"/>
          <w:u w:val="single"/>
        </w:rPr>
        <w:t xml:space="preserve"> </w:t>
      </w:r>
      <w:r w:rsidRPr="00E27FEE">
        <w:rPr>
          <w:u w:val="single"/>
        </w:rPr>
        <w:t xml:space="preserve">Sciences is alleged to have </w:t>
      </w:r>
      <w:r w:rsidRPr="009D4CF3">
        <w:rPr>
          <w:b/>
          <w:sz w:val="26"/>
          <w:highlight w:val="green"/>
          <w:u w:val="single"/>
        </w:rPr>
        <w:t>intentionally delayed a less-toxic version of its HIV medicine</w:t>
      </w:r>
      <w:r w:rsidRPr="009D4CF3">
        <w:rPr>
          <w:highlight w:val="green"/>
          <w:u w:val="single"/>
        </w:rPr>
        <w:t xml:space="preserve"> </w:t>
      </w:r>
      <w:r w:rsidRPr="009D4CF3">
        <w:rPr>
          <w:b/>
          <w:sz w:val="26"/>
          <w:highlight w:val="gree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093EFC89" w14:textId="77777777" w:rsidR="002A236A" w:rsidRDefault="002A236A" w:rsidP="002A236A">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06AD88E" w14:textId="77777777" w:rsidR="002A236A" w:rsidRPr="00E2724F" w:rsidRDefault="002A236A" w:rsidP="002A236A">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2E028FB0" w14:textId="77777777" w:rsidR="002A236A" w:rsidRPr="001948D4" w:rsidRDefault="003B52C1" w:rsidP="002A236A">
      <w:pPr>
        <w:rPr>
          <w:sz w:val="16"/>
        </w:rPr>
      </w:pPr>
      <w:hyperlink r:id="rId12" w:tgtFrame="_blank" w:history="1">
        <w:r w:rsidR="002A236A" w:rsidRPr="00E2724F">
          <w:rPr>
            <w:rStyle w:val="StyleUnderline"/>
          </w:rPr>
          <w:t>The United Nations</w:t>
        </w:r>
      </w:hyperlink>
      <w:r w:rsidR="002A236A">
        <w:t xml:space="preserve"> </w:t>
      </w:r>
      <w:r w:rsidR="002A236A" w:rsidRPr="003C32B5">
        <w:rPr>
          <w:sz w:val="16"/>
        </w:rPr>
        <w:t xml:space="preserve">has </w:t>
      </w:r>
      <w:r w:rsidR="002A236A" w:rsidRPr="00E2724F">
        <w:rPr>
          <w:rStyle w:val="StyleUnderline"/>
        </w:rPr>
        <w:t xml:space="preserve">called </w:t>
      </w:r>
      <w:r w:rsidR="002A236A" w:rsidRPr="003C32B5">
        <w:rPr>
          <w:rStyle w:val="Emphasis"/>
        </w:rPr>
        <w:t>antimicrobial resistance</w:t>
      </w:r>
      <w:r w:rsidR="002A236A" w:rsidRPr="00E2724F">
        <w:rPr>
          <w:rStyle w:val="StyleUnderline"/>
        </w:rPr>
        <w:t xml:space="preserve"> a “</w:t>
      </w:r>
      <w:r w:rsidR="002A236A" w:rsidRPr="003C32B5">
        <w:rPr>
          <w:rStyle w:val="Emphasis"/>
        </w:rPr>
        <w:t>global crisis</w:t>
      </w:r>
      <w:r w:rsidR="002A236A" w:rsidRPr="003C32B5">
        <w:rPr>
          <w:sz w:val="16"/>
        </w:rPr>
        <w:t>.”</w:t>
      </w:r>
      <w:r w:rsidR="002A236A">
        <w:rPr>
          <w:sz w:val="16"/>
        </w:rPr>
        <w:t xml:space="preserve"> </w:t>
      </w:r>
      <w:r w:rsidR="002A236A" w:rsidRPr="00E2724F">
        <w:rPr>
          <w:rStyle w:val="StyleUnderline"/>
        </w:rPr>
        <w:t xml:space="preserve">With </w:t>
      </w:r>
      <w:r w:rsidR="002A236A" w:rsidRPr="009D4CF3">
        <w:rPr>
          <w:rStyle w:val="StyleUnderline"/>
          <w:highlight w:val="green"/>
        </w:rPr>
        <w:t xml:space="preserve">the </w:t>
      </w:r>
      <w:hyperlink r:id="rId13" w:tgtFrame="_blank" w:history="1">
        <w:r w:rsidR="002A236A" w:rsidRPr="009D4CF3">
          <w:rPr>
            <w:rStyle w:val="StyleUnderline"/>
            <w:highlight w:val="green"/>
          </w:rPr>
          <w:t>rise in superbugs</w:t>
        </w:r>
      </w:hyperlink>
      <w:r w:rsidR="002A236A">
        <w:rPr>
          <w:rStyle w:val="StyleUnderline"/>
        </w:rPr>
        <w:t xml:space="preserve"> </w:t>
      </w:r>
      <w:r w:rsidR="002A236A" w:rsidRPr="00E2724F">
        <w:rPr>
          <w:rStyle w:val="StyleUnderline"/>
        </w:rPr>
        <w:t>across the globe</w:t>
      </w:r>
      <w:r w:rsidR="002A236A" w:rsidRPr="003C32B5">
        <w:rPr>
          <w:sz w:val="16"/>
        </w:rPr>
        <w:t xml:space="preserve">, common </w:t>
      </w:r>
      <w:r w:rsidR="002A236A" w:rsidRPr="00E2724F">
        <w:rPr>
          <w:rStyle w:val="StyleUnderline"/>
        </w:rPr>
        <w:t>infections are becoming harder to treat</w:t>
      </w:r>
      <w:r w:rsidR="002A236A" w:rsidRPr="003C32B5">
        <w:rPr>
          <w:sz w:val="16"/>
        </w:rPr>
        <w:t xml:space="preserve">, </w:t>
      </w:r>
      <w:r w:rsidR="002A236A" w:rsidRPr="00E2724F">
        <w:rPr>
          <w:rStyle w:val="StyleUnderline"/>
        </w:rPr>
        <w:t>and lifesaving procedures riskier</w:t>
      </w:r>
      <w:r w:rsidR="002A236A" w:rsidRPr="003C32B5">
        <w:rPr>
          <w:sz w:val="16"/>
        </w:rPr>
        <w:t xml:space="preserve"> to perform. </w:t>
      </w:r>
      <w:r w:rsidR="002A236A" w:rsidRPr="003C32B5">
        <w:rPr>
          <w:rStyle w:val="Emphasis"/>
        </w:rPr>
        <w:t>Drug-resistant infections</w:t>
      </w:r>
      <w:r w:rsidR="002A236A" w:rsidRPr="00E2724F">
        <w:rPr>
          <w:rStyle w:val="StyleUnderline"/>
        </w:rPr>
        <w:t xml:space="preserve"> result in</w:t>
      </w:r>
      <w:r w:rsidR="002A236A" w:rsidRPr="003C32B5">
        <w:rPr>
          <w:sz w:val="16"/>
        </w:rPr>
        <w:t xml:space="preserve"> about </w:t>
      </w:r>
      <w:r w:rsidR="002A236A" w:rsidRPr="00E2724F">
        <w:rPr>
          <w:rStyle w:val="StyleUnderline"/>
        </w:rPr>
        <w:t>700,000 deaths per year</w:t>
      </w:r>
      <w:r w:rsidR="002A236A" w:rsidRPr="003C32B5">
        <w:rPr>
          <w:sz w:val="16"/>
        </w:rPr>
        <w:t>, with at least 230,000 of those deaths due to multidrug resistant tuberculosis,</w:t>
      </w:r>
      <w:r w:rsidR="002A236A">
        <w:rPr>
          <w:sz w:val="16"/>
        </w:rPr>
        <w:t xml:space="preserve"> </w:t>
      </w:r>
      <w:hyperlink r:id="rId14" w:tgtFrame="_blank" w:history="1">
        <w:r w:rsidR="002A236A" w:rsidRPr="00E2724F">
          <w:rPr>
            <w:rStyle w:val="StyleUnderline"/>
          </w:rPr>
          <w:t>according to</w:t>
        </w:r>
        <w:r w:rsidR="002A236A" w:rsidRPr="003C32B5">
          <w:rPr>
            <w:rStyle w:val="Hyperlink"/>
            <w:sz w:val="16"/>
          </w:rPr>
          <w:t xml:space="preserve"> a groundbreaking report from </w:t>
        </w:r>
        <w:r w:rsidR="002A236A" w:rsidRPr="003C32B5">
          <w:rPr>
            <w:rStyle w:val="StyleUnderline"/>
          </w:rPr>
          <w:t>the World Health Organization (WHO).</w:t>
        </w:r>
      </w:hyperlink>
      <w:r w:rsidR="002A236A">
        <w:rPr>
          <w:sz w:val="16"/>
        </w:rPr>
        <w:t xml:space="preserve"> </w:t>
      </w:r>
      <w:r w:rsidR="002A236A" w:rsidRPr="003C32B5">
        <w:rPr>
          <w:sz w:val="16"/>
        </w:rPr>
        <w:t xml:space="preserve">Given that antibiotic resistance is present in every country, </w:t>
      </w:r>
      <w:r w:rsidR="002A236A" w:rsidRPr="003C32B5">
        <w:rPr>
          <w:rStyle w:val="StyleUnderline"/>
        </w:rPr>
        <w:t>antimicrobial resistance</w:t>
      </w:r>
      <w:r w:rsidR="002A236A" w:rsidRPr="003C32B5">
        <w:rPr>
          <w:sz w:val="16"/>
        </w:rPr>
        <w:t xml:space="preserve"> (AMR) now </w:t>
      </w:r>
      <w:r w:rsidR="002A236A" w:rsidRPr="009D4CF3">
        <w:rPr>
          <w:rStyle w:val="StyleUnderline"/>
          <w:highlight w:val="green"/>
        </w:rPr>
        <w:t xml:space="preserve">represents a </w:t>
      </w:r>
      <w:r w:rsidR="002A236A" w:rsidRPr="009D4CF3">
        <w:rPr>
          <w:rStyle w:val="Emphasis"/>
          <w:highlight w:val="green"/>
        </w:rPr>
        <w:t>global health crisis</w:t>
      </w:r>
      <w:r w:rsidR="002A236A" w:rsidRPr="003C32B5">
        <w:rPr>
          <w:sz w:val="16"/>
        </w:rPr>
        <w:t>, according to the UN, which has urged immediate, coordinated and global action to prevent a potentially devastating health and financial crisis.</w:t>
      </w:r>
      <w:r w:rsidR="002A236A">
        <w:rPr>
          <w:sz w:val="16"/>
        </w:rPr>
        <w:t xml:space="preserve"> </w:t>
      </w:r>
      <w:r w:rsidR="002A236A" w:rsidRPr="003C32B5">
        <w:rPr>
          <w:rStyle w:val="StyleUnderline"/>
        </w:rPr>
        <w:t xml:space="preserve">With the </w:t>
      </w:r>
      <w:r w:rsidR="002A236A" w:rsidRPr="009D4CF3">
        <w:rPr>
          <w:rStyle w:val="Emphasis"/>
          <w:highlight w:val="green"/>
        </w:rPr>
        <w:t>rising</w:t>
      </w:r>
      <w:r w:rsidR="002A236A" w:rsidRPr="003C32B5">
        <w:rPr>
          <w:rStyle w:val="Emphasis"/>
        </w:rPr>
        <w:t xml:space="preserve"> rates</w:t>
      </w:r>
      <w:r w:rsidR="002A236A" w:rsidRPr="003C32B5">
        <w:rPr>
          <w:rStyle w:val="StyleUnderline"/>
        </w:rPr>
        <w:t xml:space="preserve"> of </w:t>
      </w:r>
      <w:r w:rsidR="002A236A" w:rsidRPr="009D4CF3">
        <w:rPr>
          <w:rStyle w:val="StyleUnderline"/>
          <w:highlight w:val="green"/>
        </w:rPr>
        <w:t>AMR</w:t>
      </w:r>
      <w:r w:rsidR="002A236A" w:rsidRPr="003C32B5">
        <w:rPr>
          <w:sz w:val="16"/>
        </w:rPr>
        <w:t xml:space="preserve"> -- including antivirals, antibiotics, and antifungals -- </w:t>
      </w:r>
      <w:r w:rsidR="002A236A" w:rsidRPr="003C32B5">
        <w:rPr>
          <w:rStyle w:val="StyleUnderline"/>
        </w:rPr>
        <w:t xml:space="preserve">estimates from the WHO show that AMR </w:t>
      </w:r>
      <w:r w:rsidR="002A236A" w:rsidRPr="009D4CF3">
        <w:rPr>
          <w:rStyle w:val="StyleUnderline"/>
          <w:highlight w:val="green"/>
        </w:rPr>
        <w:t xml:space="preserve">may cause </w:t>
      </w:r>
      <w:r w:rsidR="002A236A" w:rsidRPr="009D4CF3">
        <w:rPr>
          <w:rStyle w:val="Emphasis"/>
          <w:highlight w:val="green"/>
        </w:rPr>
        <w:t>10 million deaths every year</w:t>
      </w:r>
      <w:r w:rsidR="002A236A" w:rsidRPr="003C32B5">
        <w:rPr>
          <w:sz w:val="16"/>
        </w:rPr>
        <w:t xml:space="preserve"> by 2050, send 24 million people into extreme poverty by 2030, </w:t>
      </w:r>
      <w:r w:rsidR="002A236A" w:rsidRPr="003C32B5">
        <w:rPr>
          <w:rStyle w:val="StyleUnderline"/>
        </w:rPr>
        <w:t>and lead to a financial crisis as severe as</w:t>
      </w:r>
      <w:r w:rsidR="002A236A" w:rsidRPr="003C32B5">
        <w:rPr>
          <w:sz w:val="16"/>
        </w:rPr>
        <w:t xml:space="preserve"> the on the U.S. experienced in </w:t>
      </w:r>
      <w:r w:rsidR="002A236A" w:rsidRPr="003C32B5">
        <w:rPr>
          <w:rStyle w:val="StyleUnderline"/>
        </w:rPr>
        <w:t>2008</w:t>
      </w:r>
      <w:r w:rsidR="002A236A" w:rsidRPr="003C32B5">
        <w:rPr>
          <w:sz w:val="16"/>
        </w:rPr>
        <w:t>.</w:t>
      </w:r>
      <w:r w:rsidR="002A236A">
        <w:rPr>
          <w:sz w:val="16"/>
        </w:rPr>
        <w:t xml:space="preserve"> </w:t>
      </w:r>
      <w:r w:rsidR="002A236A" w:rsidRPr="003C32B5">
        <w:rPr>
          <w:rStyle w:val="StyleUnderline"/>
        </w:rPr>
        <w:t xml:space="preserve">Antimicrobial </w:t>
      </w:r>
      <w:r w:rsidR="002A236A" w:rsidRPr="009D4CF3">
        <w:rPr>
          <w:rStyle w:val="StyleUnderline"/>
          <w:highlight w:val="green"/>
        </w:rPr>
        <w:t>resistance develops when germs</w:t>
      </w:r>
      <w:r w:rsidR="002A236A" w:rsidRPr="003C32B5">
        <w:rPr>
          <w:sz w:val="16"/>
        </w:rPr>
        <w:t xml:space="preserve"> like bacteria and fungi </w:t>
      </w:r>
      <w:proofErr w:type="gramStart"/>
      <w:r w:rsidR="002A236A" w:rsidRPr="003C32B5">
        <w:rPr>
          <w:sz w:val="16"/>
        </w:rPr>
        <w:t>are able to</w:t>
      </w:r>
      <w:proofErr w:type="gramEnd"/>
      <w:r w:rsidR="002A236A" w:rsidRPr="003C32B5">
        <w:rPr>
          <w:sz w:val="16"/>
        </w:rPr>
        <w:t xml:space="preserve"> “</w:t>
      </w:r>
      <w:r w:rsidR="002A236A" w:rsidRPr="009D4CF3">
        <w:rPr>
          <w:rStyle w:val="StyleUnderline"/>
          <w:highlight w:val="green"/>
        </w:rPr>
        <w:t>defeat</w:t>
      </w:r>
      <w:r w:rsidR="002A236A" w:rsidRPr="003C32B5">
        <w:rPr>
          <w:sz w:val="16"/>
        </w:rPr>
        <w:t xml:space="preserve"> the </w:t>
      </w:r>
      <w:r w:rsidR="002A236A" w:rsidRPr="009D4CF3">
        <w:rPr>
          <w:rStyle w:val="StyleUnderline"/>
          <w:highlight w:val="green"/>
        </w:rPr>
        <w:t>drugs</w:t>
      </w:r>
      <w:r w:rsidR="002A236A" w:rsidRPr="003C32B5">
        <w:rPr>
          <w:rStyle w:val="StyleUnderline"/>
        </w:rPr>
        <w:t xml:space="preserve"> designed to kill them</w:t>
      </w:r>
      <w:r w:rsidR="002A236A" w:rsidRPr="003C32B5">
        <w:rPr>
          <w:sz w:val="16"/>
        </w:rPr>
        <w:t xml:space="preserve">,” according to the Centers for Disease Control and Prevention. Through a biologic “survival of the fittest,” </w:t>
      </w:r>
      <w:r w:rsidR="002A236A" w:rsidRPr="003C32B5">
        <w:rPr>
          <w:rStyle w:val="StyleUnderline"/>
        </w:rPr>
        <w:t>germs</w:t>
      </w:r>
      <w:r w:rsidR="002A236A" w:rsidRPr="003C32B5">
        <w:rPr>
          <w:sz w:val="16"/>
        </w:rPr>
        <w:t xml:space="preserve"> that are </w:t>
      </w:r>
      <w:r w:rsidR="002A236A" w:rsidRPr="003C32B5">
        <w:rPr>
          <w:rStyle w:val="StyleUnderline"/>
        </w:rPr>
        <w:t xml:space="preserve">not killed by antimicrobials and </w:t>
      </w:r>
      <w:r w:rsidR="002A236A" w:rsidRPr="003C32B5">
        <w:rPr>
          <w:rStyle w:val="Emphasis"/>
        </w:rPr>
        <w:t>continue to grow</w:t>
      </w:r>
      <w:r w:rsidR="002A236A" w:rsidRPr="003C32B5">
        <w:rPr>
          <w:sz w:val="16"/>
        </w:rPr>
        <w:t xml:space="preserve">. WHO explains that “poor infection control, inadequate sanitary conditions and inappropriate food handling encourage the spread” of AMR, </w:t>
      </w:r>
      <w:r w:rsidR="002A236A" w:rsidRPr="003C32B5">
        <w:rPr>
          <w:rStyle w:val="StyleUnderline"/>
        </w:rPr>
        <w:t>which can lead to “</w:t>
      </w:r>
      <w:proofErr w:type="gramStart"/>
      <w:r w:rsidR="002A236A" w:rsidRPr="003C32B5">
        <w:rPr>
          <w:rStyle w:val="Emphasis"/>
        </w:rPr>
        <w:t>superbugs.</w:t>
      </w:r>
      <w:proofErr w:type="gramEnd"/>
      <w:r w:rsidR="002A236A" w:rsidRPr="003C32B5">
        <w:rPr>
          <w:sz w:val="16"/>
        </w:rPr>
        <w:t>” Those superbugs require powerful and oftentimes more expensive antimicrobials to treat.</w:t>
      </w:r>
      <w:r w:rsidR="002A236A">
        <w:rPr>
          <w:sz w:val="16"/>
        </w:rPr>
        <w:t xml:space="preserve"> </w:t>
      </w:r>
      <w:r w:rsidR="002A236A" w:rsidRPr="003C32B5">
        <w:rPr>
          <w:sz w:val="16"/>
        </w:rPr>
        <w:t xml:space="preserve">Examples of </w:t>
      </w:r>
      <w:r w:rsidR="002A236A" w:rsidRPr="003C32B5">
        <w:rPr>
          <w:rStyle w:val="StyleUnderline"/>
        </w:rPr>
        <w:t>superbugs are far and</w:t>
      </w:r>
      <w:r w:rsidR="002A236A" w:rsidRPr="003C32B5">
        <w:rPr>
          <w:sz w:val="16"/>
        </w:rPr>
        <w:t xml:space="preserve"> </w:t>
      </w:r>
      <w:proofErr w:type="gramStart"/>
      <w:r w:rsidR="002A236A" w:rsidRPr="003C32B5">
        <w:rPr>
          <w:rStyle w:val="StyleUnderline"/>
        </w:rPr>
        <w:t>wide</w:t>
      </w:r>
      <w:r w:rsidR="002A236A" w:rsidRPr="003C32B5">
        <w:rPr>
          <w:sz w:val="16"/>
        </w:rPr>
        <w:t>, and</w:t>
      </w:r>
      <w:proofErr w:type="gramEnd"/>
      <w:r w:rsidR="002A236A"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2A236A" w:rsidRPr="003C32B5">
        <w:rPr>
          <w:sz w:val="16"/>
        </w:rPr>
        <w:t>a number of</w:t>
      </w:r>
      <w:proofErr w:type="gramEnd"/>
      <w:r w:rsidR="002A236A" w:rsidRPr="003C32B5">
        <w:rPr>
          <w:sz w:val="16"/>
        </w:rPr>
        <w:t xml:space="preserve"> people with HIV and malaria.</w:t>
      </w:r>
      <w:r w:rsidR="002A236A">
        <w:rPr>
          <w:sz w:val="16"/>
        </w:rPr>
        <w:t xml:space="preserve"> </w:t>
      </w:r>
      <w:r w:rsidR="002A236A" w:rsidRPr="003C32B5">
        <w:rPr>
          <w:sz w:val="16"/>
          <w:szCs w:val="18"/>
        </w:rPr>
        <w:t>The people at the</w:t>
      </w:r>
      <w:r w:rsidR="002A236A">
        <w:rPr>
          <w:sz w:val="16"/>
          <w:szCs w:val="18"/>
        </w:rPr>
        <w:t xml:space="preserve"> </w:t>
      </w:r>
      <w:hyperlink r:id="rId15" w:tgtFrame="_blank" w:history="1">
        <w:r w:rsidR="002A236A" w:rsidRPr="003C32B5">
          <w:rPr>
            <w:rStyle w:val="Hyperlink"/>
            <w:sz w:val="16"/>
            <w:szCs w:val="18"/>
          </w:rPr>
          <w:t>highest risk for AMR</w:t>
        </w:r>
      </w:hyperlink>
      <w:r w:rsidR="002A236A">
        <w:rPr>
          <w:sz w:val="16"/>
          <w:szCs w:val="18"/>
        </w:rPr>
        <w:t xml:space="preserve"> </w:t>
      </w:r>
      <w:r w:rsidR="002A236A"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2A236A">
        <w:rPr>
          <w:sz w:val="16"/>
          <w:szCs w:val="18"/>
        </w:rPr>
        <w:t xml:space="preserve"> </w:t>
      </w:r>
      <w:hyperlink r:id="rId16" w:history="1">
        <w:r w:rsidR="002A236A" w:rsidRPr="003C32B5">
          <w:rPr>
            <w:rStyle w:val="Hyperlink"/>
            <w:sz w:val="16"/>
            <w:szCs w:val="18"/>
          </w:rPr>
          <w:t>(MORE: Melissa Rivers talks about her father's suicide with Dr. Jennifer Ashton)</w:t>
        </w:r>
      </w:hyperlink>
      <w:r w:rsidR="002A236A">
        <w:rPr>
          <w:sz w:val="16"/>
          <w:szCs w:val="18"/>
        </w:rPr>
        <w:t xml:space="preserve"> </w:t>
      </w:r>
      <w:r w:rsidR="002A236A"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A236A">
        <w:rPr>
          <w:sz w:val="16"/>
          <w:szCs w:val="18"/>
        </w:rPr>
        <w:t xml:space="preserve"> </w:t>
      </w:r>
      <w:r w:rsidR="002A236A"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w:t>
      </w:r>
      <w:r w:rsidR="002A236A" w:rsidRPr="003C32B5">
        <w:rPr>
          <w:sz w:val="16"/>
          <w:szCs w:val="18"/>
        </w:rPr>
        <w:lastRenderedPageBreak/>
        <w:t xml:space="preserve">that are connected.” Research has shown that superbugs like Candida </w:t>
      </w:r>
      <w:proofErr w:type="spellStart"/>
      <w:r w:rsidR="002A236A" w:rsidRPr="003C32B5">
        <w:rPr>
          <w:sz w:val="16"/>
          <w:szCs w:val="18"/>
        </w:rPr>
        <w:t>auris</w:t>
      </w:r>
      <w:proofErr w:type="spellEnd"/>
      <w:r w:rsidR="002A236A" w:rsidRPr="003C32B5">
        <w:rPr>
          <w:sz w:val="16"/>
          <w:szCs w:val="18"/>
        </w:rPr>
        <w:t xml:space="preserve"> “came from multiple places, at the same time. It wasn’t just one organism that [evolved]” in a single location, Redfield added.</w:t>
      </w:r>
      <w:r w:rsidR="002A236A">
        <w:rPr>
          <w:sz w:val="16"/>
          <w:szCs w:val="18"/>
        </w:rPr>
        <w:t xml:space="preserve"> </w:t>
      </w:r>
      <w:r w:rsidR="002A236A"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2A236A" w:rsidRPr="003C32B5">
        <w:rPr>
          <w:sz w:val="16"/>
          <w:szCs w:val="18"/>
        </w:rPr>
        <w:t>patient, and</w:t>
      </w:r>
      <w:proofErr w:type="gramEnd"/>
      <w:r w:rsidR="002A236A" w:rsidRPr="003C32B5">
        <w:rPr>
          <w:sz w:val="16"/>
          <w:szCs w:val="18"/>
        </w:rPr>
        <w:t xml:space="preserve"> discontinue it once it is no longer medically needed.</w:t>
      </w:r>
      <w:r w:rsidR="002A236A">
        <w:rPr>
          <w:sz w:val="16"/>
          <w:szCs w:val="18"/>
        </w:rPr>
        <w:t xml:space="preserve"> </w:t>
      </w:r>
      <w:r w:rsidR="002A236A" w:rsidRPr="003C32B5">
        <w:rPr>
          <w:sz w:val="16"/>
          <w:szCs w:val="18"/>
        </w:rPr>
        <w:t xml:space="preserve">WHO has also highlighted that the inappropriate use of antimicrobials in agriculture -- such as on farms and in animals -- may be an underappreciated cause of </w:t>
      </w:r>
      <w:proofErr w:type="gramStart"/>
      <w:r w:rsidR="002A236A" w:rsidRPr="003C32B5">
        <w:rPr>
          <w:sz w:val="16"/>
          <w:szCs w:val="18"/>
        </w:rPr>
        <w:t>AMR.</w:t>
      </w:r>
      <w:proofErr w:type="gramEnd"/>
      <w:r w:rsidR="002A236A">
        <w:rPr>
          <w:sz w:val="16"/>
          <w:szCs w:val="18"/>
        </w:rPr>
        <w:t xml:space="preserve"> </w:t>
      </w:r>
      <w:r w:rsidR="002A236A" w:rsidRPr="003C32B5">
        <w:rPr>
          <w:sz w:val="16"/>
        </w:rPr>
        <w:t xml:space="preserve">Noting these trends, </w:t>
      </w:r>
      <w:r w:rsidR="002A236A" w:rsidRPr="009D4CF3">
        <w:rPr>
          <w:rStyle w:val="StyleUnderline"/>
          <w:highlight w:val="green"/>
        </w:rPr>
        <w:t>the WHO has urged</w:t>
      </w:r>
      <w:r w:rsidR="002A236A" w:rsidRPr="003C32B5">
        <w:rPr>
          <w:rStyle w:val="StyleUnderline"/>
        </w:rPr>
        <w:t xml:space="preserve"> for</w:t>
      </w:r>
      <w:r w:rsidR="002A236A" w:rsidRPr="003C32B5">
        <w:rPr>
          <w:sz w:val="16"/>
        </w:rPr>
        <w:t xml:space="preserve"> “</w:t>
      </w:r>
      <w:r w:rsidR="002A236A" w:rsidRPr="003C32B5">
        <w:rPr>
          <w:rStyle w:val="Emphasis"/>
        </w:rPr>
        <w:t>coordinated action</w:t>
      </w:r>
      <w:r w:rsidR="002A236A" w:rsidRPr="003C32B5">
        <w:rPr>
          <w:rStyle w:val="StyleUnderline"/>
        </w:rPr>
        <w:t>...to minimize the emergence and spread of antimicrobial resistance</w:t>
      </w:r>
      <w:r w:rsidR="002A236A" w:rsidRPr="003C32B5">
        <w:rPr>
          <w:sz w:val="16"/>
        </w:rPr>
        <w:t xml:space="preserve">.” It urges all countries to make national action plans, </w:t>
      </w:r>
      <w:r w:rsidR="002A236A" w:rsidRPr="003C32B5">
        <w:rPr>
          <w:rStyle w:val="StyleUnderline"/>
        </w:rPr>
        <w:t xml:space="preserve">with a focus on the </w:t>
      </w:r>
      <w:r w:rsidR="002A236A" w:rsidRPr="009D4CF3">
        <w:rPr>
          <w:rStyle w:val="StyleUnderline"/>
          <w:highlight w:val="green"/>
        </w:rPr>
        <w:t xml:space="preserve">development of </w:t>
      </w:r>
      <w:r w:rsidR="002A236A" w:rsidRPr="009D4CF3">
        <w:rPr>
          <w:rStyle w:val="Emphasis"/>
          <w:highlight w:val="green"/>
        </w:rPr>
        <w:t>new</w:t>
      </w:r>
      <w:r w:rsidR="002A236A" w:rsidRPr="003C32B5">
        <w:rPr>
          <w:rStyle w:val="Emphasis"/>
        </w:rPr>
        <w:t xml:space="preserve"> antimicrobial </w:t>
      </w:r>
      <w:r w:rsidR="002A236A" w:rsidRPr="009D4CF3">
        <w:rPr>
          <w:rStyle w:val="Emphasis"/>
          <w:highlight w:val="green"/>
        </w:rPr>
        <w:t>medications</w:t>
      </w:r>
      <w:r w:rsidR="002A236A" w:rsidRPr="003C32B5">
        <w:rPr>
          <w:rStyle w:val="StyleUnderline"/>
        </w:rPr>
        <w:t xml:space="preserve">, </w:t>
      </w:r>
      <w:r w:rsidR="002A236A" w:rsidRPr="009D4CF3">
        <w:rPr>
          <w:rStyle w:val="Emphasis"/>
          <w:highlight w:val="green"/>
        </w:rPr>
        <w:t>vaccines</w:t>
      </w:r>
      <w:r w:rsidR="002A236A" w:rsidRPr="003C32B5">
        <w:rPr>
          <w:rStyle w:val="StyleUnderline"/>
        </w:rPr>
        <w:t xml:space="preserve">, </w:t>
      </w:r>
      <w:r w:rsidR="002A236A" w:rsidRPr="009D4CF3">
        <w:rPr>
          <w:rStyle w:val="StyleUnderline"/>
          <w:highlight w:val="green"/>
        </w:rPr>
        <w:t>and</w:t>
      </w:r>
      <w:r w:rsidR="002A236A" w:rsidRPr="003C32B5">
        <w:rPr>
          <w:rStyle w:val="StyleUnderline"/>
        </w:rPr>
        <w:t xml:space="preserve"> careful </w:t>
      </w:r>
      <w:r w:rsidR="002A236A" w:rsidRPr="009D4CF3">
        <w:rPr>
          <w:rStyle w:val="StyleUnderline"/>
          <w:highlight w:val="green"/>
        </w:rPr>
        <w:t>antimicrobial use</w:t>
      </w:r>
      <w:r w:rsidR="002A236A" w:rsidRPr="003C32B5">
        <w:rPr>
          <w:sz w:val="16"/>
        </w:rPr>
        <w:t>.</w:t>
      </w:r>
      <w:r w:rsidR="002A236A">
        <w:rPr>
          <w:sz w:val="16"/>
        </w:rPr>
        <w:t xml:space="preserve"> </w:t>
      </w:r>
      <w:r w:rsidR="002A236A" w:rsidRPr="003C32B5">
        <w:rPr>
          <w:rStyle w:val="StyleUnderline"/>
        </w:rPr>
        <w:t>Redfield emphasized</w:t>
      </w:r>
      <w:r w:rsidR="002A236A" w:rsidRPr="003C32B5">
        <w:rPr>
          <w:sz w:val="16"/>
        </w:rPr>
        <w:t xml:space="preserve"> the importance of </w:t>
      </w:r>
      <w:r w:rsidR="002A236A" w:rsidRPr="003C32B5">
        <w:rPr>
          <w:rStyle w:val="StyleUnderline"/>
        </w:rPr>
        <w:t>vaccination during the global superbug crisis</w:t>
      </w:r>
      <w:r w:rsidR="002A236A" w:rsidRPr="003C32B5">
        <w:rPr>
          <w:sz w:val="16"/>
        </w:rPr>
        <w:t xml:space="preserve">, </w:t>
      </w:r>
      <w:r w:rsidR="002A236A" w:rsidRPr="003C32B5">
        <w:rPr>
          <w:rStyle w:val="StyleUnderline"/>
        </w:rPr>
        <w:t>stating</w:t>
      </w:r>
      <w:r w:rsidR="002A236A" w:rsidRPr="003C32B5">
        <w:rPr>
          <w:sz w:val="16"/>
        </w:rPr>
        <w:t xml:space="preserve"> that “</w:t>
      </w:r>
      <w:r w:rsidR="002A236A" w:rsidRPr="003C32B5">
        <w:rPr>
          <w:rStyle w:val="StyleUnderline"/>
        </w:rPr>
        <w:t>the only way we have to eliminate an infection is vaccination</w:t>
      </w:r>
      <w:r w:rsidR="002A236A" w:rsidRPr="003C32B5">
        <w:rPr>
          <w:sz w:val="16"/>
        </w:rPr>
        <w:t xml:space="preserve">.” He added that </w:t>
      </w:r>
      <w:r w:rsidR="002A236A" w:rsidRPr="003C32B5">
        <w:rPr>
          <w:rStyle w:val="StyleUnderline"/>
        </w:rPr>
        <w:t xml:space="preserve">investing in </w:t>
      </w:r>
      <w:r w:rsidR="002A236A" w:rsidRPr="009D4CF3">
        <w:rPr>
          <w:rStyle w:val="Emphasis"/>
          <w:highlight w:val="green"/>
        </w:rPr>
        <w:t>innovation is key to solving the crisis</w:t>
      </w:r>
      <w:r w:rsidR="002A236A" w:rsidRPr="003C32B5">
        <w:rPr>
          <w:rStyle w:val="Emphasis"/>
        </w:rPr>
        <w:t>.</w:t>
      </w:r>
      <w:r w:rsidR="002A236A">
        <w:rPr>
          <w:sz w:val="16"/>
        </w:rPr>
        <w:t xml:space="preserve"> </w:t>
      </w:r>
      <w:r w:rsidR="002A236A" w:rsidRPr="003C32B5">
        <w:rPr>
          <w:sz w:val="16"/>
        </w:rPr>
        <w:t xml:space="preserve">While WHO continues to advocate for superbug awareness, they warn that </w:t>
      </w:r>
      <w:r w:rsidR="002A236A" w:rsidRPr="003C32B5">
        <w:rPr>
          <w:rStyle w:val="StyleUnderline"/>
        </w:rPr>
        <w:t>AMR has reversed “a century of progress in health.”</w:t>
      </w:r>
      <w:r w:rsidR="002A236A">
        <w:rPr>
          <w:rStyle w:val="StyleUnderline"/>
        </w:rPr>
        <w:t xml:space="preserve"> </w:t>
      </w:r>
      <w:r w:rsidR="002A236A" w:rsidRPr="003C32B5">
        <w:rPr>
          <w:sz w:val="16"/>
        </w:rPr>
        <w:t>The WHO added that “</w:t>
      </w:r>
      <w:r w:rsidR="002A236A" w:rsidRPr="003C32B5">
        <w:rPr>
          <w:rStyle w:val="StyleUnderline"/>
        </w:rPr>
        <w:t xml:space="preserve">the </w:t>
      </w:r>
      <w:r w:rsidR="002A236A" w:rsidRPr="009D4CF3">
        <w:rPr>
          <w:rStyle w:val="StyleUnderline"/>
          <w:highlight w:val="green"/>
        </w:rPr>
        <w:t>challenges</w:t>
      </w:r>
      <w:r w:rsidR="002A236A" w:rsidRPr="003C32B5">
        <w:rPr>
          <w:rStyle w:val="StyleUnderline"/>
        </w:rPr>
        <w:t xml:space="preserve"> of antimicrobial resistance</w:t>
      </w:r>
      <w:r w:rsidR="002A236A" w:rsidRPr="003C32B5">
        <w:rPr>
          <w:sz w:val="16"/>
        </w:rPr>
        <w:t xml:space="preserve">” </w:t>
      </w:r>
      <w:r w:rsidR="002A236A" w:rsidRPr="009D4CF3">
        <w:rPr>
          <w:rStyle w:val="StyleUnderline"/>
          <w:highlight w:val="green"/>
        </w:rPr>
        <w:t>are</w:t>
      </w:r>
      <w:r w:rsidR="002A236A" w:rsidRPr="003C32B5">
        <w:rPr>
          <w:sz w:val="16"/>
        </w:rPr>
        <w:t xml:space="preserve"> “</w:t>
      </w:r>
      <w:r w:rsidR="002A236A" w:rsidRPr="009D4CF3">
        <w:rPr>
          <w:rStyle w:val="Emphasis"/>
          <w:highlight w:val="green"/>
        </w:rPr>
        <w:t>not insurmountable</w:t>
      </w:r>
      <w:r w:rsidR="002A236A" w:rsidRPr="003C32B5">
        <w:rPr>
          <w:sz w:val="16"/>
        </w:rPr>
        <w:t xml:space="preserve">,” and that </w:t>
      </w:r>
      <w:r w:rsidR="002A236A" w:rsidRPr="003C32B5">
        <w:rPr>
          <w:rStyle w:val="StyleUnderline"/>
        </w:rPr>
        <w:t xml:space="preserve">coordinated </w:t>
      </w:r>
      <w:r w:rsidR="002A236A" w:rsidRPr="009D4CF3">
        <w:rPr>
          <w:rStyle w:val="StyleUnderline"/>
          <w:highlight w:val="green"/>
        </w:rPr>
        <w:t>action will</w:t>
      </w:r>
      <w:r w:rsidR="002A236A" w:rsidRPr="003C32B5">
        <w:rPr>
          <w:sz w:val="16"/>
        </w:rPr>
        <w:t xml:space="preserve"> “help to </w:t>
      </w:r>
      <w:r w:rsidR="002A236A" w:rsidRPr="003C32B5">
        <w:rPr>
          <w:rStyle w:val="StyleUnderline"/>
        </w:rPr>
        <w:t>save millions</w:t>
      </w:r>
      <w:r w:rsidR="002A236A" w:rsidRPr="003C32B5">
        <w:rPr>
          <w:sz w:val="16"/>
        </w:rPr>
        <w:t xml:space="preserve"> of lives, </w:t>
      </w:r>
      <w:r w:rsidR="002A236A" w:rsidRPr="003C32B5">
        <w:rPr>
          <w:rStyle w:val="StyleUnderline"/>
        </w:rPr>
        <w:t>preserve antimicrobials for generations</w:t>
      </w:r>
      <w:r w:rsidR="002A236A" w:rsidRPr="003C32B5">
        <w:rPr>
          <w:sz w:val="16"/>
        </w:rPr>
        <w:t xml:space="preserve"> to come </w:t>
      </w:r>
      <w:r w:rsidR="002A236A" w:rsidRPr="003C32B5">
        <w:rPr>
          <w:rStyle w:val="StyleUnderline"/>
        </w:rPr>
        <w:t xml:space="preserve">and </w:t>
      </w:r>
      <w:r w:rsidR="002A236A" w:rsidRPr="009D4CF3">
        <w:rPr>
          <w:rStyle w:val="Emphasis"/>
          <w:highlight w:val="green"/>
        </w:rPr>
        <w:t>secure the future</w:t>
      </w:r>
      <w:r w:rsidR="002A236A" w:rsidRPr="009D4CF3">
        <w:rPr>
          <w:rStyle w:val="StyleUnderline"/>
          <w:highlight w:val="green"/>
        </w:rPr>
        <w:t xml:space="preserve"> from drug-resistant diseases</w:t>
      </w:r>
      <w:r w:rsidR="002A236A" w:rsidRPr="003C32B5">
        <w:rPr>
          <w:sz w:val="16"/>
        </w:rPr>
        <w:t>.”</w:t>
      </w:r>
    </w:p>
    <w:p w14:paraId="334F0D15" w14:textId="77777777" w:rsidR="002A236A" w:rsidRPr="00E2724F" w:rsidRDefault="002A236A" w:rsidP="002A236A">
      <w:pPr>
        <w:pStyle w:val="Heading4"/>
      </w:pPr>
      <w:r>
        <w:t xml:space="preserve">Extinction - generic defense doesn’t apply. </w:t>
      </w:r>
    </w:p>
    <w:p w14:paraId="7AB5B6AB" w14:textId="77777777" w:rsidR="002A236A" w:rsidRPr="00A10F89" w:rsidRDefault="002A236A" w:rsidP="002A236A">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82DA85F" w14:textId="77777777" w:rsidR="002A236A" w:rsidRPr="00A10F89" w:rsidRDefault="002A236A" w:rsidP="002A236A">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w:t>
      </w:r>
      <w:r w:rsidRPr="00A10F89">
        <w:rPr>
          <w:rStyle w:val="StyleUnderline"/>
          <w:sz w:val="24"/>
        </w:rPr>
        <w:lastRenderedPageBreak/>
        <w:t xml:space="preserve">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w:t>
      </w:r>
      <w:r w:rsidRPr="0010630F">
        <w:rPr>
          <w:sz w:val="16"/>
        </w:rPr>
        <w:lastRenderedPageBreak/>
        <w:t xml:space="preserve">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w:t>
      </w:r>
      <w:r w:rsidRPr="0010630F">
        <w:rPr>
          <w:sz w:val="16"/>
        </w:rPr>
        <w:lastRenderedPageBreak/>
        <w:t xml:space="preserv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
          <w:bCs/>
          <w:sz w:val="24"/>
          <w:highlight w:val="green"/>
        </w:rPr>
        <w:t xml:space="preserve">WHO </w:t>
      </w:r>
      <w:r w:rsidRPr="0010630F">
        <w:rPr>
          <w:rStyle w:val="StyleUnderline"/>
          <w:b/>
          <w:bCs/>
          <w:sz w:val="24"/>
        </w:rPr>
        <w:t xml:space="preserve">is </w:t>
      </w:r>
      <w:r w:rsidRPr="009D4CF3">
        <w:rPr>
          <w:rStyle w:val="StyleUnderline"/>
          <w:b/>
          <w:bCs/>
          <w:sz w:val="24"/>
          <w:highlight w:val="green"/>
        </w:rPr>
        <w:t xml:space="preserve">under-resourced </w:t>
      </w:r>
      <w:r w:rsidRPr="0010630F">
        <w:rPr>
          <w:rStyle w:val="StyleUnderline"/>
          <w:b/>
          <w:bCs/>
          <w:sz w:val="24"/>
        </w:rPr>
        <w:t xml:space="preserve">for the problems it is meant to solve. </w:t>
      </w:r>
      <w:r w:rsidRPr="009D4CF3">
        <w:rPr>
          <w:rStyle w:val="StyleUnderline"/>
          <w:b/>
          <w:bCs/>
          <w:sz w:val="24"/>
          <w:highlight w:val="green"/>
        </w:rPr>
        <w:t>Funding comes from voluntary donations</w:t>
      </w:r>
      <w:r w:rsidRPr="0010630F">
        <w:rPr>
          <w:rStyle w:val="StyleUnderline"/>
          <w:b/>
          <w:bCs/>
          <w:sz w:val="24"/>
        </w:rPr>
        <w:t xml:space="preserve">, and there is </w:t>
      </w:r>
      <w:r w:rsidRPr="009D4CF3">
        <w:rPr>
          <w:rStyle w:val="StyleUnderline"/>
          <w:b/>
          <w:bCs/>
          <w:sz w:val="24"/>
          <w:highlight w:val="green"/>
        </w:rPr>
        <w:t xml:space="preserve">no mechanism by which </w:t>
      </w:r>
      <w:r w:rsidRPr="0010630F">
        <w:rPr>
          <w:rStyle w:val="StyleUnderline"/>
          <w:b/>
          <w:bCs/>
          <w:sz w:val="24"/>
        </w:rPr>
        <w:t xml:space="preserve">it can quickly </w:t>
      </w:r>
      <w:r w:rsidRPr="009D4CF3">
        <w:rPr>
          <w:rStyle w:val="StyleUnderline"/>
          <w:b/>
          <w:bCs/>
          <w:sz w:val="24"/>
          <w:highlight w:val="green"/>
        </w:rPr>
        <w:t xml:space="preserve">scale up </w:t>
      </w:r>
      <w:r w:rsidRPr="0010630F">
        <w:rPr>
          <w:rStyle w:val="StyleUnderline"/>
          <w:b/>
          <w:bCs/>
          <w:sz w:val="24"/>
        </w:rPr>
        <w:t xml:space="preserve">its efforts during an emergency. The </w:t>
      </w:r>
      <w:r w:rsidRPr="009D4CF3">
        <w:rPr>
          <w:rStyle w:val="StyleUnderline"/>
          <w:b/>
          <w:bCs/>
          <w:sz w:val="24"/>
          <w:highlight w:val="green"/>
        </w:rPr>
        <w:t xml:space="preserve">result is </w:t>
      </w:r>
      <w:r w:rsidRPr="0010630F">
        <w:rPr>
          <w:rStyle w:val="StyleUnderline"/>
          <w:b/>
          <w:bCs/>
          <w:sz w:val="24"/>
        </w:rPr>
        <w:t xml:space="preserve">that its </w:t>
      </w:r>
      <w:r w:rsidRPr="009D4CF3">
        <w:rPr>
          <w:rStyle w:val="StyleUnderline"/>
          <w:b/>
          <w:bCs/>
          <w:sz w:val="24"/>
          <w:highlight w:val="green"/>
        </w:rPr>
        <w:t>response</w:t>
      </w:r>
      <w:r w:rsidRPr="0010630F">
        <w:rPr>
          <w:rStyle w:val="StyleUnderline"/>
          <w:b/>
          <w:bCs/>
          <w:sz w:val="24"/>
        </w:rPr>
        <w:t xml:space="preserve"> to the next major disease outbreak </w:t>
      </w:r>
      <w:r w:rsidRPr="009D4CF3">
        <w:rPr>
          <w:rStyle w:val="StyleUnderline"/>
          <w:b/>
          <w:bCs/>
          <w:sz w:val="24"/>
          <w:highlight w:val="green"/>
        </w:rPr>
        <w:t xml:space="preserve">is </w:t>
      </w:r>
      <w:r w:rsidRPr="0010630F">
        <w:rPr>
          <w:rStyle w:val="StyleUnderline"/>
          <w:b/>
          <w:bCs/>
          <w:sz w:val="24"/>
        </w:rPr>
        <w:t xml:space="preserve">likely to be as </w:t>
      </w:r>
      <w:r w:rsidRPr="009D4CF3">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w:t>
      </w:r>
      <w:r w:rsidRPr="0010630F">
        <w:rPr>
          <w:sz w:val="16"/>
        </w:rPr>
        <w:lastRenderedPageBreak/>
        <w:t xml:space="preserve">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7AA10DDD" w14:textId="77777777" w:rsidR="002A236A" w:rsidRDefault="002A236A" w:rsidP="002A236A">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F9DD0D2" w14:textId="77777777" w:rsidR="002A236A" w:rsidRPr="00BF0E80" w:rsidRDefault="002A236A" w:rsidP="002A236A">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3460D3BE" w14:textId="77777777" w:rsidR="002A236A" w:rsidRPr="00BF0E80" w:rsidRDefault="002A236A" w:rsidP="002A236A">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w:t>
      </w:r>
      <w:r w:rsidRPr="00BF0E80">
        <w:rPr>
          <w:sz w:val="16"/>
        </w:rPr>
        <w:lastRenderedPageBreak/>
        <w:t xml:space="preserve">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1A7F67F" w14:textId="77777777" w:rsidR="002A236A" w:rsidRDefault="002A236A" w:rsidP="002A236A">
      <w:pPr>
        <w:pStyle w:val="Heading4"/>
      </w:pPr>
      <w:r>
        <w:t xml:space="preserve">We’re on the Brink – </w:t>
      </w:r>
      <w:r>
        <w:rPr>
          <w:u w:val="single"/>
        </w:rPr>
        <w:t>new diseases</w:t>
      </w:r>
      <w:r>
        <w:t xml:space="preserve"> are </w:t>
      </w:r>
      <w:r>
        <w:rPr>
          <w:u w:val="single"/>
        </w:rPr>
        <w:t>emerging</w:t>
      </w:r>
      <w:r>
        <w:t>.</w:t>
      </w:r>
    </w:p>
    <w:p w14:paraId="23A80AC7" w14:textId="77777777" w:rsidR="002A236A" w:rsidRDefault="002A236A" w:rsidP="002A236A">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00B24752" w14:textId="77777777" w:rsidR="002A236A" w:rsidRDefault="002A236A" w:rsidP="002A236A">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3337D580" w14:textId="0B730D8B" w:rsidR="002A236A" w:rsidRDefault="002A236A" w:rsidP="002A236A">
      <w:pPr>
        <w:pStyle w:val="Heading3"/>
      </w:pPr>
      <w:r>
        <w:lastRenderedPageBreak/>
        <w:t xml:space="preserve">1AC: Plan </w:t>
      </w:r>
    </w:p>
    <w:p w14:paraId="0006642C" w14:textId="77777777" w:rsidR="002A236A" w:rsidRDefault="002A236A" w:rsidP="002A236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103DA934" w14:textId="77777777" w:rsidR="002A236A" w:rsidRPr="006C53E1" w:rsidRDefault="002A236A" w:rsidP="002A236A">
      <w:pPr>
        <w:pStyle w:val="Heading4"/>
      </w:pPr>
      <w:r>
        <w:t xml:space="preserve">The Plan </w:t>
      </w:r>
      <w:r>
        <w:rPr>
          <w:u w:val="single"/>
        </w:rPr>
        <w:t>solves Evergreening</w:t>
      </w:r>
      <w:r>
        <w:t>.</w:t>
      </w:r>
    </w:p>
    <w:p w14:paraId="2890F2BB" w14:textId="77777777" w:rsidR="002A236A" w:rsidRPr="005B38BB" w:rsidRDefault="002A236A" w:rsidP="002A236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BBCB1F6" w14:textId="77777777" w:rsidR="002A236A" w:rsidRPr="0072187F" w:rsidRDefault="002A236A" w:rsidP="002A236A">
      <w:pPr>
        <w:rPr>
          <w:sz w:val="16"/>
        </w:rPr>
      </w:pPr>
      <w:r w:rsidRPr="0072187F">
        <w:rPr>
          <w:u w:val="single"/>
        </w:rPr>
        <w:t xml:space="preserve">I believe that </w:t>
      </w:r>
      <w:r w:rsidRPr="009D4CF3">
        <w:rPr>
          <w:highlight w:val="green"/>
          <w:u w:val="single"/>
        </w:rPr>
        <w:t xml:space="preserve">one period of protection </w:t>
      </w:r>
      <w:r w:rsidRPr="009D4CF3">
        <w:rPr>
          <w:b/>
          <w:bCs/>
          <w:highlight w:val="green"/>
          <w:u w:val="single"/>
          <w:bdr w:val="single" w:sz="4" w:space="0" w:color="auto"/>
        </w:rPr>
        <w:t>should be enough</w:t>
      </w:r>
      <w:r w:rsidRPr="0072187F">
        <w:rPr>
          <w:u w:val="single"/>
        </w:rPr>
        <w:t xml:space="preserve">. We should </w:t>
      </w:r>
      <w:r w:rsidRPr="009D4CF3">
        <w:rPr>
          <w:highlight w:val="green"/>
          <w:u w:val="single"/>
        </w:rPr>
        <w:t xml:space="preserve">make </w:t>
      </w:r>
      <w:r w:rsidRPr="0072187F">
        <w:rPr>
          <w:u w:val="single"/>
        </w:rPr>
        <w:t xml:space="preserve">the </w:t>
      </w:r>
      <w:r w:rsidRPr="009D4CF3">
        <w:rPr>
          <w:highlight w:val="green"/>
          <w:u w:val="single"/>
        </w:rPr>
        <w:t xml:space="preserve">legal changes </w:t>
      </w:r>
      <w:r w:rsidRPr="0072187F">
        <w:rPr>
          <w:u w:val="single"/>
        </w:rPr>
        <w:t xml:space="preserve">necessary </w:t>
      </w:r>
      <w:r w:rsidRPr="009D4CF3">
        <w:rPr>
          <w:highlight w:val="green"/>
          <w:u w:val="single"/>
        </w:rPr>
        <w:t xml:space="preserve">to prevent companies </w:t>
      </w:r>
      <w:r w:rsidRPr="009D4CF3">
        <w:rPr>
          <w:b/>
          <w:bCs/>
          <w:highlight w:val="green"/>
          <w:u w:val="single"/>
        </w:rPr>
        <w:t>from building patent walls</w:t>
      </w:r>
      <w:r w:rsidRPr="009D4CF3">
        <w:rPr>
          <w:highlight w:val="green"/>
          <w:u w:val="single"/>
        </w:rPr>
        <w:t xml:space="preserve"> </w:t>
      </w:r>
      <w:r w:rsidRPr="0072187F">
        <w:rPr>
          <w:u w:val="single"/>
        </w:rPr>
        <w:t xml:space="preserve">and piling up mountains of rights. This could be </w:t>
      </w:r>
      <w:r w:rsidRPr="009D4CF3">
        <w:rPr>
          <w:highlight w:val="green"/>
          <w:u w:val="single"/>
        </w:rPr>
        <w:t xml:space="preserve">accomplished </w:t>
      </w:r>
      <w:r w:rsidRPr="009D4CF3">
        <w:rPr>
          <w:b/>
          <w:bCs/>
          <w:highlight w:val="green"/>
          <w:u w:val="single"/>
          <w:bdr w:val="single" w:sz="4" w:space="0" w:color="auto"/>
        </w:rPr>
        <w:t>by a “one-and-done” approach</w:t>
      </w:r>
      <w:r w:rsidRPr="009D4CF3">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D4CF3">
        <w:rPr>
          <w:highlight w:val="green"/>
          <w:u w:val="single"/>
        </w:rPr>
        <w:t>The result</w:t>
      </w:r>
      <w:r w:rsidRPr="0072187F">
        <w:rPr>
          <w:u w:val="single"/>
        </w:rPr>
        <w:t xml:space="preserve">, however, </w:t>
      </w:r>
      <w:r w:rsidRPr="009D4CF3">
        <w:rPr>
          <w:highlight w:val="green"/>
          <w:u w:val="single"/>
        </w:rPr>
        <w:t xml:space="preserve">is that a </w:t>
      </w:r>
      <w:r w:rsidRPr="0072187F">
        <w:rPr>
          <w:u w:val="single"/>
        </w:rPr>
        <w:t xml:space="preserve">pharmaceutical </w:t>
      </w:r>
      <w:r w:rsidRPr="009D4CF3">
        <w:rPr>
          <w:highlight w:val="green"/>
          <w:u w:val="single"/>
        </w:rPr>
        <w:t xml:space="preserve">company chooses whether </w:t>
      </w:r>
      <w:r w:rsidRPr="0072187F">
        <w:rPr>
          <w:u w:val="single"/>
        </w:rPr>
        <w:t xml:space="preserve">its period of </w:t>
      </w:r>
      <w:r w:rsidRPr="009D4CF3">
        <w:rPr>
          <w:highlight w:val="green"/>
          <w:u w:val="single"/>
        </w:rPr>
        <w:t>exclusivity would be a patent</w:t>
      </w:r>
      <w:r w:rsidRPr="0072187F">
        <w:rPr>
          <w:u w:val="single"/>
        </w:rPr>
        <w:t xml:space="preserve">, an </w:t>
      </w:r>
      <w:r w:rsidRPr="009D4CF3">
        <w:rPr>
          <w:highlight w:val="green"/>
          <w:u w:val="single"/>
        </w:rPr>
        <w:t>orphan drug designation</w:t>
      </w:r>
      <w:r w:rsidRPr="0072187F">
        <w:rPr>
          <w:u w:val="single"/>
        </w:rPr>
        <w:t xml:space="preserve">, a period of </w:t>
      </w:r>
      <w:r w:rsidRPr="009D4CF3">
        <w:rPr>
          <w:highlight w:val="green"/>
          <w:u w:val="single"/>
        </w:rPr>
        <w:t xml:space="preserve">data exclusivity </w:t>
      </w:r>
      <w:r w:rsidRPr="0072187F">
        <w:rPr>
          <w:u w:val="single"/>
        </w:rPr>
        <w:t xml:space="preserve">(in which no generic is allowed to use the original drug’s safety and effectiveness data), or something else — </w:t>
      </w:r>
      <w:r w:rsidRPr="009D4CF3">
        <w:rPr>
          <w:highlight w:val="green"/>
          <w:u w:val="single"/>
        </w:rPr>
        <w:t xml:space="preserve">but </w:t>
      </w:r>
      <w:r w:rsidRPr="009D4CF3">
        <w:rPr>
          <w:b/>
          <w:bCs/>
          <w:highlight w:val="green"/>
          <w:u w:val="single"/>
        </w:rPr>
        <w:t xml:space="preserve">not </w:t>
      </w:r>
      <w:proofErr w:type="gramStart"/>
      <w:r w:rsidRPr="009D4CF3">
        <w:rPr>
          <w:b/>
          <w:bCs/>
          <w:highlight w:val="green"/>
          <w:u w:val="single"/>
        </w:rPr>
        <w:t>all of</w:t>
      </w:r>
      <w:proofErr w:type="gramEnd"/>
      <w:r w:rsidRPr="009D4CF3">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D4CF3">
        <w:rPr>
          <w:highlight w:val="green"/>
          <w:u w:val="single"/>
        </w:rPr>
        <w:t>Implementing</w:t>
      </w:r>
      <w:r w:rsidRPr="009D4CF3">
        <w:rPr>
          <w:sz w:val="16"/>
          <w:highlight w:val="green"/>
        </w:rPr>
        <w:t xml:space="preserve"> </w:t>
      </w:r>
      <w:r w:rsidRPr="0072187F">
        <w:rPr>
          <w:sz w:val="16"/>
        </w:rPr>
        <w:t xml:space="preserve">a </w:t>
      </w:r>
      <w:r w:rsidRPr="009D4CF3">
        <w:rPr>
          <w:highlight w:val="green"/>
          <w:u w:val="single"/>
        </w:rPr>
        <w:t>one-and-done</w:t>
      </w:r>
      <w:r w:rsidRPr="009D4CF3">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D4CF3">
        <w:rPr>
          <w:highlight w:val="green"/>
          <w:u w:val="single"/>
        </w:rPr>
        <w:t xml:space="preserve">through </w:t>
      </w:r>
      <w:r w:rsidRPr="009D4CF3">
        <w:rPr>
          <w:b/>
          <w:bCs/>
          <w:highlight w:val="green"/>
          <w:u w:val="single"/>
          <w:bdr w:val="single" w:sz="4" w:space="0" w:color="auto"/>
        </w:rPr>
        <w:t xml:space="preserve">legislative changes to the FDA’s drug approval </w:t>
      </w:r>
      <w:proofErr w:type="gramStart"/>
      <w:r w:rsidRPr="009D4CF3">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10423AC" w14:textId="77777777" w:rsidR="002A236A" w:rsidRDefault="002A236A" w:rsidP="002A236A">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6D9809C" w14:textId="77777777" w:rsidR="002A236A" w:rsidRPr="00791206" w:rsidRDefault="002A236A" w:rsidP="002A236A">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127B5B8" w14:textId="77777777" w:rsidR="002A236A" w:rsidRPr="00FF3724" w:rsidRDefault="002A236A" w:rsidP="002A236A">
      <w:pPr>
        <w:rPr>
          <w:u w:val="single"/>
        </w:rPr>
      </w:pPr>
      <w:r w:rsidRPr="0072187F">
        <w:rPr>
          <w:u w:val="single"/>
        </w:rPr>
        <w:t>At issue in the Indian case was “</w:t>
      </w:r>
      <w:r w:rsidRPr="009D4CF3">
        <w:rPr>
          <w:highlight w:val="green"/>
          <w:u w:val="single"/>
        </w:rPr>
        <w:t>evergreening</w:t>
      </w:r>
      <w:r w:rsidRPr="0072187F">
        <w:rPr>
          <w:u w:val="single"/>
        </w:rPr>
        <w:t xml:space="preserve">,” </w:t>
      </w:r>
      <w:r w:rsidRPr="009D4CF3">
        <w:rPr>
          <w:highlight w:val="green"/>
          <w:u w:val="single"/>
        </w:rPr>
        <w:t xml:space="preserve">a </w:t>
      </w:r>
      <w:r w:rsidRPr="0072187F">
        <w:rPr>
          <w:u w:val="single"/>
        </w:rPr>
        <w:t xml:space="preserve">now </w:t>
      </w:r>
      <w:r w:rsidRPr="009D4CF3">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D4CF3">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9D4CF3">
        <w:rPr>
          <w:highlight w:val="green"/>
          <w:u w:val="single"/>
        </w:rPr>
        <w:t xml:space="preserve">tout </w:t>
      </w:r>
      <w:r w:rsidRPr="0072187F">
        <w:rPr>
          <w:u w:val="single"/>
        </w:rPr>
        <w:t xml:space="preserve">the </w:t>
      </w:r>
      <w:r w:rsidRPr="009D4CF3">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D4CF3">
        <w:rPr>
          <w:highlight w:val="green"/>
          <w:u w:val="single"/>
        </w:rPr>
        <w:t>new versions are</w:t>
      </w:r>
      <w:r w:rsidRPr="009D4CF3">
        <w:rPr>
          <w:sz w:val="16"/>
          <w:highlight w:val="green"/>
        </w:rPr>
        <w:t xml:space="preserve"> </w:t>
      </w:r>
      <w:r w:rsidRPr="00BA5EC6">
        <w:rPr>
          <w:sz w:val="16"/>
        </w:rPr>
        <w:t>by definition “</w:t>
      </w:r>
      <w:r w:rsidRPr="009D4CF3">
        <w:rPr>
          <w:b/>
          <w:bCs/>
          <w:highlight w:val="green"/>
          <w:u w:val="single"/>
        </w:rPr>
        <w:t>me too” drugs</w:t>
      </w:r>
      <w:r w:rsidRPr="009D4CF3">
        <w:rPr>
          <w:highlight w:val="green"/>
          <w:u w:val="single"/>
        </w:rPr>
        <w:t xml:space="preserve">, </w:t>
      </w:r>
      <w:r w:rsidRPr="00BA5EC6">
        <w:rPr>
          <w:u w:val="single"/>
        </w:rPr>
        <w:t xml:space="preserve">and demonstration that the resulting </w:t>
      </w:r>
      <w:r w:rsidRPr="009D4CF3">
        <w:rPr>
          <w:b/>
          <w:bCs/>
          <w:highlight w:val="green"/>
          <w:u w:val="single"/>
        </w:rPr>
        <w:t>incremental benefits</w:t>
      </w:r>
      <w:r w:rsidRPr="009D4CF3">
        <w:rPr>
          <w:highlight w:val="green"/>
          <w:u w:val="single"/>
        </w:rPr>
        <w:t xml:space="preserve"> </w:t>
      </w:r>
      <w:r w:rsidRPr="00BA5EC6">
        <w:rPr>
          <w:u w:val="single"/>
        </w:rPr>
        <w:t xml:space="preserve">in efficacy and safety are clinically meaningful </w:t>
      </w:r>
      <w:r w:rsidRPr="009D4CF3">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D4CF3">
        <w:rPr>
          <w:highlight w:val="green"/>
          <w:u w:val="single"/>
        </w:rPr>
        <w:t xml:space="preserve">Rather than </w:t>
      </w:r>
      <w:r w:rsidRPr="00BA5EC6">
        <w:rPr>
          <w:u w:val="single"/>
        </w:rPr>
        <w:t xml:space="preserve">the </w:t>
      </w:r>
      <w:r w:rsidRPr="009D4CF3">
        <w:rPr>
          <w:highlight w:val="green"/>
          <w:u w:val="single"/>
        </w:rPr>
        <w:t xml:space="preserve">marginal benefits </w:t>
      </w:r>
      <w:r w:rsidRPr="00BA5EC6">
        <w:rPr>
          <w:u w:val="single"/>
        </w:rPr>
        <w:t xml:space="preserve">accrued </w:t>
      </w:r>
      <w:r w:rsidRPr="009D4CF3">
        <w:rPr>
          <w:highlight w:val="green"/>
          <w:u w:val="single"/>
        </w:rPr>
        <w:t xml:space="preserve">from tinkering </w:t>
      </w:r>
      <w:r w:rsidRPr="00BA5EC6">
        <w:rPr>
          <w:u w:val="single"/>
        </w:rPr>
        <w:t xml:space="preserve">with already effective agents, </w:t>
      </w:r>
      <w:r w:rsidRPr="009D4CF3">
        <w:rPr>
          <w:highlight w:val="green"/>
          <w:u w:val="single"/>
        </w:rPr>
        <w:t xml:space="preserve">patients </w:t>
      </w:r>
      <w:r w:rsidRPr="00BA5EC6">
        <w:rPr>
          <w:u w:val="single"/>
        </w:rPr>
        <w:t xml:space="preserve">worldwide </w:t>
      </w:r>
      <w:r w:rsidRPr="009D4CF3">
        <w:rPr>
          <w:highlight w:val="green"/>
          <w:u w:val="single"/>
        </w:rPr>
        <w:t xml:space="preserve">are in desperate need of </w:t>
      </w:r>
      <w:r w:rsidRPr="00BA5EC6">
        <w:rPr>
          <w:u w:val="single"/>
        </w:rPr>
        <w:t xml:space="preserve">new </w:t>
      </w:r>
      <w:r w:rsidRPr="009D4CF3">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D4CF3">
        <w:rPr>
          <w:highlight w:val="green"/>
          <w:u w:val="single"/>
        </w:rPr>
        <w:t>developing</w:t>
      </w:r>
      <w:r w:rsidRPr="009D4CF3">
        <w:rPr>
          <w:sz w:val="16"/>
          <w:highlight w:val="green"/>
        </w:rPr>
        <w:t xml:space="preserve"> </w:t>
      </w:r>
      <w:r w:rsidRPr="009D4CF3">
        <w:rPr>
          <w:highlight w:val="green"/>
          <w:u w:val="single"/>
        </w:rPr>
        <w:t>truly innovative drugs is</w:t>
      </w:r>
      <w:r w:rsidRPr="009D4CF3">
        <w:rPr>
          <w:sz w:val="16"/>
          <w:highlight w:val="green"/>
        </w:rPr>
        <w:t xml:space="preserve"> </w:t>
      </w:r>
      <w:r w:rsidRPr="00BA5EC6">
        <w:rPr>
          <w:sz w:val="16"/>
        </w:rPr>
        <w:t xml:space="preserve">undeniably a </w:t>
      </w:r>
      <w:r w:rsidRPr="009D4CF3">
        <w:rPr>
          <w:highlight w:val="green"/>
          <w:u w:val="single"/>
        </w:rPr>
        <w:t>high-risk</w:t>
      </w:r>
      <w:r w:rsidRPr="009D4CF3">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D4CF3">
        <w:rPr>
          <w:highlight w:val="green"/>
          <w:u w:val="single"/>
        </w:rPr>
        <w:t xml:space="preserve">companies must </w:t>
      </w:r>
      <w:r w:rsidRPr="00BA5EC6">
        <w:rPr>
          <w:u w:val="single"/>
        </w:rPr>
        <w:t xml:space="preserve">continue to </w:t>
      </w:r>
      <w:r w:rsidRPr="009D4CF3">
        <w:rPr>
          <w:highlight w:val="green"/>
          <w:u w:val="single"/>
        </w:rPr>
        <w:t xml:space="preserve">perceive </w:t>
      </w:r>
      <w:r w:rsidRPr="009D4CF3">
        <w:rPr>
          <w:b/>
          <w:bCs/>
          <w:highlight w:val="green"/>
          <w:u w:val="single"/>
        </w:rPr>
        <w:t>sufficient incentives</w:t>
      </w:r>
      <w:r w:rsidRPr="009D4CF3">
        <w:rPr>
          <w:highlight w:val="green"/>
          <w:u w:val="single"/>
        </w:rPr>
        <w:t xml:space="preserve"> </w:t>
      </w:r>
      <w:r w:rsidRPr="00BA5EC6">
        <w:rPr>
          <w:u w:val="single"/>
        </w:rPr>
        <w:t xml:space="preserve">to continue investing in innovation. Indeed, there is evidence that the </w:t>
      </w:r>
      <w:r w:rsidRPr="009D4CF3">
        <w:rPr>
          <w:highlight w:val="green"/>
          <w:u w:val="single"/>
        </w:rPr>
        <w:t xml:space="preserve">prospect of future evergreening has become </w:t>
      </w:r>
      <w:r w:rsidRPr="00BA5EC6">
        <w:rPr>
          <w:u w:val="single"/>
        </w:rPr>
        <w:t xml:space="preserve">part of the incentive </w:t>
      </w:r>
      <w:r w:rsidRPr="009D4CF3">
        <w:rPr>
          <w:highlight w:val="green"/>
          <w:u w:val="single"/>
        </w:rPr>
        <w:t xml:space="preserve">calculation </w:t>
      </w:r>
      <w:r w:rsidRPr="00BA5EC6">
        <w:rPr>
          <w:u w:val="single"/>
        </w:rPr>
        <w:t>for innovative drug development</w:t>
      </w:r>
      <w:r w:rsidRPr="00BA5EC6">
        <w:rPr>
          <w:sz w:val="16"/>
        </w:rPr>
        <w:t xml:space="preserve">.4 But surely it is </w:t>
      </w:r>
      <w:r w:rsidRPr="009D4CF3">
        <w:rPr>
          <w:highlight w:val="green"/>
          <w:u w:val="single"/>
        </w:rPr>
        <w:t>perverse to</w:t>
      </w:r>
      <w:r w:rsidRPr="009D4CF3">
        <w:rPr>
          <w:sz w:val="16"/>
          <w:highlight w:val="green"/>
        </w:rPr>
        <w:t xml:space="preserve"> </w:t>
      </w:r>
      <w:r w:rsidRPr="00BA5EC6">
        <w:rPr>
          <w:sz w:val="16"/>
        </w:rPr>
        <w:t xml:space="preserve">extend unpredictably a period of patent protection that the government intended to be clearly defined and predictable, and to </w:t>
      </w:r>
      <w:r w:rsidRPr="009D4CF3">
        <w:rPr>
          <w:highlight w:val="green"/>
          <w:u w:val="single"/>
        </w:rPr>
        <w:t>maintain incentives</w:t>
      </w:r>
      <w:r w:rsidRPr="009D4CF3">
        <w:rPr>
          <w:sz w:val="16"/>
          <w:highlight w:val="green"/>
        </w:rPr>
        <w:t xml:space="preserve"> </w:t>
      </w:r>
      <w:r w:rsidRPr="009D4CF3">
        <w:rPr>
          <w:highlight w:val="green"/>
          <w:u w:val="single"/>
        </w:rPr>
        <w:t>that drive companies to divert</w:t>
      </w:r>
      <w:r w:rsidRPr="009D4CF3">
        <w:rPr>
          <w:sz w:val="16"/>
          <w:highlight w:val="green"/>
        </w:rPr>
        <w:t xml:space="preserve"> </w:t>
      </w:r>
      <w:r w:rsidRPr="00BA5EC6">
        <w:rPr>
          <w:sz w:val="16"/>
        </w:rPr>
        <w:t xml:space="preserve">their </w:t>
      </w:r>
      <w:r w:rsidRPr="009D4CF3">
        <w:rPr>
          <w:b/>
          <w:bCs/>
          <w:highlight w:val="green"/>
          <w:u w:val="single"/>
        </w:rPr>
        <w:t>drug-development resources away from innovation</w:t>
      </w:r>
      <w:r w:rsidRPr="009D4CF3">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D4CF3">
        <w:rPr>
          <w:b/>
          <w:bCs/>
          <w:highlight w:val="green"/>
          <w:u w:val="single"/>
        </w:rPr>
        <w:t>denying future patents for modifications</w:t>
      </w:r>
      <w:r w:rsidRPr="009D4CF3">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D4CF3">
        <w:rPr>
          <w:highlight w:val="green"/>
          <w:u w:val="single"/>
        </w:rPr>
        <w:t xml:space="preserve">would </w:t>
      </w:r>
      <w:r w:rsidRPr="00BA5EC6">
        <w:rPr>
          <w:u w:val="single"/>
        </w:rPr>
        <w:t xml:space="preserve">likely </w:t>
      </w:r>
      <w:r w:rsidRPr="009D4CF3">
        <w:rPr>
          <w:highlight w:val="green"/>
          <w:u w:val="single"/>
        </w:rPr>
        <w:t xml:space="preserve">reduce </w:t>
      </w:r>
      <w:r w:rsidRPr="00BA5EC6">
        <w:rPr>
          <w:u w:val="single"/>
        </w:rPr>
        <w:t xml:space="preserve">the </w:t>
      </w:r>
      <w:r w:rsidRPr="009D4CF3">
        <w:rPr>
          <w:b/>
          <w:bCs/>
          <w:highlight w:val="green"/>
          <w:u w:val="single"/>
        </w:rPr>
        <w:t>extensive patent litigation</w:t>
      </w:r>
      <w:r w:rsidRPr="009D4CF3">
        <w:rPr>
          <w:highlight w:val="green"/>
          <w:u w:val="single"/>
        </w:rPr>
        <w:t xml:space="preserve"> that contributes to </w:t>
      </w:r>
      <w:r w:rsidRPr="00BA5EC6">
        <w:rPr>
          <w:u w:val="single"/>
        </w:rPr>
        <w:t xml:space="preserve">the </w:t>
      </w:r>
      <w:r w:rsidRPr="009D4CF3">
        <w:rPr>
          <w:b/>
          <w:bCs/>
          <w:highlight w:val="green"/>
          <w:u w:val="single"/>
        </w:rPr>
        <w:t>high prices of generic drugs</w:t>
      </w:r>
      <w:r w:rsidRPr="009D4CF3">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AB725BF" w14:textId="77777777" w:rsidR="002A236A" w:rsidRDefault="002A236A" w:rsidP="002A236A">
      <w:pPr>
        <w:pStyle w:val="Heading4"/>
      </w:pPr>
      <w:r>
        <w:t xml:space="preserve">Obviousness </w:t>
      </w:r>
      <w:r>
        <w:rPr>
          <w:u w:val="single"/>
        </w:rPr>
        <w:t>fails</w:t>
      </w:r>
      <w:r>
        <w:t xml:space="preserve"> – it </w:t>
      </w:r>
      <w:r>
        <w:rPr>
          <w:u w:val="single"/>
        </w:rPr>
        <w:t>IS</w:t>
      </w:r>
      <w:r>
        <w:t xml:space="preserve"> the Status Quo – Pharma games the system – your evidence is </w:t>
      </w:r>
      <w:r>
        <w:rPr>
          <w:u w:val="single"/>
        </w:rPr>
        <w:t>theoretical</w:t>
      </w:r>
      <w:r>
        <w:t xml:space="preserve"> but has no </w:t>
      </w:r>
      <w:r>
        <w:rPr>
          <w:u w:val="single"/>
        </w:rPr>
        <w:t>empirical backing</w:t>
      </w:r>
      <w:r>
        <w:t>.</w:t>
      </w:r>
    </w:p>
    <w:p w14:paraId="0F301038" w14:textId="77777777" w:rsidR="002A236A" w:rsidRPr="00E702A0" w:rsidRDefault="002A236A" w:rsidP="002A236A">
      <w:r w:rsidRPr="00E702A0">
        <w:rPr>
          <w:rStyle w:val="Style13ptBold"/>
        </w:rPr>
        <w:t>Ali and Rajagopal</w:t>
      </w:r>
      <w:r>
        <w:rPr>
          <w:rStyle w:val="Style13ptBold"/>
        </w:rPr>
        <w:t xml:space="preserve"> 18</w:t>
      </w:r>
      <w:r>
        <w:t xml:space="preserve"> </w:t>
      </w:r>
      <w:proofErr w:type="spellStart"/>
      <w:r w:rsidRPr="00E702A0">
        <w:t>Feroz</w:t>
      </w:r>
      <w:proofErr w:type="spellEnd"/>
      <w:r w:rsidRPr="00E702A0">
        <w:t xml:space="preserve"> Ali and </w:t>
      </w:r>
      <w:proofErr w:type="spellStart"/>
      <w:r w:rsidRPr="00E702A0">
        <w:t>Sudarsan</w:t>
      </w:r>
      <w:proofErr w:type="spellEnd"/>
      <w:r w:rsidRPr="00E702A0">
        <w:t xml:space="preserve"> Rajagopal 4-30-2018 "Rampant Eve</w:t>
      </w:r>
      <w:r>
        <w:t>rg</w:t>
      </w:r>
      <w:r w:rsidRPr="00E702A0">
        <w:t>reening in Indian Pharma Industry"</w:t>
      </w:r>
      <w:r>
        <w:t xml:space="preserve"> </w:t>
      </w:r>
      <w:r w:rsidRPr="00E702A0">
        <w:t>https://www.livemint.com/Opinion/aIqAgfMWLyel1uPEfEcEtI/Rampant-evergreening-in-Indian-pharma-industry.html</w:t>
      </w:r>
      <w:r>
        <w:t xml:space="preserve"> (Covers Indian Domestic Affairs)//Elmer </w:t>
      </w:r>
    </w:p>
    <w:p w14:paraId="41EAE32D" w14:textId="77777777" w:rsidR="002A236A" w:rsidRDefault="002A236A" w:rsidP="002A236A">
      <w:pPr>
        <w:rPr>
          <w:sz w:val="16"/>
        </w:rPr>
      </w:pPr>
      <w:r w:rsidRPr="00E702A0">
        <w:rPr>
          <w:sz w:val="16"/>
        </w:rPr>
        <w:lastRenderedPageBreak/>
        <w:t xml:space="preserve">Section 3(d) of </w:t>
      </w:r>
      <w:r w:rsidRPr="009D4CF3">
        <w:rPr>
          <w:b/>
          <w:sz w:val="26"/>
          <w:highlight w:val="green"/>
          <w:u w:val="single"/>
        </w:rPr>
        <w:t>The Patents Act</w:t>
      </w:r>
      <w:r w:rsidRPr="00E702A0">
        <w:rPr>
          <w:sz w:val="16"/>
        </w:rPr>
        <w:t xml:space="preserve">, 1970 in India was an </w:t>
      </w:r>
      <w:proofErr w:type="gramStart"/>
      <w:r w:rsidRPr="00E702A0">
        <w:rPr>
          <w:sz w:val="16"/>
        </w:rPr>
        <w:t>innovation in its own right, albeit</w:t>
      </w:r>
      <w:proofErr w:type="gramEnd"/>
      <w:r w:rsidRPr="00E702A0">
        <w:rPr>
          <w:sz w:val="16"/>
        </w:rPr>
        <w:t xml:space="preserve"> one in law, which deals specifically with such inventions. The statute </w:t>
      </w:r>
      <w:r w:rsidRPr="009D4CF3">
        <w:rPr>
          <w:b/>
          <w:sz w:val="26"/>
          <w:highlight w:val="green"/>
          <w:u w:val="single"/>
        </w:rPr>
        <w:t>clearly defines</w:t>
      </w:r>
      <w:r w:rsidRPr="00E702A0">
        <w:rPr>
          <w:sz w:val="16"/>
        </w:rPr>
        <w:t xml:space="preserve"> the </w:t>
      </w:r>
      <w:r w:rsidRPr="009D4CF3">
        <w:rPr>
          <w:b/>
          <w:sz w:val="26"/>
          <w:highlight w:val="green"/>
          <w:u w:val="single"/>
        </w:rPr>
        <w:t>standard for follow-on patents</w:t>
      </w:r>
      <w:r w:rsidRPr="009D4CF3">
        <w:rPr>
          <w:sz w:val="16"/>
          <w:highlight w:val="green"/>
        </w:rPr>
        <w:t xml:space="preserve"> </w:t>
      </w:r>
      <w:r w:rsidRPr="00E702A0">
        <w:rPr>
          <w:sz w:val="16"/>
        </w:rPr>
        <w:t xml:space="preserve">on drugs </w:t>
      </w:r>
      <w:r w:rsidRPr="009D4CF3">
        <w:rPr>
          <w:b/>
          <w:sz w:val="26"/>
          <w:highlight w:val="green"/>
          <w:u w:val="single"/>
        </w:rPr>
        <w:t>as</w:t>
      </w:r>
      <w:r w:rsidRPr="009D4CF3">
        <w:rPr>
          <w:sz w:val="16"/>
          <w:highlight w:val="green"/>
        </w:rPr>
        <w:t xml:space="preserve"> </w:t>
      </w:r>
      <w:r w:rsidRPr="00E702A0">
        <w:rPr>
          <w:sz w:val="16"/>
        </w:rPr>
        <w:t xml:space="preserve">one of therapeutic </w:t>
      </w:r>
      <w:r w:rsidRPr="009D4CF3">
        <w:rPr>
          <w:b/>
          <w:sz w:val="26"/>
          <w:highlight w:val="green"/>
          <w:u w:val="single"/>
        </w:rPr>
        <w:t>efficacy</w:t>
      </w:r>
      <w:r w:rsidRPr="00E702A0">
        <w:rPr>
          <w:sz w:val="16"/>
        </w:rPr>
        <w:t xml:space="preserve">, where applicants may need to supply some clinical evidence. This standard was tested and upheld by the Supreme Court in a landmark decision in 2013 involving a patent application for Novartis’ anti-cancer drug </w:t>
      </w:r>
      <w:proofErr w:type="spellStart"/>
      <w:r w:rsidRPr="00E702A0">
        <w:rPr>
          <w:sz w:val="16"/>
        </w:rPr>
        <w:t>Glivec</w:t>
      </w:r>
      <w:proofErr w:type="spellEnd"/>
      <w:r w:rsidRPr="00E702A0">
        <w:rPr>
          <w:sz w:val="16"/>
        </w:rPr>
        <w:t xml:space="preserve">. This was heralded by many as an example of India leading the charge on curbing evergreening, </w:t>
      </w:r>
      <w:r w:rsidRPr="00E702A0">
        <w:rPr>
          <w:u w:val="single"/>
        </w:rPr>
        <w:t xml:space="preserve">thereby safeguarding its access to public health. </w:t>
      </w:r>
      <w:r w:rsidRPr="009D4CF3">
        <w:rPr>
          <w:b/>
          <w:sz w:val="26"/>
          <w:highlight w:val="green"/>
          <w:u w:val="single"/>
        </w:rPr>
        <w:t>Despite</w:t>
      </w:r>
      <w:r w:rsidRPr="009D4CF3">
        <w:rPr>
          <w:highlight w:val="green"/>
          <w:u w:val="single"/>
        </w:rPr>
        <w:t xml:space="preserve"> </w:t>
      </w:r>
      <w:r w:rsidRPr="00E702A0">
        <w:rPr>
          <w:u w:val="single"/>
        </w:rPr>
        <w:t xml:space="preserve">such </w:t>
      </w:r>
      <w:r w:rsidRPr="009D4CF3">
        <w:rPr>
          <w:b/>
          <w:sz w:val="26"/>
          <w:highlight w:val="green"/>
          <w:u w:val="single"/>
        </w:rPr>
        <w:t>measures</w:t>
      </w:r>
      <w:r w:rsidRPr="00E702A0">
        <w:rPr>
          <w:u w:val="single"/>
        </w:rPr>
        <w:t xml:space="preserve">, we discovered that </w:t>
      </w:r>
      <w:r w:rsidRPr="009D4CF3">
        <w:rPr>
          <w:b/>
          <w:sz w:val="26"/>
          <w:highlight w:val="green"/>
          <w:u w:val="single"/>
        </w:rPr>
        <w:t>evergreening</w:t>
      </w:r>
      <w:r w:rsidRPr="009D4CF3">
        <w:rPr>
          <w:highlight w:val="green"/>
          <w:u w:val="single"/>
        </w:rPr>
        <w:t xml:space="preserve"> </w:t>
      </w:r>
      <w:r w:rsidRPr="00E702A0">
        <w:rPr>
          <w:u w:val="single"/>
        </w:rPr>
        <w:t xml:space="preserve">practices may be </w:t>
      </w:r>
      <w:r w:rsidRPr="009D4CF3">
        <w:rPr>
          <w:b/>
          <w:sz w:val="26"/>
          <w:highlight w:val="green"/>
          <w:u w:val="single"/>
          <w:bdr w:val="single" w:sz="18" w:space="0" w:color="auto"/>
        </w:rPr>
        <w:t>rampant in India,</w:t>
      </w:r>
      <w:r w:rsidRPr="009D4CF3">
        <w:rPr>
          <w:highlight w:val="green"/>
          <w:u w:val="single"/>
        </w:rPr>
        <w:t xml:space="preserve"> </w:t>
      </w:r>
      <w:r w:rsidRPr="00E702A0">
        <w:rPr>
          <w:u w:val="single"/>
        </w:rPr>
        <w:t xml:space="preserve">based on a </w:t>
      </w:r>
      <w:r w:rsidRPr="009D4CF3">
        <w:rPr>
          <w:b/>
          <w:sz w:val="26"/>
          <w:highlight w:val="green"/>
          <w:u w:val="single"/>
        </w:rPr>
        <w:t>study of</w:t>
      </w:r>
      <w:r w:rsidRPr="009D4CF3">
        <w:rPr>
          <w:highlight w:val="green"/>
          <w:u w:val="single"/>
        </w:rPr>
        <w:t xml:space="preserve"> </w:t>
      </w:r>
      <w:r w:rsidRPr="00E702A0">
        <w:rPr>
          <w:u w:val="single"/>
        </w:rPr>
        <w:t xml:space="preserve">about </w:t>
      </w:r>
      <w:r w:rsidRPr="009D4CF3">
        <w:rPr>
          <w:b/>
          <w:sz w:val="26"/>
          <w:highlight w:val="green"/>
          <w:u w:val="single"/>
        </w:rPr>
        <w:t>2,300 patents</w:t>
      </w:r>
      <w:r w:rsidRPr="009D4CF3">
        <w:rPr>
          <w:highlight w:val="green"/>
          <w:u w:val="single"/>
        </w:rPr>
        <w:t xml:space="preserve"> </w:t>
      </w:r>
      <w:r w:rsidRPr="00E702A0">
        <w:rPr>
          <w:u w:val="single"/>
        </w:rPr>
        <w:t xml:space="preserve">for drugs granted </w:t>
      </w:r>
      <w:r w:rsidRPr="009D4CF3">
        <w:rPr>
          <w:b/>
          <w:sz w:val="26"/>
          <w:highlight w:val="green"/>
          <w:u w:val="single"/>
        </w:rPr>
        <w:t>between 2009 and 2016</w:t>
      </w:r>
      <w:r w:rsidRPr="00E702A0">
        <w:rPr>
          <w:u w:val="single"/>
        </w:rPr>
        <w:t xml:space="preserve">. In our study titled Pharmaceutical Patent Grants </w:t>
      </w:r>
      <w:proofErr w:type="gramStart"/>
      <w:r w:rsidRPr="00E702A0">
        <w:rPr>
          <w:u w:val="single"/>
        </w:rPr>
        <w:t>In</w:t>
      </w:r>
      <w:proofErr w:type="gramEnd"/>
      <w:r w:rsidRPr="00E702A0">
        <w:rPr>
          <w:u w:val="single"/>
        </w:rPr>
        <w:t xml:space="preserve"> India, we have shown that the IPO could be operating with an </w:t>
      </w:r>
      <w:r w:rsidRPr="009D4CF3">
        <w:rPr>
          <w:b/>
          <w:sz w:val="26"/>
          <w:highlight w:val="green"/>
          <w:u w:val="single"/>
          <w:bdr w:val="single" w:sz="18" w:space="0" w:color="auto"/>
        </w:rPr>
        <w:t>error rate as high as 72%</w:t>
      </w:r>
      <w:r w:rsidRPr="009D4CF3">
        <w:rPr>
          <w:highlight w:val="green"/>
          <w:u w:val="single"/>
        </w:rPr>
        <w:t xml:space="preserve"> </w:t>
      </w:r>
      <w:r w:rsidRPr="00E702A0">
        <w:rPr>
          <w:u w:val="single"/>
        </w:rPr>
        <w:t>for secondary patents, despite provisions to keep them in check.</w:t>
      </w:r>
      <w:r w:rsidRPr="00E702A0">
        <w:rPr>
          <w:sz w:val="16"/>
        </w:rPr>
        <w:t xml:space="preserve"> Secondary patents granted by the Indian Patent Office were in contravention of the anti-evergreening provisions contained in The Patent Act, which also include Sections 3(e) and 3(</w:t>
      </w:r>
      <w:proofErr w:type="spellStart"/>
      <w:r w:rsidRPr="00E702A0">
        <w:rPr>
          <w:sz w:val="16"/>
        </w:rPr>
        <w:t>i</w:t>
      </w:r>
      <w:proofErr w:type="spellEnd"/>
      <w:r w:rsidRPr="00E702A0">
        <w:rPr>
          <w:sz w:val="16"/>
        </w:rPr>
        <w:t xml:space="preserve">), apart from Section 3(d). While Section 3(d) sets the bar high for secondary patents </w:t>
      </w:r>
      <w:r w:rsidRPr="00E702A0">
        <w:rPr>
          <w:u w:val="single"/>
        </w:rPr>
        <w:t xml:space="preserve">with the mandated requirement for clinical evidence, others such as Section 3(e) set </w:t>
      </w:r>
      <w:r w:rsidRPr="009D4CF3">
        <w:rPr>
          <w:b/>
          <w:sz w:val="26"/>
          <w:highlight w:val="green"/>
          <w:u w:val="single"/>
          <w:bdr w:val="single" w:sz="18" w:space="0" w:color="auto"/>
        </w:rPr>
        <w:t>less well-defined thresholds</w:t>
      </w:r>
      <w:r w:rsidRPr="00E702A0">
        <w:rPr>
          <w:u w:val="single"/>
        </w:rPr>
        <w:t xml:space="preserve">. The easiest way patent applicants </w:t>
      </w:r>
      <w:r w:rsidRPr="009D4CF3">
        <w:rPr>
          <w:b/>
          <w:sz w:val="26"/>
          <w:highlight w:val="green"/>
          <w:u w:val="single"/>
        </w:rPr>
        <w:t>overcame</w:t>
      </w:r>
      <w:r w:rsidRPr="009D4CF3">
        <w:rPr>
          <w:highlight w:val="green"/>
          <w:u w:val="single"/>
        </w:rPr>
        <w:t xml:space="preserve"> </w:t>
      </w:r>
      <w:r w:rsidRPr="00E702A0">
        <w:rPr>
          <w:u w:val="single"/>
        </w:rPr>
        <w:t xml:space="preserve">the </w:t>
      </w:r>
      <w:r w:rsidRPr="009D4CF3">
        <w:rPr>
          <w:b/>
          <w:sz w:val="26"/>
          <w:highlight w:val="green"/>
          <w:u w:val="single"/>
        </w:rPr>
        <w:t>need to produce efficacy data</w:t>
      </w:r>
      <w:r w:rsidRPr="009D4CF3">
        <w:rPr>
          <w:highlight w:val="green"/>
          <w:u w:val="single"/>
        </w:rPr>
        <w:t xml:space="preserve"> </w:t>
      </w:r>
      <w:r w:rsidRPr="00E702A0">
        <w:rPr>
          <w:u w:val="single"/>
        </w:rPr>
        <w:t xml:space="preserve">was by </w:t>
      </w:r>
      <w:r w:rsidRPr="009D4CF3">
        <w:rPr>
          <w:b/>
          <w:sz w:val="26"/>
          <w:highlight w:val="green"/>
          <w:u w:val="single"/>
        </w:rPr>
        <w:t>proffering convoluted legal argument</w:t>
      </w:r>
      <w:r w:rsidRPr="00E702A0">
        <w:rPr>
          <w:u w:val="single"/>
        </w:rPr>
        <w:t xml:space="preserve">, which is an </w:t>
      </w:r>
      <w:r w:rsidRPr="009D4CF3">
        <w:rPr>
          <w:b/>
          <w:sz w:val="26"/>
          <w:highlight w:val="green"/>
          <w:u w:val="single"/>
        </w:rPr>
        <w:t>easy</w:t>
      </w:r>
      <w:r w:rsidRPr="009D4CF3">
        <w:rPr>
          <w:highlight w:val="green"/>
          <w:u w:val="single"/>
        </w:rPr>
        <w:t xml:space="preserve"> </w:t>
      </w:r>
      <w:r w:rsidRPr="00E702A0">
        <w:rPr>
          <w:u w:val="single"/>
        </w:rPr>
        <w:t xml:space="preserve">thing </w:t>
      </w:r>
      <w:r w:rsidRPr="009D4CF3">
        <w:rPr>
          <w:b/>
          <w:sz w:val="26"/>
          <w:highlight w:val="green"/>
          <w:u w:val="single"/>
        </w:rPr>
        <w:t>to do in</w:t>
      </w:r>
      <w:r w:rsidRPr="009D4CF3">
        <w:rPr>
          <w:highlight w:val="green"/>
          <w:u w:val="single"/>
        </w:rPr>
        <w:t xml:space="preserve"> </w:t>
      </w:r>
      <w:r w:rsidRPr="00E702A0">
        <w:rPr>
          <w:u w:val="single"/>
        </w:rPr>
        <w:t xml:space="preserve">an esoteric field like </w:t>
      </w:r>
      <w:r w:rsidRPr="009D4CF3">
        <w:rPr>
          <w:b/>
          <w:sz w:val="26"/>
          <w:highlight w:val="green"/>
          <w:u w:val="single"/>
        </w:rPr>
        <w:t>patent law.</w:t>
      </w:r>
      <w:r w:rsidRPr="009D4CF3">
        <w:rPr>
          <w:sz w:val="16"/>
          <w:highlight w:val="green"/>
        </w:rPr>
        <w:t xml:space="preserve"> </w:t>
      </w:r>
      <w:r w:rsidRPr="00E702A0">
        <w:rPr>
          <w:sz w:val="16"/>
        </w:rPr>
        <w:t xml:space="preserve">Most prominently, patent applicants repeatedly blunted the effect of Section 3(d), by claiming an incorrect application of Section 3(d) by the IPO. They would direct the attention of the IPO to another provision which has traditionally governed the grant of patents for combinations—Section 3(e). Section 3(e) stipulates a requirement of demonstrating synergy (of any property, not solely therapeutic) where the invention is an admixture of known substances. </w:t>
      </w:r>
      <w:r w:rsidRPr="00E702A0">
        <w:rPr>
          <w:u w:val="single"/>
        </w:rPr>
        <w:t xml:space="preserve">Since the </w:t>
      </w:r>
      <w:r w:rsidRPr="009D4CF3">
        <w:rPr>
          <w:b/>
          <w:sz w:val="26"/>
          <w:highlight w:val="green"/>
          <w:u w:val="single"/>
        </w:rPr>
        <w:t>proof</w:t>
      </w:r>
      <w:r w:rsidRPr="009D4CF3">
        <w:rPr>
          <w:highlight w:val="green"/>
          <w:u w:val="single"/>
        </w:rPr>
        <w:t xml:space="preserve"> </w:t>
      </w:r>
      <w:r w:rsidRPr="00E702A0">
        <w:rPr>
          <w:u w:val="single"/>
        </w:rPr>
        <w:t xml:space="preserve">for synergy </w:t>
      </w:r>
      <w:r w:rsidRPr="009D4CF3">
        <w:rPr>
          <w:b/>
          <w:sz w:val="26"/>
          <w:highlight w:val="green"/>
          <w:u w:val="single"/>
          <w:bdr w:val="single" w:sz="18" w:space="0" w:color="auto"/>
        </w:rPr>
        <w:t>is a nebulous standard</w:t>
      </w:r>
      <w:r w:rsidRPr="009D4CF3">
        <w:rPr>
          <w:highlight w:val="green"/>
          <w:u w:val="single"/>
        </w:rPr>
        <w:t xml:space="preserve"> </w:t>
      </w:r>
      <w:r w:rsidRPr="00E702A0">
        <w:rPr>
          <w:u w:val="single"/>
        </w:rPr>
        <w:t xml:space="preserve">at best (in common parlance, it is explained as where the sum of 2+2 is 5), and one that applicants could readily overcome, applicants would steer the argument away from the exacting evidential requirements that a Section 3(d) citation would warrant. </w:t>
      </w:r>
      <w:r w:rsidRPr="00E702A0">
        <w:rPr>
          <w:sz w:val="16"/>
        </w:rPr>
        <w:t>By doing this, applicants were able to get over the Novartis standard set by the Supreme Court which required patent applicants to prove significant improvement before getting a patent granted on follow-on improvements. By misdirecting the attention of the IPO from Section 3(d) which required the applicants to prove therapeutic efficacy before the IPO—a hard ask for trivial innovations—the applicants were happy to show that their patent involved a combination and that it had synergy.</w:t>
      </w:r>
    </w:p>
    <w:p w14:paraId="7F1EFE8E" w14:textId="007C2A6D" w:rsidR="002A236A" w:rsidRDefault="002A236A" w:rsidP="002A236A">
      <w:pPr>
        <w:pStyle w:val="Heading3"/>
      </w:pPr>
      <w:r>
        <w:lastRenderedPageBreak/>
        <w:t>1AC Util</w:t>
      </w:r>
    </w:p>
    <w:p w14:paraId="6318804D" w14:textId="77777777" w:rsidR="002A236A" w:rsidRDefault="002A236A" w:rsidP="002A236A">
      <w:pPr>
        <w:pStyle w:val="Heading4"/>
      </w:pPr>
      <w:r>
        <w:t xml:space="preserve">The standard is maximizing expected well-being. Prefer – </w:t>
      </w:r>
    </w:p>
    <w:p w14:paraId="3DFEE769" w14:textId="77777777" w:rsidR="002A236A" w:rsidRPr="009C0E7E" w:rsidRDefault="002A236A" w:rsidP="002A236A">
      <w:pPr>
        <w:pStyle w:val="Heading4"/>
      </w:pPr>
      <w:r>
        <w:t>1] Pleasure is an intrinsic good—solves regress.</w:t>
      </w:r>
    </w:p>
    <w:p w14:paraId="77006E06" w14:textId="77777777" w:rsidR="002A236A" w:rsidRPr="00C704EB" w:rsidRDefault="002A236A" w:rsidP="002A236A">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6689D5F0" w14:textId="77777777" w:rsidR="002A236A" w:rsidRPr="00C704EB" w:rsidRDefault="002A236A" w:rsidP="002A236A">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0E13878" w14:textId="77777777" w:rsidR="002A236A" w:rsidRDefault="002A236A" w:rsidP="002A236A">
      <w:pPr>
        <w:pStyle w:val="Heading4"/>
      </w:pPr>
      <w:r>
        <w:t xml:space="preserve">Outweighs – </w:t>
      </w:r>
    </w:p>
    <w:p w14:paraId="6B403D17" w14:textId="77777777" w:rsidR="002A236A" w:rsidRPr="00F24676" w:rsidRDefault="002A236A" w:rsidP="002A236A">
      <w:r>
        <w:t>A] Other FWs rely on long questionable claims that make them less likely. Only util is epistemically accessible.</w:t>
      </w:r>
    </w:p>
    <w:p w14:paraId="1A7491F8" w14:textId="77777777" w:rsidR="002A236A" w:rsidRDefault="002A236A" w:rsidP="002A236A">
      <w:r>
        <w:t>B] History – Thousands of years of debating haven’t settled ethical questions, so presume util since there’s good in making the world a better place</w:t>
      </w:r>
    </w:p>
    <w:p w14:paraId="05109F41" w14:textId="77777777" w:rsidR="002A236A" w:rsidRDefault="002A236A" w:rsidP="002A236A">
      <w:pPr>
        <w:pStyle w:val="Heading4"/>
      </w:pPr>
      <w:r>
        <w:lastRenderedPageBreak/>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69BA3104" w14:textId="77777777" w:rsidR="002A236A" w:rsidRPr="00F24676" w:rsidRDefault="002A236A" w:rsidP="002A236A">
      <w:pPr>
        <w:pStyle w:val="Heading4"/>
      </w:pPr>
      <w:r>
        <w:t>3] Death outweighs – agents can’t act ethically if they fear bodily harm. Means extinction first – future value, magnitude, risk parity</w:t>
      </w:r>
    </w:p>
    <w:p w14:paraId="26F74D55" w14:textId="77777777" w:rsidR="002A236A" w:rsidRPr="00D23946" w:rsidRDefault="002A236A" w:rsidP="002A236A">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785E786A" w14:textId="77777777" w:rsidR="002A236A" w:rsidRPr="008431CC" w:rsidRDefault="002A236A" w:rsidP="002A236A">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w:t>
      </w:r>
      <w:r w:rsidRPr="00D23946">
        <w:rPr>
          <w:sz w:val="16"/>
        </w:rPr>
        <w:lastRenderedPageBreak/>
        <w:t xml:space="preserve">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5B3E5FBC" w14:textId="77777777" w:rsidR="002A236A" w:rsidRDefault="002A236A" w:rsidP="002A236A">
      <w:pPr>
        <w:pStyle w:val="Heading4"/>
      </w:pPr>
      <w:r>
        <w:t xml:space="preserve">4] Consequentialism true – </w:t>
      </w:r>
    </w:p>
    <w:p w14:paraId="02EB986D" w14:textId="77777777" w:rsidR="002A236A" w:rsidRDefault="002A236A" w:rsidP="002A236A">
      <w:r>
        <w:t xml:space="preserve">A] No intent-foresight distinction – when I foresee something it </w:t>
      </w:r>
      <w:proofErr w:type="gramStart"/>
      <w:r>
        <w:t>enters into</w:t>
      </w:r>
      <w:proofErr w:type="gramEnd"/>
      <w:r>
        <w:t xml:space="preserve"> my intention</w:t>
      </w:r>
    </w:p>
    <w:p w14:paraId="23433B02" w14:textId="77777777" w:rsidR="002A236A" w:rsidRDefault="002A236A" w:rsidP="002A236A">
      <w:r>
        <w:t>B] No act-omission distinction – omitting is just choosing not to take any other action</w:t>
      </w:r>
    </w:p>
    <w:p w14:paraId="653B720D" w14:textId="77777777" w:rsidR="002A236A" w:rsidRDefault="002A236A" w:rsidP="002A236A"/>
    <w:p w14:paraId="32A96340" w14:textId="77777777" w:rsidR="002A236A" w:rsidRPr="002A236A" w:rsidRDefault="002A236A" w:rsidP="002A236A"/>
    <w:sectPr w:rsidR="002A236A" w:rsidRPr="002A2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B1284C"/>
    <w:multiLevelType w:val="hybridMultilevel"/>
    <w:tmpl w:val="27508CF4"/>
    <w:lvl w:ilvl="0" w:tplc="249CCB0C">
      <w:start w:val="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236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236A"/>
    <w:rsid w:val="002B146A"/>
    <w:rsid w:val="002B5E17"/>
    <w:rsid w:val="00315690"/>
    <w:rsid w:val="00316B75"/>
    <w:rsid w:val="00325646"/>
    <w:rsid w:val="003460F2"/>
    <w:rsid w:val="0038158C"/>
    <w:rsid w:val="003902BA"/>
    <w:rsid w:val="003A09E2"/>
    <w:rsid w:val="003B52C1"/>
    <w:rsid w:val="00407037"/>
    <w:rsid w:val="004605D6"/>
    <w:rsid w:val="004C60E8"/>
    <w:rsid w:val="004E3579"/>
    <w:rsid w:val="004E728B"/>
    <w:rsid w:val="004F39E0"/>
    <w:rsid w:val="00537BD5"/>
    <w:rsid w:val="0057268A"/>
    <w:rsid w:val="005D2912"/>
    <w:rsid w:val="006065BD"/>
    <w:rsid w:val="00645FA9"/>
    <w:rsid w:val="00647866"/>
    <w:rsid w:val="00665003"/>
    <w:rsid w:val="0066603F"/>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54A3"/>
    <w:rsid w:val="0097032B"/>
    <w:rsid w:val="009D2EAD"/>
    <w:rsid w:val="009D54B2"/>
    <w:rsid w:val="009E1922"/>
    <w:rsid w:val="009F7ED2"/>
    <w:rsid w:val="00A93661"/>
    <w:rsid w:val="00A95652"/>
    <w:rsid w:val="00AC0AB8"/>
    <w:rsid w:val="00AC3B7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757A"/>
  <w15:chartTrackingRefBased/>
  <w15:docId w15:val="{9011B074-4A61-49E2-94DB-170CB3B7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52C1"/>
    <w:rPr>
      <w:rFonts w:ascii="Calibri" w:hAnsi="Calibri"/>
    </w:rPr>
  </w:style>
  <w:style w:type="paragraph" w:styleId="Heading1">
    <w:name w:val="heading 1"/>
    <w:aliases w:val="Pocket"/>
    <w:basedOn w:val="Normal"/>
    <w:next w:val="Normal"/>
    <w:link w:val="Heading1Char"/>
    <w:qFormat/>
    <w:rsid w:val="003B52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52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52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B52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52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52C1"/>
  </w:style>
  <w:style w:type="character" w:customStyle="1" w:styleId="Heading1Char">
    <w:name w:val="Heading 1 Char"/>
    <w:aliases w:val="Pocket Char"/>
    <w:basedOn w:val="DefaultParagraphFont"/>
    <w:link w:val="Heading1"/>
    <w:rsid w:val="003B52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52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52C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B52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B52C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52C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B52C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B52C1"/>
    <w:rPr>
      <w:color w:val="auto"/>
      <w:u w:val="none"/>
    </w:rPr>
  </w:style>
  <w:style w:type="character" w:styleId="FollowedHyperlink">
    <w:name w:val="FollowedHyperlink"/>
    <w:basedOn w:val="DefaultParagraphFont"/>
    <w:uiPriority w:val="99"/>
    <w:semiHidden/>
    <w:unhideWhenUsed/>
    <w:rsid w:val="003B52C1"/>
    <w:rPr>
      <w:color w:val="auto"/>
      <w:u w:val="none"/>
    </w:rPr>
  </w:style>
  <w:style w:type="character" w:styleId="UnresolvedMention">
    <w:name w:val="Unresolved Mention"/>
    <w:basedOn w:val="DefaultParagraphFont"/>
    <w:uiPriority w:val="99"/>
    <w:semiHidden/>
    <w:unhideWhenUsed/>
    <w:rsid w:val="002A236A"/>
    <w:rPr>
      <w:color w:val="605E5C"/>
      <w:shd w:val="clear" w:color="auto" w:fill="E1DFDD"/>
    </w:rPr>
  </w:style>
  <w:style w:type="paragraph" w:customStyle="1" w:styleId="textbold">
    <w:name w:val="text bold"/>
    <w:basedOn w:val="Normal"/>
    <w:link w:val="Emphasis"/>
    <w:uiPriority w:val="7"/>
    <w:qFormat/>
    <w:rsid w:val="002A236A"/>
    <w:pPr>
      <w:ind w:left="720"/>
      <w:jc w:val="both"/>
    </w:pPr>
    <w:rPr>
      <w:b/>
      <w:iCs/>
      <w:u w:val="single"/>
    </w:rPr>
  </w:style>
  <w:style w:type="paragraph" w:styleId="ListParagraph">
    <w:name w:val="List Paragraph"/>
    <w:aliases w:val="6 font"/>
    <w:basedOn w:val="Normal"/>
    <w:uiPriority w:val="99"/>
    <w:unhideWhenUsed/>
    <w:qFormat/>
    <w:rsid w:val="002A236A"/>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2A236A"/>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2A236A"/>
    <w:rPr>
      <w:rFonts w:ascii="Lucida Grande" w:hAnsi="Lucida Grande" w:cs="Lucida Grande"/>
    </w:rPr>
  </w:style>
  <w:style w:type="character" w:customStyle="1" w:styleId="DocumentMapChar">
    <w:name w:val="Document Map Char"/>
    <w:basedOn w:val="DefaultParagraphFont"/>
    <w:link w:val="DocumentMap"/>
    <w:uiPriority w:val="99"/>
    <w:semiHidden/>
    <w:rsid w:val="002A236A"/>
    <w:rPr>
      <w:rFonts w:ascii="Lucida Grande" w:hAnsi="Lucida Grande" w:cs="Lucida Grande"/>
    </w:rPr>
  </w:style>
  <w:style w:type="paragraph" w:customStyle="1" w:styleId="Emphasis1">
    <w:name w:val="Emphasis1"/>
    <w:basedOn w:val="Normal"/>
    <w:uiPriority w:val="7"/>
    <w:qFormat/>
    <w:rsid w:val="002A236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2A236A"/>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2A236A"/>
    <w:rPr>
      <w:b/>
      <w:bCs/>
    </w:rPr>
  </w:style>
  <w:style w:type="character" w:customStyle="1" w:styleId="wikiexternallink">
    <w:name w:val="wikiexternallink"/>
    <w:basedOn w:val="DefaultParagraphFont"/>
    <w:rsid w:val="002A236A"/>
  </w:style>
  <w:style w:type="character" w:customStyle="1" w:styleId="wikigeneratedlinkcontent">
    <w:name w:val="wikigeneratedlinkcontent"/>
    <w:basedOn w:val="DefaultParagraphFont"/>
    <w:rsid w:val="002A236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A236A"/>
    <w:pPr>
      <w:spacing w:after="0" w:line="240" w:lineRule="auto"/>
    </w:pPr>
    <w:rPr>
      <w:sz w:val="26"/>
      <w:u w:val="single"/>
    </w:rPr>
  </w:style>
  <w:style w:type="paragraph" w:customStyle="1" w:styleId="Tag2">
    <w:name w:val="Tag2"/>
    <w:basedOn w:val="Normal"/>
    <w:qFormat/>
    <w:rsid w:val="002A236A"/>
    <w:rPr>
      <w:rFonts w:ascii="Arial" w:hAnsi="Arial" w:cs="Arial"/>
      <w:b/>
      <w:sz w:val="20"/>
    </w:rPr>
  </w:style>
  <w:style w:type="paragraph" w:customStyle="1" w:styleId="cardtext">
    <w:name w:val="card text"/>
    <w:basedOn w:val="Normal"/>
    <w:link w:val="cardtextChar"/>
    <w:qFormat/>
    <w:rsid w:val="002A236A"/>
    <w:pPr>
      <w:ind w:left="288" w:right="288"/>
    </w:pPr>
  </w:style>
  <w:style w:type="character" w:customStyle="1" w:styleId="cardtextChar">
    <w:name w:val="card text Char"/>
    <w:link w:val="cardtext"/>
    <w:rsid w:val="002A236A"/>
    <w:rPr>
      <w:rFonts w:ascii="Calibri" w:hAnsi="Calibri"/>
    </w:rPr>
  </w:style>
  <w:style w:type="character" w:customStyle="1" w:styleId="latin24compacttimestamp-2v7xiq">
    <w:name w:val="latin24compacttimestamp-2v7xiq"/>
    <w:basedOn w:val="DefaultParagraphFont"/>
    <w:rsid w:val="002A236A"/>
  </w:style>
  <w:style w:type="paragraph" w:customStyle="1" w:styleId="Emphasize">
    <w:name w:val="Emphasize"/>
    <w:basedOn w:val="Normal"/>
    <w:uiPriority w:val="7"/>
    <w:qFormat/>
    <w:rsid w:val="002A236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nature.com/articles/s41587-021-00999-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20</Pages>
  <Words>13746</Words>
  <Characters>78358</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5</cp:revision>
  <dcterms:created xsi:type="dcterms:W3CDTF">2021-10-09T18:22:00Z</dcterms:created>
  <dcterms:modified xsi:type="dcterms:W3CDTF">2021-10-09T19:34:00Z</dcterms:modified>
</cp:coreProperties>
</file>