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9CC53" w14:textId="374B47CC" w:rsidR="00CF7E34" w:rsidRDefault="00CF7E34" w:rsidP="00CF7E34">
      <w:pPr>
        <w:pStyle w:val="Heading1"/>
      </w:pPr>
      <w:r>
        <w:t>1AR</w:t>
      </w:r>
    </w:p>
    <w:p w14:paraId="5E0E3347" w14:textId="26EA47AA" w:rsidR="00CF7E34" w:rsidRDefault="00CF7E34" w:rsidP="00CF7E34">
      <w:pPr>
        <w:pStyle w:val="Heading3"/>
      </w:pPr>
      <w:r>
        <w:lastRenderedPageBreak/>
        <w:t>1AR – 3</w:t>
      </w:r>
      <w:r w:rsidRPr="00CF7E34">
        <w:rPr>
          <w:vertAlign w:val="superscript"/>
        </w:rPr>
        <w:t>rd</w:t>
      </w:r>
      <w:r>
        <w:t xml:space="preserve"> off</w:t>
      </w:r>
    </w:p>
    <w:p w14:paraId="037FC355" w14:textId="77777777" w:rsidR="00CF7E34" w:rsidRDefault="00CF7E34" w:rsidP="00CF7E34">
      <w:pPr>
        <w:pStyle w:val="Heading4"/>
      </w:pPr>
      <w:r>
        <w:t>Neoliberalism prevents space exploration – only central planning can solve</w:t>
      </w:r>
    </w:p>
    <w:p w14:paraId="57754E2C" w14:textId="77777777" w:rsidR="00CF7E34" w:rsidRPr="00DB529B" w:rsidRDefault="00CF7E34" w:rsidP="00CF7E34">
      <w:pPr>
        <w:rPr>
          <w:rStyle w:val="Style13ptBold"/>
          <w:b w:val="0"/>
          <w:bCs w:val="0"/>
          <w:sz w:val="32"/>
          <w:szCs w:val="32"/>
        </w:rPr>
      </w:pPr>
      <w:r w:rsidRPr="00DB529B">
        <w:rPr>
          <w:rStyle w:val="Style13ptBold"/>
          <w:sz w:val="32"/>
          <w:szCs w:val="32"/>
        </w:rPr>
        <w:t xml:space="preserve">Phillips 12 [Leigh Phillips is a science journalist with Nature and formerly a Brussels-based reporter for the Guardian and deputy editor of the </w:t>
      </w:r>
      <w:proofErr w:type="spellStart"/>
      <w:r w:rsidRPr="00DB529B">
        <w:rPr>
          <w:rStyle w:val="Style13ptBold"/>
          <w:sz w:val="32"/>
          <w:szCs w:val="32"/>
        </w:rPr>
        <w:t>EUobserver</w:t>
      </w:r>
      <w:proofErr w:type="spellEnd"/>
      <w:r w:rsidRPr="00DB529B">
        <w:rPr>
          <w:rStyle w:val="Style13ptBold"/>
          <w:sz w:val="32"/>
          <w:szCs w:val="32"/>
        </w:rPr>
        <w:t xml:space="preserve">."Put Whitey Back on the Moon," </w:t>
      </w:r>
      <w:r>
        <w:rPr>
          <w:rStyle w:val="Style13ptBold"/>
          <w:sz w:val="32"/>
          <w:szCs w:val="32"/>
        </w:rPr>
        <w:t>Jacobin</w:t>
      </w:r>
      <w:r w:rsidRPr="00DB529B">
        <w:rPr>
          <w:rStyle w:val="Style13ptBold"/>
          <w:sz w:val="32"/>
          <w:szCs w:val="32"/>
        </w:rPr>
        <w:t xml:space="preserve">, </w:t>
      </w:r>
      <w:hyperlink r:id="rId6" w:history="1">
        <w:r w:rsidRPr="00CB3891">
          <w:rPr>
            <w:rStyle w:val="Hyperlink"/>
            <w:bCs/>
            <w:sz w:val="32"/>
            <w:szCs w:val="32"/>
          </w:rPr>
          <w:t>https://web.archive.org/web/20120926202524/http://jacobinmag.com:80/2012/09/put-whitey-back-on-the-moon</w:t>
        </w:r>
      </w:hyperlink>
      <w:r w:rsidRPr="00DB529B">
        <w:rPr>
          <w:rStyle w:val="Style13ptBold"/>
          <w:sz w:val="32"/>
          <w:szCs w:val="32"/>
        </w:rPr>
        <w:t>]</w:t>
      </w:r>
      <w:r>
        <w:rPr>
          <w:rStyle w:val="Style13ptBold"/>
          <w:sz w:val="32"/>
          <w:szCs w:val="32"/>
        </w:rPr>
        <w:t xml:space="preserve"> </w:t>
      </w:r>
      <w:proofErr w:type="spellStart"/>
      <w:r>
        <w:rPr>
          <w:rStyle w:val="Style13ptBold"/>
          <w:sz w:val="32"/>
          <w:szCs w:val="32"/>
        </w:rPr>
        <w:t>nw</w:t>
      </w:r>
      <w:proofErr w:type="spellEnd"/>
    </w:p>
    <w:p w14:paraId="4A44D3F6" w14:textId="77777777" w:rsidR="00CF7E34" w:rsidRPr="002B4E88" w:rsidRDefault="00CF7E34" w:rsidP="00CF7E34">
      <w:pPr>
        <w:rPr>
          <w:sz w:val="16"/>
        </w:rPr>
      </w:pPr>
      <w:r w:rsidRPr="00DB529B">
        <w:rPr>
          <w:sz w:val="16"/>
        </w:rPr>
        <w:t xml:space="preserve">Of course, </w:t>
      </w:r>
      <w:r w:rsidRPr="007951B1">
        <w:rPr>
          <w:rStyle w:val="StyleUnderline"/>
          <w:highlight w:val="green"/>
        </w:rPr>
        <w:t>space exploration is expensive, risky and it is difficult to say</w:t>
      </w:r>
      <w:r w:rsidRPr="00DB529B">
        <w:rPr>
          <w:rStyle w:val="StyleUnderline"/>
        </w:rPr>
        <w:t xml:space="preserve"> at the </w:t>
      </w:r>
      <w:r w:rsidRPr="007951B1">
        <w:rPr>
          <w:rStyle w:val="StyleUnderline"/>
          <w:highlight w:val="green"/>
        </w:rPr>
        <w:t>outset</w:t>
      </w:r>
      <w:r w:rsidRPr="00DB529B">
        <w:rPr>
          <w:rStyle w:val="StyleUnderline"/>
        </w:rPr>
        <w:t xml:space="preserve"> </w:t>
      </w:r>
      <w:r w:rsidRPr="007951B1">
        <w:rPr>
          <w:rStyle w:val="StyleUnderline"/>
          <w:highlight w:val="green"/>
        </w:rPr>
        <w:t>what</w:t>
      </w:r>
      <w:r w:rsidRPr="00DB529B">
        <w:rPr>
          <w:rStyle w:val="StyleUnderline"/>
        </w:rPr>
        <w:t xml:space="preserve"> specific </w:t>
      </w:r>
      <w:r w:rsidRPr="007951B1">
        <w:rPr>
          <w:rStyle w:val="StyleUnderline"/>
          <w:highlight w:val="green"/>
        </w:rPr>
        <w:t>benefits it will</w:t>
      </w:r>
      <w:r w:rsidRPr="00DB529B">
        <w:rPr>
          <w:rStyle w:val="StyleUnderline"/>
        </w:rPr>
        <w:t xml:space="preserve"> </w:t>
      </w:r>
      <w:r w:rsidRPr="007951B1">
        <w:rPr>
          <w:rStyle w:val="StyleUnderline"/>
          <w:highlight w:val="green"/>
        </w:rPr>
        <w:t>deliver</w:t>
      </w:r>
      <w:r w:rsidRPr="00DB529B">
        <w:rPr>
          <w:sz w:val="16"/>
        </w:rPr>
        <w:t xml:space="preserve">. </w:t>
      </w:r>
      <w:r w:rsidRPr="00DB529B">
        <w:rPr>
          <w:rStyle w:val="Emphasis"/>
        </w:rPr>
        <w:t xml:space="preserve">All of which </w:t>
      </w:r>
      <w:r w:rsidRPr="007951B1">
        <w:rPr>
          <w:rStyle w:val="Emphasis"/>
          <w:highlight w:val="green"/>
        </w:rPr>
        <w:t>makes it very difficult</w:t>
      </w:r>
      <w:r w:rsidRPr="00DB529B">
        <w:rPr>
          <w:rStyle w:val="Emphasis"/>
        </w:rPr>
        <w:t xml:space="preserve">, if not impossible, </w:t>
      </w:r>
      <w:r w:rsidRPr="007951B1">
        <w:rPr>
          <w:rStyle w:val="Emphasis"/>
          <w:highlight w:val="green"/>
        </w:rPr>
        <w:t>for</w:t>
      </w:r>
      <w:r w:rsidRPr="00DB529B">
        <w:rPr>
          <w:rStyle w:val="Emphasis"/>
        </w:rPr>
        <w:t xml:space="preserve"> the </w:t>
      </w:r>
      <w:r w:rsidRPr="007951B1">
        <w:rPr>
          <w:rStyle w:val="Emphasis"/>
          <w:highlight w:val="green"/>
        </w:rPr>
        <w:t>market</w:t>
      </w:r>
      <w:r w:rsidRPr="00DB529B">
        <w:rPr>
          <w:rStyle w:val="Emphasis"/>
        </w:rPr>
        <w:t xml:space="preserve"> to </w:t>
      </w:r>
      <w:proofErr w:type="gramStart"/>
      <w:r w:rsidRPr="007951B1">
        <w:rPr>
          <w:rStyle w:val="Emphasis"/>
          <w:highlight w:val="green"/>
        </w:rPr>
        <w:t>enter</w:t>
      </w:r>
      <w:r w:rsidRPr="00DB529B">
        <w:rPr>
          <w:rStyle w:val="Emphasis"/>
        </w:rPr>
        <w:t xml:space="preserve"> into</w:t>
      </w:r>
      <w:proofErr w:type="gramEnd"/>
      <w:r w:rsidRPr="00DB529B">
        <w:rPr>
          <w:rStyle w:val="Emphasis"/>
        </w:rPr>
        <w:t xml:space="preserve"> this </w:t>
      </w:r>
      <w:r w:rsidRPr="007951B1">
        <w:rPr>
          <w:rStyle w:val="Emphasis"/>
          <w:highlight w:val="green"/>
        </w:rPr>
        <w:t>area</w:t>
      </w:r>
      <w:r w:rsidRPr="00DB529B">
        <w:rPr>
          <w:rStyle w:val="Emphasis"/>
        </w:rPr>
        <w:t>.</w:t>
      </w:r>
      <w:r w:rsidRPr="00DB529B">
        <w:rPr>
          <w:sz w:val="16"/>
        </w:rPr>
        <w:t xml:space="preserve"> Apart from a handful of billionaire dilettantes, </w:t>
      </w:r>
      <w:r w:rsidRPr="007951B1">
        <w:rPr>
          <w:rStyle w:val="Emphasis"/>
          <w:highlight w:val="green"/>
        </w:rPr>
        <w:t>space exploration can only be done by the public sector</w:t>
      </w:r>
      <w:r w:rsidRPr="00DB529B">
        <w:rPr>
          <w:sz w:val="16"/>
        </w:rPr>
        <w:t xml:space="preserve">. </w:t>
      </w:r>
      <w:r w:rsidRPr="00DB529B">
        <w:rPr>
          <w:rStyle w:val="StyleUnderline"/>
        </w:rPr>
        <w:t xml:space="preserve">Virgin Galactic space tourism and out-sourcing cargo payload traffic to </w:t>
      </w:r>
      <w:r w:rsidRPr="007951B1">
        <w:rPr>
          <w:rStyle w:val="Emphasis"/>
          <w:highlight w:val="green"/>
        </w:rPr>
        <w:t>SpaceX are not the same as a serious</w:t>
      </w:r>
      <w:r w:rsidRPr="00DB529B">
        <w:rPr>
          <w:rStyle w:val="Emphasis"/>
        </w:rPr>
        <w:t xml:space="preserve">, properly </w:t>
      </w:r>
      <w:r w:rsidRPr="007951B1">
        <w:rPr>
          <w:rStyle w:val="Emphasis"/>
          <w:highlight w:val="green"/>
        </w:rPr>
        <w:t>funded</w:t>
      </w:r>
      <w:r w:rsidRPr="00DB529B">
        <w:rPr>
          <w:rStyle w:val="Emphasis"/>
        </w:rPr>
        <w:t xml:space="preserve"> </w:t>
      </w:r>
      <w:r w:rsidRPr="007951B1">
        <w:rPr>
          <w:rStyle w:val="Emphasis"/>
          <w:highlight w:val="green"/>
        </w:rPr>
        <w:t>search</w:t>
      </w:r>
      <w:r w:rsidRPr="00DB529B">
        <w:rPr>
          <w:rStyle w:val="Emphasis"/>
        </w:rPr>
        <w:t xml:space="preserve"> for </w:t>
      </w:r>
      <w:r w:rsidRPr="007951B1">
        <w:rPr>
          <w:rStyle w:val="Emphasis"/>
          <w:highlight w:val="green"/>
        </w:rPr>
        <w:t>life</w:t>
      </w:r>
      <w:r w:rsidRPr="00DB529B">
        <w:rPr>
          <w:rStyle w:val="StyleUnderline"/>
        </w:rPr>
        <w:t xml:space="preserve"> </w:t>
      </w:r>
      <w:r w:rsidRPr="007951B1">
        <w:rPr>
          <w:rStyle w:val="StyleUnderline"/>
          <w:highlight w:val="green"/>
        </w:rPr>
        <w:t>on</w:t>
      </w:r>
      <w:r w:rsidRPr="00DB529B">
        <w:rPr>
          <w:rStyle w:val="StyleUnderline"/>
        </w:rPr>
        <w:t xml:space="preserve"> Enceladus, Europa, </w:t>
      </w:r>
      <w:r w:rsidRPr="007951B1">
        <w:rPr>
          <w:rStyle w:val="StyleUnderline"/>
          <w:highlight w:val="green"/>
        </w:rPr>
        <w:t>Mars</w:t>
      </w:r>
      <w:r w:rsidRPr="00DB529B">
        <w:rPr>
          <w:rStyle w:val="StyleUnderline"/>
        </w:rPr>
        <w:t xml:space="preserve">, </w:t>
      </w:r>
      <w:proofErr w:type="gramStart"/>
      <w:r w:rsidRPr="00DB529B">
        <w:rPr>
          <w:rStyle w:val="StyleUnderline"/>
        </w:rPr>
        <w:t>Titan</w:t>
      </w:r>
      <w:proofErr w:type="gramEnd"/>
      <w:r w:rsidRPr="00DB529B">
        <w:rPr>
          <w:rStyle w:val="StyleUnderline"/>
        </w:rPr>
        <w:t xml:space="preserve"> and Io – the five best bets for extraterrestrial life in the solar system.</w:t>
      </w:r>
      <w:r>
        <w:rPr>
          <w:rStyle w:val="StyleUnderline"/>
        </w:rPr>
        <w:t xml:space="preserve"> </w:t>
      </w:r>
      <w:r w:rsidRPr="00DB529B">
        <w:rPr>
          <w:sz w:val="16"/>
        </w:rPr>
        <w:t xml:space="preserve">The </w:t>
      </w:r>
      <w:r w:rsidRPr="00DB529B">
        <w:rPr>
          <w:rStyle w:val="StyleUnderline"/>
        </w:rPr>
        <w:t xml:space="preserve">West only got as far as we did as the result of a push from the Soviet Union, </w:t>
      </w:r>
      <w:r w:rsidRPr="00DB529B">
        <w:rPr>
          <w:sz w:val="16"/>
        </w:rPr>
        <w:t>which obviously was a monstrous system,</w:t>
      </w:r>
      <w:r w:rsidRPr="00DB529B">
        <w:rPr>
          <w:rStyle w:val="StyleUnderline"/>
        </w:rPr>
        <w:t xml:space="preserve"> but which did have a clear understanding of why space exploration is vital</w:t>
      </w:r>
      <w:r w:rsidRPr="00DB529B">
        <w:rPr>
          <w:sz w:val="16"/>
        </w:rPr>
        <w:t xml:space="preserve">. </w:t>
      </w:r>
      <w:r w:rsidRPr="00DB529B">
        <w:rPr>
          <w:rStyle w:val="Emphasis"/>
        </w:rPr>
        <w:t>Once Thatcherite-</w:t>
      </w:r>
      <w:r w:rsidRPr="007951B1">
        <w:rPr>
          <w:rStyle w:val="Emphasis"/>
          <w:highlight w:val="green"/>
        </w:rPr>
        <w:t>Reaganite</w:t>
      </w:r>
      <w:r w:rsidRPr="00DB529B">
        <w:rPr>
          <w:rStyle w:val="Emphasis"/>
        </w:rPr>
        <w:t xml:space="preserve"> </w:t>
      </w:r>
      <w:r w:rsidRPr="007951B1">
        <w:rPr>
          <w:rStyle w:val="Emphasis"/>
          <w:highlight w:val="green"/>
        </w:rPr>
        <w:t>neoliberalism</w:t>
      </w:r>
      <w:r w:rsidRPr="00DB529B">
        <w:rPr>
          <w:rStyle w:val="Emphasis"/>
        </w:rPr>
        <w:t xml:space="preserve"> </w:t>
      </w:r>
      <w:r w:rsidRPr="007951B1">
        <w:rPr>
          <w:rStyle w:val="Emphasis"/>
          <w:highlight w:val="green"/>
        </w:rPr>
        <w:t>took hold in the eighties and</w:t>
      </w:r>
      <w:r w:rsidRPr="00DB529B">
        <w:rPr>
          <w:rStyle w:val="Emphasis"/>
        </w:rPr>
        <w:t xml:space="preserve"> as soon as the </w:t>
      </w:r>
      <w:r w:rsidRPr="007951B1">
        <w:rPr>
          <w:rStyle w:val="Emphasis"/>
          <w:highlight w:val="green"/>
        </w:rPr>
        <w:t>competition</w:t>
      </w:r>
      <w:r w:rsidRPr="00DB529B">
        <w:rPr>
          <w:rStyle w:val="Emphasis"/>
        </w:rPr>
        <w:t xml:space="preserve"> </w:t>
      </w:r>
      <w:r w:rsidRPr="007951B1">
        <w:rPr>
          <w:rStyle w:val="Emphasis"/>
          <w:highlight w:val="green"/>
        </w:rPr>
        <w:t>dropped</w:t>
      </w:r>
      <w:r w:rsidRPr="00DB529B">
        <w:rPr>
          <w:rStyle w:val="Emphasis"/>
        </w:rPr>
        <w:t xml:space="preserve"> out </w:t>
      </w:r>
      <w:r w:rsidRPr="007951B1">
        <w:rPr>
          <w:rStyle w:val="Emphasis"/>
          <w:highlight w:val="green"/>
        </w:rPr>
        <w:t>in 1991</w:t>
      </w:r>
      <w:r w:rsidRPr="00DB529B">
        <w:rPr>
          <w:rStyle w:val="Emphasis"/>
        </w:rPr>
        <w:t>, America lost most of its interest.</w:t>
      </w:r>
      <w:r w:rsidRPr="00DB529B">
        <w:rPr>
          <w:sz w:val="16"/>
        </w:rPr>
        <w:t xml:space="preserve"> And </w:t>
      </w:r>
      <w:r w:rsidRPr="00DB529B">
        <w:rPr>
          <w:rStyle w:val="StyleUnderline"/>
        </w:rPr>
        <w:t>yet however expensive it is, what we’re spending at the moment is a pittance compared to what we spend on the military</w:t>
      </w:r>
      <w:r w:rsidRPr="00DB529B">
        <w:rPr>
          <w:sz w:val="16"/>
        </w:rPr>
        <w:t xml:space="preserve"> (or, one </w:t>
      </w:r>
      <w:proofErr w:type="gramStart"/>
      <w:r w:rsidRPr="00DB529B">
        <w:rPr>
          <w:sz w:val="16"/>
        </w:rPr>
        <w:t>might add,</w:t>
      </w:r>
      <w:proofErr w:type="gramEnd"/>
      <w:r w:rsidRPr="00DB529B">
        <w:rPr>
          <w:sz w:val="16"/>
        </w:rPr>
        <w:t xml:space="preserve"> on bank bailouts). According to astrophysicist Neil de Grasse Tyson, </w:t>
      </w:r>
      <w:r w:rsidRPr="00DB529B">
        <w:rPr>
          <w:rStyle w:val="StyleUnderline"/>
        </w:rPr>
        <w:t>the annual US military budget is equivalent to Nasa’s entire 50-year running budget</w:t>
      </w:r>
      <w:r w:rsidRPr="00DB529B">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DB529B">
        <w:rPr>
          <w:sz w:val="16"/>
        </w:rPr>
        <w:t>marsquakes</w:t>
      </w:r>
      <w:proofErr w:type="spellEnd"/>
      <w:r w:rsidRPr="00DB529B">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DB529B">
        <w:rPr>
          <w:sz w:val="16"/>
        </w:rPr>
        <w:t>Marsquake</w:t>
      </w:r>
      <w:proofErr w:type="spellEnd"/>
      <w:r w:rsidRPr="00DB529B">
        <w:rPr>
          <w:sz w:val="16"/>
        </w:rPr>
        <w:t xml:space="preserve"> mission (</w:t>
      </w:r>
      <w:proofErr w:type="spellStart"/>
      <w:r w:rsidRPr="00DB529B">
        <w:rPr>
          <w:sz w:val="16"/>
        </w:rPr>
        <w:t>InSight</w:t>
      </w:r>
      <w:proofErr w:type="spellEnd"/>
      <w:r w:rsidRPr="00DB529B">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w:t>
      </w:r>
      <w:proofErr w:type="gramStart"/>
      <w:r w:rsidRPr="00DB529B">
        <w:rPr>
          <w:sz w:val="16"/>
        </w:rPr>
        <w:t>At the moment</w:t>
      </w:r>
      <w:proofErr w:type="gramEnd"/>
      <w:r w:rsidRPr="00DB529B">
        <w:rPr>
          <w:sz w:val="16"/>
        </w:rPr>
        <w:t xml:space="preserve">,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DB529B">
        <w:rPr>
          <w:rStyle w:val="StyleUnderline"/>
        </w:rPr>
        <w:t xml:space="preserve">There is </w:t>
      </w:r>
      <w:r w:rsidRPr="007951B1">
        <w:rPr>
          <w:rStyle w:val="StyleUnderline"/>
          <w:highlight w:val="green"/>
        </w:rPr>
        <w:t>more than enough money</w:t>
      </w:r>
      <w:r w:rsidRPr="00DB529B">
        <w:rPr>
          <w:rStyle w:val="StyleUnderline"/>
        </w:rPr>
        <w:t xml:space="preserve"> out </w:t>
      </w:r>
      <w:r w:rsidRPr="007951B1">
        <w:rPr>
          <w:rStyle w:val="StyleUnderline"/>
          <w:highlight w:val="green"/>
        </w:rPr>
        <w:t>there to have decent social services</w:t>
      </w:r>
      <w:r w:rsidRPr="00DB529B">
        <w:rPr>
          <w:rStyle w:val="StyleUnderline"/>
        </w:rPr>
        <w:t xml:space="preserve"> – and new ones, guaranteed incomes, well-funded pensions, a transformation to a low-carbon (or even carbon-negative) economy</w:t>
      </w:r>
      <w:r w:rsidRPr="00DB529B">
        <w:rPr>
          <w:sz w:val="16"/>
        </w:rPr>
        <w:t xml:space="preserve">, </w:t>
      </w:r>
      <w:r w:rsidRPr="007951B1">
        <w:rPr>
          <w:rStyle w:val="Emphasis"/>
          <w:highlight w:val="green"/>
        </w:rPr>
        <w:t>and investment in space exploration</w:t>
      </w:r>
      <w:r w:rsidRPr="00DB529B">
        <w:rPr>
          <w:rStyle w:val="Emphasis"/>
        </w:rPr>
        <w:t>.</w:t>
      </w:r>
      <w:r w:rsidRPr="00DB529B">
        <w:rPr>
          <w:sz w:val="16"/>
        </w:rPr>
        <w:t xml:space="preserve"> It’s a </w:t>
      </w:r>
      <w:r w:rsidRPr="007951B1">
        <w:rPr>
          <w:rStyle w:val="Emphasis"/>
          <w:highlight w:val="green"/>
        </w:rPr>
        <w:t>false choice to say: either space or everything else</w:t>
      </w:r>
      <w:r w:rsidRPr="00DB529B">
        <w:rPr>
          <w:rStyle w:val="Emphasis"/>
        </w:rPr>
        <w:t>.</w:t>
      </w:r>
      <w:r w:rsidRPr="00DB529B">
        <w:rPr>
          <w:sz w:val="16"/>
        </w:rPr>
        <w:t xml:space="preserve"> </w:t>
      </w:r>
      <w:r w:rsidRPr="00DB529B">
        <w:rPr>
          <w:rStyle w:val="StyleUnderline"/>
        </w:rPr>
        <w:t xml:space="preserve">The choice is </w:t>
      </w:r>
      <w:proofErr w:type="gramStart"/>
      <w:r w:rsidRPr="00DB529B">
        <w:rPr>
          <w:rStyle w:val="StyleUnderline"/>
        </w:rPr>
        <w:t>actually between</w:t>
      </w:r>
      <w:proofErr w:type="gramEnd"/>
      <w:r w:rsidRPr="00DB529B">
        <w:rPr>
          <w:rStyle w:val="StyleUnderline"/>
        </w:rPr>
        <w:t xml:space="preserve"> the current crop of political ideologies clustered around the neoliberal center, and something genuinely transformative on a global scale.</w:t>
      </w:r>
      <w:r w:rsidRPr="00DB529B">
        <w:rPr>
          <w:sz w:val="16"/>
        </w:rPr>
        <w:t xml:space="preserve"> But </w:t>
      </w:r>
      <w:r w:rsidRPr="00DB529B">
        <w:rPr>
          <w:rStyle w:val="Emphasis"/>
        </w:rPr>
        <w:t xml:space="preserve">we should admit that </w:t>
      </w:r>
      <w:r w:rsidRPr="007951B1">
        <w:rPr>
          <w:rStyle w:val="Emphasis"/>
          <w:highlight w:val="green"/>
        </w:rPr>
        <w:t>space</w:t>
      </w:r>
      <w:r w:rsidRPr="00DB529B">
        <w:rPr>
          <w:rStyle w:val="Emphasis"/>
        </w:rPr>
        <w:t xml:space="preserve"> is indeed vastly </w:t>
      </w:r>
      <w:r w:rsidRPr="007951B1">
        <w:rPr>
          <w:rStyle w:val="Emphasis"/>
          <w:highlight w:val="green"/>
        </w:rPr>
        <w:t>expensive</w:t>
      </w:r>
      <w:r w:rsidRPr="00DB529B">
        <w:rPr>
          <w:rStyle w:val="Emphasis"/>
        </w:rPr>
        <w:t xml:space="preserve"> and </w:t>
      </w:r>
      <w:r w:rsidRPr="007951B1">
        <w:rPr>
          <w:rStyle w:val="Emphasis"/>
          <w:highlight w:val="green"/>
        </w:rPr>
        <w:t>requires</w:t>
      </w:r>
      <w:r w:rsidRPr="00DB529B">
        <w:rPr>
          <w:rStyle w:val="Emphasis"/>
        </w:rPr>
        <w:t xml:space="preserve"> the kind of </w:t>
      </w:r>
      <w:r w:rsidRPr="007951B1">
        <w:rPr>
          <w:rStyle w:val="Emphasis"/>
          <w:highlight w:val="green"/>
        </w:rPr>
        <w:t>state-led</w:t>
      </w:r>
      <w:r w:rsidRPr="00DB529B">
        <w:rPr>
          <w:rStyle w:val="Emphasis"/>
        </w:rPr>
        <w:t xml:space="preserve"> </w:t>
      </w:r>
      <w:r w:rsidRPr="007951B1">
        <w:rPr>
          <w:rStyle w:val="Emphasis"/>
          <w:highlight w:val="green"/>
        </w:rPr>
        <w:t>economy coordination</w:t>
      </w:r>
      <w:r w:rsidRPr="00DB529B">
        <w:rPr>
          <w:rStyle w:val="Emphasis"/>
        </w:rPr>
        <w:t xml:space="preserve"> that the </w:t>
      </w:r>
      <w:r w:rsidRPr="007951B1">
        <w:rPr>
          <w:rStyle w:val="Emphasis"/>
          <w:highlight w:val="green"/>
        </w:rPr>
        <w:t>near-sighted</w:t>
      </w:r>
      <w:r w:rsidRPr="00DB529B">
        <w:rPr>
          <w:rStyle w:val="Emphasis"/>
        </w:rPr>
        <w:t xml:space="preserve"> and risk-averse </w:t>
      </w:r>
      <w:r w:rsidRPr="007951B1">
        <w:rPr>
          <w:rStyle w:val="Emphasis"/>
          <w:highlight w:val="green"/>
        </w:rPr>
        <w:t>market</w:t>
      </w:r>
      <w:r w:rsidRPr="00DB529B">
        <w:rPr>
          <w:rStyle w:val="Emphasis"/>
        </w:rPr>
        <w:t xml:space="preserve"> </w:t>
      </w:r>
      <w:r w:rsidRPr="007951B1">
        <w:rPr>
          <w:rStyle w:val="Emphasis"/>
          <w:highlight w:val="green"/>
        </w:rPr>
        <w:t>will never be able to deliver</w:t>
      </w:r>
      <w:r w:rsidRPr="007951B1">
        <w:rPr>
          <w:sz w:val="16"/>
          <w:highlight w:val="green"/>
        </w:rPr>
        <w:t>.</w:t>
      </w:r>
      <w:r w:rsidRPr="00DB529B">
        <w:rPr>
          <w:sz w:val="16"/>
        </w:rPr>
        <w:t xml:space="preserve"> </w:t>
      </w:r>
      <w:r w:rsidRPr="00DB529B">
        <w:rPr>
          <w:rStyle w:val="StyleUnderline"/>
        </w:rPr>
        <w:t xml:space="preserve">The Apollo </w:t>
      </w:r>
      <w:proofErr w:type="spellStart"/>
      <w:r w:rsidRPr="00DB529B">
        <w:rPr>
          <w:rStyle w:val="StyleUnderline"/>
        </w:rPr>
        <w:t>programme</w:t>
      </w:r>
      <w:proofErr w:type="spellEnd"/>
      <w:r w:rsidRPr="00DB529B">
        <w:rPr>
          <w:rStyle w:val="StyleUnderline"/>
        </w:rPr>
        <w:t xml:space="preserve"> cost $109 billion in 2010 dollars, $18 billion per each of its six landings.</w:t>
      </w:r>
      <w:r w:rsidRPr="00DB529B">
        <w:rPr>
          <w:sz w:val="16"/>
        </w:rPr>
        <w:t xml:space="preserve"> Contrary to what we are commonly told, </w:t>
      </w:r>
      <w:r w:rsidRPr="007951B1">
        <w:rPr>
          <w:rStyle w:val="Emphasis"/>
          <w:highlight w:val="green"/>
        </w:rPr>
        <w:t>market actors</w:t>
      </w:r>
      <w:r w:rsidRPr="00DB529B">
        <w:rPr>
          <w:rStyle w:val="Emphasis"/>
        </w:rPr>
        <w:t xml:space="preserve"> are lumbering </w:t>
      </w:r>
      <w:r w:rsidRPr="007951B1">
        <w:rPr>
          <w:rStyle w:val="Emphasis"/>
          <w:highlight w:val="green"/>
        </w:rPr>
        <w:t>elephants of conservatism</w:t>
      </w:r>
      <w:r w:rsidRPr="00DB529B">
        <w:rPr>
          <w:rStyle w:val="Emphasis"/>
        </w:rPr>
        <w:t xml:space="preserve">. </w:t>
      </w:r>
      <w:r w:rsidRPr="00DB529B">
        <w:rPr>
          <w:rStyle w:val="StyleUnderline"/>
        </w:rPr>
        <w:t xml:space="preserve">In </w:t>
      </w:r>
      <w:r w:rsidRPr="00DB529B">
        <w:rPr>
          <w:rStyle w:val="Emphasis"/>
        </w:rPr>
        <w:t xml:space="preserve">almost every major new society-transforming technological development, </w:t>
      </w:r>
      <w:r w:rsidRPr="007951B1">
        <w:rPr>
          <w:rStyle w:val="Emphasis"/>
          <w:highlight w:val="green"/>
        </w:rPr>
        <w:t>it is the public, not the private sector</w:t>
      </w:r>
      <w:r w:rsidRPr="00DB529B">
        <w:rPr>
          <w:rStyle w:val="StyleUnderline"/>
        </w:rPr>
        <w:t xml:space="preserve"> that has </w:t>
      </w:r>
      <w:r w:rsidRPr="007951B1">
        <w:rPr>
          <w:rStyle w:val="StyleUnderline"/>
          <w:highlight w:val="green"/>
        </w:rPr>
        <w:t>done</w:t>
      </w:r>
      <w:r w:rsidRPr="00DB529B">
        <w:rPr>
          <w:rStyle w:val="StyleUnderline"/>
        </w:rPr>
        <w:t xml:space="preserve"> all the heavy </w:t>
      </w:r>
      <w:r w:rsidRPr="007951B1">
        <w:rPr>
          <w:rStyle w:val="StyleUnderline"/>
          <w:highlight w:val="green"/>
        </w:rPr>
        <w:t>lifting in terms of investment</w:t>
      </w:r>
      <w:r w:rsidRPr="00DB529B">
        <w:rPr>
          <w:rStyle w:val="StyleUnderline"/>
        </w:rPr>
        <w:t xml:space="preserve"> and shepherding them </w:t>
      </w:r>
      <w:r w:rsidRPr="007951B1">
        <w:rPr>
          <w:rStyle w:val="StyleUnderline"/>
          <w:highlight w:val="green"/>
        </w:rPr>
        <w:t>through to commercialization</w:t>
      </w:r>
      <w:r w:rsidRPr="00DB529B">
        <w:rPr>
          <w:sz w:val="16"/>
        </w:rPr>
        <w:t xml:space="preserve">. </w:t>
      </w:r>
      <w:r w:rsidRPr="007951B1">
        <w:rPr>
          <w:rStyle w:val="Emphasis"/>
          <w:highlight w:val="green"/>
        </w:rPr>
        <w:t>Computers</w:t>
      </w:r>
      <w:r w:rsidRPr="00DB529B">
        <w:rPr>
          <w:rStyle w:val="Emphasis"/>
        </w:rPr>
        <w:t xml:space="preserve">, the </w:t>
      </w:r>
      <w:r w:rsidRPr="007951B1">
        <w:rPr>
          <w:rStyle w:val="Emphasis"/>
          <w:highlight w:val="green"/>
        </w:rPr>
        <w:t>internet</w:t>
      </w:r>
      <w:r w:rsidRPr="00DB529B">
        <w:rPr>
          <w:rStyle w:val="Emphasis"/>
        </w:rPr>
        <w:t xml:space="preserve">, biotech, nanotech, telecoms, electric power infrastructure, containerization – all would </w:t>
      </w:r>
      <w:r w:rsidRPr="007951B1">
        <w:rPr>
          <w:rStyle w:val="Emphasis"/>
          <w:highlight w:val="green"/>
        </w:rPr>
        <w:t>not</w:t>
      </w:r>
      <w:r w:rsidRPr="00DB529B">
        <w:rPr>
          <w:rStyle w:val="Emphasis"/>
        </w:rPr>
        <w:t xml:space="preserve"> be </w:t>
      </w:r>
      <w:r w:rsidRPr="007951B1">
        <w:rPr>
          <w:rStyle w:val="Emphasis"/>
          <w:highlight w:val="green"/>
        </w:rPr>
        <w:t>possible</w:t>
      </w:r>
      <w:r w:rsidRPr="00DB529B">
        <w:rPr>
          <w:rStyle w:val="Emphasis"/>
        </w:rPr>
        <w:t xml:space="preserve"> </w:t>
      </w:r>
      <w:r w:rsidRPr="007951B1">
        <w:rPr>
          <w:rStyle w:val="Emphasis"/>
          <w:highlight w:val="green"/>
        </w:rPr>
        <w:t>without</w:t>
      </w:r>
      <w:r w:rsidRPr="00DB529B">
        <w:rPr>
          <w:rStyle w:val="Emphasis"/>
        </w:rPr>
        <w:t xml:space="preserve"> the resolute role of the </w:t>
      </w:r>
      <w:r w:rsidRPr="007951B1">
        <w:rPr>
          <w:rStyle w:val="Emphasis"/>
          <w:highlight w:val="green"/>
        </w:rPr>
        <w:t>public sector</w:t>
      </w:r>
      <w:r w:rsidRPr="00DB529B">
        <w:rPr>
          <w:rStyle w:val="Emphasis"/>
        </w:rPr>
        <w:t>.</w:t>
      </w:r>
      <w:r w:rsidRPr="00DB529B">
        <w:rPr>
          <w:sz w:val="16"/>
        </w:rPr>
        <w:t xml:space="preserve"> As Mariana </w:t>
      </w:r>
      <w:proofErr w:type="spellStart"/>
      <w:r w:rsidRPr="00DB529B">
        <w:rPr>
          <w:sz w:val="16"/>
        </w:rPr>
        <w:t>Mazzucato</w:t>
      </w:r>
      <w:proofErr w:type="spellEnd"/>
      <w:r w:rsidRPr="00DB529B">
        <w:rPr>
          <w:sz w:val="16"/>
        </w:rPr>
        <w:t xml:space="preserve">, an economist </w:t>
      </w:r>
      <w:proofErr w:type="spellStart"/>
      <w:r w:rsidRPr="00DB529B">
        <w:rPr>
          <w:sz w:val="16"/>
        </w:rPr>
        <w:t>specialising</w:t>
      </w:r>
      <w:proofErr w:type="spellEnd"/>
      <w:r w:rsidRPr="00DB529B">
        <w:rPr>
          <w:sz w:val="16"/>
        </w:rPr>
        <w:t xml:space="preserve"> in innovation policy, asks in a recent pamphlet for Demos, a UK think-tank: “</w:t>
      </w:r>
      <w:r w:rsidRPr="00DB529B">
        <w:rPr>
          <w:rStyle w:val="StyleUnderline"/>
        </w:rPr>
        <w:t xml:space="preserve">How many people know that the </w:t>
      </w:r>
      <w:r w:rsidRPr="00DB529B">
        <w:rPr>
          <w:rStyle w:val="StyleUnderline"/>
        </w:rPr>
        <w:lastRenderedPageBreak/>
        <w:t>algorithm that led to Google’s success was funded by a public-sector National Science Foundation grant</w:t>
      </w:r>
      <w:r w:rsidRPr="00DB529B">
        <w:rPr>
          <w:sz w:val="16"/>
        </w:rPr>
        <w:t xml:space="preserve">?” A </w:t>
      </w:r>
      <w:r w:rsidRPr="00DB529B">
        <w:rPr>
          <w:rStyle w:val="StyleUnderline"/>
        </w:rPr>
        <w:t>commitment to any full-blooded exploration and colonization of the solar system will not be achievable until we supersede the current primitive economic system that isn’t only unjust</w:t>
      </w:r>
      <w:r w:rsidRPr="00DB529B">
        <w:rPr>
          <w:sz w:val="16"/>
        </w:rPr>
        <w:t xml:space="preserve">, </w:t>
      </w:r>
      <w:r w:rsidRPr="00DB529B">
        <w:rPr>
          <w:rStyle w:val="Emphasis"/>
        </w:rPr>
        <w:t>but also</w:t>
      </w:r>
      <w:r w:rsidRPr="00DB529B">
        <w:rPr>
          <w:sz w:val="16"/>
        </w:rPr>
        <w:t xml:space="preserve"> </w:t>
      </w:r>
      <w:r w:rsidRPr="00DB529B">
        <w:rPr>
          <w:strike/>
          <w:sz w:val="16"/>
        </w:rPr>
        <w:t>retards</w:t>
      </w:r>
      <w:r w:rsidRPr="00DB529B">
        <w:rPr>
          <w:sz w:val="16"/>
        </w:rPr>
        <w:t xml:space="preserve"> [</w:t>
      </w:r>
      <w:r w:rsidRPr="00DB529B">
        <w:rPr>
          <w:rStyle w:val="Emphasis"/>
        </w:rPr>
        <w:t>prevents</w:t>
      </w:r>
      <w:r w:rsidRPr="00DB529B">
        <w:rPr>
          <w:sz w:val="16"/>
        </w:rPr>
        <w:t xml:space="preserve">] </w:t>
      </w:r>
      <w:r w:rsidRPr="00DB529B">
        <w:rPr>
          <w:rStyle w:val="Emphasis"/>
        </w:rPr>
        <w:t>exploration and technological development.</w:t>
      </w:r>
      <w:r w:rsidRPr="00DB529B">
        <w:rPr>
          <w:sz w:val="16"/>
        </w:rPr>
        <w:t xml:space="preserve"> </w:t>
      </w:r>
      <w:r w:rsidRPr="007951B1">
        <w:rPr>
          <w:rStyle w:val="Emphasis"/>
          <w:highlight w:val="green"/>
        </w:rPr>
        <w:t>Capitalism isn’t just killing</w:t>
      </w:r>
      <w:r w:rsidRPr="00DB529B">
        <w:rPr>
          <w:rStyle w:val="Emphasis"/>
        </w:rPr>
        <w:t xml:space="preserve"> </w:t>
      </w:r>
      <w:r w:rsidRPr="007951B1">
        <w:rPr>
          <w:rStyle w:val="Emphasis"/>
          <w:highlight w:val="green"/>
        </w:rPr>
        <w:t>the planet. Capitalism is keeping us stuck on the planet</w:t>
      </w:r>
      <w:r w:rsidRPr="00DB529B">
        <w:rPr>
          <w:sz w:val="16"/>
        </w:rPr>
        <w:t>.</w:t>
      </w:r>
    </w:p>
    <w:p w14:paraId="04CC0114" w14:textId="4D84665F" w:rsidR="00CF7E34" w:rsidRDefault="00CF7E34" w:rsidP="00CF7E34"/>
    <w:p w14:paraId="6B583AD4" w14:textId="22DF0F65" w:rsidR="00CF7E34" w:rsidRDefault="00CF7E34" w:rsidP="00CF7E34">
      <w:pPr>
        <w:pStyle w:val="Heading4"/>
      </w:pPr>
      <w:r>
        <w:t>Innovation controls the internal link</w:t>
      </w:r>
    </w:p>
    <w:p w14:paraId="625E62B7" w14:textId="786500E5" w:rsidR="00CF7E34" w:rsidRDefault="00CF7E34" w:rsidP="00CF7E34">
      <w:pPr>
        <w:pStyle w:val="Heading3"/>
      </w:pPr>
      <w:r>
        <w:lastRenderedPageBreak/>
        <w:t>4</w:t>
      </w:r>
      <w:r w:rsidRPr="00CF7E34">
        <w:rPr>
          <w:vertAlign w:val="superscript"/>
        </w:rPr>
        <w:t>th</w:t>
      </w:r>
      <w:r>
        <w:t xml:space="preserve"> OFF</w:t>
      </w:r>
    </w:p>
    <w:p w14:paraId="55E037C4" w14:textId="1FA5E2E5" w:rsidR="00CF7E34" w:rsidRDefault="00CF7E34" w:rsidP="00CF7E34">
      <w:pPr>
        <w:pStyle w:val="Heading4"/>
      </w:pPr>
      <w:r>
        <w:t>Not about private entities</w:t>
      </w:r>
    </w:p>
    <w:p w14:paraId="39FE1F58" w14:textId="650536A1" w:rsidR="00F531CA" w:rsidRDefault="00F531CA" w:rsidP="00F531CA"/>
    <w:p w14:paraId="140D9928" w14:textId="07D86007" w:rsidR="00F531CA" w:rsidRDefault="00F531CA" w:rsidP="00F531CA">
      <w:r>
        <w:t xml:space="preserve">China is public lol </w:t>
      </w:r>
    </w:p>
    <w:p w14:paraId="12E8923C" w14:textId="0186C4DA" w:rsidR="00F531CA" w:rsidRDefault="00F531CA" w:rsidP="00F531CA">
      <w:r>
        <w:t xml:space="preserve">Else private solves </w:t>
      </w:r>
      <w:proofErr w:type="spellStart"/>
      <w:r>
        <w:t>cuz</w:t>
      </w:r>
      <w:proofErr w:type="spellEnd"/>
      <w:r>
        <w:t xml:space="preserve"> space race gets equalized – your </w:t>
      </w:r>
      <w:proofErr w:type="spellStart"/>
      <w:r>
        <w:t>ev</w:t>
      </w:r>
      <w:proofErr w:type="spellEnd"/>
      <w:r>
        <w:t xml:space="preserve"> </w:t>
      </w:r>
      <w:proofErr w:type="spellStart"/>
      <w:r>
        <w:t>syays</w:t>
      </w:r>
      <w:proofErr w:type="spellEnd"/>
      <w:r>
        <w:t xml:space="preserve"> </w:t>
      </w:r>
      <w:proofErr w:type="spellStart"/>
      <w:r>
        <w:t>chian</w:t>
      </w:r>
      <w:proofErr w:type="spellEnd"/>
      <w:r>
        <w:t xml:space="preserve"> winning now</w:t>
      </w:r>
    </w:p>
    <w:p w14:paraId="2A3A8DE1" w14:textId="2361AA70" w:rsidR="00F531CA" w:rsidRDefault="00F531CA" w:rsidP="00F531CA"/>
    <w:p w14:paraId="74D4446B" w14:textId="4A5860D2" w:rsidR="00F531CA" w:rsidRPr="00F531CA" w:rsidRDefault="00F531CA" w:rsidP="00F531CA">
      <w:r>
        <w:t xml:space="preserve">Proves our socialism good arguments </w:t>
      </w:r>
      <w:proofErr w:type="spellStart"/>
      <w:r>
        <w:t>tho</w:t>
      </w:r>
      <w:proofErr w:type="spellEnd"/>
    </w:p>
    <w:p w14:paraId="3F55407C" w14:textId="4497A140" w:rsidR="00CF7E34" w:rsidRDefault="00CF7E34" w:rsidP="00CF7E34"/>
    <w:p w14:paraId="4356EE95" w14:textId="5CCB7600" w:rsidR="00CF7E34" w:rsidRDefault="00CF7E34" w:rsidP="00CF7E34">
      <w:pPr>
        <w:pStyle w:val="Heading4"/>
      </w:pPr>
      <w:r>
        <w:t>No link – we don’t implement we just said its unjust</w:t>
      </w:r>
    </w:p>
    <w:p w14:paraId="047AB5F8" w14:textId="72A3A802" w:rsidR="00CF7E34" w:rsidRDefault="00CF7E34" w:rsidP="00CF7E34"/>
    <w:p w14:paraId="341E15DE" w14:textId="7DED6168" w:rsidR="00CF7E34" w:rsidRDefault="00CF7E34" w:rsidP="00CF7E34">
      <w:pPr>
        <w:pStyle w:val="Heading4"/>
      </w:pPr>
      <w:r>
        <w:t xml:space="preserve">4] </w:t>
      </w:r>
      <w:r>
        <w:rPr>
          <w:u w:val="single"/>
        </w:rPr>
        <w:t>Turn</w:t>
      </w:r>
      <w:r>
        <w:t xml:space="preserve"> – Geopolitical Competition </w:t>
      </w:r>
      <w:r>
        <w:rPr>
          <w:u w:val="single"/>
        </w:rPr>
        <w:t>is bad</w:t>
      </w:r>
      <w:r>
        <w:t xml:space="preserve"> – splitting space along nationalist property rights </w:t>
      </w:r>
      <w:r>
        <w:rPr>
          <w:u w:val="single"/>
        </w:rPr>
        <w:t>makes resource grab wars inevitable</w:t>
      </w:r>
      <w:r>
        <w:t xml:space="preserve"> that’s 1AC </w:t>
      </w:r>
      <w:r>
        <w:t>Robinson</w:t>
      </w:r>
    </w:p>
    <w:p w14:paraId="7519DA3E" w14:textId="3DD5347C" w:rsidR="00CF7E34" w:rsidRPr="00CF7E34" w:rsidRDefault="00CF7E34" w:rsidP="00CF7E34">
      <w:pPr>
        <w:pStyle w:val="Heading1"/>
      </w:pPr>
      <w:r>
        <w:lastRenderedPageBreak/>
        <w:t>1AC</w:t>
      </w:r>
    </w:p>
    <w:p w14:paraId="451BDE4C" w14:textId="1FCBBFCD" w:rsidR="0067247A" w:rsidRPr="00794023" w:rsidRDefault="0067247A" w:rsidP="0067247A">
      <w:pPr>
        <w:pStyle w:val="Heading3"/>
        <w:rPr>
          <w:rFonts w:asciiTheme="majorHAnsi" w:hAnsiTheme="majorHAnsi" w:cstheme="majorHAnsi"/>
        </w:rPr>
      </w:pPr>
      <w:r w:rsidRPr="00794023">
        <w:rPr>
          <w:rFonts w:asciiTheme="majorHAnsi" w:hAnsiTheme="majorHAnsi" w:cstheme="majorHAnsi"/>
        </w:rPr>
        <w:lastRenderedPageBreak/>
        <w:t>Part 1 is Racial Capitalism</w:t>
      </w:r>
    </w:p>
    <w:p w14:paraId="592BE89E" w14:textId="77777777" w:rsidR="0067247A" w:rsidRPr="00794023" w:rsidRDefault="0067247A" w:rsidP="0067247A">
      <w:pPr>
        <w:pStyle w:val="Heading4"/>
      </w:pPr>
      <w:r w:rsidRPr="00794023">
        <w:t xml:space="preserve">All Capitalism is </w:t>
      </w:r>
      <w:r w:rsidRPr="00794023">
        <w:rPr>
          <w:u w:val="single"/>
        </w:rPr>
        <w:t>Racial Capitalism</w:t>
      </w:r>
      <w:r w:rsidRPr="00794023">
        <w:t xml:space="preserve"> – the space commercialization cannot sustain itself without </w:t>
      </w:r>
      <w:r w:rsidRPr="00794023">
        <w:rPr>
          <w:u w:val="single"/>
        </w:rPr>
        <w:t>disposable populations</w:t>
      </w:r>
      <w:r w:rsidRPr="00794023">
        <w:t xml:space="preserve"> which is a priori unjust</w:t>
      </w:r>
    </w:p>
    <w:p w14:paraId="0487DB88" w14:textId="77777777" w:rsidR="0067247A" w:rsidRPr="00794023" w:rsidRDefault="0067247A" w:rsidP="0067247A">
      <w:pPr>
        <w:rPr>
          <w:rFonts w:asciiTheme="majorHAnsi" w:hAnsiTheme="majorHAnsi" w:cstheme="majorHAnsi"/>
        </w:rPr>
      </w:pPr>
      <w:r w:rsidRPr="00794023">
        <w:rPr>
          <w:rStyle w:val="Style13ptBold"/>
          <w:rFonts w:asciiTheme="majorHAnsi" w:hAnsiTheme="majorHAnsi" w:cstheme="majorHAnsi"/>
        </w:rPr>
        <w:t>Burden-</w:t>
      </w:r>
      <w:proofErr w:type="spellStart"/>
      <w:r w:rsidRPr="00794023">
        <w:rPr>
          <w:rStyle w:val="Style13ptBold"/>
          <w:rFonts w:asciiTheme="majorHAnsi" w:hAnsiTheme="majorHAnsi" w:cstheme="majorHAnsi"/>
        </w:rPr>
        <w:t>Stelly</w:t>
      </w:r>
      <w:proofErr w:type="spellEnd"/>
      <w:r w:rsidRPr="00794023">
        <w:rPr>
          <w:rStyle w:val="Style13ptBold"/>
          <w:rFonts w:asciiTheme="majorHAnsi" w:hAnsiTheme="majorHAnsi" w:cstheme="majorHAnsi"/>
        </w:rPr>
        <w:t xml:space="preserve"> 20</w:t>
      </w:r>
      <w:r w:rsidRPr="00794023">
        <w:rPr>
          <w:rFonts w:asciiTheme="majorHAnsi" w:hAnsiTheme="majorHAnsi" w:cstheme="majorHAnsi"/>
        </w:rPr>
        <w:t xml:space="preserve"> [Bracketed for women to womxn. Footnote 14 is inserted below the paragraph it’s cited in, other footnotes excluded for readability. Charisse Burden-</w:t>
      </w:r>
      <w:proofErr w:type="spellStart"/>
      <w:r w:rsidRPr="00794023">
        <w:rPr>
          <w:rFonts w:asciiTheme="majorHAnsi" w:hAnsiTheme="majorHAnsi" w:cstheme="majorHAnsi"/>
        </w:rPr>
        <w:t>Stelly</w:t>
      </w:r>
      <w:proofErr w:type="spellEnd"/>
      <w:r w:rsidRPr="00794023">
        <w:rPr>
          <w:rFonts w:asciiTheme="majorHAnsi" w:hAnsiTheme="majorHAnsi" w:cstheme="majorHAnsi"/>
        </w:rPr>
        <w:t xml:space="preserve"> (Visiting Scholar in the Race and Capitalism Project at the University of Chicago. She is currently an </w:t>
      </w:r>
      <w:proofErr w:type="gramStart"/>
      <w:r w:rsidRPr="00794023">
        <w:rPr>
          <w:rFonts w:asciiTheme="majorHAnsi" w:hAnsiTheme="majorHAnsi" w:cstheme="majorHAnsi"/>
        </w:rPr>
        <w:t>African-American</w:t>
      </w:r>
      <w:proofErr w:type="gramEnd"/>
      <w:r w:rsidRPr="00794023">
        <w:rPr>
          <w:rFonts w:asciiTheme="majorHAnsi" w:hAnsiTheme="majorHAnsi" w:cstheme="majorHAnsi"/>
        </w:rPr>
        <w:t xml:space="preserve"> Assistant Professor of Africana Studies and Political Science at Carleton College). “Modern U.S. Racial Capitalism: Some Theoretical Insights”. The Monthly Review, Volume 72, Number 3. 7/1/20. Accessed 11/3/21. </w:t>
      </w:r>
      <w:hyperlink r:id="rId7" w:history="1">
        <w:r w:rsidRPr="00794023">
          <w:rPr>
            <w:rStyle w:val="Hyperlink"/>
            <w:rFonts w:asciiTheme="majorHAnsi" w:hAnsiTheme="majorHAnsi" w:cstheme="majorHAnsi"/>
          </w:rPr>
          <w:t>https://monthlyreview.org/2020/07/01/modern-u-s-racial-capitalism/</w:t>
        </w:r>
      </w:hyperlink>
      <w:r w:rsidRPr="00794023">
        <w:rPr>
          <w:rFonts w:asciiTheme="majorHAnsi" w:hAnsiTheme="majorHAnsi" w:cstheme="majorHAnsi"/>
        </w:rPr>
        <w:t xml:space="preserve"> //Xu]</w:t>
      </w:r>
    </w:p>
    <w:p w14:paraId="6AFD939F" w14:textId="77777777" w:rsidR="0067247A" w:rsidRPr="00794023" w:rsidRDefault="0067247A" w:rsidP="0067247A">
      <w:pPr>
        <w:rPr>
          <w:rFonts w:asciiTheme="majorHAnsi" w:hAnsiTheme="majorHAnsi" w:cstheme="majorHAnsi"/>
          <w:sz w:val="10"/>
        </w:rPr>
      </w:pPr>
      <w:r w:rsidRPr="00794023">
        <w:rPr>
          <w:rStyle w:val="Emphasis"/>
          <w:rFonts w:asciiTheme="majorHAnsi" w:hAnsiTheme="majorHAnsi" w:cstheme="majorHAnsi"/>
        </w:rPr>
        <w:t xml:space="preserve">Drawing on the intellectual production of twentieth-century Black </w:t>
      </w:r>
      <w:proofErr w:type="spellStart"/>
      <w:r w:rsidRPr="00794023">
        <w:rPr>
          <w:rStyle w:val="Emphasis"/>
          <w:rFonts w:asciiTheme="majorHAnsi" w:hAnsiTheme="majorHAnsi" w:cstheme="majorHAnsi"/>
        </w:rPr>
        <w:t>anticapitalists</w:t>
      </w:r>
      <w:proofErr w:type="spellEnd"/>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I theorize</w:t>
      </w:r>
      <w:r w:rsidRPr="00794023">
        <w:rPr>
          <w:rStyle w:val="Emphasis"/>
          <w:rFonts w:asciiTheme="majorHAnsi" w:hAnsiTheme="majorHAnsi" w:cstheme="majorHAnsi"/>
        </w:rPr>
        <w:t xml:space="preserve"> modern U.S. </w:t>
      </w:r>
      <w:r w:rsidRPr="00794023">
        <w:rPr>
          <w:rStyle w:val="Emphasis"/>
          <w:rFonts w:asciiTheme="majorHAnsi" w:hAnsiTheme="majorHAnsi" w:cstheme="majorHAnsi"/>
          <w:highlight w:val="green"/>
        </w:rPr>
        <w:t>racial capitalism as</w:t>
      </w:r>
      <w:r w:rsidRPr="00794023">
        <w:rPr>
          <w:rStyle w:val="Emphasis"/>
          <w:rFonts w:asciiTheme="majorHAnsi" w:hAnsiTheme="majorHAnsi" w:cstheme="majorHAnsi"/>
        </w:rPr>
        <w:t xml:space="preserve"> a racially </w:t>
      </w:r>
      <w:r w:rsidRPr="00794023">
        <w:rPr>
          <w:rStyle w:val="Emphasis"/>
          <w:rFonts w:asciiTheme="majorHAnsi" w:hAnsiTheme="majorHAnsi" w:cstheme="majorHAnsi"/>
          <w:highlight w:val="green"/>
        </w:rPr>
        <w:t>hierarchi</w:t>
      </w:r>
      <w:r w:rsidRPr="00794023">
        <w:rPr>
          <w:rStyle w:val="Emphasis"/>
          <w:rFonts w:asciiTheme="majorHAnsi" w:hAnsiTheme="majorHAnsi" w:cstheme="majorHAnsi"/>
        </w:rPr>
        <w:t xml:space="preserve">cal political economy </w:t>
      </w:r>
      <w:r w:rsidRPr="00794023">
        <w:rPr>
          <w:rStyle w:val="Emphasis"/>
          <w:rFonts w:asciiTheme="majorHAnsi" w:hAnsiTheme="majorHAnsi" w:cstheme="majorHAnsi"/>
          <w:highlight w:val="green"/>
        </w:rPr>
        <w:t>constituting</w:t>
      </w:r>
      <w:r w:rsidRPr="00794023">
        <w:rPr>
          <w:rStyle w:val="Emphasis"/>
          <w:rFonts w:asciiTheme="majorHAnsi" w:hAnsiTheme="majorHAnsi" w:cstheme="majorHAnsi"/>
        </w:rPr>
        <w:t xml:space="preserve"> war and </w:t>
      </w:r>
      <w:r w:rsidRPr="00794023">
        <w:rPr>
          <w:rStyle w:val="Emphasis"/>
          <w:rFonts w:asciiTheme="majorHAnsi" w:hAnsiTheme="majorHAnsi" w:cstheme="majorHAnsi"/>
          <w:highlight w:val="green"/>
        </w:rPr>
        <w:t>militarism</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imperialist accumulation</w:t>
      </w:r>
      <w:r w:rsidRPr="00794023">
        <w:rPr>
          <w:rStyle w:val="Emphasis"/>
          <w:rFonts w:asciiTheme="majorHAnsi" w:hAnsiTheme="majorHAnsi" w:cstheme="majorHAnsi"/>
        </w:rPr>
        <w:t xml:space="preserve">, expropriation by domination, </w:t>
      </w:r>
      <w:r w:rsidRPr="00794023">
        <w:rPr>
          <w:rStyle w:val="Emphasis"/>
          <w:rFonts w:asciiTheme="majorHAnsi" w:hAnsiTheme="majorHAnsi" w:cstheme="majorHAnsi"/>
          <w:highlight w:val="green"/>
        </w:rPr>
        <w:t>and</w:t>
      </w:r>
      <w:r w:rsidRPr="00794023">
        <w:rPr>
          <w:rStyle w:val="Emphasis"/>
          <w:rFonts w:asciiTheme="majorHAnsi" w:hAnsiTheme="majorHAnsi" w:cstheme="majorHAnsi"/>
        </w:rPr>
        <w:t xml:space="preserve"> labor super</w:t>
      </w:r>
      <w:r w:rsidRPr="00794023">
        <w:rPr>
          <w:rStyle w:val="Emphasis"/>
          <w:rFonts w:asciiTheme="majorHAnsi" w:hAnsiTheme="majorHAnsi" w:cstheme="majorHAnsi"/>
          <w:highlight w:val="green"/>
        </w:rPr>
        <w:t>exploitation</w:t>
      </w:r>
      <w:r w:rsidRPr="00794023">
        <w:rPr>
          <w:rStyle w:val="Emphasis"/>
          <w:rFonts w:asciiTheme="majorHAnsi" w:hAnsiTheme="majorHAnsi" w:cstheme="majorHAnsi"/>
        </w:rPr>
        <w:t>.</w:t>
      </w:r>
      <w:r w:rsidRPr="00794023">
        <w:rPr>
          <w:rFonts w:asciiTheme="majorHAnsi" w:hAnsiTheme="majorHAnsi" w:cstheme="maj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794023">
        <w:rPr>
          <w:rStyle w:val="Emphasis"/>
          <w:rFonts w:asciiTheme="majorHAnsi" w:hAnsiTheme="majorHAnsi" w:cstheme="majorHAnsi"/>
        </w:rPr>
        <w:t xml:space="preserve">Stated differently, </w:t>
      </w:r>
      <w:r w:rsidRPr="00794023">
        <w:rPr>
          <w:rStyle w:val="Emphasis"/>
          <w:rFonts w:asciiTheme="majorHAnsi" w:hAnsiTheme="majorHAnsi" w:cstheme="majorHAnsi"/>
          <w:highlight w:val="green"/>
        </w:rPr>
        <w:t>Blackness is a</w:t>
      </w:r>
      <w:r w:rsidRPr="00794023">
        <w:rPr>
          <w:rStyle w:val="Emphasis"/>
          <w:rFonts w:asciiTheme="majorHAnsi" w:hAnsiTheme="majorHAnsi" w:cstheme="majorHAnsi"/>
        </w:rPr>
        <w:t xml:space="preserve"> capacious </w:t>
      </w:r>
      <w:r w:rsidRPr="00794023">
        <w:rPr>
          <w:rStyle w:val="Emphasis"/>
          <w:rFonts w:asciiTheme="majorHAnsi" w:hAnsiTheme="majorHAnsi" w:cstheme="majorHAnsi"/>
          <w:highlight w:val="green"/>
        </w:rPr>
        <w:t xml:space="preserve">category of </w:t>
      </w:r>
      <w:r w:rsidRPr="00794023">
        <w:rPr>
          <w:rStyle w:val="Emphasis"/>
          <w:rFonts w:asciiTheme="majorHAnsi" w:hAnsiTheme="majorHAnsi" w:cstheme="majorHAnsi"/>
        </w:rPr>
        <w:t xml:space="preserve">surplus </w:t>
      </w:r>
      <w:r w:rsidRPr="00794023">
        <w:rPr>
          <w:rStyle w:val="Emphasis"/>
          <w:rFonts w:asciiTheme="majorHAnsi" w:hAnsiTheme="majorHAnsi" w:cstheme="majorHAnsi"/>
          <w:highlight w:val="green"/>
        </w:rPr>
        <w:t>value</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extraction</w:t>
      </w:r>
      <w:r w:rsidRPr="00794023">
        <w:rPr>
          <w:rStyle w:val="Emphasis"/>
          <w:rFonts w:asciiTheme="majorHAnsi" w:hAnsiTheme="majorHAnsi" w:cstheme="majorHAnsi"/>
        </w:rPr>
        <w:t xml:space="preserve"> essential to an array of political-economic functions, </w:t>
      </w:r>
      <w:r w:rsidRPr="00794023">
        <w:rPr>
          <w:rStyle w:val="Emphasis"/>
          <w:rFonts w:asciiTheme="majorHAnsi" w:hAnsiTheme="majorHAnsi" w:cstheme="majorHAnsi"/>
          <w:highlight w:val="green"/>
        </w:rPr>
        <w:t>including</w:t>
      </w:r>
      <w:r w:rsidRPr="00794023">
        <w:rPr>
          <w:rStyle w:val="Emphasis"/>
          <w:rFonts w:asciiTheme="majorHAnsi" w:hAnsiTheme="majorHAnsi" w:cstheme="majorHAnsi"/>
        </w:rPr>
        <w:t xml:space="preserve"> accumulation, </w:t>
      </w:r>
      <w:proofErr w:type="spellStart"/>
      <w:r w:rsidRPr="00794023">
        <w:rPr>
          <w:rStyle w:val="Emphasis"/>
          <w:rFonts w:asciiTheme="majorHAnsi" w:hAnsiTheme="majorHAnsi" w:cstheme="majorHAnsi"/>
        </w:rPr>
        <w:t>disaccumulation</w:t>
      </w:r>
      <w:proofErr w:type="spellEnd"/>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debt</w:t>
      </w:r>
      <w:r w:rsidRPr="00794023">
        <w:rPr>
          <w:rStyle w:val="Emphasis"/>
          <w:rFonts w:asciiTheme="majorHAnsi" w:hAnsiTheme="majorHAnsi" w:cstheme="majorHAnsi"/>
        </w:rPr>
        <w:t xml:space="preserve">, planned obsolescence, </w:t>
      </w:r>
      <w:r w:rsidRPr="00794023">
        <w:rPr>
          <w:rStyle w:val="Emphasis"/>
          <w:rFonts w:asciiTheme="majorHAnsi" w:hAnsiTheme="majorHAnsi" w:cstheme="majorHAnsi"/>
          <w:highlight w:val="green"/>
        </w:rPr>
        <w:t>and</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absorption</w:t>
      </w:r>
      <w:r w:rsidRPr="00794023">
        <w:rPr>
          <w:rStyle w:val="Emphasis"/>
          <w:rFonts w:asciiTheme="majorHAnsi" w:hAnsiTheme="majorHAnsi" w:cstheme="majorHAnsi"/>
        </w:rPr>
        <w:t xml:space="preserve"> of the burdens of economic crises.16 At the same time, Blackness is the quintessential condition of disposability, expendability, and </w:t>
      </w:r>
      <w:proofErr w:type="spellStart"/>
      <w:r w:rsidRPr="00794023">
        <w:rPr>
          <w:rStyle w:val="Emphasis"/>
          <w:rFonts w:asciiTheme="majorHAnsi" w:hAnsiTheme="majorHAnsi" w:cstheme="majorHAnsi"/>
        </w:rPr>
        <w:t>devalorization</w:t>
      </w:r>
      <w:proofErr w:type="spellEnd"/>
      <w:r w:rsidRPr="00794023">
        <w:rPr>
          <w:rStyle w:val="Emphasis"/>
          <w:rFonts w:asciiTheme="majorHAnsi" w:hAnsiTheme="majorHAnsi" w:cstheme="majorHAnsi"/>
        </w:rPr>
        <w:t xml:space="preserve">. [Footnote 14]: Another feature of modern U.S. racial </w:t>
      </w:r>
      <w:r w:rsidRPr="00794023">
        <w:rPr>
          <w:rStyle w:val="Emphasis"/>
          <w:rFonts w:asciiTheme="majorHAnsi" w:hAnsiTheme="majorHAnsi" w:cstheme="majorHAnsi"/>
          <w:highlight w:val="green"/>
        </w:rPr>
        <w:t>capitalism is property by dispossession</w:t>
      </w:r>
      <w:r w:rsidRPr="00794023">
        <w:rPr>
          <w:rStyle w:val="Emphasis"/>
          <w:rFonts w:asciiTheme="majorHAnsi" w:hAnsiTheme="majorHAnsi" w:cstheme="majorHAnsi"/>
        </w:rPr>
        <w:t xml:space="preserve">. In Theft Is Property! Dispossession and Critical Theory, Robert Nichols draws on the experience of </w:t>
      </w:r>
      <w:r w:rsidRPr="00794023">
        <w:rPr>
          <w:rStyle w:val="Emphasis"/>
          <w:rFonts w:asciiTheme="majorHAnsi" w:hAnsiTheme="majorHAnsi" w:cstheme="majorHAnsi"/>
          <w:highlight w:val="green"/>
        </w:rPr>
        <w:t>Indigenous peoples</w:t>
      </w:r>
      <w:r w:rsidRPr="00794023">
        <w:rPr>
          <w:rStyle w:val="Emphasis"/>
          <w:rFonts w:asciiTheme="majorHAnsi" w:hAnsiTheme="majorHAnsi" w:cstheme="majorHAnsi"/>
        </w:rPr>
        <w:t xml:space="preserve"> in the United States, Canada, and New Zealand to </w:t>
      </w:r>
      <w:r w:rsidRPr="00794023">
        <w:rPr>
          <w:rStyle w:val="Emphasis"/>
          <w:rFonts w:asciiTheme="majorHAnsi" w:hAnsiTheme="majorHAnsi" w:cstheme="majorHAnsi"/>
          <w:highlight w:val="green"/>
        </w:rPr>
        <w:t>theorize how</w:t>
      </w:r>
      <w:r w:rsidRPr="00794023">
        <w:rPr>
          <w:rStyle w:val="Emphasis"/>
          <w:rFonts w:asciiTheme="majorHAnsi" w:hAnsiTheme="majorHAnsi" w:cstheme="majorHAnsi"/>
        </w:rPr>
        <w:t xml:space="preserve"> the “</w:t>
      </w:r>
      <w:r w:rsidRPr="00794023">
        <w:rPr>
          <w:rStyle w:val="Emphasis"/>
          <w:rFonts w:asciiTheme="majorHAnsi" w:hAnsiTheme="majorHAnsi" w:cstheme="majorHAnsi"/>
          <w:highlight w:val="green"/>
        </w:rPr>
        <w:t>system of landed property</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was</w:t>
      </w:r>
      <w:r w:rsidRPr="00794023">
        <w:rPr>
          <w:rStyle w:val="Emphasis"/>
          <w:rFonts w:asciiTheme="majorHAnsi" w:hAnsiTheme="majorHAnsi" w:cstheme="majorHAnsi"/>
        </w:rPr>
        <w:t xml:space="preserve"> fundamentally </w:t>
      </w:r>
      <w:r w:rsidRPr="00794023">
        <w:rPr>
          <w:rStyle w:val="Emphasis"/>
          <w:rFonts w:asciiTheme="majorHAnsi" w:hAnsiTheme="majorHAnsi" w:cstheme="majorHAnsi"/>
          <w:highlight w:val="green"/>
        </w:rPr>
        <w:t>predicated on</w:t>
      </w:r>
      <w:r w:rsidRPr="00794023">
        <w:rPr>
          <w:rStyle w:val="Emphasis"/>
          <w:rFonts w:asciiTheme="majorHAnsi" w:hAnsiTheme="majorHAnsi" w:cstheme="majorHAnsi"/>
        </w:rPr>
        <w:t xml:space="preserve"> violent </w:t>
      </w:r>
      <w:r w:rsidRPr="00794023">
        <w:rPr>
          <w:rStyle w:val="Emphasis"/>
          <w:rFonts w:asciiTheme="majorHAnsi" w:hAnsiTheme="majorHAnsi" w:cstheme="majorHAnsi"/>
          <w:highlight w:val="green"/>
        </w:rPr>
        <w:t>dispossession</w:t>
      </w:r>
      <w:r w:rsidRPr="00794023">
        <w:rPr>
          <w:rStyle w:val="Emphasis"/>
          <w:rFonts w:asciiTheme="majorHAnsi" w:hAnsiTheme="majorHAnsi" w:cstheme="majorHAnsi"/>
        </w:rPr>
        <w:t xml:space="preserve">. </w:t>
      </w:r>
      <w:r w:rsidRPr="00794023">
        <w:rPr>
          <w:rFonts w:asciiTheme="majorHAnsi" w:hAnsiTheme="majorHAnsi" w:cstheme="majorHAnsi"/>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794023">
        <w:rPr>
          <w:rFonts w:asciiTheme="majorHAnsi" w:hAnsiTheme="majorHAnsi" w:cstheme="majorHAnsi"/>
          <w:sz w:val="10"/>
        </w:rPr>
        <w:t>recursivity</w:t>
      </w:r>
      <w:proofErr w:type="spellEnd"/>
      <w:r w:rsidRPr="00794023">
        <w:rPr>
          <w:rFonts w:asciiTheme="majorHAnsi" w:hAnsiTheme="majorHAnsi" w:cstheme="majorHAnsi"/>
          <w:sz w:val="10"/>
        </w:rPr>
        <w:t>. Recursive dispossession is effectively a form of property-generating theft.”</w:t>
      </w:r>
      <w:r w:rsidRPr="00794023">
        <w:rPr>
          <w:rStyle w:val="Emphasis"/>
          <w:rFonts w:asciiTheme="majorHAnsi" w:hAnsiTheme="majorHAnsi" w:cstheme="majorHAnsi"/>
        </w:rPr>
        <w:t xml:space="preserve"> As such, </w:t>
      </w:r>
      <w:proofErr w:type="gramStart"/>
      <w:r w:rsidRPr="00794023">
        <w:rPr>
          <w:rStyle w:val="Emphasis"/>
          <w:rFonts w:asciiTheme="majorHAnsi" w:hAnsiTheme="majorHAnsi" w:cstheme="majorHAnsi"/>
          <w:highlight w:val="green"/>
        </w:rPr>
        <w:t>theft</w:t>
      </w:r>
      <w:proofErr w:type="gramEnd"/>
      <w:r w:rsidRPr="00794023">
        <w:rPr>
          <w:rStyle w:val="Emphasis"/>
          <w:rFonts w:asciiTheme="majorHAnsi" w:hAnsiTheme="majorHAnsi" w:cstheme="majorHAnsi"/>
          <w:highlight w:val="green"/>
        </w:rPr>
        <w:t xml:space="preserve"> and dispossession, through property regimes, are a</w:t>
      </w:r>
      <w:r w:rsidRPr="00794023">
        <w:rPr>
          <w:rStyle w:val="Emphasis"/>
          <w:rFonts w:asciiTheme="majorHAnsi" w:hAnsiTheme="majorHAnsi" w:cstheme="majorHAnsi"/>
        </w:rPr>
        <w:t xml:space="preserve">n ongoing </w:t>
      </w:r>
      <w:r w:rsidRPr="00794023">
        <w:rPr>
          <w:rStyle w:val="Emphasis"/>
          <w:rFonts w:asciiTheme="majorHAnsi" w:hAnsiTheme="majorHAnsi" w:cstheme="majorHAnsi"/>
          <w:highlight w:val="green"/>
        </w:rPr>
        <w:t>feature of</w:t>
      </w:r>
      <w:r w:rsidRPr="00794023">
        <w:rPr>
          <w:rStyle w:val="Emphasis"/>
          <w:rFonts w:asciiTheme="majorHAnsi" w:hAnsiTheme="majorHAnsi" w:cstheme="majorHAnsi"/>
        </w:rPr>
        <w:t xml:space="preserve"> the Indigenous reality of modern U.S. </w:t>
      </w:r>
      <w:r w:rsidRPr="00794023">
        <w:rPr>
          <w:rStyle w:val="Emphasis"/>
          <w:rFonts w:asciiTheme="majorHAnsi" w:hAnsiTheme="majorHAnsi" w:cstheme="majorHAnsi"/>
          <w:highlight w:val="green"/>
        </w:rPr>
        <w:t>racial capitalism</w:t>
      </w:r>
      <w:r w:rsidRPr="00794023">
        <w:rPr>
          <w:rStyle w:val="Emphasis"/>
          <w:rFonts w:asciiTheme="majorHAnsi" w:hAnsiTheme="majorHAnsi" w:cstheme="majorHAnsi"/>
        </w:rPr>
        <w:t xml:space="preserve">. </w:t>
      </w:r>
      <w:r w:rsidRPr="00794023">
        <w:rPr>
          <w:rFonts w:asciiTheme="majorHAnsi" w:hAnsiTheme="majorHAnsi" w:cstheme="majorHAnsi"/>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794023">
        <w:rPr>
          <w:rFonts w:asciiTheme="majorHAnsi" w:hAnsiTheme="majorHAnsi" w:cstheme="majorHAnsi"/>
          <w:sz w:val="10"/>
        </w:rPr>
        <w:t>ever widening</w:t>
      </w:r>
      <w:proofErr w:type="gramEnd"/>
      <w:r w:rsidRPr="00794023">
        <w:rPr>
          <w:rFonts w:asciiTheme="majorHAnsi" w:hAnsiTheme="majorHAnsi" w:cstheme="majorHAnsi"/>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794023">
        <w:rPr>
          <w:rFonts w:asciiTheme="majorHAnsi" w:hAnsiTheme="majorHAnsi" w:cstheme="majorHAnsi"/>
          <w:sz w:val="10"/>
          <w:szCs w:val="8"/>
        </w:rPr>
        <w:t xml:space="preserve"> thus sustained by military expenditure, the maintenance of an extremely low standard of living in “dependent” countries, and the domestic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794023">
        <w:rPr>
          <w:rFonts w:asciiTheme="majorHAnsi" w:hAnsiTheme="majorHAnsi" w:cstheme="majorHAnsi"/>
          <w:sz w:val="10"/>
          <w:szCs w:val="8"/>
        </w:rPr>
        <w:t>anticapitalist</w:t>
      </w:r>
      <w:proofErr w:type="spellEnd"/>
      <w:r w:rsidRPr="00794023">
        <w:rPr>
          <w:rFonts w:asciiTheme="majorHAnsi" w:hAnsiTheme="majorHAnsi" w:cstheme="maj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794023">
        <w:rPr>
          <w:rFonts w:asciiTheme="majorHAnsi" w:hAnsiTheme="majorHAnsi" w:cstheme="majorHAnsi"/>
          <w:sz w:val="10"/>
          <w:szCs w:val="8"/>
        </w:rPr>
        <w:t>antisexism</w:t>
      </w:r>
      <w:proofErr w:type="spellEnd"/>
      <w:r w:rsidRPr="00794023">
        <w:rPr>
          <w:rFonts w:asciiTheme="majorHAnsi" w:hAnsiTheme="majorHAnsi" w:cstheme="maj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794023">
        <w:rPr>
          <w:rFonts w:asciiTheme="majorHAnsi" w:hAnsiTheme="majorHAnsi" w:cstheme="majorHAnsi"/>
          <w:sz w:val="10"/>
          <w:szCs w:val="8"/>
        </w:rPr>
        <w:t>all the more</w:t>
      </w:r>
      <w:proofErr w:type="gramEnd"/>
      <w:r w:rsidRPr="00794023">
        <w:rPr>
          <w:rFonts w:asciiTheme="majorHAnsi" w:hAnsiTheme="majorHAnsi" w:cstheme="majorHAnsi"/>
          <w:sz w:val="10"/>
          <w:szCs w:val="8"/>
        </w:rPr>
        <w:t xml:space="preserve"> threatening and antithetical to the social order in its linkage with Black insistence on </w:t>
      </w:r>
      <w:r w:rsidRPr="00794023">
        <w:rPr>
          <w:rFonts w:asciiTheme="majorHAnsi" w:hAnsiTheme="majorHAnsi" w:cstheme="majorHAnsi"/>
          <w:sz w:val="10"/>
        </w:rPr>
        <w:t>equality and self-defense against racial terrorism. In this way, “defiance and insolently race-centered condemnation of the white race” and “the Negro seeing red” came to be understood as seditious in the context of modern U.S. racial capitalism.</w:t>
      </w:r>
      <w:r w:rsidRPr="00794023">
        <w:rPr>
          <w:rStyle w:val="Emphasis"/>
          <w:rFonts w:asciiTheme="majorHAnsi" w:hAnsiTheme="majorHAnsi" w:cstheme="majorHAnsi"/>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794023">
        <w:rPr>
          <w:rStyle w:val="Emphasis"/>
          <w:rFonts w:asciiTheme="majorHAnsi" w:hAnsiTheme="majorHAnsi" w:cstheme="majorHAnsi"/>
          <w:highlight w:val="green"/>
        </w:rPr>
        <w:t>“Capitalism…[is] never not racial.…</w:t>
      </w:r>
      <w:r w:rsidRPr="00794023">
        <w:rPr>
          <w:rStyle w:val="Emphasis"/>
          <w:rFonts w:asciiTheme="majorHAnsi" w:hAnsiTheme="majorHAnsi" w:cstheme="majorHAnsi"/>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794023">
        <w:rPr>
          <w:rStyle w:val="Emphasis"/>
          <w:rFonts w:asciiTheme="majorHAnsi" w:hAnsiTheme="majorHAnsi" w:cstheme="majorHAnsi"/>
          <w:highlight w:val="green"/>
        </w:rPr>
        <w:t>Racial capitalism</w:t>
      </w:r>
      <w:r w:rsidRPr="00794023">
        <w:rPr>
          <w:rStyle w:val="Emphasis"/>
          <w:rFonts w:asciiTheme="majorHAnsi" w:hAnsiTheme="majorHAnsi" w:cstheme="majorHAnsi"/>
        </w:rPr>
        <w:t xml:space="preserve">, she continues, </w:t>
      </w:r>
      <w:r w:rsidRPr="00794023">
        <w:rPr>
          <w:rStyle w:val="Emphasis"/>
          <w:rFonts w:asciiTheme="majorHAnsi" w:hAnsiTheme="majorHAnsi" w:cstheme="majorHAnsi"/>
          <w:highlight w:val="green"/>
        </w:rPr>
        <w:t>“requires</w:t>
      </w:r>
      <w:r w:rsidRPr="00794023">
        <w:rPr>
          <w:rStyle w:val="Emphasis"/>
          <w:rFonts w:asciiTheme="majorHAnsi" w:hAnsiTheme="majorHAnsi" w:cstheme="majorHAnsi"/>
        </w:rPr>
        <w:t xml:space="preserve"> all kinds of scheming, including hard work by </w:t>
      </w:r>
      <w:r w:rsidRPr="00794023">
        <w:rPr>
          <w:rStyle w:val="Emphasis"/>
          <w:rFonts w:asciiTheme="majorHAnsi" w:hAnsiTheme="majorHAnsi" w:cstheme="majorHAnsi"/>
        </w:rPr>
        <w:lastRenderedPageBreak/>
        <w:t xml:space="preserve">elites and their compradors in the </w:t>
      </w:r>
      <w:r w:rsidRPr="00794023">
        <w:rPr>
          <w:rStyle w:val="Emphasis"/>
          <w:rFonts w:asciiTheme="majorHAnsi" w:hAnsiTheme="majorHAnsi" w:cstheme="majorHAnsi"/>
          <w:highlight w:val="green"/>
        </w:rPr>
        <w:t>overlapping and interlocking space-economies</w:t>
      </w:r>
      <w:r w:rsidRPr="00794023">
        <w:rPr>
          <w:rStyle w:val="Emphasis"/>
          <w:rFonts w:asciiTheme="majorHAnsi" w:hAnsiTheme="majorHAnsi" w:cstheme="majorHAnsi"/>
        </w:rPr>
        <w:t xml:space="preserve"> of the </w:t>
      </w:r>
      <w:r w:rsidRPr="00794023">
        <w:rPr>
          <w:rStyle w:val="Emphasis"/>
          <w:rFonts w:asciiTheme="majorHAnsi" w:hAnsiTheme="majorHAnsi" w:cstheme="majorHAnsi"/>
          <w:highlight w:val="green"/>
        </w:rPr>
        <w:t>planet’s surface.</w:t>
      </w:r>
      <w:r w:rsidRPr="00794023">
        <w:rPr>
          <w:rFonts w:asciiTheme="majorHAnsi" w:hAnsiTheme="majorHAnsi" w:cstheme="maj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794023">
        <w:rPr>
          <w:rFonts w:asciiTheme="majorHAnsi" w:hAnsiTheme="majorHAnsi" w:cstheme="majorHAnsi"/>
          <w:sz w:val="10"/>
          <w:szCs w:val="8"/>
        </w:rPr>
        <w:t>Pirenne</w:t>
      </w:r>
      <w:proofErr w:type="spellEnd"/>
      <w:r w:rsidRPr="00794023">
        <w:rPr>
          <w:rFonts w:asciiTheme="majorHAnsi" w:hAnsiTheme="majorHAnsi" w:cstheme="majorHAnsi"/>
          <w:sz w:val="10"/>
          <w:szCs w:val="8"/>
        </w:rPr>
        <w:t xml:space="preserve">, David </w:t>
      </w:r>
      <w:proofErr w:type="spellStart"/>
      <w:r w:rsidRPr="00794023">
        <w:rPr>
          <w:rFonts w:asciiTheme="majorHAnsi" w:hAnsiTheme="majorHAnsi" w:cstheme="majorHAnsi"/>
          <w:sz w:val="10"/>
          <w:szCs w:val="8"/>
        </w:rPr>
        <w:t>Brion</w:t>
      </w:r>
      <w:proofErr w:type="spellEnd"/>
      <w:r w:rsidRPr="00794023">
        <w:rPr>
          <w:rFonts w:asciiTheme="majorHAnsi" w:hAnsiTheme="majorHAnsi" w:cstheme="majorHAnsi"/>
          <w:sz w:val="10"/>
          <w:szCs w:val="8"/>
        </w:rPr>
        <w:t xml:space="preserve"> Davis, and Eli Heckscher to understand European history, socialist theory, and the European working class, the work of Black Marxists like James Ford, Walter Rodney, </w:t>
      </w:r>
      <w:proofErr w:type="spellStart"/>
      <w:r w:rsidRPr="00794023">
        <w:rPr>
          <w:rFonts w:asciiTheme="majorHAnsi" w:hAnsiTheme="majorHAnsi" w:cstheme="majorHAnsi"/>
          <w:sz w:val="10"/>
          <w:szCs w:val="8"/>
        </w:rPr>
        <w:t>Amílcar</w:t>
      </w:r>
      <w:proofErr w:type="spellEnd"/>
      <w:r w:rsidRPr="00794023">
        <w:rPr>
          <w:rFonts w:asciiTheme="majorHAnsi" w:hAnsiTheme="majorHAnsi" w:cstheme="majorHAnsi"/>
          <w:sz w:val="10"/>
          <w:szCs w:val="8"/>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794023">
        <w:rPr>
          <w:rFonts w:asciiTheme="majorHAnsi" w:hAnsiTheme="majorHAnsi" w:cstheme="majorHAnsi"/>
          <w:sz w:val="10"/>
          <w:szCs w:val="8"/>
        </w:rPr>
        <w:t>anticapitalists</w:t>
      </w:r>
      <w:proofErr w:type="spellEnd"/>
      <w:r w:rsidRPr="00794023">
        <w:rPr>
          <w:rFonts w:asciiTheme="majorHAnsi" w:hAnsiTheme="majorHAnsi" w:cstheme="majorHAnsi"/>
          <w:sz w:val="10"/>
          <w:szCs w:val="8"/>
        </w:rPr>
        <w:t xml:space="preserve"> to explicate the defining features of modern U.S. racial capitalism—war and militarism, imperialist accumulation, expropriation by domination, labor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794023">
        <w:rPr>
          <w:rFonts w:asciiTheme="majorHAnsi" w:hAnsiTheme="majorHAnsi" w:cstheme="majorHAnsi"/>
          <w:sz w:val="10"/>
          <w:szCs w:val="8"/>
        </w:rPr>
        <w:t>Bois’s</w:t>
      </w:r>
      <w:proofErr w:type="spellEnd"/>
      <w:r w:rsidRPr="00794023">
        <w:rPr>
          <w:rFonts w:asciiTheme="majorHAnsi" w:hAnsiTheme="majorHAnsi" w:cstheme="majorHAnsi"/>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794023">
        <w:rPr>
          <w:rFonts w:asciiTheme="majorHAnsi" w:hAnsiTheme="majorHAnsi" w:cstheme="majorHAnsi"/>
          <w:sz w:val="10"/>
          <w:szCs w:val="8"/>
        </w:rPr>
        <w:t>Bois’s</w:t>
      </w:r>
      <w:proofErr w:type="spellEnd"/>
      <w:r w:rsidRPr="00794023">
        <w:rPr>
          <w:rFonts w:asciiTheme="majorHAnsi" w:hAnsiTheme="majorHAnsi" w:cstheme="maj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794023">
        <w:rPr>
          <w:rFonts w:asciiTheme="majorHAnsi" w:hAnsiTheme="majorHAnsi" w:cstheme="majorHAnsi"/>
          <w:sz w:val="10"/>
          <w:szCs w:val="8"/>
        </w:rPr>
        <w:t>clashes</w:t>
      </w:r>
      <w:proofErr w:type="gramEnd"/>
      <w:r w:rsidRPr="00794023">
        <w:rPr>
          <w:rFonts w:asciiTheme="majorHAnsi" w:hAnsiTheme="majorHAnsi" w:cstheme="maj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794023">
        <w:rPr>
          <w:rFonts w:asciiTheme="majorHAnsi" w:hAnsiTheme="majorHAnsi" w:cstheme="majorHAnsi"/>
          <w:sz w:val="10"/>
          <w:szCs w:val="8"/>
        </w:rPr>
        <w:t>Egyptians</w:t>
      </w:r>
      <w:proofErr w:type="gramEnd"/>
      <w:r w:rsidRPr="00794023">
        <w:rPr>
          <w:rFonts w:asciiTheme="majorHAnsi" w:hAnsiTheme="majorHAnsi" w:cstheme="maj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794023">
        <w:rPr>
          <w:rFonts w:asciiTheme="majorHAnsi" w:hAnsiTheme="majorHAnsi" w:cstheme="majorHAnsi"/>
          <w:sz w:val="10"/>
          <w:szCs w:val="8"/>
        </w:rPr>
        <w:t>Bois</w:t>
      </w:r>
      <w:proofErr w:type="spellEnd"/>
      <w:r w:rsidRPr="00794023">
        <w:rPr>
          <w:rFonts w:asciiTheme="majorHAnsi" w:hAnsiTheme="majorHAnsi" w:cstheme="maj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794023">
        <w:rPr>
          <w:rFonts w:asciiTheme="majorHAnsi" w:hAnsiTheme="majorHAnsi" w:cstheme="majorHAnsi"/>
          <w:sz w:val="10"/>
          <w:szCs w:val="8"/>
        </w:rPr>
        <w:t>Bois</w:t>
      </w:r>
      <w:proofErr w:type="spellEnd"/>
      <w:r w:rsidRPr="00794023">
        <w:rPr>
          <w:rFonts w:asciiTheme="majorHAnsi" w:hAnsiTheme="majorHAnsi" w:cstheme="maj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794023">
        <w:rPr>
          <w:rFonts w:asciiTheme="majorHAnsi" w:hAnsiTheme="majorHAnsi" w:cstheme="majorHAnsi"/>
          <w:sz w:val="10"/>
          <w:szCs w:val="8"/>
        </w:rPr>
        <w:t>Bois</w:t>
      </w:r>
      <w:proofErr w:type="spellEnd"/>
      <w:r w:rsidRPr="00794023">
        <w:rPr>
          <w:rFonts w:asciiTheme="majorHAnsi" w:hAnsiTheme="majorHAnsi" w:cstheme="maj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794023">
        <w:rPr>
          <w:rFonts w:asciiTheme="majorHAnsi" w:hAnsiTheme="majorHAnsi" w:cstheme="majorHAnsi"/>
          <w:sz w:val="10"/>
        </w:rPr>
        <w:t xml:space="preserve"> </w:t>
      </w:r>
      <w:r w:rsidRPr="00794023">
        <w:rPr>
          <w:rStyle w:val="StyleUnderline"/>
          <w:rFonts w:asciiTheme="majorHAnsi" w:hAnsiTheme="majorHAnsi" w:cstheme="majorHAnsi"/>
        </w:rPr>
        <w:t xml:space="preserve">Imperialist accumulation denotes the rapacious </w:t>
      </w:r>
      <w:r w:rsidRPr="00794023">
        <w:rPr>
          <w:rStyle w:val="Emphasis"/>
          <w:rFonts w:asciiTheme="majorHAnsi" w:hAnsiTheme="majorHAnsi" w:cstheme="majorHAnsi"/>
          <w:highlight w:val="green"/>
        </w:rPr>
        <w:t xml:space="preserve">conscription of </w:t>
      </w:r>
      <w:r w:rsidRPr="00794023">
        <w:rPr>
          <w:rStyle w:val="Emphasis"/>
          <w:rFonts w:asciiTheme="majorHAnsi" w:hAnsiTheme="majorHAnsi" w:cstheme="majorHAnsi"/>
        </w:rPr>
        <w:t xml:space="preserve">resources and </w:t>
      </w:r>
      <w:r w:rsidRPr="00794023">
        <w:rPr>
          <w:rStyle w:val="Emphasis"/>
          <w:rFonts w:asciiTheme="majorHAnsi" w:hAnsiTheme="majorHAnsi" w:cstheme="majorHAnsi"/>
          <w:highlight w:val="green"/>
        </w:rPr>
        <w:t>labor</w:t>
      </w:r>
      <w:r w:rsidRPr="00794023">
        <w:rPr>
          <w:rStyle w:val="StyleUnderline"/>
          <w:rFonts w:asciiTheme="majorHAnsi" w:hAnsiTheme="majorHAnsi" w:cstheme="majorHAnsi"/>
          <w:highlight w:val="green"/>
        </w:rPr>
        <w:t xml:space="preserve"> </w:t>
      </w:r>
      <w:r w:rsidRPr="00794023">
        <w:rPr>
          <w:rStyle w:val="StyleUnderline"/>
          <w:rFonts w:asciiTheme="majorHAnsi" w:hAnsiTheme="majorHAnsi" w:cstheme="majorHAnsi"/>
        </w:rPr>
        <w:t xml:space="preserve">for the purpose of </w:t>
      </w:r>
      <w:proofErr w:type="spellStart"/>
      <w:r w:rsidRPr="00794023">
        <w:rPr>
          <w:rStyle w:val="StyleUnderline"/>
          <w:rFonts w:asciiTheme="majorHAnsi" w:hAnsiTheme="majorHAnsi" w:cstheme="majorHAnsi"/>
        </w:rPr>
        <w:t>superprofits</w:t>
      </w:r>
      <w:proofErr w:type="spellEnd"/>
      <w:r w:rsidRPr="00794023">
        <w:rPr>
          <w:rStyle w:val="StyleUnderline"/>
          <w:rFonts w:asciiTheme="majorHAnsi" w:hAnsiTheme="majorHAnsi" w:cstheme="majorHAnsi"/>
        </w:rPr>
        <w:t xml:space="preserve"> through </w:t>
      </w:r>
      <w:r w:rsidRPr="00794023">
        <w:rPr>
          <w:rStyle w:val="Emphasis"/>
          <w:rFonts w:asciiTheme="majorHAnsi" w:hAnsiTheme="majorHAnsi" w:cstheme="majorHAnsi"/>
        </w:rPr>
        <w:t>violent means</w:t>
      </w:r>
      <w:r w:rsidRPr="00794023">
        <w:rPr>
          <w:rStyle w:val="StyleUnderline"/>
          <w:rFonts w:asciiTheme="majorHAnsi" w:hAnsiTheme="majorHAnsi" w:cstheme="majorHAnsi"/>
        </w:rPr>
        <w:t xml:space="preserve"> that are generally reserved for </w:t>
      </w:r>
      <w:r w:rsidRPr="00794023">
        <w:rPr>
          <w:rStyle w:val="Emphasis"/>
          <w:rFonts w:asciiTheme="majorHAnsi" w:hAnsiTheme="majorHAnsi" w:cstheme="majorHAnsi"/>
          <w:highlight w:val="green"/>
        </w:rPr>
        <w:t>populations deemed racially inferior</w:t>
      </w:r>
      <w:r w:rsidRPr="00794023">
        <w:rPr>
          <w:rFonts w:asciiTheme="majorHAnsi" w:hAnsiTheme="majorHAnsi" w:cstheme="maj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794023">
        <w:rPr>
          <w:rStyle w:val="StyleUnderline"/>
          <w:rFonts w:asciiTheme="majorHAnsi" w:hAnsiTheme="majorHAnsi" w:cstheme="majorHAnsi"/>
        </w:rPr>
        <w:t xml:space="preserve">the </w:t>
      </w:r>
      <w:r w:rsidRPr="00794023">
        <w:rPr>
          <w:rStyle w:val="StyleUnderline"/>
          <w:rFonts w:asciiTheme="majorHAnsi" w:hAnsiTheme="majorHAnsi" w:cstheme="majorHAnsi"/>
          <w:highlight w:val="green"/>
        </w:rPr>
        <w:t xml:space="preserve">Black poor </w:t>
      </w:r>
      <w:r w:rsidRPr="00794023">
        <w:rPr>
          <w:rStyle w:val="StyleUnderline"/>
          <w:rFonts w:asciiTheme="majorHAnsi" w:hAnsiTheme="majorHAnsi" w:cstheme="majorHAnsi"/>
        </w:rPr>
        <w:t xml:space="preserve">were </w:t>
      </w:r>
      <w:r w:rsidRPr="00794023">
        <w:rPr>
          <w:rStyle w:val="StyleUnderline"/>
          <w:rFonts w:asciiTheme="majorHAnsi" w:hAnsiTheme="majorHAnsi" w:cstheme="majorHAnsi"/>
          <w:highlight w:val="green"/>
        </w:rPr>
        <w:t>dehumanized by</w:t>
      </w:r>
      <w:r w:rsidRPr="00794023">
        <w:rPr>
          <w:rStyle w:val="StyleUnderline"/>
          <w:rFonts w:asciiTheme="majorHAnsi" w:hAnsiTheme="majorHAnsi" w:cstheme="majorHAnsi"/>
        </w:rPr>
        <w:t xml:space="preserve"> </w:t>
      </w:r>
      <w:r w:rsidRPr="00794023">
        <w:rPr>
          <w:rStyle w:val="StyleUnderline"/>
          <w:rFonts w:asciiTheme="majorHAnsi" w:hAnsiTheme="majorHAnsi" w:cstheme="majorHAnsi"/>
          <w:highlight w:val="green"/>
        </w:rPr>
        <w:t>Wall Street</w:t>
      </w:r>
      <w:r w:rsidRPr="00794023">
        <w:rPr>
          <w:rFonts w:asciiTheme="majorHAnsi" w:hAnsiTheme="majorHAnsi" w:cstheme="majorHAnsi"/>
          <w:sz w:val="10"/>
        </w:rPr>
        <w:t>, “</w:t>
      </w:r>
      <w:proofErr w:type="gramStart"/>
      <w:r w:rsidRPr="00794023">
        <w:rPr>
          <w:rFonts w:asciiTheme="majorHAnsi" w:hAnsiTheme="majorHAnsi" w:cstheme="majorHAnsi"/>
          <w:sz w:val="10"/>
        </w:rPr>
        <w:t>white big</w:t>
      </w:r>
      <w:proofErr w:type="gramEnd"/>
      <w:r w:rsidRPr="00794023">
        <w:rPr>
          <w:rFonts w:asciiTheme="majorHAnsi" w:hAnsiTheme="majorHAnsi" w:cstheme="majorHAnsi"/>
          <w:sz w:val="10"/>
        </w:rPr>
        <w:t xml:space="preserve"> business,” and the “rising Negro bourgeoisie” </w:t>
      </w:r>
      <w:r w:rsidRPr="00794023">
        <w:rPr>
          <w:rStyle w:val="StyleUnderline"/>
          <w:rFonts w:asciiTheme="majorHAnsi" w:hAnsiTheme="majorHAnsi" w:cstheme="majorHAnsi"/>
        </w:rPr>
        <w:t xml:space="preserve">whose </w:t>
      </w:r>
      <w:r w:rsidRPr="00794023">
        <w:rPr>
          <w:rStyle w:val="Emphasis"/>
          <w:rFonts w:asciiTheme="majorHAnsi" w:hAnsiTheme="majorHAnsi" w:cstheme="majorHAnsi"/>
        </w:rPr>
        <w:t xml:space="preserve">condition of possibility was the </w:t>
      </w:r>
      <w:r w:rsidRPr="00794023">
        <w:rPr>
          <w:rStyle w:val="Emphasis"/>
          <w:rFonts w:asciiTheme="majorHAnsi" w:hAnsiTheme="majorHAnsi" w:cstheme="majorHAnsi"/>
          <w:highlight w:val="green"/>
        </w:rPr>
        <w:t>subjection of</w:t>
      </w:r>
      <w:r w:rsidRPr="00794023">
        <w:rPr>
          <w:rStyle w:val="Emphasis"/>
          <w:rFonts w:asciiTheme="majorHAnsi" w:hAnsiTheme="majorHAnsi" w:cstheme="majorHAnsi"/>
        </w:rPr>
        <w:t xml:space="preserve"> the</w:t>
      </w:r>
      <w:r w:rsidRPr="00794023">
        <w:rPr>
          <w:rStyle w:val="Emphasis"/>
          <w:rFonts w:asciiTheme="majorHAnsi" w:hAnsiTheme="majorHAnsi" w:cstheme="majorHAnsi"/>
          <w:highlight w:val="green"/>
        </w:rPr>
        <w:t xml:space="preserve"> Black working class</w:t>
      </w:r>
      <w:r w:rsidRPr="00794023">
        <w:rPr>
          <w:rFonts w:asciiTheme="majorHAnsi" w:hAnsiTheme="majorHAnsi" w:cstheme="majorHAnsi"/>
          <w:sz w:val="10"/>
        </w:rPr>
        <w:t xml:space="preserve">. </w:t>
      </w:r>
      <w:r w:rsidRPr="00794023">
        <w:rPr>
          <w:rStyle w:val="StyleUnderline"/>
          <w:rFonts w:asciiTheme="majorHAnsi" w:hAnsiTheme="majorHAnsi" w:cstheme="majorHAnsi"/>
        </w:rPr>
        <w:t>This oppression was exacerbated by rigid racial barriers</w:t>
      </w:r>
      <w:r w:rsidRPr="00794023">
        <w:rPr>
          <w:rFonts w:asciiTheme="majorHAnsi" w:hAnsiTheme="majorHAnsi" w:cstheme="majorHAnsi"/>
          <w:sz w:val="10"/>
        </w:rPr>
        <w:t xml:space="preserve">, disenfranchisement, and lynching. Ford further argued that the West Indies, subjected to U.S. militarism and occupation on behalf of Wall Street, were largely transformed into a marketplace for U.S. goods. </w:t>
      </w:r>
      <w:r w:rsidRPr="00794023">
        <w:rPr>
          <w:rStyle w:val="StyleUnderline"/>
          <w:rFonts w:asciiTheme="majorHAnsi" w:hAnsiTheme="majorHAnsi" w:cstheme="majorHAnsi"/>
        </w:rPr>
        <w:t xml:space="preserve">Moreover, throughout Africa, the U.S. South, and the Caribbean, Black workers </w:t>
      </w:r>
      <w:r w:rsidRPr="00794023">
        <w:rPr>
          <w:rStyle w:val="Emphasis"/>
          <w:rFonts w:asciiTheme="majorHAnsi" w:hAnsiTheme="majorHAnsi" w:cstheme="majorHAnsi"/>
        </w:rPr>
        <w:t>were impressed in</w:t>
      </w:r>
      <w:r w:rsidRPr="00794023">
        <w:rPr>
          <w:rStyle w:val="Emphasis"/>
          <w:rFonts w:asciiTheme="majorHAnsi" w:hAnsiTheme="majorHAnsi" w:cstheme="majorHAnsi"/>
          <w:highlight w:val="green"/>
        </w:rPr>
        <w:t>to</w:t>
      </w:r>
      <w:r w:rsidRPr="00794023">
        <w:rPr>
          <w:rStyle w:val="Emphasis"/>
          <w:rFonts w:asciiTheme="majorHAnsi" w:hAnsiTheme="majorHAnsi" w:cstheme="majorHAnsi"/>
        </w:rPr>
        <w:t xml:space="preserve"> forced labor, laying railroads, building roads and bridges, and working in mines; were entrapped on plantations through peonage; and were subjected to convict leasing. In addition, they suffered</w:t>
      </w:r>
      <w:r w:rsidRPr="00794023">
        <w:rPr>
          <w:rStyle w:val="StyleUnderline"/>
          <w:rFonts w:asciiTheme="majorHAnsi" w:hAnsiTheme="majorHAnsi" w:cstheme="majorHAnsi"/>
        </w:rPr>
        <w:t xml:space="preserve"> </w:t>
      </w:r>
      <w:r w:rsidRPr="00794023">
        <w:rPr>
          <w:rStyle w:val="Emphasis"/>
          <w:rFonts w:asciiTheme="majorHAnsi" w:hAnsiTheme="majorHAnsi" w:cstheme="majorHAnsi"/>
          <w:highlight w:val="green"/>
        </w:rPr>
        <w:t>intolerable</w:t>
      </w:r>
      <w:r w:rsidRPr="00794023">
        <w:rPr>
          <w:rStyle w:val="Emphasis"/>
          <w:rFonts w:asciiTheme="majorHAnsi" w:hAnsiTheme="majorHAnsi" w:cstheme="majorHAnsi"/>
        </w:rPr>
        <w:t xml:space="preserve"> working </w:t>
      </w:r>
      <w:r w:rsidRPr="00794023">
        <w:rPr>
          <w:rStyle w:val="Emphasis"/>
          <w:rFonts w:asciiTheme="majorHAnsi" w:hAnsiTheme="majorHAnsi" w:cstheme="majorHAnsi"/>
          <w:highlight w:val="green"/>
        </w:rPr>
        <w:t>conditions</w:t>
      </w:r>
      <w:r w:rsidRPr="00794023">
        <w:rPr>
          <w:rStyle w:val="StyleUnderline"/>
          <w:rFonts w:asciiTheme="majorHAnsi" w:hAnsiTheme="majorHAnsi" w:cstheme="majorHAnsi"/>
          <w:highlight w:val="green"/>
        </w:rPr>
        <w:t xml:space="preserve"> and routinized violence</w:t>
      </w:r>
      <w:r w:rsidRPr="00794023">
        <w:rPr>
          <w:rFonts w:asciiTheme="majorHAnsi" w:hAnsiTheme="majorHAnsi" w:cstheme="majorHAnsi"/>
          <w:sz w:val="10"/>
        </w:rPr>
        <w:t xml:space="preserve">.41 </w:t>
      </w:r>
      <w:r w:rsidRPr="00794023">
        <w:rPr>
          <w:rFonts w:asciiTheme="majorHAnsi" w:hAnsiTheme="majorHAnsi" w:cstheme="maj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794023">
        <w:rPr>
          <w:rFonts w:asciiTheme="majorHAnsi" w:hAnsiTheme="majorHAnsi" w:cstheme="majorHAnsi"/>
          <w:sz w:val="10"/>
          <w:szCs w:val="8"/>
        </w:rPr>
        <w:t>superprofits</w:t>
      </w:r>
      <w:proofErr w:type="spellEnd"/>
      <w:r w:rsidRPr="00794023">
        <w:rPr>
          <w:rFonts w:asciiTheme="majorHAnsi" w:hAnsiTheme="majorHAnsi" w:cstheme="maj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is the basis of the degradation of the ‘poor whites,’ is of separate character demanding a special approach.”47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under modern U.S. racial capitalism. In 1936, the lifelong Black radical Louise Thompson explained that Black women’s </w:t>
      </w:r>
      <w:proofErr w:type="spellStart"/>
      <w:r w:rsidRPr="00794023">
        <w:rPr>
          <w:rFonts w:asciiTheme="majorHAnsi" w:hAnsiTheme="majorHAnsi" w:cstheme="majorHAnsi"/>
          <w:sz w:val="10"/>
          <w:szCs w:val="8"/>
        </w:rPr>
        <w:t>superexploitation</w:t>
      </w:r>
      <w:proofErr w:type="spellEnd"/>
      <w:r w:rsidRPr="00794023">
        <w:rPr>
          <w:rFonts w:asciiTheme="majorHAnsi" w:hAnsiTheme="majorHAnsi" w:cstheme="maj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794023">
        <w:rPr>
          <w:rFonts w:asciiTheme="majorHAnsi" w:hAnsiTheme="majorHAnsi" w:cstheme="majorHAnsi"/>
          <w:sz w:val="10"/>
        </w:rPr>
        <w:t xml:space="preserve"> </w:t>
      </w:r>
      <w:r w:rsidRPr="00794023">
        <w:rPr>
          <w:rStyle w:val="Emphasis"/>
          <w:rFonts w:asciiTheme="majorHAnsi" w:hAnsiTheme="majorHAnsi" w:cstheme="majorHAnsi"/>
        </w:rPr>
        <w:t xml:space="preserve">This form of labor exploitation was </w:t>
      </w:r>
      <w:r w:rsidRPr="00794023">
        <w:rPr>
          <w:rStyle w:val="Emphasis"/>
          <w:rFonts w:asciiTheme="majorHAnsi" w:hAnsiTheme="majorHAnsi" w:cstheme="majorHAnsi"/>
          <w:highlight w:val="green"/>
        </w:rPr>
        <w:t>unique to</w:t>
      </w:r>
      <w:r w:rsidRPr="00794023">
        <w:rPr>
          <w:rStyle w:val="Emphasis"/>
          <w:rFonts w:asciiTheme="majorHAnsi" w:hAnsiTheme="majorHAnsi" w:cstheme="majorHAnsi"/>
        </w:rPr>
        <w:t xml:space="preserve"> the female sex because domestic work was conventional “women’s work,” and it was racialized insofar as the </w:t>
      </w:r>
      <w:r w:rsidRPr="00794023">
        <w:rPr>
          <w:rStyle w:val="Emphasis"/>
          <w:rFonts w:asciiTheme="majorHAnsi" w:hAnsiTheme="majorHAnsi" w:cstheme="majorHAnsi"/>
          <w:highlight w:val="green"/>
        </w:rPr>
        <w:t>denigration of Black people</w:t>
      </w:r>
      <w:r w:rsidRPr="00794023">
        <w:rPr>
          <w:rStyle w:val="Emphasis"/>
          <w:rFonts w:asciiTheme="majorHAnsi" w:hAnsiTheme="majorHAnsi" w:cstheme="majorHAnsi"/>
        </w:rPr>
        <w:t xml:space="preserve"> fitted this group of women </w:t>
      </w:r>
      <w:r w:rsidRPr="00794023">
        <w:rPr>
          <w:rStyle w:val="Emphasis"/>
          <w:rFonts w:asciiTheme="majorHAnsi" w:hAnsiTheme="majorHAnsi" w:cstheme="majorHAnsi"/>
          <w:highlight w:val="green"/>
        </w:rPr>
        <w:t xml:space="preserve">for </w:t>
      </w:r>
      <w:proofErr w:type="gramStart"/>
      <w:r w:rsidRPr="00794023">
        <w:rPr>
          <w:rStyle w:val="Emphasis"/>
          <w:rFonts w:asciiTheme="majorHAnsi" w:hAnsiTheme="majorHAnsi" w:cstheme="majorHAnsi"/>
          <w:highlight w:val="green"/>
        </w:rPr>
        <w:t>low-wage</w:t>
      </w:r>
      <w:proofErr w:type="gramEnd"/>
      <w:r w:rsidRPr="00794023">
        <w:rPr>
          <w:rStyle w:val="Emphasis"/>
          <w:rFonts w:asciiTheme="majorHAnsi" w:hAnsiTheme="majorHAnsi" w:cstheme="majorHAnsi"/>
        </w:rPr>
        <w:t xml:space="preserve">, unprotected, </w:t>
      </w:r>
      <w:r w:rsidRPr="00794023">
        <w:rPr>
          <w:rStyle w:val="Emphasis"/>
          <w:rFonts w:asciiTheme="majorHAnsi" w:hAnsiTheme="majorHAnsi" w:cstheme="majorHAnsi"/>
          <w:highlight w:val="green"/>
        </w:rPr>
        <w:t>and contingent labor</w:t>
      </w:r>
      <w:r w:rsidRPr="00794023">
        <w:rPr>
          <w:rStyle w:val="Emphasis"/>
          <w:rFonts w:asciiTheme="majorHAnsi" w:hAnsiTheme="majorHAnsi" w:cstheme="majorHAnsi"/>
        </w:rPr>
        <w:t>.</w:t>
      </w:r>
      <w:r w:rsidRPr="00794023">
        <w:rPr>
          <w:rFonts w:asciiTheme="majorHAnsi" w:hAnsiTheme="majorHAnsi" w:cstheme="majorHAnsi"/>
          <w:sz w:val="10"/>
        </w:rPr>
        <w:t>50</w:t>
      </w:r>
    </w:p>
    <w:p w14:paraId="1D1522D7" w14:textId="77777777" w:rsidR="0067247A" w:rsidRPr="00794023" w:rsidRDefault="0067247A" w:rsidP="0067247A">
      <w:pPr>
        <w:rPr>
          <w:rFonts w:asciiTheme="majorHAnsi" w:hAnsiTheme="majorHAnsi" w:cstheme="majorHAnsi"/>
        </w:rPr>
      </w:pPr>
    </w:p>
    <w:p w14:paraId="4EE6511F" w14:textId="77777777" w:rsidR="0067247A" w:rsidRPr="00794023" w:rsidRDefault="0067247A" w:rsidP="0067247A">
      <w:pPr>
        <w:pStyle w:val="Heading4"/>
      </w:pPr>
      <w:r w:rsidRPr="00794023">
        <w:lastRenderedPageBreak/>
        <w:t xml:space="preserve">Resource competition and wealth extraction under Racial Capitalism produces fascism, endless </w:t>
      </w:r>
      <w:proofErr w:type="gramStart"/>
      <w:r w:rsidRPr="00794023">
        <w:t>war</w:t>
      </w:r>
      <w:proofErr w:type="gramEnd"/>
      <w:r w:rsidRPr="00794023">
        <w:t xml:space="preserve"> and environmental destruction</w:t>
      </w:r>
    </w:p>
    <w:p w14:paraId="74C2E2E2" w14:textId="77777777" w:rsidR="0067247A" w:rsidRPr="00794023" w:rsidRDefault="0067247A" w:rsidP="0067247A">
      <w:pPr>
        <w:rPr>
          <w:rFonts w:asciiTheme="majorHAnsi" w:hAnsiTheme="majorHAnsi" w:cstheme="majorHAnsi"/>
        </w:rPr>
      </w:pPr>
      <w:r w:rsidRPr="00794023">
        <w:rPr>
          <w:rStyle w:val="Style13ptBold"/>
          <w:rFonts w:asciiTheme="majorHAnsi" w:hAnsiTheme="majorHAnsi" w:cstheme="majorHAnsi"/>
        </w:rPr>
        <w:t>Robinson 14</w:t>
      </w:r>
      <w:r w:rsidRPr="00794023">
        <w:rPr>
          <w:rFonts w:asciiTheme="majorHAnsi" w:hAnsiTheme="majorHAnsi" w:cstheme="majorHAnsi"/>
          <w:b/>
        </w:rPr>
        <w:t xml:space="preserve"> </w:t>
      </w:r>
      <w:r w:rsidRPr="00794023">
        <w:rPr>
          <w:rFonts w:asciiTheme="majorHAnsi" w:hAnsiTheme="majorHAnsi" w:cstheme="majorHAnsi"/>
        </w:rPr>
        <w:t>(William I., Prof. of Sociology, Global and International Studies, and Latin American Studies, @ UC-Santa Barbara, “Global Capitalism: Crisis of Humanity and the Specter of 21st Century Fascism” The World Financial Review)</w:t>
      </w:r>
    </w:p>
    <w:p w14:paraId="7386E305" w14:textId="77777777" w:rsidR="0067247A" w:rsidRPr="00794023" w:rsidRDefault="0067247A" w:rsidP="0067247A">
      <w:pPr>
        <w:rPr>
          <w:rFonts w:asciiTheme="majorHAnsi" w:hAnsiTheme="majorHAnsi" w:cstheme="majorHAnsi"/>
          <w:sz w:val="16"/>
        </w:rPr>
      </w:pPr>
      <w:r w:rsidRPr="00794023">
        <w:rPr>
          <w:rFonts w:asciiTheme="majorHAnsi" w:hAnsiTheme="majorHAnsi" w:cstheme="majorHAnsi"/>
          <w:sz w:val="16"/>
        </w:rPr>
        <w:t xml:space="preserve">Cyclical, Structural, and Systemic </w:t>
      </w:r>
      <w:proofErr w:type="gramStart"/>
      <w:r w:rsidRPr="00794023">
        <w:rPr>
          <w:rFonts w:asciiTheme="majorHAnsi" w:hAnsiTheme="majorHAnsi" w:cstheme="majorHAnsi"/>
          <w:sz w:val="16"/>
        </w:rPr>
        <w:t>Crises  Most</w:t>
      </w:r>
      <w:proofErr w:type="gramEnd"/>
      <w:r w:rsidRPr="00794023">
        <w:rPr>
          <w:rFonts w:asciiTheme="majorHAnsi" w:hAnsiTheme="majorHAnsi" w:cstheme="majorHAnsi"/>
          <w:sz w:val="16"/>
        </w:rPr>
        <w:t xml:space="preserve"> commentators on the contemporary crisis refer to the “Great Recession” of 2008 and its aftermath.</w:t>
      </w:r>
      <w:r w:rsidRPr="00794023">
        <w:rPr>
          <w:rStyle w:val="Emphasis"/>
          <w:rFonts w:asciiTheme="majorHAnsi" w:hAnsiTheme="majorHAnsi" w:cstheme="majorHAnsi"/>
        </w:rPr>
        <w:t xml:space="preserve"> Yet the causal origins of g</w:t>
      </w:r>
      <w:r w:rsidRPr="00794023">
        <w:rPr>
          <w:rStyle w:val="Emphasis"/>
          <w:rFonts w:asciiTheme="majorHAnsi" w:hAnsiTheme="majorHAnsi" w:cstheme="majorHAnsi"/>
          <w:highlight w:val="green"/>
        </w:rPr>
        <w:t>lobal crisis are</w:t>
      </w:r>
      <w:r w:rsidRPr="00794023">
        <w:rPr>
          <w:rStyle w:val="Emphasis"/>
          <w:rFonts w:asciiTheme="majorHAnsi" w:hAnsiTheme="majorHAnsi" w:cstheme="majorHAnsi"/>
        </w:rPr>
        <w:t xml:space="preserve"> to be </w:t>
      </w:r>
      <w:r w:rsidRPr="00794023">
        <w:rPr>
          <w:rStyle w:val="Emphasis"/>
          <w:rFonts w:asciiTheme="majorHAnsi" w:hAnsiTheme="majorHAnsi" w:cstheme="majorHAnsi"/>
          <w:highlight w:val="green"/>
        </w:rPr>
        <w:t xml:space="preserve">found in over-accumulation </w:t>
      </w:r>
      <w:proofErr w:type="gramStart"/>
      <w:r w:rsidRPr="00794023">
        <w:rPr>
          <w:rStyle w:val="Emphasis"/>
          <w:rFonts w:asciiTheme="majorHAnsi" w:hAnsiTheme="majorHAnsi" w:cstheme="majorHAnsi"/>
          <w:highlight w:val="green"/>
        </w:rPr>
        <w:t>and</w:t>
      </w:r>
      <w:r w:rsidRPr="00794023">
        <w:rPr>
          <w:rStyle w:val="Emphasis"/>
          <w:rFonts w:asciiTheme="majorHAnsi" w:hAnsiTheme="majorHAnsi" w:cstheme="majorHAnsi"/>
        </w:rPr>
        <w:t xml:space="preserve"> also</w:t>
      </w:r>
      <w:proofErr w:type="gramEnd"/>
      <w:r w:rsidRPr="00794023">
        <w:rPr>
          <w:rStyle w:val="Emphasis"/>
          <w:rFonts w:asciiTheme="majorHAnsi" w:hAnsiTheme="majorHAnsi" w:cstheme="majorHAnsi"/>
        </w:rPr>
        <w:t xml:space="preserve"> in </w:t>
      </w:r>
      <w:r w:rsidRPr="00794023">
        <w:rPr>
          <w:rStyle w:val="Emphasis"/>
          <w:rFonts w:asciiTheme="majorHAnsi" w:hAnsiTheme="majorHAnsi" w:cstheme="majorHAnsi"/>
          <w:highlight w:val="green"/>
        </w:rPr>
        <w:t xml:space="preserve">contradictions </w:t>
      </w:r>
      <w:r w:rsidRPr="00794023">
        <w:rPr>
          <w:rStyle w:val="Emphasis"/>
          <w:rFonts w:asciiTheme="majorHAnsi" w:hAnsiTheme="majorHAnsi" w:cstheme="majorHAnsi"/>
        </w:rPr>
        <w:t xml:space="preserve">of state power, or in what Marxists call the internal contradictions </w:t>
      </w:r>
      <w:r w:rsidRPr="00794023">
        <w:rPr>
          <w:rStyle w:val="Emphasis"/>
          <w:rFonts w:asciiTheme="majorHAnsi" w:hAnsiTheme="majorHAnsi" w:cstheme="majorHAnsi"/>
          <w:highlight w:val="green"/>
        </w:rPr>
        <w:t>of</w:t>
      </w:r>
      <w:r w:rsidRPr="00794023">
        <w:rPr>
          <w:rStyle w:val="Emphasis"/>
          <w:rFonts w:asciiTheme="majorHAnsi" w:hAnsiTheme="majorHAnsi" w:cstheme="majorHAnsi"/>
        </w:rPr>
        <w:t xml:space="preserve"> the </w:t>
      </w:r>
      <w:r w:rsidRPr="00794023">
        <w:rPr>
          <w:rStyle w:val="Emphasis"/>
          <w:rFonts w:asciiTheme="majorHAnsi" w:hAnsiTheme="majorHAnsi" w:cstheme="majorHAnsi"/>
          <w:highlight w:val="green"/>
        </w:rPr>
        <w:t>capitalist system</w:t>
      </w:r>
      <w:r w:rsidRPr="00794023">
        <w:rPr>
          <w:rStyle w:val="Emphasis"/>
          <w:rFonts w:asciiTheme="majorHAnsi" w:hAnsiTheme="majorHAnsi" w:cstheme="majorHAnsi"/>
        </w:rPr>
        <w:t xml:space="preserve">. Moreover, because the system is now global, crisis in any one place tends to represent crisis for the </w:t>
      </w:r>
      <w:proofErr w:type="gramStart"/>
      <w:r w:rsidRPr="00794023">
        <w:rPr>
          <w:rStyle w:val="Emphasis"/>
          <w:rFonts w:asciiTheme="majorHAnsi" w:hAnsiTheme="majorHAnsi" w:cstheme="majorHAnsi"/>
        </w:rPr>
        <w:t>system as a whole</w:t>
      </w:r>
      <w:proofErr w:type="gramEnd"/>
      <w:r w:rsidRPr="00794023">
        <w:rPr>
          <w:rStyle w:val="Emphasis"/>
          <w:rFonts w:asciiTheme="majorHAnsi" w:hAnsiTheme="majorHAnsi" w:cstheme="majorHAnsi"/>
        </w:rPr>
        <w:t xml:space="preserve">. </w:t>
      </w:r>
      <w:r w:rsidRPr="00794023">
        <w:rPr>
          <w:rFonts w:asciiTheme="majorHAnsi" w:hAnsiTheme="majorHAnsi" w:cstheme="majorHAnsi"/>
          <w:sz w:val="16"/>
        </w:rPr>
        <w:t xml:space="preserve">The system cannot expand because the </w:t>
      </w:r>
      <w:proofErr w:type="spellStart"/>
      <w:r w:rsidRPr="00794023">
        <w:rPr>
          <w:rFonts w:asciiTheme="majorHAnsi" w:hAnsiTheme="majorHAnsi" w:cstheme="majorHAnsi"/>
          <w:sz w:val="16"/>
        </w:rPr>
        <w:t>marginalisation</w:t>
      </w:r>
      <w:proofErr w:type="spellEnd"/>
      <w:r w:rsidRPr="00794023">
        <w:rPr>
          <w:rFonts w:asciiTheme="majorHAnsi" w:hAnsiTheme="majorHAnsi" w:cstheme="majorHAnsi"/>
          <w:sz w:val="16"/>
        </w:rPr>
        <w:t xml:space="preserve"> of a significant portion of humanity from direct productive participation, the downward pressure on wages and popular consumption worldwide, and the </w:t>
      </w:r>
      <w:proofErr w:type="spellStart"/>
      <w:r w:rsidRPr="00794023">
        <w:rPr>
          <w:rFonts w:asciiTheme="majorHAnsi" w:hAnsiTheme="majorHAnsi" w:cstheme="majorHAnsi"/>
          <w:sz w:val="16"/>
        </w:rPr>
        <w:t>polarisation</w:t>
      </w:r>
      <w:proofErr w:type="spellEnd"/>
      <w:r w:rsidRPr="00794023">
        <w:rPr>
          <w:rFonts w:asciiTheme="majorHAnsi" w:hAnsiTheme="majorHAnsi" w:cstheme="majorHAnsi"/>
          <w:sz w:val="16"/>
        </w:rPr>
        <w:t xml:space="preserve"> of income, has reduced the ability of the world market to absorb world output. At the same time, given the </w:t>
      </w:r>
      <w:proofErr w:type="gramStart"/>
      <w:r w:rsidRPr="00794023">
        <w:rPr>
          <w:rFonts w:asciiTheme="majorHAnsi" w:hAnsiTheme="majorHAnsi" w:cstheme="majorHAnsi"/>
          <w:sz w:val="16"/>
        </w:rPr>
        <w:t>particular configuration</w:t>
      </w:r>
      <w:proofErr w:type="gramEnd"/>
      <w:r w:rsidRPr="00794023">
        <w:rPr>
          <w:rFonts w:asciiTheme="majorHAnsi" w:hAnsiTheme="majorHAnsi" w:cstheme="majorHAnsi"/>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794023">
        <w:rPr>
          <w:rFonts w:asciiTheme="majorHAnsi" w:hAnsiTheme="majorHAnsi" w:cstheme="majorHAnsi"/>
          <w:sz w:val="16"/>
        </w:rPr>
        <w:t>globalisation</w:t>
      </w:r>
      <w:proofErr w:type="spellEnd"/>
      <w:r w:rsidRPr="00794023">
        <w:rPr>
          <w:rFonts w:asciiTheme="majorHAnsi" w:hAnsiTheme="majorHAnsi" w:cstheme="majorHAnsi"/>
          <w:sz w:val="16"/>
        </w:rPr>
        <w:t xml:space="preserve">. Prior to that, the structural crisis of the 1930s was resolved through the creation of a new model of redistributive capitalism, and prior to that the </w:t>
      </w:r>
      <w:proofErr w:type="spellStart"/>
      <w:r w:rsidRPr="00794023">
        <w:rPr>
          <w:rFonts w:asciiTheme="majorHAnsi" w:hAnsiTheme="majorHAnsi" w:cstheme="majorHAnsi"/>
          <w:sz w:val="16"/>
        </w:rPr>
        <w:t>struc</w:t>
      </w:r>
      <w:proofErr w:type="spellEnd"/>
      <w:r w:rsidRPr="00794023">
        <w:rPr>
          <w:rFonts w:asciiTheme="majorHAnsi" w:hAnsiTheme="majorHAnsi" w:cstheme="majorHAnsi"/>
          <w:sz w:val="16"/>
        </w:rPr>
        <w:t xml:space="preserve">- </w:t>
      </w:r>
      <w:proofErr w:type="spellStart"/>
      <w:r w:rsidRPr="00794023">
        <w:rPr>
          <w:rFonts w:asciiTheme="majorHAnsi" w:hAnsiTheme="majorHAnsi" w:cstheme="majorHAnsi"/>
          <w:sz w:val="16"/>
        </w:rPr>
        <w:t>tural</w:t>
      </w:r>
      <w:proofErr w:type="spellEnd"/>
      <w:r w:rsidRPr="00794023">
        <w:rPr>
          <w:rFonts w:asciiTheme="majorHAnsi" w:hAnsiTheme="majorHAnsi" w:cstheme="majorHAnsi"/>
          <w:sz w:val="16"/>
        </w:rPr>
        <w:t xml:space="preserve"> crisis of the 1870s resulted in the development of </w:t>
      </w:r>
      <w:proofErr w:type="spellStart"/>
      <w:r w:rsidRPr="00794023">
        <w:rPr>
          <w:rFonts w:asciiTheme="majorHAnsi" w:hAnsiTheme="majorHAnsi" w:cstheme="majorHAnsi"/>
          <w:sz w:val="16"/>
        </w:rPr>
        <w:t>corpo</w:t>
      </w:r>
      <w:proofErr w:type="spellEnd"/>
      <w:r w:rsidRPr="00794023">
        <w:rPr>
          <w:rFonts w:asciiTheme="majorHAnsi" w:hAnsiTheme="majorHAnsi" w:cstheme="majorHAnsi"/>
          <w:sz w:val="16"/>
        </w:rPr>
        <w:t xml:space="preserve">- rate capitalism. A systemic crisis involves the replacement of a system by an entirely new system or by an outright collapse. A structural crisis </w:t>
      </w:r>
      <w:proofErr w:type="gramStart"/>
      <w:r w:rsidRPr="00794023">
        <w:rPr>
          <w:rFonts w:asciiTheme="majorHAnsi" w:hAnsiTheme="majorHAnsi" w:cstheme="majorHAnsi"/>
          <w:sz w:val="16"/>
        </w:rPr>
        <w:t>opens up</w:t>
      </w:r>
      <w:proofErr w:type="gramEnd"/>
      <w:r w:rsidRPr="00794023">
        <w:rPr>
          <w:rFonts w:asciiTheme="majorHAnsi" w:hAnsiTheme="majorHAnsi" w:cstheme="majorHAnsi"/>
          <w:sz w:val="16"/>
        </w:rPr>
        <w:t xml:space="preserve"> the possibility for a systemic crisis. But if it </w:t>
      </w:r>
      <w:proofErr w:type="gramStart"/>
      <w:r w:rsidRPr="00794023">
        <w:rPr>
          <w:rFonts w:asciiTheme="majorHAnsi" w:hAnsiTheme="majorHAnsi" w:cstheme="majorHAnsi"/>
          <w:sz w:val="16"/>
        </w:rPr>
        <w:t>actually snowballs</w:t>
      </w:r>
      <w:proofErr w:type="gramEnd"/>
      <w:r w:rsidRPr="00794023">
        <w:rPr>
          <w:rFonts w:asciiTheme="majorHAnsi" w:hAnsiTheme="majorHAnsi" w:cstheme="majorHAnsi"/>
          <w:sz w:val="16"/>
        </w:rPr>
        <w:t xml:space="preserve"> into a systemic crisis – in this case, if it gives way either to capitalism being superseded or to a breakdown of global </w:t>
      </w:r>
      <w:proofErr w:type="spellStart"/>
      <w:r w:rsidRPr="00794023">
        <w:rPr>
          <w:rFonts w:asciiTheme="majorHAnsi" w:hAnsiTheme="majorHAnsi" w:cstheme="majorHAnsi"/>
          <w:sz w:val="16"/>
        </w:rPr>
        <w:t>civilisation</w:t>
      </w:r>
      <w:proofErr w:type="spellEnd"/>
      <w:r w:rsidRPr="00794023">
        <w:rPr>
          <w:rFonts w:asciiTheme="majorHAnsi" w:hAnsiTheme="majorHAnsi" w:cstheme="majorHAnsi"/>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794023">
        <w:rPr>
          <w:rFonts w:asciiTheme="majorHAnsi" w:hAnsiTheme="majorHAnsi" w:cstheme="majorHAnsi"/>
          <w:sz w:val="16"/>
        </w:rPr>
        <w:t>ideological</w:t>
      </w:r>
      <w:proofErr w:type="gramEnd"/>
      <w:r w:rsidRPr="00794023">
        <w:rPr>
          <w:rFonts w:asciiTheme="majorHAnsi" w:hAnsiTheme="majorHAnsi" w:cstheme="majorHAnsi"/>
          <w:sz w:val="16"/>
        </w:rPr>
        <w:t xml:space="preserve"> and ecological, not to mention the existential crisis of our consciousness, values and very being. There is a crisis of social </w:t>
      </w:r>
      <w:proofErr w:type="spellStart"/>
      <w:r w:rsidRPr="00794023">
        <w:rPr>
          <w:rFonts w:asciiTheme="majorHAnsi" w:hAnsiTheme="majorHAnsi" w:cstheme="majorHAnsi"/>
          <w:sz w:val="16"/>
        </w:rPr>
        <w:t>polarisation</w:t>
      </w:r>
      <w:proofErr w:type="spellEnd"/>
      <w:r w:rsidRPr="00794023">
        <w:rPr>
          <w:rFonts w:asciiTheme="majorHAnsi" w:hAnsiTheme="majorHAnsi" w:cstheme="majorHAnsi"/>
          <w:sz w:val="16"/>
        </w:rPr>
        <w:t xml:space="preserve">, that is, of social reproduction. The system cannot meet the needs or assure the survival of millions of people, perhaps </w:t>
      </w:r>
      <w:proofErr w:type="gramStart"/>
      <w:r w:rsidRPr="00794023">
        <w:rPr>
          <w:rFonts w:asciiTheme="majorHAnsi" w:hAnsiTheme="majorHAnsi" w:cstheme="majorHAnsi"/>
          <w:sz w:val="16"/>
        </w:rPr>
        <w:t>a majority of</w:t>
      </w:r>
      <w:proofErr w:type="gramEnd"/>
      <w:r w:rsidRPr="00794023">
        <w:rPr>
          <w:rFonts w:asciiTheme="majorHAnsi" w:hAnsiTheme="majorHAnsi" w:cstheme="majorHAnsi"/>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794023">
        <w:rPr>
          <w:rFonts w:asciiTheme="majorHAnsi" w:hAnsiTheme="majorHAnsi" w:cstheme="majorHAnsi"/>
          <w:sz w:val="16"/>
        </w:rPr>
        <w:t>insecurity</w:t>
      </w:r>
      <w:proofErr w:type="gramEnd"/>
      <w:r w:rsidRPr="00794023">
        <w:rPr>
          <w:rFonts w:asciiTheme="majorHAnsi" w:hAnsiTheme="majorHAnsi" w:cstheme="majorHAnsi"/>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794023">
        <w:rPr>
          <w:rStyle w:val="Emphasis"/>
          <w:rFonts w:asciiTheme="majorHAnsi" w:hAnsiTheme="majorHAnsi" w:cstheme="majorHAnsi"/>
        </w:rPr>
        <w:t xml:space="preserve"> And a canopy that envelops all these dimensions is a crisis of sustainability rooted in an ecological holocaust that has already begun, expressed in climate change and the </w:t>
      </w:r>
      <w:r w:rsidRPr="00794023">
        <w:rPr>
          <w:rStyle w:val="Emphasis"/>
          <w:rFonts w:asciiTheme="majorHAnsi" w:hAnsiTheme="majorHAnsi" w:cstheme="majorHAnsi"/>
          <w:highlight w:val="green"/>
        </w:rPr>
        <w:t xml:space="preserve">impending collapse of </w:t>
      </w:r>
      <w:proofErr w:type="spellStart"/>
      <w:r w:rsidRPr="00794023">
        <w:rPr>
          <w:rStyle w:val="Emphasis"/>
          <w:rFonts w:asciiTheme="majorHAnsi" w:hAnsiTheme="majorHAnsi" w:cstheme="majorHAnsi"/>
          <w:highlight w:val="green"/>
        </w:rPr>
        <w:t>centralised</w:t>
      </w:r>
      <w:proofErr w:type="spellEnd"/>
      <w:r w:rsidRPr="00794023">
        <w:rPr>
          <w:rStyle w:val="Emphasis"/>
          <w:rFonts w:asciiTheme="majorHAnsi" w:hAnsiTheme="majorHAnsi" w:cstheme="majorHAnsi"/>
          <w:highlight w:val="green"/>
        </w:rPr>
        <w:t xml:space="preserve"> agricultural</w:t>
      </w:r>
      <w:r w:rsidRPr="00794023">
        <w:rPr>
          <w:rStyle w:val="Emphasis"/>
          <w:rFonts w:asciiTheme="majorHAnsi" w:hAnsiTheme="majorHAnsi" w:cstheme="majorHAnsi"/>
        </w:rPr>
        <w:t xml:space="preserve"> systems in several regions of the world, among other indicators. </w:t>
      </w:r>
      <w:r w:rsidRPr="00794023">
        <w:rPr>
          <w:rFonts w:asciiTheme="majorHAnsi" w:hAnsiTheme="majorHAnsi" w:cstheme="majorHAnsi"/>
          <w:sz w:val="16"/>
        </w:rPr>
        <w:t xml:space="preserve">By a crisis of humanity I mean a crisis that is approaching systemic proportions, </w:t>
      </w:r>
      <w:r w:rsidRPr="00794023">
        <w:rPr>
          <w:rStyle w:val="Emphasis"/>
          <w:rFonts w:asciiTheme="majorHAnsi" w:hAnsiTheme="majorHAnsi" w:cstheme="majorHAnsi"/>
          <w:highlight w:val="green"/>
        </w:rPr>
        <w:t xml:space="preserve">threatening the ability of billions </w:t>
      </w:r>
      <w:r w:rsidRPr="00794023">
        <w:rPr>
          <w:rStyle w:val="Emphasis"/>
          <w:rFonts w:asciiTheme="majorHAnsi" w:hAnsiTheme="majorHAnsi" w:cstheme="majorHAnsi"/>
        </w:rPr>
        <w:t xml:space="preserve">of people </w:t>
      </w:r>
      <w:r w:rsidRPr="00794023">
        <w:rPr>
          <w:rStyle w:val="Emphasis"/>
          <w:rFonts w:asciiTheme="majorHAnsi" w:hAnsiTheme="majorHAnsi" w:cstheme="majorHAnsi"/>
          <w:highlight w:val="green"/>
        </w:rPr>
        <w:t>to survive</w:t>
      </w:r>
      <w:r w:rsidRPr="00794023">
        <w:rPr>
          <w:rStyle w:val="Emphasis"/>
          <w:rFonts w:asciiTheme="majorHAnsi" w:hAnsiTheme="majorHAnsi" w:cstheme="majorHAnsi"/>
        </w:rPr>
        <w:t>,</w:t>
      </w:r>
      <w:r w:rsidRPr="00794023">
        <w:rPr>
          <w:rFonts w:asciiTheme="majorHAnsi" w:hAnsiTheme="majorHAnsi" w:cstheme="majorHAnsi"/>
          <w:sz w:val="16"/>
        </w:rPr>
        <w:t xml:space="preserve"> and raising the specter of a collapse of world </w:t>
      </w:r>
      <w:proofErr w:type="spellStart"/>
      <w:r w:rsidRPr="00794023">
        <w:rPr>
          <w:rFonts w:asciiTheme="majorHAnsi" w:hAnsiTheme="majorHAnsi" w:cstheme="majorHAnsi"/>
          <w:sz w:val="16"/>
        </w:rPr>
        <w:t>civilisation</w:t>
      </w:r>
      <w:proofErr w:type="spellEnd"/>
      <w:r w:rsidRPr="00794023">
        <w:rPr>
          <w:rFonts w:asciiTheme="majorHAnsi" w:hAnsiTheme="majorHAnsi" w:cstheme="majorHAnsi"/>
          <w:sz w:val="16"/>
        </w:rPr>
        <w:t xml:space="preserve"> and degeneration into a new “Dark Ages.”2</w:t>
      </w:r>
      <w:r w:rsidRPr="00794023">
        <w:rPr>
          <w:rStyle w:val="Emphasis"/>
          <w:rFonts w:asciiTheme="majorHAnsi" w:hAnsiTheme="majorHAnsi" w:cstheme="majorHAnsi"/>
        </w:rPr>
        <w:t xml:space="preserve">  This crisis of humanity shares a number of aspects with earlier structural crises but there are also several features unique to the present:  1. </w:t>
      </w:r>
      <w:r w:rsidRPr="00794023">
        <w:rPr>
          <w:rStyle w:val="Emphasis"/>
          <w:rFonts w:asciiTheme="majorHAnsi" w:hAnsiTheme="majorHAnsi" w:cstheme="majorHAnsi"/>
          <w:highlight w:val="green"/>
        </w:rPr>
        <w:t>The system is fast reaching</w:t>
      </w:r>
      <w:r w:rsidRPr="00794023">
        <w:rPr>
          <w:rStyle w:val="Emphasis"/>
          <w:rFonts w:asciiTheme="majorHAnsi" w:hAnsiTheme="majorHAnsi" w:cstheme="majorHAnsi"/>
        </w:rPr>
        <w:t xml:space="preserve"> the </w:t>
      </w:r>
      <w:r w:rsidRPr="00794023">
        <w:rPr>
          <w:rStyle w:val="Emphasis"/>
          <w:rFonts w:asciiTheme="majorHAnsi" w:hAnsiTheme="majorHAnsi" w:cstheme="majorHAnsi"/>
          <w:highlight w:val="green"/>
        </w:rPr>
        <w:t>ecological limits of its reproduction</w:t>
      </w:r>
      <w:r w:rsidRPr="00794023">
        <w:rPr>
          <w:rStyle w:val="Emphasis"/>
          <w:rFonts w:asciiTheme="majorHAnsi" w:hAnsiTheme="majorHAnsi" w:cstheme="majorHAnsi"/>
        </w:rPr>
        <w:t xml:space="preserve">. </w:t>
      </w:r>
      <w:r w:rsidRPr="00794023">
        <w:rPr>
          <w:rFonts w:asciiTheme="majorHAnsi" w:hAnsiTheme="majorHAnsi" w:cstheme="majorHAnsi"/>
          <w:sz w:val="16"/>
        </w:rPr>
        <w:t xml:space="preserve">Global capitalism now </w:t>
      </w:r>
      <w:proofErr w:type="gramStart"/>
      <w:r w:rsidRPr="00794023">
        <w:rPr>
          <w:rFonts w:asciiTheme="majorHAnsi" w:hAnsiTheme="majorHAnsi" w:cstheme="majorHAnsi"/>
          <w:sz w:val="16"/>
        </w:rPr>
        <w:t>couples</w:t>
      </w:r>
      <w:proofErr w:type="gramEnd"/>
      <w:r w:rsidRPr="00794023">
        <w:rPr>
          <w:rFonts w:asciiTheme="majorHAnsi" w:hAnsiTheme="majorHAnsi" w:cstheme="majorHAnsi"/>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794023">
        <w:rPr>
          <w:rStyle w:val="Emphasis"/>
          <w:rFonts w:asciiTheme="majorHAnsi" w:hAnsiTheme="majorHAnsi" w:cstheme="majorHAnsi"/>
        </w:rPr>
        <w:t xml:space="preserve">2. The magnitude of the means of </w:t>
      </w:r>
      <w:r w:rsidRPr="00794023">
        <w:rPr>
          <w:rStyle w:val="Emphasis"/>
          <w:rFonts w:asciiTheme="majorHAnsi" w:hAnsiTheme="majorHAnsi" w:cstheme="majorHAnsi"/>
          <w:highlight w:val="green"/>
        </w:rPr>
        <w:t>violence</w:t>
      </w:r>
      <w:r w:rsidRPr="00794023">
        <w:rPr>
          <w:rStyle w:val="Emphasis"/>
          <w:rFonts w:asciiTheme="majorHAnsi" w:hAnsiTheme="majorHAnsi" w:cstheme="majorHAnsi"/>
        </w:rPr>
        <w:t xml:space="preserve"> and social control </w:t>
      </w:r>
      <w:r w:rsidRPr="00794023">
        <w:rPr>
          <w:rStyle w:val="Emphasis"/>
          <w:rFonts w:asciiTheme="majorHAnsi" w:hAnsiTheme="majorHAnsi" w:cstheme="majorHAnsi"/>
          <w:highlight w:val="green"/>
        </w:rPr>
        <w:t>is unprecedented</w:t>
      </w:r>
      <w:r w:rsidRPr="00794023">
        <w:rPr>
          <w:rStyle w:val="Emphasis"/>
          <w:rFonts w:asciiTheme="majorHAnsi" w:hAnsiTheme="majorHAnsi" w:cstheme="majorHAnsi"/>
        </w:rPr>
        <w:t xml:space="preserve">, as is the concentration of the means of global communication and symbolic production and circulation in the hands of a very few powerful groups. </w:t>
      </w:r>
      <w:proofErr w:type="spellStart"/>
      <w:r w:rsidRPr="00794023">
        <w:rPr>
          <w:rStyle w:val="Emphasis"/>
          <w:rFonts w:asciiTheme="majorHAnsi" w:hAnsiTheme="majorHAnsi" w:cstheme="majorHAnsi"/>
          <w:highlight w:val="green"/>
        </w:rPr>
        <w:t>Computerised</w:t>
      </w:r>
      <w:proofErr w:type="spellEnd"/>
      <w:r w:rsidRPr="00794023">
        <w:rPr>
          <w:rStyle w:val="Emphasis"/>
          <w:rFonts w:asciiTheme="majorHAnsi" w:hAnsiTheme="majorHAnsi" w:cstheme="majorHAnsi"/>
          <w:highlight w:val="green"/>
        </w:rPr>
        <w:t xml:space="preserve"> wars, drones, bunker-buster bombs</w:t>
      </w:r>
      <w:r w:rsidRPr="00794023">
        <w:rPr>
          <w:rStyle w:val="Emphasis"/>
          <w:rFonts w:asciiTheme="majorHAnsi" w:hAnsiTheme="majorHAnsi" w:cstheme="majorHAnsi"/>
        </w:rPr>
        <w:t xml:space="preserve">, </w:t>
      </w:r>
      <w:proofErr w:type="gramStart"/>
      <w:r w:rsidRPr="00794023">
        <w:rPr>
          <w:rStyle w:val="Emphasis"/>
          <w:rFonts w:asciiTheme="majorHAnsi" w:hAnsiTheme="majorHAnsi" w:cstheme="majorHAnsi"/>
        </w:rPr>
        <w:t>star wars</w:t>
      </w:r>
      <w:proofErr w:type="gramEnd"/>
      <w:r w:rsidRPr="00794023">
        <w:rPr>
          <w:rStyle w:val="Emphasis"/>
          <w:rFonts w:asciiTheme="majorHAnsi" w:hAnsiTheme="majorHAnsi" w:cstheme="majorHAnsi"/>
        </w:rPr>
        <w:t xml:space="preserve">, and so forth, have changed the face of warfare. </w:t>
      </w:r>
      <w:r w:rsidRPr="00794023">
        <w:rPr>
          <w:rFonts w:asciiTheme="majorHAnsi" w:hAnsiTheme="majorHAnsi" w:cstheme="majorHAnsi"/>
          <w:sz w:val="16"/>
        </w:rPr>
        <w:t xml:space="preserve">Warfare has become </w:t>
      </w:r>
      <w:proofErr w:type="spellStart"/>
      <w:r w:rsidRPr="00794023">
        <w:rPr>
          <w:rFonts w:asciiTheme="majorHAnsi" w:hAnsiTheme="majorHAnsi" w:cstheme="majorHAnsi"/>
          <w:sz w:val="16"/>
        </w:rPr>
        <w:t>normalised</w:t>
      </w:r>
      <w:proofErr w:type="spellEnd"/>
      <w:r w:rsidRPr="00794023">
        <w:rPr>
          <w:rFonts w:asciiTheme="majorHAnsi" w:hAnsiTheme="majorHAnsi" w:cstheme="majorHAnsi"/>
          <w:sz w:val="16"/>
        </w:rPr>
        <w:t xml:space="preserve"> and </w:t>
      </w:r>
      <w:proofErr w:type="spellStart"/>
      <w:r w:rsidRPr="00794023">
        <w:rPr>
          <w:rFonts w:asciiTheme="majorHAnsi" w:hAnsiTheme="majorHAnsi" w:cstheme="majorHAnsi"/>
          <w:sz w:val="16"/>
        </w:rPr>
        <w:t>sanitised</w:t>
      </w:r>
      <w:proofErr w:type="spellEnd"/>
      <w:r w:rsidRPr="00794023">
        <w:rPr>
          <w:rFonts w:asciiTheme="majorHAnsi" w:hAnsiTheme="majorHAnsi" w:cstheme="majorHAnsi"/>
          <w:sz w:val="16"/>
        </w:rPr>
        <w:t xml:space="preserve"> for those not directly at the receiving end of armed aggression. At the same </w:t>
      </w:r>
      <w:proofErr w:type="gramStart"/>
      <w:r w:rsidRPr="00794023">
        <w:rPr>
          <w:rFonts w:asciiTheme="majorHAnsi" w:hAnsiTheme="majorHAnsi" w:cstheme="majorHAnsi"/>
          <w:sz w:val="16"/>
        </w:rPr>
        <w:t>time</w:t>
      </w:r>
      <w:proofErr w:type="gramEnd"/>
      <w:r w:rsidRPr="00794023">
        <w:rPr>
          <w:rFonts w:asciiTheme="majorHAnsi" w:hAnsiTheme="majorHAnsi" w:cstheme="majorHAnsi"/>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794023">
        <w:rPr>
          <w:rFonts w:asciiTheme="majorHAnsi" w:hAnsiTheme="majorHAnsi" w:cstheme="majorHAnsi"/>
          <w:sz w:val="16"/>
        </w:rPr>
        <w:t>arrived;  3</w:t>
      </w:r>
      <w:proofErr w:type="gramEnd"/>
      <w:r w:rsidRPr="00794023">
        <w:rPr>
          <w:rFonts w:asciiTheme="majorHAnsi" w:hAnsiTheme="majorHAnsi" w:cstheme="majorHAnsi"/>
          <w:sz w:val="16"/>
        </w:rPr>
        <w:t>. Capitalism is reaching apparent limits to its extensive expansion. There are no longer any new territories of significance that can be integrated into world capitalism, de-</w:t>
      </w:r>
      <w:proofErr w:type="spellStart"/>
      <w:r w:rsidRPr="00794023">
        <w:rPr>
          <w:rFonts w:asciiTheme="majorHAnsi" w:hAnsiTheme="majorHAnsi" w:cstheme="majorHAnsi"/>
          <w:sz w:val="16"/>
        </w:rPr>
        <w:t>ruralisation</w:t>
      </w:r>
      <w:proofErr w:type="spellEnd"/>
      <w:r w:rsidRPr="00794023">
        <w:rPr>
          <w:rFonts w:asciiTheme="majorHAnsi" w:hAnsiTheme="majorHAnsi" w:cstheme="majorHAnsi"/>
          <w:sz w:val="16"/>
        </w:rPr>
        <w:t xml:space="preserve"> is now well advanced, and the commodification of the countryside and of pre- and non-capitalist spaces has </w:t>
      </w:r>
      <w:r w:rsidRPr="00794023">
        <w:rPr>
          <w:rFonts w:asciiTheme="majorHAnsi" w:hAnsiTheme="majorHAnsi" w:cstheme="majorHAnsi"/>
          <w:sz w:val="16"/>
        </w:rPr>
        <w:lastRenderedPageBreak/>
        <w:t xml:space="preserve">intensified, that is, converted in hot-house fashion into spaces of capital, so that intensive expansion is reaching depths </w:t>
      </w:r>
      <w:proofErr w:type="gramStart"/>
      <w:r w:rsidRPr="00794023">
        <w:rPr>
          <w:rFonts w:asciiTheme="majorHAnsi" w:hAnsiTheme="majorHAnsi" w:cstheme="majorHAnsi"/>
          <w:sz w:val="16"/>
        </w:rPr>
        <w:t>never before</w:t>
      </w:r>
      <w:proofErr w:type="gramEnd"/>
      <w:r w:rsidRPr="00794023">
        <w:rPr>
          <w:rFonts w:asciiTheme="majorHAnsi" w:hAnsiTheme="majorHAnsi" w:cstheme="majorHAnsi"/>
          <w:sz w:val="16"/>
        </w:rPr>
        <w:t xml:space="preserve"> seen. Capitalism must continually expand or collapse. How or where will it now expand?  4.</w:t>
      </w:r>
      <w:r w:rsidRPr="00794023">
        <w:rPr>
          <w:rStyle w:val="Emphasis"/>
          <w:rFonts w:asciiTheme="majorHAnsi" w:hAnsiTheme="majorHAnsi" w:cstheme="majorHAnsi"/>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794023">
        <w:rPr>
          <w:rStyle w:val="Emphasis"/>
          <w:rFonts w:asciiTheme="majorHAnsi" w:hAnsiTheme="majorHAnsi" w:cstheme="majorHAnsi"/>
        </w:rPr>
        <w:t>militarised</w:t>
      </w:r>
      <w:proofErr w:type="spellEnd"/>
      <w:r w:rsidRPr="00794023">
        <w:rPr>
          <w:rStyle w:val="Emphasis"/>
          <w:rFonts w:asciiTheme="majorHAnsi" w:hAnsiTheme="majorHAnsi" w:cstheme="majorHAnsi"/>
        </w:rPr>
        <w:t xml:space="preserve"> gentrification, and so </w:t>
      </w:r>
      <w:proofErr w:type="gramStart"/>
      <w:r w:rsidRPr="00794023">
        <w:rPr>
          <w:rStyle w:val="Emphasis"/>
          <w:rFonts w:asciiTheme="majorHAnsi" w:hAnsiTheme="majorHAnsi" w:cstheme="majorHAnsi"/>
        </w:rPr>
        <w:t xml:space="preserve">on;  </w:t>
      </w:r>
      <w:r w:rsidRPr="00794023">
        <w:rPr>
          <w:rFonts w:asciiTheme="majorHAnsi" w:hAnsiTheme="majorHAnsi" w:cstheme="majorHAnsi"/>
          <w:sz w:val="16"/>
        </w:rPr>
        <w:t>5</w:t>
      </w:r>
      <w:proofErr w:type="gramEnd"/>
      <w:r w:rsidRPr="00794023">
        <w:rPr>
          <w:rFonts w:asciiTheme="majorHAnsi" w:hAnsiTheme="majorHAnsi" w:cstheme="majorHAnsi"/>
          <w:sz w:val="16"/>
        </w:rPr>
        <w:t xml:space="preserve">. There is a disjuncture between a </w:t>
      </w:r>
      <w:proofErr w:type="spellStart"/>
      <w:r w:rsidRPr="00794023">
        <w:rPr>
          <w:rFonts w:asciiTheme="majorHAnsi" w:hAnsiTheme="majorHAnsi" w:cstheme="majorHAnsi"/>
          <w:sz w:val="16"/>
        </w:rPr>
        <w:t>globalising</w:t>
      </w:r>
      <w:proofErr w:type="spellEnd"/>
      <w:r w:rsidRPr="00794023">
        <w:rPr>
          <w:rFonts w:asciiTheme="majorHAnsi" w:hAnsiTheme="majorHAnsi" w:cstheme="majorHAnsi"/>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794023">
        <w:rPr>
          <w:rFonts w:asciiTheme="majorHAnsi" w:hAnsiTheme="majorHAnsi" w:cstheme="majorHAnsi"/>
          <w:sz w:val="16"/>
        </w:rPr>
        <w:t>organise</w:t>
      </w:r>
      <w:proofErr w:type="spellEnd"/>
      <w:r w:rsidRPr="00794023">
        <w:rPr>
          <w:rFonts w:asciiTheme="majorHAnsi" w:hAnsiTheme="majorHAnsi" w:cstheme="majorHAnsi"/>
          <w:sz w:val="16"/>
        </w:rPr>
        <w:t xml:space="preserve"> and </w:t>
      </w:r>
      <w:proofErr w:type="spellStart"/>
      <w:r w:rsidRPr="00794023">
        <w:rPr>
          <w:rFonts w:asciiTheme="majorHAnsi" w:hAnsiTheme="majorHAnsi" w:cstheme="majorHAnsi"/>
          <w:sz w:val="16"/>
        </w:rPr>
        <w:t>stabilise</w:t>
      </w:r>
      <w:proofErr w:type="spellEnd"/>
      <w:r w:rsidRPr="00794023">
        <w:rPr>
          <w:rFonts w:asciiTheme="majorHAnsi" w:hAnsiTheme="majorHAnsi" w:cstheme="majorHAnsi"/>
          <w:sz w:val="16"/>
        </w:rPr>
        <w:t xml:space="preserve"> the system.</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The spread of w</w:t>
      </w:r>
      <w:r w:rsidRPr="00794023">
        <w:rPr>
          <w:rStyle w:val="Emphasis"/>
          <w:rFonts w:asciiTheme="majorHAnsi" w:hAnsiTheme="majorHAnsi" w:cstheme="majorHAnsi"/>
        </w:rPr>
        <w:t xml:space="preserve">eapons of </w:t>
      </w:r>
      <w:r w:rsidRPr="00794023">
        <w:rPr>
          <w:rStyle w:val="Emphasis"/>
          <w:rFonts w:asciiTheme="majorHAnsi" w:hAnsiTheme="majorHAnsi" w:cstheme="majorHAnsi"/>
          <w:highlight w:val="green"/>
        </w:rPr>
        <w:t>m</w:t>
      </w:r>
      <w:r w:rsidRPr="00794023">
        <w:rPr>
          <w:rStyle w:val="Emphasis"/>
          <w:rFonts w:asciiTheme="majorHAnsi" w:hAnsiTheme="majorHAnsi" w:cstheme="majorHAnsi"/>
        </w:rPr>
        <w:t xml:space="preserve">ass </w:t>
      </w:r>
      <w:r w:rsidRPr="00794023">
        <w:rPr>
          <w:rStyle w:val="Emphasis"/>
          <w:rFonts w:asciiTheme="majorHAnsi" w:hAnsiTheme="majorHAnsi" w:cstheme="majorHAnsi"/>
          <w:highlight w:val="green"/>
        </w:rPr>
        <w:t>d</w:t>
      </w:r>
      <w:r w:rsidRPr="00794023">
        <w:rPr>
          <w:rStyle w:val="Emphasis"/>
          <w:rFonts w:asciiTheme="majorHAnsi" w:hAnsiTheme="majorHAnsi" w:cstheme="majorHAnsi"/>
        </w:rPr>
        <w:t xml:space="preserve">estruction </w:t>
      </w:r>
      <w:r w:rsidRPr="00794023">
        <w:rPr>
          <w:rStyle w:val="Emphasis"/>
          <w:rFonts w:asciiTheme="majorHAnsi" w:hAnsiTheme="majorHAnsi" w:cstheme="majorHAnsi"/>
          <w:highlight w:val="green"/>
        </w:rPr>
        <w:t>and</w:t>
      </w:r>
      <w:r w:rsidRPr="00794023">
        <w:rPr>
          <w:rStyle w:val="Emphasis"/>
          <w:rFonts w:asciiTheme="majorHAnsi" w:hAnsiTheme="majorHAnsi" w:cstheme="majorHAnsi"/>
        </w:rPr>
        <w:t xml:space="preserve"> the unprecedented </w:t>
      </w:r>
      <w:proofErr w:type="spellStart"/>
      <w:r w:rsidRPr="00794023">
        <w:rPr>
          <w:rStyle w:val="Emphasis"/>
          <w:rFonts w:asciiTheme="majorHAnsi" w:hAnsiTheme="majorHAnsi" w:cstheme="majorHAnsi"/>
          <w:highlight w:val="green"/>
        </w:rPr>
        <w:t>militarisation</w:t>
      </w:r>
      <w:proofErr w:type="spellEnd"/>
      <w:r w:rsidRPr="00794023">
        <w:rPr>
          <w:rStyle w:val="Emphasis"/>
          <w:rFonts w:asciiTheme="majorHAnsi" w:hAnsiTheme="majorHAnsi" w:cstheme="majorHAnsi"/>
        </w:rPr>
        <w:t xml:space="preserve"> of social life and conflict across the globe </w:t>
      </w:r>
      <w:r w:rsidRPr="00794023">
        <w:rPr>
          <w:rStyle w:val="Emphasis"/>
          <w:rFonts w:asciiTheme="majorHAnsi" w:hAnsiTheme="majorHAnsi" w:cstheme="majorHAnsi"/>
          <w:highlight w:val="green"/>
        </w:rPr>
        <w:t>makes it hard to imagine</w:t>
      </w:r>
      <w:r w:rsidRPr="00794023">
        <w:rPr>
          <w:rStyle w:val="Emphasis"/>
          <w:rFonts w:asciiTheme="majorHAnsi" w:hAnsiTheme="majorHAnsi" w:cstheme="majorHAnsi"/>
        </w:rPr>
        <w:t xml:space="preserve"> that </w:t>
      </w:r>
      <w:r w:rsidRPr="00794023">
        <w:rPr>
          <w:rStyle w:val="Emphasis"/>
          <w:rFonts w:asciiTheme="majorHAnsi" w:hAnsiTheme="majorHAnsi" w:cstheme="majorHAnsi"/>
          <w:highlight w:val="green"/>
        </w:rPr>
        <w:t>the system can come under</w:t>
      </w:r>
      <w:r w:rsidRPr="00794023">
        <w:rPr>
          <w:rStyle w:val="Emphasis"/>
          <w:rFonts w:asciiTheme="majorHAnsi" w:hAnsiTheme="majorHAnsi" w:cstheme="majorHAnsi"/>
        </w:rPr>
        <w:t xml:space="preserve"> any </w:t>
      </w:r>
      <w:r w:rsidRPr="00794023">
        <w:rPr>
          <w:rStyle w:val="Emphasis"/>
          <w:rFonts w:asciiTheme="majorHAnsi" w:hAnsiTheme="majorHAnsi" w:cstheme="majorHAnsi"/>
          <w:highlight w:val="green"/>
        </w:rPr>
        <w:t>stable political authority</w:t>
      </w:r>
      <w:r w:rsidRPr="00794023">
        <w:rPr>
          <w:rStyle w:val="Emphasis"/>
          <w:rFonts w:asciiTheme="majorHAnsi" w:hAnsiTheme="majorHAnsi" w:cstheme="majorHAnsi"/>
        </w:rPr>
        <w:t xml:space="preserve"> that assures its reproduction.  </w:t>
      </w:r>
      <w:r w:rsidRPr="00794023">
        <w:rPr>
          <w:rFonts w:asciiTheme="majorHAnsi" w:hAnsiTheme="majorHAnsi" w:cstheme="majorHAnsi"/>
          <w:sz w:val="16"/>
        </w:rPr>
        <w:t xml:space="preserve">Global Police </w:t>
      </w:r>
      <w:proofErr w:type="gramStart"/>
      <w:r w:rsidRPr="00794023">
        <w:rPr>
          <w:rFonts w:asciiTheme="majorHAnsi" w:hAnsiTheme="majorHAnsi" w:cstheme="majorHAnsi"/>
          <w:sz w:val="16"/>
        </w:rPr>
        <w:t>State  How</w:t>
      </w:r>
      <w:proofErr w:type="gramEnd"/>
      <w:r w:rsidRPr="00794023">
        <w:rPr>
          <w:rFonts w:asciiTheme="majorHAnsi" w:hAnsiTheme="majorHAnsi" w:cstheme="majorHAnsi"/>
          <w:sz w:val="16"/>
        </w:rPr>
        <w:t xml:space="preserve"> have social and political forces worldwide responded to crisis? The crisis has resulted in a rapid political </w:t>
      </w:r>
      <w:proofErr w:type="spellStart"/>
      <w:r w:rsidRPr="00794023">
        <w:rPr>
          <w:rFonts w:asciiTheme="majorHAnsi" w:hAnsiTheme="majorHAnsi" w:cstheme="majorHAnsi"/>
          <w:sz w:val="16"/>
        </w:rPr>
        <w:t>polarisation</w:t>
      </w:r>
      <w:proofErr w:type="spellEnd"/>
      <w:r w:rsidRPr="00794023">
        <w:rPr>
          <w:rFonts w:asciiTheme="majorHAnsi" w:hAnsiTheme="majorHAnsi" w:cstheme="majorHAnsi"/>
          <w:sz w:val="16"/>
        </w:rPr>
        <w:t xml:space="preserve"> in global society. Both right and left-wing forces are ascendant. Three responses seem to be in dispute.  One is what we could call “reformism from above.” This elite reformism is aimed at </w:t>
      </w:r>
      <w:proofErr w:type="spellStart"/>
      <w:r w:rsidRPr="00794023">
        <w:rPr>
          <w:rFonts w:asciiTheme="majorHAnsi" w:hAnsiTheme="majorHAnsi" w:cstheme="majorHAnsi"/>
          <w:sz w:val="16"/>
        </w:rPr>
        <w:t>stabilising</w:t>
      </w:r>
      <w:proofErr w:type="spellEnd"/>
      <w:r w:rsidRPr="00794023">
        <w:rPr>
          <w:rFonts w:asciiTheme="majorHAnsi" w:hAnsiTheme="majorHAnsi" w:cstheme="majorHAnsi"/>
          <w:sz w:val="16"/>
        </w:rPr>
        <w:t xml:space="preserve"> the system, at saving the system from itself and from more radical re- </w:t>
      </w:r>
      <w:proofErr w:type="spellStart"/>
      <w:r w:rsidRPr="00794023">
        <w:rPr>
          <w:rFonts w:asciiTheme="majorHAnsi" w:hAnsiTheme="majorHAnsi" w:cstheme="majorHAnsi"/>
          <w:sz w:val="16"/>
        </w:rPr>
        <w:t>sponses</w:t>
      </w:r>
      <w:proofErr w:type="spellEnd"/>
      <w:r w:rsidRPr="00794023">
        <w:rPr>
          <w:rFonts w:asciiTheme="majorHAnsi" w:hAnsiTheme="majorHAnsi" w:cstheme="maj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794023">
        <w:rPr>
          <w:rFonts w:asciiTheme="majorHAnsi" w:hAnsiTheme="majorHAnsi" w:cstheme="majorHAnsi"/>
          <w:sz w:val="16"/>
        </w:rPr>
        <w:t>grassroots</w:t>
      </w:r>
      <w:proofErr w:type="gramEnd"/>
      <w:r w:rsidRPr="00794023">
        <w:rPr>
          <w:rFonts w:asciiTheme="majorHAnsi" w:hAnsiTheme="majorHAnsi" w:cstheme="maj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794023">
        <w:rPr>
          <w:rStyle w:val="Emphasis"/>
          <w:rFonts w:asciiTheme="majorHAnsi" w:hAnsiTheme="majorHAnsi" w:cstheme="majorHAnsi"/>
        </w:rPr>
        <w:t xml:space="preserve">5 </w:t>
      </w:r>
      <w:r w:rsidRPr="00794023">
        <w:rPr>
          <w:rStyle w:val="Emphasis"/>
          <w:rFonts w:asciiTheme="majorHAnsi" w:hAnsiTheme="majorHAnsi" w:cstheme="majorHAnsi"/>
          <w:highlight w:val="green"/>
        </w:rPr>
        <w:t>The ultra-right is</w:t>
      </w:r>
      <w:r w:rsidRPr="00794023">
        <w:rPr>
          <w:rStyle w:val="Emphasis"/>
          <w:rFonts w:asciiTheme="majorHAnsi" w:hAnsiTheme="majorHAnsi" w:cstheme="majorHAnsi"/>
        </w:rPr>
        <w:t xml:space="preserve"> an </w:t>
      </w:r>
      <w:r w:rsidRPr="00794023">
        <w:rPr>
          <w:rStyle w:val="Emphasis"/>
          <w:rFonts w:asciiTheme="majorHAnsi" w:hAnsiTheme="majorHAnsi" w:cstheme="majorHAnsi"/>
          <w:highlight w:val="green"/>
        </w:rPr>
        <w:t>insurgent</w:t>
      </w:r>
      <w:r w:rsidRPr="00794023">
        <w:rPr>
          <w:rStyle w:val="Emphasis"/>
          <w:rFonts w:asciiTheme="majorHAnsi" w:hAnsiTheme="majorHAnsi" w:cstheme="majorHAnsi"/>
        </w:rPr>
        <w:t xml:space="preserve"> force in many countries. </w:t>
      </w:r>
      <w:r w:rsidRPr="00794023">
        <w:rPr>
          <w:rFonts w:asciiTheme="majorHAnsi" w:hAnsiTheme="majorHAnsi" w:cstheme="majorHAnsi"/>
          <w:sz w:val="16"/>
        </w:rPr>
        <w:t xml:space="preserve">In broad strokes, this project seeks to fuse reactionary political power with transnational capital and to </w:t>
      </w:r>
      <w:proofErr w:type="spellStart"/>
      <w:r w:rsidRPr="00794023">
        <w:rPr>
          <w:rFonts w:asciiTheme="majorHAnsi" w:hAnsiTheme="majorHAnsi" w:cstheme="majorHAnsi"/>
          <w:sz w:val="16"/>
        </w:rPr>
        <w:t>organise</w:t>
      </w:r>
      <w:proofErr w:type="spellEnd"/>
      <w:r w:rsidRPr="00794023">
        <w:rPr>
          <w:rFonts w:asciiTheme="majorHAnsi" w:hAnsiTheme="majorHAnsi" w:cstheme="majorHAnsi"/>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794023">
        <w:rPr>
          <w:rStyle w:val="Emphasis"/>
          <w:rFonts w:asciiTheme="majorHAnsi" w:hAnsiTheme="majorHAnsi" w:cstheme="majorHAnsi"/>
          <w:highlight w:val="green"/>
        </w:rPr>
        <w:t>It involves militarism,</w:t>
      </w:r>
      <w:r w:rsidRPr="00794023">
        <w:rPr>
          <w:rStyle w:val="Emphasis"/>
          <w:rFonts w:asciiTheme="majorHAnsi" w:hAnsiTheme="majorHAnsi" w:cstheme="majorHAnsi"/>
        </w:rPr>
        <w:t xml:space="preserve"> extreme </w:t>
      </w:r>
      <w:proofErr w:type="spellStart"/>
      <w:r w:rsidRPr="00794023">
        <w:rPr>
          <w:rStyle w:val="Emphasis"/>
          <w:rFonts w:asciiTheme="majorHAnsi" w:hAnsiTheme="majorHAnsi" w:cstheme="majorHAnsi"/>
          <w:highlight w:val="green"/>
        </w:rPr>
        <w:t>masculinisation</w:t>
      </w:r>
      <w:proofErr w:type="spellEnd"/>
      <w:r w:rsidRPr="00794023">
        <w:rPr>
          <w:rStyle w:val="Emphasis"/>
          <w:rFonts w:asciiTheme="majorHAnsi" w:hAnsiTheme="majorHAnsi" w:cstheme="majorHAnsi"/>
          <w:highlight w:val="green"/>
        </w:rPr>
        <w:t xml:space="preserve">, homophobia, </w:t>
      </w:r>
      <w:proofErr w:type="gramStart"/>
      <w:r w:rsidRPr="00794023">
        <w:rPr>
          <w:rStyle w:val="Emphasis"/>
          <w:rFonts w:asciiTheme="majorHAnsi" w:hAnsiTheme="majorHAnsi" w:cstheme="majorHAnsi"/>
          <w:highlight w:val="green"/>
        </w:rPr>
        <w:t>racism</w:t>
      </w:r>
      <w:proofErr w:type="gramEnd"/>
      <w:r w:rsidRPr="00794023">
        <w:rPr>
          <w:rStyle w:val="Emphasis"/>
          <w:rFonts w:asciiTheme="majorHAnsi" w:hAnsiTheme="majorHAnsi" w:cstheme="majorHAnsi"/>
          <w:highlight w:val="green"/>
        </w:rPr>
        <w:t xml:space="preserve"> and racist </w:t>
      </w:r>
      <w:proofErr w:type="spellStart"/>
      <w:r w:rsidRPr="00794023">
        <w:rPr>
          <w:rStyle w:val="Emphasis"/>
          <w:rFonts w:asciiTheme="majorHAnsi" w:hAnsiTheme="majorHAnsi" w:cstheme="majorHAnsi"/>
          <w:highlight w:val="green"/>
        </w:rPr>
        <w:t>mobilisations</w:t>
      </w:r>
      <w:proofErr w:type="spellEnd"/>
      <w:r w:rsidRPr="00794023">
        <w:rPr>
          <w:rStyle w:val="Emphasis"/>
          <w:rFonts w:asciiTheme="majorHAnsi" w:hAnsiTheme="majorHAnsi" w:cstheme="majorHAnsi"/>
        </w:rPr>
        <w:t xml:space="preserve">, including the search for scapegoats, such as immigrant workers and, in the West, Muslims. </w:t>
      </w:r>
      <w:r w:rsidRPr="00794023">
        <w:rPr>
          <w:rStyle w:val="Emphasis"/>
          <w:rFonts w:asciiTheme="majorHAnsi" w:hAnsiTheme="majorHAnsi" w:cstheme="majorHAnsi"/>
          <w:highlight w:val="green"/>
        </w:rPr>
        <w:t>Twenty-first century fascism</w:t>
      </w:r>
      <w:r w:rsidRPr="00794023">
        <w:rPr>
          <w:rStyle w:val="Emphasis"/>
          <w:rFonts w:asciiTheme="majorHAnsi" w:hAnsiTheme="majorHAnsi" w:cstheme="majorHAnsi"/>
        </w:rPr>
        <w:t xml:space="preserve"> evokes mystifying ideologies, often involving race/culture supremacy and xenophobia, embracing an </w:t>
      </w:r>
      <w:proofErr w:type="spellStart"/>
      <w:r w:rsidRPr="00794023">
        <w:rPr>
          <w:rStyle w:val="Emphasis"/>
          <w:rFonts w:asciiTheme="majorHAnsi" w:hAnsiTheme="majorHAnsi" w:cstheme="majorHAnsi"/>
        </w:rPr>
        <w:t>idealised</w:t>
      </w:r>
      <w:proofErr w:type="spellEnd"/>
      <w:r w:rsidRPr="00794023">
        <w:rPr>
          <w:rStyle w:val="Emphasis"/>
          <w:rFonts w:asciiTheme="majorHAnsi" w:hAnsiTheme="majorHAnsi" w:cstheme="majorHAnsi"/>
        </w:rPr>
        <w:t xml:space="preserve"> and mythical past. Neo-fascist culture </w:t>
      </w:r>
      <w:proofErr w:type="spellStart"/>
      <w:r w:rsidRPr="00794023">
        <w:rPr>
          <w:rStyle w:val="Emphasis"/>
          <w:rFonts w:asciiTheme="majorHAnsi" w:hAnsiTheme="majorHAnsi" w:cstheme="majorHAnsi"/>
          <w:highlight w:val="green"/>
        </w:rPr>
        <w:t>normalises</w:t>
      </w:r>
      <w:proofErr w:type="spellEnd"/>
      <w:r w:rsidRPr="00794023">
        <w:rPr>
          <w:rStyle w:val="Emphasis"/>
          <w:rFonts w:asciiTheme="majorHAnsi" w:hAnsiTheme="majorHAnsi" w:cstheme="majorHAnsi"/>
          <w:highlight w:val="green"/>
        </w:rPr>
        <w:t xml:space="preserve"> and </w:t>
      </w:r>
      <w:proofErr w:type="spellStart"/>
      <w:r w:rsidRPr="00794023">
        <w:rPr>
          <w:rStyle w:val="Emphasis"/>
          <w:rFonts w:asciiTheme="majorHAnsi" w:hAnsiTheme="majorHAnsi" w:cstheme="majorHAnsi"/>
          <w:highlight w:val="green"/>
        </w:rPr>
        <w:t>glamorises</w:t>
      </w:r>
      <w:proofErr w:type="spellEnd"/>
      <w:r w:rsidRPr="00794023">
        <w:rPr>
          <w:rStyle w:val="Emphasis"/>
          <w:rFonts w:asciiTheme="majorHAnsi" w:hAnsiTheme="majorHAnsi" w:cstheme="majorHAnsi"/>
          <w:highlight w:val="green"/>
        </w:rPr>
        <w:t xml:space="preserve"> warfare</w:t>
      </w:r>
      <w:r w:rsidRPr="00794023">
        <w:rPr>
          <w:rStyle w:val="Emphasis"/>
          <w:rFonts w:asciiTheme="majorHAnsi" w:hAnsiTheme="majorHAnsi" w:cstheme="majorHAnsi"/>
        </w:rPr>
        <w:t xml:space="preserve"> and social violence, </w:t>
      </w:r>
      <w:r w:rsidRPr="00794023">
        <w:rPr>
          <w:rFonts w:asciiTheme="majorHAnsi" w:hAnsiTheme="majorHAnsi" w:cstheme="majorHAnsi"/>
          <w:sz w:val="16"/>
        </w:rPr>
        <w:t>indeed, generates a fascination with domination that is portrayed even as heroic.</w:t>
      </w:r>
    </w:p>
    <w:p w14:paraId="18C03ED0" w14:textId="77777777" w:rsidR="0067247A" w:rsidRPr="00794023" w:rsidRDefault="0067247A" w:rsidP="0067247A">
      <w:pPr>
        <w:rPr>
          <w:rFonts w:asciiTheme="majorHAnsi" w:hAnsiTheme="majorHAnsi" w:cstheme="majorHAnsi"/>
          <w:b/>
          <w:iCs/>
          <w:u w:val="single"/>
        </w:rPr>
      </w:pPr>
      <w:r w:rsidRPr="00794023">
        <w:rPr>
          <w:rFonts w:asciiTheme="majorHAnsi" w:hAnsiTheme="majorHAnsi" w:cstheme="majorHAnsi"/>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w:t>
      </w:r>
      <w:proofErr w:type="gramStart"/>
      <w:r w:rsidRPr="00794023">
        <w:rPr>
          <w:rFonts w:asciiTheme="majorHAnsi" w:hAnsiTheme="majorHAnsi" w:cstheme="majorHAnsi"/>
          <w:sz w:val="8"/>
          <w:szCs w:val="8"/>
        </w:rPr>
        <w:t>most risky</w:t>
      </w:r>
      <w:proofErr w:type="gramEnd"/>
      <w:r w:rsidRPr="00794023">
        <w:rPr>
          <w:rFonts w:asciiTheme="majorHAnsi" w:hAnsiTheme="majorHAnsi" w:cstheme="majorHAnsi"/>
          <w:sz w:val="8"/>
          <w:szCs w:val="8"/>
        </w:rPr>
        <w:t xml:space="preserve"> technological developments, or at least abstain from accelerating them. Even if we suppose that civilizational devastation is unavoidable, many </w:t>
      </w:r>
      <w:proofErr w:type="gramStart"/>
      <w:r w:rsidRPr="00794023">
        <w:rPr>
          <w:rFonts w:asciiTheme="majorHAnsi" w:hAnsiTheme="majorHAnsi" w:cstheme="majorHAnsi"/>
          <w:sz w:val="8"/>
          <w:szCs w:val="8"/>
        </w:rPr>
        <w:t>would</w:t>
      </w:r>
      <w:proofErr w:type="gramEnd"/>
      <w:r w:rsidRPr="00794023">
        <w:rPr>
          <w:rFonts w:asciiTheme="majorHAnsi" w:hAnsiTheme="majorHAnsi" w:cstheme="majorHAnsi"/>
          <w:sz w:val="8"/>
          <w:szCs w:val="8"/>
        </w:rPr>
        <w:t xml:space="preserve"> prefer it to take place further into the future, at a time when maybe they and their loved ones are no longer alive anyway.32 Differential technological development doesn’t really make sense in the original </w:t>
      </w:r>
      <w:proofErr w:type="spellStart"/>
      <w:r w:rsidRPr="00794023">
        <w:rPr>
          <w:rFonts w:asciiTheme="majorHAnsi" w:hAnsiTheme="majorHAnsi" w:cstheme="majorHAnsi"/>
          <w:sz w:val="8"/>
          <w:szCs w:val="8"/>
        </w:rPr>
        <w:t>urn</w:t>
      </w:r>
      <w:proofErr w:type="spellEnd"/>
      <w:r w:rsidRPr="00794023">
        <w:rPr>
          <w:rFonts w:asciiTheme="majorHAnsi" w:hAnsiTheme="majorHAnsi" w:cstheme="majorHAnsi"/>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w:t>
      </w:r>
      <w:proofErr w:type="gramStart"/>
      <w:r w:rsidRPr="00794023">
        <w:rPr>
          <w:rFonts w:asciiTheme="majorHAnsi" w:hAnsiTheme="majorHAnsi" w:cstheme="majorHAnsi"/>
          <w:sz w:val="8"/>
          <w:szCs w:val="8"/>
        </w:rPr>
        <w:t>them</w:t>
      </w:r>
      <w:proofErr w:type="gramEnd"/>
      <w:r w:rsidRPr="00794023">
        <w:rPr>
          <w:rFonts w:asciiTheme="majorHAnsi" w:hAnsiTheme="majorHAnsi" w:cstheme="majorHAnsi"/>
          <w:sz w:val="8"/>
          <w:szCs w:val="8"/>
        </w:rPr>
        <w:t xml:space="preserve"> we drag along several others to which it is linked. Presumably the urn is highly tubular, since certain technologies must emerge before others can be reached (we are not likely to find a society that uses jet planes and flint axes). The metaphor </w:t>
      </w:r>
      <w:proofErr w:type="gramStart"/>
      <w:r w:rsidRPr="00794023">
        <w:rPr>
          <w:rFonts w:asciiTheme="majorHAnsi" w:hAnsiTheme="majorHAnsi" w:cstheme="majorHAnsi"/>
          <w:sz w:val="8"/>
          <w:szCs w:val="8"/>
        </w:rPr>
        <w:t>would</w:t>
      </w:r>
      <w:proofErr w:type="gramEnd"/>
      <w:r w:rsidRPr="00794023">
        <w:rPr>
          <w:rFonts w:asciiTheme="majorHAnsi" w:hAnsiTheme="majorHAnsi" w:cstheme="majorHAnsi"/>
          <w:sz w:val="8"/>
          <w:szCs w:val="8"/>
        </w:rPr>
        <w:t xml:space="preserve">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794023">
        <w:rPr>
          <w:rFonts w:asciiTheme="majorHAnsi" w:hAnsiTheme="majorHAnsi" w:cstheme="majorHAnsi"/>
          <w:sz w:val="8"/>
          <w:szCs w:val="8"/>
        </w:rPr>
        <w:t>Collingridge</w:t>
      </w:r>
      <w:proofErr w:type="spellEnd"/>
      <w:r w:rsidRPr="00794023">
        <w:rPr>
          <w:rFonts w:asciiTheme="majorHAnsi" w:hAnsiTheme="majorHAnsi" w:cstheme="majorHAnsi"/>
          <w:sz w:val="8"/>
          <w:szCs w:val="8"/>
        </w:rPr>
        <w:t>, 1980). Nevertheless, for an actor who cares altruistically about long-term outcomes and who is involved in some inventive enterprise (</w:t>
      </w:r>
      <w:proofErr w:type="gramStart"/>
      <w:r w:rsidRPr="00794023">
        <w:rPr>
          <w:rFonts w:asciiTheme="majorHAnsi" w:hAnsiTheme="majorHAnsi" w:cstheme="majorHAnsi"/>
          <w:sz w:val="8"/>
          <w:szCs w:val="8"/>
        </w:rPr>
        <w:t>e.g.</w:t>
      </w:r>
      <w:proofErr w:type="gramEnd"/>
      <w:r w:rsidRPr="00794023">
        <w:rPr>
          <w:rFonts w:asciiTheme="majorHAnsi" w:hAnsiTheme="majorHAnsi" w:cstheme="majorHAnsi"/>
          <w:sz w:val="8"/>
          <w:szCs w:val="8"/>
        </w:rPr>
        <w:t xml:space="preserve"> as a researcher, funder, entrepreneur, regulator, or legislator) it is worth making the attempt. Some implications, at any rate, seem </w:t>
      </w:r>
      <w:proofErr w:type="gramStart"/>
      <w:r w:rsidRPr="00794023">
        <w:rPr>
          <w:rFonts w:asciiTheme="majorHAnsi" w:hAnsiTheme="majorHAnsi" w:cstheme="majorHAnsi"/>
          <w:sz w:val="8"/>
          <w:szCs w:val="8"/>
        </w:rPr>
        <w:t>fairly obvious</w:t>
      </w:r>
      <w:proofErr w:type="gramEnd"/>
      <w:r w:rsidRPr="00794023">
        <w:rPr>
          <w:rFonts w:asciiTheme="majorHAnsi" w:hAnsiTheme="majorHAnsi" w:cstheme="majorHAnsi"/>
          <w:sz w:val="8"/>
          <w:szCs w:val="8"/>
        </w:rPr>
        <w:t xml:space="preserve">: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w:t>
      </w:r>
      <w:proofErr w:type="gramStart"/>
      <w:r w:rsidRPr="00794023">
        <w:rPr>
          <w:rFonts w:asciiTheme="majorHAnsi" w:hAnsiTheme="majorHAnsi" w:cstheme="majorHAnsi"/>
          <w:sz w:val="8"/>
          <w:szCs w:val="8"/>
        </w:rPr>
        <w:t>more or less constant</w:t>
      </w:r>
      <w:proofErr w:type="gramEnd"/>
      <w:r w:rsidRPr="00794023">
        <w:rPr>
          <w:rFonts w:asciiTheme="majorHAnsi" w:hAnsiTheme="majorHAnsi" w:cstheme="majorHAnsi"/>
          <w:sz w:val="8"/>
          <w:szCs w:val="8"/>
        </w:rPr>
        <w:t xml:space="preserve">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w:t>
      </w:r>
      <w:proofErr w:type="gramStart"/>
      <w:r w:rsidRPr="00794023">
        <w:rPr>
          <w:rFonts w:asciiTheme="majorHAnsi" w:hAnsiTheme="majorHAnsi" w:cstheme="majorHAnsi"/>
          <w:sz w:val="8"/>
          <w:szCs w:val="8"/>
        </w:rPr>
        <w:t>is</w:t>
      </w:r>
      <w:proofErr w:type="gramEnd"/>
      <w:r w:rsidRPr="00794023">
        <w:rPr>
          <w:rFonts w:asciiTheme="majorHAnsi" w:hAnsiTheme="majorHAnsi" w:cstheme="majorHAnsi"/>
          <w:sz w:val="8"/>
          <w:szCs w:val="8"/>
        </w:rPr>
        <w:t xml:space="preserve">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w:t>
      </w:r>
      <w:proofErr w:type="gramStart"/>
      <w:r w:rsidRPr="00794023">
        <w:rPr>
          <w:rFonts w:asciiTheme="majorHAnsi" w:hAnsiTheme="majorHAnsi" w:cstheme="majorHAnsi"/>
          <w:sz w:val="8"/>
          <w:szCs w:val="8"/>
        </w:rPr>
        <w:t>in order for</w:t>
      </w:r>
      <w:proofErr w:type="gramEnd"/>
      <w:r w:rsidRPr="00794023">
        <w:rPr>
          <w:rFonts w:asciiTheme="majorHAnsi" w:hAnsiTheme="majorHAnsi" w:cstheme="majorHAnsi"/>
          <w:sz w:val="8"/>
          <w:szCs w:val="8"/>
        </w:rPr>
        <w:t xml:space="preserve">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w:t>
      </w:r>
      <w:proofErr w:type="gramStart"/>
      <w:r w:rsidRPr="00794023">
        <w:rPr>
          <w:rFonts w:asciiTheme="majorHAnsi" w:hAnsiTheme="majorHAnsi" w:cstheme="majorHAnsi"/>
          <w:sz w:val="8"/>
          <w:szCs w:val="8"/>
        </w:rPr>
        <w:t>entirely eliminate</w:t>
      </w:r>
      <w:proofErr w:type="gramEnd"/>
      <w:r w:rsidRPr="00794023">
        <w:rPr>
          <w:rFonts w:asciiTheme="majorHAnsi" w:hAnsiTheme="majorHAnsi" w:cstheme="majorHAnsi"/>
          <w:sz w:val="8"/>
          <w:szCs w:val="8"/>
        </w:rPr>
        <w:t xml:space="preserve"> or even greatly reduce the threat of Type-1 vulnerabilities. Note that an intervention that halves the size of the apocalyptic residual would not (at least not through any </w:t>
      </w:r>
      <w:proofErr w:type="spellStart"/>
      <w:r w:rsidRPr="00794023">
        <w:rPr>
          <w:rFonts w:asciiTheme="majorHAnsi" w:hAnsiTheme="majorHAnsi" w:cstheme="majorHAnsi"/>
          <w:sz w:val="8"/>
          <w:szCs w:val="8"/>
        </w:rPr>
        <w:t>firstorder</w:t>
      </w:r>
      <w:proofErr w:type="spellEnd"/>
      <w:r w:rsidRPr="00794023">
        <w:rPr>
          <w:rFonts w:asciiTheme="majorHAnsi" w:hAnsiTheme="majorHAnsi" w:cstheme="majorHAnsi"/>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w:t>
      </w:r>
      <w:proofErr w:type="gramStart"/>
      <w:r w:rsidRPr="00794023">
        <w:rPr>
          <w:rFonts w:asciiTheme="majorHAnsi" w:hAnsiTheme="majorHAnsi" w:cstheme="majorHAnsi"/>
          <w:sz w:val="8"/>
          <w:szCs w:val="8"/>
        </w:rPr>
        <w:t>fairly uniform</w:t>
      </w:r>
      <w:proofErr w:type="gramEnd"/>
      <w:r w:rsidRPr="00794023">
        <w:rPr>
          <w:rFonts w:asciiTheme="majorHAnsi" w:hAnsiTheme="majorHAnsi" w:cstheme="majorHAnsi"/>
          <w:sz w:val="8"/>
          <w:szCs w:val="8"/>
        </w:rPr>
        <w:t xml:space="preserve">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w:t>
      </w:r>
      <w:proofErr w:type="gramStart"/>
      <w:r w:rsidRPr="00794023">
        <w:rPr>
          <w:rFonts w:asciiTheme="majorHAnsi" w:hAnsiTheme="majorHAnsi" w:cstheme="majorHAnsi"/>
          <w:sz w:val="8"/>
          <w:szCs w:val="8"/>
        </w:rPr>
        <w:t>Typically</w:t>
      </w:r>
      <w:proofErr w:type="gramEnd"/>
      <w:r w:rsidRPr="00794023">
        <w:rPr>
          <w:rFonts w:asciiTheme="majorHAnsi" w:hAnsiTheme="majorHAnsi" w:cstheme="majorHAnsi"/>
          <w:sz w:val="8"/>
          <w:szCs w:val="8"/>
        </w:rPr>
        <w:t xml:space="preserve">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794023">
        <w:rPr>
          <w:rFonts w:asciiTheme="majorHAnsi" w:hAnsiTheme="majorHAnsi" w:cstheme="majorHAnsi"/>
          <w:sz w:val="8"/>
          <w:szCs w:val="8"/>
        </w:rPr>
        <w:t>peaceloving</w:t>
      </w:r>
      <w:proofErr w:type="spellEnd"/>
      <w:r w:rsidRPr="00794023">
        <w:rPr>
          <w:rFonts w:asciiTheme="majorHAnsi" w:hAnsiTheme="majorHAnsi" w:cstheme="majorHAnsi"/>
          <w:sz w:val="8"/>
          <w:szCs w:val="8"/>
        </w:rPr>
        <w:t xml:space="preserve"> direction. The ‘safe first strike’ scenario would be a lot less alarming if the actors facing the security dilemma had attitudes towards one another </w:t>
      </w:r>
      <w:proofErr w:type="gramStart"/>
      <w:r w:rsidRPr="00794023">
        <w:rPr>
          <w:rFonts w:asciiTheme="majorHAnsi" w:hAnsiTheme="majorHAnsi" w:cstheme="majorHAnsi"/>
          <w:sz w:val="8"/>
          <w:szCs w:val="8"/>
        </w:rPr>
        <w:t>similar to</w:t>
      </w:r>
      <w:proofErr w:type="gramEnd"/>
      <w:r w:rsidRPr="00794023">
        <w:rPr>
          <w:rFonts w:asciiTheme="majorHAnsi" w:hAnsiTheme="majorHAnsi" w:cstheme="majorHAnsi"/>
          <w:sz w:val="8"/>
          <w:szCs w:val="8"/>
        </w:rPr>
        <w:t xml:space="preserve"> those prevailing between Finland and Sweden. For many plausible sets of incentives that could arise for powerful actors </w:t>
      </w:r>
      <w:proofErr w:type="gramStart"/>
      <w:r w:rsidRPr="00794023">
        <w:rPr>
          <w:rFonts w:asciiTheme="majorHAnsi" w:hAnsiTheme="majorHAnsi" w:cstheme="majorHAnsi"/>
          <w:sz w:val="8"/>
          <w:szCs w:val="8"/>
        </w:rPr>
        <w:t>as a consequence of</w:t>
      </w:r>
      <w:proofErr w:type="gramEnd"/>
      <w:r w:rsidRPr="00794023">
        <w:rPr>
          <w:rFonts w:asciiTheme="majorHAnsi" w:hAnsiTheme="majorHAnsi" w:cstheme="majorHAnsi"/>
          <w:sz w:val="8"/>
          <w:szCs w:val="8"/>
        </w:rPr>
        <w:t xml:space="preserve"> some technological breakthrough, the prospects for a non-</w:t>
      </w:r>
      <w:proofErr w:type="spellStart"/>
      <w:r w:rsidRPr="00794023">
        <w:rPr>
          <w:rFonts w:asciiTheme="majorHAnsi" w:hAnsiTheme="majorHAnsi" w:cstheme="majorHAnsi"/>
          <w:sz w:val="8"/>
          <w:szCs w:val="8"/>
        </w:rPr>
        <w:t>devastational</w:t>
      </w:r>
      <w:proofErr w:type="spellEnd"/>
      <w:r w:rsidRPr="00794023">
        <w:rPr>
          <w:rFonts w:asciiTheme="majorHAnsi" w:hAnsiTheme="majorHAnsi" w:cstheme="majorHAnsi"/>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794023">
        <w:rPr>
          <w:rFonts w:asciiTheme="majorHAnsi" w:hAnsiTheme="majorHAnsi" w:cstheme="majorHAnsi"/>
          <w:sz w:val="16"/>
        </w:rPr>
        <w:t>.</w:t>
      </w:r>
      <w:r w:rsidRPr="00794023">
        <w:rPr>
          <w:rStyle w:val="Emphasis"/>
          <w:rFonts w:asciiTheme="majorHAnsi" w:hAnsiTheme="majorHAnsi" w:cstheme="majorHAnsi"/>
        </w:rPr>
        <w:t xml:space="preserve"> Recall that such a vulnerability entails that ‘by default’ a great </w:t>
      </w:r>
      <w:r w:rsidRPr="00794023">
        <w:rPr>
          <w:rStyle w:val="Emphasis"/>
          <w:rFonts w:asciiTheme="majorHAnsi" w:hAnsiTheme="majorHAnsi" w:cstheme="majorHAnsi"/>
          <w:highlight w:val="green"/>
        </w:rPr>
        <w:t xml:space="preserve">many </w:t>
      </w:r>
      <w:proofErr w:type="gramStart"/>
      <w:r w:rsidRPr="00794023">
        <w:rPr>
          <w:rStyle w:val="Emphasis"/>
          <w:rFonts w:asciiTheme="majorHAnsi" w:hAnsiTheme="majorHAnsi" w:cstheme="majorHAnsi"/>
          <w:highlight w:val="green"/>
        </w:rPr>
        <w:t>actors</w:t>
      </w:r>
      <w:proofErr w:type="gramEnd"/>
      <w:r w:rsidRPr="00794023">
        <w:rPr>
          <w:rStyle w:val="Emphasis"/>
          <w:rFonts w:asciiTheme="majorHAnsi" w:hAnsiTheme="majorHAnsi" w:cstheme="majorHAnsi"/>
          <w:highlight w:val="green"/>
        </w:rPr>
        <w:t xml:space="preserve"> face incentives to take</w:t>
      </w:r>
      <w:r w:rsidRPr="00794023">
        <w:rPr>
          <w:rStyle w:val="Emphasis"/>
          <w:rFonts w:asciiTheme="majorHAnsi" w:hAnsiTheme="majorHAnsi" w:cstheme="majorHAnsi"/>
        </w:rPr>
        <w:t xml:space="preserve"> some </w:t>
      </w:r>
      <w:r w:rsidRPr="00794023">
        <w:rPr>
          <w:rStyle w:val="Emphasis"/>
          <w:rFonts w:asciiTheme="majorHAnsi" w:hAnsiTheme="majorHAnsi" w:cstheme="majorHAnsi"/>
          <w:highlight w:val="green"/>
        </w:rPr>
        <w:t>damaging action</w:t>
      </w:r>
      <w:r w:rsidRPr="00794023">
        <w:rPr>
          <w:rStyle w:val="Emphasis"/>
          <w:rFonts w:asciiTheme="majorHAnsi" w:hAnsiTheme="majorHAnsi" w:cstheme="majorHAnsi"/>
        </w:rPr>
        <w:t xml:space="preserve">, such that the combined effects add up to civilizational devastation. The incentives for using the black-ball technology must therefore be ones that have a grip on a substantial fraction of the world population – </w:t>
      </w:r>
      <w:r w:rsidRPr="00794023">
        <w:rPr>
          <w:rStyle w:val="Emphasis"/>
          <w:rFonts w:asciiTheme="majorHAnsi" w:hAnsiTheme="majorHAnsi" w:cstheme="majorHAnsi"/>
          <w:highlight w:val="green"/>
        </w:rPr>
        <w:t>economic gain being</w:t>
      </w:r>
      <w:r w:rsidRPr="00794023">
        <w:rPr>
          <w:rStyle w:val="Emphasis"/>
          <w:rFonts w:asciiTheme="majorHAnsi" w:hAnsiTheme="majorHAnsi" w:cstheme="majorHAnsi"/>
        </w:rPr>
        <w:t xml:space="preserve"> perhaps being </w:t>
      </w:r>
      <w:r w:rsidRPr="00794023">
        <w:rPr>
          <w:rStyle w:val="Emphasis"/>
          <w:rFonts w:asciiTheme="majorHAnsi" w:hAnsiTheme="majorHAnsi" w:cstheme="majorHAnsi"/>
          <w:highlight w:val="green"/>
        </w:rPr>
        <w:t>the prime example of</w:t>
      </w:r>
      <w:r w:rsidRPr="00794023">
        <w:rPr>
          <w:rStyle w:val="Emphasis"/>
          <w:rFonts w:asciiTheme="majorHAnsi" w:hAnsiTheme="majorHAnsi" w:cstheme="majorHAnsi"/>
        </w:rPr>
        <w:t xml:space="preserve"> such a </w:t>
      </w:r>
      <w:r w:rsidRPr="00794023">
        <w:rPr>
          <w:rStyle w:val="Emphasis"/>
          <w:rFonts w:asciiTheme="majorHAnsi" w:hAnsiTheme="majorHAnsi" w:cstheme="majorHAnsi"/>
          <w:highlight w:val="green"/>
        </w:rPr>
        <w:t>near-universal motivation</w:t>
      </w:r>
      <w:r w:rsidRPr="00794023">
        <w:rPr>
          <w:rStyle w:val="Emphasis"/>
          <w:rFonts w:asciiTheme="majorHAnsi" w:hAnsiTheme="majorHAnsi" w:cstheme="majorHAnsi"/>
        </w:rPr>
        <w:t xml:space="preserve">. </w:t>
      </w:r>
      <w:proofErr w:type="gramStart"/>
      <w:r w:rsidRPr="00794023">
        <w:rPr>
          <w:rFonts w:asciiTheme="majorHAnsi" w:hAnsiTheme="majorHAnsi" w:cstheme="majorHAnsi"/>
          <w:sz w:val="8"/>
          <w:szCs w:val="8"/>
        </w:rPr>
        <w:t>So</w:t>
      </w:r>
      <w:proofErr w:type="gramEnd"/>
      <w:r w:rsidRPr="00794023">
        <w:rPr>
          <w:rFonts w:asciiTheme="majorHAnsi" w:hAnsiTheme="majorHAnsi" w:cstheme="majorHAnsi"/>
          <w:sz w:val="8"/>
          <w:szCs w:val="8"/>
        </w:rPr>
        <w:t xml:space="preserve">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w:t>
      </w:r>
      <w:proofErr w:type="gramStart"/>
      <w:r w:rsidRPr="00794023">
        <w:rPr>
          <w:rFonts w:asciiTheme="majorHAnsi" w:hAnsiTheme="majorHAnsi" w:cstheme="majorHAnsi"/>
          <w:sz w:val="8"/>
          <w:szCs w:val="8"/>
        </w:rPr>
        <w:t>so as to</w:t>
      </w:r>
      <w:proofErr w:type="gramEnd"/>
      <w:r w:rsidRPr="00794023">
        <w:rPr>
          <w:rFonts w:asciiTheme="majorHAnsi" w:hAnsiTheme="majorHAnsi" w:cstheme="majorHAnsi"/>
          <w:sz w:val="8"/>
          <w:szCs w:val="8"/>
        </w:rPr>
        <w:t xml:space="preserve">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w:t>
      </w:r>
      <w:proofErr w:type="gramStart"/>
      <w:r w:rsidRPr="00794023">
        <w:rPr>
          <w:rFonts w:asciiTheme="majorHAnsi" w:hAnsiTheme="majorHAnsi" w:cstheme="majorHAnsi"/>
          <w:sz w:val="8"/>
          <w:szCs w:val="8"/>
        </w:rPr>
        <w:t>renders</w:t>
      </w:r>
      <w:proofErr w:type="gramEnd"/>
      <w:r w:rsidRPr="00794023">
        <w:rPr>
          <w:rFonts w:asciiTheme="majorHAnsi" w:hAnsiTheme="majorHAnsi" w:cstheme="majorHAnsi"/>
          <w:sz w:val="8"/>
          <w:szCs w:val="8"/>
        </w:rPr>
        <w:t xml:space="preserve"> deterrence inadequate even if every perpetrator were certain to get caught. Exercising more caution and doing more risk assessment is also a weak and limited strategy. One actor unilaterally deciding to be more cautious may not help much with respect to a Type-2a </w:t>
      </w:r>
      <w:proofErr w:type="gramStart"/>
      <w:r w:rsidRPr="00794023">
        <w:rPr>
          <w:rFonts w:asciiTheme="majorHAnsi" w:hAnsiTheme="majorHAnsi" w:cstheme="majorHAnsi"/>
          <w:sz w:val="8"/>
          <w:szCs w:val="8"/>
        </w:rPr>
        <w:t>vulnerability, and</w:t>
      </w:r>
      <w:proofErr w:type="gramEnd"/>
      <w:r w:rsidRPr="00794023">
        <w:rPr>
          <w:rFonts w:asciiTheme="majorHAnsi" w:hAnsiTheme="majorHAnsi" w:cstheme="majorHAnsi"/>
          <w:sz w:val="8"/>
          <w:szCs w:val="8"/>
        </w:rPr>
        <w:t xml:space="preserve">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w:t>
      </w:r>
      <w:r w:rsidRPr="00794023">
        <w:rPr>
          <w:rFonts w:asciiTheme="majorHAnsi" w:hAnsiTheme="majorHAnsi" w:cstheme="majorHAnsi"/>
          <w:sz w:val="8"/>
          <w:szCs w:val="8"/>
        </w:rPr>
        <w:lastRenderedPageBreak/>
        <w:t xml:space="preserve">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w:t>
      </w:r>
      <w:proofErr w:type="gramStart"/>
      <w:r w:rsidRPr="00794023">
        <w:rPr>
          <w:rFonts w:asciiTheme="majorHAnsi" w:hAnsiTheme="majorHAnsi" w:cstheme="majorHAnsi"/>
          <w:sz w:val="8"/>
          <w:szCs w:val="8"/>
        </w:rPr>
        <w:t>The</w:t>
      </w:r>
      <w:proofErr w:type="gramEnd"/>
      <w:r w:rsidRPr="00794023">
        <w:rPr>
          <w:rFonts w:asciiTheme="majorHAnsi" w:hAnsiTheme="majorHAnsi" w:cstheme="majorHAnsi"/>
          <w:sz w:val="8"/>
          <w:szCs w:val="8"/>
        </w:rPr>
        <w:t xml:space="preserv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794023">
        <w:rPr>
          <w:rStyle w:val="Emphasis"/>
          <w:rFonts w:asciiTheme="majorHAnsi" w:hAnsiTheme="majorHAnsi" w:cstheme="majorHAnsi"/>
          <w:sz w:val="8"/>
          <w:szCs w:val="8"/>
        </w:rPr>
        <w:t xml:space="preserve"> </w:t>
      </w:r>
      <w:r w:rsidRPr="00794023">
        <w:rPr>
          <w:rStyle w:val="Emphasis"/>
          <w:rFonts w:asciiTheme="majorHAnsi" w:hAnsiTheme="majorHAnsi" w:cstheme="majorHAnsi"/>
        </w:rPr>
        <w:t xml:space="preserve">1. </w:t>
      </w:r>
      <w:r w:rsidRPr="00794023">
        <w:rPr>
          <w:rStyle w:val="Emphasis"/>
          <w:rFonts w:asciiTheme="majorHAnsi" w:hAnsiTheme="majorHAnsi" w:cstheme="majorHAnsi"/>
          <w:highlight w:val="green"/>
        </w:rPr>
        <w:t>Create</w:t>
      </w:r>
      <w:r w:rsidRPr="00794023">
        <w:rPr>
          <w:rStyle w:val="Emphasis"/>
          <w:rFonts w:asciiTheme="majorHAnsi" w:hAnsiTheme="majorHAnsi" w:cstheme="majorHAnsi"/>
        </w:rPr>
        <w:t xml:space="preserve"> the capacity for extremely </w:t>
      </w:r>
      <w:r w:rsidRPr="00794023">
        <w:rPr>
          <w:rStyle w:val="Emphasis"/>
          <w:rFonts w:asciiTheme="majorHAnsi" w:hAnsiTheme="majorHAnsi" w:cstheme="majorHAnsi"/>
          <w:highlight w:val="green"/>
        </w:rPr>
        <w:t>effective</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preventive policing</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Develop</w:t>
      </w:r>
      <w:r w:rsidRPr="00794023">
        <w:rPr>
          <w:rStyle w:val="Emphasis"/>
          <w:rFonts w:asciiTheme="majorHAnsi" w:hAnsiTheme="majorHAnsi" w:cstheme="majorHAnsi"/>
        </w:rPr>
        <w:t xml:space="preserve"> the intra-state </w:t>
      </w:r>
      <w:r w:rsidRPr="00794023">
        <w:rPr>
          <w:rStyle w:val="Emphasis"/>
          <w:rFonts w:asciiTheme="majorHAnsi" w:hAnsiTheme="majorHAnsi" w:cstheme="majorHAnsi"/>
          <w:highlight w:val="green"/>
        </w:rPr>
        <w:t>governance capacity needed to prevent</w:t>
      </w:r>
      <w:r w:rsidRPr="00794023">
        <w:rPr>
          <w:rStyle w:val="Emphasis"/>
          <w:rFonts w:asciiTheme="majorHAnsi" w:hAnsiTheme="majorHAnsi" w:cstheme="majorHAnsi"/>
        </w:rPr>
        <w:t xml:space="preserve">, with extremely high reliability, any individual or small group – including ones that cannot be deterred – </w:t>
      </w:r>
      <w:r w:rsidRPr="00794023">
        <w:rPr>
          <w:rStyle w:val="Emphasis"/>
          <w:rFonts w:asciiTheme="majorHAnsi" w:hAnsiTheme="majorHAnsi" w:cstheme="majorHAnsi"/>
          <w:highlight w:val="green"/>
        </w:rPr>
        <w:t>from</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carrying out</w:t>
      </w:r>
      <w:r w:rsidRPr="00794023">
        <w:rPr>
          <w:rStyle w:val="Emphasis"/>
          <w:rFonts w:asciiTheme="majorHAnsi" w:hAnsiTheme="majorHAnsi" w:cstheme="majorHAnsi"/>
        </w:rPr>
        <w:t xml:space="preserve"> any </w:t>
      </w:r>
      <w:r w:rsidRPr="00794023">
        <w:rPr>
          <w:rStyle w:val="Emphasis"/>
          <w:rFonts w:asciiTheme="majorHAnsi" w:hAnsiTheme="majorHAnsi" w:cstheme="majorHAnsi"/>
          <w:highlight w:val="green"/>
        </w:rPr>
        <w:t>action that is</w:t>
      </w:r>
      <w:r w:rsidRPr="00794023">
        <w:rPr>
          <w:rStyle w:val="Emphasis"/>
          <w:rFonts w:asciiTheme="majorHAnsi" w:hAnsiTheme="majorHAnsi" w:cstheme="majorHAnsi"/>
        </w:rPr>
        <w:t xml:space="preserve"> highly </w:t>
      </w:r>
      <w:r w:rsidRPr="00794023">
        <w:rPr>
          <w:rStyle w:val="Emphasis"/>
          <w:rFonts w:asciiTheme="majorHAnsi" w:hAnsiTheme="majorHAnsi" w:cstheme="majorHAnsi"/>
          <w:highlight w:val="green"/>
        </w:rPr>
        <w:t>illegal</w:t>
      </w:r>
      <w:r w:rsidRPr="00794023">
        <w:rPr>
          <w:rStyle w:val="Emphasis"/>
          <w:rFonts w:asciiTheme="majorHAnsi" w:hAnsiTheme="majorHAnsi" w:cstheme="majorHAnsi"/>
        </w:rPr>
        <w:t xml:space="preserve">; and 2. Create the capacity for </w:t>
      </w:r>
      <w:r w:rsidRPr="00794023">
        <w:rPr>
          <w:rStyle w:val="Emphasis"/>
          <w:rFonts w:asciiTheme="majorHAnsi" w:hAnsiTheme="majorHAnsi" w:cstheme="majorHAnsi"/>
          <w:highlight w:val="green"/>
        </w:rPr>
        <w:t>strong global governance</w:t>
      </w:r>
      <w:r w:rsidRPr="00794023">
        <w:rPr>
          <w:rStyle w:val="Emphasis"/>
          <w:rFonts w:asciiTheme="majorHAnsi" w:hAnsiTheme="majorHAnsi" w:cstheme="majorHAnsi"/>
        </w:rPr>
        <w:t xml:space="preserve">. Develop the inter-state governance capacity needed </w:t>
      </w:r>
      <w:r w:rsidRPr="00794023">
        <w:rPr>
          <w:rStyle w:val="Emphasis"/>
          <w:rFonts w:asciiTheme="majorHAnsi" w:hAnsiTheme="majorHAnsi" w:cstheme="majorHAnsi"/>
          <w:highlight w:val="green"/>
        </w:rPr>
        <w:t>to</w:t>
      </w:r>
      <w:r w:rsidRPr="00794023">
        <w:rPr>
          <w:rStyle w:val="Emphasis"/>
          <w:rFonts w:asciiTheme="majorHAnsi" w:hAnsiTheme="majorHAnsi" w:cstheme="majorHAnsi"/>
        </w:rPr>
        <w:t xml:space="preserve"> reliably </w:t>
      </w:r>
      <w:r w:rsidRPr="00794023">
        <w:rPr>
          <w:rStyle w:val="Emphasis"/>
          <w:rFonts w:asciiTheme="majorHAnsi" w:hAnsiTheme="majorHAnsi" w:cstheme="majorHAnsi"/>
          <w:highlight w:val="green"/>
        </w:rPr>
        <w:t>solve</w:t>
      </w:r>
      <w:r w:rsidRPr="00794023">
        <w:rPr>
          <w:rStyle w:val="Emphasis"/>
          <w:rFonts w:asciiTheme="majorHAnsi" w:hAnsiTheme="majorHAnsi" w:cstheme="majorHAnsi"/>
        </w:rPr>
        <w:t xml:space="preserve"> the most serious global </w:t>
      </w:r>
      <w:r w:rsidRPr="00794023">
        <w:rPr>
          <w:rStyle w:val="Emphasis"/>
          <w:rFonts w:asciiTheme="majorHAnsi" w:hAnsiTheme="majorHAnsi" w:cstheme="majorHAnsi"/>
          <w:highlight w:val="green"/>
        </w:rPr>
        <w:t>commons problems and ensure</w:t>
      </w:r>
      <w:r w:rsidRPr="00794023">
        <w:rPr>
          <w:rStyle w:val="Emphasis"/>
          <w:rFonts w:asciiTheme="majorHAnsi" w:hAnsiTheme="majorHAnsi" w:cstheme="majorHAnsi"/>
        </w:rPr>
        <w:t xml:space="preserve"> robust </w:t>
      </w:r>
      <w:r w:rsidRPr="00794023">
        <w:rPr>
          <w:rStyle w:val="Emphasis"/>
          <w:rFonts w:asciiTheme="majorHAnsi" w:hAnsiTheme="majorHAnsi" w:cstheme="majorHAnsi"/>
          <w:highlight w:val="green"/>
        </w:rPr>
        <w:t>cooperation</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between states</w:t>
      </w:r>
      <w:r w:rsidRPr="00794023">
        <w:rPr>
          <w:rStyle w:val="Emphasis"/>
          <w:rFonts w:asciiTheme="majorHAnsi" w:hAnsiTheme="majorHAnsi" w:cstheme="majorHAnsi"/>
        </w:rPr>
        <w:t xml:space="preserve"> (and other strong organizations) wherever vital security interests are at stake – </w:t>
      </w:r>
      <w:r w:rsidRPr="00794023">
        <w:rPr>
          <w:rStyle w:val="Emphasis"/>
          <w:rFonts w:asciiTheme="majorHAnsi" w:hAnsiTheme="majorHAnsi" w:cstheme="majorHAnsi"/>
          <w:highlight w:val="green"/>
        </w:rPr>
        <w:t>even where</w:t>
      </w:r>
      <w:r w:rsidRPr="00794023">
        <w:rPr>
          <w:rStyle w:val="Emphasis"/>
          <w:rFonts w:asciiTheme="majorHAnsi" w:hAnsiTheme="majorHAnsi" w:cstheme="majorHAnsi"/>
        </w:rPr>
        <w:t xml:space="preserve"> there are very </w:t>
      </w:r>
      <w:r w:rsidRPr="00794023">
        <w:rPr>
          <w:rStyle w:val="Emphasis"/>
          <w:rFonts w:asciiTheme="majorHAnsi" w:hAnsiTheme="majorHAnsi" w:cstheme="majorHAnsi"/>
          <w:highlight w:val="green"/>
        </w:rPr>
        <w:t>strong incentives</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to</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defect</w:t>
      </w:r>
      <w:r w:rsidRPr="00794023">
        <w:rPr>
          <w:rStyle w:val="Emphasis"/>
          <w:rFonts w:asciiTheme="majorHAnsi" w:hAnsiTheme="majorHAnsi" w:cstheme="majorHAnsi"/>
        </w:rPr>
        <w:t xml:space="preserve"> from agreements or refuse to sign on in the first place.</w:t>
      </w:r>
    </w:p>
    <w:p w14:paraId="22367F1E" w14:textId="77777777" w:rsidR="0067247A" w:rsidRDefault="0067247A" w:rsidP="0067247A">
      <w:pPr>
        <w:pStyle w:val="Heading4"/>
      </w:pPr>
      <w:r>
        <w:t xml:space="preserve">The space race is deeply entangled with the development of </w:t>
      </w:r>
      <w:proofErr w:type="spellStart"/>
      <w:r>
        <w:t>carcerality</w:t>
      </w:r>
      <w:proofErr w:type="spellEnd"/>
      <w:r>
        <w:t>, funded through wealth extracted from black communities through policing and exploitative labor. The use of space as a symbol of progress obfuscated racial divisions and cohered an ideological understanding of white upward mobility and black immobility.</w:t>
      </w:r>
    </w:p>
    <w:p w14:paraId="1FB7554D" w14:textId="77777777" w:rsidR="0067247A" w:rsidRDefault="0067247A" w:rsidP="0067247A">
      <w:proofErr w:type="spellStart"/>
      <w:r w:rsidRPr="00ED22D5">
        <w:rPr>
          <w:rStyle w:val="Style13ptBold"/>
        </w:rPr>
        <w:t>Loyd</w:t>
      </w:r>
      <w:proofErr w:type="spellEnd"/>
      <w:r w:rsidRPr="00ED22D5">
        <w:rPr>
          <w:rStyle w:val="Style13ptBold"/>
        </w:rPr>
        <w:t xml:space="preserve"> 15.</w:t>
      </w:r>
      <w:r w:rsidRPr="00ED22D5">
        <w:t xml:space="preserve"> Jenna M. 2015. "Whitey on the Moon: Space, Race, and the Crisis of Black Mobility." In </w:t>
      </w:r>
      <w:proofErr w:type="spellStart"/>
      <w:r w:rsidRPr="00ED22D5">
        <w:t>Montegary</w:t>
      </w:r>
      <w:proofErr w:type="spellEnd"/>
      <w:r w:rsidRPr="00ED22D5">
        <w:t xml:space="preserve">, Liz and Melissa White, eds. Mobile Desires: The Politics and </w:t>
      </w:r>
      <w:proofErr w:type="spellStart"/>
      <w:r w:rsidRPr="00ED22D5">
        <w:t>Erotics</w:t>
      </w:r>
      <w:proofErr w:type="spellEnd"/>
      <w:r w:rsidRPr="00ED22D5">
        <w:t xml:space="preserve"> of Mobility Justice. Palgrave Pivot, 41-52.</w:t>
      </w:r>
    </w:p>
    <w:p w14:paraId="575035AD" w14:textId="77777777" w:rsidR="0067247A" w:rsidRDefault="0067247A" w:rsidP="0067247A">
      <w:pPr>
        <w:rPr>
          <w:rStyle w:val="StyleUnderline"/>
        </w:rPr>
      </w:pPr>
      <w:r w:rsidRPr="00417EB2">
        <w:rPr>
          <w:sz w:val="14"/>
        </w:rPr>
        <w:t xml:space="preserve">But Watts is a country which lies, psychologically, uncounted miles further than most whites seem at present willing to travel. (Pynchon, 1966) </w:t>
      </w:r>
      <w:r w:rsidRPr="0015124E">
        <w:rPr>
          <w:rStyle w:val="StyleUnderline"/>
          <w:highlight w:val="green"/>
        </w:rPr>
        <w:t>From</w:t>
      </w:r>
      <w:r w:rsidRPr="0064664F">
        <w:rPr>
          <w:rStyle w:val="StyleUnderline"/>
        </w:rPr>
        <w:t xml:space="preserve"> the days of </w:t>
      </w:r>
      <w:r w:rsidRPr="0015124E">
        <w:rPr>
          <w:rStyle w:val="StyleUnderline"/>
          <w:highlight w:val="green"/>
        </w:rPr>
        <w:t>chattel slavery until today</w:t>
      </w:r>
      <w:r w:rsidRPr="0064664F">
        <w:rPr>
          <w:rStyle w:val="StyleUnderline"/>
        </w:rPr>
        <w:t xml:space="preserve">, the concept of </w:t>
      </w:r>
      <w:r w:rsidRPr="0015124E">
        <w:rPr>
          <w:rStyle w:val="StyleUnderline"/>
          <w:highlight w:val="green"/>
        </w:rPr>
        <w:t xml:space="preserve">travel has been </w:t>
      </w:r>
      <w:r w:rsidRPr="007256F6">
        <w:rPr>
          <w:rStyle w:val="StyleUnderline"/>
        </w:rPr>
        <w:t xml:space="preserve">inseparably </w:t>
      </w:r>
      <w:r w:rsidRPr="0015124E">
        <w:rPr>
          <w:rStyle w:val="StyleUnderline"/>
          <w:highlight w:val="green"/>
        </w:rPr>
        <w:t>linked</w:t>
      </w:r>
      <w:r w:rsidRPr="0064664F">
        <w:rPr>
          <w:rStyle w:val="StyleUnderline"/>
        </w:rPr>
        <w:t xml:space="preserve"> in the minds of our people </w:t>
      </w:r>
      <w:r w:rsidRPr="0015124E">
        <w:rPr>
          <w:rStyle w:val="StyleUnderline"/>
          <w:highlight w:val="green"/>
        </w:rPr>
        <w:t xml:space="preserve">with </w:t>
      </w:r>
      <w:r w:rsidRPr="007256F6">
        <w:rPr>
          <w:rStyle w:val="StyleUnderline"/>
        </w:rPr>
        <w:t xml:space="preserve">the concept of </w:t>
      </w:r>
      <w:r w:rsidRPr="0015124E">
        <w:rPr>
          <w:rStyle w:val="StyleUnderline"/>
          <w:highlight w:val="green"/>
        </w:rPr>
        <w:t>freedom.</w:t>
      </w:r>
      <w:r w:rsidRPr="00417EB2">
        <w:rPr>
          <w:sz w:val="14"/>
        </w:rPr>
        <w:t xml:space="preserve"> (Robeson, 1988, original emphasis) </w:t>
      </w:r>
      <w:r w:rsidRPr="0064664F">
        <w:rPr>
          <w:rStyle w:val="StyleUnderline"/>
        </w:rPr>
        <w:t xml:space="preserve">In the 1960 presidential election, candidate </w:t>
      </w:r>
      <w:r w:rsidRPr="0015124E">
        <w:rPr>
          <w:rStyle w:val="StyleUnderline"/>
          <w:highlight w:val="green"/>
        </w:rPr>
        <w:t>J</w:t>
      </w:r>
      <w:r w:rsidRPr="00ED22D5">
        <w:rPr>
          <w:rStyle w:val="StyleUnderline"/>
        </w:rPr>
        <w:t xml:space="preserve">ohn </w:t>
      </w:r>
      <w:r w:rsidRPr="0015124E">
        <w:rPr>
          <w:rStyle w:val="StyleUnderline"/>
          <w:highlight w:val="green"/>
        </w:rPr>
        <w:t>F. K</w:t>
      </w:r>
      <w:r w:rsidRPr="00ED22D5">
        <w:rPr>
          <w:rStyle w:val="StyleUnderline"/>
        </w:rPr>
        <w:t>ennedy</w:t>
      </w:r>
      <w:r w:rsidRPr="0015124E">
        <w:rPr>
          <w:rStyle w:val="StyleUnderline"/>
          <w:highlight w:val="green"/>
        </w:rPr>
        <w:t xml:space="preserve"> invoked moon exploration </w:t>
      </w:r>
      <w:r w:rsidRPr="007256F6">
        <w:rPr>
          <w:rStyle w:val="StyleUnderline"/>
        </w:rPr>
        <w:t xml:space="preserve">to displace the salience of religious division by </w:t>
      </w:r>
      <w:r w:rsidRPr="0015124E">
        <w:rPr>
          <w:rStyle w:val="StyleUnderline"/>
          <w:highlight w:val="green"/>
        </w:rPr>
        <w:t>focusing on unifying issues,</w:t>
      </w:r>
      <w:r w:rsidRPr="0064664F">
        <w:rPr>
          <w:rStyle w:val="StyleUnderline"/>
        </w:rPr>
        <w:t xml:space="preserve"> including the spread of </w:t>
      </w:r>
      <w:r w:rsidRPr="00417EB2">
        <w:rPr>
          <w:sz w:val="14"/>
        </w:rPr>
        <w:t>Communism that was ‘fester[</w:t>
      </w:r>
      <w:proofErr w:type="spellStart"/>
      <w:r w:rsidRPr="00417EB2">
        <w:rPr>
          <w:sz w:val="14"/>
        </w:rPr>
        <w:t>ing</w:t>
      </w:r>
      <w:proofErr w:type="spellEnd"/>
      <w:r w:rsidRPr="00417EB2">
        <w:rPr>
          <w:sz w:val="14"/>
        </w:rPr>
        <w:t xml:space="preserve">]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w:t>
      </w:r>
      <w:proofErr w:type="gramStart"/>
      <w:r w:rsidRPr="00417EB2">
        <w:rPr>
          <w:sz w:val="14"/>
        </w:rPr>
        <w:t>Here?:</w:t>
      </w:r>
      <w:proofErr w:type="gramEnd"/>
      <w:r w:rsidRPr="00417EB2">
        <w:rPr>
          <w:sz w:val="14"/>
        </w:rPr>
        <w:t xml:space="preserve"> Chaos or Community?’, to the Southern Christian Leadership Conference (SCLC) on the ten-year anniversary of the organization’s formation following the Montgomery bus boycott. Despite the gains of the civil rights move- </w:t>
      </w:r>
      <w:proofErr w:type="spellStart"/>
      <w:r w:rsidRPr="00417EB2">
        <w:rPr>
          <w:sz w:val="14"/>
        </w:rPr>
        <w:t>ment</w:t>
      </w:r>
      <w:proofErr w:type="spellEnd"/>
      <w:r w:rsidRPr="00417EB2">
        <w:rPr>
          <w:sz w:val="14"/>
        </w:rPr>
        <w:t xml:space="preserve">,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t>
      </w:r>
      <w:proofErr w:type="gramStart"/>
      <w:r w:rsidRPr="00417EB2">
        <w:rPr>
          <w:sz w:val="14"/>
        </w:rPr>
        <w:t>Without denying the value of scientific endeavor, there</w:t>
      </w:r>
      <w:proofErr w:type="gramEnd"/>
      <w:r w:rsidRPr="00417EB2">
        <w:rPr>
          <w:sz w:val="14"/>
        </w:rPr>
        <w:t xml:space="preserve"> is a striking absurdity in committing billions to reach the moon where no people live, while only a fraction of that amount is appropriated to service the densely populated slums.</w:t>
      </w:r>
      <w:r w:rsidRPr="00A23ECE">
        <w:rPr>
          <w:rStyle w:val="StyleUnderline"/>
        </w:rPr>
        <w:t xml:space="preserve"> If these strange views persist, in a few years we can be assured that </w:t>
      </w:r>
      <w:r w:rsidRPr="0015124E">
        <w:rPr>
          <w:rStyle w:val="StyleUnderline"/>
          <w:highlight w:val="green"/>
        </w:rPr>
        <w:t>when we set a man on the moon, with an adequate telescope he will be able to see the slums on earth</w:t>
      </w:r>
      <w:r w:rsidRPr="00A23ECE">
        <w:rPr>
          <w:rStyle w:val="StyleUnderline"/>
        </w:rPr>
        <w:t xml:space="preserve"> with their intensified congestion, </w:t>
      </w:r>
      <w:r w:rsidRPr="00417EB2">
        <w:rPr>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A23ECE">
        <w:rPr>
          <w:rStyle w:val="StyleUnderline"/>
        </w:rPr>
        <w:t xml:space="preserve"> </w:t>
      </w:r>
      <w:r w:rsidRPr="00417EB2">
        <w:rPr>
          <w:sz w:val="14"/>
        </w:rPr>
        <w:t xml:space="preserve">King’s speech marks </w:t>
      </w:r>
      <w:proofErr w:type="gramStart"/>
      <w:r w:rsidRPr="00417EB2">
        <w:rPr>
          <w:sz w:val="14"/>
        </w:rPr>
        <w:t>both of these</w:t>
      </w:r>
      <w:proofErr w:type="gramEnd"/>
      <w:r w:rsidRPr="00417EB2">
        <w:rPr>
          <w:sz w:val="14"/>
        </w:rPr>
        <w:t xml:space="preserve"> registers. His imagined telescopic view of the earth traverses an expansive scale of human </w:t>
      </w:r>
      <w:proofErr w:type="spellStart"/>
      <w:r w:rsidRPr="00417EB2">
        <w:rPr>
          <w:sz w:val="14"/>
        </w:rPr>
        <w:t>possi</w:t>
      </w:r>
      <w:proofErr w:type="spellEnd"/>
      <w:r w:rsidRPr="00417EB2">
        <w:rPr>
          <w:sz w:val="14"/>
        </w:rPr>
        <w:t xml:space="preserve">- </w:t>
      </w:r>
      <w:proofErr w:type="spellStart"/>
      <w:r w:rsidRPr="00417EB2">
        <w:rPr>
          <w:sz w:val="14"/>
        </w:rPr>
        <w:t>bility</w:t>
      </w:r>
      <w:proofErr w:type="spellEnd"/>
      <w:r w:rsidRPr="00417EB2">
        <w:rPr>
          <w:sz w:val="14"/>
        </w:rPr>
        <w:t>, but under Pax Americana, King finds that ‘</w:t>
      </w:r>
      <w:r w:rsidRPr="0015124E">
        <w:rPr>
          <w:rStyle w:val="StyleUnderline"/>
          <w:highlight w:val="green"/>
        </w:rPr>
        <w:t>common humanity’ is an ideological vision papering over</w:t>
      </w:r>
      <w:r w:rsidRPr="00A23ECE">
        <w:rPr>
          <w:rStyle w:val="StyleUnderline"/>
        </w:rPr>
        <w:t xml:space="preserve"> the reality of grave </w:t>
      </w:r>
      <w:r w:rsidRPr="0015124E">
        <w:rPr>
          <w:rStyle w:val="StyleUnderline"/>
          <w:highlight w:val="green"/>
        </w:rPr>
        <w:t>economic and racial divisions.</w:t>
      </w:r>
      <w:r w:rsidRPr="00417EB2">
        <w:rPr>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161696">
        <w:rPr>
          <w:rStyle w:val="StyleUnderline"/>
        </w:rPr>
        <w:t xml:space="preserve"> </w:t>
      </w:r>
      <w:r w:rsidRPr="0015124E">
        <w:rPr>
          <w:rStyle w:val="StyleUnderline"/>
          <w:highlight w:val="green"/>
        </w:rPr>
        <w:t xml:space="preserve">Reaching the moon began to look </w:t>
      </w:r>
      <w:r w:rsidRPr="00EF4C07">
        <w:rPr>
          <w:rStyle w:val="StyleUnderline"/>
        </w:rPr>
        <w:t xml:space="preserve">less </w:t>
      </w:r>
      <w:r w:rsidRPr="0015124E">
        <w:rPr>
          <w:rStyle w:val="StyleUnderline"/>
          <w:highlight w:val="green"/>
        </w:rPr>
        <w:t xml:space="preserve">like </w:t>
      </w:r>
      <w:r w:rsidRPr="00EF4C07">
        <w:rPr>
          <w:rStyle w:val="StyleUnderline"/>
        </w:rPr>
        <w:t xml:space="preserve">a virtuous American project than </w:t>
      </w:r>
      <w:r w:rsidRPr="0015124E">
        <w:rPr>
          <w:rStyle w:val="StyleUnderline"/>
          <w:highlight w:val="green"/>
        </w:rPr>
        <w:t xml:space="preserve">a white American project that furthered Black </w:t>
      </w:r>
      <w:r w:rsidRPr="00EF4C07">
        <w:rPr>
          <w:rStyle w:val="StyleUnderline"/>
        </w:rPr>
        <w:t xml:space="preserve">economic </w:t>
      </w:r>
      <w:r w:rsidRPr="0015124E">
        <w:rPr>
          <w:rStyle w:val="StyleUnderline"/>
          <w:highlight w:val="green"/>
        </w:rPr>
        <w:t xml:space="preserve">exploitation and abandonment. The space race as a spectacle of freedom and (white) upward mobility </w:t>
      </w:r>
      <w:r w:rsidRPr="00827719">
        <w:rPr>
          <w:rStyle w:val="StyleUnderline"/>
        </w:rPr>
        <w:t xml:space="preserve">must be </w:t>
      </w:r>
      <w:r w:rsidRPr="0015124E">
        <w:rPr>
          <w:rStyle w:val="StyleUnderline"/>
          <w:highlight w:val="green"/>
        </w:rPr>
        <w:t xml:space="preserve">held in tension with the </w:t>
      </w:r>
      <w:r w:rsidRPr="00827719">
        <w:rPr>
          <w:rStyle w:val="StyleUnderline"/>
        </w:rPr>
        <w:t xml:space="preserve">deepening </w:t>
      </w:r>
      <w:r w:rsidRPr="0015124E">
        <w:rPr>
          <w:rStyle w:val="StyleUnderline"/>
          <w:highlight w:val="green"/>
        </w:rPr>
        <w:t>‘urban crisis’</w:t>
      </w:r>
      <w:r w:rsidRPr="00417EB2">
        <w:rPr>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w:t>
      </w:r>
      <w:proofErr w:type="spellStart"/>
      <w:r w:rsidRPr="00417EB2">
        <w:rPr>
          <w:sz w:val="14"/>
        </w:rPr>
        <w:t>Loyd</w:t>
      </w:r>
      <w:proofErr w:type="spellEnd"/>
      <w:r w:rsidRPr="00417EB2">
        <w:rPr>
          <w:sz w:val="14"/>
        </w:rPr>
        <w:t xml:space="preserve">,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w:t>
      </w:r>
      <w:proofErr w:type="spellStart"/>
      <w:r w:rsidRPr="00417EB2">
        <w:rPr>
          <w:sz w:val="14"/>
        </w:rPr>
        <w:t>ing</w:t>
      </w:r>
      <w:proofErr w:type="spellEnd"/>
      <w:r w:rsidRPr="00417EB2">
        <w:rPr>
          <w:sz w:val="14"/>
        </w:rPr>
        <w:t xml:space="preserve"> a psychological distance that white Americans were disinclined to travel. This chapter situates radical iterations of lunar criticism within the context of urban crisis and on the cusp of what Jodi Melamed, following Howard Winant, calls the post-World War II ‘racial break’ after </w:t>
      </w:r>
      <w:r w:rsidRPr="00417EB2">
        <w:rPr>
          <w:sz w:val="14"/>
        </w:rPr>
        <w:lastRenderedPageBreak/>
        <w:t xml:space="preserve">which ‘state-recognized US </w:t>
      </w:r>
      <w:proofErr w:type="spellStart"/>
      <w:r w:rsidRPr="00417EB2">
        <w:rPr>
          <w:sz w:val="14"/>
        </w:rPr>
        <w:t>antiracisms</w:t>
      </w:r>
      <w:proofErr w:type="spellEnd"/>
      <w:r w:rsidRPr="00417EB2">
        <w:rPr>
          <w:sz w:val="14"/>
        </w:rPr>
        <w:t xml:space="preserve"> replaced white supremacy as the chief ideological mode for making the inequalities that global capitalism generated appear necessary, natural, or fair’ (Melamed, 2011, p. xvi). By contrast, race-radical </w:t>
      </w:r>
      <w:proofErr w:type="spellStart"/>
      <w:r w:rsidRPr="00417EB2">
        <w:rPr>
          <w:sz w:val="14"/>
        </w:rPr>
        <w:t>antiracisms</w:t>
      </w:r>
      <w:proofErr w:type="spellEnd"/>
      <w:r w:rsidRPr="00417EB2">
        <w:rPr>
          <w:sz w:val="14"/>
        </w:rPr>
        <w:t xml:space="preserve">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w:t>
      </w:r>
      <w:proofErr w:type="gramStart"/>
      <w:r w:rsidRPr="00417EB2">
        <w:rPr>
          <w:sz w:val="14"/>
        </w:rPr>
        <w:t>actually metropolitan</w:t>
      </w:r>
      <w:proofErr w:type="gramEnd"/>
      <w:r w:rsidRPr="00417EB2">
        <w:rPr>
          <w:sz w:val="14"/>
        </w:rPr>
        <w:t xml:space="preserve">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w:t>
      </w:r>
      <w:proofErr w:type="spellStart"/>
      <w:r w:rsidRPr="00417EB2">
        <w:rPr>
          <w:sz w:val="14"/>
        </w:rPr>
        <w:t>im</w:t>
      </w:r>
      <w:proofErr w:type="spellEnd"/>
      <w:r w:rsidRPr="00417EB2">
        <w:rPr>
          <w:sz w:val="14"/>
        </w:rPr>
        <w:t>/mobility and immiseration. To that end, this essay responds to the call within the new mobilities scholar- ship to examine the ‘role of past mobilities in the present constitution of modern notions of security, identity and citizenship’ (</w:t>
      </w:r>
      <w:proofErr w:type="spellStart"/>
      <w:r w:rsidRPr="00417EB2">
        <w:rPr>
          <w:sz w:val="14"/>
        </w:rPr>
        <w:t>Cresswell</w:t>
      </w:r>
      <w:proofErr w:type="spellEnd"/>
      <w:r w:rsidRPr="00417EB2">
        <w:rPr>
          <w:sz w:val="14"/>
        </w:rPr>
        <w:t xml:space="preserve">, 2012, p. 646). I begin by situating mobilities within post-war militarized spectacle and racial politics. I then move to an analysis of how race-radical lunar criticism grappled with the dialectics of urban crisis, which included the simultaneous deployment of </w:t>
      </w:r>
      <w:proofErr w:type="spellStart"/>
      <w:r w:rsidRPr="00417EB2">
        <w:rPr>
          <w:sz w:val="14"/>
        </w:rPr>
        <w:t>rhetorics</w:t>
      </w:r>
      <w:proofErr w:type="spellEnd"/>
      <w:r w:rsidRPr="00417EB2">
        <w:rPr>
          <w:sz w:val="14"/>
        </w:rPr>
        <w:t xml:space="preserve">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A23ECE">
        <w:rPr>
          <w:rStyle w:val="StyleUnderline"/>
        </w:rPr>
        <w:t xml:space="preserve"> </w:t>
      </w:r>
      <w:r w:rsidRPr="0015124E">
        <w:rPr>
          <w:rStyle w:val="StyleUnderline"/>
          <w:highlight w:val="green"/>
        </w:rPr>
        <w:t>Spectacle</w:t>
      </w:r>
      <w:r w:rsidRPr="00A23ECE">
        <w:rPr>
          <w:rStyle w:val="StyleUnderline"/>
        </w:rPr>
        <w:t xml:space="preserve"> tends </w:t>
      </w:r>
      <w:r w:rsidRPr="0015124E">
        <w:rPr>
          <w:rStyle w:val="StyleUnderline"/>
          <w:highlight w:val="green"/>
        </w:rPr>
        <w:t>to be understood as</w:t>
      </w:r>
      <w:r w:rsidRPr="00A23ECE">
        <w:rPr>
          <w:rStyle w:val="StyleUnderline"/>
        </w:rPr>
        <w:t xml:space="preserve"> an ideological mask or distortion of reality, but Shiloh </w:t>
      </w:r>
      <w:proofErr w:type="spellStart"/>
      <w:r w:rsidRPr="00A23ECE">
        <w:rPr>
          <w:rStyle w:val="StyleUnderline"/>
        </w:rPr>
        <w:t>Krupar</w:t>
      </w:r>
      <w:proofErr w:type="spellEnd"/>
      <w:r w:rsidRPr="00A23ECE">
        <w:rPr>
          <w:rStyle w:val="StyleUnderline"/>
        </w:rPr>
        <w:t xml:space="preserve"> usefully conceptualizes spectacle as </w:t>
      </w:r>
      <w:r w:rsidRPr="0015124E">
        <w:rPr>
          <w:rStyle w:val="StyleUnderline"/>
          <w:highlight w:val="green"/>
        </w:rPr>
        <w:t>‘a tactical ontology – meaning a truth-telling, world-making strategy’</w:t>
      </w:r>
      <w:r w:rsidRPr="00417EB2">
        <w:rPr>
          <w:sz w:val="14"/>
        </w:rPr>
        <w:t xml:space="preserve"> (2013, p. 10). Indeed, in Blank Spots on the Map (2009), Trevor </w:t>
      </w:r>
      <w:proofErr w:type="spellStart"/>
      <w:r w:rsidRPr="00417EB2">
        <w:rPr>
          <w:sz w:val="14"/>
        </w:rPr>
        <w:t>Paglen</w:t>
      </w:r>
      <w:proofErr w:type="spellEnd"/>
      <w:r w:rsidRPr="00417EB2">
        <w:rPr>
          <w:sz w:val="14"/>
        </w:rPr>
        <w:t xml:space="preserve"> shows how </w:t>
      </w:r>
      <w:r w:rsidRPr="0015124E">
        <w:rPr>
          <w:rStyle w:val="StyleUnderline"/>
          <w:highlight w:val="green"/>
        </w:rPr>
        <w:t>NASA was the</w:t>
      </w:r>
      <w:r w:rsidRPr="00A23ECE">
        <w:rPr>
          <w:rStyle w:val="StyleUnderline"/>
        </w:rPr>
        <w:t xml:space="preserve"> visible institutional </w:t>
      </w:r>
      <w:r w:rsidRPr="0015124E">
        <w:rPr>
          <w:rStyle w:val="StyleUnderline"/>
          <w:highlight w:val="green"/>
        </w:rPr>
        <w:t>face of</w:t>
      </w:r>
      <w:r w:rsidRPr="00A23ECE">
        <w:rPr>
          <w:rStyle w:val="StyleUnderline"/>
        </w:rPr>
        <w:t xml:space="preserve"> an expansive and largely secret </w:t>
      </w:r>
      <w:r w:rsidRPr="0015124E">
        <w:rPr>
          <w:rStyle w:val="StyleUnderline"/>
          <w:highlight w:val="green"/>
        </w:rPr>
        <w:t>Cold War military geography</w:t>
      </w:r>
      <w:r w:rsidRPr="00A23ECE">
        <w:rPr>
          <w:rStyle w:val="StyleUnderline"/>
        </w:rPr>
        <w:t xml:space="preserve">. </w:t>
      </w:r>
      <w:proofErr w:type="spellStart"/>
      <w:r w:rsidRPr="00417EB2">
        <w:rPr>
          <w:sz w:val="14"/>
        </w:rPr>
        <w:t>Krupar</w:t>
      </w:r>
      <w:proofErr w:type="spellEnd"/>
      <w:r w:rsidRPr="00417EB2">
        <w:rPr>
          <w:sz w:val="14"/>
        </w:rPr>
        <w:t xml:space="preserve"> and </w:t>
      </w:r>
      <w:proofErr w:type="spellStart"/>
      <w:r w:rsidRPr="00417EB2">
        <w:rPr>
          <w:sz w:val="14"/>
        </w:rPr>
        <w:t>Paglen</w:t>
      </w:r>
      <w:proofErr w:type="spellEnd"/>
      <w:r w:rsidRPr="00417EB2">
        <w:rPr>
          <w:sz w:val="14"/>
        </w:rPr>
        <w:t xml:space="preserve"> show </w:t>
      </w:r>
      <w:r w:rsidRPr="00A23ECE">
        <w:rPr>
          <w:rStyle w:val="StyleUnderline"/>
        </w:rPr>
        <w:t xml:space="preserve">how </w:t>
      </w:r>
      <w:r w:rsidRPr="0015124E">
        <w:rPr>
          <w:rStyle w:val="StyleUnderline"/>
          <w:highlight w:val="green"/>
        </w:rPr>
        <w:t>US militarization</w:t>
      </w:r>
      <w:r w:rsidRPr="00A23ECE">
        <w:rPr>
          <w:rStyle w:val="StyleUnderline"/>
        </w:rPr>
        <w:t xml:space="preserve"> has </w:t>
      </w:r>
      <w:r w:rsidRPr="0015124E">
        <w:rPr>
          <w:rStyle w:val="StyleUnderline"/>
          <w:highlight w:val="green"/>
        </w:rPr>
        <w:t>developed through</w:t>
      </w:r>
      <w:r w:rsidRPr="00A23ECE">
        <w:rPr>
          <w:rStyle w:val="StyleUnderline"/>
        </w:rPr>
        <w:t xml:space="preserve"> institutional </w:t>
      </w:r>
      <w:r w:rsidRPr="0015124E">
        <w:rPr>
          <w:rStyle w:val="StyleUnderline"/>
          <w:highlight w:val="green"/>
        </w:rPr>
        <w:t>apparatuses</w:t>
      </w:r>
      <w:r w:rsidRPr="00A23ECE">
        <w:rPr>
          <w:rStyle w:val="StyleUnderline"/>
        </w:rPr>
        <w:t xml:space="preserve"> and personnel </w:t>
      </w:r>
      <w:r w:rsidRPr="0015124E">
        <w:rPr>
          <w:rStyle w:val="StyleUnderline"/>
          <w:highlight w:val="green"/>
        </w:rPr>
        <w:t xml:space="preserve">that create a world of plausible appearances. </w:t>
      </w:r>
      <w:r w:rsidRPr="00161696">
        <w:rPr>
          <w:rStyle w:val="StyleUnderline"/>
        </w:rPr>
        <w:t>Visuality and material landscapes are interconnected such that hypervisibility (that is, the space race) is a technological apparatus simultaneously creating unseen spaces of waste and sacrifice. Thus,</w:t>
      </w:r>
      <w:r w:rsidRPr="0015124E">
        <w:rPr>
          <w:rStyle w:val="StyleUnderline"/>
          <w:highlight w:val="green"/>
        </w:rPr>
        <w:t xml:space="preserve"> spectacle is a tool of reification and division that works by disconnecting spaces and categories </w:t>
      </w:r>
      <w:r w:rsidRPr="00282E10">
        <w:rPr>
          <w:rStyle w:val="StyleUnderline"/>
        </w:rPr>
        <w:t xml:space="preserve">– delineating human from nature, valued from </w:t>
      </w:r>
      <w:proofErr w:type="spellStart"/>
      <w:r w:rsidRPr="00282E10">
        <w:rPr>
          <w:rStyle w:val="StyleUnderline"/>
        </w:rPr>
        <w:t>abjected</w:t>
      </w:r>
      <w:proofErr w:type="spellEnd"/>
      <w:r w:rsidRPr="00282E10">
        <w:rPr>
          <w:rStyle w:val="StyleUnderline"/>
        </w:rPr>
        <w:t xml:space="preserve"> – </w:t>
      </w:r>
      <w:r w:rsidRPr="00417EB2">
        <w:rPr>
          <w:rStyle w:val="StyleUnderline"/>
        </w:rPr>
        <w:t xml:space="preserve">that are </w:t>
      </w:r>
      <w:proofErr w:type="gramStart"/>
      <w:r w:rsidRPr="00417EB2">
        <w:rPr>
          <w:rStyle w:val="StyleUnderline"/>
        </w:rPr>
        <w:t>actually produced</w:t>
      </w:r>
      <w:proofErr w:type="gramEnd"/>
      <w:r w:rsidRPr="00417EB2">
        <w:rPr>
          <w:rStyle w:val="StyleUnderline"/>
        </w:rPr>
        <w:t xml:space="preserve"> together.</w:t>
      </w:r>
      <w:r w:rsidRPr="00417EB2">
        <w:rPr>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w:t>
      </w:r>
      <w:proofErr w:type="spellStart"/>
      <w:r w:rsidRPr="00417EB2">
        <w:rPr>
          <w:sz w:val="14"/>
        </w:rPr>
        <w:t>Loyd</w:t>
      </w:r>
      <w:proofErr w:type="spellEnd"/>
      <w:r w:rsidRPr="00417EB2">
        <w:rPr>
          <w:sz w:val="14"/>
        </w:rPr>
        <w:t xml:space="preserve">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w:t>
      </w:r>
      <w:proofErr w:type="spellStart"/>
      <w:r w:rsidRPr="00417EB2">
        <w:rPr>
          <w:sz w:val="14"/>
        </w:rPr>
        <w:t>Bois</w:t>
      </w:r>
      <w:proofErr w:type="spellEnd"/>
      <w:r w:rsidRPr="00417EB2">
        <w:rPr>
          <w:sz w:val="14"/>
        </w:rPr>
        <w:t xml:space="preserve"> and Paul Robeson were barred from foreign travel for their views on peace, nuclear abolition, and decolonization (</w:t>
      </w:r>
      <w:proofErr w:type="spellStart"/>
      <w:r w:rsidRPr="00417EB2">
        <w:rPr>
          <w:sz w:val="14"/>
        </w:rPr>
        <w:t>Kinchy</w:t>
      </w:r>
      <w:proofErr w:type="spellEnd"/>
      <w:r w:rsidRPr="00417EB2">
        <w:rPr>
          <w:sz w:val="14"/>
        </w:rPr>
        <w:t xml:space="preserve">,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w:t>
      </w:r>
      <w:proofErr w:type="spellStart"/>
      <w:r w:rsidRPr="00417EB2">
        <w:rPr>
          <w:sz w:val="14"/>
        </w:rPr>
        <w:t>payin</w:t>
      </w:r>
      <w:proofErr w:type="spellEnd"/>
      <w:r w:rsidRPr="00417EB2">
        <w:rPr>
          <w:sz w:val="14"/>
        </w:rPr>
        <w:t xml:space="preserve">’ still while Whitey’s on the moon. Debts for Nell’s medical treatment, which would not have been incurred were </w:t>
      </w:r>
      <w:proofErr w:type="gramStart"/>
      <w:r w:rsidRPr="00417EB2">
        <w:rPr>
          <w:sz w:val="14"/>
        </w:rPr>
        <w:t>there</w:t>
      </w:r>
      <w:proofErr w:type="gramEnd"/>
      <w:r w:rsidRPr="00417EB2">
        <w:rPr>
          <w:sz w:val="14"/>
        </w:rPr>
        <w:t xml:space="preserv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t>
      </w:r>
      <w:proofErr w:type="spellStart"/>
      <w:r w:rsidRPr="00417EB2">
        <w:rPr>
          <w:sz w:val="14"/>
        </w:rPr>
        <w:t>Wanna</w:t>
      </w:r>
      <w:proofErr w:type="spellEnd"/>
      <w:r w:rsidRPr="00417EB2">
        <w:rPr>
          <w:sz w:val="14"/>
        </w:rPr>
        <w:t xml:space="preserve">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713FDB">
        <w:rPr>
          <w:rStyle w:val="StyleUnderline"/>
        </w:rPr>
        <w:t xml:space="preserve">. In this reading, </w:t>
      </w:r>
      <w:r w:rsidRPr="0015124E">
        <w:rPr>
          <w:rStyle w:val="StyleUnderline"/>
          <w:highlight w:val="green"/>
        </w:rPr>
        <w:t xml:space="preserve">the moon counters temporalities and </w:t>
      </w:r>
      <w:proofErr w:type="spellStart"/>
      <w:r w:rsidRPr="0015124E">
        <w:rPr>
          <w:rStyle w:val="StyleUnderline"/>
          <w:highlight w:val="green"/>
        </w:rPr>
        <w:t>spatialities</w:t>
      </w:r>
      <w:proofErr w:type="spellEnd"/>
      <w:r w:rsidRPr="0015124E">
        <w:rPr>
          <w:rStyle w:val="StyleUnderline"/>
          <w:highlight w:val="green"/>
        </w:rPr>
        <w:t xml:space="preserve"> of racial liberalism that rendered white supremacy as </w:t>
      </w:r>
      <w:r w:rsidRPr="00827719">
        <w:rPr>
          <w:rStyle w:val="StyleUnderline"/>
        </w:rPr>
        <w:t xml:space="preserve">historical and anachronistic by insisting that American white supremacy is </w:t>
      </w:r>
      <w:r w:rsidRPr="0015124E">
        <w:rPr>
          <w:rStyle w:val="StyleUnderline"/>
          <w:highlight w:val="green"/>
        </w:rPr>
        <w:t>part of the modern geopolitical order.</w:t>
      </w:r>
      <w:r>
        <w:rPr>
          <w:rStyle w:val="StyleUnderline"/>
        </w:rPr>
        <w:t xml:space="preserve"> </w:t>
      </w:r>
      <w:r w:rsidRPr="00417EB2">
        <w:rPr>
          <w:sz w:val="14"/>
        </w:rPr>
        <w:t xml:space="preserve">Visual artist Faith Ringgold also depicted this reality in her 1969 paint- </w:t>
      </w:r>
      <w:proofErr w:type="spellStart"/>
      <w:r w:rsidRPr="00417EB2">
        <w:rPr>
          <w:sz w:val="14"/>
        </w:rPr>
        <w:t>ing</w:t>
      </w:r>
      <w:proofErr w:type="spellEnd"/>
      <w:r w:rsidRPr="00417EB2">
        <w:rPr>
          <w:sz w:val="14"/>
        </w:rPr>
        <w:t xml:space="preserve">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w:t>
      </w:r>
      <w:proofErr w:type="spellStart"/>
      <w:r w:rsidRPr="00417EB2">
        <w:rPr>
          <w:sz w:val="14"/>
        </w:rPr>
        <w:t>invis</w:t>
      </w:r>
      <w:proofErr w:type="spellEnd"/>
      <w:r w:rsidRPr="00417EB2">
        <w:rPr>
          <w:sz w:val="14"/>
        </w:rPr>
        <w:t xml:space="preserve">- </w:t>
      </w:r>
      <w:proofErr w:type="spellStart"/>
      <w:r w:rsidRPr="00417EB2">
        <w:rPr>
          <w:sz w:val="14"/>
        </w:rPr>
        <w:t>ibility</w:t>
      </w:r>
      <w:proofErr w:type="spellEnd"/>
      <w:r w:rsidRPr="00417EB2">
        <w:rPr>
          <w:sz w:val="14"/>
        </w:rPr>
        <w:t xml:space="preserve"> of white supremacy and Black people to the history of the United States. Ringgold indicts the act of placing the flag on the moon as sending a spectacular message underscoring the abandonment of Black needs. Yet, the painting’s reference to H. Rap Brown’s Die, Nigger, </w:t>
      </w:r>
      <w:proofErr w:type="gramStart"/>
      <w:r w:rsidRPr="00417EB2">
        <w:rPr>
          <w:sz w:val="14"/>
        </w:rPr>
        <w:t>Die</w:t>
      </w:r>
      <w:proofErr w:type="gramEnd"/>
      <w:r w:rsidRPr="00417EB2">
        <w:rPr>
          <w:sz w:val="14"/>
        </w:rPr>
        <w:t xml:space="preserve">! suggests the immediate tension between structural racism and the possibility for liberatory Black politics and identity (Patton, 1998, p. 198). ‘Whitey on the Moon’ is often cited as an expression of </w:t>
      </w:r>
      <w:proofErr w:type="spellStart"/>
      <w:r w:rsidRPr="00417EB2">
        <w:rPr>
          <w:sz w:val="14"/>
        </w:rPr>
        <w:t>afrofuturism</w:t>
      </w:r>
      <w:proofErr w:type="spellEnd"/>
      <w:r w:rsidRPr="00417EB2">
        <w:rPr>
          <w:sz w:val="14"/>
        </w:rPr>
        <w:t xml:space="preserve">, which Mark </w:t>
      </w:r>
      <w:proofErr w:type="spellStart"/>
      <w:r w:rsidRPr="00417EB2">
        <w:rPr>
          <w:sz w:val="14"/>
        </w:rPr>
        <w:t>Dery</w:t>
      </w:r>
      <w:proofErr w:type="spellEnd"/>
      <w:r w:rsidRPr="00417EB2">
        <w:rPr>
          <w:sz w:val="14"/>
        </w:rPr>
        <w:t xml:space="preserve"> defines as a genre of Black social thought concern- </w:t>
      </w:r>
      <w:proofErr w:type="spellStart"/>
      <w:r w:rsidRPr="00417EB2">
        <w:rPr>
          <w:sz w:val="14"/>
        </w:rPr>
        <w:t>ing</w:t>
      </w:r>
      <w:proofErr w:type="spellEnd"/>
      <w:r w:rsidRPr="00417EB2">
        <w:rPr>
          <w:sz w:val="14"/>
        </w:rPr>
        <w:t xml:space="preserve"> ‘culture, technology, and things to come’ (</w:t>
      </w:r>
      <w:proofErr w:type="spellStart"/>
      <w:r w:rsidRPr="00417EB2">
        <w:rPr>
          <w:sz w:val="14"/>
        </w:rPr>
        <w:t>Dery</w:t>
      </w:r>
      <w:proofErr w:type="spellEnd"/>
      <w:r w:rsidRPr="00417EB2">
        <w:rPr>
          <w:sz w:val="14"/>
        </w:rPr>
        <w:t xml:space="preserve">, as cited in Nelson, 2002, p. 9). For Kodwo </w:t>
      </w:r>
      <w:proofErr w:type="spellStart"/>
      <w:r w:rsidRPr="00417EB2">
        <w:rPr>
          <w:sz w:val="14"/>
        </w:rPr>
        <w:t>Eshun</w:t>
      </w:r>
      <w:proofErr w:type="spellEnd"/>
      <w:r w:rsidRPr="00417EB2">
        <w:rPr>
          <w:sz w:val="14"/>
        </w:rPr>
        <w:t xml:space="preserve">, </w:t>
      </w:r>
      <w:proofErr w:type="spellStart"/>
      <w:r w:rsidRPr="00417EB2">
        <w:rPr>
          <w:sz w:val="14"/>
        </w:rPr>
        <w:t>afrofuturism</w:t>
      </w:r>
      <w:proofErr w:type="spellEnd"/>
      <w:r w:rsidRPr="00417EB2">
        <w:rPr>
          <w:sz w:val="14"/>
        </w:rPr>
        <w:t xml:space="preserve"> provides a ‘resource for speculation’ that traces the </w:t>
      </w:r>
      <w:r w:rsidRPr="00417EB2">
        <w:rPr>
          <w:sz w:val="14"/>
        </w:rPr>
        <w:lastRenderedPageBreak/>
        <w:t>‘potentiality of space and distance within the high-pressure zone of perpetual racial hostility’ (</w:t>
      </w:r>
      <w:proofErr w:type="spellStart"/>
      <w:r w:rsidRPr="00417EB2">
        <w:rPr>
          <w:sz w:val="14"/>
        </w:rPr>
        <w:t>Eshun</w:t>
      </w:r>
      <w:proofErr w:type="spellEnd"/>
      <w:r w:rsidRPr="00417EB2">
        <w:rPr>
          <w:sz w:val="14"/>
        </w:rPr>
        <w:t xml:space="preserve">, 2003, p. 299). He explains that </w:t>
      </w:r>
      <w:proofErr w:type="spellStart"/>
      <w:r w:rsidRPr="00417EB2">
        <w:rPr>
          <w:sz w:val="14"/>
        </w:rPr>
        <w:t>afrofuturism</w:t>
      </w:r>
      <w:proofErr w:type="spellEnd"/>
      <w:r w:rsidRPr="00417EB2">
        <w:rPr>
          <w:sz w:val="14"/>
        </w:rPr>
        <w:t xml:space="preserve"> ‘uses </w:t>
      </w:r>
      <w:proofErr w:type="spellStart"/>
      <w:r w:rsidRPr="00417EB2">
        <w:rPr>
          <w:sz w:val="14"/>
        </w:rPr>
        <w:t>extraterrestriality</w:t>
      </w:r>
      <w:proofErr w:type="spellEnd"/>
      <w:r w:rsidRPr="00417EB2">
        <w:rPr>
          <w:sz w:val="14"/>
        </w:rPr>
        <w:t xml:space="preserve"> as a hyper- </w:t>
      </w:r>
      <w:proofErr w:type="spellStart"/>
      <w:r w:rsidRPr="00417EB2">
        <w:rPr>
          <w:sz w:val="14"/>
        </w:rPr>
        <w:t>bolic</w:t>
      </w:r>
      <w:proofErr w:type="spellEnd"/>
      <w:r w:rsidRPr="00417EB2">
        <w:rPr>
          <w:sz w:val="14"/>
        </w:rPr>
        <w:t xml:space="preserve"> trope to explore the historical terms, the everyday implications of forcibly imposed dislocation, and the constitution of Black Atlantic subjectivities: from slave to negro to </w:t>
      </w:r>
      <w:proofErr w:type="spellStart"/>
      <w:r w:rsidRPr="00417EB2">
        <w:rPr>
          <w:sz w:val="14"/>
        </w:rPr>
        <w:t>coloured</w:t>
      </w:r>
      <w:proofErr w:type="spellEnd"/>
      <w:r w:rsidRPr="00417EB2">
        <w:rPr>
          <w:sz w:val="14"/>
        </w:rPr>
        <w:t xml:space="preserve">...to black to African to African American’ (pp. 298–299). In an </w:t>
      </w:r>
      <w:proofErr w:type="spellStart"/>
      <w:r w:rsidRPr="00417EB2">
        <w:rPr>
          <w:sz w:val="14"/>
        </w:rPr>
        <w:t>afrofuturist</w:t>
      </w:r>
      <w:proofErr w:type="spellEnd"/>
      <w:r w:rsidRPr="00417EB2">
        <w:rPr>
          <w:sz w:val="14"/>
        </w:rPr>
        <w:t xml:space="preserve"> reading, radical lunar criticism uses the vast </w:t>
      </w:r>
      <w:proofErr w:type="spellStart"/>
      <w:r w:rsidRPr="00417EB2">
        <w:rPr>
          <w:sz w:val="14"/>
        </w:rPr>
        <w:t>physi</w:t>
      </w:r>
      <w:proofErr w:type="spellEnd"/>
      <w:r w:rsidRPr="00417EB2">
        <w:rPr>
          <w:sz w:val="14"/>
        </w:rPr>
        <w:t xml:space="preserve">- </w:t>
      </w:r>
      <w:proofErr w:type="spellStart"/>
      <w:r w:rsidRPr="00417EB2">
        <w:rPr>
          <w:sz w:val="14"/>
        </w:rPr>
        <w:t>cal</w:t>
      </w:r>
      <w:proofErr w:type="spellEnd"/>
      <w:r w:rsidRPr="00417EB2">
        <w:rPr>
          <w:sz w:val="14"/>
        </w:rPr>
        <w:t xml:space="preserve"> distance of the earth to the moon to imagine alternative futures to the gaping racial divides in earthly living conditions and well-being. As </w:t>
      </w:r>
      <w:proofErr w:type="spellStart"/>
      <w:r w:rsidRPr="00417EB2">
        <w:rPr>
          <w:sz w:val="14"/>
        </w:rPr>
        <w:t>Stevphen</w:t>
      </w:r>
      <w:proofErr w:type="spellEnd"/>
      <w:r w:rsidRPr="00417EB2">
        <w:rPr>
          <w:sz w:val="14"/>
        </w:rPr>
        <w:t xml:space="preserve"> </w:t>
      </w:r>
      <w:proofErr w:type="spellStart"/>
      <w:r w:rsidRPr="00417EB2">
        <w:rPr>
          <w:sz w:val="14"/>
        </w:rPr>
        <w:t>Shukaitis</w:t>
      </w:r>
      <w:proofErr w:type="spellEnd"/>
      <w:r w:rsidRPr="00417EB2">
        <w:rPr>
          <w:sz w:val="14"/>
        </w:rPr>
        <w:t xml:space="preserve"> suggests, ‘the imaginal machine based around space imagery is made possible by its literal impossibility. In the sense that this possibility cannot be contained or limited, it becomes an assemblage for the grounding of a political reality that is not contained but </w:t>
      </w:r>
      <w:proofErr w:type="gramStart"/>
      <w:r w:rsidRPr="00417EB2">
        <w:rPr>
          <w:sz w:val="14"/>
        </w:rPr>
        <w:t>opens up</w:t>
      </w:r>
      <w:proofErr w:type="gramEnd"/>
      <w:r w:rsidRPr="00417EB2">
        <w:rPr>
          <w:sz w:val="14"/>
        </w:rPr>
        <w:t xml:space="preserve"> to other possible futures that are not foreclosed through their pre-given definition’ (2009, p.107). Given the coloniality of the cosmic view and the simultaneous construction of Black ‘</w:t>
      </w:r>
      <w:proofErr w:type="spellStart"/>
      <w:r w:rsidRPr="00417EB2">
        <w:rPr>
          <w:sz w:val="14"/>
        </w:rPr>
        <w:t>placelessness</w:t>
      </w:r>
      <w:proofErr w:type="spellEnd"/>
      <w:r w:rsidRPr="00417EB2">
        <w:rPr>
          <w:sz w:val="14"/>
        </w:rPr>
        <w:t xml:space="preserve">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t>
      </w:r>
      <w:proofErr w:type="spellStart"/>
      <w:r w:rsidRPr="00417EB2">
        <w:rPr>
          <w:sz w:val="14"/>
        </w:rPr>
        <w:t>well being</w:t>
      </w:r>
      <w:proofErr w:type="spellEnd"/>
      <w:r w:rsidRPr="00417EB2">
        <w:rPr>
          <w:sz w:val="14"/>
        </w:rPr>
        <w:t xml:space="preserve"> (‘Speed Kills,’ ‘Who Will Save the Children?’), the threat of nuclear destruction and climate change (‘We Almost Lost Detroit,’ ‘South Carolina (Barnwell),’ ‘</w:t>
      </w:r>
      <w:proofErr w:type="spellStart"/>
      <w:r w:rsidRPr="00417EB2">
        <w:rPr>
          <w:sz w:val="14"/>
        </w:rPr>
        <w:t>Spacesong</w:t>
      </w:r>
      <w:proofErr w:type="spellEnd"/>
      <w:r w:rsidRPr="00417EB2">
        <w:rPr>
          <w:sz w:val="14"/>
        </w:rPr>
        <w:t>’),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w:t>
      </w:r>
      <w:proofErr w:type="spellStart"/>
      <w:r w:rsidRPr="00417EB2">
        <w:rPr>
          <w:sz w:val="14"/>
        </w:rPr>
        <w:t>bluesologist</w:t>
      </w:r>
      <w:proofErr w:type="spellEnd"/>
      <w:r w:rsidRPr="00417EB2">
        <w:rPr>
          <w:sz w:val="14"/>
        </w:rPr>
        <w:t xml:space="preserve">’ (Ward, 2011), pursuing the science of the blues, offering a diagnostic that the ‘I </w:t>
      </w:r>
      <w:proofErr w:type="spellStart"/>
      <w:r w:rsidRPr="00417EB2">
        <w:rPr>
          <w:sz w:val="14"/>
        </w:rPr>
        <w:t>ain’t</w:t>
      </w:r>
      <w:proofErr w:type="spellEnd"/>
      <w:r w:rsidRPr="00417EB2">
        <w:rPr>
          <w:sz w:val="14"/>
        </w:rPr>
        <w:t xml:space="preserve"> got no money blues, I </w:t>
      </w:r>
      <w:proofErr w:type="spellStart"/>
      <w:r w:rsidRPr="00417EB2">
        <w:rPr>
          <w:sz w:val="14"/>
        </w:rPr>
        <w:t>ain’t</w:t>
      </w:r>
      <w:proofErr w:type="spellEnd"/>
      <w:r w:rsidRPr="00417EB2">
        <w:rPr>
          <w:sz w:val="14"/>
        </w:rPr>
        <w:t xml:space="preserve"> got no job blues, I </w:t>
      </w:r>
      <w:proofErr w:type="spellStart"/>
      <w:r w:rsidRPr="00417EB2">
        <w:rPr>
          <w:sz w:val="14"/>
        </w:rPr>
        <w:t>ain’t</w:t>
      </w:r>
      <w:proofErr w:type="spellEnd"/>
      <w:r w:rsidRPr="00417EB2">
        <w:rPr>
          <w:sz w:val="14"/>
        </w:rPr>
        <w:t xml:space="preserve"> got no woman </w:t>
      </w:r>
      <w:proofErr w:type="gramStart"/>
      <w:r w:rsidRPr="00417EB2">
        <w:rPr>
          <w:sz w:val="14"/>
        </w:rPr>
        <w:t>blues’</w:t>
      </w:r>
      <w:proofErr w:type="gramEnd"/>
      <w:r w:rsidRPr="00417EB2">
        <w:rPr>
          <w:sz w:val="14"/>
        </w:rPr>
        <w:t xml:space="preserve"> are the same things (</w:t>
      </w:r>
      <w:proofErr w:type="spellStart"/>
      <w:r w:rsidRPr="00417EB2">
        <w:rPr>
          <w:sz w:val="14"/>
        </w:rPr>
        <w:t>Mugge</w:t>
      </w:r>
      <w:proofErr w:type="spellEnd"/>
      <w:r w:rsidRPr="00417EB2">
        <w:rPr>
          <w:sz w:val="14"/>
        </w:rPr>
        <w:t xml:space="preserve">, 1982). For Woods, the blues ‘has been used repeatedly by multiple genera- </w:t>
      </w:r>
      <w:proofErr w:type="spellStart"/>
      <w:r w:rsidRPr="00417EB2">
        <w:rPr>
          <w:sz w:val="14"/>
        </w:rPr>
        <w:t>tions</w:t>
      </w:r>
      <w:proofErr w:type="spellEnd"/>
      <w:r w:rsidRPr="00417EB2">
        <w:rPr>
          <w:sz w:val="14"/>
        </w:rPr>
        <w:t xml:space="preserve"> of working-class African Americans to organize communities of consciousness</w:t>
      </w:r>
      <w:proofErr w:type="gramStart"/>
      <w:r w:rsidRPr="00417EB2">
        <w:rPr>
          <w:sz w:val="14"/>
        </w:rPr>
        <w:t>....It</w:t>
      </w:r>
      <w:proofErr w:type="gramEnd"/>
      <w:r w:rsidRPr="00417EB2">
        <w:rPr>
          <w:sz w:val="14"/>
        </w:rPr>
        <w:t xml:space="preserve">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w:t>
      </w:r>
      <w:proofErr w:type="spellStart"/>
      <w:r w:rsidRPr="00417EB2">
        <w:rPr>
          <w:sz w:val="14"/>
        </w:rPr>
        <w:t>Fieldston</w:t>
      </w:r>
      <w:proofErr w:type="spellEnd"/>
      <w:r w:rsidRPr="00417EB2">
        <w:rPr>
          <w:sz w:val="14"/>
        </w:rPr>
        <w:t xml:space="preserve">,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w:t>
      </w:r>
      <w:proofErr w:type="spellStart"/>
      <w:r w:rsidRPr="00417EB2">
        <w:rPr>
          <w:sz w:val="14"/>
        </w:rPr>
        <w:t>revo</w:t>
      </w:r>
      <w:proofErr w:type="spellEnd"/>
      <w:r w:rsidRPr="00417EB2">
        <w:rPr>
          <w:sz w:val="14"/>
        </w:rPr>
        <w:t xml:space="preserve">- </w:t>
      </w:r>
      <w:proofErr w:type="spellStart"/>
      <w:r w:rsidRPr="00417EB2">
        <w:rPr>
          <w:sz w:val="14"/>
        </w:rPr>
        <w:t>lutionary</w:t>
      </w:r>
      <w:proofErr w:type="spellEnd"/>
      <w:r w:rsidRPr="00417EB2">
        <w:rPr>
          <w:sz w:val="14"/>
        </w:rPr>
        <w:t xml:space="preserve"> consciousness, evident on the album From South Africa to South Carolina (1975), which ties together nuclear colonialism in South Carolina with apartheid in South Africa. </w:t>
      </w:r>
      <w:proofErr w:type="spellStart"/>
      <w:r w:rsidRPr="00417EB2">
        <w:rPr>
          <w:sz w:val="14"/>
        </w:rPr>
        <w:t>Claudrena</w:t>
      </w:r>
      <w:proofErr w:type="spellEnd"/>
      <w:r w:rsidRPr="00417EB2">
        <w:rPr>
          <w:sz w:val="14"/>
        </w:rPr>
        <w:t xml:space="preserve"> Harold (2011) observes that, ‘Scott-Heron’s descriptions of “down home” routinely moved beyond the geographical borders of the former Confederacy and into the </w:t>
      </w:r>
      <w:proofErr w:type="spellStart"/>
      <w:r w:rsidRPr="00417EB2">
        <w:rPr>
          <w:sz w:val="14"/>
        </w:rPr>
        <w:t>transna</w:t>
      </w:r>
      <w:proofErr w:type="spellEnd"/>
      <w:r w:rsidRPr="00417EB2">
        <w:rPr>
          <w:sz w:val="14"/>
        </w:rPr>
        <w:t xml:space="preserve">- </w:t>
      </w:r>
      <w:proofErr w:type="spellStart"/>
      <w:r w:rsidRPr="00417EB2">
        <w:rPr>
          <w:sz w:val="14"/>
        </w:rPr>
        <w:t>tional</w:t>
      </w:r>
      <w:proofErr w:type="spellEnd"/>
      <w:r w:rsidRPr="00417EB2">
        <w:rPr>
          <w:sz w:val="14"/>
        </w:rPr>
        <w:t xml:space="preserve">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w:t>
      </w:r>
      <w:proofErr w:type="spellStart"/>
      <w:r w:rsidRPr="00417EB2">
        <w:rPr>
          <w:sz w:val="14"/>
        </w:rPr>
        <w:t>outta</w:t>
      </w:r>
      <w:proofErr w:type="spellEnd"/>
      <w:r w:rsidRPr="00417EB2">
        <w:rPr>
          <w:sz w:val="14"/>
        </w:rPr>
        <w:t xml:space="preserve"> be where I’m </w:t>
      </w:r>
      <w:proofErr w:type="spellStart"/>
      <w:r w:rsidRPr="00417EB2">
        <w:rPr>
          <w:sz w:val="14"/>
        </w:rPr>
        <w:t>comin</w:t>
      </w:r>
      <w:proofErr w:type="spellEnd"/>
      <w:r w:rsidRPr="00417EB2">
        <w:rPr>
          <w:sz w:val="14"/>
        </w:rPr>
        <w:t>’ from’ – shuttles possibility between sites of forced mobility. The history lessons found in ‘</w:t>
      </w:r>
      <w:proofErr w:type="spellStart"/>
      <w:r w:rsidRPr="00417EB2">
        <w:rPr>
          <w:sz w:val="14"/>
        </w:rPr>
        <w:t>Spacesong</w:t>
      </w:r>
      <w:proofErr w:type="spellEnd"/>
      <w:r w:rsidRPr="00417EB2">
        <w:rPr>
          <w:sz w:val="14"/>
        </w:rPr>
        <w:t xml:space="preserve">’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w:t>
      </w:r>
      <w:proofErr w:type="spellStart"/>
      <w:r w:rsidRPr="00417EB2">
        <w:rPr>
          <w:sz w:val="14"/>
        </w:rPr>
        <w:t>ing</w:t>
      </w:r>
      <w:proofErr w:type="spellEnd"/>
      <w:r w:rsidRPr="00417EB2">
        <w:rPr>
          <w:sz w:val="14"/>
        </w:rPr>
        <w:t xml:space="preserve"> </w:t>
      </w:r>
      <w:proofErr w:type="spellStart"/>
      <w:r w:rsidRPr="00417EB2">
        <w:rPr>
          <w:sz w:val="14"/>
        </w:rPr>
        <w:t>‘</w:t>
      </w:r>
      <w:proofErr w:type="gramStart"/>
      <w:r w:rsidRPr="00417EB2">
        <w:rPr>
          <w:sz w:val="14"/>
        </w:rPr>
        <w:t>cause</w:t>
      </w:r>
      <w:proofErr w:type="spellEnd"/>
      <w:proofErr w:type="gramEnd"/>
      <w:r w:rsidRPr="00417EB2">
        <w:rPr>
          <w:sz w:val="14"/>
        </w:rPr>
        <w:t xml:space="preserve"> nobody knows what to save.’ Within an internationalist blues epistemology, however, the hopeful suggestion is that spring can still be found in movements outside of the United States (Peddie, 2011, 122). Mobilizing urban </w:t>
      </w:r>
      <w:proofErr w:type="gramStart"/>
      <w:r w:rsidRPr="00417EB2">
        <w:rPr>
          <w:sz w:val="14"/>
        </w:rPr>
        <w:t>crisis</w:t>
      </w:r>
      <w:proofErr w:type="gramEnd"/>
      <w:r w:rsidRPr="00417EB2">
        <w:rPr>
          <w:sz w:val="14"/>
        </w:rPr>
        <w:t xml:space="preserve">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w:t>
      </w:r>
      <w:proofErr w:type="gramStart"/>
      <w:r w:rsidRPr="00417EB2">
        <w:rPr>
          <w:sz w:val="14"/>
        </w:rPr>
        <w:t>Long</w:t>
      </w:r>
      <w:proofErr w:type="gramEnd"/>
      <w:r w:rsidRPr="00417EB2">
        <w:rPr>
          <w:sz w:val="14"/>
        </w:rPr>
        <w:t xml:space="preserve">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w:t>
      </w:r>
      <w:proofErr w:type="gramStart"/>
      <w:r w:rsidRPr="00417EB2">
        <w:rPr>
          <w:sz w:val="14"/>
        </w:rPr>
        <w:t>shoulder to shoulder</w:t>
      </w:r>
      <w:proofErr w:type="gramEnd"/>
      <w:r w:rsidRPr="00417EB2">
        <w:rPr>
          <w:sz w:val="14"/>
        </w:rPr>
        <w:t xml:space="preserve">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Pr>
          <w:rStyle w:val="StyleUnderline"/>
        </w:rPr>
        <w:t xml:space="preserve"> </w:t>
      </w:r>
      <w:r w:rsidRPr="0015124E">
        <w:rPr>
          <w:rStyle w:val="StyleUnderline"/>
          <w:highlight w:val="green"/>
        </w:rPr>
        <w:t>The uneven geography</w:t>
      </w:r>
      <w:r w:rsidRPr="00713FDB">
        <w:rPr>
          <w:rStyle w:val="StyleUnderline"/>
        </w:rPr>
        <w:t xml:space="preserve"> that the warfare-welfare state produced was the grounds of struggle over the costs and harms of militarization.</w:t>
      </w:r>
      <w:r w:rsidRPr="00417EB2">
        <w:rPr>
          <w:sz w:val="14"/>
        </w:rPr>
        <w:t xml:space="preserve"> Investments in defense were widespread but concentrated in New South and New West sites in the so-called Sunbelt, what </w:t>
      </w:r>
      <w:proofErr w:type="spellStart"/>
      <w:r w:rsidRPr="00417EB2">
        <w:rPr>
          <w:sz w:val="14"/>
        </w:rPr>
        <w:t>Markusen</w:t>
      </w:r>
      <w:proofErr w:type="spellEnd"/>
      <w:r w:rsidRPr="00417EB2">
        <w:rPr>
          <w:sz w:val="14"/>
        </w:rPr>
        <w:t xml:space="preserve"> and colleagues (1991) dubbed the </w:t>
      </w:r>
      <w:proofErr w:type="spellStart"/>
      <w:r w:rsidRPr="00417EB2">
        <w:rPr>
          <w:sz w:val="14"/>
        </w:rPr>
        <w:t>Gunbelt</w:t>
      </w:r>
      <w:proofErr w:type="spellEnd"/>
      <w:r w:rsidRPr="00417EB2">
        <w:rPr>
          <w:sz w:val="14"/>
        </w:rPr>
        <w:t xml:space="preserve">. </w:t>
      </w:r>
      <w:r w:rsidRPr="00713FDB">
        <w:rPr>
          <w:rStyle w:val="StyleUnderline"/>
        </w:rPr>
        <w:t>Th</w:t>
      </w:r>
      <w:r w:rsidRPr="00F11023">
        <w:rPr>
          <w:rStyle w:val="StyleUnderline"/>
        </w:rPr>
        <w:t>i</w:t>
      </w:r>
      <w:r w:rsidRPr="00713FDB">
        <w:rPr>
          <w:rStyle w:val="StyleUnderline"/>
        </w:rPr>
        <w:t xml:space="preserve">s unevenness was not only regional, but also </w:t>
      </w:r>
      <w:r w:rsidRPr="0015124E">
        <w:rPr>
          <w:rStyle w:val="StyleUnderline"/>
          <w:highlight w:val="green"/>
        </w:rPr>
        <w:t>shaped patterns of development at the metropolitan scale</w:t>
      </w:r>
      <w:r w:rsidRPr="00417EB2">
        <w:rPr>
          <w:sz w:val="14"/>
        </w:rPr>
        <w:t xml:space="preserve"> (</w:t>
      </w:r>
      <w:proofErr w:type="spellStart"/>
      <w:r w:rsidRPr="00417EB2">
        <w:rPr>
          <w:sz w:val="14"/>
        </w:rPr>
        <w:t>Loyd</w:t>
      </w:r>
      <w:proofErr w:type="spellEnd"/>
      <w:r w:rsidRPr="00417EB2">
        <w:rPr>
          <w:sz w:val="14"/>
        </w:rPr>
        <w:t xml:space="preserve">,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w:t>
      </w:r>
      <w:proofErr w:type="spellStart"/>
      <w:r w:rsidRPr="00417EB2">
        <w:rPr>
          <w:sz w:val="14"/>
        </w:rPr>
        <w:t>strug</w:t>
      </w:r>
      <w:proofErr w:type="spellEnd"/>
      <w:r w:rsidRPr="00417EB2">
        <w:rPr>
          <w:sz w:val="14"/>
        </w:rPr>
        <w:t xml:space="preserve">- </w:t>
      </w:r>
      <w:proofErr w:type="spellStart"/>
      <w:r w:rsidRPr="00417EB2">
        <w:rPr>
          <w:sz w:val="14"/>
        </w:rPr>
        <w:t>gles</w:t>
      </w:r>
      <w:proofErr w:type="spellEnd"/>
      <w:r w:rsidRPr="00417EB2">
        <w:rPr>
          <w:sz w:val="14"/>
        </w:rPr>
        <w:t xml:space="preserve">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w:t>
      </w:r>
      <w:r w:rsidRPr="00417EB2">
        <w:rPr>
          <w:sz w:val="14"/>
        </w:rPr>
        <w:lastRenderedPageBreak/>
        <w:t xml:space="preserve">race-radical lunar criticism for the prison home front </w:t>
      </w:r>
      <w:proofErr w:type="gramStart"/>
      <w:r w:rsidRPr="00417EB2">
        <w:rPr>
          <w:sz w:val="14"/>
        </w:rPr>
        <w:t>As</w:t>
      </w:r>
      <w:proofErr w:type="gramEnd"/>
      <w:r w:rsidRPr="00417EB2">
        <w:rPr>
          <w:sz w:val="14"/>
        </w:rPr>
        <w:t xml:space="preserve">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w:t>
      </w:r>
      <w:proofErr w:type="spellStart"/>
      <w:r w:rsidRPr="00417EB2">
        <w:rPr>
          <w:sz w:val="14"/>
        </w:rPr>
        <w:t>Gunbelt</w:t>
      </w:r>
      <w:proofErr w:type="spellEnd"/>
      <w:r w:rsidRPr="00417EB2">
        <w:rPr>
          <w:sz w:val="14"/>
        </w:rPr>
        <w:t xml:space="preserve">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w:t>
      </w:r>
      <w:proofErr w:type="gramStart"/>
      <w:r w:rsidRPr="00417EB2">
        <w:rPr>
          <w:sz w:val="14"/>
        </w:rPr>
        <w:t>American</w:t>
      </w:r>
      <w:proofErr w:type="gramEnd"/>
      <w:r w:rsidRPr="00417EB2">
        <w:rPr>
          <w:sz w:val="14"/>
        </w:rPr>
        <w:t xml:space="preserve">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w:t>
      </w:r>
      <w:proofErr w:type="spellStart"/>
      <w:r w:rsidRPr="00417EB2">
        <w:rPr>
          <w:sz w:val="14"/>
        </w:rPr>
        <w:t>multiscalar</w:t>
      </w:r>
      <w:proofErr w:type="spellEnd"/>
      <w:r w:rsidRPr="00417EB2">
        <w:rPr>
          <w:sz w:val="14"/>
        </w:rPr>
        <w:t xml:space="preserve">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w:t>
      </w:r>
      <w:proofErr w:type="gramStart"/>
      <w:r w:rsidRPr="00417EB2">
        <w:rPr>
          <w:sz w:val="14"/>
        </w:rPr>
        <w:t>Onto</w:t>
      </w:r>
      <w:proofErr w:type="gramEnd"/>
      <w:r w:rsidRPr="00417EB2">
        <w:rPr>
          <w:sz w:val="14"/>
        </w:rPr>
        <w:t xml:space="preserve">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827719">
        <w:rPr>
          <w:rStyle w:val="StyleUnderline"/>
        </w:rPr>
        <w:t xml:space="preserve"> </w:t>
      </w:r>
      <w:r w:rsidRPr="0015124E">
        <w:rPr>
          <w:rStyle w:val="StyleUnderline"/>
          <w:highlight w:val="green"/>
        </w:rPr>
        <w:t xml:space="preserve">The peaceful promise of outer space </w:t>
      </w:r>
      <w:r w:rsidRPr="00827719">
        <w:rPr>
          <w:rStyle w:val="StyleUnderline"/>
        </w:rPr>
        <w:t xml:space="preserve">– displacing the Man from the moon – </w:t>
      </w:r>
      <w:r w:rsidRPr="0015124E">
        <w:rPr>
          <w:rStyle w:val="StyleUnderline"/>
          <w:highlight w:val="green"/>
        </w:rPr>
        <w:t>remains tied to liberatory, decolonial projects on earth.</w:t>
      </w:r>
    </w:p>
    <w:p w14:paraId="3B280B5C" w14:textId="77777777" w:rsidR="0067247A" w:rsidRPr="00801BB8" w:rsidRDefault="0067247A" w:rsidP="0067247A">
      <w:pPr>
        <w:pStyle w:val="Heading4"/>
      </w:pPr>
      <w:r>
        <w:t xml:space="preserve">This form of spatialization produces a global lockdown that uses the practices of empire-building and captivity to produce human surplus as the foundational element for the existence of the citizen subject. </w:t>
      </w:r>
    </w:p>
    <w:p w14:paraId="0A489647" w14:textId="77777777" w:rsidR="0067247A" w:rsidRDefault="0067247A" w:rsidP="0067247A">
      <w:proofErr w:type="spellStart"/>
      <w:r w:rsidRPr="00075426">
        <w:rPr>
          <w:rStyle w:val="Style13ptBold"/>
        </w:rPr>
        <w:t>Agathangelou</w:t>
      </w:r>
      <w:proofErr w:type="spellEnd"/>
      <w:r w:rsidRPr="00075426">
        <w:rPr>
          <w:rStyle w:val="Style13ptBold"/>
        </w:rPr>
        <w:t xml:space="preserve"> 08</w:t>
      </w:r>
      <w:r>
        <w:t xml:space="preserve"> [Anna M., Prof. International Relations @ York, “Intimate Investments: Homonormativity, Global Lockdown, and the Seductions of Empire,” </w:t>
      </w:r>
      <w:r>
        <w:rPr>
          <w:i/>
        </w:rPr>
        <w:t xml:space="preserve">Radical History </w:t>
      </w:r>
      <w:r w:rsidRPr="00075426">
        <w:rPr>
          <w:i/>
        </w:rPr>
        <w:t>Review</w:t>
      </w:r>
      <w:r>
        <w:t xml:space="preserve">, </w:t>
      </w:r>
      <w:r w:rsidRPr="00075426">
        <w:t>pp</w:t>
      </w:r>
      <w:r>
        <w:t>. 133-6//ak47]</w:t>
      </w:r>
    </w:p>
    <w:p w14:paraId="1DB9CAB5" w14:textId="77777777" w:rsidR="0067247A" w:rsidRPr="00470180" w:rsidRDefault="0067247A" w:rsidP="0067247A">
      <w:pPr>
        <w:rPr>
          <w:sz w:val="8"/>
        </w:rPr>
      </w:pPr>
      <w:r w:rsidRPr="00075426">
        <w:rPr>
          <w:sz w:val="8"/>
        </w:rPr>
        <w:t xml:space="preserve">Global Lockdown and the Ends of Pain We now turn to the threats of pure force and discipline that go hand in hand with the newfound freedoms of empire’s (non)promise projects. In her introduction to the anthology Global Lockdown, Sudbury offers an understanding of lockdown to connect </w:t>
      </w:r>
      <w:r w:rsidRPr="00543402">
        <w:rPr>
          <w:rStyle w:val="StyleUnderline"/>
        </w:rPr>
        <w:t>diffuse</w:t>
      </w:r>
      <w:r w:rsidRPr="00117BC6">
        <w:rPr>
          <w:rStyle w:val="StyleUnderline"/>
        </w:rPr>
        <w:t xml:space="preserve"> and varied </w:t>
      </w:r>
      <w:r w:rsidRPr="00CC68C8">
        <w:rPr>
          <w:rStyle w:val="StyleUnderline"/>
        </w:rPr>
        <w:t>networks of captivity</w:t>
      </w:r>
      <w:r w:rsidRPr="00117BC6">
        <w:rPr>
          <w:rStyle w:val="StyleUnderline"/>
        </w:rPr>
        <w:t xml:space="preserve">, punishment, and mass </w:t>
      </w:r>
      <w:r w:rsidRPr="00CC68C8">
        <w:rPr>
          <w:rStyle w:val="StyleUnderline"/>
        </w:rPr>
        <w:t>liquidation</w:t>
      </w:r>
      <w:r w:rsidRPr="00117BC6">
        <w:rPr>
          <w:rStyle w:val="StyleUnderline"/>
        </w:rPr>
        <w:t xml:space="preserve"> </w:t>
      </w:r>
      <w:r w:rsidRPr="00CC68C8">
        <w:rPr>
          <w:rStyle w:val="StyleUnderline"/>
        </w:rPr>
        <w:t>with</w:t>
      </w:r>
      <w:r w:rsidRPr="00117BC6">
        <w:rPr>
          <w:rStyle w:val="StyleUnderline"/>
        </w:rPr>
        <w:t xml:space="preserve"> transnational </w:t>
      </w:r>
      <w:r w:rsidRPr="00543402">
        <w:rPr>
          <w:rStyle w:val="StyleUnderline"/>
        </w:rPr>
        <w:t xml:space="preserve">practices of </w:t>
      </w:r>
      <w:r w:rsidRPr="00CC68C8">
        <w:rPr>
          <w:rStyle w:val="StyleUnderline"/>
        </w:rPr>
        <w:t>empire-building and</w:t>
      </w:r>
      <w:r w:rsidRPr="00117BC6">
        <w:rPr>
          <w:rStyle w:val="StyleUnderline"/>
        </w:rPr>
        <w:t xml:space="preserve"> neoliberal </w:t>
      </w:r>
      <w:r w:rsidRPr="00CC68C8">
        <w:rPr>
          <w:rStyle w:val="StyleUnderline"/>
        </w:rPr>
        <w:t xml:space="preserve">globalization: </w:t>
      </w:r>
      <w:r w:rsidRPr="00B56A67">
        <w:rPr>
          <w:rStyle w:val="StyleUnderline"/>
          <w:highlight w:val="green"/>
        </w:rPr>
        <w:t>‘“Lockdown’</w:t>
      </w:r>
      <w:r w:rsidRPr="00117BC6">
        <w:rPr>
          <w:rStyle w:val="StyleUnderline"/>
        </w:rPr>
        <w:t xml:space="preserve"> is a term commonly used by prison movement activists </w:t>
      </w:r>
      <w:r w:rsidRPr="00CC68C8">
        <w:rPr>
          <w:rStyle w:val="StyleUnderline"/>
        </w:rPr>
        <w:t xml:space="preserve">to </w:t>
      </w:r>
      <w:r w:rsidRPr="00B56A67">
        <w:rPr>
          <w:rStyle w:val="StyleUnderline"/>
          <w:highlight w:val="green"/>
        </w:rPr>
        <w:t xml:space="preserve">refer to </w:t>
      </w:r>
      <w:r w:rsidRPr="00543402">
        <w:rPr>
          <w:rStyle w:val="StyleUnderline"/>
        </w:rPr>
        <w:t>the</w:t>
      </w:r>
      <w:r w:rsidRPr="00117BC6">
        <w:rPr>
          <w:rStyle w:val="StyleUnderline"/>
        </w:rPr>
        <w:t xml:space="preserve"> repressive </w:t>
      </w:r>
      <w:r w:rsidRPr="00B56A67">
        <w:rPr>
          <w:rStyle w:val="StyleUnderline"/>
          <w:highlight w:val="green"/>
        </w:rPr>
        <w:t xml:space="preserve">confinement </w:t>
      </w:r>
      <w:r w:rsidRPr="00543402">
        <w:rPr>
          <w:rStyle w:val="StyleUnderline"/>
        </w:rPr>
        <w:t>of human beings</w:t>
      </w:r>
      <w:r w:rsidRPr="00117BC6">
        <w:rPr>
          <w:rStyle w:val="StyleUnderline"/>
        </w:rPr>
        <w:t xml:space="preserve"> as punishment for deviating from normative behaviors.</w:t>
      </w:r>
      <w:r w:rsidRPr="00075426">
        <w:rPr>
          <w:sz w:val="8"/>
        </w:rPr>
        <w:t xml:space="preserve"> </w:t>
      </w:r>
      <w:r w:rsidRPr="00543402">
        <w:rPr>
          <w:rStyle w:val="StyleUnderline"/>
          <w:highlight w:val="green"/>
        </w:rPr>
        <w:t>Although p</w:t>
      </w:r>
      <w:r w:rsidRPr="00B56A67">
        <w:rPr>
          <w:rStyle w:val="StyleUnderline"/>
          <w:highlight w:val="green"/>
        </w:rPr>
        <w:t xml:space="preserve">risons </w:t>
      </w:r>
      <w:r w:rsidRPr="00CC68C8">
        <w:rPr>
          <w:rStyle w:val="StyleUnderline"/>
        </w:rPr>
        <w:t xml:space="preserve">and jails </w:t>
      </w:r>
      <w:r w:rsidRPr="00B56A67">
        <w:rPr>
          <w:rStyle w:val="StyleUnderline"/>
          <w:highlight w:val="green"/>
        </w:rPr>
        <w:t>are</w:t>
      </w:r>
      <w:r w:rsidRPr="00117BC6">
        <w:rPr>
          <w:rStyle w:val="StyleUnderline"/>
        </w:rPr>
        <w:t xml:space="preserve"> the most </w:t>
      </w:r>
      <w:r w:rsidRPr="00B56A67">
        <w:rPr>
          <w:rStyle w:val="StyleUnderline"/>
          <w:highlight w:val="green"/>
        </w:rPr>
        <w:t>visible</w:t>
      </w:r>
      <w:r w:rsidRPr="00117BC6">
        <w:rPr>
          <w:rStyle w:val="StyleUnderline"/>
        </w:rPr>
        <w:t xml:space="preserve"> </w:t>
      </w:r>
      <w:r w:rsidRPr="00543402">
        <w:rPr>
          <w:rStyle w:val="StyleUnderline"/>
        </w:rPr>
        <w:t>locations</w:t>
      </w:r>
      <w:r w:rsidRPr="00117BC6">
        <w:rPr>
          <w:rStyle w:val="StyleUnderline"/>
        </w:rPr>
        <w:t xml:space="preserve"> for lockdown, </w:t>
      </w:r>
      <w:r w:rsidRPr="00B56A67">
        <w:rPr>
          <w:rStyle w:val="StyleUnderline"/>
        </w:rPr>
        <w:t>the term</w:t>
      </w:r>
      <w:r w:rsidRPr="00117BC6">
        <w:rPr>
          <w:rStyle w:val="StyleUnderline"/>
        </w:rPr>
        <w:t xml:space="preserve"> encourages us to </w:t>
      </w:r>
      <w:r w:rsidRPr="00543402">
        <w:rPr>
          <w:rStyle w:val="StyleUnderline"/>
          <w:highlight w:val="green"/>
        </w:rPr>
        <w:t>think about</w:t>
      </w:r>
      <w:r w:rsidRPr="00117BC6">
        <w:rPr>
          <w:rStyle w:val="StyleUnderline"/>
        </w:rPr>
        <w:t xml:space="preserve"> connections with </w:t>
      </w:r>
      <w:r w:rsidRPr="00B56A67">
        <w:rPr>
          <w:rStyle w:val="StyleUnderline"/>
          <w:highlight w:val="green"/>
        </w:rPr>
        <w:t>other spaces of confinement</w:t>
      </w:r>
      <w:r w:rsidRPr="00117BC6">
        <w:rPr>
          <w:rStyle w:val="StyleUnderline"/>
        </w:rPr>
        <w:t xml:space="preserve"> such as immigrant detention centers, psychiatric hospitals, juvenile halls, refugee camps, or Indian boarding schools.”</w:t>
      </w:r>
      <w:r w:rsidRPr="00075426">
        <w:rPr>
          <w:sz w:val="8"/>
        </w:rPr>
        <w:t xml:space="preserve">40 In this foregrounding passage, </w:t>
      </w:r>
      <w:r w:rsidRPr="00117BC6">
        <w:rPr>
          <w:rStyle w:val="StyleUnderline"/>
        </w:rPr>
        <w:t xml:space="preserve">Sudbury seeks to create </w:t>
      </w:r>
      <w:r w:rsidRPr="00266835">
        <w:rPr>
          <w:rStyle w:val="StyleUnderline"/>
        </w:rPr>
        <w:t xml:space="preserve">analytical and political </w:t>
      </w:r>
      <w:r w:rsidRPr="00B56A67">
        <w:rPr>
          <w:rStyle w:val="StyleUnderline"/>
          <w:highlight w:val="green"/>
        </w:rPr>
        <w:t>possibilities for bringing together various spaces</w:t>
      </w:r>
      <w:r w:rsidRPr="00117BC6">
        <w:rPr>
          <w:rStyle w:val="StyleUnderline"/>
        </w:rPr>
        <w:t xml:space="preserve"> and technologies </w:t>
      </w:r>
      <w:r w:rsidRPr="00B56A67">
        <w:rPr>
          <w:rStyle w:val="StyleUnderline"/>
          <w:highlight w:val="green"/>
        </w:rPr>
        <w:t>of confinement that discipline</w:t>
      </w:r>
      <w:r w:rsidRPr="00117BC6">
        <w:rPr>
          <w:rStyle w:val="StyleUnderline"/>
        </w:rPr>
        <w:t xml:space="preserve"> nationally, racially, psychically, and culturally “</w:t>
      </w:r>
      <w:r w:rsidRPr="00543402">
        <w:rPr>
          <w:rStyle w:val="StyleUnderline"/>
        </w:rPr>
        <w:t xml:space="preserve">aberrant” subjects, or </w:t>
      </w:r>
      <w:r w:rsidRPr="00B56A67">
        <w:rPr>
          <w:rStyle w:val="StyleUnderline"/>
          <w:highlight w:val="green"/>
        </w:rPr>
        <w:t>those</w:t>
      </w:r>
      <w:r w:rsidRPr="00117BC6">
        <w:rPr>
          <w:rStyle w:val="StyleUnderline"/>
        </w:rPr>
        <w:t xml:space="preserve">, as she will later theorize, </w:t>
      </w:r>
      <w:r w:rsidRPr="00B56A67">
        <w:rPr>
          <w:rStyle w:val="StyleUnderline"/>
          <w:highlight w:val="green"/>
        </w:rPr>
        <w:t>who are “surplus</w:t>
      </w:r>
      <w:r w:rsidRPr="00117BC6">
        <w:rPr>
          <w:rStyle w:val="StyleUnderline"/>
        </w:rPr>
        <w:t xml:space="preserve"> or resistant </w:t>
      </w:r>
      <w:r w:rsidRPr="00B56A67">
        <w:rPr>
          <w:rStyle w:val="StyleUnderline"/>
          <w:highlight w:val="green"/>
        </w:rPr>
        <w:t>to the new world order</w:t>
      </w:r>
      <w:r w:rsidRPr="00117BC6">
        <w:rPr>
          <w:rStyle w:val="StyleUnderline"/>
        </w:rPr>
        <w:t>.”</w:t>
      </w:r>
      <w:r w:rsidRPr="00075426">
        <w:rPr>
          <w:sz w:val="8"/>
        </w:rPr>
        <w:t xml:space="preserve">41 Sudbury further elaborates on theorizations of the slavery-prison continuum, which have been compellingly argued by W. E. B. Du </w:t>
      </w:r>
      <w:proofErr w:type="spellStart"/>
      <w:r w:rsidRPr="00075426">
        <w:rPr>
          <w:sz w:val="8"/>
        </w:rPr>
        <w:t>Bois</w:t>
      </w:r>
      <w:proofErr w:type="spellEnd"/>
      <w:r w:rsidRPr="00075426">
        <w:rPr>
          <w:sz w:val="8"/>
        </w:rPr>
        <w:t xml:space="preserve">, Angela Davis, and Joan Dayan. These scholars and activists, among others, have posited that in the wake of the failed project of Emancipation, a vast network of cultural, legal, and </w:t>
      </w:r>
      <w:proofErr w:type="spellStart"/>
      <w:r w:rsidRPr="00075426">
        <w:rPr>
          <w:sz w:val="8"/>
        </w:rPr>
        <w:t>politicoeconomic</w:t>
      </w:r>
      <w:proofErr w:type="spellEnd"/>
      <w:r w:rsidRPr="00075426">
        <w:rPr>
          <w:sz w:val="8"/>
        </w:rPr>
        <w:t xml:space="preserve"> apparatuses were inaugurated to (re)criminalize blackness and ensnare black subjects within intensified forms of punishment, confinement, and expropriation. These included the Thirteenth Amendment’s recodification of slavery in the prison, convict lease systems, black codes, paramilitary terror, and increasingly complex systems of captivity and servitude to extract profit from locked-up black and brown bodies. As the legal scholar </w:t>
      </w:r>
      <w:proofErr w:type="spellStart"/>
      <w:r w:rsidRPr="00075426">
        <w:rPr>
          <w:sz w:val="8"/>
        </w:rPr>
        <w:t>Guyora</w:t>
      </w:r>
      <w:proofErr w:type="spellEnd"/>
      <w:r w:rsidRPr="00075426">
        <w:rPr>
          <w:sz w:val="8"/>
        </w:rPr>
        <w:t xml:space="preserve"> Binder has argued, </w:t>
      </w:r>
      <w:r w:rsidRPr="00543402">
        <w:rPr>
          <w:rStyle w:val="StyleUnderline"/>
        </w:rPr>
        <w:t>if we expand our definition of slavery</w:t>
      </w:r>
      <w:r w:rsidRPr="00207A2F">
        <w:rPr>
          <w:rStyle w:val="StyleUnderline"/>
        </w:rPr>
        <w:t xml:space="preserve"> beyond a specific iteration of forced labor and instead look to the culture, custom, and institutions of race themselves, it becomes more difficult to assert that the project of </w:t>
      </w:r>
      <w:r w:rsidRPr="00B56A67">
        <w:rPr>
          <w:rStyle w:val="StyleUnderline"/>
          <w:highlight w:val="green"/>
        </w:rPr>
        <w:t>Emancipation has ever been completed</w:t>
      </w:r>
      <w:r w:rsidRPr="00207A2F">
        <w:rPr>
          <w:rStyle w:val="StyleUnderline"/>
        </w:rPr>
        <w:t>.</w:t>
      </w:r>
      <w:r w:rsidRPr="00075426">
        <w:rPr>
          <w:sz w:val="8"/>
        </w:rPr>
        <w:t xml:space="preserve">42 Additionally, as Linda Evans, Eve Goldberg, Christian Parenti, and Ruth Wilson Gilmore have argued in their respective works, </w:t>
      </w:r>
      <w:r w:rsidRPr="00075426">
        <w:rPr>
          <w:rStyle w:val="StyleUnderline"/>
        </w:rPr>
        <w:t>in the era of globalization, the U.S. government’s successive wars on drugs, poverty, crime, and terror have consolidated a prison industrial complex in which transnational corporations run globalized for-profit prisons, manufacture federal and local military- and law-enforcement technologies, expropriate prison labor, and bid for multibillion-dollar contracts for prison construction.</w:t>
      </w:r>
      <w:r w:rsidRPr="00075426">
        <w:rPr>
          <w:sz w:val="8"/>
        </w:rPr>
        <w:t xml:space="preserve">43 </w:t>
      </w:r>
      <w:r w:rsidRPr="00B56A67">
        <w:rPr>
          <w:rStyle w:val="StyleUnderline"/>
          <w:highlight w:val="green"/>
        </w:rPr>
        <w:t xml:space="preserve">These analyses foreground the multiple, </w:t>
      </w:r>
      <w:r w:rsidRPr="00543402">
        <w:rPr>
          <w:rStyle w:val="StyleUnderline"/>
        </w:rPr>
        <w:t>overlapping private, public, national, and international</w:t>
      </w:r>
      <w:r w:rsidRPr="00B56A67">
        <w:rPr>
          <w:rStyle w:val="StyleUnderline"/>
          <w:highlight w:val="green"/>
        </w:rPr>
        <w:t xml:space="preserve"> investments in </w:t>
      </w:r>
      <w:r w:rsidRPr="00B56A67">
        <w:rPr>
          <w:rStyle w:val="StyleUnderline"/>
        </w:rPr>
        <w:t xml:space="preserve">the </w:t>
      </w:r>
      <w:r w:rsidRPr="00B56A67">
        <w:rPr>
          <w:rStyle w:val="StyleUnderline"/>
          <w:highlight w:val="green"/>
        </w:rPr>
        <w:t>mass lockdown</w:t>
      </w:r>
      <w:r w:rsidRPr="00075426">
        <w:rPr>
          <w:rStyle w:val="StyleUnderline"/>
        </w:rPr>
        <w:t xml:space="preserve"> of poor people and people of color </w:t>
      </w:r>
      <w:r w:rsidRPr="00B56A67">
        <w:rPr>
          <w:rStyle w:val="StyleUnderline"/>
          <w:highlight w:val="green"/>
        </w:rPr>
        <w:t>transnationally</w:t>
      </w:r>
      <w:r w:rsidRPr="00075426">
        <w:rPr>
          <w:rStyle w:val="StyleUnderline"/>
        </w:rPr>
        <w:t xml:space="preserve">, </w:t>
      </w:r>
      <w:r w:rsidRPr="00B56A67">
        <w:rPr>
          <w:rStyle w:val="StyleUnderline"/>
          <w:highlight w:val="green"/>
        </w:rPr>
        <w:t>and the</w:t>
      </w:r>
      <w:r w:rsidRPr="00075426">
        <w:rPr>
          <w:rStyle w:val="StyleUnderline"/>
        </w:rPr>
        <w:t xml:space="preserve"> naturalized and strengthened long-term </w:t>
      </w:r>
      <w:r w:rsidRPr="00B56A67">
        <w:rPr>
          <w:rStyle w:val="StyleUnderline"/>
          <w:highlight w:val="green"/>
        </w:rPr>
        <w:t>lockdown of black people</w:t>
      </w:r>
      <w:r w:rsidRPr="00075426">
        <w:rPr>
          <w:rStyle w:val="StyleUnderline"/>
        </w:rPr>
        <w:t xml:space="preserve"> within U.S. borders.</w:t>
      </w:r>
      <w:r w:rsidRPr="00075426">
        <w:rPr>
          <w:sz w:val="8"/>
        </w:rPr>
        <w:t xml:space="preserve"> Many of these theorizations of the slavery-prison continuum and of the expansion of the prison industrial complex help us articulate how </w:t>
      </w:r>
      <w:r w:rsidRPr="00B56A67">
        <w:rPr>
          <w:rStyle w:val="StyleUnderline"/>
        </w:rPr>
        <w:t>global lockdown</w:t>
      </w:r>
      <w:r w:rsidRPr="00075426">
        <w:rPr>
          <w:rStyle w:val="StyleUnderline"/>
        </w:rPr>
        <w:t xml:space="preserve"> not only naturalizes but also </w:t>
      </w:r>
      <w:r w:rsidRPr="00B56A67">
        <w:rPr>
          <w:rStyle w:val="StyleUnderline"/>
        </w:rPr>
        <w:t>produces capitalist racial, gender, national, and sexual social formations</w:t>
      </w:r>
      <w:r w:rsidRPr="00075426">
        <w:rPr>
          <w:rStyle w:val="StyleUnderline"/>
        </w:rPr>
        <w:t>.</w:t>
      </w:r>
      <w:r w:rsidRPr="00075426">
        <w:rPr>
          <w:sz w:val="8"/>
        </w:rPr>
        <w:t xml:space="preserve"> In this way, </w:t>
      </w:r>
      <w:r w:rsidRPr="00B56A67">
        <w:rPr>
          <w:rStyle w:val="StyleUnderline"/>
          <w:highlight w:val="green"/>
        </w:rPr>
        <w:t xml:space="preserve">global </w:t>
      </w:r>
      <w:proofErr w:type="gramStart"/>
      <w:r w:rsidRPr="00B56A67">
        <w:rPr>
          <w:rStyle w:val="StyleUnderline"/>
          <w:highlight w:val="green"/>
        </w:rPr>
        <w:t>lockdown</w:t>
      </w:r>
      <w:proofErr w:type="gramEnd"/>
      <w:r w:rsidRPr="00B56A67">
        <w:rPr>
          <w:rStyle w:val="StyleUnderline"/>
          <w:highlight w:val="green"/>
        </w:rPr>
        <w:t xml:space="preserve"> </w:t>
      </w:r>
      <w:r w:rsidRPr="00543402">
        <w:rPr>
          <w:rStyle w:val="StyleUnderline"/>
        </w:rPr>
        <w:t xml:space="preserve">and its technologies </w:t>
      </w:r>
      <w:r w:rsidRPr="00B56A67">
        <w:rPr>
          <w:rStyle w:val="StyleUnderline"/>
          <w:highlight w:val="green"/>
        </w:rPr>
        <w:t>function as central sites for ontological production</w:t>
      </w:r>
      <w:r w:rsidRPr="00075426">
        <w:rPr>
          <w:rStyle w:val="StyleUnderline"/>
        </w:rPr>
        <w:t xml:space="preserve">, for making subjects on all sides of prison walls: those who can and must be killed, warehoused, and watched, and those whose civic duty requires their complicity in the killing. </w:t>
      </w:r>
      <w:r w:rsidRPr="00B56A67">
        <w:rPr>
          <w:rStyle w:val="Emphasis"/>
          <w:highlight w:val="green"/>
        </w:rPr>
        <w:t>The prison</w:t>
      </w:r>
      <w:r w:rsidRPr="00075426">
        <w:rPr>
          <w:sz w:val="8"/>
        </w:rPr>
        <w:t xml:space="preserve">, thus, </w:t>
      </w:r>
      <w:r w:rsidRPr="00B56A67">
        <w:rPr>
          <w:rStyle w:val="Emphasis"/>
          <w:highlight w:val="green"/>
        </w:rPr>
        <w:t xml:space="preserve">cannot be </w:t>
      </w:r>
      <w:r w:rsidRPr="00B56A67">
        <w:rPr>
          <w:rStyle w:val="Emphasis"/>
          <w:highlight w:val="green"/>
        </w:rPr>
        <w:lastRenderedPageBreak/>
        <w:t xml:space="preserve">understood as outside of social production, but </w:t>
      </w:r>
      <w:r w:rsidRPr="00543402">
        <w:rPr>
          <w:rStyle w:val="Emphasis"/>
        </w:rPr>
        <w:t xml:space="preserve">rather </w:t>
      </w:r>
      <w:r w:rsidRPr="00B56A67">
        <w:rPr>
          <w:rStyle w:val="Emphasis"/>
          <w:highlight w:val="green"/>
        </w:rPr>
        <w:t>as foundational to it.</w:t>
      </w:r>
      <w:r w:rsidRPr="00075426">
        <w:rPr>
          <w:sz w:val="8"/>
        </w:rPr>
        <w:t xml:space="preserve"> In Are Prisons Obsolete? Angela Davis shows how the prison functions as a mode of social production through her analysis of the “human surplus” produced at the confluence of an intensified capitalist economy and the mobilization of white supremacist imaginaries: In the context of an economy that was driven by an unprecedented pursuit of profit, no matter what the human cost, and the concomitant dismantling of the welfare state, poor people’s abilities to survive became increasingly constrained by the looming presence of the prison. The massive prison-building project that began in the 1980s created the means of concentrating and managing what the capitalist system had implicitly declared to be a human surplus. In the meantime, elected officials and the dominant media justified the new draconian sentencing practices, sending more and more people to prison in the frenzied drive to build more and more prisons by arguing that it was the only way to make our communities safe from murderers, rapists, and robbers.44 </w:t>
      </w:r>
      <w:r w:rsidRPr="00075426">
        <w:rPr>
          <w:rStyle w:val="StyleUnderline"/>
        </w:rPr>
        <w:t xml:space="preserve">In the wake of the neoliberal gutting of an already precarious and punitive welfare state, </w:t>
      </w:r>
      <w:r w:rsidRPr="00B56A67">
        <w:rPr>
          <w:rStyle w:val="StyleUnderline"/>
          <w:highlight w:val="green"/>
        </w:rPr>
        <w:t xml:space="preserve">the prison stepped in to </w:t>
      </w:r>
      <w:r w:rsidRPr="00B56A67">
        <w:rPr>
          <w:rStyle w:val="StyleUnderline"/>
        </w:rPr>
        <w:t>produce</w:t>
      </w:r>
      <w:r w:rsidRPr="00075426">
        <w:rPr>
          <w:rStyle w:val="StyleUnderline"/>
        </w:rPr>
        <w:t xml:space="preserve">, mark, and </w:t>
      </w:r>
      <w:r w:rsidRPr="00B56A67">
        <w:rPr>
          <w:rStyle w:val="StyleUnderline"/>
          <w:highlight w:val="green"/>
        </w:rPr>
        <w:t>manage human surplus</w:t>
      </w:r>
      <w:r w:rsidRPr="00075426">
        <w:rPr>
          <w:rStyle w:val="StyleUnderline"/>
        </w:rPr>
        <w:t xml:space="preserve">. It is through the mobilization of racist sexualized fears of “murderers, rapists, and robbers” and through misguided yearnings for safety that </w:t>
      </w:r>
      <w:r w:rsidRPr="00B56A67">
        <w:rPr>
          <w:rStyle w:val="StyleUnderline"/>
          <w:highlight w:val="green"/>
        </w:rPr>
        <w:t>the prison</w:t>
      </w:r>
      <w:r w:rsidRPr="00075426">
        <w:rPr>
          <w:rStyle w:val="StyleUnderline"/>
        </w:rPr>
        <w:t xml:space="preserve"> binge of the 1980s </w:t>
      </w:r>
      <w:r w:rsidRPr="00B56A67">
        <w:rPr>
          <w:rStyle w:val="StyleUnderline"/>
          <w:highlight w:val="green"/>
        </w:rPr>
        <w:t>and its progeny (re)produce subjects who must be locked down, as well as those who</w:t>
      </w:r>
      <w:r w:rsidRPr="00B56A67">
        <w:rPr>
          <w:rStyle w:val="StyleUnderline"/>
        </w:rPr>
        <w:t xml:space="preserve"> must </w:t>
      </w:r>
      <w:r w:rsidRPr="00B56A67">
        <w:rPr>
          <w:rStyle w:val="StyleUnderline"/>
          <w:highlight w:val="green"/>
        </w:rPr>
        <w:t xml:space="preserve">do the locking. These </w:t>
      </w:r>
      <w:r w:rsidRPr="00543402">
        <w:rPr>
          <w:rStyle w:val="StyleUnderline"/>
        </w:rPr>
        <w:t xml:space="preserve">same </w:t>
      </w:r>
      <w:r w:rsidRPr="00B56A67">
        <w:rPr>
          <w:rStyle w:val="StyleUnderline"/>
          <w:highlight w:val="green"/>
        </w:rPr>
        <w:t>economies</w:t>
      </w:r>
      <w:r w:rsidRPr="00075426">
        <w:rPr>
          <w:rStyle w:val="StyleUnderline"/>
        </w:rPr>
        <w:t xml:space="preserve"> of panic and security </w:t>
      </w:r>
      <w:r w:rsidRPr="00B56A67">
        <w:rPr>
          <w:rStyle w:val="StyleUnderline"/>
          <w:highlight w:val="green"/>
        </w:rPr>
        <w:t xml:space="preserve">legitimize the </w:t>
      </w:r>
      <w:r w:rsidRPr="00543402">
        <w:rPr>
          <w:rStyle w:val="StyleUnderline"/>
        </w:rPr>
        <w:t xml:space="preserve">systematic </w:t>
      </w:r>
      <w:r w:rsidRPr="00B56A67">
        <w:rPr>
          <w:rStyle w:val="StyleUnderline"/>
          <w:highlight w:val="green"/>
        </w:rPr>
        <w:t xml:space="preserve">dismantling of revolutionary </w:t>
      </w:r>
      <w:r w:rsidRPr="00543402">
        <w:rPr>
          <w:rStyle w:val="StyleUnderline"/>
        </w:rPr>
        <w:t xml:space="preserve">social </w:t>
      </w:r>
      <w:r w:rsidRPr="00B56A67">
        <w:rPr>
          <w:rStyle w:val="StyleUnderline"/>
          <w:highlight w:val="green"/>
        </w:rPr>
        <w:t>movements</w:t>
      </w:r>
      <w:r w:rsidRPr="00075426">
        <w:rPr>
          <w:rStyle w:val="StyleUnderline"/>
        </w:rPr>
        <w:t xml:space="preserve"> that oppose state repression through the mounting use of torture, imprisonment, disappearance, and massacre,</w:t>
      </w:r>
      <w:r w:rsidRPr="00075426">
        <w:rPr>
          <w:sz w:val="8"/>
        </w:rPr>
        <w:t xml:space="preserve">45 </w:t>
      </w:r>
      <w:r w:rsidRPr="00075426">
        <w:rPr>
          <w:rStyle w:val="StyleUnderline"/>
        </w:rPr>
        <w:t xml:space="preserve">both </w:t>
      </w:r>
      <w:r w:rsidRPr="00543402">
        <w:rPr>
          <w:rStyle w:val="StyleUnderline"/>
        </w:rPr>
        <w:t>within and outside of the United States, and a litany of technologies of</w:t>
      </w:r>
      <w:r w:rsidRPr="00075426">
        <w:rPr>
          <w:rStyle w:val="StyleUnderline"/>
        </w:rPr>
        <w:t xml:space="preserve"> antiblack, anti-immigrant, and anti-poor </w:t>
      </w:r>
      <w:r w:rsidRPr="00543402">
        <w:rPr>
          <w:rStyle w:val="StyleUnderline"/>
        </w:rPr>
        <w:t>terror</w:t>
      </w:r>
      <w:r w:rsidRPr="00075426">
        <w:rPr>
          <w:rStyle w:val="StyleUnderline"/>
        </w:rPr>
        <w:t xml:space="preserve"> narrating the history of racial state formation including lynching, execution, and rape.</w:t>
      </w:r>
      <w:r>
        <w:rPr>
          <w:rStyle w:val="StyleUnderline"/>
        </w:rPr>
        <w:t xml:space="preserve"> </w:t>
      </w:r>
      <w:r w:rsidRPr="00075426">
        <w:rPr>
          <w:sz w:val="8"/>
        </w:rPr>
        <w:t xml:space="preserve">Continuing her line of thought, Davis argues that the prison operates to naturalize and intensify the generalized violence deployed by the state and its citizens against communities marked as criminal, specifically black, Latino, Native, and poor communities, as well as poor and racially pathologized communities in the global South. In particular, she writes, “prison is a space in which the threat of sexualized violence that looms in the larger society is effectively sanctioned as a routine aspect of the landscape of punishment behind prison walls.”46 In this way, the widespread sexual abuse of people in prison, and particularly women, queer people, and transgender people of color, emerges not as exceptional, but rather as indicative and productive of a larger regime of gratuitous force that marks bodies as surplus through the use of violence and imprisonment. </w:t>
      </w:r>
      <w:r w:rsidRPr="00B56A67">
        <w:rPr>
          <w:rStyle w:val="StyleUnderline"/>
          <w:highlight w:val="green"/>
        </w:rPr>
        <w:t>Sexualized violence</w:t>
      </w:r>
      <w:r w:rsidRPr="00075426">
        <w:rPr>
          <w:rStyle w:val="StyleUnderline"/>
        </w:rPr>
        <w:t xml:space="preserve"> against</w:t>
      </w:r>
      <w:r>
        <w:rPr>
          <w:rStyle w:val="StyleUnderline"/>
        </w:rPr>
        <w:t xml:space="preserve"> </w:t>
      </w:r>
      <w:r w:rsidRPr="00075426">
        <w:rPr>
          <w:rStyle w:val="StyleUnderline"/>
        </w:rPr>
        <w:t xml:space="preserve">those in lockdown </w:t>
      </w:r>
      <w:r w:rsidRPr="00B56A67">
        <w:rPr>
          <w:rStyle w:val="StyleUnderline"/>
          <w:highlight w:val="green"/>
        </w:rPr>
        <w:t>should</w:t>
      </w:r>
      <w:r w:rsidRPr="00075426">
        <w:rPr>
          <w:rStyle w:val="StyleUnderline"/>
        </w:rPr>
        <w:t xml:space="preserve"> thus </w:t>
      </w:r>
      <w:r w:rsidRPr="00B56A67">
        <w:rPr>
          <w:rStyle w:val="StyleUnderline"/>
          <w:highlight w:val="green"/>
        </w:rPr>
        <w:t>not be understood as “cruel and unusual”</w:t>
      </w:r>
      <w:r w:rsidRPr="00075426">
        <w:rPr>
          <w:rStyle w:val="StyleUnderline"/>
        </w:rPr>
        <w:t xml:space="preserve"> spectacles</w:t>
      </w:r>
      <w:r>
        <w:rPr>
          <w:rStyle w:val="StyleUnderline"/>
        </w:rPr>
        <w:t xml:space="preserve"> </w:t>
      </w:r>
      <w:r w:rsidRPr="00075426">
        <w:rPr>
          <w:rStyle w:val="StyleUnderline"/>
        </w:rPr>
        <w:t xml:space="preserve">aberrant to the political order, </w:t>
      </w:r>
      <w:r w:rsidRPr="00543402">
        <w:rPr>
          <w:rStyle w:val="StyleUnderline"/>
        </w:rPr>
        <w:t xml:space="preserve">but </w:t>
      </w:r>
      <w:r w:rsidRPr="00B56A67">
        <w:rPr>
          <w:rStyle w:val="StyleUnderline"/>
        </w:rPr>
        <w:t xml:space="preserve">rather </w:t>
      </w:r>
      <w:r w:rsidRPr="00543402">
        <w:rPr>
          <w:rStyle w:val="StyleUnderline"/>
        </w:rPr>
        <w:t>as foundational</w:t>
      </w:r>
      <w:r w:rsidRPr="00075426">
        <w:rPr>
          <w:rStyle w:val="StyleUnderline"/>
        </w:rPr>
        <w:t xml:space="preserve"> to it, and as central to the</w:t>
      </w:r>
      <w:r>
        <w:rPr>
          <w:rStyle w:val="StyleUnderline"/>
        </w:rPr>
        <w:t xml:space="preserve"> </w:t>
      </w:r>
      <w:r w:rsidRPr="00075426">
        <w:rPr>
          <w:rStyle w:val="StyleUnderline"/>
        </w:rPr>
        <w:t>production of civil society as well as its outsides.</w:t>
      </w:r>
      <w:r w:rsidRPr="00075426">
        <w:rPr>
          <w:sz w:val="8"/>
        </w:rPr>
        <w:t xml:space="preserve">47 This is a move difficult to understand if we do not pay attention to how feelings are mobilized to garner legitimacy for the prison project. The construction of those in lockdown as “murderers, rapists, and robbers” and the pervasiveness of sexual violence in prisons thus should not be seen as coincidental, but rather as indicative of the powerful imbrications of desire, fear, and safety in the production and disposal of those who are “resistant or surplus to the new world order.” Just as we have argued that promises of belonging, value, recognition, and worth are issued to certain marginalized subjects, it is always on the ground of other (non)subjects. Heeding the same logics of expendability, once again a promise for safety and happiness can only be issued as a simultaneous call for murder and human demolition. This is but one of the central affective economies that produces the prison industrial complex as a seductive facet of our collective common sense. Through the mystifying narratives of </w:t>
      </w:r>
      <w:proofErr w:type="gramStart"/>
      <w:r w:rsidRPr="00075426">
        <w:rPr>
          <w:sz w:val="8"/>
        </w:rPr>
        <w:t>“ ‘</w:t>
      </w:r>
      <w:proofErr w:type="gramEnd"/>
      <w:r w:rsidRPr="00075426">
        <w:rPr>
          <w:sz w:val="8"/>
        </w:rPr>
        <w:t xml:space="preserve">crime and punishment”’ and “ ‘law and order,”’ the prison is offered as an end to pain and as a catch-all solution to violence of all kinds. </w:t>
      </w:r>
      <w:r w:rsidRPr="00B56A67">
        <w:rPr>
          <w:rStyle w:val="StyleUnderline"/>
          <w:highlight w:val="green"/>
        </w:rPr>
        <w:t>The prison promises</w:t>
      </w:r>
      <w:r w:rsidRPr="00075426">
        <w:rPr>
          <w:rStyle w:val="StyleUnderline"/>
        </w:rPr>
        <w:t xml:space="preserve"> citizens and subjects </w:t>
      </w:r>
      <w:r w:rsidRPr="00543402">
        <w:rPr>
          <w:rStyle w:val="StyleUnderline"/>
        </w:rPr>
        <w:t xml:space="preserve">a future filled with </w:t>
      </w:r>
      <w:r w:rsidRPr="00B56A67">
        <w:rPr>
          <w:rStyle w:val="StyleUnderline"/>
          <w:highlight w:val="green"/>
        </w:rPr>
        <w:t>freedom, security, and safety.</w:t>
      </w:r>
      <w:r w:rsidRPr="00075426">
        <w:rPr>
          <w:sz w:val="8"/>
        </w:rPr>
        <w:t xml:space="preserve"> Individualizing pain and harm such that they might be reduced to “crime” and “perpetrators,” the prison promises safety, order, and redress severed from the persistence of structural murder and the exploitation fundamental to the capitalist democracy itself. </w:t>
      </w:r>
      <w:r w:rsidRPr="00075426">
        <w:rPr>
          <w:rStyle w:val="StyleUnderline"/>
        </w:rPr>
        <w:t xml:space="preserve">Importantly, </w:t>
      </w:r>
      <w:r w:rsidRPr="00543402">
        <w:rPr>
          <w:rStyle w:val="StyleUnderline"/>
        </w:rPr>
        <w:t xml:space="preserve">the futures that </w:t>
      </w:r>
      <w:r w:rsidRPr="00B56A67">
        <w:rPr>
          <w:rStyle w:val="StyleUnderline"/>
          <w:highlight w:val="green"/>
        </w:rPr>
        <w:t>global lockdown promises</w:t>
      </w:r>
      <w:r w:rsidRPr="00075426">
        <w:rPr>
          <w:rStyle w:val="StyleUnderline"/>
        </w:rPr>
        <w:t xml:space="preserve"> its docile disciples </w:t>
      </w:r>
      <w:r w:rsidRPr="00543402">
        <w:rPr>
          <w:rStyle w:val="StyleUnderline"/>
        </w:rPr>
        <w:t xml:space="preserve">can only be imagined through </w:t>
      </w:r>
      <w:r w:rsidRPr="00B56A67">
        <w:rPr>
          <w:rStyle w:val="StyleUnderline"/>
          <w:highlight w:val="green"/>
        </w:rPr>
        <w:t xml:space="preserve">the unending creation </w:t>
      </w:r>
      <w:r w:rsidRPr="00B56A67">
        <w:rPr>
          <w:rStyle w:val="StyleUnderline"/>
        </w:rPr>
        <w:t xml:space="preserve">and preservation </w:t>
      </w:r>
      <w:r w:rsidRPr="00B56A67">
        <w:rPr>
          <w:rStyle w:val="StyleUnderline"/>
          <w:highlight w:val="green"/>
        </w:rPr>
        <w:t>of outsiders</w:t>
      </w:r>
      <w:r w:rsidRPr="00075426">
        <w:rPr>
          <w:rStyle w:val="StyleUnderline"/>
        </w:rPr>
        <w:t xml:space="preserve">, </w:t>
      </w:r>
      <w:proofErr w:type="spellStart"/>
      <w:r w:rsidRPr="00075426">
        <w:rPr>
          <w:rStyle w:val="StyleUnderline"/>
        </w:rPr>
        <w:t>nonsubjects</w:t>
      </w:r>
      <w:proofErr w:type="spellEnd"/>
      <w:r w:rsidRPr="00075426">
        <w:rPr>
          <w:rStyle w:val="StyleUnderline"/>
        </w:rPr>
        <w:t xml:space="preserve">, </w:t>
      </w:r>
      <w:proofErr w:type="spellStart"/>
      <w:r w:rsidRPr="00075426">
        <w:rPr>
          <w:rStyle w:val="StyleUnderline"/>
        </w:rPr>
        <w:t>nonfutures</w:t>
      </w:r>
      <w:proofErr w:type="spellEnd"/>
      <w:r w:rsidRPr="00075426">
        <w:rPr>
          <w:rStyle w:val="StyleUnderline"/>
        </w:rPr>
        <w:t>, and nonhumans. In effect,</w:t>
      </w:r>
      <w:r>
        <w:rPr>
          <w:rStyle w:val="StyleUnderline"/>
        </w:rPr>
        <w:t xml:space="preserve"> </w:t>
      </w:r>
      <w:r w:rsidRPr="00B56A67">
        <w:rPr>
          <w:rStyle w:val="StyleUnderline"/>
          <w:highlight w:val="green"/>
        </w:rPr>
        <w:t>the citizen-subject cannot be free</w:t>
      </w:r>
      <w:r w:rsidRPr="00075426">
        <w:rPr>
          <w:rStyle w:val="StyleUnderline"/>
        </w:rPr>
        <w:t xml:space="preserve"> or perhaps even alive </w:t>
      </w:r>
      <w:r w:rsidRPr="00B56A67">
        <w:rPr>
          <w:rStyle w:val="StyleUnderline"/>
          <w:highlight w:val="green"/>
        </w:rPr>
        <w:t>without the captivity and</w:t>
      </w:r>
      <w:r>
        <w:rPr>
          <w:rStyle w:val="StyleUnderline"/>
        </w:rPr>
        <w:t xml:space="preserve"> </w:t>
      </w:r>
      <w:r w:rsidRPr="00075426">
        <w:rPr>
          <w:rStyle w:val="StyleUnderline"/>
        </w:rPr>
        <w:t xml:space="preserve">(social, corporeal, and civic) </w:t>
      </w:r>
      <w:r w:rsidRPr="00B56A67">
        <w:rPr>
          <w:rStyle w:val="StyleUnderline"/>
          <w:highlight w:val="green"/>
        </w:rPr>
        <w:t xml:space="preserve">death of </w:t>
      </w:r>
      <w:r w:rsidRPr="00B56A67">
        <w:rPr>
          <w:rStyle w:val="StyleUnderline"/>
        </w:rPr>
        <w:t>the noncitizen</w:t>
      </w:r>
      <w:r w:rsidRPr="00075426">
        <w:rPr>
          <w:rStyle w:val="StyleUnderline"/>
        </w:rPr>
        <w:t xml:space="preserve">, </w:t>
      </w:r>
      <w:proofErr w:type="spellStart"/>
      <w:r w:rsidRPr="00075426">
        <w:rPr>
          <w:rStyle w:val="StyleUnderline"/>
        </w:rPr>
        <w:t>nonsubject</w:t>
      </w:r>
      <w:proofErr w:type="spellEnd"/>
      <w:r w:rsidRPr="00075426">
        <w:rPr>
          <w:rStyle w:val="StyleUnderline"/>
        </w:rPr>
        <w:t>, and those cordoned</w:t>
      </w:r>
      <w:r>
        <w:rPr>
          <w:rStyle w:val="StyleUnderline"/>
        </w:rPr>
        <w:t xml:space="preserve"> </w:t>
      </w:r>
      <w:r w:rsidRPr="00075426">
        <w:rPr>
          <w:rStyle w:val="StyleUnderline"/>
        </w:rPr>
        <w:t xml:space="preserve">off to the realm of </w:t>
      </w:r>
      <w:r w:rsidRPr="00B56A67">
        <w:rPr>
          <w:rStyle w:val="StyleUnderline"/>
          <w:highlight w:val="green"/>
        </w:rPr>
        <w:t>human surplus</w:t>
      </w:r>
      <w:r w:rsidRPr="00075426">
        <w:rPr>
          <w:rStyle w:val="StyleUnderline"/>
        </w:rPr>
        <w:t xml:space="preserve"> or, as Davis calls it, “detritus.”</w:t>
      </w:r>
      <w:r w:rsidRPr="00075426">
        <w:rPr>
          <w:sz w:val="8"/>
        </w:rPr>
        <w:t xml:space="preserve">48 We understand the promise project playing out through global lockdown in a variety of ways, from ongoing prison expansion efforts to soothe the crisis of prison overcrowding and fatal prison conditions, to the proliferation of citizen-led reformist measures in the name of rehabilitation and redemption, to our daily reliance on police as the primary way we might feel safe. To return to the site of (recognizable) queer politics, penalty-enhancing hate crimes legislation is proposed and supported as a solution to systemic transphobic and homophobic violence. In these campaigns, the prison offers the seductive promise of security if we might authorize and support the ongoing roundup and lockdown of subjects marked as threatening. As the HRC advertisement demonstrated, safety can only be called into being through a </w:t>
      </w:r>
      <w:proofErr w:type="spellStart"/>
      <w:r w:rsidRPr="00075426">
        <w:rPr>
          <w:sz w:val="8"/>
        </w:rPr>
        <w:t>hypernationalism</w:t>
      </w:r>
      <w:proofErr w:type="spellEnd"/>
      <w:r w:rsidRPr="00075426">
        <w:rPr>
          <w:sz w:val="8"/>
        </w:rPr>
        <w:t xml:space="preserve"> that requires the cordoning off and disposal of those deemed criminal, enemy, and surplus. It is specifically through the sexualized violence inherent in being “brought to justice” that enables the end of pain offered by global lockdown. Very clearly, then, </w:t>
      </w:r>
      <w:r w:rsidRPr="00B56A67">
        <w:rPr>
          <w:rStyle w:val="StyleUnderline"/>
          <w:highlight w:val="green"/>
        </w:rPr>
        <w:t>the neoliberal empire has</w:t>
      </w:r>
      <w:r w:rsidRPr="00075426">
        <w:rPr>
          <w:rStyle w:val="StyleUnderline"/>
        </w:rPr>
        <w:t xml:space="preserve"> quite effectively </w:t>
      </w:r>
      <w:r w:rsidRPr="00B56A67">
        <w:rPr>
          <w:rStyle w:val="StyleUnderline"/>
          <w:highlight w:val="green"/>
        </w:rPr>
        <w:t xml:space="preserve">commandeered our </w:t>
      </w:r>
      <w:r w:rsidRPr="00543402">
        <w:rPr>
          <w:rStyle w:val="StyleUnderline"/>
        </w:rPr>
        <w:t xml:space="preserve">affective </w:t>
      </w:r>
      <w:r w:rsidRPr="00B56A67">
        <w:rPr>
          <w:rStyle w:val="StyleUnderline"/>
          <w:highlight w:val="green"/>
        </w:rPr>
        <w:t>yearnings for</w:t>
      </w:r>
      <w:r w:rsidRPr="00075426">
        <w:rPr>
          <w:rStyle w:val="StyleUnderline"/>
        </w:rPr>
        <w:t xml:space="preserve"> safety, security, redress, and </w:t>
      </w:r>
      <w:r w:rsidRPr="00B56A67">
        <w:rPr>
          <w:rStyle w:val="StyleUnderline"/>
          <w:highlight w:val="green"/>
        </w:rPr>
        <w:t>peace and collapsed them with</w:t>
      </w:r>
      <w:r>
        <w:rPr>
          <w:rStyle w:val="StyleUnderline"/>
        </w:rPr>
        <w:t xml:space="preserve"> </w:t>
      </w:r>
      <w:r w:rsidRPr="00075426">
        <w:rPr>
          <w:rStyle w:val="StyleUnderline"/>
        </w:rPr>
        <w:t xml:space="preserve">carnage, punishment, and </w:t>
      </w:r>
      <w:r w:rsidRPr="00B56A67">
        <w:rPr>
          <w:rStyle w:val="StyleUnderline"/>
          <w:highlight w:val="green"/>
        </w:rPr>
        <w:t xml:space="preserve">confinement such that they </w:t>
      </w:r>
      <w:r w:rsidRPr="00B56A67">
        <w:rPr>
          <w:rStyle w:val="StyleUnderline"/>
        </w:rPr>
        <w:t xml:space="preserve">might </w:t>
      </w:r>
      <w:r w:rsidRPr="00B56A67">
        <w:rPr>
          <w:rStyle w:val="StyleUnderline"/>
          <w:highlight w:val="green"/>
        </w:rPr>
        <w:t>appear synonymous</w:t>
      </w:r>
      <w:r w:rsidRPr="00075426">
        <w:rPr>
          <w:rStyle w:val="StyleUnderline"/>
        </w:rPr>
        <w:t>.</w:t>
      </w:r>
      <w:r w:rsidRPr="00075426">
        <w:rPr>
          <w:sz w:val="8"/>
        </w:rPr>
        <w:t xml:space="preserve"> It should come as no surprise, then, that so many of the gains made by formerly marginal subjects over the past many decades have been simultaneous with intensified forms of violence and abjection against surplus populations. It is precisely through these forms of aggression that those gains have been made possible.49 </w:t>
      </w:r>
      <w:r w:rsidRPr="00B56A67">
        <w:rPr>
          <w:rStyle w:val="StyleUnderline"/>
          <w:highlight w:val="green"/>
        </w:rPr>
        <w:t xml:space="preserve">Global lockdown </w:t>
      </w:r>
      <w:r w:rsidRPr="00B741F0">
        <w:rPr>
          <w:rStyle w:val="StyleUnderline"/>
        </w:rPr>
        <w:t xml:space="preserve">thus </w:t>
      </w:r>
      <w:r w:rsidRPr="00B56A67">
        <w:rPr>
          <w:rStyle w:val="StyleUnderline"/>
          <w:highlight w:val="green"/>
        </w:rPr>
        <w:t>functions as</w:t>
      </w:r>
      <w:r w:rsidRPr="00075426">
        <w:rPr>
          <w:rStyle w:val="StyleUnderline"/>
        </w:rPr>
        <w:t xml:space="preserve"> one of </w:t>
      </w:r>
      <w:r w:rsidRPr="00B56A67">
        <w:rPr>
          <w:rStyle w:val="StyleUnderline"/>
          <w:highlight w:val="green"/>
        </w:rPr>
        <w:t>the</w:t>
      </w:r>
      <w:r w:rsidRPr="00075426">
        <w:rPr>
          <w:rStyle w:val="StyleUnderline"/>
        </w:rPr>
        <w:t xml:space="preserve"> looming underbellies and </w:t>
      </w:r>
      <w:r w:rsidRPr="00B56A67">
        <w:rPr>
          <w:rStyle w:val="StyleUnderline"/>
          <w:highlight w:val="green"/>
        </w:rPr>
        <w:t>condition</w:t>
      </w:r>
      <w:r w:rsidRPr="00075426">
        <w:rPr>
          <w:rStyle w:val="StyleUnderline"/>
        </w:rPr>
        <w:t xml:space="preserve">s </w:t>
      </w:r>
      <w:r w:rsidRPr="00B56A67">
        <w:rPr>
          <w:rStyle w:val="StyleUnderline"/>
          <w:highlight w:val="green"/>
        </w:rPr>
        <w:t>of possibility of the (un)freedoms and (non)futures</w:t>
      </w:r>
      <w:r w:rsidRPr="00075426">
        <w:rPr>
          <w:rStyle w:val="StyleUnderline"/>
        </w:rPr>
        <w:t xml:space="preserve"> being </w:t>
      </w:r>
      <w:r w:rsidRPr="00B56A67">
        <w:rPr>
          <w:rStyle w:val="StyleUnderline"/>
          <w:highlight w:val="green"/>
        </w:rPr>
        <w:t>promised by neoliberal empire.</w:t>
      </w:r>
      <w:r w:rsidRPr="00075426">
        <w:rPr>
          <w:rStyle w:val="StyleUnderline"/>
        </w:rPr>
        <w:t xml:space="preserve"> Consigning the collective traumas of slavery and colonization to a remote and irrelevant past while drawing on their logics to instantiate its rule, global lockdown shows itself to be neither cruel and unusual nor exceptional, but rather as foundational.</w:t>
      </w:r>
      <w:r w:rsidRPr="00075426">
        <w:rPr>
          <w:sz w:val="8"/>
        </w:rPr>
        <w:t xml:space="preserve"> Importantly, these (un)freedoms and (non)futures carry very different promises and pleasures depending on our relationship to the human surplus motoring the global political economy. Global lockdown, then, is not simply the newest outside, but quite literally the material redefining off what life can even mean in the wake of so much “necessary” death.</w:t>
      </w:r>
    </w:p>
    <w:p w14:paraId="7BA23BF8" w14:textId="77777777" w:rsidR="0067247A" w:rsidRDefault="0067247A" w:rsidP="0067247A">
      <w:pPr>
        <w:pStyle w:val="Heading3"/>
        <w:rPr>
          <w:rFonts w:asciiTheme="majorHAnsi" w:hAnsiTheme="majorHAnsi" w:cstheme="majorHAnsi"/>
        </w:rPr>
      </w:pPr>
      <w:r w:rsidRPr="00794023">
        <w:rPr>
          <w:rFonts w:asciiTheme="majorHAnsi" w:hAnsiTheme="majorHAnsi" w:cstheme="majorHAnsi"/>
        </w:rPr>
        <w:lastRenderedPageBreak/>
        <w:t>Part 2 is the Method</w:t>
      </w:r>
    </w:p>
    <w:p w14:paraId="19E39E78" w14:textId="77777777" w:rsidR="0067247A" w:rsidRPr="00794023" w:rsidRDefault="0067247A" w:rsidP="0067247A">
      <w:pPr>
        <w:pStyle w:val="Heading4"/>
      </w:pPr>
      <w:r w:rsidRPr="00794023">
        <w:t xml:space="preserve">I affirm Resolved: The appropriation of outer space by private entities is unjust. </w:t>
      </w:r>
    </w:p>
    <w:p w14:paraId="4C43215B" w14:textId="77777777" w:rsidR="0067247A" w:rsidRPr="00794023" w:rsidRDefault="0067247A" w:rsidP="0067247A">
      <w:pPr>
        <w:pStyle w:val="Heading4"/>
      </w:pPr>
      <w:r w:rsidRPr="00794023">
        <w:t xml:space="preserve">The </w:t>
      </w:r>
      <w:proofErr w:type="spellStart"/>
      <w:r w:rsidRPr="00794023">
        <w:t>aff</w:t>
      </w:r>
      <w:proofErr w:type="spellEnd"/>
      <w:r w:rsidRPr="00794023">
        <w:t xml:space="preserve"> identifies appropriation as unjust</w:t>
      </w:r>
    </w:p>
    <w:p w14:paraId="46639000" w14:textId="77777777" w:rsidR="0067247A" w:rsidRPr="00794023" w:rsidRDefault="0067247A" w:rsidP="0067247A">
      <w:pPr>
        <w:rPr>
          <w:rFonts w:asciiTheme="majorHAnsi" w:hAnsiTheme="majorHAnsi" w:cstheme="majorHAnsi"/>
        </w:rPr>
      </w:pPr>
      <w:r w:rsidRPr="00794023">
        <w:rPr>
          <w:rFonts w:asciiTheme="majorHAnsi" w:hAnsiTheme="majorHAnsi" w:cstheme="majorHAnsi"/>
        </w:rPr>
        <w:t xml:space="preserve">Webster ND Definition of IS," Merriam Webster, </w:t>
      </w:r>
      <w:hyperlink r:id="rId8" w:history="1">
        <w:r w:rsidRPr="00794023">
          <w:rPr>
            <w:rStyle w:val="Hyperlink"/>
            <w:rFonts w:asciiTheme="majorHAnsi" w:hAnsiTheme="majorHAnsi" w:cstheme="majorHAnsi"/>
          </w:rPr>
          <w:t>https://www.merriam-webster.com/dictionary/is</w:t>
        </w:r>
      </w:hyperlink>
      <w:r w:rsidRPr="00794023">
        <w:rPr>
          <w:rFonts w:asciiTheme="majorHAnsi" w:hAnsiTheme="majorHAnsi" w:cstheme="majorHAnsi"/>
        </w:rPr>
        <w:t xml:space="preserve"> IS</w:t>
      </w:r>
    </w:p>
    <w:p w14:paraId="74983813" w14:textId="77777777" w:rsidR="0067247A" w:rsidRPr="00794023" w:rsidRDefault="0067247A" w:rsidP="0067247A">
      <w:pPr>
        <w:rPr>
          <w:rFonts w:asciiTheme="majorHAnsi" w:hAnsiTheme="majorHAnsi" w:cstheme="majorHAnsi"/>
        </w:rPr>
      </w:pPr>
      <w:r w:rsidRPr="00794023">
        <w:rPr>
          <w:rFonts w:asciiTheme="majorHAnsi" w:hAnsiTheme="majorHAnsi" w:cstheme="majorHAnsi"/>
        </w:rPr>
        <w:t xml:space="preserve">is </w:t>
      </w:r>
      <w:r w:rsidRPr="00794023">
        <w:rPr>
          <w:rStyle w:val="Emphasis"/>
          <w:rFonts w:asciiTheme="majorHAnsi" w:hAnsiTheme="majorHAnsi" w:cstheme="majorHAnsi"/>
          <w:highlight w:val="green"/>
        </w:rPr>
        <w:t>Definition of is</w:t>
      </w:r>
      <w:r w:rsidRPr="00794023">
        <w:rPr>
          <w:rFonts w:asciiTheme="majorHAnsi" w:hAnsiTheme="majorHAnsi" w:cstheme="majorHAnsi"/>
        </w:rPr>
        <w:t xml:space="preserve"> (Entry 1 of 4) present tense third-person singular of BE </w:t>
      </w:r>
      <w:r w:rsidRPr="00794023">
        <w:rPr>
          <w:rStyle w:val="Emphasis"/>
          <w:rFonts w:asciiTheme="majorHAnsi" w:hAnsiTheme="majorHAnsi" w:cstheme="majorHAnsi"/>
          <w:highlight w:val="green"/>
        </w:rPr>
        <w:t>dialectal present tense</w:t>
      </w:r>
      <w:r w:rsidRPr="00794023">
        <w:rPr>
          <w:rFonts w:asciiTheme="majorHAnsi" w:hAnsiTheme="majorHAnsi" w:cstheme="majorHAnsi"/>
        </w:rPr>
        <w:t xml:space="preserve"> first-person and third-person </w:t>
      </w:r>
      <w:r w:rsidRPr="00794023">
        <w:rPr>
          <w:rStyle w:val="Emphasis"/>
          <w:rFonts w:asciiTheme="majorHAnsi" w:hAnsiTheme="majorHAnsi" w:cstheme="majorHAnsi"/>
        </w:rPr>
        <w:t xml:space="preserve">singular </w:t>
      </w:r>
      <w:r w:rsidRPr="00794023">
        <w:rPr>
          <w:rStyle w:val="Emphasis"/>
          <w:rFonts w:asciiTheme="majorHAnsi" w:hAnsiTheme="majorHAnsi" w:cstheme="majorHAnsi"/>
          <w:highlight w:val="green"/>
        </w:rPr>
        <w:t>of BE</w:t>
      </w:r>
      <w:r w:rsidRPr="00794023">
        <w:rPr>
          <w:rStyle w:val="Emphasis"/>
          <w:rFonts w:asciiTheme="majorHAnsi" w:hAnsiTheme="majorHAnsi" w:cstheme="majorHAnsi"/>
        </w:rPr>
        <w:t xml:space="preserve"> </w:t>
      </w:r>
      <w:r w:rsidRPr="00794023">
        <w:rPr>
          <w:rFonts w:asciiTheme="majorHAnsi" w:hAnsiTheme="majorHAnsi" w:cstheme="majorHAnsi"/>
        </w:rPr>
        <w:t>dialectal present tense plural of BE</w:t>
      </w:r>
    </w:p>
    <w:p w14:paraId="0EAC1635" w14:textId="77777777" w:rsidR="0067247A" w:rsidRPr="00794023" w:rsidRDefault="0067247A" w:rsidP="0067247A">
      <w:pPr>
        <w:pStyle w:val="Heading4"/>
      </w:pPr>
      <w:r w:rsidRPr="00794023">
        <w:t>Dialectical present tense means logical coherence which implies no implementation</w:t>
      </w:r>
    </w:p>
    <w:p w14:paraId="7ADCB8E8" w14:textId="77777777" w:rsidR="0067247A" w:rsidRPr="00794023" w:rsidRDefault="0067247A" w:rsidP="0067247A">
      <w:pPr>
        <w:rPr>
          <w:rFonts w:asciiTheme="majorHAnsi" w:hAnsiTheme="majorHAnsi" w:cstheme="majorHAnsi"/>
        </w:rPr>
      </w:pPr>
      <w:r w:rsidRPr="00794023">
        <w:rPr>
          <w:rStyle w:val="Style13ptBold"/>
          <w:rFonts w:asciiTheme="majorHAnsi" w:hAnsiTheme="majorHAnsi" w:cstheme="majorHAnsi"/>
        </w:rPr>
        <w:t>Your Dictionary ND</w:t>
      </w:r>
      <w:proofErr w:type="gramStart"/>
      <w:r w:rsidRPr="00794023">
        <w:rPr>
          <w:rFonts w:asciiTheme="majorHAnsi" w:hAnsiTheme="majorHAnsi" w:cstheme="majorHAnsi"/>
        </w:rPr>
        <w:t>, ,</w:t>
      </w:r>
      <w:proofErr w:type="gramEnd"/>
      <w:r w:rsidRPr="00794023">
        <w:rPr>
          <w:rFonts w:asciiTheme="majorHAnsi" w:hAnsiTheme="majorHAnsi" w:cstheme="majorHAnsi"/>
        </w:rPr>
        <w:t xml:space="preserve"> "Dialectical Meaning," No Publication, </w:t>
      </w:r>
      <w:hyperlink r:id="rId9" w:history="1">
        <w:r w:rsidRPr="00794023">
          <w:rPr>
            <w:rStyle w:val="Hyperlink"/>
            <w:rFonts w:asciiTheme="majorHAnsi" w:hAnsiTheme="majorHAnsi" w:cstheme="majorHAnsi"/>
          </w:rPr>
          <w:t>https://www.yourdictionary.com/dialectical</w:t>
        </w:r>
      </w:hyperlink>
      <w:r w:rsidRPr="00794023">
        <w:rPr>
          <w:rFonts w:asciiTheme="majorHAnsi" w:hAnsiTheme="majorHAnsi" w:cstheme="majorHAnsi"/>
        </w:rPr>
        <w:t xml:space="preserve"> Cho</w:t>
      </w:r>
    </w:p>
    <w:p w14:paraId="00AE8B54" w14:textId="77777777" w:rsidR="0067247A" w:rsidRPr="00794023" w:rsidRDefault="0067247A" w:rsidP="0067247A">
      <w:pPr>
        <w:rPr>
          <w:rStyle w:val="Emphasis"/>
          <w:rFonts w:asciiTheme="majorHAnsi" w:hAnsiTheme="majorHAnsi" w:cstheme="majorHAnsi"/>
        </w:rPr>
      </w:pPr>
      <w:r w:rsidRPr="00794023">
        <w:rPr>
          <w:rFonts w:asciiTheme="majorHAnsi" w:hAnsiTheme="majorHAnsi" w:cstheme="majorHAnsi"/>
        </w:rPr>
        <w:t xml:space="preserve">The </w:t>
      </w:r>
      <w:r w:rsidRPr="00794023">
        <w:rPr>
          <w:rStyle w:val="Emphasis"/>
          <w:rFonts w:asciiTheme="majorHAnsi" w:hAnsiTheme="majorHAnsi" w:cstheme="majorHAnsi"/>
          <w:highlight w:val="green"/>
        </w:rPr>
        <w:t>definition of dialectical</w:t>
      </w:r>
      <w:r w:rsidRPr="00794023">
        <w:rPr>
          <w:rFonts w:asciiTheme="majorHAnsi" w:hAnsiTheme="majorHAnsi" w:cstheme="majorHAnsi"/>
        </w:rPr>
        <w:t xml:space="preserve"> is a discussion that includes logical reasoning and dialogue, or something having the sounds, </w:t>
      </w:r>
      <w:proofErr w:type="gramStart"/>
      <w:r w:rsidRPr="00794023">
        <w:rPr>
          <w:rFonts w:asciiTheme="majorHAnsi" w:hAnsiTheme="majorHAnsi" w:cstheme="majorHAnsi"/>
        </w:rPr>
        <w:t>vocabulary</w:t>
      </w:r>
      <w:proofErr w:type="gramEnd"/>
      <w:r w:rsidRPr="00794023">
        <w:rPr>
          <w:rFonts w:asciiTheme="majorHAnsi" w:hAnsiTheme="majorHAnsi" w:cstheme="majorHAnsi"/>
        </w:rPr>
        <w:t xml:space="preserve"> and grammar of a specific way of speaking. An </w:t>
      </w:r>
      <w:r w:rsidRPr="00794023">
        <w:rPr>
          <w:rStyle w:val="Emphasis"/>
          <w:rFonts w:asciiTheme="majorHAnsi" w:hAnsiTheme="majorHAnsi" w:cstheme="majorHAnsi"/>
          <w:highlight w:val="green"/>
        </w:rPr>
        <w:t>example of something dialectical is a Lincoln Douglass style of debate,</w:t>
      </w:r>
      <w:r w:rsidRPr="00794023">
        <w:rPr>
          <w:rFonts w:asciiTheme="majorHAnsi" w:hAnsiTheme="majorHAnsi" w:cstheme="majorHAnsi"/>
        </w:rPr>
        <w:t xml:space="preserve"> </w:t>
      </w:r>
      <w:r w:rsidRPr="00794023">
        <w:rPr>
          <w:rStyle w:val="Emphasis"/>
          <w:rFonts w:asciiTheme="majorHAnsi" w:hAnsiTheme="majorHAnsi" w:cstheme="majorHAnsi"/>
          <w:highlight w:val="green"/>
        </w:rPr>
        <w:t>where both parties argue a point in a logical order</w:t>
      </w:r>
      <w:r w:rsidRPr="00794023">
        <w:rPr>
          <w:rFonts w:asciiTheme="majorHAnsi" w:hAnsiTheme="majorHAnsi" w:cstheme="majorHAnsi"/>
        </w:rPr>
        <w:t xml:space="preserve">. Of, or pertaining to dialectic; </w:t>
      </w:r>
      <w:r w:rsidRPr="00794023">
        <w:rPr>
          <w:rStyle w:val="Emphasis"/>
          <w:rFonts w:asciiTheme="majorHAnsi" w:hAnsiTheme="majorHAnsi" w:cstheme="majorHAnsi"/>
          <w:highlight w:val="green"/>
        </w:rPr>
        <w:t>logic</w:t>
      </w:r>
      <w:r w:rsidRPr="00794023">
        <w:rPr>
          <w:rFonts w:asciiTheme="majorHAnsi" w:hAnsiTheme="majorHAnsi" w:cstheme="majorHAnsi"/>
        </w:rPr>
        <w:t xml:space="preserve">ally </w:t>
      </w:r>
      <w:r w:rsidRPr="00794023">
        <w:rPr>
          <w:rStyle w:val="Emphasis"/>
          <w:rFonts w:asciiTheme="majorHAnsi" w:hAnsiTheme="majorHAnsi" w:cstheme="majorHAnsi"/>
          <w:highlight w:val="green"/>
        </w:rPr>
        <w:t>reason</w:t>
      </w:r>
      <w:r w:rsidRPr="00794023">
        <w:rPr>
          <w:rFonts w:asciiTheme="majorHAnsi" w:hAnsiTheme="majorHAnsi" w:cstheme="majorHAnsi"/>
        </w:rPr>
        <w:t xml:space="preserve">ed through the </w:t>
      </w:r>
      <w:r w:rsidRPr="00794023">
        <w:rPr>
          <w:rStyle w:val="Emphasis"/>
          <w:rFonts w:asciiTheme="majorHAnsi" w:hAnsiTheme="majorHAnsi" w:cstheme="majorHAnsi"/>
          <w:highlight w:val="green"/>
        </w:rPr>
        <w:t>exchange of opposing ideas.</w:t>
      </w:r>
    </w:p>
    <w:p w14:paraId="4323D07C" w14:textId="77777777" w:rsidR="0067247A" w:rsidRPr="00794023" w:rsidRDefault="0067247A" w:rsidP="0067247A">
      <w:pPr>
        <w:pStyle w:val="Heading4"/>
      </w:pPr>
      <w:r w:rsidRPr="00794023">
        <w:t xml:space="preserve">“BE” is a linking verb, not an action verb so implementation is incoherent </w:t>
      </w:r>
    </w:p>
    <w:p w14:paraId="5001FD03" w14:textId="77777777" w:rsidR="0067247A" w:rsidRPr="00794023" w:rsidRDefault="0067247A" w:rsidP="0067247A">
      <w:pPr>
        <w:rPr>
          <w:rFonts w:asciiTheme="majorHAnsi" w:hAnsiTheme="majorHAnsi" w:cstheme="majorHAnsi"/>
        </w:rPr>
      </w:pPr>
      <w:r w:rsidRPr="00794023">
        <w:rPr>
          <w:rStyle w:val="Style13ptBold"/>
          <w:rFonts w:asciiTheme="majorHAnsi" w:hAnsiTheme="majorHAnsi" w:cstheme="majorHAnsi"/>
        </w:rPr>
        <w:t xml:space="preserve">Grammar Monster </w:t>
      </w:r>
      <w:proofErr w:type="gramStart"/>
      <w:r w:rsidRPr="00794023">
        <w:rPr>
          <w:rStyle w:val="Style13ptBold"/>
          <w:rFonts w:asciiTheme="majorHAnsi" w:hAnsiTheme="majorHAnsi" w:cstheme="majorHAnsi"/>
        </w:rPr>
        <w:t>ND</w:t>
      </w:r>
      <w:r w:rsidRPr="00794023">
        <w:rPr>
          <w:rFonts w:asciiTheme="majorHAnsi" w:hAnsiTheme="majorHAnsi" w:cstheme="majorHAnsi"/>
        </w:rPr>
        <w:t xml:space="preserve">  "</w:t>
      </w:r>
      <w:proofErr w:type="gramEnd"/>
      <w:r w:rsidRPr="00794023">
        <w:rPr>
          <w:rFonts w:asciiTheme="majorHAnsi" w:hAnsiTheme="majorHAnsi" w:cstheme="majorHAnsi"/>
        </w:rPr>
        <w:t xml:space="preserve">Linking Verbs," Grammar Monster, </w:t>
      </w:r>
      <w:hyperlink r:id="rId10" w:history="1">
        <w:r w:rsidRPr="00794023">
          <w:rPr>
            <w:rStyle w:val="Hyperlink"/>
            <w:rFonts w:asciiTheme="majorHAnsi" w:hAnsiTheme="majorHAnsi" w:cstheme="majorHAnsi"/>
          </w:rPr>
          <w:t>https://www.grammar-monster.com/glossary/linking_verbs.htm</w:t>
        </w:r>
      </w:hyperlink>
      <w:r w:rsidRPr="00794023">
        <w:rPr>
          <w:rFonts w:asciiTheme="majorHAnsi" w:hAnsiTheme="majorHAnsi" w:cstheme="majorHAnsi"/>
        </w:rPr>
        <w:t xml:space="preserve"> CHO</w:t>
      </w:r>
    </w:p>
    <w:p w14:paraId="77544AD5" w14:textId="77777777" w:rsidR="0067247A" w:rsidRPr="00794023" w:rsidRDefault="0067247A" w:rsidP="0067247A">
      <w:pPr>
        <w:rPr>
          <w:rFonts w:asciiTheme="majorHAnsi" w:hAnsiTheme="majorHAnsi" w:cstheme="majorHAnsi"/>
        </w:rPr>
      </w:pPr>
      <w:r w:rsidRPr="00794023">
        <w:rPr>
          <w:rFonts w:asciiTheme="majorHAnsi" w:hAnsiTheme="majorHAnsi" w:cstheme="majorHAnsi"/>
        </w:rPr>
        <w:t>What Are Linking Verbs? (</w:t>
      </w:r>
      <w:proofErr w:type="gramStart"/>
      <w:r w:rsidRPr="00794023">
        <w:rPr>
          <w:rFonts w:asciiTheme="majorHAnsi" w:hAnsiTheme="majorHAnsi" w:cstheme="majorHAnsi"/>
        </w:rPr>
        <w:t>with</w:t>
      </w:r>
      <w:proofErr w:type="gramEnd"/>
      <w:r w:rsidRPr="00794023">
        <w:rPr>
          <w:rFonts w:asciiTheme="majorHAnsi" w:hAnsiTheme="majorHAnsi" w:cstheme="majorHAnsi"/>
        </w:rPr>
        <w:t xml:space="preserve"> Examples) </w:t>
      </w:r>
      <w:r w:rsidRPr="00794023">
        <w:rPr>
          <w:rStyle w:val="Emphasis"/>
          <w:rFonts w:asciiTheme="majorHAnsi" w:hAnsiTheme="majorHAnsi" w:cstheme="majorHAnsi"/>
          <w:highlight w:val="green"/>
        </w:rPr>
        <w:t xml:space="preserve">A linking verb </w:t>
      </w:r>
      <w:r w:rsidRPr="00794023">
        <w:rPr>
          <w:rStyle w:val="Emphasis"/>
          <w:rFonts w:asciiTheme="majorHAnsi" w:hAnsiTheme="majorHAnsi" w:cstheme="majorHAnsi"/>
        </w:rPr>
        <w:t>is used t</w:t>
      </w:r>
      <w:r w:rsidRPr="00794023">
        <w:rPr>
          <w:rFonts w:asciiTheme="majorHAnsi" w:hAnsiTheme="majorHAnsi" w:cstheme="majorHAnsi"/>
        </w:rPr>
        <w:t xml:space="preserve">o re-identify or to </w:t>
      </w:r>
      <w:r w:rsidRPr="00794023">
        <w:rPr>
          <w:rStyle w:val="Emphasis"/>
          <w:rFonts w:asciiTheme="majorHAnsi" w:hAnsiTheme="majorHAnsi" w:cstheme="majorHAnsi"/>
          <w:highlight w:val="green"/>
        </w:rPr>
        <w:t>describe its subject</w:t>
      </w:r>
      <w:r w:rsidRPr="00794023">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794023">
        <w:rPr>
          <w:rFonts w:asciiTheme="majorHAnsi" w:hAnsiTheme="majorHAnsi" w:cstheme="majorHAnsi"/>
        </w:rPr>
        <w:t>highlighted</w:t>
      </w:r>
      <w:proofErr w:type="gramEnd"/>
      <w:r w:rsidRPr="00794023">
        <w:rPr>
          <w:rFonts w:asciiTheme="majorHAnsi" w:hAnsiTheme="majorHAnsi" w:cstheme="majorHAnsi"/>
        </w:rPr>
        <w:t xml:space="preserve"> and the subject is bold. </w:t>
      </w:r>
      <w:r w:rsidRPr="00794023">
        <w:rPr>
          <w:rStyle w:val="Emphasis"/>
          <w:rFonts w:asciiTheme="majorHAnsi" w:hAnsiTheme="majorHAnsi" w:cstheme="majorHAnsi"/>
          <w:highlight w:val="green"/>
        </w:rPr>
        <w:t>Alan is a vampire.</w:t>
      </w:r>
      <w:r w:rsidRPr="00794023">
        <w:rPr>
          <w:rStyle w:val="Emphasis"/>
          <w:rFonts w:asciiTheme="majorHAnsi" w:hAnsiTheme="majorHAnsi" w:cstheme="majorHAnsi"/>
        </w:rPr>
        <w:t xml:space="preserve"> </w:t>
      </w:r>
      <w:r w:rsidRPr="00794023">
        <w:rPr>
          <w:rFonts w:asciiTheme="majorHAnsi" w:hAnsiTheme="majorHAnsi" w:cstheme="majorHAnsi"/>
        </w:rPr>
        <w:t xml:space="preserve">(Here, the </w:t>
      </w:r>
      <w:r w:rsidRPr="00794023">
        <w:rPr>
          <w:rStyle w:val="Emphasis"/>
          <w:rFonts w:asciiTheme="majorHAnsi" w:hAnsiTheme="majorHAnsi" w:cstheme="majorHAnsi"/>
          <w:highlight w:val="green"/>
        </w:rPr>
        <w:t>subject is re-identified as a vampire.)</w:t>
      </w:r>
      <w:r w:rsidRPr="00794023">
        <w:rPr>
          <w:rStyle w:val="Emphasis"/>
          <w:rFonts w:asciiTheme="majorHAnsi" w:hAnsiTheme="majorHAnsi" w:cstheme="majorHAnsi"/>
        </w:rPr>
        <w:t xml:space="preserve"> </w:t>
      </w:r>
      <w:r w:rsidRPr="00794023">
        <w:rPr>
          <w:rFonts w:asciiTheme="majorHAnsi" w:hAnsiTheme="majorHAnsi" w:cstheme="majorHAnsi"/>
        </w:rPr>
        <w:t>Alan is thirsty. (Here, the subject is described as thirsty.)</w:t>
      </w:r>
    </w:p>
    <w:p w14:paraId="77C7B90C" w14:textId="77777777" w:rsidR="0067247A" w:rsidRPr="00794023" w:rsidRDefault="0067247A" w:rsidP="0067247A">
      <w:pPr>
        <w:rPr>
          <w:rFonts w:asciiTheme="majorHAnsi" w:hAnsiTheme="majorHAnsi" w:cstheme="majorHAnsi"/>
        </w:rPr>
      </w:pPr>
      <w:r w:rsidRPr="00794023">
        <w:rPr>
          <w:rFonts w:asciiTheme="majorHAnsi" w:hAnsiTheme="majorHAnsi" w:cstheme="majorHAnsi"/>
          <w:noProof/>
        </w:rPr>
        <w:drawing>
          <wp:inline distT="0" distB="0" distL="0" distR="0" wp14:anchorId="56FA8588" wp14:editId="63E1850D">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44130250" w14:textId="77777777" w:rsidR="0067247A" w:rsidRDefault="0067247A" w:rsidP="0067247A">
      <w:pPr>
        <w:rPr>
          <w:rStyle w:val="Emphasis"/>
          <w:rFonts w:asciiTheme="majorHAnsi" w:hAnsiTheme="majorHAnsi" w:cstheme="majorHAnsi"/>
        </w:rPr>
      </w:pPr>
      <w:r w:rsidRPr="00794023">
        <w:rPr>
          <w:rFonts w:asciiTheme="majorHAnsi" w:hAnsiTheme="majorHAnsi" w:cstheme="majorHAnsi"/>
          <w:noProof/>
        </w:rPr>
        <w:lastRenderedPageBreak/>
        <w:drawing>
          <wp:inline distT="0" distB="0" distL="0" distR="0" wp14:anchorId="5DBA2AF9" wp14:editId="4A0F77D6">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284C81C5" w14:textId="77777777" w:rsidR="0067247A" w:rsidRDefault="0067247A" w:rsidP="0067247A">
      <w:pPr>
        <w:pStyle w:val="Heading4"/>
      </w:pPr>
      <w:r>
        <w:t>Black’s Law Dictionary defines private as “</w:t>
      </w:r>
      <w:r w:rsidRPr="00A638B9">
        <w:rPr>
          <w:rStyle w:val="Emphasis"/>
        </w:rPr>
        <w:t xml:space="preserve">Affecting or </w:t>
      </w:r>
      <w:r w:rsidRPr="00B51CF7">
        <w:rPr>
          <w:rStyle w:val="Emphasis"/>
          <w:highlight w:val="green"/>
        </w:rPr>
        <w:t>belonging</w:t>
      </w:r>
      <w:r w:rsidRPr="00A638B9">
        <w:rPr>
          <w:rStyle w:val="Emphasis"/>
        </w:rPr>
        <w:t xml:space="preserve"> </w:t>
      </w:r>
      <w:r w:rsidRPr="00A638B9">
        <w:rPr>
          <w:rStyle w:val="Emphasis"/>
          <w:highlight w:val="green"/>
        </w:rPr>
        <w:t>to private individuals, as distinct from the public generally</w:t>
      </w:r>
      <w:r w:rsidRPr="00A638B9">
        <w:rPr>
          <w:rStyle w:val="Emphasis"/>
        </w:rPr>
        <w:t>. Not official.</w:t>
      </w:r>
      <w:r w:rsidRPr="00A638B9">
        <w:t>”</w:t>
      </w:r>
    </w:p>
    <w:p w14:paraId="1A1B19B7" w14:textId="77777777" w:rsidR="0067247A" w:rsidRDefault="0067247A" w:rsidP="0067247A">
      <w:r>
        <w:t xml:space="preserve"> [“</w:t>
      </w:r>
      <w:r w:rsidRPr="00546294">
        <w:t>What is PRIVATE?</w:t>
      </w:r>
      <w:r>
        <w:t xml:space="preserve">” Black’s Law Dictionary. No Date. Accessed 1/4/21. </w:t>
      </w:r>
      <w:hyperlink r:id="rId13" w:history="1">
        <w:r w:rsidRPr="0066389F">
          <w:rPr>
            <w:rStyle w:val="Hyperlink"/>
          </w:rPr>
          <w:t>https://thelawdictionary.org/private/</w:t>
        </w:r>
      </w:hyperlink>
      <w:r>
        <w:t xml:space="preserve"> //Xu]</w:t>
      </w:r>
    </w:p>
    <w:p w14:paraId="1CB64F55" w14:textId="77777777" w:rsidR="0067247A" w:rsidRDefault="0067247A" w:rsidP="0067247A">
      <w:pPr>
        <w:pStyle w:val="Heading4"/>
      </w:pPr>
      <w:r>
        <w:t>Merriam Webster defines entity as “</w:t>
      </w:r>
      <w:r w:rsidRPr="0073751C">
        <w:rPr>
          <w:rStyle w:val="Emphasis"/>
          <w:highlight w:val="green"/>
        </w:rPr>
        <w:t>something</w:t>
      </w:r>
      <w:r w:rsidRPr="0073751C">
        <w:rPr>
          <w:rStyle w:val="Emphasis"/>
        </w:rPr>
        <w:t xml:space="preserve"> that has </w:t>
      </w:r>
      <w:r w:rsidRPr="0073751C">
        <w:rPr>
          <w:rStyle w:val="Emphasis"/>
          <w:highlight w:val="green"/>
        </w:rPr>
        <w:t>separate</w:t>
      </w:r>
      <w:r w:rsidRPr="0073751C">
        <w:rPr>
          <w:rStyle w:val="Emphasis"/>
        </w:rPr>
        <w:t xml:space="preserve"> </w:t>
      </w:r>
      <w:r w:rsidRPr="0073751C">
        <w:rPr>
          <w:rStyle w:val="Emphasis"/>
          <w:highlight w:val="green"/>
        </w:rPr>
        <w:t>and distinct</w:t>
      </w:r>
      <w:r w:rsidRPr="0073751C">
        <w:rPr>
          <w:rStyle w:val="Emphasis"/>
        </w:rPr>
        <w:t xml:space="preserve"> existence and objective or conceptual reality</w:t>
      </w:r>
      <w:r>
        <w:t>”</w:t>
      </w:r>
    </w:p>
    <w:p w14:paraId="190E3F28" w14:textId="77777777" w:rsidR="0067247A" w:rsidRDefault="0067247A" w:rsidP="0067247A">
      <w:r>
        <w:t xml:space="preserve">[“entity”. Merriam Webster. No Date. Accessed 1/7/22. </w:t>
      </w:r>
      <w:hyperlink r:id="rId14" w:history="1">
        <w:r w:rsidRPr="00F40441">
          <w:rPr>
            <w:rStyle w:val="Hyperlink"/>
          </w:rPr>
          <w:t>https://www.merriam-webster.com/dictionary/entity</w:t>
        </w:r>
      </w:hyperlink>
      <w:r>
        <w:t xml:space="preserve"> //Xu]</w:t>
      </w:r>
    </w:p>
    <w:p w14:paraId="52999BC0" w14:textId="77777777" w:rsidR="0067247A" w:rsidRPr="00D36EE0" w:rsidRDefault="0067247A" w:rsidP="0067247A">
      <w:pPr>
        <w:pStyle w:val="Heading4"/>
        <w:rPr>
          <w:rStyle w:val="Emphasis"/>
          <w:rFonts w:cstheme="majorBidi"/>
          <w:b/>
          <w:iCs/>
          <w:sz w:val="26"/>
          <w:u w:val="none"/>
        </w:rPr>
      </w:pPr>
      <w:r>
        <w:t xml:space="preserve">This means that the affirmative burden is to prove that space appropriation by completely nongovernmental companies is unjust. </w:t>
      </w:r>
    </w:p>
    <w:p w14:paraId="69F8F3C2" w14:textId="77777777" w:rsidR="0067247A" w:rsidRPr="009607B5" w:rsidRDefault="0067247A" w:rsidP="0067247A">
      <w:pPr>
        <w:pStyle w:val="Heading3"/>
      </w:pPr>
      <w:r>
        <w:lastRenderedPageBreak/>
        <w:t>Part 3 is Solvency</w:t>
      </w:r>
    </w:p>
    <w:p w14:paraId="0EAC3F9B" w14:textId="77777777" w:rsidR="0067247A" w:rsidRPr="00794023" w:rsidRDefault="0067247A" w:rsidP="0067247A">
      <w:pPr>
        <w:pStyle w:val="Heading4"/>
      </w:pPr>
      <w:r w:rsidRPr="00794023">
        <w:t xml:space="preserve">We affirm the normative </w:t>
      </w:r>
      <w:proofErr w:type="gramStart"/>
      <w:r w:rsidRPr="00794023">
        <w:t>statement</w:t>
      </w:r>
      <w:proofErr w:type="gramEnd"/>
      <w:r w:rsidRPr="00794023">
        <w:t xml:space="preserve"> but our analysis isn’t separate from the </w:t>
      </w:r>
      <w:r w:rsidRPr="00794023">
        <w:rPr>
          <w:u w:val="single"/>
        </w:rPr>
        <w:t>broader framework</w:t>
      </w:r>
      <w:r w:rsidRPr="00794023">
        <w:t xml:space="preserve"> – justifications are a </w:t>
      </w:r>
      <w:r w:rsidRPr="00794023">
        <w:rPr>
          <w:u w:val="single"/>
        </w:rPr>
        <w:t>prior question</w:t>
      </w:r>
      <w:r w:rsidRPr="00794023">
        <w:t xml:space="preserve"> to concrete analysis because they answer </w:t>
      </w:r>
      <w:r w:rsidRPr="00794023">
        <w:rPr>
          <w:u w:val="single"/>
        </w:rPr>
        <w:t>when</w:t>
      </w:r>
      <w:r w:rsidRPr="00794023">
        <w:t xml:space="preserve">, </w:t>
      </w:r>
      <w:r w:rsidRPr="00794023">
        <w:rPr>
          <w:u w:val="single"/>
        </w:rPr>
        <w:t>why</w:t>
      </w:r>
      <w:r w:rsidRPr="00794023">
        <w:t xml:space="preserve"> and </w:t>
      </w:r>
      <w:r w:rsidRPr="00794023">
        <w:rPr>
          <w:u w:val="single"/>
        </w:rPr>
        <w:t>how</w:t>
      </w:r>
      <w:r w:rsidRPr="00794023">
        <w:t xml:space="preserve"> violence and injustice operate</w:t>
      </w:r>
    </w:p>
    <w:p w14:paraId="0110E6E4" w14:textId="77777777" w:rsidR="0067247A" w:rsidRPr="00794023" w:rsidRDefault="0067247A" w:rsidP="0067247A">
      <w:pPr>
        <w:pStyle w:val="Heading4"/>
      </w:pPr>
    </w:p>
    <w:p w14:paraId="00767A8B" w14:textId="77777777" w:rsidR="0067247A" w:rsidRDefault="0067247A" w:rsidP="0067247A">
      <w:pPr>
        <w:pStyle w:val="Heading4"/>
      </w:pPr>
      <w:r w:rsidRPr="00587CC1">
        <w:t xml:space="preserve">Our scenario analysis of the resolution develops the political grammar for revolution – before we can discuss how to get there, we first must theorize what exact future we are fighting for  </w:t>
      </w:r>
    </w:p>
    <w:p w14:paraId="5C47E570" w14:textId="77777777" w:rsidR="0067247A" w:rsidRPr="00171E7D" w:rsidRDefault="0067247A" w:rsidP="0067247A"/>
    <w:p w14:paraId="4D39CED7" w14:textId="77777777" w:rsidR="0067247A" w:rsidRPr="00794023" w:rsidRDefault="0067247A" w:rsidP="0067247A">
      <w:pPr>
        <w:pStyle w:val="Heading4"/>
      </w:pPr>
      <w:r w:rsidRPr="00794023">
        <w:rPr>
          <w:sz w:val="24"/>
        </w:rPr>
        <w:t xml:space="preserve">Mass base cultivation must start through utopic communist demands like the </w:t>
      </w:r>
      <w:proofErr w:type="spellStart"/>
      <w:r w:rsidRPr="00794023">
        <w:rPr>
          <w:sz w:val="24"/>
        </w:rPr>
        <w:t>aff</w:t>
      </w:r>
      <w:proofErr w:type="spellEnd"/>
      <w:r w:rsidRPr="00794023">
        <w:rPr>
          <w:sz w:val="24"/>
        </w:rPr>
        <w:t xml:space="preserve"> that prophesize the end of Capitalism. </w:t>
      </w:r>
    </w:p>
    <w:p w14:paraId="3DC0F4D5" w14:textId="77777777" w:rsidR="0067247A" w:rsidRPr="00794023" w:rsidRDefault="0067247A" w:rsidP="0067247A">
      <w:pPr>
        <w:rPr>
          <w:rFonts w:asciiTheme="majorHAnsi" w:hAnsiTheme="majorHAnsi" w:cstheme="majorHAnsi"/>
        </w:rPr>
      </w:pPr>
      <w:proofErr w:type="spellStart"/>
      <w:r w:rsidRPr="00794023">
        <w:rPr>
          <w:rFonts w:asciiTheme="majorHAnsi" w:hAnsiTheme="majorHAnsi" w:cstheme="majorHAnsi"/>
          <w:b/>
          <w:bCs/>
          <w:sz w:val="26"/>
        </w:rPr>
        <w:t>Tonstad</w:t>
      </w:r>
      <w:proofErr w:type="spellEnd"/>
      <w:r w:rsidRPr="00794023">
        <w:rPr>
          <w:rFonts w:asciiTheme="majorHAnsi" w:hAnsiTheme="majorHAnsi" w:cstheme="majorHAnsi"/>
          <w:b/>
          <w:bCs/>
          <w:sz w:val="26"/>
        </w:rPr>
        <w:t xml:space="preserve"> 16</w:t>
      </w:r>
      <w:r w:rsidRPr="00794023">
        <w:rPr>
          <w:rFonts w:asciiTheme="majorHAnsi" w:hAnsiTheme="majorHAnsi" w:cstheme="majorHAnsi"/>
        </w:rPr>
        <w:t xml:space="preserve"> (Professor </w:t>
      </w:r>
      <w:proofErr w:type="spellStart"/>
      <w:r w:rsidRPr="00794023">
        <w:rPr>
          <w:rFonts w:asciiTheme="majorHAnsi" w:hAnsiTheme="majorHAnsi" w:cstheme="majorHAnsi"/>
        </w:rPr>
        <w:t>Tonstad</w:t>
      </w:r>
      <w:proofErr w:type="spellEnd"/>
      <w:r w:rsidRPr="00794023">
        <w:rPr>
          <w:rFonts w:asciiTheme="majorHAnsi" w:hAnsiTheme="majorHAnsi" w:cstheme="majorHAnsi"/>
        </w:rPr>
        <w:t xml:space="preserve"> is a constructive theologian working at the intersection of systematic theology with feminist and queer theory. Her first book, </w:t>
      </w:r>
      <w:proofErr w:type="gramStart"/>
      <w:r w:rsidRPr="00794023">
        <w:rPr>
          <w:rFonts w:asciiTheme="majorHAnsi" w:hAnsiTheme="majorHAnsi" w:cstheme="majorHAnsi"/>
        </w:rPr>
        <w:t>God</w:t>
      </w:r>
      <w:proofErr w:type="gramEnd"/>
      <w:r w:rsidRPr="00794023">
        <w:rPr>
          <w:rFonts w:asciiTheme="majorHAnsi" w:hAnsiTheme="majorHAnsi" w:cstheme="majorHAnsi"/>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794023">
        <w:rPr>
          <w:rFonts w:asciiTheme="majorHAnsi" w:hAnsiTheme="majorHAnsi" w:cstheme="majorHAnsi"/>
        </w:rPr>
        <w:t>448,  Edited</w:t>
      </w:r>
      <w:proofErr w:type="gramEnd"/>
      <w:r w:rsidRPr="00794023">
        <w:rPr>
          <w:rFonts w:asciiTheme="majorHAnsi" w:hAnsiTheme="majorHAnsi" w:cstheme="majorHAnsi"/>
        </w:rPr>
        <w:t xml:space="preserve"> for ableist language – “visible” changed to “recognizable” )</w:t>
      </w:r>
    </w:p>
    <w:p w14:paraId="2E7D6A58" w14:textId="77777777" w:rsidR="0067247A" w:rsidRPr="00794023" w:rsidRDefault="0067247A" w:rsidP="0067247A">
      <w:pPr>
        <w:rPr>
          <w:rStyle w:val="Emphasis"/>
          <w:rFonts w:asciiTheme="majorHAnsi" w:hAnsiTheme="majorHAnsi" w:cstheme="majorHAnsi"/>
        </w:rPr>
      </w:pPr>
      <w:r w:rsidRPr="00794023">
        <w:rPr>
          <w:rFonts w:asciiTheme="majorHAnsi" w:hAnsiTheme="majorHAnsi" w:cstheme="maj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794023">
        <w:rPr>
          <w:rStyle w:val="Emphasis"/>
          <w:rFonts w:asciiTheme="majorHAnsi" w:hAnsiTheme="majorHAnsi" w:cstheme="majorHAnsi"/>
          <w:highlight w:val="green"/>
        </w:rPr>
        <w:t>To</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reeducate</w:t>
      </w:r>
      <w:r w:rsidRPr="00794023">
        <w:rPr>
          <w:rStyle w:val="Emphasis"/>
          <w:rFonts w:asciiTheme="majorHAnsi" w:hAnsiTheme="majorHAnsi" w:cstheme="majorHAnsi"/>
        </w:rPr>
        <w:t xml:space="preserve"> our temporal </w:t>
      </w:r>
      <w:r w:rsidRPr="00794023">
        <w:rPr>
          <w:rStyle w:val="Emphasis"/>
          <w:rFonts w:asciiTheme="majorHAnsi" w:hAnsiTheme="majorHAnsi" w:cstheme="majorHAnsi"/>
          <w:highlight w:val="green"/>
        </w:rPr>
        <w:t>desires</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 xml:space="preserve">we </w:t>
      </w:r>
      <w:r w:rsidRPr="00794023">
        <w:rPr>
          <w:rStyle w:val="Emphasis"/>
          <w:rFonts w:asciiTheme="majorHAnsi" w:hAnsiTheme="majorHAnsi" w:cstheme="majorHAnsi"/>
        </w:rPr>
        <w:t>need to “</w:t>
      </w:r>
      <w:r w:rsidRPr="00794023">
        <w:rPr>
          <w:rStyle w:val="Emphasis"/>
          <w:rFonts w:asciiTheme="majorHAnsi" w:hAnsiTheme="majorHAnsi" w:cstheme="majorHAnsi"/>
          <w:highlight w:val="green"/>
        </w:rPr>
        <w:t>affirm what we are and will it</w:t>
      </w:r>
      <w:r w:rsidRPr="00794023">
        <w:rPr>
          <w:rStyle w:val="Emphasis"/>
          <w:rFonts w:asciiTheme="majorHAnsi" w:hAnsiTheme="majorHAnsi" w:cstheme="majorHAnsi"/>
        </w:rPr>
        <w:t xml:space="preserve">, </w:t>
      </w:r>
      <w:r w:rsidRPr="00794023">
        <w:rPr>
          <w:rFonts w:asciiTheme="majorHAnsi" w:hAnsiTheme="majorHAnsi" w:cstheme="maj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 xml:space="preserve">The utopic demand affirms a future </w:t>
      </w:r>
      <w:r w:rsidRPr="00794023">
        <w:rPr>
          <w:rStyle w:val="Emphasis"/>
          <w:rFonts w:asciiTheme="majorHAnsi" w:hAnsiTheme="majorHAnsi" w:cstheme="majorHAnsi"/>
        </w:rPr>
        <w:t xml:space="preserve">in which the demand would no longer be utopic, while also </w:t>
      </w:r>
      <w:r w:rsidRPr="00794023">
        <w:rPr>
          <w:rStyle w:val="Emphasis"/>
          <w:rFonts w:asciiTheme="majorHAnsi" w:hAnsiTheme="majorHAnsi" w:cstheme="majorHAnsi"/>
          <w:highlight w:val="green"/>
        </w:rPr>
        <w:t>estranging</w:t>
      </w:r>
      <w:r w:rsidRPr="00794023">
        <w:rPr>
          <w:rStyle w:val="Emphasis"/>
          <w:rFonts w:asciiTheme="majorHAnsi" w:hAnsiTheme="majorHAnsi" w:cstheme="majorHAnsi"/>
        </w:rPr>
        <w:t xml:space="preserve"> us </w:t>
      </w:r>
      <w:r w:rsidRPr="00794023">
        <w:rPr>
          <w:rStyle w:val="Emphasis"/>
          <w:rFonts w:asciiTheme="majorHAnsi" w:hAnsiTheme="majorHAnsi" w:cstheme="majorHAnsi"/>
          <w:highlight w:val="green"/>
        </w:rPr>
        <w:t>from the ethos that there is no alternative</w:t>
      </w:r>
      <w:r w:rsidRPr="00794023">
        <w:rPr>
          <w:rStyle w:val="Emphasis"/>
          <w:rFonts w:asciiTheme="majorHAnsi" w:hAnsiTheme="majorHAnsi" w:cstheme="majorHAnsi"/>
        </w:rPr>
        <w:t>.</w:t>
      </w:r>
      <w:r w:rsidRPr="00794023">
        <w:rPr>
          <w:rFonts w:asciiTheme="majorHAnsi" w:hAnsiTheme="majorHAnsi" w:cstheme="majorHAnsi"/>
          <w:sz w:val="16"/>
        </w:rPr>
        <w:t xml:space="preserve">47Guy </w:t>
      </w:r>
      <w:proofErr w:type="spellStart"/>
      <w:r w:rsidRPr="00794023">
        <w:rPr>
          <w:rFonts w:asciiTheme="majorHAnsi" w:hAnsiTheme="majorHAnsi" w:cstheme="majorHAnsi"/>
          <w:sz w:val="16"/>
        </w:rPr>
        <w:t>Hocquenghem</w:t>
      </w:r>
      <w:proofErr w:type="spellEnd"/>
      <w:r w:rsidRPr="00794023">
        <w:rPr>
          <w:rFonts w:asciiTheme="majorHAnsi" w:hAnsiTheme="majorHAnsi" w:cstheme="maj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794023">
        <w:rPr>
          <w:rFonts w:asciiTheme="majorHAnsi" w:hAnsiTheme="majorHAnsi" w:cstheme="majorHAnsi"/>
          <w:sz w:val="16"/>
        </w:rPr>
        <w:t>we</w:t>
      </w:r>
      <w:proofErr w:type="spellEnd"/>
      <w:r w:rsidRPr="00794023">
        <w:rPr>
          <w:rFonts w:asciiTheme="majorHAnsi" w:hAnsiTheme="majorHAnsi" w:cstheme="maj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794023">
        <w:rPr>
          <w:rFonts w:asciiTheme="majorHAnsi" w:hAnsiTheme="majorHAnsi" w:cstheme="majorHAnsi"/>
          <w:sz w:val="16"/>
        </w:rPr>
        <w:t>cellularized</w:t>
      </w:r>
      <w:proofErr w:type="spellEnd"/>
      <w:r w:rsidRPr="00794023">
        <w:rPr>
          <w:rFonts w:asciiTheme="majorHAnsi" w:hAnsiTheme="majorHAnsi" w:cstheme="maj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794023">
        <w:rPr>
          <w:rFonts w:asciiTheme="majorHAnsi" w:hAnsiTheme="majorHAnsi" w:cstheme="majorHAnsi"/>
        </w:rPr>
        <w:t xml:space="preserve">, and without creating and becoming </w:t>
      </w:r>
      <w:proofErr w:type="gramStart"/>
      <w:r w:rsidRPr="00794023">
        <w:rPr>
          <w:rFonts w:asciiTheme="majorHAnsi" w:hAnsiTheme="majorHAnsi" w:cstheme="majorHAnsi"/>
        </w:rPr>
        <w:t xml:space="preserve">a </w:t>
      </w:r>
      <w:proofErr w:type="spellStart"/>
      <w:r w:rsidRPr="00794023">
        <w:rPr>
          <w:rFonts w:asciiTheme="majorHAnsi" w:hAnsiTheme="majorHAnsi" w:cstheme="majorHAnsi"/>
        </w:rPr>
        <w:t>we</w:t>
      </w:r>
      <w:proofErr w:type="spellEnd"/>
      <w:proofErr w:type="gramEnd"/>
      <w:r w:rsidRPr="00794023">
        <w:rPr>
          <w:rFonts w:asciiTheme="majorHAnsi" w:hAnsiTheme="majorHAnsi" w:cstheme="majorHAnsi"/>
        </w:rPr>
        <w:t xml:space="preserve">, we can neither understand “our” time </w:t>
      </w:r>
      <w:proofErr w:type="spellStart"/>
      <w:r w:rsidRPr="00794023">
        <w:rPr>
          <w:rFonts w:asciiTheme="majorHAnsi" w:hAnsiTheme="majorHAnsi" w:cstheme="majorHAnsi"/>
        </w:rPr>
        <w:t>aright</w:t>
      </w:r>
      <w:proofErr w:type="spellEnd"/>
      <w:r w:rsidRPr="00794023">
        <w:rPr>
          <w:rFonts w:asciiTheme="majorHAnsi" w:hAnsiTheme="majorHAnsi" w:cstheme="majorHAnsi"/>
        </w:rPr>
        <w:t xml:space="preserve"> to diagnose it, nor shift the future into a direction other than the one marked out by the insistence that there is no alternative.</w:t>
      </w:r>
      <w:r w:rsidRPr="00794023">
        <w:rPr>
          <w:rStyle w:val="Emphasis"/>
          <w:rFonts w:asciiTheme="majorHAnsi" w:hAnsiTheme="majorHAnsi" w:cstheme="majorHAnsi"/>
        </w:rPr>
        <w:t xml:space="preserve"> </w:t>
      </w:r>
      <w:r w:rsidRPr="00794023">
        <w:rPr>
          <w:rFonts w:asciiTheme="majorHAnsi" w:hAnsiTheme="majorHAnsi" w:cstheme="maj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794023">
        <w:rPr>
          <w:rStyle w:val="Emphasis"/>
          <w:rFonts w:asciiTheme="majorHAnsi" w:hAnsiTheme="majorHAnsi" w:cstheme="majorHAnsi"/>
        </w:rPr>
        <w:t xml:space="preserve"> The first step is to </w:t>
      </w:r>
      <w:r w:rsidRPr="00794023">
        <w:rPr>
          <w:rStyle w:val="Emphasis"/>
          <w:rFonts w:asciiTheme="majorHAnsi" w:hAnsiTheme="majorHAnsi" w:cstheme="majorHAnsi"/>
          <w:highlight w:val="green"/>
        </w:rPr>
        <w:t>name the powers</w:t>
      </w:r>
      <w:r w:rsidRPr="00794023">
        <w:rPr>
          <w:rStyle w:val="Emphasis"/>
          <w:rFonts w:asciiTheme="majorHAnsi" w:hAnsiTheme="majorHAnsi" w:cstheme="majorHAnsi"/>
        </w:rPr>
        <w:t xml:space="preserve"> and in so naming call them up </w:t>
      </w:r>
      <w:r w:rsidRPr="00794023">
        <w:rPr>
          <w:rStyle w:val="Emphasis"/>
          <w:rFonts w:asciiTheme="majorHAnsi" w:hAnsiTheme="majorHAnsi" w:cstheme="majorHAnsi"/>
          <w:highlight w:val="green"/>
        </w:rPr>
        <w:t>and make them</w:t>
      </w:r>
      <w:r w:rsidRPr="00794023">
        <w:rPr>
          <w:rStyle w:val="Emphasis"/>
          <w:rFonts w:asciiTheme="majorHAnsi" w:hAnsiTheme="majorHAnsi" w:cstheme="majorHAnsi"/>
        </w:rPr>
        <w:t xml:space="preserve"> visible [</w:t>
      </w:r>
      <w:proofErr w:type="spellStart"/>
      <w:r w:rsidRPr="00794023">
        <w:rPr>
          <w:rStyle w:val="Emphasis"/>
          <w:rFonts w:asciiTheme="majorHAnsi" w:hAnsiTheme="majorHAnsi" w:cstheme="majorHAnsi"/>
          <w:highlight w:val="green"/>
        </w:rPr>
        <w:t>recognizeable</w:t>
      </w:r>
      <w:proofErr w:type="spellEnd"/>
      <w:r w:rsidRPr="00794023">
        <w:rPr>
          <w:rStyle w:val="Emphasis"/>
          <w:rFonts w:asciiTheme="majorHAnsi" w:hAnsiTheme="majorHAnsi" w:cstheme="majorHAnsi"/>
        </w:rPr>
        <w:t xml:space="preserve">]— </w:t>
      </w:r>
      <w:r w:rsidRPr="00794023">
        <w:rPr>
          <w:rFonts w:asciiTheme="majorHAnsi" w:hAnsiTheme="majorHAnsi" w:cstheme="majorHAnsi"/>
        </w:rPr>
        <w:t xml:space="preserve">materialization of the demons that ride and haunt us, seeking to destroy us. </w:t>
      </w:r>
      <w:r w:rsidRPr="00794023">
        <w:rPr>
          <w:rStyle w:val="Emphasis"/>
          <w:rFonts w:asciiTheme="majorHAnsi" w:hAnsiTheme="majorHAnsi" w:cstheme="majorHAnsi"/>
        </w:rPr>
        <w:t xml:space="preserve">The next step is to </w:t>
      </w:r>
      <w:r w:rsidRPr="00794023">
        <w:rPr>
          <w:rStyle w:val="Emphasis"/>
          <w:rFonts w:asciiTheme="majorHAnsi" w:hAnsiTheme="majorHAnsi" w:cstheme="majorHAnsi"/>
          <w:highlight w:val="green"/>
        </w:rPr>
        <w:t>reorder our temporal</w:t>
      </w:r>
      <w:r w:rsidRPr="00794023">
        <w:rPr>
          <w:rStyle w:val="Emphasis"/>
          <w:rFonts w:asciiTheme="majorHAnsi" w:hAnsiTheme="majorHAnsi" w:cstheme="majorHAnsi"/>
        </w:rPr>
        <w:t xml:space="preserve"> and</w:t>
      </w:r>
      <w:r w:rsidRPr="00794023">
        <w:rPr>
          <w:rStyle w:val="Emphasis"/>
          <w:rFonts w:asciiTheme="majorHAnsi" w:hAnsiTheme="majorHAnsi" w:cstheme="majorHAnsi"/>
          <w:highlight w:val="green"/>
        </w:rPr>
        <w:t xml:space="preserve"> spatial relations </w:t>
      </w:r>
      <w:r w:rsidRPr="00794023">
        <w:rPr>
          <w:rStyle w:val="Emphasis"/>
          <w:rFonts w:asciiTheme="majorHAnsi" w:hAnsiTheme="majorHAnsi" w:cstheme="majorHAnsi"/>
        </w:rPr>
        <w:t xml:space="preserve">to each other to create a </w:t>
      </w:r>
      <w:proofErr w:type="spellStart"/>
      <w:r w:rsidRPr="00794023">
        <w:rPr>
          <w:rStyle w:val="Emphasis"/>
          <w:rFonts w:asciiTheme="majorHAnsi" w:hAnsiTheme="majorHAnsi" w:cstheme="majorHAnsi"/>
        </w:rPr>
        <w:t>we</w:t>
      </w:r>
      <w:proofErr w:type="spellEnd"/>
      <w:r w:rsidRPr="00794023">
        <w:rPr>
          <w:rStyle w:val="Emphasis"/>
          <w:rFonts w:asciiTheme="majorHAnsi" w:hAnsiTheme="majorHAnsi" w:cstheme="majorHAnsi"/>
        </w:rPr>
        <w:t xml:space="preserve"> that does not yet </w:t>
      </w:r>
      <w:proofErr w:type="spellStart"/>
      <w:proofErr w:type="gramStart"/>
      <w:r w:rsidRPr="00794023">
        <w:rPr>
          <w:rStyle w:val="Emphasis"/>
          <w:rFonts w:asciiTheme="majorHAnsi" w:hAnsiTheme="majorHAnsi" w:cstheme="majorHAnsi"/>
        </w:rPr>
        <w:t>exist.</w:t>
      </w:r>
      <w:r w:rsidRPr="00794023">
        <w:rPr>
          <w:rFonts w:asciiTheme="majorHAnsi" w:hAnsiTheme="majorHAnsi" w:cstheme="majorHAnsi"/>
          <w:sz w:val="16"/>
        </w:rPr>
        <w:t>The</w:t>
      </w:r>
      <w:proofErr w:type="spellEnd"/>
      <w:proofErr w:type="gramEnd"/>
      <w:r w:rsidRPr="00794023">
        <w:rPr>
          <w:rFonts w:asciiTheme="majorHAnsi" w:hAnsiTheme="majorHAnsi" w:cstheme="maj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794023">
        <w:rPr>
          <w:rFonts w:asciiTheme="majorHAnsi" w:hAnsiTheme="majorHAnsi" w:cstheme="majorHAnsi"/>
          <w:sz w:val="16"/>
        </w:rPr>
        <w:t>in order to</w:t>
      </w:r>
      <w:proofErr w:type="gramEnd"/>
      <w:r w:rsidRPr="00794023">
        <w:rPr>
          <w:rFonts w:asciiTheme="majorHAnsi" w:hAnsiTheme="majorHAnsi" w:cstheme="maj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w:t>
      </w:r>
      <w:r w:rsidRPr="00794023">
        <w:rPr>
          <w:rFonts w:asciiTheme="majorHAnsi" w:hAnsiTheme="majorHAnsi" w:cstheme="majorHAnsi"/>
          <w:sz w:val="16"/>
        </w:rPr>
        <w:lastRenderedPageBreak/>
        <w:t xml:space="preserve">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794023">
        <w:rPr>
          <w:rFonts w:asciiTheme="majorHAnsi" w:hAnsiTheme="majorHAnsi" w:cstheme="majorHAnsi"/>
          <w:sz w:val="16"/>
        </w:rPr>
        <w:t>alarm</w:t>
      </w:r>
      <w:proofErr w:type="gramEnd"/>
      <w:r w:rsidRPr="00794023">
        <w:rPr>
          <w:rFonts w:asciiTheme="majorHAnsi" w:hAnsiTheme="majorHAnsi" w:cstheme="majorHAnsi"/>
          <w:sz w:val="16"/>
        </w:rPr>
        <w:t xml:space="preserve"> and they fall into trances in which revelations are given to them.</w:t>
      </w:r>
      <w:r w:rsidRPr="00794023">
        <w:rPr>
          <w:rStyle w:val="Emphasis"/>
          <w:rFonts w:asciiTheme="majorHAnsi" w:hAnsiTheme="majorHAnsi" w:cstheme="majorHAnsi"/>
        </w:rPr>
        <w:t xml:space="preserve"> Prophets </w:t>
      </w:r>
      <w:r w:rsidRPr="00794023">
        <w:rPr>
          <w:rStyle w:val="Emphasis"/>
          <w:rFonts w:asciiTheme="majorHAnsi" w:hAnsiTheme="majorHAnsi" w:cstheme="majorHAnsi"/>
          <w:highlight w:val="green"/>
        </w:rPr>
        <w:t xml:space="preserve">use </w:t>
      </w:r>
      <w:r w:rsidRPr="00794023">
        <w:rPr>
          <w:rStyle w:val="Emphasis"/>
          <w:rFonts w:asciiTheme="majorHAnsi" w:hAnsiTheme="majorHAnsi" w:cstheme="majorHAnsi"/>
        </w:rPr>
        <w:t xml:space="preserve">speech, </w:t>
      </w:r>
      <w:r w:rsidRPr="00794023">
        <w:rPr>
          <w:rStyle w:val="Emphasis"/>
          <w:rFonts w:asciiTheme="majorHAnsi" w:hAnsiTheme="majorHAnsi" w:cstheme="majorHAnsi"/>
          <w:highlight w:val="green"/>
        </w:rPr>
        <w:t xml:space="preserve">performance, </w:t>
      </w:r>
      <w:r w:rsidRPr="00794023">
        <w:rPr>
          <w:rStyle w:val="Emphasis"/>
          <w:rFonts w:asciiTheme="majorHAnsi" w:hAnsiTheme="majorHAnsi" w:cstheme="majorHAnsi"/>
        </w:rPr>
        <w:t xml:space="preserve">visions, dreams, and bodies </w:t>
      </w:r>
      <w:r w:rsidRPr="00794023">
        <w:rPr>
          <w:rStyle w:val="Emphasis"/>
          <w:rFonts w:asciiTheme="majorHAnsi" w:hAnsiTheme="majorHAnsi" w:cstheme="majorHAnsi"/>
          <w:highlight w:val="green"/>
        </w:rPr>
        <w:t>to shift the</w:t>
      </w:r>
      <w:r w:rsidRPr="00794023">
        <w:rPr>
          <w:rStyle w:val="Emphasis"/>
          <w:rFonts w:asciiTheme="majorHAnsi" w:hAnsiTheme="majorHAnsi" w:cstheme="majorHAnsi"/>
        </w:rPr>
        <w:t xml:space="preserve"> relations between </w:t>
      </w:r>
      <w:r w:rsidRPr="00794023">
        <w:rPr>
          <w:rStyle w:val="Emphasis"/>
          <w:rFonts w:asciiTheme="majorHAnsi" w:hAnsiTheme="majorHAnsi" w:cstheme="majorHAnsi"/>
          <w:highlight w:val="green"/>
        </w:rPr>
        <w:t>structures of authority</w:t>
      </w:r>
      <w:r w:rsidRPr="00794023">
        <w:rPr>
          <w:rStyle w:val="Emphasis"/>
          <w:rFonts w:asciiTheme="majorHAnsi" w:hAnsiTheme="majorHAnsi" w:cstheme="majorHAnsi"/>
        </w:rPr>
        <w:t xml:space="preserve"> and embedded </w:t>
      </w:r>
      <w:proofErr w:type="spellStart"/>
      <w:r w:rsidRPr="00794023">
        <w:rPr>
          <w:rStyle w:val="Emphasis"/>
          <w:rFonts w:asciiTheme="majorHAnsi" w:hAnsiTheme="majorHAnsi" w:cstheme="majorHAnsi"/>
        </w:rPr>
        <w:t>hierarchicalizations</w:t>
      </w:r>
      <w:proofErr w:type="spellEnd"/>
      <w:r w:rsidRPr="00794023">
        <w:rPr>
          <w:rStyle w:val="Emphasis"/>
          <w:rFonts w:asciiTheme="majorHAnsi" w:hAnsiTheme="majorHAnsi" w:cstheme="majorHAnsi"/>
        </w:rPr>
        <w:t xml:space="preserve">. </w:t>
      </w:r>
      <w:r w:rsidRPr="00794023">
        <w:rPr>
          <w:rFonts w:asciiTheme="majorHAnsi" w:hAnsiTheme="majorHAnsi" w:cstheme="majorHAnsi"/>
          <w:sz w:val="16"/>
        </w:rPr>
        <w:t xml:space="preserve">Those manipulations, those </w:t>
      </w:r>
      <w:proofErr w:type="spellStart"/>
      <w:r w:rsidRPr="00794023">
        <w:rPr>
          <w:rFonts w:asciiTheme="majorHAnsi" w:hAnsiTheme="majorHAnsi" w:cstheme="majorHAnsi"/>
          <w:sz w:val="16"/>
        </w:rPr>
        <w:t>reorderings</w:t>
      </w:r>
      <w:proofErr w:type="spellEnd"/>
      <w:r w:rsidRPr="00794023">
        <w:rPr>
          <w:rFonts w:asciiTheme="majorHAnsi" w:hAnsiTheme="majorHAnsi" w:cstheme="maj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794023">
        <w:rPr>
          <w:rStyle w:val="Emphasis"/>
          <w:rFonts w:asciiTheme="majorHAnsi" w:hAnsiTheme="majorHAnsi" w:cstheme="majorHAnsi"/>
        </w:rPr>
        <w:t xml:space="preserve"> Prophetic contestation breaks open the “monopoly of actuality” that insists “there is no alternative.” </w:t>
      </w:r>
      <w:r w:rsidRPr="00794023">
        <w:rPr>
          <w:rFonts w:asciiTheme="majorHAnsi" w:hAnsiTheme="majorHAnsi" w:cstheme="maj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794023">
        <w:rPr>
          <w:rFonts w:asciiTheme="majorHAnsi" w:hAnsiTheme="majorHAnsi" w:cstheme="majorHAnsi"/>
          <w:sz w:val="16"/>
        </w:rPr>
        <w:t>Fuoss</w:t>
      </w:r>
      <w:proofErr w:type="spellEnd"/>
      <w:r w:rsidRPr="00794023">
        <w:rPr>
          <w:rFonts w:asciiTheme="majorHAnsi" w:hAnsiTheme="majorHAnsi" w:cstheme="majorHAnsi"/>
          <w:sz w:val="16"/>
        </w:rPr>
        <w:t xml:space="preserve"> argues that performance always involves contestation; if he is right, the same would apply to prophetic performances.58 Prophetic performances may contribute to the development of what Valerie </w:t>
      </w:r>
      <w:proofErr w:type="spellStart"/>
      <w:r w:rsidRPr="00794023">
        <w:rPr>
          <w:rFonts w:asciiTheme="majorHAnsi" w:hAnsiTheme="majorHAnsi" w:cstheme="majorHAnsi"/>
          <w:sz w:val="16"/>
        </w:rPr>
        <w:t>Rohy</w:t>
      </w:r>
      <w:proofErr w:type="spellEnd"/>
      <w:r w:rsidRPr="00794023">
        <w:rPr>
          <w:rFonts w:asciiTheme="majorHAnsi" w:hAnsiTheme="majorHAnsi" w:cstheme="majorHAnsi"/>
          <w:sz w:val="16"/>
        </w:rPr>
        <w:t xml:space="preserve"> understands as queer non-causality: a temporality “whose beginnings are found in the future.”59 </w:t>
      </w:r>
      <w:proofErr w:type="spellStart"/>
      <w:r w:rsidRPr="00794023">
        <w:rPr>
          <w:rFonts w:asciiTheme="majorHAnsi" w:hAnsiTheme="majorHAnsi" w:cstheme="majorHAnsi"/>
          <w:sz w:val="16"/>
        </w:rPr>
        <w:t>Rohy</w:t>
      </w:r>
      <w:proofErr w:type="spellEnd"/>
      <w:r w:rsidRPr="00794023">
        <w:rPr>
          <w:rFonts w:asciiTheme="majorHAnsi" w:hAnsiTheme="majorHAnsi" w:cstheme="maj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794023">
        <w:rPr>
          <w:rFonts w:asciiTheme="majorHAnsi" w:hAnsiTheme="majorHAnsi" w:cstheme="majorHAnsi"/>
          <w:sz w:val="16"/>
        </w:rPr>
        <w:t>In order to</w:t>
      </w:r>
      <w:proofErr w:type="gramEnd"/>
      <w:r w:rsidRPr="00794023">
        <w:rPr>
          <w:rFonts w:asciiTheme="majorHAnsi" w:hAnsiTheme="majorHAnsi" w:cstheme="maj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794023">
        <w:rPr>
          <w:rStyle w:val="Emphasis"/>
          <w:rFonts w:asciiTheme="majorHAnsi" w:hAnsiTheme="majorHAnsi" w:cstheme="majorHAnsi"/>
        </w:rPr>
        <w:t xml:space="preserve">and we need to create the worlds that </w:t>
      </w:r>
      <w:r w:rsidRPr="00794023">
        <w:rPr>
          <w:rStyle w:val="Emphasis"/>
          <w:rFonts w:asciiTheme="majorHAnsi" w:hAnsiTheme="majorHAnsi" w:cstheme="majorHAnsi"/>
          <w:highlight w:val="green"/>
        </w:rPr>
        <w:t xml:space="preserve">we need to learn </w:t>
      </w:r>
      <w:r w:rsidRPr="00794023">
        <w:rPr>
          <w:rStyle w:val="Emphasis"/>
          <w:rFonts w:asciiTheme="majorHAnsi" w:hAnsiTheme="majorHAnsi" w:cstheme="majorHAnsi"/>
        </w:rPr>
        <w:t xml:space="preserve">to want </w:t>
      </w:r>
      <w:r w:rsidRPr="00794023">
        <w:rPr>
          <w:rStyle w:val="Emphasis"/>
          <w:rFonts w:asciiTheme="majorHAnsi" w:hAnsiTheme="majorHAnsi" w:cstheme="majorHAnsi"/>
          <w:highlight w:val="green"/>
        </w:rPr>
        <w:t>through institution-building and the generation of publics</w:t>
      </w:r>
      <w:r w:rsidRPr="00794023">
        <w:rPr>
          <w:rStyle w:val="Emphasis"/>
          <w:rFonts w:asciiTheme="majorHAnsi" w:hAnsiTheme="majorHAnsi" w:cstheme="majorHAnsi"/>
        </w:rPr>
        <w:t xml:space="preserve">. </w:t>
      </w:r>
    </w:p>
    <w:p w14:paraId="1C657914" w14:textId="77777777" w:rsidR="0067247A" w:rsidRPr="00794023" w:rsidRDefault="0067247A" w:rsidP="0067247A">
      <w:pPr>
        <w:rPr>
          <w:rStyle w:val="Style13ptBold"/>
          <w:rFonts w:asciiTheme="majorHAnsi" w:hAnsiTheme="majorHAnsi" w:cstheme="majorHAnsi"/>
        </w:rPr>
      </w:pPr>
      <w:r w:rsidRPr="00794023">
        <w:rPr>
          <w:rStyle w:val="Style13ptBold"/>
          <w:rFonts w:asciiTheme="majorHAnsi" w:hAnsiTheme="majorHAnsi" w:cstheme="majorHAnsi"/>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7BE2B633" w14:textId="77777777" w:rsidR="0067247A" w:rsidRPr="00794023" w:rsidRDefault="0067247A" w:rsidP="0067247A">
      <w:pPr>
        <w:rPr>
          <w:rStyle w:val="Style13ptBold"/>
          <w:rFonts w:asciiTheme="majorHAnsi" w:hAnsiTheme="majorHAnsi" w:cstheme="majorHAnsi"/>
        </w:rPr>
      </w:pPr>
    </w:p>
    <w:p w14:paraId="4374BCBC" w14:textId="77777777" w:rsidR="0067247A" w:rsidRPr="00794023" w:rsidRDefault="0067247A" w:rsidP="0067247A">
      <w:pPr>
        <w:rPr>
          <w:rStyle w:val="Style13ptBold"/>
          <w:rFonts w:asciiTheme="majorHAnsi" w:hAnsiTheme="majorHAnsi" w:cstheme="majorHAnsi"/>
        </w:rPr>
      </w:pPr>
    </w:p>
    <w:p w14:paraId="70795C06" w14:textId="77777777" w:rsidR="0067247A" w:rsidRPr="00794023" w:rsidRDefault="0067247A" w:rsidP="0067247A">
      <w:pPr>
        <w:pStyle w:val="Heading4"/>
      </w:pPr>
      <w:r w:rsidRPr="00794023">
        <w:t xml:space="preserve">Debate is a valuable pedagogical space for </w:t>
      </w:r>
      <w:r w:rsidRPr="00794023">
        <w:rPr>
          <w:u w:val="single"/>
        </w:rPr>
        <w:t>material analysis</w:t>
      </w:r>
      <w:r w:rsidRPr="00794023">
        <w:t xml:space="preserve"> and </w:t>
      </w:r>
      <w:r w:rsidRPr="00794023">
        <w:rPr>
          <w:u w:val="single"/>
        </w:rPr>
        <w:t>scientific planning</w:t>
      </w:r>
      <w:r w:rsidRPr="00794023">
        <w:t xml:space="preserve"> – our form of study uses historical synthesis to avoid error replication and catalyze a mass base transition. </w:t>
      </w:r>
    </w:p>
    <w:p w14:paraId="7ACC4950" w14:textId="77777777" w:rsidR="0067247A" w:rsidRPr="00794023" w:rsidRDefault="0067247A" w:rsidP="0067247A">
      <w:pPr>
        <w:spacing w:after="0" w:line="240" w:lineRule="auto"/>
        <w:rPr>
          <w:rFonts w:asciiTheme="majorHAnsi" w:hAnsiTheme="majorHAnsi" w:cstheme="majorHAnsi"/>
        </w:rPr>
      </w:pPr>
      <w:r w:rsidRPr="00794023">
        <w:rPr>
          <w:rStyle w:val="Style13ptBold"/>
          <w:rFonts w:asciiTheme="majorHAnsi" w:hAnsiTheme="majorHAnsi" w:cstheme="majorHAnsi"/>
        </w:rPr>
        <w:t xml:space="preserve">Williams 18 </w:t>
      </w:r>
      <w:r w:rsidRPr="00794023">
        <w:rPr>
          <w:rFonts w:asciiTheme="majorHAnsi" w:hAnsiTheme="majorHAnsi" w:cstheme="majorHAnsi"/>
        </w:rPr>
        <w:t xml:space="preserve">[Carine, 7/30/18, “Why Black People Need Maoism in 2018”, </w:t>
      </w:r>
      <w:r w:rsidRPr="00794023">
        <w:rPr>
          <w:rFonts w:asciiTheme="majorHAnsi" w:hAnsiTheme="majorHAnsi" w:cstheme="majorHAnsi"/>
          <w:i/>
          <w:iCs/>
        </w:rPr>
        <w:t>The Hampton Institute</w:t>
      </w:r>
      <w:r w:rsidRPr="00794023">
        <w:rPr>
          <w:rFonts w:asciiTheme="majorHAnsi" w:hAnsiTheme="majorHAnsi" w:cstheme="majorHAnsi"/>
        </w:rPr>
        <w:t xml:space="preserve">, </w:t>
      </w:r>
      <w:hyperlink r:id="rId15" w:anchor=".XWwv7ZNKh0s" w:history="1">
        <w:r w:rsidRPr="00794023">
          <w:rPr>
            <w:rStyle w:val="Hyperlink"/>
            <w:rFonts w:asciiTheme="majorHAnsi" w:hAnsiTheme="majorHAnsi" w:cstheme="majorHAnsi"/>
          </w:rPr>
          <w:t>http://www.hamptoninstitution.org/why-black-people-need-maoism.html#.XWwv7ZNKh0s</w:t>
        </w:r>
      </w:hyperlink>
      <w:r w:rsidRPr="00794023">
        <w:rPr>
          <w:rFonts w:asciiTheme="majorHAnsi" w:hAnsiTheme="majorHAnsi" w:cstheme="majorHAnsi"/>
        </w:rPr>
        <w:t xml:space="preserve"> // </w:t>
      </w:r>
      <w:proofErr w:type="spellStart"/>
      <w:r w:rsidRPr="00794023">
        <w:rPr>
          <w:rFonts w:asciiTheme="majorHAnsi" w:hAnsiTheme="majorHAnsi" w:cstheme="majorHAnsi"/>
        </w:rPr>
        <w:t>KZaidi</w:t>
      </w:r>
      <w:proofErr w:type="spellEnd"/>
      <w:r w:rsidRPr="00794023">
        <w:rPr>
          <w:rFonts w:asciiTheme="majorHAnsi" w:hAnsiTheme="majorHAnsi" w:cstheme="majorHAnsi"/>
        </w:rPr>
        <w:t>]</w:t>
      </w:r>
    </w:p>
    <w:p w14:paraId="0A257B13" w14:textId="77777777" w:rsidR="0067247A" w:rsidRPr="00794023" w:rsidRDefault="0067247A" w:rsidP="0067247A">
      <w:pPr>
        <w:rPr>
          <w:rFonts w:asciiTheme="majorHAnsi" w:hAnsiTheme="majorHAnsi" w:cstheme="majorHAnsi"/>
          <w:sz w:val="16"/>
        </w:rPr>
      </w:pPr>
      <w:r w:rsidRPr="00794023">
        <w:rPr>
          <w:rFonts w:asciiTheme="majorHAnsi" w:hAnsiTheme="majorHAnsi" w:cstheme="majorHAnsi"/>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794023">
        <w:rPr>
          <w:rStyle w:val="Emphasis"/>
          <w:rFonts w:asciiTheme="majorHAnsi" w:hAnsiTheme="majorHAnsi" w:cstheme="majorHAnsi"/>
          <w:highlight w:val="green"/>
        </w:rPr>
        <w:t>Maoism is a living</w:t>
      </w:r>
      <w:r w:rsidRPr="00794023">
        <w:rPr>
          <w:rStyle w:val="Emphasis"/>
          <w:rFonts w:asciiTheme="majorHAnsi" w:hAnsiTheme="majorHAnsi" w:cstheme="majorHAnsi"/>
        </w:rPr>
        <w:t xml:space="preserve">, breathing </w:t>
      </w:r>
      <w:r w:rsidRPr="00794023">
        <w:rPr>
          <w:rStyle w:val="Emphasis"/>
          <w:rFonts w:asciiTheme="majorHAnsi" w:hAnsiTheme="majorHAnsi" w:cstheme="majorHAnsi"/>
          <w:highlight w:val="green"/>
        </w:rPr>
        <w:t>science.</w:t>
      </w:r>
      <w:r w:rsidRPr="00794023">
        <w:rPr>
          <w:rStyle w:val="Emphasis"/>
          <w:rFonts w:asciiTheme="majorHAnsi" w:hAnsiTheme="majorHAnsi" w:cstheme="majorHAnsi"/>
        </w:rPr>
        <w:t xml:space="preserve"> By science we mean something </w:t>
      </w:r>
      <w:r w:rsidRPr="00794023">
        <w:rPr>
          <w:rStyle w:val="Emphasis"/>
          <w:rFonts w:asciiTheme="majorHAnsi" w:hAnsiTheme="majorHAnsi" w:cstheme="majorHAnsi"/>
          <w:highlight w:val="green"/>
        </w:rPr>
        <w:t xml:space="preserve">with universal principles </w:t>
      </w:r>
      <w:r w:rsidRPr="00794023">
        <w:rPr>
          <w:rStyle w:val="Emphasis"/>
          <w:rFonts w:asciiTheme="majorHAnsi" w:hAnsiTheme="majorHAnsi" w:cstheme="majorHAnsi"/>
        </w:rPr>
        <w:t xml:space="preserve">that can be taken and </w:t>
      </w:r>
      <w:r w:rsidRPr="00794023">
        <w:rPr>
          <w:rStyle w:val="Emphasis"/>
          <w:rFonts w:asciiTheme="majorHAnsi" w:hAnsiTheme="majorHAnsi" w:cstheme="majorHAnsi"/>
          <w:highlight w:val="green"/>
        </w:rPr>
        <w:t xml:space="preserve">applied by </w:t>
      </w:r>
      <w:r w:rsidRPr="00794023">
        <w:rPr>
          <w:rStyle w:val="Emphasis"/>
          <w:rFonts w:asciiTheme="majorHAnsi" w:hAnsiTheme="majorHAnsi" w:cstheme="majorHAnsi"/>
        </w:rPr>
        <w:t>all who have a</w:t>
      </w:r>
      <w:r w:rsidRPr="00794023">
        <w:rPr>
          <w:rStyle w:val="Emphasis"/>
          <w:rFonts w:asciiTheme="majorHAnsi" w:hAnsiTheme="majorHAnsi" w:cstheme="majorHAnsi"/>
          <w:highlight w:val="green"/>
        </w:rPr>
        <w:t xml:space="preserve"> material interest in</w:t>
      </w:r>
      <w:r w:rsidRPr="00794023">
        <w:rPr>
          <w:rStyle w:val="Emphasis"/>
          <w:rFonts w:asciiTheme="majorHAnsi" w:hAnsiTheme="majorHAnsi" w:cstheme="majorHAnsi"/>
        </w:rPr>
        <w:t xml:space="preserve"> making </w:t>
      </w:r>
      <w:r w:rsidRPr="00794023">
        <w:rPr>
          <w:rStyle w:val="Emphasis"/>
          <w:rFonts w:asciiTheme="majorHAnsi" w:hAnsiTheme="majorHAnsi" w:cstheme="majorHAnsi"/>
          <w:highlight w:val="green"/>
        </w:rPr>
        <w:t>revolution</w:t>
      </w:r>
      <w:r w:rsidRPr="00794023">
        <w:rPr>
          <w:rStyle w:val="Emphasis"/>
          <w:rFonts w:asciiTheme="majorHAnsi" w:hAnsiTheme="majorHAnsi" w:cstheme="majorHAnsi"/>
        </w:rPr>
        <w:t xml:space="preserve">. </w:t>
      </w:r>
      <w:r w:rsidRPr="00794023">
        <w:rPr>
          <w:rFonts w:asciiTheme="majorHAnsi" w:hAnsiTheme="majorHAnsi" w:cstheme="majorHAnsi"/>
          <w:sz w:val="16"/>
        </w:rPr>
        <w:t xml:space="preserve">In the United States, this is Black people, or the New </w:t>
      </w:r>
      <w:proofErr w:type="spellStart"/>
      <w:r w:rsidRPr="00794023">
        <w:rPr>
          <w:rFonts w:asciiTheme="majorHAnsi" w:hAnsiTheme="majorHAnsi" w:cstheme="majorHAnsi"/>
          <w:sz w:val="16"/>
        </w:rPr>
        <w:t>Afrikan</w:t>
      </w:r>
      <w:proofErr w:type="spellEnd"/>
      <w:r w:rsidRPr="00794023">
        <w:rPr>
          <w:rFonts w:asciiTheme="majorHAnsi" w:hAnsiTheme="majorHAnsi" w:cstheme="majorHAnsi"/>
          <w:sz w:val="16"/>
        </w:rPr>
        <w:t xml:space="preserve"> nation. It was not by accident that the original Black Panther Party (BPP) developed close relations with the revolutionary leadership of the People's Republic of China. Huey didn't go to China to play; he went to </w:t>
      </w:r>
      <w:r w:rsidRPr="00794023">
        <w:rPr>
          <w:rFonts w:asciiTheme="majorHAnsi" w:hAnsiTheme="majorHAnsi" w:cstheme="majorHAnsi"/>
          <w:sz w:val="16"/>
        </w:rPr>
        <w:lastRenderedPageBreak/>
        <w:t>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794023">
        <w:rPr>
          <w:rStyle w:val="Emphasis"/>
          <w:rFonts w:asciiTheme="majorHAnsi" w:hAnsiTheme="majorHAnsi" w:cstheme="majorHAnsi"/>
        </w:rPr>
        <w:t xml:space="preserve"> We must place things in their historical context and ensure that we are able to divide one into two, </w:t>
      </w:r>
      <w:r w:rsidRPr="00794023">
        <w:rPr>
          <w:rFonts w:asciiTheme="majorHAnsi" w:hAnsiTheme="majorHAnsi" w:cstheme="majorHAnsi"/>
          <w:sz w:val="16"/>
        </w:rPr>
        <w:t>meaning see the beneficial as well as the negative aspects of a thing but also realize that one aspect must be primary</w:t>
      </w:r>
      <w:r w:rsidRPr="00794023">
        <w:rPr>
          <w:rStyle w:val="Emphasis"/>
          <w:rFonts w:asciiTheme="majorHAnsi" w:hAnsiTheme="majorHAnsi" w:cstheme="majorHAnsi"/>
        </w:rPr>
        <w:t xml:space="preserve">. </w:t>
      </w:r>
      <w:r w:rsidRPr="00794023">
        <w:rPr>
          <w:rStyle w:val="Emphasis"/>
          <w:rFonts w:asciiTheme="majorHAnsi" w:hAnsiTheme="majorHAnsi" w:cstheme="majorHAnsi"/>
          <w:highlight w:val="green"/>
        </w:rPr>
        <w:t>The BPP was destroyed by</w:t>
      </w:r>
      <w:r w:rsidRPr="00794023">
        <w:rPr>
          <w:rStyle w:val="Emphasis"/>
          <w:rFonts w:asciiTheme="majorHAnsi" w:hAnsiTheme="majorHAnsi" w:cstheme="majorHAnsi"/>
        </w:rPr>
        <w:t xml:space="preserve"> a combination of factors: </w:t>
      </w:r>
      <w:r w:rsidRPr="00794023">
        <w:rPr>
          <w:rStyle w:val="Emphasis"/>
          <w:rFonts w:asciiTheme="majorHAnsi" w:hAnsiTheme="majorHAnsi" w:cstheme="majorHAnsi"/>
          <w:highlight w:val="green"/>
        </w:rPr>
        <w:t xml:space="preserve">lack </w:t>
      </w:r>
      <w:r w:rsidRPr="00794023">
        <w:rPr>
          <w:rStyle w:val="Emphasis"/>
          <w:rFonts w:asciiTheme="majorHAnsi" w:hAnsiTheme="majorHAnsi" w:cstheme="majorHAnsi"/>
        </w:rPr>
        <w:t xml:space="preserve">of a really </w:t>
      </w:r>
      <w:r w:rsidRPr="00794023">
        <w:rPr>
          <w:rStyle w:val="Emphasis"/>
          <w:rFonts w:asciiTheme="majorHAnsi" w:hAnsiTheme="majorHAnsi" w:cstheme="majorHAnsi"/>
          <w:highlight w:val="green"/>
        </w:rPr>
        <w:t xml:space="preserve">scientific </w:t>
      </w:r>
      <w:r w:rsidRPr="00794023">
        <w:rPr>
          <w:rStyle w:val="Emphasis"/>
          <w:rFonts w:asciiTheme="majorHAnsi" w:hAnsiTheme="majorHAnsi" w:cstheme="majorHAnsi"/>
        </w:rPr>
        <w:t xml:space="preserve">method of </w:t>
      </w:r>
      <w:r w:rsidRPr="00794023">
        <w:rPr>
          <w:rStyle w:val="Emphasis"/>
          <w:rFonts w:asciiTheme="majorHAnsi" w:hAnsiTheme="majorHAnsi" w:cstheme="majorHAnsi"/>
          <w:highlight w:val="green"/>
        </w:rPr>
        <w:t>analysis</w:t>
      </w:r>
      <w:r w:rsidRPr="00794023">
        <w:rPr>
          <w:rStyle w:val="Emphasis"/>
          <w:rFonts w:asciiTheme="majorHAnsi" w:hAnsiTheme="majorHAnsi" w:cstheme="majorHAnsi"/>
        </w:rPr>
        <w:t xml:space="preserve"> and cohesive program of political education, </w:t>
      </w:r>
      <w:r w:rsidRPr="00794023">
        <w:rPr>
          <w:rStyle w:val="Emphasis"/>
          <w:rFonts w:asciiTheme="majorHAnsi" w:hAnsiTheme="majorHAnsi" w:cstheme="majorHAnsi"/>
          <w:highlight w:val="green"/>
        </w:rPr>
        <w:t>failure to</w:t>
      </w:r>
      <w:r w:rsidRPr="00794023">
        <w:rPr>
          <w:rStyle w:val="Emphasis"/>
          <w:rFonts w:asciiTheme="majorHAnsi" w:hAnsiTheme="majorHAnsi" w:cstheme="majorHAnsi"/>
        </w:rPr>
        <w:t xml:space="preserve"> promote and </w:t>
      </w:r>
      <w:r w:rsidRPr="00794023">
        <w:rPr>
          <w:rStyle w:val="Emphasis"/>
          <w:rFonts w:asciiTheme="majorHAnsi" w:hAnsiTheme="majorHAnsi" w:cstheme="majorHAnsi"/>
          <w:highlight w:val="green"/>
        </w:rPr>
        <w:t>apply</w:t>
      </w:r>
      <w:r w:rsidRPr="00794023">
        <w:rPr>
          <w:rStyle w:val="Emphasis"/>
          <w:rFonts w:asciiTheme="majorHAnsi" w:hAnsiTheme="majorHAnsi" w:cstheme="majorHAnsi"/>
        </w:rPr>
        <w:t xml:space="preserve"> the </w:t>
      </w:r>
      <w:r w:rsidRPr="00794023">
        <w:rPr>
          <w:rStyle w:val="Emphasis"/>
          <w:rFonts w:asciiTheme="majorHAnsi" w:hAnsiTheme="majorHAnsi" w:cstheme="majorHAnsi"/>
          <w:highlight w:val="green"/>
        </w:rPr>
        <w:t>Marxist</w:t>
      </w:r>
      <w:r w:rsidRPr="00794023">
        <w:rPr>
          <w:rStyle w:val="Emphasis"/>
          <w:rFonts w:asciiTheme="majorHAnsi" w:hAnsiTheme="majorHAnsi" w:cstheme="majorHAnsi"/>
        </w:rPr>
        <w:t xml:space="preserve">-Leninist principle of Democratic Centralism (debate inside the party, </w:t>
      </w:r>
      <w:r w:rsidRPr="00794023">
        <w:rPr>
          <w:rStyle w:val="Emphasis"/>
          <w:rFonts w:asciiTheme="majorHAnsi" w:hAnsiTheme="majorHAnsi" w:cstheme="majorHAnsi"/>
          <w:highlight w:val="green"/>
        </w:rPr>
        <w:t xml:space="preserve">formation </w:t>
      </w:r>
      <w:r w:rsidRPr="00794023">
        <w:rPr>
          <w:rStyle w:val="Emphasis"/>
          <w:rFonts w:asciiTheme="majorHAnsi" w:hAnsiTheme="majorHAnsi" w:cstheme="majorHAnsi"/>
        </w:rPr>
        <w:t xml:space="preserve">of a political line </w:t>
      </w:r>
      <w:r w:rsidRPr="00794023">
        <w:rPr>
          <w:rStyle w:val="Emphasis"/>
          <w:rFonts w:asciiTheme="majorHAnsi" w:hAnsiTheme="majorHAnsi" w:cstheme="majorHAnsi"/>
          <w:highlight w:val="green"/>
        </w:rPr>
        <w:t xml:space="preserve">through </w:t>
      </w:r>
      <w:r w:rsidRPr="00794023">
        <w:rPr>
          <w:rStyle w:val="Emphasis"/>
          <w:rFonts w:asciiTheme="majorHAnsi" w:hAnsiTheme="majorHAnsi" w:cstheme="majorHAnsi"/>
        </w:rPr>
        <w:t xml:space="preserve">this </w:t>
      </w:r>
      <w:r w:rsidRPr="00794023">
        <w:rPr>
          <w:rStyle w:val="Emphasis"/>
          <w:rFonts w:asciiTheme="majorHAnsi" w:hAnsiTheme="majorHAnsi" w:cstheme="majorHAnsi"/>
          <w:highlight w:val="green"/>
        </w:rPr>
        <w:t>debate</w:t>
      </w:r>
      <w:r w:rsidRPr="00794023">
        <w:rPr>
          <w:rStyle w:val="Emphasis"/>
          <w:rFonts w:asciiTheme="majorHAnsi" w:hAnsiTheme="majorHAnsi" w:cstheme="majorHAnsi"/>
        </w:rPr>
        <w:t xml:space="preserve">, and the upholding of this decision by all party members and organs), </w:t>
      </w:r>
      <w:r w:rsidRPr="00794023">
        <w:rPr>
          <w:rFonts w:asciiTheme="majorHAnsi" w:hAnsiTheme="majorHAnsi" w:cstheme="majorHAnsi"/>
          <w:sz w:val="16"/>
        </w:rPr>
        <w:t>and a culture of liberalism that ended with comrades fighting comrades,</w:t>
      </w:r>
      <w:r w:rsidRPr="00794023">
        <w:rPr>
          <w:rStyle w:val="Emphasis"/>
          <w:rFonts w:asciiTheme="majorHAnsi" w:hAnsiTheme="majorHAnsi" w:cstheme="majorHAnsi"/>
        </w:rPr>
        <w:t xml:space="preserve"> thus </w:t>
      </w:r>
      <w:r w:rsidRPr="00794023">
        <w:rPr>
          <w:rStyle w:val="Emphasis"/>
          <w:rFonts w:asciiTheme="majorHAnsi" w:hAnsiTheme="majorHAnsi" w:cstheme="majorHAnsi"/>
          <w:highlight w:val="green"/>
        </w:rPr>
        <w:t>opening the door for</w:t>
      </w:r>
      <w:r w:rsidRPr="00794023">
        <w:rPr>
          <w:rStyle w:val="Emphasis"/>
          <w:rFonts w:asciiTheme="majorHAnsi" w:hAnsiTheme="majorHAnsi" w:cstheme="majorHAnsi"/>
        </w:rPr>
        <w:t xml:space="preserve"> external factors (</w:t>
      </w:r>
      <w:r w:rsidRPr="00794023">
        <w:rPr>
          <w:rStyle w:val="Emphasis"/>
          <w:rFonts w:asciiTheme="majorHAnsi" w:hAnsiTheme="majorHAnsi" w:cstheme="majorHAnsi"/>
          <w:highlight w:val="green"/>
        </w:rPr>
        <w:t>the FBI</w:t>
      </w:r>
      <w:r w:rsidRPr="00794023">
        <w:rPr>
          <w:rStyle w:val="Emphasis"/>
          <w:rFonts w:asciiTheme="majorHAnsi" w:hAnsiTheme="majorHAnsi" w:cstheme="majorHAnsi"/>
        </w:rPr>
        <w:t xml:space="preserve"> and other LE agencies) </w:t>
      </w:r>
      <w:r w:rsidRPr="00794023">
        <w:rPr>
          <w:rFonts w:asciiTheme="majorHAnsi" w:hAnsiTheme="majorHAnsi" w:cstheme="majorHAnsi"/>
          <w:sz w:val="16"/>
        </w:rPr>
        <w:t>to play havoc and get cadre railroaded into prison and killed.</w:t>
      </w:r>
      <w:r w:rsidRPr="00794023">
        <w:rPr>
          <w:rStyle w:val="Emphasis"/>
          <w:rFonts w:asciiTheme="majorHAnsi" w:hAnsiTheme="majorHAnsi" w:cstheme="majorHAnsi"/>
        </w:rPr>
        <w:t xml:space="preserve"> We must study and learn </w:t>
      </w:r>
      <w:proofErr w:type="gramStart"/>
      <w:r w:rsidRPr="00794023">
        <w:rPr>
          <w:rStyle w:val="Emphasis"/>
          <w:rFonts w:asciiTheme="majorHAnsi" w:hAnsiTheme="majorHAnsi" w:cstheme="majorHAnsi"/>
        </w:rPr>
        <w:t>all of</w:t>
      </w:r>
      <w:proofErr w:type="gramEnd"/>
      <w:r w:rsidRPr="00794023">
        <w:rPr>
          <w:rStyle w:val="Emphasis"/>
          <w:rFonts w:asciiTheme="majorHAnsi" w:hAnsiTheme="majorHAnsi" w:cstheme="majorHAnsi"/>
        </w:rPr>
        <w:t xml:space="preserve"> these lessons, because when we develop another organization with the prestige, mass base, and power that the Panthers had, and we will, they will come for us all again. </w:t>
      </w:r>
      <w:r w:rsidRPr="00794023">
        <w:rPr>
          <w:rFonts w:asciiTheme="majorHAnsi" w:hAnsiTheme="majorHAnsi" w:cstheme="majorHAnsi"/>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794023">
        <w:rPr>
          <w:rFonts w:asciiTheme="majorHAnsi" w:hAnsiTheme="majorHAnsi" w:cstheme="majorHAnsi"/>
          <w:sz w:val="16"/>
        </w:rPr>
        <w:t>is in disagreement</w:t>
      </w:r>
      <w:proofErr w:type="gramEnd"/>
      <w:r w:rsidRPr="00794023">
        <w:rPr>
          <w:rFonts w:asciiTheme="majorHAnsi" w:hAnsiTheme="majorHAnsi" w:cstheme="majorHAnsi"/>
          <w:sz w:val="16"/>
        </w:rPr>
        <w:t xml:space="preserve"> with many Marxist-Leninist organizations today, which uphold these things and other imperialist depredations carried out under the faded red banner of China.</w:t>
      </w:r>
      <w:r w:rsidRPr="00794023">
        <w:rPr>
          <w:rStyle w:val="Emphasis"/>
          <w:rFonts w:asciiTheme="majorHAnsi" w:hAnsiTheme="majorHAnsi" w:cstheme="majorHAnsi"/>
        </w:rPr>
        <w:t xml:space="preserve"> The Maoist argument is that Marxist-Leninist terrain has been spent, and the 21st century must learn from Maoism. "</w:t>
      </w:r>
      <w:r w:rsidRPr="00794023">
        <w:rPr>
          <w:rFonts w:asciiTheme="majorHAnsi" w:hAnsiTheme="majorHAnsi" w:cstheme="majorHAnsi"/>
          <w:sz w:val="16"/>
        </w:rPr>
        <w:t>You haven't seized state power yet!" others cry. Indeed, and there has never been a truly Maoist party that has initiated armed struggle in the imperialist metro poles. This doesn't mean that Maoist principles cannot be applied to these countries,</w:t>
      </w:r>
      <w:r w:rsidRPr="00794023">
        <w:rPr>
          <w:rStyle w:val="Emphasis"/>
          <w:rFonts w:asciiTheme="majorHAnsi" w:hAnsiTheme="majorHAnsi" w:cstheme="majorHAnsi"/>
        </w:rPr>
        <w:t xml:space="preserve"> this means that we must be ever more creative in our application and ever more disciplined in our party-building efforts. </w:t>
      </w:r>
      <w:r w:rsidRPr="00794023">
        <w:rPr>
          <w:rStyle w:val="Emphasis"/>
          <w:rFonts w:asciiTheme="majorHAnsi" w:hAnsiTheme="majorHAnsi" w:cstheme="majorHAnsi"/>
          <w:highlight w:val="green"/>
        </w:rPr>
        <w:t>Party building</w:t>
      </w:r>
      <w:r w:rsidRPr="00794023">
        <w:rPr>
          <w:rStyle w:val="Emphasis"/>
          <w:rFonts w:asciiTheme="majorHAnsi" w:hAnsiTheme="majorHAnsi" w:cstheme="majorHAnsi"/>
        </w:rPr>
        <w:t xml:space="preserve"> in the USA </w:t>
      </w:r>
      <w:r w:rsidRPr="00794023">
        <w:rPr>
          <w:rStyle w:val="Emphasis"/>
          <w:rFonts w:asciiTheme="majorHAnsi" w:hAnsiTheme="majorHAnsi" w:cstheme="majorHAnsi"/>
          <w:highlight w:val="green"/>
        </w:rPr>
        <w:t>requires the careful</w:t>
      </w:r>
      <w:r w:rsidRPr="00794023">
        <w:rPr>
          <w:rStyle w:val="Emphasis"/>
          <w:rFonts w:asciiTheme="majorHAnsi" w:hAnsiTheme="majorHAnsi" w:cstheme="majorHAnsi"/>
        </w:rPr>
        <w:t xml:space="preserve"> and thorough </w:t>
      </w:r>
      <w:r w:rsidRPr="00794023">
        <w:rPr>
          <w:rStyle w:val="Emphasis"/>
          <w:rFonts w:asciiTheme="majorHAnsi" w:hAnsiTheme="majorHAnsi" w:cstheme="majorHAnsi"/>
          <w:highlight w:val="green"/>
        </w:rPr>
        <w:t>cultivation of a</w:t>
      </w:r>
      <w:r w:rsidRPr="00794023">
        <w:rPr>
          <w:rStyle w:val="Emphasis"/>
          <w:rFonts w:asciiTheme="majorHAnsi" w:hAnsiTheme="majorHAnsi" w:cstheme="majorHAnsi"/>
        </w:rPr>
        <w:t xml:space="preserve"> mass </w:t>
      </w:r>
      <w:r w:rsidRPr="00794023">
        <w:rPr>
          <w:rStyle w:val="Emphasis"/>
          <w:rFonts w:asciiTheme="majorHAnsi" w:hAnsiTheme="majorHAnsi" w:cstheme="majorHAnsi"/>
          <w:highlight w:val="green"/>
        </w:rPr>
        <w:t>base.</w:t>
      </w:r>
      <w:r w:rsidRPr="00794023">
        <w:rPr>
          <w:rStyle w:val="Emphasis"/>
          <w:rFonts w:asciiTheme="majorHAnsi" w:hAnsiTheme="majorHAnsi" w:cstheme="majorHAnsi"/>
        </w:rPr>
        <w:t xml:space="preserve"> Tens of thousands, even hundreds of thousands, of </w:t>
      </w:r>
      <w:r w:rsidRPr="00794023">
        <w:rPr>
          <w:rStyle w:val="Emphasis"/>
          <w:rFonts w:asciiTheme="majorHAnsi" w:hAnsiTheme="majorHAnsi" w:cstheme="majorHAnsi"/>
          <w:highlight w:val="green"/>
        </w:rPr>
        <w:t>people must</w:t>
      </w:r>
      <w:r w:rsidRPr="00794023">
        <w:rPr>
          <w:rStyle w:val="Emphasis"/>
          <w:rFonts w:asciiTheme="majorHAnsi" w:hAnsiTheme="majorHAnsi" w:cstheme="majorHAnsi"/>
        </w:rPr>
        <w:t xml:space="preserve"> depend on and follow this party and </w:t>
      </w:r>
      <w:r w:rsidRPr="00794023">
        <w:rPr>
          <w:rStyle w:val="Emphasis"/>
          <w:rFonts w:asciiTheme="majorHAnsi" w:hAnsiTheme="majorHAnsi" w:cstheme="majorHAnsi"/>
          <w:highlight w:val="green"/>
        </w:rPr>
        <w:t>participate in</w:t>
      </w:r>
      <w:r w:rsidRPr="00794023">
        <w:rPr>
          <w:rStyle w:val="Emphasis"/>
          <w:rFonts w:asciiTheme="majorHAnsi" w:hAnsiTheme="majorHAnsi" w:cstheme="majorHAnsi"/>
        </w:rPr>
        <w:t xml:space="preserve"> mass </w:t>
      </w:r>
      <w:r w:rsidRPr="00794023">
        <w:rPr>
          <w:rStyle w:val="Emphasis"/>
          <w:rFonts w:asciiTheme="majorHAnsi" w:hAnsiTheme="majorHAnsi" w:cstheme="majorHAnsi"/>
          <w:highlight w:val="green"/>
        </w:rPr>
        <w:t>organizations before it can</w:t>
      </w:r>
      <w:r w:rsidRPr="00794023">
        <w:rPr>
          <w:rStyle w:val="Emphasis"/>
          <w:rFonts w:asciiTheme="majorHAnsi" w:hAnsiTheme="majorHAnsi" w:cstheme="majorHAnsi"/>
        </w:rPr>
        <w:t xml:space="preserve"> even </w:t>
      </w:r>
      <w:r w:rsidRPr="00794023">
        <w:rPr>
          <w:rStyle w:val="Emphasis"/>
          <w:rFonts w:asciiTheme="majorHAnsi" w:hAnsiTheme="majorHAnsi" w:cstheme="majorHAnsi"/>
          <w:highlight w:val="green"/>
        </w:rPr>
        <w:t>be</w:t>
      </w:r>
      <w:r w:rsidRPr="00794023">
        <w:rPr>
          <w:rStyle w:val="Emphasis"/>
          <w:rFonts w:asciiTheme="majorHAnsi" w:hAnsiTheme="majorHAnsi" w:cstheme="majorHAnsi"/>
        </w:rPr>
        <w:t xml:space="preserve">gin to call itself </w:t>
      </w:r>
      <w:r w:rsidRPr="00794023">
        <w:rPr>
          <w:rStyle w:val="Emphasis"/>
          <w:rFonts w:asciiTheme="majorHAnsi" w:hAnsiTheme="majorHAnsi" w:cstheme="majorHAnsi"/>
          <w:highlight w:val="green"/>
        </w:rPr>
        <w:t>a vanguard.</w:t>
      </w:r>
      <w:r w:rsidRPr="00794023">
        <w:rPr>
          <w:rStyle w:val="Emphasis"/>
          <w:rFonts w:asciiTheme="majorHAnsi" w:hAnsiTheme="majorHAnsi" w:cstheme="majorHAnsi"/>
        </w:rPr>
        <w:t xml:space="preserve"> </w:t>
      </w:r>
      <w:r w:rsidRPr="00794023">
        <w:rPr>
          <w:rFonts w:asciiTheme="majorHAnsi" w:hAnsiTheme="majorHAnsi" w:cstheme="majorHAnsi"/>
          <w:sz w:val="16"/>
        </w:rPr>
        <w:t>This is what many who came out of the New Communist Movement of the mid-late 1970s failed to realize. The days of endless squabbling sects that fight over "mass bases" of a handful of other activists must be put to an end,</w:t>
      </w:r>
      <w:r w:rsidRPr="00794023">
        <w:rPr>
          <w:rStyle w:val="Emphasis"/>
          <w:rFonts w:asciiTheme="majorHAnsi" w:hAnsiTheme="majorHAnsi" w:cstheme="majorHAnsi"/>
        </w:rPr>
        <w:t xml:space="preserve"> and </w:t>
      </w:r>
      <w:r w:rsidRPr="00794023">
        <w:rPr>
          <w:rStyle w:val="Emphasis"/>
          <w:rFonts w:asciiTheme="majorHAnsi" w:hAnsiTheme="majorHAnsi" w:cstheme="majorHAnsi"/>
          <w:highlight w:val="green"/>
        </w:rPr>
        <w:t>we must</w:t>
      </w:r>
      <w:r w:rsidRPr="00794023">
        <w:rPr>
          <w:rStyle w:val="Emphasis"/>
          <w:rFonts w:asciiTheme="majorHAnsi" w:hAnsiTheme="majorHAnsi" w:cstheme="majorHAnsi"/>
        </w:rPr>
        <w:t xml:space="preserve"> have a truly mass perspective. </w:t>
      </w:r>
      <w:r w:rsidRPr="00794023">
        <w:rPr>
          <w:rFonts w:asciiTheme="majorHAnsi" w:hAnsiTheme="majorHAnsi" w:cstheme="majorHAnsi"/>
          <w:sz w:val="16"/>
        </w:rPr>
        <w:t>There is optimism in the spread of For the People (FTP) organizations and the development of the Organizing Committee for a Maoist Communist Party (MCP-OC)</w:t>
      </w:r>
      <w:r w:rsidRPr="00794023">
        <w:rPr>
          <w:rStyle w:val="Emphasis"/>
          <w:rFonts w:asciiTheme="majorHAnsi" w:hAnsiTheme="majorHAnsi" w:cstheme="majorHAnsi"/>
        </w:rPr>
        <w:t xml:space="preserve"> which has a more mass orientation and places primacy on the </w:t>
      </w:r>
      <w:r w:rsidRPr="00794023">
        <w:rPr>
          <w:rStyle w:val="Emphasis"/>
          <w:rFonts w:asciiTheme="majorHAnsi" w:hAnsiTheme="majorHAnsi" w:cstheme="majorHAnsi"/>
          <w:highlight w:val="green"/>
        </w:rPr>
        <w:t>develop</w:t>
      </w:r>
      <w:r w:rsidRPr="00794023">
        <w:rPr>
          <w:rStyle w:val="Emphasis"/>
          <w:rFonts w:asciiTheme="majorHAnsi" w:hAnsiTheme="majorHAnsi" w:cstheme="majorHAnsi"/>
        </w:rPr>
        <w:t xml:space="preserve">ment of </w:t>
      </w:r>
      <w:r w:rsidRPr="00794023">
        <w:rPr>
          <w:rStyle w:val="Emphasis"/>
          <w:rFonts w:asciiTheme="majorHAnsi" w:hAnsiTheme="majorHAnsi" w:cstheme="majorHAnsi"/>
          <w:highlight w:val="green"/>
        </w:rPr>
        <w:t xml:space="preserve">a class analysis </w:t>
      </w:r>
      <w:r w:rsidRPr="00794023">
        <w:rPr>
          <w:rStyle w:val="Emphasis"/>
          <w:rFonts w:asciiTheme="majorHAnsi" w:hAnsiTheme="majorHAnsi" w:cstheme="majorHAnsi"/>
        </w:rPr>
        <w:t xml:space="preserve">and political line in the USA that is </w:t>
      </w:r>
      <w:r w:rsidRPr="00794023">
        <w:rPr>
          <w:rStyle w:val="Emphasis"/>
          <w:rFonts w:asciiTheme="majorHAnsi" w:hAnsiTheme="majorHAnsi" w:cstheme="majorHAnsi"/>
          <w:highlight w:val="green"/>
        </w:rPr>
        <w:t>based in</w:t>
      </w:r>
      <w:r w:rsidRPr="00794023">
        <w:rPr>
          <w:rStyle w:val="Emphasis"/>
          <w:rFonts w:asciiTheme="majorHAnsi" w:hAnsiTheme="majorHAnsi" w:cstheme="majorHAnsi"/>
        </w:rPr>
        <w:t xml:space="preserve"> painstaking </w:t>
      </w:r>
      <w:r w:rsidRPr="00794023">
        <w:rPr>
          <w:rStyle w:val="Emphasis"/>
          <w:rFonts w:asciiTheme="majorHAnsi" w:hAnsiTheme="majorHAnsi" w:cstheme="majorHAnsi"/>
          <w:highlight w:val="green"/>
        </w:rPr>
        <w:t xml:space="preserve">investigation </w:t>
      </w:r>
      <w:r w:rsidRPr="00794023">
        <w:rPr>
          <w:rStyle w:val="Emphasis"/>
          <w:rFonts w:asciiTheme="majorHAnsi" w:hAnsiTheme="majorHAnsi" w:cstheme="majorHAnsi"/>
        </w:rPr>
        <w:t xml:space="preserve">and rooted in the aspirations and struggles of the most oppressed, </w:t>
      </w:r>
      <w:r w:rsidRPr="00794023">
        <w:rPr>
          <w:rFonts w:asciiTheme="majorHAnsi" w:hAnsiTheme="majorHAnsi" w:cstheme="majorHAnsi"/>
          <w:sz w:val="16"/>
        </w:rPr>
        <w:t xml:space="preserve">along with a record of seeking to develop international solidarity and prison work. This, I believe, is the best hope for New </w:t>
      </w:r>
      <w:proofErr w:type="spellStart"/>
      <w:r w:rsidRPr="00794023">
        <w:rPr>
          <w:rFonts w:asciiTheme="majorHAnsi" w:hAnsiTheme="majorHAnsi" w:cstheme="majorHAnsi"/>
          <w:sz w:val="16"/>
        </w:rPr>
        <w:t>Afrikan</w:t>
      </w:r>
      <w:proofErr w:type="spellEnd"/>
      <w:r w:rsidRPr="00794023">
        <w:rPr>
          <w:rFonts w:asciiTheme="majorHAnsi" w:hAnsiTheme="majorHAnsi" w:cstheme="majorHAnsi"/>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794023">
        <w:rPr>
          <w:rStyle w:val="Emphasis"/>
          <w:rFonts w:asciiTheme="majorHAnsi" w:hAnsiTheme="majorHAnsi" w:cstheme="majorHAnsi"/>
        </w:rPr>
        <w:t xml:space="preserve"> Time is up for spinning our wheels; </w:t>
      </w:r>
      <w:r w:rsidRPr="00794023">
        <w:rPr>
          <w:rStyle w:val="Emphasis"/>
          <w:rFonts w:asciiTheme="majorHAnsi" w:hAnsiTheme="majorHAnsi" w:cstheme="majorHAnsi"/>
          <w:highlight w:val="green"/>
        </w:rPr>
        <w:t xml:space="preserve">we must </w:t>
      </w:r>
      <w:r w:rsidRPr="00794023">
        <w:rPr>
          <w:rStyle w:val="Emphasis"/>
          <w:rFonts w:asciiTheme="majorHAnsi" w:hAnsiTheme="majorHAnsi" w:cstheme="majorHAnsi"/>
        </w:rPr>
        <w:t xml:space="preserve">get together, </w:t>
      </w:r>
      <w:r w:rsidRPr="00794023">
        <w:rPr>
          <w:rStyle w:val="Emphasis"/>
          <w:rFonts w:asciiTheme="majorHAnsi" w:hAnsiTheme="majorHAnsi" w:cstheme="majorHAnsi"/>
          <w:highlight w:val="green"/>
        </w:rPr>
        <w:t xml:space="preserve">unite </w:t>
      </w:r>
      <w:r w:rsidRPr="00794023">
        <w:rPr>
          <w:rStyle w:val="Emphasis"/>
          <w:rFonts w:asciiTheme="majorHAnsi" w:hAnsiTheme="majorHAnsi" w:cstheme="majorHAnsi"/>
        </w:rPr>
        <w:t xml:space="preserve">on a principled and unshakeable basis, </w:t>
      </w:r>
      <w:r w:rsidRPr="00794023">
        <w:rPr>
          <w:rStyle w:val="Emphasis"/>
          <w:rFonts w:asciiTheme="majorHAnsi" w:hAnsiTheme="majorHAnsi" w:cstheme="majorHAnsi"/>
          <w:highlight w:val="green"/>
        </w:rPr>
        <w:t xml:space="preserve">and </w:t>
      </w:r>
      <w:r w:rsidRPr="00794023">
        <w:rPr>
          <w:rStyle w:val="Emphasis"/>
          <w:rFonts w:asciiTheme="majorHAnsi" w:hAnsiTheme="majorHAnsi" w:cstheme="majorHAnsi"/>
        </w:rPr>
        <w:t xml:space="preserve">mount a formidable </w:t>
      </w:r>
      <w:r w:rsidRPr="00794023">
        <w:rPr>
          <w:rStyle w:val="Emphasis"/>
          <w:rFonts w:asciiTheme="majorHAnsi" w:hAnsiTheme="majorHAnsi" w:cstheme="majorHAnsi"/>
          <w:highlight w:val="green"/>
        </w:rPr>
        <w:t>resist</w:t>
      </w:r>
      <w:r w:rsidRPr="00794023">
        <w:rPr>
          <w:rStyle w:val="Emphasis"/>
          <w:rFonts w:asciiTheme="majorHAnsi" w:hAnsiTheme="majorHAnsi" w:cstheme="majorHAnsi"/>
        </w:rPr>
        <w:t xml:space="preserve">ance against decades and centuries-old oppression based in </w:t>
      </w:r>
      <w:r w:rsidRPr="00794023">
        <w:rPr>
          <w:rStyle w:val="Emphasis"/>
          <w:rFonts w:asciiTheme="majorHAnsi" w:hAnsiTheme="majorHAnsi" w:cstheme="majorHAnsi"/>
          <w:highlight w:val="green"/>
        </w:rPr>
        <w:t>capital</w:t>
      </w:r>
      <w:r w:rsidRPr="00794023">
        <w:rPr>
          <w:rStyle w:val="Emphasis"/>
          <w:rFonts w:asciiTheme="majorHAnsi" w:hAnsiTheme="majorHAnsi" w:cstheme="majorHAnsi"/>
        </w:rPr>
        <w:t xml:space="preserve">ism and white supremacy. </w:t>
      </w:r>
      <w:r w:rsidRPr="00794023">
        <w:rPr>
          <w:rFonts w:asciiTheme="majorHAnsi" w:hAnsiTheme="majorHAnsi" w:cstheme="majorHAnsi"/>
          <w:sz w:val="16"/>
        </w:rPr>
        <w:t>I also encourage support and donation to the Hampton Institute as an invaluable resource in promoting revolutionary ideology and practice in the finest Marxist tradition.</w:t>
      </w:r>
    </w:p>
    <w:p w14:paraId="5AEF48DD" w14:textId="77777777" w:rsidR="0067247A" w:rsidRDefault="0067247A" w:rsidP="0067247A">
      <w:pPr>
        <w:pStyle w:val="Heading3"/>
      </w:pPr>
      <w:r>
        <w:lastRenderedPageBreak/>
        <w:t>Part 4 is the cold war</w:t>
      </w:r>
    </w:p>
    <w:p w14:paraId="28CB32A2" w14:textId="77777777" w:rsidR="0067247A" w:rsidRPr="00B6286B" w:rsidRDefault="0067247A" w:rsidP="00DD4725">
      <w:pPr>
        <w:pStyle w:val="Heading4"/>
        <w:ind w:firstLine="720"/>
        <w:rPr>
          <w:rFonts w:cs="Arial"/>
        </w:rPr>
      </w:pPr>
      <w:r w:rsidRPr="00B6286B">
        <w:rPr>
          <w:rFonts w:cs="Arial"/>
        </w:rPr>
        <w:t>Central Planning solves everything</w:t>
      </w:r>
      <w:r>
        <w:rPr>
          <w:rFonts w:cs="Arial"/>
        </w:rPr>
        <w:t xml:space="preserve"> – </w:t>
      </w:r>
    </w:p>
    <w:p w14:paraId="16623D5B" w14:textId="77777777" w:rsidR="0067247A" w:rsidRPr="00B6286B" w:rsidRDefault="0067247A" w:rsidP="0067247A">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51D890FE" w14:textId="77777777" w:rsidR="0067247A" w:rsidRPr="00B6286B" w:rsidRDefault="0067247A" w:rsidP="0067247A">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6"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7C3F3E4E" w14:textId="77777777" w:rsidR="0067247A" w:rsidRPr="00B6286B" w:rsidRDefault="0067247A" w:rsidP="0067247A">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7951B1">
        <w:rPr>
          <w:rStyle w:val="Emphasis"/>
          <w:highlight w:val="green"/>
        </w:rPr>
        <w:t xml:space="preserve">a socialist economy has </w:t>
      </w:r>
      <w:r w:rsidRPr="00B6286B">
        <w:rPr>
          <w:rStyle w:val="Emphasis"/>
        </w:rPr>
        <w:t xml:space="preserve">significant </w:t>
      </w:r>
      <w:r w:rsidRPr="007951B1">
        <w:rPr>
          <w:rStyle w:val="Emphasis"/>
          <w:highlight w:val="green"/>
        </w:rPr>
        <w:t>advantages for</w:t>
      </w:r>
      <w:r w:rsidRPr="00B6286B">
        <w:rPr>
          <w:rStyle w:val="Emphasis"/>
        </w:rPr>
        <w:t xml:space="preserve"> developing technological and business </w:t>
      </w:r>
      <w:r w:rsidRPr="007951B1">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7951B1">
        <w:rPr>
          <w:rStyle w:val="Emphasis"/>
          <w:highlight w:val="green"/>
        </w:rPr>
        <w:t xml:space="preserve"> more efficient</w:t>
      </w:r>
      <w:r w:rsidRPr="00B6286B">
        <w:rPr>
          <w:rStyle w:val="Emphasis"/>
        </w:rPr>
        <w:t xml:space="preserve"> allocation of resources to </w:t>
      </w:r>
      <w:r w:rsidRPr="007951B1">
        <w:rPr>
          <w:rStyle w:val="Emphasis"/>
          <w:highlight w:val="green"/>
        </w:rPr>
        <w:t>R&amp;D</w:t>
      </w:r>
      <w:r w:rsidRPr="00B6286B">
        <w:rPr>
          <w:rStyle w:val="Emphasis"/>
        </w:rPr>
        <w:t xml:space="preserve">&amp;I activities, </w:t>
      </w:r>
      <w:r w:rsidRPr="007951B1">
        <w:rPr>
          <w:rStyle w:val="Emphasis"/>
          <w:highlight w:val="green"/>
        </w:rPr>
        <w:t>thanks to centralized control</w:t>
      </w:r>
      <w:r w:rsidRPr="00B6286B">
        <w:rPr>
          <w:rStyle w:val="Emphasis"/>
        </w:rPr>
        <w:t xml:space="preserve"> of the surplus </w:t>
      </w:r>
      <w:r w:rsidRPr="007951B1">
        <w:rPr>
          <w:rStyle w:val="Emphasis"/>
          <w:highlight w:val="green"/>
        </w:rPr>
        <w:t xml:space="preserve">and </w:t>
      </w:r>
      <w:r w:rsidRPr="00B6286B">
        <w:rPr>
          <w:rStyle w:val="Emphasis"/>
        </w:rPr>
        <w:t xml:space="preserve">the </w:t>
      </w:r>
      <w:r w:rsidRPr="007951B1">
        <w:rPr>
          <w:rStyle w:val="Emphasis"/>
          <w:highlight w:val="green"/>
        </w:rPr>
        <w:t xml:space="preserve">absence of </w:t>
      </w:r>
      <w:r w:rsidRPr="00B6286B">
        <w:rPr>
          <w:rStyle w:val="Emphasis"/>
        </w:rPr>
        <w:t xml:space="preserve">sumptuous </w:t>
      </w:r>
      <w:r w:rsidRPr="007951B1">
        <w:rPr>
          <w:rStyle w:val="Emphasis"/>
          <w:highlight w:val="green"/>
        </w:rPr>
        <w:t>consumption</w:t>
      </w:r>
      <w:r w:rsidRPr="00B6286B">
        <w:rPr>
          <w:rStyle w:val="Emphasis"/>
        </w:rPr>
        <w:t xml:space="preserve"> and a rentier population; ii) there are </w:t>
      </w:r>
      <w:r w:rsidRPr="007951B1">
        <w:rPr>
          <w:rStyle w:val="Emphasis"/>
          <w:highlight w:val="green"/>
        </w:rPr>
        <w:t>no obstacles</w:t>
      </w:r>
      <w:r w:rsidRPr="00B6286B">
        <w:rPr>
          <w:rStyle w:val="Emphasis"/>
        </w:rPr>
        <w:t xml:space="preserve"> (property rights) </w:t>
      </w:r>
      <w:r w:rsidRPr="007951B1">
        <w:rPr>
          <w:rStyle w:val="Emphasis"/>
          <w:highlight w:val="green"/>
        </w:rPr>
        <w:t>to</w:t>
      </w:r>
      <w:r w:rsidRPr="00B6286B">
        <w:rPr>
          <w:rStyle w:val="Emphasis"/>
        </w:rPr>
        <w:t xml:space="preserve"> the free </w:t>
      </w:r>
      <w:r w:rsidRPr="007951B1">
        <w:rPr>
          <w:rStyle w:val="Emphasis"/>
          <w:highlight w:val="green"/>
        </w:rPr>
        <w:t xml:space="preserve">dissemination of new products </w:t>
      </w:r>
      <w:r w:rsidRPr="00B6286B">
        <w:rPr>
          <w:rStyle w:val="Emphasis"/>
        </w:rPr>
        <w:t xml:space="preserve">and techniques; iii) the </w:t>
      </w:r>
      <w:r w:rsidRPr="007951B1">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7951B1">
        <w:rPr>
          <w:rStyle w:val="Emphasis"/>
          <w:highlight w:val="green"/>
        </w:rPr>
        <w:t xml:space="preserve">and </w:t>
      </w:r>
      <w:r w:rsidRPr="00B6286B">
        <w:rPr>
          <w:rStyle w:val="Emphasis"/>
        </w:rPr>
        <w:t xml:space="preserve">fuller </w:t>
      </w:r>
      <w:r w:rsidRPr="007951B1">
        <w:rPr>
          <w:rStyle w:val="Emphasis"/>
          <w:highlight w:val="green"/>
        </w:rPr>
        <w:t>develop</w:t>
      </w:r>
      <w:r w:rsidRPr="00B6286B">
        <w:rPr>
          <w:rStyle w:val="Emphasis"/>
        </w:rPr>
        <w:t xml:space="preserve">ment of </w:t>
      </w:r>
      <w:r w:rsidRPr="007951B1">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7951B1">
        <w:rPr>
          <w:rStyle w:val="Emphasis"/>
          <w:highlight w:val="green"/>
        </w:rPr>
        <w:t>criteria</w:t>
      </w:r>
      <w:r w:rsidRPr="00B6286B">
        <w:rPr>
          <w:rStyle w:val="Emphasis"/>
        </w:rPr>
        <w:t xml:space="preserve"> are </w:t>
      </w:r>
      <w:r w:rsidRPr="007951B1">
        <w:rPr>
          <w:rStyle w:val="Emphasis"/>
          <w:highlight w:val="green"/>
        </w:rPr>
        <w:t>more varied than</w:t>
      </w:r>
      <w:r w:rsidRPr="00B6286B">
        <w:rPr>
          <w:rStyle w:val="Emphasis"/>
        </w:rPr>
        <w:t xml:space="preserve"> mere expectation of </w:t>
      </w:r>
      <w:r w:rsidRPr="007951B1">
        <w:rPr>
          <w:rStyle w:val="Emphasis"/>
          <w:highlight w:val="green"/>
        </w:rPr>
        <w:t>profit</w:t>
      </w:r>
      <w:r w:rsidRPr="00B6286B">
        <w:rPr>
          <w:rStyle w:val="Emphasis"/>
        </w:rPr>
        <w:t xml:space="preserve">; v) </w:t>
      </w:r>
      <w:r w:rsidRPr="007951B1">
        <w:rPr>
          <w:rStyle w:val="Emphasis"/>
          <w:highlight w:val="green"/>
        </w:rPr>
        <w:t>social</w:t>
      </w:r>
      <w:r w:rsidRPr="00B6286B">
        <w:rPr>
          <w:rStyle w:val="Emphasis"/>
        </w:rPr>
        <w:t xml:space="preserve"> </w:t>
      </w:r>
      <w:r w:rsidRPr="007951B1">
        <w:rPr>
          <w:rStyle w:val="Emphasis"/>
          <w:highlight w:val="green"/>
        </w:rPr>
        <w:t>ownership is more</w:t>
      </w:r>
      <w:r w:rsidRPr="00B6286B">
        <w:rPr>
          <w:rStyle w:val="Emphasis"/>
        </w:rPr>
        <w:t xml:space="preserve"> inclusive and </w:t>
      </w:r>
      <w:r w:rsidRPr="007951B1">
        <w:rPr>
          <w:rStyle w:val="Emphasis"/>
          <w:highlight w:val="green"/>
        </w:rPr>
        <w:t>participatory</w:t>
      </w:r>
      <w:r w:rsidRPr="00B6286B">
        <w:rPr>
          <w:rStyle w:val="Emphasis"/>
        </w:rPr>
        <w:t xml:space="preserve"> than capitalist enterprise </w:t>
      </w:r>
      <w:r w:rsidRPr="007951B1">
        <w:rPr>
          <w:rStyle w:val="Emphasis"/>
          <w:highlight w:val="green"/>
        </w:rPr>
        <w:t>in</w:t>
      </w:r>
      <w:r w:rsidRPr="00B6286B">
        <w:rPr>
          <w:rStyle w:val="Emphasis"/>
        </w:rPr>
        <w:t xml:space="preserve"> terms of generating and </w:t>
      </w:r>
      <w:r w:rsidRPr="007951B1">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7951B1">
        <w:rPr>
          <w:rStyle w:val="Emphasis"/>
          <w:highlight w:val="green"/>
        </w:rPr>
        <w:t>no</w:t>
      </w:r>
      <w:r w:rsidRPr="00B6286B">
        <w:rPr>
          <w:rStyle w:val="Emphasis"/>
        </w:rPr>
        <w:t xml:space="preserve">t impose </w:t>
      </w:r>
      <w:r w:rsidRPr="007951B1">
        <w:rPr>
          <w:rStyle w:val="Emphasis"/>
          <w:highlight w:val="green"/>
        </w:rPr>
        <w:t>short-term innovation cycles</w:t>
      </w:r>
      <w:r w:rsidRPr="00B6286B">
        <w:rPr>
          <w:rStyle w:val="Emphasis"/>
        </w:rPr>
        <w:t xml:space="preserve"> looking </w:t>
      </w:r>
      <w:r w:rsidRPr="007951B1">
        <w:rPr>
          <w:rStyle w:val="Emphasis"/>
          <w:highlight w:val="green"/>
        </w:rPr>
        <w:t>to</w:t>
      </w:r>
      <w:r w:rsidRPr="00B6286B">
        <w:rPr>
          <w:rStyle w:val="Emphasis"/>
        </w:rPr>
        <w:t xml:space="preserve"> generate products that can </w:t>
      </w:r>
      <w:r w:rsidRPr="007951B1">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7951B1">
        <w:rPr>
          <w:rStyle w:val="Emphasis"/>
          <w:highlight w:val="green"/>
        </w:rPr>
        <w:t>of new tech</w:t>
      </w:r>
      <w:r w:rsidRPr="008F126F">
        <w:rPr>
          <w:rStyle w:val="Emphasis"/>
        </w:rPr>
        <w:t>nologies</w:t>
      </w:r>
      <w:r w:rsidRPr="007951B1">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7951B1">
        <w:rPr>
          <w:rStyle w:val="Emphasis"/>
          <w:highlight w:val="green"/>
        </w:rPr>
        <w:t>explore</w:t>
      </w:r>
      <w:r w:rsidRPr="00B6286B">
        <w:rPr>
          <w:rStyle w:val="Emphasis"/>
        </w:rPr>
        <w:t xml:space="preserve"> </w:t>
      </w:r>
      <w:r w:rsidRPr="007951B1">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7951B1">
        <w:rPr>
          <w:rStyle w:val="Emphasis"/>
          <w:highlight w:val="green"/>
        </w:rPr>
        <w:t>incentives</w:t>
      </w:r>
      <w:r w:rsidRPr="00B6286B">
        <w:rPr>
          <w:rStyle w:val="Emphasis"/>
        </w:rPr>
        <w:t xml:space="preserve"> </w:t>
      </w:r>
      <w:r w:rsidRPr="007951B1">
        <w:rPr>
          <w:rStyle w:val="Emphasis"/>
          <w:highlight w:val="green"/>
        </w:rPr>
        <w:t>would</w:t>
      </w:r>
      <w:r w:rsidRPr="00B6286B">
        <w:rPr>
          <w:rStyle w:val="Emphasis"/>
        </w:rPr>
        <w:t xml:space="preserve"> exist that </w:t>
      </w:r>
      <w:r w:rsidRPr="007951B1">
        <w:rPr>
          <w:rStyle w:val="Emphasis"/>
          <w:highlight w:val="green"/>
        </w:rPr>
        <w:t>reward the degree to which</w:t>
      </w:r>
      <w:r w:rsidRPr="00B6286B">
        <w:rPr>
          <w:rStyle w:val="Emphasis"/>
        </w:rPr>
        <w:t xml:space="preserve"> the freely programmed </w:t>
      </w:r>
      <w:r w:rsidRPr="007951B1">
        <w:rPr>
          <w:rStyle w:val="Emphasis"/>
          <w:highlight w:val="green"/>
        </w:rPr>
        <w:t>objectives are achieved</w:t>
      </w:r>
      <w:r w:rsidRPr="00B6286B">
        <w:rPr>
          <w:rStyle w:val="Emphasis"/>
        </w:rPr>
        <w:t xml:space="preserve">, </w:t>
      </w:r>
      <w:r w:rsidRPr="00B6286B">
        <w:rPr>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B6286B">
        <w:rPr>
          <w:sz w:val="16"/>
        </w:rPr>
        <w:lastRenderedPageBreak/>
        <w:t>same as those participating in the equivalent ecosystems of the current capitalist economies.</w:t>
      </w:r>
      <w:r w:rsidRPr="00B6286B">
        <w:rPr>
          <w:rStyle w:val="Emphasis"/>
        </w:rPr>
        <w:t xml:space="preserve"> Principal </w:t>
      </w:r>
      <w:r w:rsidRPr="007951B1">
        <w:rPr>
          <w:rStyle w:val="Emphasis"/>
          <w:highlight w:val="green"/>
        </w:rPr>
        <w:t xml:space="preserve">differences </w:t>
      </w:r>
      <w:r w:rsidRPr="00B6286B">
        <w:rPr>
          <w:rStyle w:val="Emphasis"/>
        </w:rPr>
        <w:t xml:space="preserve">would </w:t>
      </w:r>
      <w:r w:rsidRPr="007951B1">
        <w:rPr>
          <w:rStyle w:val="Emphasis"/>
          <w:highlight w:val="green"/>
        </w:rPr>
        <w:t xml:space="preserve">lie in </w:t>
      </w:r>
      <w:r w:rsidRPr="00B6286B">
        <w:rPr>
          <w:rStyle w:val="Emphasis"/>
        </w:rPr>
        <w:t xml:space="preserve">the form of interaction among them (in the absence of mercantile links), their </w:t>
      </w:r>
      <w:r w:rsidRPr="007951B1">
        <w:rPr>
          <w:rStyle w:val="Emphasis"/>
          <w:highlight w:val="green"/>
        </w:rPr>
        <w:t>decision-making capacity</w:t>
      </w:r>
      <w:r w:rsidRPr="00B6286B">
        <w:rPr>
          <w:rStyle w:val="Emphasis"/>
        </w:rPr>
        <w:t xml:space="preserve"> (since no private property rights adhere), </w:t>
      </w:r>
      <w:r w:rsidRPr="007951B1">
        <w:rPr>
          <w:rStyle w:val="Emphasis"/>
          <w:highlight w:val="green"/>
        </w:rPr>
        <w:t>and</w:t>
      </w:r>
      <w:r w:rsidRPr="00B6286B">
        <w:rPr>
          <w:rStyle w:val="Emphasis"/>
        </w:rPr>
        <w:t xml:space="preserve"> the types of </w:t>
      </w:r>
      <w:r w:rsidRPr="007951B1">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214634F8" w14:textId="77777777" w:rsidR="0067247A" w:rsidRPr="00B6286B" w:rsidRDefault="0067247A" w:rsidP="0067247A">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1D6AC0AC" w14:textId="77777777" w:rsidR="0067247A" w:rsidRPr="00B6286B" w:rsidRDefault="0067247A" w:rsidP="0067247A">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236E5144" w14:textId="77777777" w:rsidR="0067247A" w:rsidRPr="00B6286B" w:rsidRDefault="0067247A" w:rsidP="0067247A">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7951B1">
        <w:rPr>
          <w:rStyle w:val="Emphasis"/>
          <w:highlight w:val="green"/>
        </w:rPr>
        <w:t>seize stocks from</w:t>
      </w:r>
      <w:r w:rsidRPr="00B6286B">
        <w:rPr>
          <w:rStyle w:val="Emphasis"/>
        </w:rPr>
        <w:t xml:space="preserve"> rich </w:t>
      </w:r>
      <w:r w:rsidRPr="007951B1">
        <w:rPr>
          <w:rStyle w:val="Emphasis"/>
          <w:highlight w:val="green"/>
        </w:rPr>
        <w:t>landowners</w:t>
      </w:r>
      <w:r w:rsidRPr="00B6286B">
        <w:rPr>
          <w:rStyle w:val="Emphasis"/>
        </w:rPr>
        <w:t xml:space="preserve">, </w:t>
      </w:r>
      <w:proofErr w:type="spellStart"/>
      <w:r w:rsidRPr="007951B1">
        <w:rPr>
          <w:rStyle w:val="Emphasis"/>
          <w:highlight w:val="green"/>
        </w:rPr>
        <w:t>nationalise</w:t>
      </w:r>
      <w:proofErr w:type="spellEnd"/>
      <w:r w:rsidRPr="007951B1">
        <w:rPr>
          <w:rStyle w:val="Emphasis"/>
          <w:highlight w:val="green"/>
        </w:rPr>
        <w:t xml:space="preserve"> banks</w:t>
      </w:r>
      <w:r w:rsidRPr="00B6286B">
        <w:rPr>
          <w:rStyle w:val="Emphasis"/>
        </w:rPr>
        <w:t xml:space="preserve"> and cartels, </w:t>
      </w:r>
      <w:r w:rsidRPr="007951B1">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7951B1">
        <w:rPr>
          <w:rStyle w:val="Emphasis"/>
          <w:highlight w:val="green"/>
        </w:rPr>
        <w:t xml:space="preserve">audit </w:t>
      </w:r>
      <w:r w:rsidRPr="00B6286B">
        <w:rPr>
          <w:rStyle w:val="Emphasis"/>
        </w:rPr>
        <w:t xml:space="preserve">of all </w:t>
      </w:r>
      <w:r w:rsidRPr="007951B1">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7951B1">
        <w:rPr>
          <w:rStyle w:val="Emphasis"/>
          <w:highlight w:val="green"/>
        </w:rPr>
        <w:t xml:space="preserve">investment in </w:t>
      </w:r>
      <w:r w:rsidRPr="00B6286B">
        <w:rPr>
          <w:rStyle w:val="Emphasis"/>
        </w:rPr>
        <w:t xml:space="preserve">the </w:t>
      </w:r>
      <w:r w:rsidRPr="007951B1">
        <w:rPr>
          <w:rStyle w:val="Emphasis"/>
          <w:highlight w:val="green"/>
        </w:rPr>
        <w:t xml:space="preserve">habitability </w:t>
      </w:r>
      <w:r w:rsidRPr="00B6286B">
        <w:rPr>
          <w:rStyle w:val="Emphasis"/>
        </w:rPr>
        <w:t xml:space="preserve">of this planet, an establishment </w:t>
      </w:r>
      <w:r w:rsidRPr="007951B1">
        <w:rPr>
          <w:rStyle w:val="Emphasis"/>
          <w:highlight w:val="green"/>
        </w:rPr>
        <w:t>and</w:t>
      </w:r>
      <w:r w:rsidRPr="00B6286B">
        <w:rPr>
          <w:rStyle w:val="Emphasis"/>
        </w:rPr>
        <w:t xml:space="preserve"> maintenance of </w:t>
      </w:r>
      <w:r w:rsidRPr="007951B1">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w:t>
      </w:r>
      <w:proofErr w:type="gramStart"/>
      <w:r w:rsidRPr="00B6286B">
        <w:rPr>
          <w:sz w:val="14"/>
        </w:rPr>
        <w:t>treatment</w:t>
      </w:r>
      <w:proofErr w:type="gramEnd"/>
      <w:r w:rsidRPr="00B6286B">
        <w:rPr>
          <w:sz w:val="14"/>
        </w:rPr>
        <w:t xml:space="preserve">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w:t>
      </w:r>
      <w:r w:rsidRPr="00B6286B">
        <w:rPr>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7951B1">
        <w:rPr>
          <w:rStyle w:val="Emphasis"/>
          <w:highlight w:val="green"/>
        </w:rPr>
        <w:t>draconian restraints on</w:t>
      </w:r>
      <w:r w:rsidRPr="00B6286B">
        <w:rPr>
          <w:rStyle w:val="Emphasis"/>
        </w:rPr>
        <w:t xml:space="preserve"> existing plantation and animal </w:t>
      </w:r>
      <w:r w:rsidRPr="007951B1">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7951B1">
        <w:rPr>
          <w:rStyle w:val="Emphasis"/>
          <w:highlight w:val="green"/>
        </w:rPr>
        <w:t>registering land</w:t>
      </w:r>
      <w:r w:rsidRPr="00B6286B">
        <w:rPr>
          <w:rStyle w:val="Emphasis"/>
        </w:rPr>
        <w:t xml:space="preserve"> properties, </w:t>
      </w:r>
      <w:r w:rsidRPr="007951B1">
        <w:rPr>
          <w:rStyle w:val="Emphasis"/>
          <w:highlight w:val="green"/>
        </w:rPr>
        <w:t>monitoring</w:t>
      </w:r>
      <w:r w:rsidRPr="00B6286B">
        <w:rPr>
          <w:rStyle w:val="Emphasis"/>
        </w:rPr>
        <w:t xml:space="preserve"> rainforests </w:t>
      </w:r>
      <w:r w:rsidRPr="007951B1">
        <w:rPr>
          <w:rStyle w:val="Emphasis"/>
          <w:highlight w:val="green"/>
        </w:rPr>
        <w:t>via satellites,</w:t>
      </w:r>
      <w:r w:rsidRPr="00B6286B">
        <w:rPr>
          <w:rStyle w:val="Emphasis"/>
        </w:rPr>
        <w:t xml:space="preserve"> enforcing the forest </w:t>
      </w:r>
      <w:proofErr w:type="gramStart"/>
      <w:r w:rsidRPr="00B6286B">
        <w:rPr>
          <w:rStyle w:val="Emphasis"/>
        </w:rPr>
        <w:t>code</w:t>
      </w:r>
      <w:proofErr w:type="gramEnd"/>
      <w:r w:rsidRPr="00B6286B">
        <w:rPr>
          <w:rStyle w:val="Emphasis"/>
        </w:rPr>
        <w:t xml:space="preserve"> and actually </w:t>
      </w:r>
      <w:r w:rsidRPr="007951B1">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7951B1">
        <w:rPr>
          <w:rStyle w:val="Emphasis"/>
          <w:highlight w:val="green"/>
        </w:rPr>
        <w:t>criminalisation</w:t>
      </w:r>
      <w:proofErr w:type="spellEnd"/>
      <w:r w:rsidRPr="007951B1">
        <w:rPr>
          <w:rStyle w:val="Emphasis"/>
          <w:highlight w:val="green"/>
        </w:rPr>
        <w:t xml:space="preserve"> and actual </w:t>
      </w:r>
      <w:r w:rsidRPr="00B6286B">
        <w:rPr>
          <w:rStyle w:val="Emphasis"/>
        </w:rPr>
        <w:t xml:space="preserve">law </w:t>
      </w:r>
      <w:r w:rsidRPr="007951B1">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7951B1">
        <w:rPr>
          <w:rStyle w:val="Emphasis"/>
          <w:highlight w:val="green"/>
        </w:rPr>
        <w:t>nationalisation</w:t>
      </w:r>
      <w:proofErr w:type="spellEnd"/>
      <w:r w:rsidRPr="007951B1">
        <w:rPr>
          <w:rStyle w:val="Emphasis"/>
          <w:highlight w:val="green"/>
        </w:rPr>
        <w:t xml:space="preserve"> of all </w:t>
      </w:r>
      <w:r w:rsidRPr="00B6286B">
        <w:rPr>
          <w:rStyle w:val="Emphasis"/>
        </w:rPr>
        <w:t xml:space="preserve">private </w:t>
      </w:r>
      <w:r w:rsidRPr="007951B1">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7951B1">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w:t>
      </w:r>
      <w:r w:rsidRPr="00B6286B">
        <w:rPr>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7951B1">
        <w:rPr>
          <w:rStyle w:val="Emphasis"/>
          <w:highlight w:val="green"/>
        </w:rPr>
        <w:t xml:space="preserve">CCS </w:t>
      </w:r>
      <w:r w:rsidRPr="00B6286B">
        <w:rPr>
          <w:rStyle w:val="Emphasis"/>
        </w:rPr>
        <w:t xml:space="preserve">would </w:t>
      </w:r>
      <w:r w:rsidRPr="007951B1">
        <w:rPr>
          <w:rStyle w:val="Emphasis"/>
          <w:highlight w:val="green"/>
        </w:rPr>
        <w:t>devour</w:t>
      </w:r>
      <w:r w:rsidRPr="00B6286B">
        <w:rPr>
          <w:rStyle w:val="Emphasis"/>
        </w:rPr>
        <w:t xml:space="preserve"> such </w:t>
      </w:r>
      <w:r w:rsidRPr="007951B1">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7951B1">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7951B1">
        <w:rPr>
          <w:rStyle w:val="Emphasis"/>
          <w:highlight w:val="green"/>
        </w:rPr>
        <w:t>has</w:t>
      </w:r>
      <w:r w:rsidRPr="00B6286B">
        <w:rPr>
          <w:rStyle w:val="Emphasis"/>
        </w:rPr>
        <w:t xml:space="preserve"> to</w:t>
      </w:r>
      <w:proofErr w:type="gramEnd"/>
      <w:r w:rsidRPr="00B6286B">
        <w:rPr>
          <w:rStyle w:val="Emphasis"/>
        </w:rPr>
        <w:t xml:space="preserve"> have a </w:t>
      </w:r>
      <w:r w:rsidRPr="007951B1">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7951B1">
        <w:rPr>
          <w:rStyle w:val="Emphasis"/>
          <w:highlight w:val="green"/>
        </w:rPr>
        <w:t>to greenhous</w:t>
      </w:r>
      <w:r w:rsidRPr="00B6286B">
        <w:rPr>
          <w:rStyle w:val="Emphasis"/>
        </w:rPr>
        <w:t xml:space="preserve">es </w:t>
      </w:r>
      <w:r w:rsidRPr="007951B1">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7951B1">
        <w:rPr>
          <w:rStyle w:val="Emphasis"/>
          <w:highlight w:val="green"/>
        </w:rPr>
        <w:t>go into</w:t>
      </w:r>
      <w:r w:rsidRPr="00B6286B">
        <w:rPr>
          <w:rStyle w:val="Emphasis"/>
        </w:rPr>
        <w:t xml:space="preserve"> microalgae or </w:t>
      </w:r>
      <w:r w:rsidRPr="007951B1">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7951B1">
        <w:rPr>
          <w:rStyle w:val="Emphasis"/>
          <w:highlight w:val="green"/>
        </w:rPr>
        <w:t xml:space="preserve">They capture </w:t>
      </w:r>
      <w:r w:rsidRPr="00B6286B">
        <w:rPr>
          <w:rStyle w:val="Emphasis"/>
        </w:rPr>
        <w:t xml:space="preserve">it </w:t>
      </w:r>
      <w:r w:rsidRPr="007951B1">
        <w:rPr>
          <w:rStyle w:val="Emphasis"/>
          <w:highlight w:val="green"/>
        </w:rPr>
        <w:t>and</w:t>
      </w:r>
      <w:r w:rsidRPr="00B6286B">
        <w:rPr>
          <w:rStyle w:val="Emphasis"/>
        </w:rPr>
        <w:t xml:space="preserve"> pass it on for </w:t>
      </w:r>
      <w:r w:rsidRPr="007951B1">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7951B1">
        <w:rPr>
          <w:rStyle w:val="Emphasis"/>
          <w:highlight w:val="green"/>
        </w:rPr>
        <w:t>not just</w:t>
      </w:r>
      <w:r w:rsidRPr="00B6286B">
        <w:rPr>
          <w:rStyle w:val="Emphasis"/>
        </w:rPr>
        <w:t xml:space="preserve"> for ‘</w:t>
      </w:r>
      <w:r w:rsidRPr="007951B1">
        <w:rPr>
          <w:rStyle w:val="Emphasis"/>
          <w:highlight w:val="green"/>
        </w:rPr>
        <w:t>getting rid of</w:t>
      </w:r>
      <w:r w:rsidRPr="00B6286B">
        <w:rPr>
          <w:rStyle w:val="Emphasis"/>
        </w:rPr>
        <w:t xml:space="preserve"> these </w:t>
      </w:r>
      <w:r w:rsidRPr="007951B1">
        <w:rPr>
          <w:rStyle w:val="Emphasis"/>
          <w:highlight w:val="green"/>
        </w:rPr>
        <w:t>corporations</w:t>
      </w:r>
      <w:r w:rsidRPr="00B6286B">
        <w:rPr>
          <w:rStyle w:val="Emphasis"/>
        </w:rPr>
        <w:t xml:space="preserve">, as we might like to, </w:t>
      </w:r>
      <w:r w:rsidRPr="007951B1">
        <w:rPr>
          <w:rStyle w:val="Emphasis"/>
          <w:highlight w:val="green"/>
        </w:rPr>
        <w:t>but transforming them into</w:t>
      </w:r>
      <w:r w:rsidRPr="00B6286B">
        <w:rPr>
          <w:rStyle w:val="Emphasis"/>
        </w:rPr>
        <w:t xml:space="preserve"> companies that deliver a carbon removal service’. Make them </w:t>
      </w:r>
      <w:r w:rsidRPr="007951B1">
        <w:rPr>
          <w:rStyle w:val="Emphasis"/>
          <w:highlight w:val="green"/>
        </w:rPr>
        <w:t xml:space="preserve">public utilities for </w:t>
      </w:r>
      <w:proofErr w:type="spellStart"/>
      <w:r w:rsidRPr="007951B1">
        <w:rPr>
          <w:rStyle w:val="Emphasis"/>
          <w:highlight w:val="green"/>
        </w:rPr>
        <w:t>restabilising</w:t>
      </w:r>
      <w:proofErr w:type="spellEnd"/>
      <w:r w:rsidRPr="007951B1">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7951B1">
        <w:rPr>
          <w:rStyle w:val="Emphasis"/>
          <w:highlight w:val="green"/>
        </w:rPr>
        <w:t>through control measures</w:t>
      </w:r>
      <w:r w:rsidRPr="00B6286B">
        <w:rPr>
          <w:rStyle w:val="Emphasis"/>
        </w:rPr>
        <w:t xml:space="preserve"> – rationing, </w:t>
      </w:r>
      <w:r w:rsidRPr="007951B1">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w:t>
      </w:r>
      <w:r w:rsidRPr="00B6286B">
        <w:rPr>
          <w:rStyle w:val="Emphasis"/>
        </w:rPr>
        <w:lastRenderedPageBreak/>
        <w:t xml:space="preserve">into doing it, through application of the whole spectrum of popular leverage, from electoral campaigns to mass sabotage. Left to its own devices, the </w:t>
      </w:r>
      <w:r w:rsidRPr="007951B1">
        <w:rPr>
          <w:rStyle w:val="Emphasis"/>
          <w:highlight w:val="green"/>
        </w:rPr>
        <w:t xml:space="preserve">capitalist state </w:t>
      </w:r>
      <w:r w:rsidRPr="00B6286B">
        <w:rPr>
          <w:rStyle w:val="Emphasis"/>
        </w:rPr>
        <w:t>will continue to</w:t>
      </w:r>
      <w:r w:rsidRPr="007951B1">
        <w:rPr>
          <w:rStyle w:val="Emphasis"/>
          <w:highlight w:val="green"/>
        </w:rPr>
        <w:t xml:space="preserve"> attend to symptoms, which</w:t>
      </w:r>
      <w:r w:rsidRPr="00B6286B">
        <w:rPr>
          <w:rStyle w:val="Emphasis"/>
        </w:rPr>
        <w:t xml:space="preserve">, however, must eventually </w:t>
      </w:r>
      <w:r w:rsidRPr="007951B1">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7951B1">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7951B1">
        <w:rPr>
          <w:rStyle w:val="Emphasis"/>
          <w:highlight w:val="green"/>
        </w:rPr>
        <w:t xml:space="preserve">predisposition for emergency action and </w:t>
      </w:r>
      <w:r w:rsidRPr="00B6286B">
        <w:rPr>
          <w:rStyle w:val="Emphasis"/>
        </w:rPr>
        <w:t xml:space="preserve">an openness to some degree of </w:t>
      </w:r>
      <w:r w:rsidRPr="007951B1">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5A305BD1" w14:textId="77777777" w:rsidR="0067247A" w:rsidRPr="00892C20" w:rsidRDefault="0067247A" w:rsidP="0067247A">
      <w:pPr>
        <w:pStyle w:val="Heading4"/>
        <w:rPr>
          <w:rFonts w:cs="Arial"/>
          <w:color w:val="FF0000"/>
        </w:rPr>
      </w:pPr>
      <w:r w:rsidRPr="00B6286B">
        <w:rPr>
          <w:rFonts w:cs="Arial"/>
        </w:rPr>
        <w:t>3</w:t>
      </w:r>
      <w:r w:rsidRPr="00892C20">
        <w:rPr>
          <w:rFonts w:cs="Arial"/>
          <w:color w:val="FF0000"/>
        </w:rPr>
        <w:t xml:space="preserve">] Marxist Transhumanism – </w:t>
      </w:r>
    </w:p>
    <w:p w14:paraId="0C3F5106" w14:textId="77777777" w:rsidR="0067247A" w:rsidRPr="00892C20" w:rsidRDefault="0067247A" w:rsidP="0067247A">
      <w:pPr>
        <w:rPr>
          <w:color w:val="FF0000"/>
        </w:rPr>
      </w:pPr>
      <w:r w:rsidRPr="00892C20">
        <w:rPr>
          <w:rStyle w:val="Style13ptBold"/>
          <w:color w:val="FF0000"/>
        </w:rPr>
        <w:t>Steinhoff 14</w:t>
      </w:r>
      <w:r w:rsidRPr="00892C20">
        <w:rPr>
          <w:color w:val="FF0000"/>
        </w:rPr>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7" w:history="1">
        <w:r w:rsidRPr="00892C20">
          <w:rPr>
            <w:rStyle w:val="Hyperlink"/>
            <w:color w:val="FF0000"/>
          </w:rPr>
          <w:t>https://philpapers.org/archive/STETAM-4.pdf</w:t>
        </w:r>
      </w:hyperlink>
      <w:r w:rsidRPr="00892C20">
        <w:rPr>
          <w:color w:val="FF0000"/>
        </w:rPr>
        <w:t xml:space="preserve"> //Xu]</w:t>
      </w:r>
    </w:p>
    <w:p w14:paraId="7413FC76" w14:textId="77777777" w:rsidR="0067247A" w:rsidRPr="00892C20" w:rsidRDefault="0067247A" w:rsidP="0067247A">
      <w:pPr>
        <w:rPr>
          <w:color w:val="FF0000"/>
          <w:sz w:val="16"/>
        </w:rPr>
      </w:pPr>
      <w:r w:rsidRPr="00892C20">
        <w:rPr>
          <w:color w:val="FF0000"/>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892C20">
        <w:rPr>
          <w:color w:val="FF0000"/>
          <w:sz w:val="16"/>
          <w:szCs w:val="16"/>
        </w:rPr>
        <w:t>man</w:t>
      </w:r>
      <w:proofErr w:type="gramEnd"/>
      <w:r w:rsidRPr="00892C20">
        <w:rPr>
          <w:color w:val="FF0000"/>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892C20">
        <w:rPr>
          <w:color w:val="FF0000"/>
          <w:sz w:val="16"/>
        </w:rPr>
        <w:t xml:space="preserve">. Recently, philosopher Max More has offered this more precise definition: </w:t>
      </w:r>
      <w:r w:rsidRPr="00892C20">
        <w:rPr>
          <w:rStyle w:val="Emphasis"/>
          <w:color w:val="FF0000"/>
          <w:highlight w:val="green"/>
        </w:rPr>
        <w:t>Transhumanism</w:t>
      </w:r>
      <w:r w:rsidRPr="00892C20">
        <w:rPr>
          <w:rStyle w:val="Emphasis"/>
          <w:color w:val="FF0000"/>
        </w:rPr>
        <w:t xml:space="preserve"> is both a reason-based philosophy and a cultural movement that affirms the possibility and desirability of fundamentally improving the human condition by means of science and technology.</w:t>
      </w:r>
      <w:r w:rsidRPr="00892C20">
        <w:rPr>
          <w:color w:val="FF0000"/>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w:t>
      </w:r>
      <w:r w:rsidRPr="00892C20">
        <w:rPr>
          <w:color w:val="FF0000"/>
          <w:sz w:val="16"/>
        </w:rPr>
        <w:lastRenderedPageBreak/>
        <w:t xml:space="preserve">optimism with which the prospects of volitional evolution are regarded. Fukuyama calls for “humility” regarding human nature and fears that transhumanists will “deface humanity with their genetic bulldozers and psychotropic shopping malls” (Fukuyama 2004). </w:t>
      </w:r>
      <w:r w:rsidRPr="00892C20">
        <w:rPr>
          <w:rStyle w:val="Emphasis"/>
          <w:color w:val="FF0000"/>
        </w:rPr>
        <w:t xml:space="preserve">Transhumanists, by contrast, desire to </w:t>
      </w:r>
      <w:r w:rsidRPr="00892C20">
        <w:rPr>
          <w:rStyle w:val="Emphasis"/>
          <w:color w:val="FF0000"/>
          <w:highlight w:val="green"/>
        </w:rPr>
        <w:t>use</w:t>
      </w:r>
      <w:r w:rsidRPr="00892C20">
        <w:rPr>
          <w:rStyle w:val="Emphasis"/>
          <w:color w:val="FF0000"/>
        </w:rPr>
        <w:t xml:space="preserve"> such new and emerging technologies as </w:t>
      </w:r>
      <w:r w:rsidRPr="00892C20">
        <w:rPr>
          <w:rStyle w:val="Emphasis"/>
          <w:color w:val="FF0000"/>
          <w:highlight w:val="green"/>
        </w:rPr>
        <w:t>genetics</w:t>
      </w:r>
      <w:r w:rsidRPr="00892C20">
        <w:rPr>
          <w:rStyle w:val="Emphasis"/>
          <w:color w:val="FF0000"/>
        </w:rPr>
        <w:t xml:space="preserve">, robotics, </w:t>
      </w:r>
      <w:r w:rsidRPr="00892C20">
        <w:rPr>
          <w:rStyle w:val="Emphasis"/>
          <w:color w:val="FF0000"/>
          <w:highlight w:val="green"/>
        </w:rPr>
        <w:t>a</w:t>
      </w:r>
      <w:r w:rsidRPr="00892C20">
        <w:rPr>
          <w:rStyle w:val="Emphasis"/>
          <w:color w:val="FF0000"/>
        </w:rPr>
        <w:t xml:space="preserve">rtificial </w:t>
      </w:r>
      <w:r w:rsidRPr="00892C20">
        <w:rPr>
          <w:rStyle w:val="Emphasis"/>
          <w:color w:val="FF0000"/>
          <w:highlight w:val="green"/>
        </w:rPr>
        <w:t>i</w:t>
      </w:r>
      <w:r w:rsidRPr="00892C20">
        <w:rPr>
          <w:rStyle w:val="Emphasis"/>
          <w:color w:val="FF0000"/>
        </w:rPr>
        <w:t xml:space="preserve">ntelligence, </w:t>
      </w:r>
      <w:r w:rsidRPr="00892C20">
        <w:rPr>
          <w:rStyle w:val="Emphasis"/>
          <w:color w:val="FF0000"/>
          <w:highlight w:val="green"/>
        </w:rPr>
        <w:t>and nanotech</w:t>
      </w:r>
      <w:r w:rsidRPr="00892C20">
        <w:rPr>
          <w:rStyle w:val="Emphasis"/>
          <w:color w:val="FF0000"/>
        </w:rPr>
        <w:t xml:space="preserve">nology </w:t>
      </w:r>
      <w:r w:rsidRPr="00892C20">
        <w:rPr>
          <w:rStyle w:val="Emphasis"/>
          <w:color w:val="FF0000"/>
          <w:highlight w:val="green"/>
        </w:rPr>
        <w:t>to achieve</w:t>
      </w:r>
      <w:r w:rsidRPr="00892C20">
        <w:rPr>
          <w:rStyle w:val="Emphasis"/>
          <w:color w:val="FF0000"/>
        </w:rPr>
        <w:t xml:space="preserve"> ambitious goals: the elimination of disease; radical life extension (even </w:t>
      </w:r>
      <w:r w:rsidRPr="00892C20">
        <w:rPr>
          <w:rStyle w:val="Emphasis"/>
          <w:color w:val="FF0000"/>
          <w:highlight w:val="green"/>
        </w:rPr>
        <w:t>immortality</w:t>
      </w:r>
      <w:r w:rsidRPr="00892C20">
        <w:rPr>
          <w:rStyle w:val="Emphasis"/>
          <w:color w:val="FF0000"/>
        </w:rPr>
        <w:t xml:space="preserve">);1 the creation of substrate-independent minds (capable of being uploaded to non-biological systems);2 augmented or virtual realities; and </w:t>
      </w:r>
      <w:r w:rsidRPr="00892C20">
        <w:rPr>
          <w:rStyle w:val="Emphasis"/>
          <w:color w:val="FF0000"/>
          <w:highlight w:val="green"/>
        </w:rPr>
        <w:t>enhanced</w:t>
      </w:r>
      <w:r w:rsidRPr="00892C20">
        <w:rPr>
          <w:rStyle w:val="Emphasis"/>
          <w:color w:val="FF0000"/>
        </w:rPr>
        <w:t xml:space="preserve"> intellectual, physical, </w:t>
      </w:r>
      <w:proofErr w:type="gramStart"/>
      <w:r w:rsidRPr="00892C20">
        <w:rPr>
          <w:rStyle w:val="Emphasis"/>
          <w:color w:val="FF0000"/>
        </w:rPr>
        <w:t>aesthetic</w:t>
      </w:r>
      <w:proofErr w:type="gramEnd"/>
      <w:r w:rsidRPr="00892C20">
        <w:rPr>
          <w:rStyle w:val="Emphasis"/>
          <w:color w:val="FF0000"/>
        </w:rPr>
        <w:t xml:space="preserve"> and </w:t>
      </w:r>
      <w:r w:rsidRPr="00892C20">
        <w:rPr>
          <w:rStyle w:val="Emphasis"/>
          <w:color w:val="FF0000"/>
          <w:highlight w:val="green"/>
        </w:rPr>
        <w:t>ethical capabilities</w:t>
      </w:r>
      <w:r w:rsidRPr="00892C20">
        <w:rPr>
          <w:rStyle w:val="Emphasis"/>
          <w:color w:val="FF0000"/>
        </w:rPr>
        <w:t xml:space="preserve">. Some transhumanists even aim at the </w:t>
      </w:r>
      <w:r w:rsidRPr="00892C20">
        <w:rPr>
          <w:rStyle w:val="Emphasis"/>
          <w:color w:val="FF0000"/>
          <w:highlight w:val="green"/>
        </w:rPr>
        <w:t>abolition</w:t>
      </w:r>
      <w:r w:rsidRPr="00892C20">
        <w:rPr>
          <w:rStyle w:val="Emphasis"/>
          <w:color w:val="FF0000"/>
        </w:rPr>
        <w:t xml:space="preserve"> of all forms </w:t>
      </w:r>
      <w:r w:rsidRPr="00892C20">
        <w:rPr>
          <w:rStyle w:val="Emphasis"/>
          <w:color w:val="FF0000"/>
          <w:highlight w:val="green"/>
        </w:rPr>
        <w:t>of suffering</w:t>
      </w:r>
      <w:r w:rsidRPr="00892C20">
        <w:rPr>
          <w:rStyle w:val="Emphasis"/>
          <w:color w:val="FF0000"/>
        </w:rPr>
        <w:t xml:space="preserve"> for all sentient life.3 </w:t>
      </w:r>
      <w:r w:rsidRPr="00892C20">
        <w:rPr>
          <w:color w:val="FF0000"/>
          <w:sz w:val="8"/>
          <w:szCs w:val="8"/>
        </w:rPr>
        <w:t>This is not to say, as many critics have, that transhumanists blithely dismiss the prospects of technological advancements going horribly wrong. Nick Bostrom</w:t>
      </w:r>
      <w:proofErr w:type="gramStart"/>
      <w:r w:rsidRPr="00892C20">
        <w:rPr>
          <w:color w:val="FF0000"/>
          <w:sz w:val="8"/>
          <w:szCs w:val="8"/>
        </w:rPr>
        <w:t>, in particular, has</w:t>
      </w:r>
      <w:proofErr w:type="gramEnd"/>
      <w:r w:rsidRPr="00892C20">
        <w:rPr>
          <w:color w:val="FF0000"/>
          <w:sz w:val="8"/>
          <w:szCs w:val="8"/>
        </w:rPr>
        <w:t xml:space="preserve"> written much about “existential risks” or the possibilities that new technologies present for the extinction of life on earth (Bostrom 2002). Nonetheless, many transhumanists prefer a “</w:t>
      </w:r>
      <w:proofErr w:type="spellStart"/>
      <w:r w:rsidRPr="00892C20">
        <w:rPr>
          <w:color w:val="FF0000"/>
          <w:sz w:val="8"/>
          <w:szCs w:val="8"/>
        </w:rPr>
        <w:t>Proactionary</w:t>
      </w:r>
      <w:proofErr w:type="spellEnd"/>
      <w:r w:rsidRPr="00892C20">
        <w:rPr>
          <w:color w:val="FF0000"/>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892C20">
        <w:rPr>
          <w:color w:val="FF0000"/>
          <w:sz w:val="8"/>
          <w:szCs w:val="8"/>
        </w:rPr>
        <w:t>Proto-transhumanists</w:t>
      </w:r>
      <w:proofErr w:type="gramEnd"/>
      <w:r w:rsidRPr="00892C20">
        <w:rPr>
          <w:color w:val="FF0000"/>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892C20">
        <w:rPr>
          <w:color w:val="FF0000"/>
          <w:sz w:val="8"/>
          <w:szCs w:val="8"/>
        </w:rPr>
        <w:t>Associazione</w:t>
      </w:r>
      <w:proofErr w:type="spellEnd"/>
      <w:r w:rsidRPr="00892C20">
        <w:rPr>
          <w:color w:val="FF0000"/>
          <w:sz w:val="8"/>
          <w:szCs w:val="8"/>
        </w:rPr>
        <w:t xml:space="preserve"> </w:t>
      </w:r>
      <w:proofErr w:type="spellStart"/>
      <w:r w:rsidRPr="00892C20">
        <w:rPr>
          <w:color w:val="FF0000"/>
          <w:sz w:val="8"/>
          <w:szCs w:val="8"/>
        </w:rPr>
        <w:t>Italiana</w:t>
      </w:r>
      <w:proofErr w:type="spellEnd"/>
      <w:r w:rsidRPr="00892C20">
        <w:rPr>
          <w:color w:val="FF0000"/>
          <w:sz w:val="8"/>
          <w:szCs w:val="8"/>
        </w:rPr>
        <w:t xml:space="preserve"> </w:t>
      </w:r>
      <w:proofErr w:type="spellStart"/>
      <w:r w:rsidRPr="00892C20">
        <w:rPr>
          <w:color w:val="FF0000"/>
          <w:sz w:val="8"/>
          <w:szCs w:val="8"/>
        </w:rPr>
        <w:t>Transumanisti</w:t>
      </w:r>
      <w:proofErr w:type="spellEnd"/>
      <w:r w:rsidRPr="00892C20">
        <w:rPr>
          <w:color w:val="FF0000"/>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892C20">
        <w:rPr>
          <w:color w:val="FF0000"/>
          <w:sz w:val="8"/>
          <w:szCs w:val="8"/>
        </w:rPr>
        <w:t>Extropianism</w:t>
      </w:r>
      <w:proofErr w:type="spellEnd"/>
      <w:r w:rsidRPr="00892C20">
        <w:rPr>
          <w:color w:val="FF0000"/>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892C20">
        <w:rPr>
          <w:color w:val="FF0000"/>
          <w:sz w:val="8"/>
          <w:szCs w:val="8"/>
        </w:rPr>
        <w:t>overhumanists</w:t>
      </w:r>
      <w:proofErr w:type="spellEnd"/>
      <w:r w:rsidRPr="00892C20">
        <w:rPr>
          <w:color w:val="FF0000"/>
          <w:sz w:val="8"/>
          <w:szCs w:val="8"/>
        </w:rPr>
        <w:t>” or “</w:t>
      </w:r>
      <w:proofErr w:type="spellStart"/>
      <w:r w:rsidRPr="00892C20">
        <w:rPr>
          <w:color w:val="FF0000"/>
          <w:sz w:val="8"/>
          <w:szCs w:val="8"/>
        </w:rPr>
        <w:t>sovrumanists</w:t>
      </w:r>
      <w:proofErr w:type="spellEnd"/>
      <w:r w:rsidRPr="00892C20">
        <w:rPr>
          <w:color w:val="FF0000"/>
          <w:sz w:val="8"/>
          <w:szCs w:val="8"/>
        </w:rPr>
        <w:t>” (from the Italian “</w:t>
      </w:r>
      <w:proofErr w:type="spellStart"/>
      <w:r w:rsidRPr="00892C20">
        <w:rPr>
          <w:color w:val="FF0000"/>
          <w:sz w:val="8"/>
          <w:szCs w:val="8"/>
        </w:rPr>
        <w:t>sovrumanismo</w:t>
      </w:r>
      <w:proofErr w:type="spellEnd"/>
      <w:r w:rsidRPr="00892C20">
        <w:rPr>
          <w:color w:val="FF0000"/>
          <w:sz w:val="8"/>
          <w:szCs w:val="8"/>
        </w:rPr>
        <w:t xml:space="preserve">”), a group of members within the ITA, have been accused of fascist tendencies.4 As I have not been able to read any of the purportedly fascist texts (Stefano </w:t>
      </w:r>
      <w:proofErr w:type="spellStart"/>
      <w:r w:rsidRPr="00892C20">
        <w:rPr>
          <w:color w:val="FF0000"/>
          <w:sz w:val="8"/>
          <w:szCs w:val="8"/>
        </w:rPr>
        <w:t>Vaj’s</w:t>
      </w:r>
      <w:proofErr w:type="spellEnd"/>
      <w:r w:rsidRPr="00892C20">
        <w:rPr>
          <w:color w:val="FF0000"/>
          <w:sz w:val="8"/>
          <w:szCs w:val="8"/>
        </w:rPr>
        <w:t xml:space="preserve"> </w:t>
      </w:r>
      <w:proofErr w:type="spellStart"/>
      <w:r w:rsidRPr="00892C20">
        <w:rPr>
          <w:color w:val="FF0000"/>
          <w:sz w:val="8"/>
          <w:szCs w:val="8"/>
        </w:rPr>
        <w:t>Biopolitica</w:t>
      </w:r>
      <w:proofErr w:type="spellEnd"/>
      <w:r w:rsidRPr="00892C20">
        <w:rPr>
          <w:color w:val="FF0000"/>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892C20">
        <w:rPr>
          <w:color w:val="FF0000"/>
          <w:sz w:val="8"/>
          <w:szCs w:val="8"/>
        </w:rPr>
        <w:t>cyborgology</w:t>
      </w:r>
      <w:proofErr w:type="spellEnd"/>
      <w:r w:rsidRPr="00892C20">
        <w:rPr>
          <w:color w:val="FF0000"/>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892C20">
        <w:rPr>
          <w:color w:val="FF0000"/>
          <w:sz w:val="8"/>
          <w:szCs w:val="8"/>
        </w:rPr>
        <w:t>activity</w:t>
      </w:r>
      <w:proofErr w:type="gramEnd"/>
      <w:r w:rsidRPr="00892C20">
        <w:rPr>
          <w:color w:val="FF0000"/>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892C20">
        <w:rPr>
          <w:color w:val="FF0000"/>
          <w:sz w:val="16"/>
        </w:rPr>
        <w:t xml:space="preserve"> </w:t>
      </w:r>
      <w:r w:rsidRPr="00892C20">
        <w:rPr>
          <w:rStyle w:val="Emphasis"/>
          <w:color w:val="FF0000"/>
        </w:rPr>
        <w:t xml:space="preserve">The </w:t>
      </w:r>
      <w:r w:rsidRPr="00892C20">
        <w:rPr>
          <w:rStyle w:val="Emphasis"/>
          <w:color w:val="FF0000"/>
          <w:highlight w:val="green"/>
        </w:rPr>
        <w:t>material conditions</w:t>
      </w:r>
      <w:r w:rsidRPr="00892C20">
        <w:rPr>
          <w:rStyle w:val="Emphasis"/>
          <w:color w:val="FF0000"/>
        </w:rPr>
        <w:t xml:space="preserve"> of the relations and means of production </w:t>
      </w:r>
      <w:r w:rsidRPr="00892C20">
        <w:rPr>
          <w:rStyle w:val="Emphasis"/>
          <w:color w:val="FF0000"/>
          <w:highlight w:val="green"/>
        </w:rPr>
        <w:t>produce the</w:t>
      </w:r>
      <w:r w:rsidRPr="00892C20">
        <w:rPr>
          <w:rStyle w:val="Emphasis"/>
          <w:color w:val="FF0000"/>
        </w:rPr>
        <w:t xml:space="preserve"> situations and </w:t>
      </w:r>
      <w:r w:rsidRPr="00892C20">
        <w:rPr>
          <w:rStyle w:val="Emphasis"/>
          <w:color w:val="FF0000"/>
          <w:highlight w:val="green"/>
        </w:rPr>
        <w:t>systems in which individuals live and</w:t>
      </w:r>
      <w:r w:rsidRPr="00892C20">
        <w:rPr>
          <w:rStyle w:val="Emphasis"/>
          <w:color w:val="FF0000"/>
        </w:rPr>
        <w:t xml:space="preserve"> by which their conceptions of </w:t>
      </w:r>
      <w:r w:rsidRPr="00892C20">
        <w:rPr>
          <w:rStyle w:val="Emphasis"/>
          <w:color w:val="FF0000"/>
          <w:highlight w:val="green"/>
        </w:rPr>
        <w:t>reality are determined</w:t>
      </w:r>
      <w:r w:rsidRPr="00892C20">
        <w:rPr>
          <w:rStyle w:val="Emphasis"/>
          <w:color w:val="FF0000"/>
        </w:rPr>
        <w:t xml:space="preserve">. </w:t>
      </w:r>
      <w:r w:rsidRPr="00892C20">
        <w:rPr>
          <w:color w:val="FF0000"/>
          <w:sz w:val="16"/>
        </w:rPr>
        <w:t xml:space="preserve">The social problems of private property and alienation arise from the material reality of the means of production being owned by the capitalist class. </w:t>
      </w:r>
      <w:proofErr w:type="gramStart"/>
      <w:r w:rsidRPr="00892C20">
        <w:rPr>
          <w:color w:val="FF0000"/>
          <w:sz w:val="16"/>
        </w:rPr>
        <w:t>Thus</w:t>
      </w:r>
      <w:proofErr w:type="gramEnd"/>
      <w:r w:rsidRPr="00892C20">
        <w:rPr>
          <w:color w:val="FF0000"/>
          <w:sz w:val="16"/>
        </w:rPr>
        <w:t xml:space="preserve"> Marx’s projected socialist revolution has as a necessary condition a change in the material conditions of society. We can note two key aspects of revolution for Marx. </w:t>
      </w:r>
      <w:r w:rsidRPr="00892C20">
        <w:rPr>
          <w:color w:val="FF0000"/>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892C20">
        <w:rPr>
          <w:color w:val="FF0000"/>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892C20">
        <w:rPr>
          <w:color w:val="FF0000"/>
          <w:sz w:val="16"/>
        </w:rPr>
        <w:t>Thus</w:t>
      </w:r>
      <w:proofErr w:type="gramEnd"/>
      <w:r w:rsidRPr="00892C20">
        <w:rPr>
          <w:color w:val="FF0000"/>
          <w:sz w:val="16"/>
        </w:rPr>
        <w:t xml:space="preserve"> the second key aspect: that technological advancement is a necessary precondition for revolution. </w:t>
      </w:r>
      <w:r w:rsidRPr="00892C20">
        <w:rPr>
          <w:rStyle w:val="Emphasis"/>
          <w:color w:val="FF0000"/>
        </w:rPr>
        <w:t xml:space="preserve">Marx holds that to achieve a socialist society one of the first priorities of </w:t>
      </w:r>
      <w:r w:rsidRPr="00892C20">
        <w:rPr>
          <w:rStyle w:val="Emphasis"/>
          <w:color w:val="FF0000"/>
          <w:highlight w:val="green"/>
        </w:rPr>
        <w:t>the revolutionary proletariat must</w:t>
      </w:r>
      <w:r w:rsidRPr="00892C20">
        <w:rPr>
          <w:rStyle w:val="Emphasis"/>
          <w:color w:val="FF0000"/>
        </w:rPr>
        <w:t xml:space="preserve"> be to “</w:t>
      </w:r>
      <w:proofErr w:type="spellStart"/>
      <w:r w:rsidRPr="00892C20">
        <w:rPr>
          <w:rStyle w:val="Emphasis"/>
          <w:color w:val="FF0000"/>
          <w:highlight w:val="green"/>
        </w:rPr>
        <w:t>centralise</w:t>
      </w:r>
      <w:proofErr w:type="spellEnd"/>
      <w:r w:rsidRPr="00892C20">
        <w:rPr>
          <w:rStyle w:val="Emphasis"/>
          <w:color w:val="FF0000"/>
        </w:rPr>
        <w:t xml:space="preserve"> all instruments of </w:t>
      </w:r>
      <w:r w:rsidRPr="00892C20">
        <w:rPr>
          <w:rStyle w:val="Emphasis"/>
          <w:color w:val="FF0000"/>
          <w:highlight w:val="green"/>
        </w:rPr>
        <w:t>production</w:t>
      </w:r>
      <w:r w:rsidRPr="00892C20">
        <w:rPr>
          <w:rStyle w:val="Emphasis"/>
          <w:color w:val="FF0000"/>
        </w:rPr>
        <w:t xml:space="preserve"> in the hands of the State … to </w:t>
      </w:r>
      <w:r w:rsidRPr="00892C20">
        <w:rPr>
          <w:rStyle w:val="Emphasis"/>
          <w:color w:val="FF0000"/>
          <w:highlight w:val="green"/>
        </w:rPr>
        <w:t>increase</w:t>
      </w:r>
      <w:r w:rsidRPr="00892C20">
        <w:rPr>
          <w:rStyle w:val="Emphasis"/>
          <w:color w:val="FF0000"/>
        </w:rPr>
        <w:t xml:space="preserve"> the total of </w:t>
      </w:r>
      <w:r w:rsidRPr="00892C20">
        <w:rPr>
          <w:rStyle w:val="Emphasis"/>
          <w:color w:val="FF0000"/>
          <w:highlight w:val="green"/>
        </w:rPr>
        <w:t>productive forces</w:t>
      </w:r>
      <w:r w:rsidRPr="00892C20">
        <w:rPr>
          <w:rStyle w:val="Emphasis"/>
          <w:color w:val="FF0000"/>
        </w:rPr>
        <w:t xml:space="preserve"> as </w:t>
      </w:r>
      <w:r w:rsidRPr="00892C20">
        <w:rPr>
          <w:rStyle w:val="Emphasis"/>
          <w:color w:val="FF0000"/>
          <w:highlight w:val="green"/>
        </w:rPr>
        <w:t>rapidly</w:t>
      </w:r>
      <w:r w:rsidRPr="00892C20">
        <w:rPr>
          <w:rStyle w:val="Emphasis"/>
          <w:color w:val="FF0000"/>
        </w:rPr>
        <w:t xml:space="preserve"> as possible” (Marx 1978, 490). </w:t>
      </w:r>
      <w:r w:rsidRPr="00892C20">
        <w:rPr>
          <w:color w:val="FF0000"/>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892C20">
        <w:rPr>
          <w:rStyle w:val="Emphasis"/>
          <w:color w:val="FF0000"/>
        </w:rPr>
        <w:t xml:space="preserve">It is thus only in a society in which </w:t>
      </w:r>
      <w:r w:rsidRPr="00892C20">
        <w:rPr>
          <w:rStyle w:val="Emphasis"/>
          <w:color w:val="FF0000"/>
          <w:highlight w:val="green"/>
        </w:rPr>
        <w:t>machines perform</w:t>
      </w:r>
      <w:r w:rsidRPr="00892C20">
        <w:rPr>
          <w:rStyle w:val="Emphasis"/>
          <w:color w:val="FF0000"/>
        </w:rPr>
        <w:t xml:space="preserve"> much of </w:t>
      </w:r>
      <w:r w:rsidRPr="00892C20">
        <w:rPr>
          <w:rStyle w:val="Emphasis"/>
          <w:color w:val="FF0000"/>
          <w:highlight w:val="green"/>
        </w:rPr>
        <w:t>the labor</w:t>
      </w:r>
      <w:r w:rsidRPr="00892C20">
        <w:rPr>
          <w:rStyle w:val="Emphasis"/>
          <w:color w:val="FF0000"/>
        </w:rPr>
        <w:t xml:space="preserve"> required for human survival that </w:t>
      </w:r>
      <w:r w:rsidRPr="00892C20">
        <w:rPr>
          <w:rStyle w:val="Emphasis"/>
          <w:color w:val="FF0000"/>
          <w:highlight w:val="green"/>
        </w:rPr>
        <w:t>humans</w:t>
      </w:r>
      <w:r w:rsidRPr="00892C20">
        <w:rPr>
          <w:rStyle w:val="Emphasis"/>
          <w:color w:val="FF0000"/>
        </w:rPr>
        <w:t xml:space="preserve"> can </w:t>
      </w:r>
      <w:r w:rsidRPr="00892C20">
        <w:rPr>
          <w:rStyle w:val="Emphasis"/>
          <w:color w:val="FF0000"/>
          <w:highlight w:val="green"/>
        </w:rPr>
        <w:t>achieve</w:t>
      </w:r>
      <w:r w:rsidRPr="00892C20">
        <w:rPr>
          <w:rStyle w:val="Emphasis"/>
          <w:color w:val="FF0000"/>
        </w:rPr>
        <w:t xml:space="preserve"> revolutionarily </w:t>
      </w:r>
      <w:r w:rsidRPr="00892C20">
        <w:rPr>
          <w:rStyle w:val="Emphasis"/>
          <w:color w:val="FF0000"/>
          <w:highlight w:val="green"/>
        </w:rPr>
        <w:t>new ways of living</w:t>
      </w:r>
      <w:r w:rsidRPr="00892C20">
        <w:rPr>
          <w:rStyle w:val="Emphasis"/>
          <w:color w:val="FF0000"/>
        </w:rPr>
        <w:t>.</w:t>
      </w:r>
      <w:r w:rsidRPr="00892C20">
        <w:rPr>
          <w:color w:val="FF0000"/>
          <w:sz w:val="16"/>
        </w:rPr>
        <w:t xml:space="preserve"> </w:t>
      </w:r>
      <w:r w:rsidRPr="00892C20">
        <w:rPr>
          <w:color w:val="FF0000"/>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892C20">
        <w:rPr>
          <w:color w:val="FF0000"/>
          <w:sz w:val="8"/>
          <w:szCs w:val="8"/>
        </w:rPr>
        <w:t>Singularitarians</w:t>
      </w:r>
      <w:proofErr w:type="spellEnd"/>
      <w:r w:rsidRPr="00892C20">
        <w:rPr>
          <w:color w:val="FF0000"/>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892C20">
        <w:rPr>
          <w:color w:val="FF0000"/>
          <w:sz w:val="8"/>
          <w:szCs w:val="8"/>
        </w:rPr>
        <w:t>Thus</w:t>
      </w:r>
      <w:proofErr w:type="gramEnd"/>
      <w:r w:rsidRPr="00892C20">
        <w:rPr>
          <w:color w:val="FF0000"/>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892C20">
        <w:rPr>
          <w:color w:val="FF0000"/>
          <w:sz w:val="8"/>
          <w:szCs w:val="8"/>
        </w:rPr>
        <w:t>esque</w:t>
      </w:r>
      <w:proofErr w:type="spellEnd"/>
      <w:r w:rsidRPr="00892C20">
        <w:rPr>
          <w:color w:val="FF0000"/>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892C20">
        <w:rPr>
          <w:color w:val="FF0000"/>
          <w:sz w:val="8"/>
          <w:szCs w:val="8"/>
        </w:rPr>
        <w:t>total destruction</w:t>
      </w:r>
      <w:proofErr w:type="gramEnd"/>
      <w:r w:rsidRPr="00892C20">
        <w:rPr>
          <w:color w:val="FF0000"/>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892C20">
        <w:rPr>
          <w:color w:val="FF0000"/>
          <w:sz w:val="16"/>
        </w:rPr>
        <w:t xml:space="preserve"> </w:t>
      </w:r>
      <w:r w:rsidRPr="00892C20">
        <w:rPr>
          <w:rStyle w:val="Emphasis"/>
          <w:color w:val="FF0000"/>
        </w:rPr>
        <w:t xml:space="preserve">This is because, for Marx, </w:t>
      </w:r>
      <w:r w:rsidRPr="00892C20">
        <w:rPr>
          <w:rStyle w:val="Emphasis"/>
          <w:color w:val="FF0000"/>
          <w:highlight w:val="green"/>
        </w:rPr>
        <w:t>capitalist production</w:t>
      </w:r>
      <w:r w:rsidRPr="00892C20">
        <w:rPr>
          <w:rStyle w:val="Emphasis"/>
          <w:color w:val="FF0000"/>
        </w:rPr>
        <w:t xml:space="preserve"> divorces or </w:t>
      </w:r>
      <w:r w:rsidRPr="00892C20">
        <w:rPr>
          <w:rStyle w:val="Emphasis"/>
          <w:color w:val="FF0000"/>
          <w:highlight w:val="green"/>
        </w:rPr>
        <w:t>alienates</w:t>
      </w:r>
      <w:r w:rsidRPr="00892C20">
        <w:rPr>
          <w:rStyle w:val="Emphasis"/>
          <w:color w:val="FF0000"/>
        </w:rPr>
        <w:t xml:space="preserve"> </w:t>
      </w:r>
      <w:r w:rsidRPr="00892C20">
        <w:rPr>
          <w:rStyle w:val="Emphasis"/>
          <w:color w:val="FF0000"/>
          <w:highlight w:val="green"/>
        </w:rPr>
        <w:t>the worker from the activity</w:t>
      </w:r>
      <w:r w:rsidRPr="00892C20">
        <w:rPr>
          <w:rStyle w:val="Emphasis"/>
          <w:color w:val="FF0000"/>
        </w:rPr>
        <w:t xml:space="preserve"> she engages in, </w:t>
      </w:r>
      <w:r w:rsidRPr="00892C20">
        <w:rPr>
          <w:rStyle w:val="Emphasis"/>
          <w:color w:val="FF0000"/>
          <w:highlight w:val="green"/>
        </w:rPr>
        <w:t>subjecting</w:t>
      </w:r>
      <w:r w:rsidRPr="00892C20">
        <w:rPr>
          <w:rStyle w:val="Emphasis"/>
          <w:color w:val="FF0000"/>
        </w:rPr>
        <w:t xml:space="preserve"> her instead </w:t>
      </w:r>
      <w:r w:rsidRPr="00892C20">
        <w:rPr>
          <w:rStyle w:val="Emphasis"/>
          <w:color w:val="FF0000"/>
          <w:highlight w:val="green"/>
        </w:rPr>
        <w:t>to “alien” powers</w:t>
      </w:r>
      <w:r w:rsidRPr="00892C20">
        <w:rPr>
          <w:rStyle w:val="Emphasis"/>
          <w:color w:val="FF0000"/>
        </w:rPr>
        <w:t xml:space="preserve"> – her </w:t>
      </w:r>
      <w:r w:rsidRPr="00892C20">
        <w:rPr>
          <w:rStyle w:val="Emphasis"/>
          <w:color w:val="FF0000"/>
          <w:highlight w:val="green"/>
        </w:rPr>
        <w:t>employer’s need for profit</w:t>
      </w:r>
      <w:r w:rsidRPr="00892C20">
        <w:rPr>
          <w:rStyle w:val="Emphasis"/>
          <w:color w:val="FF0000"/>
        </w:rPr>
        <w:t>.</w:t>
      </w:r>
      <w:r w:rsidRPr="00892C20">
        <w:rPr>
          <w:color w:val="FF0000"/>
          <w:sz w:val="16"/>
        </w:rPr>
        <w:t xml:space="preserve"> Marx elaborates: the division of </w:t>
      </w:r>
      <w:proofErr w:type="spellStart"/>
      <w:r w:rsidRPr="00892C20">
        <w:rPr>
          <w:color w:val="FF0000"/>
          <w:sz w:val="16"/>
        </w:rPr>
        <w:t>labour</w:t>
      </w:r>
      <w:proofErr w:type="spellEnd"/>
      <w:r w:rsidRPr="00892C20">
        <w:rPr>
          <w:color w:val="FF0000"/>
          <w:sz w:val="16"/>
        </w:rPr>
        <w:t xml:space="preserve"> offers us the first example of how … </w:t>
      </w:r>
      <w:proofErr w:type="gramStart"/>
      <w:r w:rsidRPr="00892C20">
        <w:rPr>
          <w:color w:val="FF0000"/>
          <w:sz w:val="16"/>
        </w:rPr>
        <w:t>as long as</w:t>
      </w:r>
      <w:proofErr w:type="gramEnd"/>
      <w:r w:rsidRPr="00892C20">
        <w:rPr>
          <w:color w:val="FF0000"/>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892C20">
        <w:rPr>
          <w:color w:val="FF0000"/>
          <w:sz w:val="16"/>
        </w:rPr>
        <w:t>labour</w:t>
      </w:r>
      <w:proofErr w:type="spellEnd"/>
      <w:r w:rsidRPr="00892C20">
        <w:rPr>
          <w:color w:val="FF0000"/>
          <w:sz w:val="16"/>
        </w:rPr>
        <w:t xml:space="preserve"> comes into being, each man has </w:t>
      </w:r>
      <w:proofErr w:type="gramStart"/>
      <w:r w:rsidRPr="00892C20">
        <w:rPr>
          <w:color w:val="FF0000"/>
          <w:sz w:val="16"/>
        </w:rPr>
        <w:t>a particular, exclusive</w:t>
      </w:r>
      <w:proofErr w:type="gramEnd"/>
      <w:r w:rsidRPr="00892C20">
        <w:rPr>
          <w:color w:val="FF0000"/>
          <w:sz w:val="16"/>
        </w:rPr>
        <w:t xml:space="preserve"> sphere </w:t>
      </w:r>
      <w:r w:rsidRPr="00892C20">
        <w:rPr>
          <w:color w:val="FF0000"/>
          <w:sz w:val="16"/>
        </w:rPr>
        <w:lastRenderedPageBreak/>
        <w:t xml:space="preserve">of activity, which is forced upon him and from which he cannot escape. (Marx 1845) </w:t>
      </w:r>
      <w:r w:rsidRPr="00892C20">
        <w:rPr>
          <w:rStyle w:val="Emphasis"/>
          <w:color w:val="FF0000"/>
        </w:rPr>
        <w:t>Her labor, which is all the worker owns, is divorced by capitalism from her interests and goals – she is alienated from herself and her essential ability of self-determination.</w:t>
      </w:r>
      <w:r w:rsidRPr="00892C20">
        <w:rPr>
          <w:color w:val="FF0000"/>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892C20">
        <w:rPr>
          <w:color w:val="FF0000"/>
          <w:sz w:val="16"/>
        </w:rPr>
        <w:t>is not be</w:t>
      </w:r>
      <w:proofErr w:type="gramEnd"/>
      <w:r w:rsidRPr="00892C20">
        <w:rPr>
          <w:color w:val="FF0000"/>
          <w:sz w:val="16"/>
        </w:rPr>
        <w:t xml:space="preserve"> understood only in the sense of physical neediness: man needs ‘a totality of human manifestations of life’” (1973, 23). </w:t>
      </w:r>
      <w:r w:rsidRPr="00892C20">
        <w:rPr>
          <w:rStyle w:val="Emphasis"/>
          <w:color w:val="FF0000"/>
        </w:rPr>
        <w:t xml:space="preserve">For example, having all one’s physical needs met, but being completely isolated from all contact with other humans is not a situation in which human needs are being met. That </w:t>
      </w:r>
      <w:r w:rsidRPr="00892C20">
        <w:rPr>
          <w:rStyle w:val="Emphasis"/>
          <w:color w:val="FF0000"/>
          <w:highlight w:val="green"/>
        </w:rPr>
        <w:t>humans are needy</w:t>
      </w:r>
      <w:r w:rsidRPr="00892C20">
        <w:rPr>
          <w:rStyle w:val="Emphasis"/>
          <w:color w:val="FF0000"/>
        </w:rPr>
        <w:t xml:space="preserve"> means that they are in a large sense passive </w:t>
      </w:r>
      <w:proofErr w:type="gramStart"/>
      <w:r w:rsidRPr="00892C20">
        <w:rPr>
          <w:rStyle w:val="Emphasis"/>
          <w:color w:val="FF0000"/>
        </w:rPr>
        <w:t>beings</w:t>
      </w:r>
      <w:proofErr w:type="gramEnd"/>
      <w:r w:rsidRPr="00892C20">
        <w:rPr>
          <w:rStyle w:val="Emphasis"/>
          <w:color w:val="FF0000"/>
        </w:rPr>
        <w:t xml:space="preserve">. One is necessarily </w:t>
      </w:r>
      <w:r w:rsidRPr="00892C20">
        <w:rPr>
          <w:rStyle w:val="Emphasis"/>
          <w:color w:val="FF0000"/>
          <w:highlight w:val="green"/>
        </w:rPr>
        <w:t>dependent on</w:t>
      </w:r>
      <w:r w:rsidRPr="00892C20">
        <w:rPr>
          <w:rStyle w:val="Emphasis"/>
          <w:color w:val="FF0000"/>
        </w:rPr>
        <w:t xml:space="preserve"> the </w:t>
      </w:r>
      <w:r w:rsidRPr="00892C20">
        <w:rPr>
          <w:rStyle w:val="Emphasis"/>
          <w:color w:val="FF0000"/>
          <w:highlight w:val="green"/>
        </w:rPr>
        <w:t>water</w:t>
      </w:r>
      <w:r w:rsidRPr="00892C20">
        <w:rPr>
          <w:rStyle w:val="Emphasis"/>
          <w:color w:val="FF0000"/>
        </w:rPr>
        <w:t xml:space="preserve">’s being there before one can drink it – and without it, death is certain. </w:t>
      </w:r>
      <w:r w:rsidRPr="00892C20">
        <w:rPr>
          <w:color w:val="FF0000"/>
          <w:sz w:val="16"/>
        </w:rPr>
        <w:t xml:space="preserve">Thus, Marcuse holds that for Marx: </w:t>
      </w:r>
      <w:r w:rsidRPr="00892C20">
        <w:rPr>
          <w:rStyle w:val="Emphasis"/>
          <w:color w:val="FF0000"/>
        </w:rPr>
        <w:t xml:space="preserve">“Distress and </w:t>
      </w:r>
      <w:r w:rsidRPr="00892C20">
        <w:rPr>
          <w:rStyle w:val="Emphasis"/>
          <w:color w:val="FF0000"/>
          <w:highlight w:val="green"/>
        </w:rPr>
        <w:t>neediness</w:t>
      </w:r>
      <w:r w:rsidRPr="00892C20">
        <w:rPr>
          <w:rStyle w:val="Emphasis"/>
          <w:color w:val="FF0000"/>
        </w:rPr>
        <w:t xml:space="preserve"> here do not describe individual modes of man’s behavior at all: they </w:t>
      </w:r>
      <w:r w:rsidRPr="00892C20">
        <w:rPr>
          <w:rStyle w:val="Emphasis"/>
          <w:color w:val="FF0000"/>
          <w:highlight w:val="green"/>
        </w:rPr>
        <w:t>are features of</w:t>
      </w:r>
      <w:r w:rsidRPr="00892C20">
        <w:rPr>
          <w:rStyle w:val="Emphasis"/>
          <w:color w:val="FF0000"/>
        </w:rPr>
        <w:t xml:space="preserve"> his whole </w:t>
      </w:r>
      <w:r w:rsidRPr="00892C20">
        <w:rPr>
          <w:rStyle w:val="Emphasis"/>
          <w:color w:val="FF0000"/>
          <w:highlight w:val="green"/>
        </w:rPr>
        <w:t>existence</w:t>
      </w:r>
      <w:r w:rsidRPr="00892C20">
        <w:rPr>
          <w:rStyle w:val="Emphasis"/>
          <w:color w:val="FF0000"/>
        </w:rPr>
        <w:t xml:space="preserve">” (Marcuse 1973, 21). Marx holds that since </w:t>
      </w:r>
      <w:r w:rsidRPr="00892C20">
        <w:rPr>
          <w:rStyle w:val="Emphasis"/>
          <w:color w:val="FF0000"/>
          <w:highlight w:val="green"/>
        </w:rPr>
        <w:t>external objects</w:t>
      </w:r>
      <w:r w:rsidRPr="00892C20">
        <w:rPr>
          <w:rStyle w:val="Emphasis"/>
          <w:color w:val="FF0000"/>
        </w:rPr>
        <w:t xml:space="preserve"> </w:t>
      </w:r>
      <w:r w:rsidRPr="00892C20">
        <w:rPr>
          <w:rStyle w:val="Emphasis"/>
          <w:color w:val="FF0000"/>
          <w:highlight w:val="green"/>
        </w:rPr>
        <w:t>are</w:t>
      </w:r>
      <w:r w:rsidRPr="00892C20">
        <w:rPr>
          <w:rStyle w:val="Emphasis"/>
          <w:color w:val="FF0000"/>
        </w:rPr>
        <w:t xml:space="preserve"> essential to life, they are </w:t>
      </w:r>
      <w:proofErr w:type="gramStart"/>
      <w:r w:rsidRPr="00892C20">
        <w:rPr>
          <w:rStyle w:val="Emphasis"/>
          <w:color w:val="FF0000"/>
        </w:rPr>
        <w:t xml:space="preserve">actually </w:t>
      </w:r>
      <w:r w:rsidRPr="00892C20">
        <w:rPr>
          <w:rStyle w:val="Emphasis"/>
          <w:color w:val="FF0000"/>
          <w:highlight w:val="green"/>
        </w:rPr>
        <w:t>parts</w:t>
      </w:r>
      <w:proofErr w:type="gramEnd"/>
      <w:r w:rsidRPr="00892C20">
        <w:rPr>
          <w:rStyle w:val="Emphasis"/>
          <w:color w:val="FF0000"/>
          <w:highlight w:val="green"/>
        </w:rPr>
        <w:t xml:space="preserve"> of</w:t>
      </w:r>
      <w:r w:rsidRPr="00892C20">
        <w:rPr>
          <w:rStyle w:val="Emphasis"/>
          <w:color w:val="FF0000"/>
        </w:rPr>
        <w:t xml:space="preserve"> human </w:t>
      </w:r>
      <w:r w:rsidRPr="00892C20">
        <w:rPr>
          <w:rStyle w:val="Emphasis"/>
          <w:color w:val="FF0000"/>
          <w:highlight w:val="green"/>
        </w:rPr>
        <w:t>life</w:t>
      </w:r>
      <w:r w:rsidRPr="00892C20">
        <w:rPr>
          <w:rStyle w:val="Emphasis"/>
          <w:color w:val="FF0000"/>
        </w:rPr>
        <w:t xml:space="preserve">. </w:t>
      </w:r>
      <w:r w:rsidRPr="00892C20">
        <w:rPr>
          <w:color w:val="FF0000"/>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892C20">
        <w:rPr>
          <w:rStyle w:val="Emphasis"/>
          <w:color w:val="FF0000"/>
        </w:rPr>
        <w:t xml:space="preserve">There are also what might be called </w:t>
      </w:r>
      <w:r w:rsidRPr="00892C20">
        <w:rPr>
          <w:rStyle w:val="Emphasis"/>
          <w:color w:val="FF0000"/>
          <w:highlight w:val="green"/>
        </w:rPr>
        <w:t>social needs</w:t>
      </w:r>
      <w:r w:rsidRPr="00892C20">
        <w:rPr>
          <w:rStyle w:val="Emphasis"/>
          <w:color w:val="FF0000"/>
        </w:rPr>
        <w:t xml:space="preserve"> which </w:t>
      </w:r>
      <w:r w:rsidRPr="00892C20">
        <w:rPr>
          <w:rStyle w:val="Emphasis"/>
          <w:color w:val="FF0000"/>
          <w:highlight w:val="green"/>
        </w:rPr>
        <w:t>constitute</w:t>
      </w:r>
      <w:r w:rsidRPr="00892C20">
        <w:rPr>
          <w:rStyle w:val="Emphasis"/>
          <w:color w:val="FF0000"/>
        </w:rPr>
        <w:t xml:space="preserve"> a fundamental </w:t>
      </w:r>
      <w:r w:rsidRPr="00892C20">
        <w:rPr>
          <w:rStyle w:val="Emphasis"/>
          <w:color w:val="FF0000"/>
          <w:highlight w:val="green"/>
        </w:rPr>
        <w:t>connection between</w:t>
      </w:r>
      <w:r w:rsidRPr="00892C20">
        <w:rPr>
          <w:rStyle w:val="Emphasis"/>
          <w:color w:val="FF0000"/>
        </w:rPr>
        <w:t xml:space="preserve"> the </w:t>
      </w:r>
      <w:r w:rsidRPr="00892C20">
        <w:rPr>
          <w:rStyle w:val="Emphasis"/>
          <w:color w:val="FF0000"/>
          <w:highlight w:val="green"/>
        </w:rPr>
        <w:t>individual and</w:t>
      </w:r>
      <w:r w:rsidRPr="00892C20">
        <w:rPr>
          <w:rStyle w:val="Emphasis"/>
          <w:color w:val="FF0000"/>
        </w:rPr>
        <w:t xml:space="preserve"> other individuals in </w:t>
      </w:r>
      <w:r w:rsidRPr="00892C20">
        <w:rPr>
          <w:rStyle w:val="Emphasis"/>
          <w:color w:val="FF0000"/>
          <w:highlight w:val="green"/>
        </w:rPr>
        <w:t>society</w:t>
      </w:r>
      <w:r w:rsidRPr="00892C20">
        <w:rPr>
          <w:rStyle w:val="Emphasis"/>
          <w:color w:val="FF0000"/>
        </w:rPr>
        <w:t xml:space="preserve">. Humans need other humans for non-material needs such as </w:t>
      </w:r>
      <w:r w:rsidRPr="00892C20">
        <w:rPr>
          <w:rStyle w:val="Emphasis"/>
          <w:color w:val="FF0000"/>
          <w:highlight w:val="green"/>
        </w:rPr>
        <w:t>education, friendship, and culture</w:t>
      </w:r>
      <w:r w:rsidRPr="00892C20">
        <w:rPr>
          <w:rStyle w:val="Emphasis"/>
          <w:color w:val="FF0000"/>
        </w:rPr>
        <w:t xml:space="preserve">. Uniquely human (as far as we can tell) qualities, such as culture, require human beings to be social beings; </w:t>
      </w:r>
      <w:proofErr w:type="gramStart"/>
      <w:r w:rsidRPr="00892C20">
        <w:rPr>
          <w:rStyle w:val="Emphasis"/>
          <w:color w:val="FF0000"/>
        </w:rPr>
        <w:t>thus</w:t>
      </w:r>
      <w:proofErr w:type="gramEnd"/>
      <w:r w:rsidRPr="00892C20">
        <w:rPr>
          <w:rStyle w:val="Emphasis"/>
          <w:color w:val="FF0000"/>
        </w:rPr>
        <w:t xml:space="preserve"> sociality is part of human nature. </w:t>
      </w:r>
      <w:r w:rsidRPr="00892C20">
        <w:rPr>
          <w:color w:val="FF0000"/>
          <w:sz w:val="8"/>
          <w:szCs w:val="8"/>
        </w:rPr>
        <w:t xml:space="preserve">But humans are also active, </w:t>
      </w:r>
      <w:proofErr w:type="gramStart"/>
      <w:r w:rsidRPr="00892C20">
        <w:rPr>
          <w:color w:val="FF0000"/>
          <w:sz w:val="8"/>
          <w:szCs w:val="8"/>
        </w:rPr>
        <w:t>self-</w:t>
      </w:r>
      <w:proofErr w:type="gramEnd"/>
      <w:r w:rsidRPr="00892C20">
        <w:rPr>
          <w:color w:val="FF0000"/>
          <w:sz w:val="8"/>
          <w:szCs w:val="8"/>
        </w:rPr>
        <w:t xml:space="preserve"> and world-determining beings. Humans </w:t>
      </w:r>
      <w:proofErr w:type="gramStart"/>
      <w:r w:rsidRPr="00892C20">
        <w:rPr>
          <w:color w:val="FF0000"/>
          <w:sz w:val="8"/>
          <w:szCs w:val="8"/>
        </w:rPr>
        <w:t>have the ability to</w:t>
      </w:r>
      <w:proofErr w:type="gramEnd"/>
      <w:r w:rsidRPr="00892C20">
        <w:rPr>
          <w:color w:val="FF0000"/>
          <w:sz w:val="8"/>
          <w:szCs w:val="8"/>
        </w:rPr>
        <w:t xml:space="preserve"> relate to objects “universally,” through labor. Human labor produces objects: buildings, computers, medicines. </w:t>
      </w:r>
      <w:proofErr w:type="gramStart"/>
      <w:r w:rsidRPr="00892C20">
        <w:rPr>
          <w:color w:val="FF0000"/>
          <w:sz w:val="8"/>
          <w:szCs w:val="8"/>
        </w:rPr>
        <w:t>All of</w:t>
      </w:r>
      <w:proofErr w:type="gramEnd"/>
      <w:r w:rsidRPr="00892C20">
        <w:rPr>
          <w:color w:val="FF0000"/>
          <w:sz w:val="8"/>
          <w:szCs w:val="8"/>
        </w:rPr>
        <w:t xml:space="preserve"> these creations we regard as created by “us” – as humans – out of the raw materials found in nature. In producing such </w:t>
      </w:r>
      <w:proofErr w:type="gramStart"/>
      <w:r w:rsidRPr="00892C20">
        <w:rPr>
          <w:color w:val="FF0000"/>
          <w:sz w:val="8"/>
          <w:szCs w:val="8"/>
        </w:rPr>
        <w:t>objects</w:t>
      </w:r>
      <w:proofErr w:type="gramEnd"/>
      <w:r w:rsidRPr="00892C20">
        <w:rPr>
          <w:color w:val="FF0000"/>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892C20">
        <w:rPr>
          <w:color w:val="FF0000"/>
          <w:sz w:val="8"/>
          <w:szCs w:val="8"/>
        </w:rPr>
        <w:t>actually produce</w:t>
      </w:r>
      <w:proofErr w:type="gramEnd"/>
      <w:r w:rsidRPr="00892C20">
        <w:rPr>
          <w:color w:val="FF0000"/>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892C20">
        <w:rPr>
          <w:color w:val="FF0000"/>
          <w:sz w:val="8"/>
          <w:szCs w:val="8"/>
        </w:rPr>
        <w:t>István</w:t>
      </w:r>
      <w:proofErr w:type="spellEnd"/>
      <w:r w:rsidRPr="00892C20">
        <w:rPr>
          <w:color w:val="FF0000"/>
          <w:sz w:val="8"/>
          <w:szCs w:val="8"/>
        </w:rPr>
        <w:t xml:space="preserve"> </w:t>
      </w:r>
      <w:proofErr w:type="spellStart"/>
      <w:r w:rsidRPr="00892C20">
        <w:rPr>
          <w:color w:val="FF0000"/>
          <w:sz w:val="8"/>
          <w:szCs w:val="8"/>
        </w:rPr>
        <w:t>Mészáros</w:t>
      </w:r>
      <w:proofErr w:type="spellEnd"/>
      <w:r w:rsidRPr="00892C20">
        <w:rPr>
          <w:color w:val="FF0000"/>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892C20">
        <w:rPr>
          <w:color w:val="FF0000"/>
          <w:sz w:val="8"/>
          <w:szCs w:val="8"/>
        </w:rPr>
        <w:t>Mészáros</w:t>
      </w:r>
      <w:proofErr w:type="spellEnd"/>
      <w:r w:rsidRPr="00892C20">
        <w:rPr>
          <w:color w:val="FF0000"/>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892C20">
        <w:rPr>
          <w:color w:val="FF0000"/>
          <w:sz w:val="8"/>
          <w:szCs w:val="8"/>
        </w:rPr>
        <w:t>human</w:t>
      </w:r>
      <w:proofErr w:type="gramEnd"/>
      <w:r w:rsidRPr="00892C20">
        <w:rPr>
          <w:color w:val="FF0000"/>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892C20">
        <w:rPr>
          <w:color w:val="FF0000"/>
          <w:sz w:val="8"/>
          <w:szCs w:val="8"/>
        </w:rPr>
        <w:t>particular brains</w:t>
      </w:r>
      <w:proofErr w:type="gramEnd"/>
      <w:r w:rsidRPr="00892C20">
        <w:rPr>
          <w:color w:val="FF0000"/>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892C20">
        <w:rPr>
          <w:color w:val="FF0000"/>
          <w:sz w:val="16"/>
        </w:rPr>
        <w:t xml:space="preserve"> </w:t>
      </w:r>
      <w:r w:rsidRPr="00892C20">
        <w:rPr>
          <w:rStyle w:val="Emphasis"/>
          <w:color w:val="FF0000"/>
          <w:highlight w:val="green"/>
        </w:rPr>
        <w:t>Some</w:t>
      </w:r>
      <w:r w:rsidRPr="00892C20">
        <w:rPr>
          <w:rStyle w:val="Emphasis"/>
          <w:color w:val="FF0000"/>
        </w:rPr>
        <w:t xml:space="preserve"> human </w:t>
      </w:r>
      <w:r w:rsidRPr="00892C20">
        <w:rPr>
          <w:rStyle w:val="Emphasis"/>
          <w:color w:val="FF0000"/>
          <w:highlight w:val="green"/>
        </w:rPr>
        <w:t xml:space="preserve">needs </w:t>
      </w:r>
      <w:r w:rsidRPr="00892C20">
        <w:rPr>
          <w:rStyle w:val="Emphasis"/>
          <w:color w:val="FF0000"/>
        </w:rPr>
        <w:t xml:space="preserve">may be </w:t>
      </w:r>
      <w:r w:rsidRPr="00892C20">
        <w:rPr>
          <w:rStyle w:val="Emphasis"/>
          <w:color w:val="FF0000"/>
          <w:highlight w:val="green"/>
        </w:rPr>
        <w:t>eliminated</w:t>
      </w:r>
      <w:r w:rsidRPr="00892C20">
        <w:rPr>
          <w:rStyle w:val="Emphasis"/>
          <w:color w:val="FF0000"/>
        </w:rPr>
        <w:t xml:space="preserve"> entirely </w:t>
      </w:r>
      <w:r w:rsidRPr="00892C20">
        <w:rPr>
          <w:rStyle w:val="Emphasis"/>
          <w:color w:val="FF0000"/>
          <w:highlight w:val="green"/>
        </w:rPr>
        <w:t>through tech</w:t>
      </w:r>
      <w:r w:rsidRPr="00892C20">
        <w:rPr>
          <w:rStyle w:val="Emphasis"/>
          <w:color w:val="FF0000"/>
        </w:rPr>
        <w:t xml:space="preserve">nology. </w:t>
      </w:r>
      <w:r w:rsidRPr="00892C20">
        <w:rPr>
          <w:color w:val="FF0000"/>
          <w:sz w:val="16"/>
        </w:rPr>
        <w:t xml:space="preserve">The nutritive aspect of eating might, for example, be separated from the gustatory, just as the pleasurable aspect of sex has largely been separated from its reproductive function through contraceptive technologies. </w:t>
      </w:r>
      <w:r w:rsidRPr="00892C20">
        <w:rPr>
          <w:rStyle w:val="Emphasis"/>
          <w:color w:val="FF0000"/>
        </w:rPr>
        <w:t xml:space="preserve">Nutrients and </w:t>
      </w:r>
      <w:r w:rsidRPr="00892C20">
        <w:rPr>
          <w:rStyle w:val="Emphasis"/>
          <w:color w:val="FF0000"/>
          <w:highlight w:val="green"/>
        </w:rPr>
        <w:t>calories</w:t>
      </w:r>
      <w:r w:rsidRPr="00892C20">
        <w:rPr>
          <w:rStyle w:val="Emphasis"/>
          <w:color w:val="FF0000"/>
        </w:rPr>
        <w:t xml:space="preserve"> could be </w:t>
      </w:r>
      <w:r w:rsidRPr="00892C20">
        <w:rPr>
          <w:rStyle w:val="Emphasis"/>
          <w:color w:val="FF0000"/>
          <w:highlight w:val="green"/>
        </w:rPr>
        <w:t>supplied through</w:t>
      </w:r>
      <w:r w:rsidRPr="00892C20">
        <w:rPr>
          <w:rStyle w:val="Emphasis"/>
          <w:color w:val="FF0000"/>
        </w:rPr>
        <w:t xml:space="preserve"> smart drugs, supplements, and </w:t>
      </w:r>
      <w:r w:rsidRPr="00892C20">
        <w:rPr>
          <w:rStyle w:val="Emphasis"/>
          <w:color w:val="FF0000"/>
          <w:highlight w:val="green"/>
        </w:rPr>
        <w:t>nanotech</w:t>
      </w:r>
      <w:r w:rsidRPr="00892C20">
        <w:rPr>
          <w:rStyle w:val="Emphasis"/>
          <w:color w:val="FF0000"/>
        </w:rPr>
        <w:t xml:space="preserve"> delivery systems, and nanobots might filter out unwanted aspects of digested food, making eating a wholly aesthetic experience. </w:t>
      </w:r>
      <w:r w:rsidRPr="00892C20">
        <w:rPr>
          <w:color w:val="FF0000"/>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892C20">
        <w:rPr>
          <w:color w:val="FF0000"/>
          <w:sz w:val="16"/>
        </w:rPr>
        <w:t>that transhumanists</w:t>
      </w:r>
      <w:proofErr w:type="gramEnd"/>
      <w:r w:rsidRPr="00892C20">
        <w:rPr>
          <w:color w:val="FF0000"/>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892C20">
        <w:rPr>
          <w:color w:val="FF0000"/>
          <w:sz w:val="16"/>
        </w:rPr>
        <w:t>in order to</w:t>
      </w:r>
      <w:proofErr w:type="gramEnd"/>
      <w:r w:rsidRPr="00892C20">
        <w:rPr>
          <w:color w:val="FF0000"/>
          <w:sz w:val="16"/>
        </w:rPr>
        <w:t xml:space="preserve"> conform to ‘God’s will’ or to what is considered ‘natural’” (More 2009). Neither social institutions nor moral intuitions should be taken as reasons for not modifying human nature. </w:t>
      </w:r>
      <w:r w:rsidRPr="00892C20">
        <w:rPr>
          <w:rStyle w:val="Emphasis"/>
          <w:color w:val="FF0000"/>
        </w:rPr>
        <w:t xml:space="preserve">Currently alien and even </w:t>
      </w:r>
      <w:r w:rsidRPr="00892C20">
        <w:rPr>
          <w:rStyle w:val="Emphasis"/>
          <w:color w:val="FF0000"/>
          <w:highlight w:val="green"/>
        </w:rPr>
        <w:t>unimaginable forms of existence can</w:t>
      </w:r>
      <w:r w:rsidRPr="00892C20">
        <w:rPr>
          <w:rStyle w:val="Emphasis"/>
          <w:color w:val="FF0000"/>
        </w:rPr>
        <w:t xml:space="preserve"> all </w:t>
      </w:r>
      <w:r w:rsidRPr="00892C20">
        <w:rPr>
          <w:rStyle w:val="Emphasis"/>
          <w:color w:val="FF0000"/>
          <w:highlight w:val="green"/>
        </w:rPr>
        <w:t>be stamped</w:t>
      </w:r>
      <w:r w:rsidRPr="00892C20">
        <w:rPr>
          <w:rStyle w:val="Emphasis"/>
          <w:color w:val="FF0000"/>
        </w:rPr>
        <w:t xml:space="preserve"> </w:t>
      </w:r>
      <w:r w:rsidRPr="00892C20">
        <w:rPr>
          <w:rStyle w:val="Emphasis"/>
          <w:color w:val="FF0000"/>
          <w:highlight w:val="green"/>
        </w:rPr>
        <w:t>with</w:t>
      </w:r>
      <w:r w:rsidRPr="00892C20">
        <w:rPr>
          <w:rStyle w:val="Emphasis"/>
          <w:color w:val="FF0000"/>
        </w:rPr>
        <w:t xml:space="preserve"> the mark of </w:t>
      </w:r>
      <w:r w:rsidRPr="00892C20">
        <w:rPr>
          <w:rStyle w:val="Emphasis"/>
          <w:color w:val="FF0000"/>
          <w:highlight w:val="green"/>
        </w:rPr>
        <w:t>humanity</w:t>
      </w:r>
      <w:r w:rsidRPr="00892C20">
        <w:rPr>
          <w:rStyle w:val="Emphasis"/>
          <w:color w:val="FF0000"/>
        </w:rPr>
        <w:t xml:space="preserve">, or whatever it is </w:t>
      </w:r>
      <w:r w:rsidRPr="00892C20">
        <w:rPr>
          <w:rStyle w:val="Emphasis"/>
          <w:color w:val="FF0000"/>
        </w:rPr>
        <w:lastRenderedPageBreak/>
        <w:t xml:space="preserve">that humanity will call itself </w:t>
      </w:r>
      <w:r w:rsidRPr="00892C20">
        <w:rPr>
          <w:rStyle w:val="Emphasis"/>
          <w:color w:val="FF0000"/>
          <w:highlight w:val="green"/>
        </w:rPr>
        <w:t>in</w:t>
      </w:r>
      <w:r w:rsidRPr="00892C20">
        <w:rPr>
          <w:rStyle w:val="Emphasis"/>
          <w:color w:val="FF0000"/>
        </w:rPr>
        <w:t xml:space="preserve"> the transhuman and </w:t>
      </w:r>
      <w:r w:rsidRPr="00892C20">
        <w:rPr>
          <w:rStyle w:val="Emphasis"/>
          <w:color w:val="FF0000"/>
          <w:highlight w:val="green"/>
        </w:rPr>
        <w:t>posthuman</w:t>
      </w:r>
      <w:r w:rsidRPr="00892C20">
        <w:rPr>
          <w:rStyle w:val="Emphasis"/>
          <w:color w:val="FF0000"/>
        </w:rPr>
        <w:t xml:space="preserve"> stages of its </w:t>
      </w:r>
      <w:r w:rsidRPr="00892C20">
        <w:rPr>
          <w:rStyle w:val="Emphasis"/>
          <w:color w:val="FF0000"/>
          <w:highlight w:val="green"/>
        </w:rPr>
        <w:t>existence</w:t>
      </w:r>
      <w:r w:rsidRPr="00892C20">
        <w:rPr>
          <w:rStyle w:val="Emphasis"/>
          <w:color w:val="FF0000"/>
        </w:rPr>
        <w:t xml:space="preserve">. </w:t>
      </w:r>
      <w:r w:rsidRPr="00892C20">
        <w:rPr>
          <w:color w:val="FF0000"/>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892C20">
        <w:rPr>
          <w:color w:val="FF0000"/>
          <w:sz w:val="8"/>
          <w:szCs w:val="8"/>
        </w:rPr>
        <w:t>Mészáros</w:t>
      </w:r>
      <w:proofErr w:type="spellEnd"/>
      <w:r w:rsidRPr="00892C20">
        <w:rPr>
          <w:color w:val="FF0000"/>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892C20">
        <w:rPr>
          <w:color w:val="FF0000"/>
          <w:sz w:val="8"/>
          <w:szCs w:val="8"/>
        </w:rPr>
        <w:t>Mészáros</w:t>
      </w:r>
      <w:proofErr w:type="spellEnd"/>
      <w:r w:rsidRPr="00892C20">
        <w:rPr>
          <w:color w:val="FF0000"/>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892C20">
        <w:rPr>
          <w:color w:val="FF0000"/>
          <w:sz w:val="8"/>
          <w:szCs w:val="8"/>
        </w:rPr>
        <w:t>e.g.</w:t>
      </w:r>
      <w:proofErr w:type="gramEnd"/>
      <w:r w:rsidRPr="00892C20">
        <w:rPr>
          <w:color w:val="FF0000"/>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892C20">
        <w:rPr>
          <w:color w:val="FF0000"/>
          <w:sz w:val="8"/>
          <w:szCs w:val="8"/>
        </w:rPr>
        <w:t>in the near future</w:t>
      </w:r>
      <w:proofErr w:type="gramEnd"/>
      <w:r w:rsidRPr="00892C20">
        <w:rPr>
          <w:color w:val="FF0000"/>
          <w:sz w:val="8"/>
          <w:szCs w:val="8"/>
        </w:rPr>
        <w:t xml:space="preserve">. </w:t>
      </w:r>
      <w:proofErr w:type="gramStart"/>
      <w:r w:rsidRPr="00892C20">
        <w:rPr>
          <w:color w:val="FF0000"/>
          <w:sz w:val="8"/>
          <w:szCs w:val="8"/>
        </w:rPr>
        <w:t>Thus</w:t>
      </w:r>
      <w:proofErr w:type="gramEnd"/>
      <w:r w:rsidRPr="00892C20">
        <w:rPr>
          <w:color w:val="FF0000"/>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892C20">
        <w:rPr>
          <w:color w:val="FF0000"/>
          <w:sz w:val="8"/>
          <w:szCs w:val="8"/>
        </w:rPr>
        <w:t>taken into account</w:t>
      </w:r>
      <w:proofErr w:type="gramEnd"/>
      <w:r w:rsidRPr="00892C20">
        <w:rPr>
          <w:color w:val="FF0000"/>
          <w:sz w:val="8"/>
          <w:szCs w:val="8"/>
        </w:rPr>
        <w:t xml:space="preserve"> beyond assertions that the “freedom” of liberal democracy and/or capitalism provides optimal productivity.</w:t>
      </w:r>
      <w:r w:rsidRPr="00892C20">
        <w:rPr>
          <w:color w:val="FF0000"/>
          <w:sz w:val="16"/>
        </w:rPr>
        <w:t xml:space="preserve"> </w:t>
      </w:r>
      <w:r w:rsidRPr="00892C20">
        <w:rPr>
          <w:rStyle w:val="Emphasis"/>
          <w:color w:val="FF0000"/>
        </w:rPr>
        <w:t xml:space="preserve">While Bostrom advocates equal or wide </w:t>
      </w:r>
      <w:r w:rsidRPr="00892C20">
        <w:rPr>
          <w:rStyle w:val="Emphasis"/>
          <w:color w:val="FF0000"/>
          <w:highlight w:val="green"/>
        </w:rPr>
        <w:t>access to</w:t>
      </w:r>
      <w:r w:rsidRPr="00892C20">
        <w:rPr>
          <w:rStyle w:val="Emphasis"/>
          <w:color w:val="FF0000"/>
        </w:rPr>
        <w:t xml:space="preserve"> the trans and </w:t>
      </w:r>
      <w:r w:rsidRPr="00892C20">
        <w:rPr>
          <w:rStyle w:val="Emphasis"/>
          <w:color w:val="FF0000"/>
          <w:highlight w:val="green"/>
        </w:rPr>
        <w:t>posthuman</w:t>
      </w:r>
      <w:r w:rsidRPr="00892C20">
        <w:rPr>
          <w:rStyle w:val="Emphasis"/>
          <w:color w:val="FF0000"/>
        </w:rPr>
        <w:t xml:space="preserve"> </w:t>
      </w:r>
      <w:r w:rsidRPr="00892C20">
        <w:rPr>
          <w:rStyle w:val="Emphasis"/>
          <w:color w:val="FF0000"/>
          <w:highlight w:val="green"/>
        </w:rPr>
        <w:t>realm</w:t>
      </w:r>
      <w:r w:rsidRPr="00892C20">
        <w:rPr>
          <w:rStyle w:val="Emphasis"/>
          <w:color w:val="FF0000"/>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892C20">
        <w:rPr>
          <w:rStyle w:val="Emphasis"/>
          <w:color w:val="FF0000"/>
          <w:highlight w:val="green"/>
        </w:rPr>
        <w:t>stratified</w:t>
      </w:r>
      <w:r w:rsidRPr="00892C20">
        <w:rPr>
          <w:rStyle w:val="Emphasis"/>
          <w:color w:val="FF0000"/>
        </w:rPr>
        <w:t xml:space="preserve"> </w:t>
      </w:r>
      <w:r w:rsidRPr="00892C20">
        <w:rPr>
          <w:rStyle w:val="Emphasis"/>
          <w:color w:val="FF0000"/>
          <w:highlight w:val="green"/>
        </w:rPr>
        <w:t>by</w:t>
      </w:r>
      <w:r w:rsidRPr="00892C20">
        <w:rPr>
          <w:rStyle w:val="Emphasis"/>
          <w:color w:val="FF0000"/>
        </w:rPr>
        <w:t xml:space="preserve"> the </w:t>
      </w:r>
      <w:r w:rsidRPr="00892C20">
        <w:rPr>
          <w:rStyle w:val="Emphasis"/>
          <w:color w:val="FF0000"/>
          <w:highlight w:val="green"/>
        </w:rPr>
        <w:t>underlying economic structure</w:t>
      </w:r>
      <w:r w:rsidRPr="00892C20">
        <w:rPr>
          <w:rStyle w:val="Emphasis"/>
          <w:color w:val="FF0000"/>
        </w:rPr>
        <w:t xml:space="preserve"> (Marx 1978, 34).</w:t>
      </w:r>
      <w:r w:rsidRPr="00892C20">
        <w:rPr>
          <w:color w:val="FF0000"/>
          <w:sz w:val="16"/>
        </w:rPr>
        <w:t xml:space="preserve"> An impoverished fisherman in Newfoundland and a CEO of a multinational corporation formally </w:t>
      </w:r>
      <w:proofErr w:type="gramStart"/>
      <w:r w:rsidRPr="00892C20">
        <w:rPr>
          <w:color w:val="FF0000"/>
          <w:sz w:val="16"/>
        </w:rPr>
        <w:t>have</w:t>
      </w:r>
      <w:proofErr w:type="gramEnd"/>
      <w:r w:rsidRPr="00892C20">
        <w:rPr>
          <w:color w:val="FF0000"/>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892C20">
        <w:rPr>
          <w:rStyle w:val="Emphasis"/>
          <w:color w:val="FF0000"/>
        </w:rPr>
        <w:t>While some proposed technologies, such as molecular assemblers</w:t>
      </w:r>
      <w:proofErr w:type="gramStart"/>
      <w:r w:rsidRPr="00892C20">
        <w:rPr>
          <w:rStyle w:val="Emphasis"/>
          <w:color w:val="FF0000"/>
        </w:rPr>
        <w:t>, do present possibilities of undermining or upsetting social structures, it</w:t>
      </w:r>
      <w:proofErr w:type="gramEnd"/>
      <w:r w:rsidRPr="00892C20">
        <w:rPr>
          <w:rStyle w:val="Emphasis"/>
          <w:color w:val="FF0000"/>
        </w:rPr>
        <w:t xml:space="preserve"> is also possible that </w:t>
      </w:r>
      <w:r w:rsidRPr="00892C20">
        <w:rPr>
          <w:rStyle w:val="Emphasis"/>
          <w:color w:val="FF0000"/>
          <w:highlight w:val="green"/>
        </w:rPr>
        <w:t>oppressive</w:t>
      </w:r>
      <w:r w:rsidRPr="00892C20">
        <w:rPr>
          <w:rStyle w:val="Emphasis"/>
          <w:color w:val="FF0000"/>
        </w:rPr>
        <w:t xml:space="preserve"> social </w:t>
      </w:r>
      <w:r w:rsidRPr="00892C20">
        <w:rPr>
          <w:rStyle w:val="Emphasis"/>
          <w:color w:val="FF0000"/>
          <w:highlight w:val="green"/>
        </w:rPr>
        <w:t>structures will</w:t>
      </w:r>
      <w:r w:rsidRPr="00892C20">
        <w:rPr>
          <w:rStyle w:val="Emphasis"/>
          <w:color w:val="FF0000"/>
        </w:rPr>
        <w:t xml:space="preserve"> inhibit or </w:t>
      </w:r>
      <w:r w:rsidRPr="00892C20">
        <w:rPr>
          <w:rStyle w:val="Emphasis"/>
          <w:color w:val="FF0000"/>
          <w:highlight w:val="green"/>
        </w:rPr>
        <w:t>corrupt</w:t>
      </w:r>
      <w:r w:rsidRPr="00892C20">
        <w:rPr>
          <w:rStyle w:val="Emphasis"/>
          <w:color w:val="FF0000"/>
        </w:rPr>
        <w:t xml:space="preserve"> the optimal </w:t>
      </w:r>
      <w:r w:rsidRPr="00892C20">
        <w:rPr>
          <w:rStyle w:val="Emphasis"/>
          <w:color w:val="FF0000"/>
          <w:highlight w:val="green"/>
        </w:rPr>
        <w:t>utilization of new tech</w:t>
      </w:r>
      <w:r w:rsidRPr="00892C20">
        <w:rPr>
          <w:rStyle w:val="Emphasis"/>
          <w:color w:val="FF0000"/>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892C20">
        <w:rPr>
          <w:color w:val="FF0000"/>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892C20">
        <w:rPr>
          <w:color w:val="FF0000"/>
          <w:sz w:val="16"/>
        </w:rPr>
        <w:t>through the use of</w:t>
      </w:r>
      <w:proofErr w:type="gramEnd"/>
      <w:r w:rsidRPr="00892C20">
        <w:rPr>
          <w:color w:val="FF0000"/>
          <w:sz w:val="16"/>
        </w:rPr>
        <w:t xml:space="preserve"> the above-mentioned techniques means that more product is produced by less workers who receive less wages. </w:t>
      </w:r>
      <w:proofErr w:type="gramStart"/>
      <w:r w:rsidRPr="00892C20">
        <w:rPr>
          <w:color w:val="FF0000"/>
          <w:sz w:val="16"/>
        </w:rPr>
        <w:t>Therefore</w:t>
      </w:r>
      <w:proofErr w:type="gramEnd"/>
      <w:r w:rsidRPr="00892C20">
        <w:rPr>
          <w:color w:val="FF0000"/>
          <w:sz w:val="16"/>
        </w:rPr>
        <w:t xml:space="preserve"> there are less and/or poorer consumers to consume ever more product. With no one to buy up </w:t>
      </w:r>
      <w:proofErr w:type="gramStart"/>
      <w:r w:rsidRPr="00892C20">
        <w:rPr>
          <w:color w:val="FF0000"/>
          <w:sz w:val="16"/>
        </w:rPr>
        <w:t>all of</w:t>
      </w:r>
      <w:proofErr w:type="gramEnd"/>
      <w:r w:rsidRPr="00892C20">
        <w:rPr>
          <w:color w:val="FF0000"/>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892C20">
        <w:rPr>
          <w:rStyle w:val="Emphasis"/>
          <w:color w:val="FF0000"/>
        </w:rPr>
        <w:t xml:space="preserve">The property relations of capitalism – the capitalist owns the means of production, while the worker owns only his labor power – become anti-productive once the productive forces are sufficiently developed. </w:t>
      </w:r>
      <w:r w:rsidRPr="00892C20">
        <w:rPr>
          <w:color w:val="FF0000"/>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892C20">
        <w:rPr>
          <w:color w:val="FF0000"/>
          <w:sz w:val="16"/>
        </w:rPr>
        <w:t>well aware</w:t>
      </w:r>
      <w:proofErr w:type="gramEnd"/>
      <w:r w:rsidRPr="00892C20">
        <w:rPr>
          <w:color w:val="FF0000"/>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892C20">
        <w:rPr>
          <w:rStyle w:val="Emphasis"/>
          <w:color w:val="FF0000"/>
        </w:rPr>
        <w:t xml:space="preserve">Surely, we can only expect molecular assembling technology to come to the public, if it does, from the non-profit sector, because from a capitalist perspective, </w:t>
      </w:r>
      <w:r w:rsidRPr="00892C20">
        <w:rPr>
          <w:rStyle w:val="Emphasis"/>
          <w:color w:val="FF0000"/>
          <w:highlight w:val="green"/>
        </w:rPr>
        <w:t>selling assemblers</w:t>
      </w:r>
      <w:r w:rsidRPr="00892C20">
        <w:rPr>
          <w:rStyle w:val="Emphasis"/>
          <w:color w:val="FF0000"/>
        </w:rPr>
        <w:t xml:space="preserve"> would be </w:t>
      </w:r>
      <w:r w:rsidRPr="00892C20">
        <w:rPr>
          <w:rStyle w:val="Emphasis"/>
          <w:color w:val="FF0000"/>
          <w:highlight w:val="green"/>
        </w:rPr>
        <w:t>identical to selling</w:t>
      </w:r>
      <w:r w:rsidRPr="00892C20">
        <w:rPr>
          <w:rStyle w:val="Emphasis"/>
          <w:color w:val="FF0000"/>
        </w:rPr>
        <w:t xml:space="preserve"> off ownership of the </w:t>
      </w:r>
      <w:r w:rsidRPr="00892C20">
        <w:rPr>
          <w:rStyle w:val="Emphasis"/>
          <w:color w:val="FF0000"/>
          <w:highlight w:val="green"/>
        </w:rPr>
        <w:t>means of production</w:t>
      </w:r>
      <w:r w:rsidRPr="00892C20">
        <w:rPr>
          <w:rStyle w:val="Emphasis"/>
          <w:color w:val="FF0000"/>
        </w:rPr>
        <w:t xml:space="preserve">. </w:t>
      </w:r>
      <w:r w:rsidRPr="00892C20">
        <w:rPr>
          <w:color w:val="FF0000"/>
          <w:sz w:val="16"/>
        </w:rPr>
        <w:t xml:space="preserve">In summary, transhumanists need to </w:t>
      </w:r>
      <w:proofErr w:type="gramStart"/>
      <w:r w:rsidRPr="00892C20">
        <w:rPr>
          <w:color w:val="FF0000"/>
          <w:sz w:val="16"/>
        </w:rPr>
        <w:t>take into account</w:t>
      </w:r>
      <w:proofErr w:type="gramEnd"/>
      <w:r w:rsidRPr="00892C20">
        <w:rPr>
          <w:color w:val="FF0000"/>
          <w:sz w:val="16"/>
        </w:rPr>
        <w:t xml:space="preserve"> the fact that, while technology does restructure society, the structures of society – which are social relations between humans – also influence the deployment of technologies. If the </w:t>
      </w:r>
      <w:proofErr w:type="gramStart"/>
      <w:r w:rsidRPr="00892C20">
        <w:rPr>
          <w:color w:val="FF0000"/>
          <w:sz w:val="16"/>
        </w:rPr>
        <w:t>ultimate goal</w:t>
      </w:r>
      <w:proofErr w:type="gramEnd"/>
      <w:r w:rsidRPr="00892C20">
        <w:rPr>
          <w:color w:val="FF0000"/>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w:t>
      </w:r>
      <w:r w:rsidRPr="00892C20">
        <w:rPr>
          <w:color w:val="FF0000"/>
          <w:sz w:val="16"/>
        </w:rPr>
        <w:lastRenderedPageBreak/>
        <w:t>individuals, not just a neutral space in which technological development will bring about changes in the human condition. The transformation of the individual and the transformation of society are inseparable.</w:t>
      </w:r>
    </w:p>
    <w:p w14:paraId="3DC93E4B" w14:textId="77777777" w:rsidR="0067247A" w:rsidRDefault="0067247A" w:rsidP="0067247A">
      <w:pPr>
        <w:pStyle w:val="Heading4"/>
      </w:pPr>
      <w:r>
        <w:t xml:space="preserve">4] Capitalism is lagging – </w:t>
      </w:r>
    </w:p>
    <w:p w14:paraId="6C678DCC" w14:textId="77777777" w:rsidR="0067247A" w:rsidRPr="001576BC" w:rsidRDefault="0067247A" w:rsidP="0067247A">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5BB7C10C" w14:textId="77777777" w:rsidR="0067247A" w:rsidRPr="00076A9D" w:rsidRDefault="0067247A" w:rsidP="0067247A">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951B1">
        <w:rPr>
          <w:rStyle w:val="Emphasis"/>
          <w:highlight w:val="green"/>
        </w:rPr>
        <w:t xml:space="preserve">market economy is a </w:t>
      </w:r>
      <w:r w:rsidRPr="007A5CE4">
        <w:rPr>
          <w:rStyle w:val="Emphasis"/>
        </w:rPr>
        <w:t xml:space="preserve">rather </w:t>
      </w:r>
      <w:r w:rsidRPr="007951B1">
        <w:rPr>
          <w:rStyle w:val="Emphasis"/>
          <w:highlight w:val="green"/>
        </w:rPr>
        <w:t>slow</w:t>
      </w:r>
      <w:r w:rsidRPr="007A5CE4">
        <w:rPr>
          <w:rStyle w:val="Emphasis"/>
        </w:rPr>
        <w:t xml:space="preserve"> </w:t>
      </w:r>
      <w:r w:rsidRPr="007951B1">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7951B1">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7951B1">
        <w:rPr>
          <w:rStyle w:val="Emphasis"/>
          <w:highlight w:val="green"/>
        </w:rPr>
        <w:t>delivered</w:t>
      </w:r>
      <w:r w:rsidRPr="0023657D">
        <w:rPr>
          <w:rStyle w:val="Emphasis"/>
        </w:rPr>
        <w:t xml:space="preserve"> very </w:t>
      </w:r>
      <w:r w:rsidRPr="0068129B">
        <w:rPr>
          <w:rStyle w:val="Emphasis"/>
        </w:rPr>
        <w:t xml:space="preserve">big </w:t>
      </w:r>
      <w:r w:rsidRPr="007951B1">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7951B1">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7951B1">
        <w:rPr>
          <w:rStyle w:val="Emphasis"/>
          <w:highlight w:val="green"/>
        </w:rPr>
        <w:t xml:space="preserve">raises </w:t>
      </w:r>
      <w:r w:rsidRPr="00165FA9">
        <w:rPr>
          <w:rStyle w:val="Emphasis"/>
        </w:rPr>
        <w:t xml:space="preserve">the </w:t>
      </w:r>
      <w:r w:rsidRPr="007951B1">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7951B1">
        <w:rPr>
          <w:rStyle w:val="Emphasis"/>
          <w:highlight w:val="green"/>
        </w:rPr>
        <w:t xml:space="preserve">program </w:t>
      </w:r>
      <w:r w:rsidRPr="0068129B">
        <w:rPr>
          <w:rStyle w:val="Emphasis"/>
        </w:rPr>
        <w:t xml:space="preserve">could </w:t>
      </w:r>
      <w:r w:rsidRPr="007951B1">
        <w:rPr>
          <w:rStyle w:val="Emphasis"/>
          <w:highlight w:val="green"/>
        </w:rPr>
        <w:t>perform</w:t>
      </w:r>
      <w:r w:rsidRPr="006133AF">
        <w:rPr>
          <w:rStyle w:val="Emphasis"/>
        </w:rPr>
        <w:t xml:space="preserve"> the </w:t>
      </w:r>
      <w:r w:rsidRPr="0068129B">
        <w:rPr>
          <w:rStyle w:val="Emphasis"/>
        </w:rPr>
        <w:t xml:space="preserve">computations necessary for the </w:t>
      </w:r>
      <w:r w:rsidRPr="007951B1">
        <w:rPr>
          <w:rStyle w:val="Emphasis"/>
          <w:highlight w:val="green"/>
        </w:rPr>
        <w:t xml:space="preserve">control </w:t>
      </w:r>
      <w:r w:rsidRPr="0068129B">
        <w:rPr>
          <w:rStyle w:val="Emphasis"/>
        </w:rPr>
        <w:t xml:space="preserve">and balancing </w:t>
      </w:r>
      <w:r w:rsidRPr="007951B1">
        <w:rPr>
          <w:rStyle w:val="Emphasis"/>
          <w:highlight w:val="green"/>
        </w:rPr>
        <w:t>of production</w:t>
      </w:r>
      <w:r w:rsidRPr="006133AF">
        <w:rPr>
          <w:rStyle w:val="Emphasis"/>
        </w:rPr>
        <w:t xml:space="preserve"> far </w:t>
      </w:r>
      <w:r w:rsidRPr="007951B1">
        <w:rPr>
          <w:rStyle w:val="Emphasis"/>
          <w:highlight w:val="green"/>
        </w:rPr>
        <w:t>faster than</w:t>
      </w:r>
      <w:r w:rsidRPr="006133AF">
        <w:rPr>
          <w:rStyle w:val="Emphasis"/>
        </w:rPr>
        <w:t xml:space="preserve"> either a </w:t>
      </w:r>
      <w:r w:rsidRPr="007951B1">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lastRenderedPageBreak/>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7951B1">
        <w:rPr>
          <w:rStyle w:val="Emphasis"/>
          <w:highlight w:val="green"/>
        </w:rPr>
        <w:t>digital</w:t>
      </w:r>
      <w:r w:rsidRPr="00F32639">
        <w:rPr>
          <w:rStyle w:val="Emphasis"/>
        </w:rPr>
        <w:t xml:space="preserve"> </w:t>
      </w:r>
      <w:r w:rsidRPr="007951B1">
        <w:rPr>
          <w:rStyle w:val="Emphasis"/>
          <w:highlight w:val="green"/>
        </w:rPr>
        <w:t xml:space="preserve">computer simulating </w:t>
      </w:r>
      <w:r w:rsidRPr="0068129B">
        <w:rPr>
          <w:rStyle w:val="Emphasis"/>
        </w:rPr>
        <w:t xml:space="preserve">a </w:t>
      </w:r>
      <w:r w:rsidRPr="007951B1">
        <w:rPr>
          <w:rStyle w:val="Emphasis"/>
          <w:highlight w:val="green"/>
        </w:rPr>
        <w:t>neural computer</w:t>
      </w:r>
      <w:r w:rsidRPr="00F32639">
        <w:rPr>
          <w:rStyle w:val="Emphasis"/>
        </w:rPr>
        <w:t xml:space="preserve"> </w:t>
      </w:r>
      <w:r w:rsidRPr="007951B1">
        <w:rPr>
          <w:rStyle w:val="Emphasis"/>
          <w:highlight w:val="green"/>
        </w:rPr>
        <w:t>simulating</w:t>
      </w:r>
      <w:r w:rsidRPr="00F32639">
        <w:rPr>
          <w:rStyle w:val="Emphasis"/>
        </w:rPr>
        <w:t xml:space="preserve"> the </w:t>
      </w:r>
      <w:r w:rsidRPr="007951B1">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lastRenderedPageBreak/>
        <w:drawing>
          <wp:inline distT="0" distB="0" distL="0" distR="0" wp14:anchorId="4E751D5D" wp14:editId="7DF463B4">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23A1F850" wp14:editId="17BFDBB9">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7951B1">
        <w:rPr>
          <w:rStyle w:val="Emphasis"/>
          <w:highlight w:val="green"/>
        </w:rPr>
        <w:t xml:space="preserve">run times are </w:t>
      </w:r>
      <w:r w:rsidRPr="00165FA9">
        <w:rPr>
          <w:rStyle w:val="Emphasis"/>
        </w:rPr>
        <w:t xml:space="preserve">approximately </w:t>
      </w:r>
      <w:r w:rsidRPr="007951B1">
        <w:rPr>
          <w:rStyle w:val="Emphasis"/>
          <w:highlight w:val="green"/>
        </w:rPr>
        <w:t xml:space="preserve">a linear function of </w:t>
      </w:r>
      <w:r w:rsidRPr="00A62ED6">
        <w:rPr>
          <w:rStyle w:val="Emphasis"/>
        </w:rPr>
        <w:t xml:space="preserve">the </w:t>
      </w:r>
      <w:r w:rsidRPr="007951B1">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7951B1">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7951B1">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7951B1">
        <w:rPr>
          <w:rStyle w:val="Emphasis"/>
          <w:highlight w:val="green"/>
        </w:rPr>
        <w:t xml:space="preserve">similar compute time for balancing </w:t>
      </w:r>
      <w:r w:rsidRPr="0068129B">
        <w:rPr>
          <w:rStyle w:val="Emphasis"/>
        </w:rPr>
        <w:t xml:space="preserve">a plan of </w:t>
      </w:r>
      <w:r w:rsidRPr="007951B1">
        <w:rPr>
          <w:rStyle w:val="Emphasis"/>
          <w:highlight w:val="green"/>
        </w:rPr>
        <w:t xml:space="preserve">an entire economy on a </w:t>
      </w:r>
      <w:r w:rsidRPr="0068129B">
        <w:rPr>
          <w:rStyle w:val="Emphasis"/>
        </w:rPr>
        <w:t xml:space="preserve">modern </w:t>
      </w:r>
      <w:r w:rsidRPr="007951B1">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7951B1">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7951B1">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7951B1">
        <w:rPr>
          <w:rStyle w:val="Emphasis"/>
          <w:highlight w:val="green"/>
        </w:rPr>
        <w:t>suitable</w:t>
      </w:r>
      <w:r w:rsidRPr="007951B1">
        <w:rPr>
          <w:sz w:val="12"/>
          <w:highlight w:val="green"/>
        </w:rPr>
        <w:t xml:space="preserve"> </w:t>
      </w:r>
      <w:r w:rsidRPr="007951B1">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7951B1">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7951B1">
        <w:rPr>
          <w:rStyle w:val="Emphasis"/>
          <w:highlight w:val="green"/>
        </w:rPr>
        <w:t xml:space="preserve">an automatic data collection network, </w:t>
      </w:r>
      <w:r w:rsidRPr="0068129B">
        <w:rPr>
          <w:rStyle w:val="Emphasis"/>
        </w:rPr>
        <w:t xml:space="preserve">which </w:t>
      </w:r>
      <w:r w:rsidRPr="007951B1">
        <w:rPr>
          <w:rStyle w:val="Emphasis"/>
          <w:highlight w:val="green"/>
        </w:rPr>
        <w:t>relay</w:t>
      </w:r>
      <w:r w:rsidRPr="0068129B">
        <w:rPr>
          <w:rStyle w:val="Emphasis"/>
        </w:rPr>
        <w:t xml:space="preserve">ed up-to-date </w:t>
      </w:r>
      <w:r w:rsidRPr="007951B1">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7951B1">
        <w:rPr>
          <w:rStyle w:val="Emphasis"/>
          <w:highlight w:val="green"/>
        </w:rPr>
        <w:t>third</w:t>
      </w:r>
      <w:r w:rsidRPr="0068129B">
        <w:rPr>
          <w:rStyle w:val="Emphasis"/>
        </w:rPr>
        <w:t xml:space="preserve"> economic </w:t>
      </w:r>
      <w:r w:rsidRPr="007951B1">
        <w:rPr>
          <w:rStyle w:val="Emphasis"/>
          <w:highlight w:val="green"/>
        </w:rPr>
        <w:t>alternative to market</w:t>
      </w:r>
      <w:r w:rsidRPr="0068129B">
        <w:rPr>
          <w:rStyle w:val="Emphasis"/>
        </w:rPr>
        <w:t xml:space="preserve"> allocation </w:t>
      </w:r>
      <w:r w:rsidRPr="007951B1">
        <w:rPr>
          <w:rStyle w:val="Emphasis"/>
          <w:highlight w:val="green"/>
        </w:rPr>
        <w:t>or bureaucratic allocation.</w:t>
      </w:r>
    </w:p>
    <w:p w14:paraId="3375BF9A" w14:textId="289D0815" w:rsidR="0067247A" w:rsidRPr="00B6286B" w:rsidRDefault="0067247A" w:rsidP="0067247A">
      <w:pPr>
        <w:pStyle w:val="Heading3"/>
      </w:pPr>
      <w:r w:rsidRPr="00B6286B">
        <w:lastRenderedPageBreak/>
        <w:t xml:space="preserve">Part </w:t>
      </w:r>
      <w:r w:rsidR="00D61E86">
        <w:t>5</w:t>
      </w:r>
      <w:r>
        <w:t xml:space="preserve"> is Preempts</w:t>
      </w:r>
    </w:p>
    <w:p w14:paraId="47445368" w14:textId="77777777" w:rsidR="0067247A" w:rsidRPr="00B6286B" w:rsidRDefault="0067247A" w:rsidP="0067247A">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23409C2B" w14:textId="77777777" w:rsidR="0067247A" w:rsidRPr="00B6286B" w:rsidRDefault="0067247A" w:rsidP="0067247A">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00B3D9DE" w14:textId="77777777" w:rsidR="0067247A" w:rsidRDefault="0067247A" w:rsidP="0067247A">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7951B1">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7951B1">
        <w:rPr>
          <w:rStyle w:val="Emphasis"/>
          <w:highlight w:val="green"/>
        </w:rPr>
        <w:t>put</w:t>
      </w:r>
      <w:r w:rsidRPr="00B6286B">
        <w:rPr>
          <w:rStyle w:val="Emphasis"/>
        </w:rPr>
        <w:t xml:space="preserve">ting </w:t>
      </w:r>
      <w:r w:rsidRPr="007951B1">
        <w:rPr>
          <w:rStyle w:val="Emphasis"/>
          <w:highlight w:val="green"/>
        </w:rPr>
        <w:t>our lives on the line</w:t>
      </w:r>
      <w:r w:rsidRPr="00B6286B">
        <w:rPr>
          <w:rStyle w:val="Emphasis"/>
        </w:rPr>
        <w:t xml:space="preserve">) with efforts </w:t>
      </w:r>
      <w:r w:rsidRPr="007951B1">
        <w:rPr>
          <w:rStyle w:val="Emphasis"/>
          <w:highlight w:val="green"/>
        </w:rPr>
        <w:t>to reverse</w:t>
      </w:r>
      <w:r w:rsidRPr="00B6286B">
        <w:rPr>
          <w:rStyle w:val="Emphasis"/>
        </w:rPr>
        <w:t xml:space="preserve"> patterns of </w:t>
      </w:r>
      <w:r w:rsidRPr="007951B1">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7951B1">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7951B1">
        <w:rPr>
          <w:rStyle w:val="Emphasis"/>
          <w:highlight w:val="green"/>
        </w:rPr>
        <w:t xml:space="preserve">prevent us from becoming </w:t>
      </w:r>
      <w:r w:rsidRPr="00B6286B">
        <w:rPr>
          <w:rStyle w:val="Emphasis"/>
        </w:rPr>
        <w:t xml:space="preserve">spiritually and politically </w:t>
      </w:r>
      <w:r w:rsidRPr="007951B1">
        <w:rPr>
          <w:rStyle w:val="Emphasis"/>
          <w:highlight w:val="green"/>
        </w:rPr>
        <w:t xml:space="preserve">alive. </w:t>
      </w:r>
      <w:r w:rsidRPr="00B6286B">
        <w:rPr>
          <w:rStyle w:val="Emphasis"/>
        </w:rPr>
        <w:t xml:space="preserve">They prevent us </w:t>
      </w:r>
      <w:r w:rsidRPr="007951B1">
        <w:rPr>
          <w:rStyle w:val="Emphasis"/>
          <w:highlight w:val="green"/>
        </w:rPr>
        <w:t xml:space="preserve">from changing </w:t>
      </w:r>
      <w:r w:rsidRPr="00B6286B">
        <w:rPr>
          <w:rStyle w:val="Emphasis"/>
        </w:rPr>
        <w:t xml:space="preserve">the </w:t>
      </w:r>
      <w:r w:rsidRPr="007951B1">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7951B1">
        <w:rPr>
          <w:rStyle w:val="Emphasis"/>
          <w:highlight w:val="green"/>
        </w:rPr>
        <w:t xml:space="preserve">Revolutionary suicide means living </w:t>
      </w:r>
      <w:r w:rsidRPr="00B6286B">
        <w:rPr>
          <w:rStyle w:val="Emphasis"/>
        </w:rPr>
        <w:t xml:space="preserve">out our </w:t>
      </w:r>
      <w:r w:rsidRPr="007951B1">
        <w:rPr>
          <w:rStyle w:val="Emphasis"/>
          <w:highlight w:val="green"/>
        </w:rPr>
        <w:t xml:space="preserve">commitments, even </w:t>
      </w:r>
      <w:r w:rsidRPr="00B6286B">
        <w:rPr>
          <w:rStyle w:val="Emphasis"/>
        </w:rPr>
        <w:t xml:space="preserve">when that means </w:t>
      </w:r>
      <w:r w:rsidRPr="007951B1">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7951B1">
        <w:rPr>
          <w:rStyle w:val="Emphasis"/>
          <w:highlight w:val="green"/>
        </w:rPr>
        <w:t>salvation</w:t>
      </w:r>
      <w:r w:rsidRPr="00B6286B">
        <w:rPr>
          <w:rStyle w:val="StyleUnderline"/>
        </w:rPr>
        <w:t xml:space="preserve"> of an entire planet </w:t>
      </w:r>
      <w:r w:rsidRPr="007951B1">
        <w:rPr>
          <w:rStyle w:val="Emphasis"/>
          <w:highlight w:val="green"/>
        </w:rPr>
        <w:t>requires a total risk of everything</w:t>
      </w:r>
      <w:r w:rsidRPr="00B6286B">
        <w:rPr>
          <w:sz w:val="16"/>
        </w:rPr>
        <w:t xml:space="preserve"> — of you, of me, of unyielding people everywhere, for all time. This is what revolutionary suicide is. </w:t>
      </w:r>
      <w:r w:rsidRPr="007951B1">
        <w:rPr>
          <w:rStyle w:val="Emphasis"/>
          <w:highlight w:val="green"/>
        </w:rPr>
        <w:t>The cost of revolution</w:t>
      </w:r>
      <w:r w:rsidRPr="00B6286B">
        <w:rPr>
          <w:rStyle w:val="Emphasis"/>
        </w:rPr>
        <w:t xml:space="preserve">ary change </w:t>
      </w:r>
      <w:r w:rsidRPr="007951B1">
        <w:rPr>
          <w:rStyle w:val="Emphasis"/>
          <w:highlight w:val="green"/>
        </w:rPr>
        <w:t xml:space="preserve">is </w:t>
      </w:r>
      <w:r w:rsidRPr="00B6286B">
        <w:rPr>
          <w:rStyle w:val="Emphasis"/>
        </w:rPr>
        <w:t xml:space="preserve">people’s </w:t>
      </w:r>
      <w:r w:rsidRPr="007951B1">
        <w:rPr>
          <w:rStyle w:val="Emphasis"/>
          <w:highlight w:val="green"/>
        </w:rPr>
        <w:t>willingness to pay with their</w:t>
      </w:r>
      <w:r w:rsidRPr="00B6286B">
        <w:rPr>
          <w:rStyle w:val="StyleUnderline"/>
        </w:rPr>
        <w:t xml:space="preserve"> own</w:t>
      </w:r>
      <w:r w:rsidRPr="00B6286B">
        <w:rPr>
          <w:sz w:val="16"/>
        </w:rPr>
        <w:t xml:space="preserve"> </w:t>
      </w:r>
      <w:r w:rsidRPr="007951B1">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0EB9CEA0" w14:textId="77777777" w:rsidR="0067247A" w:rsidRPr="00B6286B" w:rsidRDefault="0067247A" w:rsidP="0067247A">
      <w:pPr>
        <w:rPr>
          <w:sz w:val="16"/>
        </w:rPr>
      </w:pPr>
    </w:p>
    <w:p w14:paraId="093893B7" w14:textId="77777777" w:rsidR="0067247A" w:rsidRPr="00B6286B" w:rsidRDefault="0067247A" w:rsidP="0067247A">
      <w:pPr>
        <w:pStyle w:val="Heading4"/>
        <w:rPr>
          <w:rFonts w:cs="Arial"/>
        </w:rPr>
      </w:pPr>
      <w:r>
        <w:rPr>
          <w:rFonts w:cs="Arial"/>
        </w:rPr>
        <w:t>Process Counterplan Framing – d</w:t>
      </w:r>
      <w:r w:rsidRPr="00B6286B">
        <w:rPr>
          <w:rFonts w:cs="Arial"/>
        </w:rPr>
        <w:t>ebates over institutional minutia siphon energy away from social transformation – distinctions in central tenants and epistemology should come first</w:t>
      </w:r>
    </w:p>
    <w:p w14:paraId="5A878C50" w14:textId="77777777" w:rsidR="0067247A" w:rsidRPr="00B6286B" w:rsidRDefault="0067247A" w:rsidP="0067247A">
      <w:pPr>
        <w:rPr>
          <w:rFonts w:eastAsia="Book Antiqua"/>
        </w:rPr>
      </w:pPr>
      <w:r w:rsidRPr="00B6286B">
        <w:rPr>
          <w:rFonts w:eastAsia="Book Antiqua"/>
          <w:b/>
          <w:sz w:val="26"/>
          <w:szCs w:val="26"/>
        </w:rPr>
        <w:t>Bhattacharyya 13</w:t>
      </w:r>
      <w:r w:rsidRPr="00B6286B">
        <w:rPr>
          <w:rFonts w:eastAsia="Book Antiqua"/>
        </w:rPr>
        <w:t xml:space="preserve">, Race and Ethnicity Prof at Aston University (Gargi, </w:t>
      </w:r>
      <w:proofErr w:type="gramStart"/>
      <w:r w:rsidRPr="00B6286B">
        <w:rPr>
          <w:rFonts w:eastAsia="Book Antiqua"/>
        </w:rPr>
        <w:t>How</w:t>
      </w:r>
      <w:proofErr w:type="gramEnd"/>
      <w:r w:rsidRPr="00B6286B">
        <w:rPr>
          <w:rFonts w:eastAsia="Book Antiqua"/>
        </w:rPr>
        <w:t xml:space="preserve"> can we live with ourselves? Universities and the attempt to reconcile learning and doing, Ethnic and Racial Studies, Vol. 36, No. 9, 1411-1428)</w:t>
      </w:r>
    </w:p>
    <w:p w14:paraId="1D1EBD6E" w14:textId="77777777" w:rsidR="0067247A" w:rsidRPr="00B6286B" w:rsidRDefault="0067247A" w:rsidP="0067247A">
      <w:pPr>
        <w:rPr>
          <w:rFonts w:eastAsia="Book Antiqua"/>
          <w:sz w:val="16"/>
          <w:szCs w:val="16"/>
        </w:rPr>
      </w:pPr>
      <w:r w:rsidRPr="00B6286B">
        <w:rPr>
          <w:rFonts w:eastAsia="Book Antiqua"/>
          <w:sz w:val="16"/>
          <w:szCs w:val="16"/>
        </w:rPr>
        <w:t xml:space="preserve">In Britain also </w:t>
      </w:r>
      <w:r w:rsidRPr="00B6286B">
        <w:rPr>
          <w:rFonts w:eastAsia="Book Antiqua"/>
          <w:u w:val="single"/>
        </w:rPr>
        <w:t xml:space="preserve">there has been </w:t>
      </w:r>
      <w:r w:rsidRPr="007951B1">
        <w:rPr>
          <w:rStyle w:val="Emphasis"/>
          <w:highlight w:val="green"/>
        </w:rPr>
        <w:t>a move away from radical imagination</w:t>
      </w:r>
      <w:r w:rsidRPr="00B6286B">
        <w:rPr>
          <w:rFonts w:eastAsia="Book Antiqua"/>
          <w:u w:val="single"/>
        </w:rPr>
        <w:t xml:space="preserve"> in the politics of race, </w:t>
      </w:r>
      <w:r w:rsidRPr="007951B1">
        <w:rPr>
          <w:rStyle w:val="Emphasis"/>
          <w:highlight w:val="green"/>
        </w:rPr>
        <w:t>towards</w:t>
      </w:r>
      <w:r w:rsidRPr="00B6286B">
        <w:rPr>
          <w:rFonts w:eastAsia="Book Antiqua"/>
          <w:sz w:val="16"/>
          <w:szCs w:val="16"/>
        </w:rPr>
        <w:t xml:space="preserve"> either </w:t>
      </w:r>
      <w:r w:rsidRPr="00B6286B">
        <w:rPr>
          <w:rFonts w:eastAsia="Book Antiqua"/>
          <w:u w:val="single"/>
        </w:rPr>
        <w:t>highly institutionalized activity designed to measure and correct differential outcomes</w:t>
      </w:r>
      <w:r w:rsidRPr="00B6286B">
        <w:rPr>
          <w:rFonts w:eastAsia="Book Antiqua"/>
          <w:sz w:val="16"/>
          <w:szCs w:val="16"/>
        </w:rPr>
        <w:t xml:space="preserve">, or to ethnic particularity that challenges racism faced by a particular group but rarely links this activity to other struggles or a vision of an alternative society. </w:t>
      </w:r>
      <w:r w:rsidRPr="00B6286B">
        <w:rPr>
          <w:rFonts w:eastAsia="Book Antiqua"/>
          <w:u w:val="single"/>
        </w:rPr>
        <w:t>However necessary these forms of organization may be</w:t>
      </w:r>
      <w:r w:rsidRPr="00B6286B">
        <w:rPr>
          <w:rFonts w:eastAsia="Book Antiqua"/>
          <w:sz w:val="16"/>
          <w:szCs w:val="16"/>
        </w:rPr>
        <w:t xml:space="preserve"> because institutional outcomes continue to harden inequality between groups and mobilization needs to take place where people are, building on the affiliations that make sense to them </w:t>
      </w:r>
      <w:r w:rsidRPr="00B6286B">
        <w:rPr>
          <w:rFonts w:eastAsia="Book Antiqua"/>
          <w:u w:val="single"/>
        </w:rPr>
        <w:t>the loss of a larger vision and set of aspirations diminishes what anti-racist politics can be</w:t>
      </w:r>
      <w:r w:rsidRPr="00B6286B">
        <w:rPr>
          <w:rFonts w:eastAsia="Book Antiqua"/>
          <w:sz w:val="16"/>
          <w:szCs w:val="16"/>
        </w:rPr>
        <w:t xml:space="preserve">. Kelly (2002, p. xii) goes on to specify </w:t>
      </w:r>
      <w:r w:rsidRPr="00B6286B">
        <w:rPr>
          <w:rFonts w:eastAsia="Book Antiqua"/>
          <w:u w:val="single"/>
        </w:rPr>
        <w:lastRenderedPageBreak/>
        <w:t xml:space="preserve">the loss that arises from too </w:t>
      </w:r>
      <w:r w:rsidRPr="00B6286B">
        <w:rPr>
          <w:rStyle w:val="Emphasis"/>
        </w:rPr>
        <w:t>exclusive</w:t>
      </w:r>
      <w:r w:rsidRPr="00B6286B">
        <w:rPr>
          <w:rFonts w:eastAsia="Book Antiqua"/>
          <w:u w:val="single"/>
        </w:rPr>
        <w:t xml:space="preserve"> a </w:t>
      </w:r>
      <w:r w:rsidRPr="00B6286B">
        <w:rPr>
          <w:rStyle w:val="Emphasis"/>
        </w:rPr>
        <w:t>focus on</w:t>
      </w:r>
      <w:r w:rsidRPr="00B6286B">
        <w:rPr>
          <w:rFonts w:eastAsia="Book Antiqua"/>
          <w:u w:val="single"/>
        </w:rPr>
        <w:t xml:space="preserve"> matters of </w:t>
      </w:r>
      <w:r w:rsidRPr="007951B1">
        <w:rPr>
          <w:rStyle w:val="Emphasis"/>
          <w:highlight w:val="green"/>
        </w:rPr>
        <w:t>institutional detail</w:t>
      </w:r>
      <w:r w:rsidRPr="007951B1">
        <w:rPr>
          <w:rFonts w:eastAsia="Book Antiqua"/>
          <w:highlight w:val="green"/>
          <w:u w:val="single"/>
        </w:rPr>
        <w:t xml:space="preserve"> </w:t>
      </w:r>
      <w:r w:rsidRPr="00B6286B">
        <w:rPr>
          <w:rFonts w:eastAsia="Book Antiqua"/>
          <w:u w:val="single"/>
        </w:rPr>
        <w:t>or immediate politicking: Without new visions we don’t know what to build, only what to knock down.</w:t>
      </w:r>
      <w:r w:rsidRPr="00B6286B">
        <w:rPr>
          <w:rFonts w:eastAsia="Book Antiqua"/>
          <w:sz w:val="16"/>
          <w:szCs w:val="16"/>
        </w:rPr>
        <w:t xml:space="preserve"> </w:t>
      </w:r>
      <w:r w:rsidRPr="00B6286B">
        <w:rPr>
          <w:rFonts w:eastAsia="Book Antiqua"/>
          <w:u w:val="single"/>
        </w:rPr>
        <w:t>We not only end up confused, rudderless, and cynical, but we forget that making a revolution is not a series of clever maneuvers and tactics but a process that can and must transform us.</w:t>
      </w:r>
      <w:r w:rsidRPr="00B6286B">
        <w:rPr>
          <w:rFonts w:eastAsia="Book Antiqua"/>
          <w:sz w:val="16"/>
          <w:szCs w:val="16"/>
        </w:rPr>
        <w:t xml:space="preserve"> </w:t>
      </w:r>
      <w:r w:rsidRPr="00B6286B">
        <w:rPr>
          <w:rFonts w:eastAsia="Book Antiqua"/>
          <w:u w:val="single"/>
        </w:rPr>
        <w:t xml:space="preserve">This new </w:t>
      </w:r>
      <w:r w:rsidRPr="007951B1">
        <w:rPr>
          <w:rStyle w:val="Emphasis"/>
          <w:highlight w:val="green"/>
        </w:rPr>
        <w:t>revolutionary subject is unlikely to emerge from</w:t>
      </w:r>
      <w:r w:rsidRPr="00B6286B">
        <w:rPr>
          <w:rFonts w:eastAsia="Book Antiqua"/>
          <w:u w:val="single"/>
        </w:rPr>
        <w:t xml:space="preserve"> the </w:t>
      </w:r>
      <w:r w:rsidRPr="007951B1">
        <w:rPr>
          <w:rStyle w:val="Emphasis"/>
          <w:highlight w:val="green"/>
        </w:rPr>
        <w:t>mundane</w:t>
      </w:r>
      <w:r w:rsidRPr="00B6286B">
        <w:rPr>
          <w:rFonts w:eastAsia="Book Antiqua"/>
          <w:u w:val="single"/>
        </w:rPr>
        <w:t xml:space="preserve"> techniques of </w:t>
      </w:r>
      <w:r w:rsidRPr="007951B1">
        <w:rPr>
          <w:rStyle w:val="Emphasis"/>
          <w:highlight w:val="green"/>
        </w:rPr>
        <w:t>management</w:t>
      </w:r>
      <w:r w:rsidRPr="00B6286B">
        <w:rPr>
          <w:rFonts w:eastAsia="Book Antiqua"/>
          <w:u w:val="single"/>
        </w:rPr>
        <w:t xml:space="preserve"> that have come to typify ‘useful’ research in the field of racism</w:t>
      </w:r>
      <w:r w:rsidRPr="00B6286B">
        <w:rPr>
          <w:rFonts w:eastAsia="Book Antiqua"/>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B6286B">
        <w:rPr>
          <w:rFonts w:eastAsia="Book Antiqua"/>
          <w:sz w:val="16"/>
          <w:szCs w:val="16"/>
        </w:rPr>
        <w:t>in order for</w:t>
      </w:r>
      <w:proofErr w:type="gramEnd"/>
      <w:r w:rsidRPr="00B6286B">
        <w:rPr>
          <w:rFonts w:eastAsia="Book Antiqua"/>
          <w:sz w:val="16"/>
          <w:szCs w:val="16"/>
        </w:rPr>
        <w:t xml:space="preserve"> time and money to be allocated.6 </w:t>
      </w:r>
      <w:r w:rsidRPr="00B6286B">
        <w:rPr>
          <w:rFonts w:eastAsia="Book Antiqua"/>
          <w:u w:val="single"/>
        </w:rPr>
        <w:t>For the field of race and ethnic studies, this demand brings a model of knowledge as</w:t>
      </w:r>
      <w:r w:rsidRPr="00B6286B">
        <w:rPr>
          <w:rFonts w:eastAsia="Book Antiqua"/>
          <w:sz w:val="16"/>
          <w:szCs w:val="16"/>
        </w:rPr>
        <w:t xml:space="preserve"> technique often </w:t>
      </w:r>
      <w:r w:rsidRPr="00B6286B">
        <w:rPr>
          <w:rFonts w:eastAsia="Book Antiqua"/>
          <w:u w:val="single"/>
        </w:rPr>
        <w:t>management technique</w:t>
      </w:r>
      <w:r w:rsidRPr="00B6286B">
        <w:rPr>
          <w:rFonts w:eastAsia="Book Antiqua"/>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B6286B">
        <w:rPr>
          <w:rFonts w:eastAsia="Book Antiqua"/>
          <w:sz w:val="16"/>
          <w:szCs w:val="16"/>
        </w:rPr>
        <w:t>behaviour</w:t>
      </w:r>
      <w:proofErr w:type="spellEnd"/>
      <w:r w:rsidRPr="00B6286B">
        <w:rPr>
          <w:rFonts w:eastAsia="Book Antiqua"/>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B6286B">
        <w:rPr>
          <w:rFonts w:eastAsia="Book Antiqua"/>
          <w:u w:val="single"/>
        </w:rPr>
        <w:t xml:space="preserve">As a result, the </w:t>
      </w:r>
      <w:r w:rsidRPr="00B6286B">
        <w:rPr>
          <w:rStyle w:val="Emphasis"/>
        </w:rPr>
        <w:t>attempts</w:t>
      </w:r>
      <w:r w:rsidRPr="00B6286B">
        <w:rPr>
          <w:rFonts w:eastAsia="Book Antiqua"/>
          <w:u w:val="single"/>
        </w:rPr>
        <w:t xml:space="preserve"> by scholars to address a public also </w:t>
      </w:r>
      <w:r w:rsidRPr="00B6286B">
        <w:rPr>
          <w:rStyle w:val="Emphasis"/>
        </w:rPr>
        <w:t>tend to be</w:t>
      </w:r>
      <w:r w:rsidRPr="007951B1">
        <w:rPr>
          <w:rStyle w:val="Emphasis"/>
          <w:highlight w:val="green"/>
        </w:rPr>
        <w:t xml:space="preserve"> limited by</w:t>
      </w:r>
      <w:r w:rsidRPr="00B6286B">
        <w:rPr>
          <w:rFonts w:eastAsia="Book Antiqua"/>
          <w:u w:val="single"/>
        </w:rPr>
        <w:t xml:space="preserve"> the narrow demands of such </w:t>
      </w:r>
      <w:r w:rsidRPr="007951B1">
        <w:rPr>
          <w:rStyle w:val="Emphasis"/>
          <w:highlight w:val="green"/>
        </w:rPr>
        <w:t>technical or legalistic approaches</w:t>
      </w:r>
      <w:r w:rsidRPr="00B6286B">
        <w:rPr>
          <w:rFonts w:eastAsia="Book Antiqua"/>
          <w:u w:val="single"/>
        </w:rPr>
        <w:t xml:space="preserve"> to what anti-racism can and should be</w:t>
      </w:r>
      <w:r w:rsidRPr="00B6286B">
        <w:rPr>
          <w:rFonts w:eastAsia="Book Antiqua"/>
          <w:sz w:val="16"/>
          <w:szCs w:val="16"/>
        </w:rPr>
        <w:t xml:space="preserve">. There is a dilemma here. </w:t>
      </w:r>
      <w:r w:rsidRPr="00B6286B">
        <w:rPr>
          <w:rFonts w:eastAsia="Book Antiqua"/>
          <w:u w:val="single"/>
        </w:rPr>
        <w:t>For scholars who wish to connect with</w:t>
      </w:r>
      <w:r w:rsidRPr="00B6286B">
        <w:rPr>
          <w:rFonts w:eastAsia="Book Antiqua"/>
          <w:sz w:val="16"/>
          <w:szCs w:val="16"/>
        </w:rPr>
        <w:t xml:space="preserve"> so called </w:t>
      </w:r>
      <w:r w:rsidRPr="00B6286B">
        <w:rPr>
          <w:rFonts w:eastAsia="Book Antiqua"/>
          <w:u w:val="single"/>
        </w:rPr>
        <w:t xml:space="preserve">practitioners </w:t>
      </w:r>
      <w:r w:rsidRPr="00B6286B">
        <w:rPr>
          <w:rFonts w:eastAsia="Book Antiqua"/>
          <w:sz w:val="16"/>
          <w:szCs w:val="16"/>
        </w:rPr>
        <w:t xml:space="preserve">and who, perhaps, consider this world of equalities practice as </w:t>
      </w:r>
      <w:r w:rsidRPr="00B6286B">
        <w:rPr>
          <w:rFonts w:eastAsia="Book Antiqua"/>
          <w:u w:val="single"/>
        </w:rPr>
        <w:t>their</w:t>
      </w:r>
      <w:r w:rsidRPr="00B6286B">
        <w:rPr>
          <w:rFonts w:eastAsia="Book Antiqua"/>
          <w:sz w:val="16"/>
          <w:szCs w:val="16"/>
        </w:rPr>
        <w:t xml:space="preserve"> ‘public’ </w:t>
      </w:r>
      <w:r w:rsidRPr="00B6286B">
        <w:rPr>
          <w:rFonts w:eastAsia="Book Antiqua"/>
          <w:u w:val="single"/>
        </w:rPr>
        <w:t>research is likely to become focused around these questions of technical organization</w:t>
      </w:r>
      <w:r w:rsidRPr="00B6286B">
        <w:rPr>
          <w:rFonts w:eastAsia="Book Antiqua"/>
          <w:sz w:val="16"/>
          <w:szCs w:val="16"/>
        </w:rPr>
        <w:t xml:space="preserve">. Of course, many of us still seek to document and explore the complexity of racism and its impact in the world but </w:t>
      </w:r>
      <w:r w:rsidRPr="00B6286B">
        <w:rPr>
          <w:rFonts w:eastAsia="Book Antiqua"/>
          <w:u w:val="single"/>
        </w:rPr>
        <w:t xml:space="preserve">the </w:t>
      </w:r>
      <w:r w:rsidRPr="00B6286B">
        <w:rPr>
          <w:rStyle w:val="Emphasis"/>
        </w:rPr>
        <w:t>focus</w:t>
      </w:r>
      <w:r w:rsidRPr="00B6286B">
        <w:rPr>
          <w:rFonts w:eastAsia="Book Antiqua"/>
          <w:u w:val="single"/>
        </w:rPr>
        <w:t xml:space="preserve"> for this </w:t>
      </w:r>
      <w:proofErr w:type="spellStart"/>
      <w:r w:rsidRPr="00B6286B">
        <w:rPr>
          <w:rFonts w:eastAsia="Book Antiqua"/>
          <w:u w:val="single"/>
        </w:rPr>
        <w:t>endeavour</w:t>
      </w:r>
      <w:proofErr w:type="spellEnd"/>
      <w:r w:rsidRPr="00B6286B">
        <w:rPr>
          <w:rFonts w:eastAsia="Book Antiqua"/>
          <w:u w:val="single"/>
        </w:rPr>
        <w:t xml:space="preserve"> </w:t>
      </w:r>
      <w:r w:rsidRPr="00B6286B">
        <w:rPr>
          <w:rStyle w:val="Emphasis"/>
        </w:rPr>
        <w:t>becomes segmented by institutional focus and</w:t>
      </w:r>
      <w:r w:rsidRPr="00B6286B">
        <w:rPr>
          <w:rFonts w:eastAsia="Book Antiqua"/>
          <w:u w:val="single"/>
        </w:rPr>
        <w:t xml:space="preserve">, often, a rush to make </w:t>
      </w:r>
      <w:r w:rsidRPr="00B6286B">
        <w:rPr>
          <w:rStyle w:val="Emphasis"/>
        </w:rPr>
        <w:t>‘recommendations’</w:t>
      </w:r>
      <w:r w:rsidRPr="00B6286B">
        <w:rPr>
          <w:rFonts w:eastAsia="Book Antiqua"/>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B6286B">
        <w:rPr>
          <w:rFonts w:eastAsia="Book Antiqua"/>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B6286B">
        <w:rPr>
          <w:rFonts w:eastAsia="Book Antiqua"/>
          <w:u w:val="single"/>
        </w:rPr>
        <w:t>endeavour</w:t>
      </w:r>
      <w:proofErr w:type="spellEnd"/>
      <w:r w:rsidRPr="00B6286B">
        <w:rPr>
          <w:rFonts w:eastAsia="Book Antiqua"/>
          <w:u w:val="single"/>
        </w:rPr>
        <w:t xml:space="preserve">. This is </w:t>
      </w:r>
      <w:r w:rsidRPr="00B6286B">
        <w:rPr>
          <w:rStyle w:val="Emphasis"/>
        </w:rPr>
        <w:t>anti-racism as</w:t>
      </w:r>
      <w:r w:rsidRPr="00B6286B">
        <w:rPr>
          <w:rFonts w:eastAsia="Book Antiqua"/>
          <w:u w:val="single"/>
        </w:rPr>
        <w:t xml:space="preserve"> a matter of </w:t>
      </w:r>
      <w:r w:rsidRPr="007951B1">
        <w:rPr>
          <w:rStyle w:val="Emphasis"/>
          <w:highlight w:val="green"/>
        </w:rPr>
        <w:t>organizational adaptation, not</w:t>
      </w:r>
      <w:r w:rsidRPr="00B6286B">
        <w:rPr>
          <w:rFonts w:eastAsia="Book Antiqua"/>
          <w:u w:val="single"/>
        </w:rPr>
        <w:t xml:space="preserve"> any </w:t>
      </w:r>
      <w:r w:rsidRPr="007951B1">
        <w:rPr>
          <w:rStyle w:val="Emphasis"/>
          <w:highlight w:val="green"/>
        </w:rPr>
        <w:t>wider social transformation</w:t>
      </w:r>
      <w:r w:rsidRPr="00B6286B">
        <w:rPr>
          <w:rFonts w:eastAsia="Book Antiqua"/>
          <w:u w:val="single"/>
        </w:rPr>
        <w:t>. Perhaps some believe that transformation occurs through the collective impact of these many small organizational changes</w:t>
      </w:r>
      <w:r w:rsidRPr="00B6286B">
        <w:rPr>
          <w:rFonts w:eastAsia="Book Antiqua"/>
          <w:sz w:val="16"/>
          <w:szCs w:val="16"/>
        </w:rPr>
        <w:t xml:space="preserve"> that has certainly been the unspoken implication of anti- racist work since the Lawrence Enquiry </w:t>
      </w:r>
      <w:r w:rsidRPr="00B6286B">
        <w:rPr>
          <w:rFonts w:eastAsia="Book Antiqua"/>
          <w:u w:val="single"/>
        </w:rPr>
        <w:t xml:space="preserve">but, </w:t>
      </w:r>
      <w:r w:rsidRPr="00B6286B">
        <w:rPr>
          <w:rStyle w:val="Emphasis"/>
        </w:rPr>
        <w:t xml:space="preserve">whatever the benefits of improved </w:t>
      </w:r>
      <w:r w:rsidRPr="007951B1">
        <w:rPr>
          <w:rStyle w:val="Emphasis"/>
          <w:highlight w:val="green"/>
        </w:rPr>
        <w:t>institutional practices</w:t>
      </w:r>
      <w:r w:rsidRPr="00B6286B">
        <w:rPr>
          <w:rFonts w:eastAsia="Book Antiqua"/>
          <w:sz w:val="16"/>
          <w:szCs w:val="16"/>
        </w:rPr>
        <w:t xml:space="preserve">, if these in fact have been achieved, </w:t>
      </w:r>
      <w:r w:rsidRPr="00B6286B">
        <w:rPr>
          <w:rFonts w:eastAsia="Book Antiqua"/>
          <w:u w:val="single"/>
        </w:rPr>
        <w:t xml:space="preserve">this approach </w:t>
      </w:r>
      <w:r w:rsidRPr="007951B1">
        <w:rPr>
          <w:rStyle w:val="Emphasis"/>
          <w:highlight w:val="green"/>
        </w:rPr>
        <w:t xml:space="preserve">abandons </w:t>
      </w:r>
      <w:r w:rsidRPr="00B6286B">
        <w:rPr>
          <w:rStyle w:val="Emphasis"/>
        </w:rPr>
        <w:t xml:space="preserve">any sense of </w:t>
      </w:r>
      <w:r w:rsidRPr="007951B1">
        <w:rPr>
          <w:rStyle w:val="Emphasis"/>
          <w:highlight w:val="green"/>
        </w:rPr>
        <w:t>political movement</w:t>
      </w:r>
      <w:r w:rsidRPr="00B6286B">
        <w:rPr>
          <w:rFonts w:eastAsia="Book Antiqua"/>
          <w:sz w:val="16"/>
          <w:szCs w:val="16"/>
        </w:rPr>
        <w:t>. We may be producing work that connects with a public, but the aspirations of both scholars and public seem less than they were.</w:t>
      </w:r>
    </w:p>
    <w:p w14:paraId="4779657D" w14:textId="77777777" w:rsidR="00D61E86" w:rsidRDefault="00D61E86" w:rsidP="00D61E86">
      <w:pPr>
        <w:rPr>
          <w:rStyle w:val="Hyperlink"/>
        </w:rPr>
      </w:pPr>
      <w:r>
        <w:t>The – “</w:t>
      </w:r>
      <w:r w:rsidRPr="00834069">
        <w:t>used to point forward to a following qualifying or defining clause or phrase</w:t>
      </w:r>
      <w:r>
        <w:t xml:space="preserve">”. Google. </w:t>
      </w:r>
      <w:hyperlink r:id="rId20" w:history="1">
        <w:r w:rsidRPr="000516E3">
          <w:rPr>
            <w:rStyle w:val="Hyperlink"/>
          </w:rPr>
          <w:t>https://www.google.com/search?q=the+definition&amp;rlz=1C1CHBF_enUS877US877&amp;oq=the+definition&amp;aqs=chrome.0.69i59j69i64j69i61j69i60l2.2103j0j7&amp;sourceid=chrome&amp;ie=UTF-8</w:t>
        </w:r>
      </w:hyperlink>
    </w:p>
    <w:p w14:paraId="17375756" w14:textId="77777777" w:rsidR="00D61E86" w:rsidRDefault="00D61E86" w:rsidP="00D61E86">
      <w:pPr>
        <w:rPr>
          <w:rStyle w:val="Hyperlink"/>
        </w:rPr>
      </w:pPr>
      <w:r>
        <w:rPr>
          <w:rStyle w:val="Hyperlink"/>
        </w:rPr>
        <w:t>Appropriation – “</w:t>
      </w:r>
      <w:r w:rsidRPr="008D711F">
        <w:rPr>
          <w:rStyle w:val="Hyperlink"/>
        </w:rPr>
        <w:t>an act or instance of appropriating something</w:t>
      </w:r>
      <w:r>
        <w:rPr>
          <w:rStyle w:val="Hyperlink"/>
        </w:rPr>
        <w:t xml:space="preserve">”. </w:t>
      </w:r>
      <w:hyperlink r:id="rId21" w:history="1">
        <w:r w:rsidRPr="00474713">
          <w:rPr>
            <w:rStyle w:val="Hyperlink"/>
          </w:rPr>
          <w:t>https://www.merriam-webster.com/dictionary/appropriation</w:t>
        </w:r>
      </w:hyperlink>
    </w:p>
    <w:p w14:paraId="411E3970" w14:textId="77777777" w:rsidR="00D61E86" w:rsidRDefault="00D61E86" w:rsidP="00D61E86">
      <w:pPr>
        <w:rPr>
          <w:rStyle w:val="Hyperlink"/>
        </w:rPr>
      </w:pPr>
      <w:r>
        <w:rPr>
          <w:rStyle w:val="Hyperlink"/>
        </w:rPr>
        <w:t>Of – “</w:t>
      </w:r>
      <w:r w:rsidRPr="00797065">
        <w:rPr>
          <w:rStyle w:val="Hyperlink"/>
        </w:rPr>
        <w:t>indicating an association between two entities, typically one of belonging</w:t>
      </w:r>
      <w:r>
        <w:rPr>
          <w:rStyle w:val="Hyperlink"/>
        </w:rPr>
        <w:t xml:space="preserve">”. </w:t>
      </w:r>
      <w:hyperlink r:id="rId22" w:history="1">
        <w:r w:rsidRPr="00474713">
          <w:rPr>
            <w:rStyle w:val="Hyperlink"/>
          </w:rPr>
          <w:t>https://www.google.com/search?q=of+definition&amp;rlz=1C1CHBF_enUS877US877&amp;oq=of+definition&amp;aqs=chrome..69i57j69i60.1494j0j7&amp;sourceid=chrome&amp;ie=UTF-8</w:t>
        </w:r>
      </w:hyperlink>
    </w:p>
    <w:p w14:paraId="3F8E4432" w14:textId="77777777" w:rsidR="00D61E86" w:rsidRDefault="00D61E86" w:rsidP="00D61E86">
      <w:r>
        <w:t>Outer Space – “</w:t>
      </w:r>
      <w:r w:rsidRPr="00FD4F42">
        <w:t>the physical universe beyond the earth's atmosphere</w:t>
      </w:r>
      <w:r>
        <w:t xml:space="preserve">”. </w:t>
      </w:r>
      <w:hyperlink r:id="rId23" w:history="1">
        <w:r w:rsidRPr="00474713">
          <w:rPr>
            <w:rStyle w:val="Hyperlink"/>
          </w:rPr>
          <w:t>https://www.google.com/search?q=outer+space+definition&amp;rlz=1C1CHBF_enUS877US877&amp;oq=outer+space+definition&amp;aqs=chrome..69i57j69i60.2363j0j7&amp;sourceid=chrome&amp;ie=UTF-8</w:t>
        </w:r>
      </w:hyperlink>
      <w:r>
        <w:t xml:space="preserve"> </w:t>
      </w:r>
    </w:p>
    <w:p w14:paraId="46489D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A4327"/>
    <w:rsid w:val="000139A3"/>
    <w:rsid w:val="000A4327"/>
    <w:rsid w:val="00100833"/>
    <w:rsid w:val="00104529"/>
    <w:rsid w:val="00105942"/>
    <w:rsid w:val="00107396"/>
    <w:rsid w:val="00144A4C"/>
    <w:rsid w:val="00176AB0"/>
    <w:rsid w:val="00177B7D"/>
    <w:rsid w:val="0018322D"/>
    <w:rsid w:val="001B5776"/>
    <w:rsid w:val="001E527A"/>
    <w:rsid w:val="001F78CE"/>
    <w:rsid w:val="00242F2E"/>
    <w:rsid w:val="00251FC7"/>
    <w:rsid w:val="002855A7"/>
    <w:rsid w:val="002B146A"/>
    <w:rsid w:val="002B5E17"/>
    <w:rsid w:val="00315690"/>
    <w:rsid w:val="00316B75"/>
    <w:rsid w:val="00325646"/>
    <w:rsid w:val="003460F2"/>
    <w:rsid w:val="0038158C"/>
    <w:rsid w:val="003902BA"/>
    <w:rsid w:val="003A09E2"/>
    <w:rsid w:val="00403AE5"/>
    <w:rsid w:val="00407037"/>
    <w:rsid w:val="004605D6"/>
    <w:rsid w:val="004C60E8"/>
    <w:rsid w:val="004E3579"/>
    <w:rsid w:val="004E728B"/>
    <w:rsid w:val="004F39E0"/>
    <w:rsid w:val="00537BD5"/>
    <w:rsid w:val="0057268A"/>
    <w:rsid w:val="005D2912"/>
    <w:rsid w:val="006065BD"/>
    <w:rsid w:val="00645FA9"/>
    <w:rsid w:val="00647866"/>
    <w:rsid w:val="00665003"/>
    <w:rsid w:val="0067247A"/>
    <w:rsid w:val="006A2AD0"/>
    <w:rsid w:val="006C2375"/>
    <w:rsid w:val="006D4ECC"/>
    <w:rsid w:val="00722258"/>
    <w:rsid w:val="007243E5"/>
    <w:rsid w:val="00766EA0"/>
    <w:rsid w:val="007A2226"/>
    <w:rsid w:val="007F5B66"/>
    <w:rsid w:val="00823A1C"/>
    <w:rsid w:val="00845B9D"/>
    <w:rsid w:val="00860984"/>
    <w:rsid w:val="00892C20"/>
    <w:rsid w:val="00895392"/>
    <w:rsid w:val="008B3ECB"/>
    <w:rsid w:val="008B4E85"/>
    <w:rsid w:val="008C1B2E"/>
    <w:rsid w:val="0091627E"/>
    <w:rsid w:val="0097032B"/>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7E34"/>
    <w:rsid w:val="00D325A9"/>
    <w:rsid w:val="00D36A8A"/>
    <w:rsid w:val="00D61409"/>
    <w:rsid w:val="00D61E86"/>
    <w:rsid w:val="00D6691E"/>
    <w:rsid w:val="00D71170"/>
    <w:rsid w:val="00DA1C92"/>
    <w:rsid w:val="00DA25D4"/>
    <w:rsid w:val="00DA6538"/>
    <w:rsid w:val="00DD4725"/>
    <w:rsid w:val="00E15E75"/>
    <w:rsid w:val="00E5262C"/>
    <w:rsid w:val="00EC7DC4"/>
    <w:rsid w:val="00ED30CF"/>
    <w:rsid w:val="00F176EF"/>
    <w:rsid w:val="00F45E10"/>
    <w:rsid w:val="00F531CA"/>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0438"/>
  <w15:chartTrackingRefBased/>
  <w15:docId w15:val="{B766B9FF-127C-4D03-A57A-0CDAF06F7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4327"/>
    <w:rPr>
      <w:rFonts w:ascii="Calibri" w:hAnsi="Calibri" w:cs="Calibri"/>
    </w:rPr>
  </w:style>
  <w:style w:type="paragraph" w:styleId="Heading1">
    <w:name w:val="heading 1"/>
    <w:aliases w:val="Pocket"/>
    <w:basedOn w:val="Normal"/>
    <w:next w:val="Normal"/>
    <w:link w:val="Heading1Char"/>
    <w:qFormat/>
    <w:rsid w:val="000A43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43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0A43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0A43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43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4327"/>
  </w:style>
  <w:style w:type="character" w:customStyle="1" w:styleId="Heading1Char">
    <w:name w:val="Heading 1 Char"/>
    <w:aliases w:val="Pocket Char"/>
    <w:basedOn w:val="DefaultParagraphFont"/>
    <w:link w:val="Heading1"/>
    <w:rsid w:val="000A43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432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0A4327"/>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0A4327"/>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0A43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4327"/>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0A4327"/>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A4327"/>
    <w:rPr>
      <w:color w:val="auto"/>
      <w:u w:val="none"/>
    </w:rPr>
  </w:style>
  <w:style w:type="character" w:styleId="FollowedHyperlink">
    <w:name w:val="FollowedHyperlink"/>
    <w:basedOn w:val="DefaultParagraphFont"/>
    <w:uiPriority w:val="99"/>
    <w:semiHidden/>
    <w:unhideWhenUsed/>
    <w:rsid w:val="000A4327"/>
    <w:rPr>
      <w:color w:val="auto"/>
      <w:u w:val="none"/>
    </w:rPr>
  </w:style>
  <w:style w:type="paragraph" w:customStyle="1" w:styleId="textbold">
    <w:name w:val="text bold"/>
    <w:basedOn w:val="Normal"/>
    <w:link w:val="Emphasis"/>
    <w:uiPriority w:val="7"/>
    <w:qFormat/>
    <w:rsid w:val="000A4327"/>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0A43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hyperlink" Target="https://thelawdictionary.org/privat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www.merriam-webster.com/dictionary/appropriation" TargetMode="External"/><Relationship Id="rId7" Type="http://schemas.openxmlformats.org/officeDocument/2006/relationships/hyperlink" Target="https://monthlyreview.org/2020/07/01/modern-u-s-racial-capitalism/" TargetMode="External"/><Relationship Id="rId12" Type="http://schemas.openxmlformats.org/officeDocument/2006/relationships/image" Target="media/image2.jpeg"/><Relationship Id="rId17" Type="http://schemas.openxmlformats.org/officeDocument/2006/relationships/hyperlink" Target="https://philpapers.org/archive/STETAM-4.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searchgate.net/publication/338327276_Dynamic_Efficiency_in_a_Planned_Economy_Innovation_and_Entrepreneurship_Without_Markets%20//" TargetMode="External"/><Relationship Id="rId20" Type="http://schemas.openxmlformats.org/officeDocument/2006/relationships/hyperlink" Target="https://www.google.com/search?q=the+definition&amp;rlz=1C1CHBF_enUS877US877&amp;oq=the+definition&amp;aqs=chrome.0.69i59j69i64j69i61j69i60l2.2103j0j7&amp;sourceid=chrome&amp;ie=UTF-8" TargetMode="External"/><Relationship Id="rId1" Type="http://schemas.openxmlformats.org/officeDocument/2006/relationships/customXml" Target="../customXml/item1.xml"/><Relationship Id="rId6" Type="http://schemas.openxmlformats.org/officeDocument/2006/relationships/hyperlink" Target="https://web.archive.org/web/20120926202524/http://jacobinmag.com:80/2012/09/put-whitey-back-on-the-moon" TargetMode="Externa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hamptoninstitution.org/why-black-people-need-maoism.html" TargetMode="External"/><Relationship Id="rId23" Type="http://schemas.openxmlformats.org/officeDocument/2006/relationships/hyperlink" Target="https://www.google.com/search?q=outer+space+definition&amp;rlz=1C1CHBF_enUS877US877&amp;oq=outer+space+definition&amp;aqs=chrome..69i57j69i60.2363j0j7&amp;sourceid=chrome&amp;ie=UTF-8" TargetMode="External"/><Relationship Id="rId10" Type="http://schemas.openxmlformats.org/officeDocument/2006/relationships/hyperlink" Target="https://www.grammar-monster.com/glossary/linking_verbs.ht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yourdictionary.com/dialectical" TargetMode="External"/><Relationship Id="rId14" Type="http://schemas.openxmlformats.org/officeDocument/2006/relationships/hyperlink" Target="https://www.merriam-webster.com/dictionary/entity" TargetMode="External"/><Relationship Id="rId22" Type="http://schemas.openxmlformats.org/officeDocument/2006/relationships/hyperlink" Target="https://www.google.com/search?q=of+definition&amp;rlz=1C1CHBF_enUS877US877&amp;oq=of+definition&amp;aqs=chrome..69i57j69i60.149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33</Pages>
  <Words>36529</Words>
  <Characters>208217</Characters>
  <Application>Microsoft Office Word</Application>
  <DocSecurity>0</DocSecurity>
  <Lines>1735</Lines>
  <Paragraphs>488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7</cp:revision>
  <dcterms:created xsi:type="dcterms:W3CDTF">2022-01-15T14:12:00Z</dcterms:created>
  <dcterms:modified xsi:type="dcterms:W3CDTF">2022-01-15T15:39:00Z</dcterms:modified>
</cp:coreProperties>
</file>