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8F809" w14:textId="6A47E4CF" w:rsidR="000E4317" w:rsidRDefault="000E4317" w:rsidP="000E4317">
      <w:pPr>
        <w:pStyle w:val="Heading1"/>
      </w:pPr>
      <w:r>
        <w:t>Harvard R7 1AC</w:t>
      </w:r>
    </w:p>
    <w:p w14:paraId="374612B0" w14:textId="2B45A7F4" w:rsidR="000E4317" w:rsidRDefault="000E4317" w:rsidP="000E4317">
      <w:pPr>
        <w:pStyle w:val="Heading4"/>
      </w:pPr>
      <w:r>
        <w:t xml:space="preserve">The advent of hypermodernity only became possible with the advent of speed. Technological acceleration has eroded the role of politics and the state in favor of a total militarization of society that threatens planetary annihilation. Debates on the Commercial actions in Space are no longer dealing with </w:t>
      </w:r>
      <w:r w:rsidRPr="00CC7E83">
        <w:rPr>
          <w:u w:val="single"/>
        </w:rPr>
        <w:t>geopolitics</w:t>
      </w:r>
      <w:r>
        <w:t xml:space="preserve">, but </w:t>
      </w:r>
      <w:proofErr w:type="spellStart"/>
      <w:r w:rsidRPr="00CC7E83">
        <w:rPr>
          <w:u w:val="single"/>
        </w:rPr>
        <w:t>chronopolitics</w:t>
      </w:r>
      <w:proofErr w:type="spellEnd"/>
      <w:r>
        <w:t xml:space="preserve">, in which spatial control is superseded by the need to control time and to justify the legitimacy of US hegemony versus undeveloped nations. Attempts at restricting private actors in Outer Space will always be outpaced by the global war machine without </w:t>
      </w:r>
      <w:proofErr w:type="spellStart"/>
      <w:r>
        <w:t>dromology</w:t>
      </w:r>
      <w:proofErr w:type="spellEnd"/>
      <w:r>
        <w:t xml:space="preserve"> – our term for the study of speed. </w:t>
      </w:r>
    </w:p>
    <w:p w14:paraId="1647CDF8" w14:textId="77777777" w:rsidR="000E4317" w:rsidRPr="0015042E" w:rsidRDefault="000E4317" w:rsidP="000E4317">
      <w:pPr>
        <w:rPr>
          <w:rStyle w:val="Style13ptBold"/>
        </w:rPr>
      </w:pPr>
      <w:r>
        <w:rPr>
          <w:rStyle w:val="Style13ptBold"/>
        </w:rPr>
        <w:t xml:space="preserve">Armitage 01 </w:t>
      </w:r>
      <w:r w:rsidRPr="0015042E">
        <w:t>(</w:t>
      </w:r>
      <w:r>
        <w:t>John Armitage. John Armitage is Professor of Media Arts within Winchester School of Art at the University of Southampton. “Project(</w:t>
      </w:r>
      <w:proofErr w:type="spellStart"/>
      <w:r>
        <w:t>ile</w:t>
      </w:r>
      <w:proofErr w:type="spellEnd"/>
      <w:r>
        <w:t>)s of Hypermodern(organ)</w:t>
      </w:r>
      <w:proofErr w:type="spellStart"/>
      <w:r>
        <w:t>ization</w:t>
      </w:r>
      <w:proofErr w:type="spellEnd"/>
      <w:r>
        <w:t xml:space="preserve">” </w:t>
      </w:r>
      <w:hyperlink r:id="rId6" w:history="1">
        <w:r w:rsidRPr="008F06C7">
          <w:rPr>
            <w:rStyle w:val="Hyperlink"/>
          </w:rPr>
          <w:t>http://www.ephemerajournal.org/sites/default/files/1-2armitage.pdf</w:t>
        </w:r>
      </w:hyperlink>
      <w:r>
        <w:t>) GL</w:t>
      </w:r>
    </w:p>
    <w:p w14:paraId="5BB56960" w14:textId="77777777" w:rsidR="000E4317" w:rsidRPr="00CC7E83" w:rsidRDefault="000E4317" w:rsidP="000E4317">
      <w:pPr>
        <w:rPr>
          <w:sz w:val="16"/>
        </w:rPr>
      </w:pPr>
      <w:r w:rsidRPr="00CC7E83">
        <w:rPr>
          <w:sz w:val="16"/>
        </w:rPr>
        <w:t>Clearly, the transdisciplinary project(</w:t>
      </w:r>
      <w:proofErr w:type="spellStart"/>
      <w:r w:rsidRPr="00CC7E83">
        <w:rPr>
          <w:sz w:val="16"/>
        </w:rPr>
        <w:t>ile</w:t>
      </w:r>
      <w:proofErr w:type="spellEnd"/>
      <w:r w:rsidRPr="00CC7E83">
        <w:rPr>
          <w:sz w:val="16"/>
        </w:rPr>
        <w:t xml:space="preserve">)s of hypermodernity cannot easily be incorporated into the traditional models of the political economy of corporations, organizations and the military. Ordinarily, of course, it is the explicit rules governing corporate, economic and institutional relations between roles that are of paramount interest to most political economists- In this article, therefore, I am not primarily concerned with traditional political economy but, rather, with theoretical and critical as well as social and cultural discussion, discovery and analysis. The prelude to this sort of approach must be </w:t>
      </w:r>
      <w:r w:rsidRPr="00DE2AFC">
        <w:rPr>
          <w:rStyle w:val="StyleUnderline"/>
          <w:highlight w:val="green"/>
        </w:rPr>
        <w:t>the theoretical examination of corporations,</w:t>
      </w:r>
      <w:r w:rsidRPr="0015042E">
        <w:rPr>
          <w:rStyle w:val="StyleUnderline"/>
        </w:rPr>
        <w:t xml:space="preserve"> organizations, </w:t>
      </w:r>
      <w:r w:rsidRPr="00DE2AFC">
        <w:rPr>
          <w:rStyle w:val="StyleUnderline"/>
          <w:highlight w:val="green"/>
        </w:rPr>
        <w:t>military</w:t>
      </w:r>
      <w:r w:rsidRPr="0015042E">
        <w:rPr>
          <w:rStyle w:val="StyleUnderline"/>
        </w:rPr>
        <w:t xml:space="preserve"> and institutional or bureaucratic determinants in their broadest sense, </w:t>
      </w:r>
      <w:r w:rsidRPr="00DE2AFC">
        <w:rPr>
          <w:rStyle w:val="StyleUnderline"/>
          <w:highlight w:val="green"/>
        </w:rPr>
        <w:t>along with</w:t>
      </w:r>
      <w:r w:rsidRPr="0015042E">
        <w:rPr>
          <w:rStyle w:val="StyleUnderline"/>
        </w:rPr>
        <w:t xml:space="preserve"> additional pertinent </w:t>
      </w:r>
      <w:r w:rsidRPr="00DE2AFC">
        <w:rPr>
          <w:rStyle w:val="StyleUnderline"/>
          <w:highlight w:val="green"/>
        </w:rPr>
        <w:t>social and cultural determinants</w:t>
      </w:r>
      <w:r w:rsidRPr="0015042E">
        <w:rPr>
          <w:rStyle w:val="StyleUnderline"/>
        </w:rPr>
        <w:t xml:space="preserve">. Those that are of interest to the hypermodern theorist </w:t>
      </w:r>
      <w:r w:rsidRPr="00DE2AFC">
        <w:rPr>
          <w:rStyle w:val="StyleUnderline"/>
          <w:highlight w:val="green"/>
        </w:rPr>
        <w:t xml:space="preserve">are </w:t>
      </w:r>
      <w:proofErr w:type="spellStart"/>
      <w:r w:rsidRPr="00DE2AFC">
        <w:rPr>
          <w:rStyle w:val="StyleUnderline"/>
          <w:highlight w:val="green"/>
        </w:rPr>
        <w:t>characterised</w:t>
      </w:r>
      <w:proofErr w:type="spellEnd"/>
      <w:r w:rsidRPr="00DE2AFC">
        <w:rPr>
          <w:rStyle w:val="StyleUnderline"/>
          <w:highlight w:val="green"/>
        </w:rPr>
        <w:t xml:space="preserve"> by</w:t>
      </w:r>
      <w:r w:rsidRPr="0015042E">
        <w:rPr>
          <w:rStyle w:val="StyleUnderline"/>
        </w:rPr>
        <w:t xml:space="preserve">, for instance, </w:t>
      </w:r>
      <w:proofErr w:type="spellStart"/>
      <w:r w:rsidRPr="00DE2AFC">
        <w:rPr>
          <w:rStyle w:val="StyleUnderline"/>
          <w:highlight w:val="green"/>
        </w:rPr>
        <w:t>hypercapitalism</w:t>
      </w:r>
      <w:proofErr w:type="spellEnd"/>
      <w:r w:rsidRPr="00DE2AFC">
        <w:rPr>
          <w:rStyle w:val="StyleUnderline"/>
          <w:highlight w:val="green"/>
        </w:rPr>
        <w:t xml:space="preserve"> and '</w:t>
      </w:r>
      <w:proofErr w:type="spellStart"/>
      <w:r w:rsidRPr="00DE2AFC">
        <w:rPr>
          <w:rStyle w:val="StyleUnderline"/>
          <w:highlight w:val="green"/>
        </w:rPr>
        <w:t>dromoeconomics</w:t>
      </w:r>
      <w:proofErr w:type="spellEnd"/>
      <w:r w:rsidRPr="00DE2AFC">
        <w:rPr>
          <w:rStyle w:val="StyleUnderline"/>
          <w:highlight w:val="green"/>
        </w:rPr>
        <w:t>'</w:t>
      </w:r>
      <w:r w:rsidRPr="0015042E">
        <w:rPr>
          <w:rStyle w:val="StyleUnderline"/>
        </w:rPr>
        <w:t xml:space="preserve"> or the political economy of speed</w:t>
      </w:r>
      <w:r w:rsidRPr="00CC7E83">
        <w:rPr>
          <w:sz w:val="16"/>
        </w:rPr>
        <w:t xml:space="preserve"> (Armitage and Graham, 2001 ), the </w:t>
      </w:r>
      <w:r w:rsidRPr="0015042E">
        <w:rPr>
          <w:rStyle w:val="StyleUnderline"/>
        </w:rPr>
        <w:t xml:space="preserve">hypermodern 'economies of excess' (Armitage, 200la) production and consumption and, in particular, the 'ephemeral commodities' of </w:t>
      </w:r>
      <w:proofErr w:type="spellStart"/>
      <w:r w:rsidRPr="0015042E">
        <w:rPr>
          <w:rStyle w:val="StyleUnderline"/>
        </w:rPr>
        <w:t>digitised</w:t>
      </w:r>
      <w:proofErr w:type="spellEnd"/>
      <w:r w:rsidRPr="0015042E">
        <w:rPr>
          <w:rStyle w:val="StyleUnderline"/>
        </w:rPr>
        <w:t xml:space="preserve"> information and communication- Such dete</w:t>
      </w:r>
      <w:r>
        <w:rPr>
          <w:rStyle w:val="StyleUnderline"/>
        </w:rPr>
        <w:t>rm</w:t>
      </w:r>
      <w:r w:rsidRPr="0015042E">
        <w:rPr>
          <w:rStyle w:val="StyleUnderline"/>
        </w:rPr>
        <w:t xml:space="preserve">inants are of course </w:t>
      </w:r>
      <w:r w:rsidRPr="00DE2AFC">
        <w:rPr>
          <w:rStyle w:val="StyleUnderline"/>
          <w:highlight w:val="green"/>
        </w:rPr>
        <w:t>characteristic of the age of</w:t>
      </w:r>
      <w:r w:rsidRPr="0015042E">
        <w:rPr>
          <w:rStyle w:val="StyleUnderline"/>
        </w:rPr>
        <w:t xml:space="preserve"> what </w:t>
      </w:r>
      <w:proofErr w:type="spellStart"/>
      <w:r w:rsidRPr="0015042E">
        <w:rPr>
          <w:rStyle w:val="StyleUnderline"/>
        </w:rPr>
        <w:t>Virilio</w:t>
      </w:r>
      <w:proofErr w:type="spellEnd"/>
      <w:r w:rsidRPr="0015042E">
        <w:rPr>
          <w:rStyle w:val="StyleUnderline"/>
        </w:rPr>
        <w:t xml:space="preserve"> (</w:t>
      </w:r>
      <w:proofErr w:type="spellStart"/>
      <w:r w:rsidRPr="0015042E">
        <w:rPr>
          <w:rStyle w:val="StyleUnderline"/>
        </w:rPr>
        <w:t>eg.</w:t>
      </w:r>
      <w:proofErr w:type="spellEnd"/>
      <w:r w:rsidRPr="0015042E">
        <w:rPr>
          <w:rStyle w:val="StyleUnderline"/>
        </w:rPr>
        <w:t xml:space="preserve">, 1999) calls 'chrono' or </w:t>
      </w:r>
      <w:r w:rsidRPr="00DE2AFC">
        <w:rPr>
          <w:rStyle w:val="StyleUnderline"/>
          <w:highlight w:val="green"/>
        </w:rPr>
        <w:t>speed politics</w:t>
      </w:r>
      <w:r w:rsidRPr="0015042E">
        <w:rPr>
          <w:rStyle w:val="StyleUnderline"/>
        </w:rPr>
        <w:t xml:space="preserve"> as life in the '</w:t>
      </w:r>
      <w:proofErr w:type="spellStart"/>
      <w:r w:rsidRPr="0015042E">
        <w:rPr>
          <w:rStyle w:val="StyleUnderline"/>
        </w:rPr>
        <w:t>hypennodem</w:t>
      </w:r>
      <w:proofErr w:type="spellEnd"/>
      <w:r w:rsidRPr="0015042E">
        <w:rPr>
          <w:rStyle w:val="StyleUnderline"/>
        </w:rPr>
        <w:t xml:space="preserve"> city' of </w:t>
      </w:r>
      <w:proofErr w:type="spellStart"/>
      <w:r w:rsidRPr="0015042E">
        <w:rPr>
          <w:rStyle w:val="StyleUnderline"/>
        </w:rPr>
        <w:t>all encompassing</w:t>
      </w:r>
      <w:proofErr w:type="spellEnd"/>
      <w:r w:rsidRPr="0015042E">
        <w:rPr>
          <w:rStyle w:val="StyleUnderline"/>
        </w:rPr>
        <w:t xml:space="preserve"> social project(</w:t>
      </w:r>
      <w:proofErr w:type="spellStart"/>
      <w:r w:rsidRPr="0015042E">
        <w:rPr>
          <w:rStyle w:val="StyleUnderline"/>
        </w:rPr>
        <w:t>ile</w:t>
      </w:r>
      <w:proofErr w:type="spellEnd"/>
      <w:r w:rsidRPr="0015042E">
        <w:rPr>
          <w:rStyle w:val="StyleUnderline"/>
        </w:rPr>
        <w:t xml:space="preserve">)s and </w:t>
      </w:r>
      <w:r w:rsidRPr="00DE2AFC">
        <w:rPr>
          <w:rStyle w:val="StyleUnderline"/>
          <w:highlight w:val="green"/>
        </w:rPr>
        <w:t>the accelerated mentality of the movement of people</w:t>
      </w:r>
      <w:r w:rsidRPr="0015042E">
        <w:rPr>
          <w:rStyle w:val="StyleUnderline"/>
        </w:rPr>
        <w:t xml:space="preserve"> gears up for what I label 'total mobilization'</w:t>
      </w:r>
      <w:r w:rsidRPr="00CC7E83">
        <w:rPr>
          <w:sz w:val="16"/>
        </w:rPr>
        <w:t xml:space="preserve"> (</w:t>
      </w:r>
      <w:proofErr w:type="spellStart"/>
      <w:r w:rsidRPr="00CC7E83">
        <w:rPr>
          <w:sz w:val="16"/>
        </w:rPr>
        <w:t>Annitage</w:t>
      </w:r>
      <w:proofErr w:type="spellEnd"/>
      <w:r w:rsidRPr="00CC7E83">
        <w:rPr>
          <w:sz w:val="16"/>
        </w:rPr>
        <w:t xml:space="preserve">, 200 I b). (continued) This theoretical framework and definition is important for my interpretation because I want to suggest that the current </w:t>
      </w:r>
      <w:proofErr w:type="spellStart"/>
      <w:r w:rsidRPr="00CC7E83">
        <w:rPr>
          <w:sz w:val="16"/>
        </w:rPr>
        <w:t>hypermodem</w:t>
      </w:r>
      <w:proofErr w:type="spellEnd"/>
      <w:r w:rsidRPr="00CC7E83">
        <w:rPr>
          <w:sz w:val="16"/>
        </w:rPr>
        <w:t xml:space="preserve"> and </w:t>
      </w:r>
      <w:proofErr w:type="spellStart"/>
      <w:r w:rsidRPr="00CC7E83">
        <w:rPr>
          <w:sz w:val="16"/>
        </w:rPr>
        <w:t>globalitarian</w:t>
      </w:r>
      <w:proofErr w:type="spellEnd"/>
      <w:r w:rsidRPr="00CC7E83">
        <w:rPr>
          <w:sz w:val="16"/>
        </w:rPr>
        <w:t xml:space="preserve"> project(</w:t>
      </w:r>
      <w:proofErr w:type="spellStart"/>
      <w:r w:rsidRPr="00CC7E83">
        <w:rPr>
          <w:sz w:val="16"/>
        </w:rPr>
        <w:t>ile</w:t>
      </w:r>
      <w:proofErr w:type="spellEnd"/>
      <w:r w:rsidRPr="00CC7E83">
        <w:rPr>
          <w:sz w:val="16"/>
        </w:rPr>
        <w:t xml:space="preserve">)s of </w:t>
      </w:r>
      <w:proofErr w:type="spellStart"/>
      <w:r w:rsidRPr="00CC7E83">
        <w:rPr>
          <w:sz w:val="16"/>
        </w:rPr>
        <w:t>hypermodem</w:t>
      </w:r>
      <w:proofErr w:type="spellEnd"/>
      <w:r w:rsidRPr="00CC7E83">
        <w:rPr>
          <w:sz w:val="16"/>
        </w:rPr>
        <w:t>(organ)</w:t>
      </w:r>
      <w:proofErr w:type="spellStart"/>
      <w:r w:rsidRPr="00CC7E83">
        <w:rPr>
          <w:sz w:val="16"/>
        </w:rPr>
        <w:t>ization</w:t>
      </w:r>
      <w:proofErr w:type="spellEnd"/>
      <w:r w:rsidRPr="00CC7E83">
        <w:rPr>
          <w:sz w:val="16"/>
        </w:rPr>
        <w:t xml:space="preserve"> are not merely technological but social and cultural in character. Simultaneously, such </w:t>
      </w:r>
      <w:proofErr w:type="spellStart"/>
      <w:r w:rsidRPr="00CC7E83">
        <w:rPr>
          <w:sz w:val="16"/>
        </w:rPr>
        <w:t>globalitarian</w:t>
      </w:r>
      <w:proofErr w:type="spellEnd"/>
      <w:r w:rsidRPr="00CC7E83">
        <w:rPr>
          <w:sz w:val="16"/>
        </w:rPr>
        <w:t xml:space="preserve"> project(</w:t>
      </w:r>
      <w:proofErr w:type="spellStart"/>
      <w:r w:rsidRPr="00CC7E83">
        <w:rPr>
          <w:sz w:val="16"/>
        </w:rPr>
        <w:t>ile</w:t>
      </w:r>
      <w:proofErr w:type="spellEnd"/>
      <w:r w:rsidRPr="00CC7E83">
        <w:rPr>
          <w:sz w:val="16"/>
        </w:rPr>
        <w:t>)s are also caught up in the often-contradictory development of 'molar-project(</w:t>
      </w:r>
      <w:proofErr w:type="spellStart"/>
      <w:r w:rsidRPr="00CC7E83">
        <w:rPr>
          <w:sz w:val="16"/>
        </w:rPr>
        <w:t>ile</w:t>
      </w:r>
      <w:proofErr w:type="spellEnd"/>
      <w:r w:rsidRPr="00CC7E83">
        <w:rPr>
          <w:sz w:val="16"/>
        </w:rPr>
        <w:t xml:space="preserve">)s' such as </w:t>
      </w:r>
      <w:proofErr w:type="spellStart"/>
      <w:r w:rsidRPr="00CC7E83">
        <w:rPr>
          <w:sz w:val="16"/>
        </w:rPr>
        <w:t>globalitarianism</w:t>
      </w:r>
      <w:proofErr w:type="spellEnd"/>
      <w:r w:rsidRPr="00CC7E83">
        <w:rPr>
          <w:sz w:val="16"/>
        </w:rPr>
        <w:t xml:space="preserve"> in which particular events and processes are terminated and 'molecular-project(</w:t>
      </w:r>
      <w:proofErr w:type="spellStart"/>
      <w:r w:rsidRPr="00CC7E83">
        <w:rPr>
          <w:sz w:val="16"/>
        </w:rPr>
        <w:t>ile</w:t>
      </w:r>
      <w:proofErr w:type="spellEnd"/>
      <w:r w:rsidRPr="00CC7E83">
        <w:rPr>
          <w:sz w:val="16"/>
        </w:rPr>
        <w:t>)s' that allow for their initiation into the time-space of terminal velocities</w:t>
      </w:r>
      <w:r w:rsidRPr="0015042E">
        <w:rPr>
          <w:rStyle w:val="StyleUnderline"/>
        </w:rPr>
        <w:t xml:space="preserve">- </w:t>
      </w:r>
      <w:proofErr w:type="spellStart"/>
      <w:r w:rsidRPr="0015042E">
        <w:rPr>
          <w:rStyle w:val="StyleUnderline"/>
        </w:rPr>
        <w:t>Virilio</w:t>
      </w:r>
      <w:proofErr w:type="spellEnd"/>
      <w:r w:rsidRPr="0015042E">
        <w:rPr>
          <w:rStyle w:val="StyleUnderline"/>
        </w:rPr>
        <w:t xml:space="preserve"> (</w:t>
      </w:r>
      <w:r w:rsidRPr="00CC7E83">
        <w:rPr>
          <w:sz w:val="16"/>
        </w:rPr>
        <w:t>Armitage, 2000b: II), for example</w:t>
      </w:r>
      <w:r w:rsidRPr="0015042E">
        <w:rPr>
          <w:rStyle w:val="StyleUnderline"/>
        </w:rPr>
        <w:t>, refers to these project(</w:t>
      </w:r>
      <w:proofErr w:type="spellStart"/>
      <w:r w:rsidRPr="0015042E">
        <w:rPr>
          <w:rStyle w:val="StyleUnderline"/>
        </w:rPr>
        <w:t>ile</w:t>
      </w:r>
      <w:proofErr w:type="spellEnd"/>
      <w:r w:rsidRPr="0015042E">
        <w:rPr>
          <w:rStyle w:val="StyleUnderline"/>
        </w:rPr>
        <w:t xml:space="preserve">)s in terms of a 'polar inertia' or 'the situation in which every city [and every person] will be in the same place - in time'. In my exposition, therefore, </w:t>
      </w:r>
      <w:r w:rsidRPr="00DE2AFC">
        <w:rPr>
          <w:rStyle w:val="StyleUnderline"/>
          <w:highlight w:val="green"/>
        </w:rPr>
        <w:t xml:space="preserve">the logic of </w:t>
      </w:r>
      <w:proofErr w:type="spellStart"/>
      <w:r w:rsidRPr="00DE2AFC">
        <w:rPr>
          <w:rStyle w:val="StyleUnderline"/>
          <w:highlight w:val="green"/>
        </w:rPr>
        <w:t>globalitarianism</w:t>
      </w:r>
      <w:proofErr w:type="spellEnd"/>
      <w:r w:rsidRPr="00DE2AFC">
        <w:rPr>
          <w:rStyle w:val="StyleUnderline"/>
          <w:highlight w:val="green"/>
        </w:rPr>
        <w:t xml:space="preserve"> is predicated on the military origins of industrialization and international trade rivalry</w:t>
      </w:r>
      <w:r w:rsidRPr="00CC7E83">
        <w:rPr>
          <w:sz w:val="16"/>
        </w:rPr>
        <w:t xml:space="preserve"> (Sen, I995). This is what </w:t>
      </w:r>
      <w:proofErr w:type="spellStart"/>
      <w:r w:rsidRPr="00CC7E83">
        <w:rPr>
          <w:sz w:val="16"/>
        </w:rPr>
        <w:t>Virilio</w:t>
      </w:r>
      <w:proofErr w:type="spellEnd"/>
      <w:r w:rsidRPr="00CC7E83">
        <w:rPr>
          <w:sz w:val="16"/>
        </w:rPr>
        <w:t xml:space="preserve"> (2000b: 43), writing from within the circumstances of the war in Kosovo in 1999, calls 'Pentagon Capitalism', </w:t>
      </w:r>
      <w:r w:rsidRPr="00DE2AFC">
        <w:rPr>
          <w:rStyle w:val="StyleUnderline"/>
          <w:highlight w:val="green"/>
        </w:rPr>
        <w:t>the ensnaring of one's economic rivals in unproductive military expenditure</w:t>
      </w:r>
      <w:r w:rsidRPr="00CC7E83">
        <w:rPr>
          <w:sz w:val="16"/>
        </w:rPr>
        <w:t xml:space="preserve">. Yet, I argue that it is important to exercise caution not only when confronted with those states promoting militarized 'human rights' but also when reading those writers like </w:t>
      </w:r>
      <w:proofErr w:type="spellStart"/>
      <w:r w:rsidRPr="00CC7E83">
        <w:rPr>
          <w:sz w:val="16"/>
        </w:rPr>
        <w:t>Virilio</w:t>
      </w:r>
      <w:proofErr w:type="spellEnd"/>
      <w:r w:rsidRPr="00CC7E83">
        <w:rPr>
          <w:sz w:val="16"/>
        </w:rPr>
        <w:t xml:space="preserve">, Bauman (200la) and Chomsky (2000) urging a critique of militarized human rights. For such critiques seem unaware of what Lingis ( I984: 67-68) calls 'phallocentric culture' and the 'institution of the dimension of verticality' regarding cultural values. Consequently, and adopting a rather different interpretation of </w:t>
      </w:r>
      <w:proofErr w:type="spellStart"/>
      <w:r w:rsidRPr="00CC7E83">
        <w:rPr>
          <w:sz w:val="16"/>
        </w:rPr>
        <w:t>globalitarianism</w:t>
      </w:r>
      <w:proofErr w:type="spellEnd"/>
      <w:r w:rsidRPr="00CC7E83">
        <w:rPr>
          <w:sz w:val="16"/>
        </w:rPr>
        <w:t xml:space="preserve"> to </w:t>
      </w:r>
      <w:proofErr w:type="spellStart"/>
      <w:r w:rsidRPr="00CC7E83">
        <w:rPr>
          <w:sz w:val="16"/>
        </w:rPr>
        <w:t>Virilio</w:t>
      </w:r>
      <w:proofErr w:type="spellEnd"/>
      <w:r w:rsidRPr="00CC7E83">
        <w:rPr>
          <w:sz w:val="16"/>
        </w:rPr>
        <w:t>, I turn to the '</w:t>
      </w:r>
      <w:proofErr w:type="spellStart"/>
      <w:r w:rsidRPr="00CC7E83">
        <w:rPr>
          <w:sz w:val="16"/>
        </w:rPr>
        <w:t>anarchitect</w:t>
      </w:r>
      <w:proofErr w:type="spellEnd"/>
      <w:r w:rsidRPr="00CC7E83">
        <w:rPr>
          <w:sz w:val="16"/>
        </w:rPr>
        <w:t>' Woods' (2000) conception of 'everyday war' and warring identities for an explanation of what I call the 'de(con)</w:t>
      </w:r>
      <w:proofErr w:type="spellStart"/>
      <w:r w:rsidRPr="00CC7E83">
        <w:rPr>
          <w:sz w:val="16"/>
        </w:rPr>
        <w:t>struction</w:t>
      </w:r>
      <w:proofErr w:type="spellEnd"/>
      <w:r w:rsidRPr="00CC7E83">
        <w:rPr>
          <w:sz w:val="16"/>
        </w:rPr>
        <w:t>' of the hypermodern city. This concludes my compressed conceptual account and the introduction of the essential themes of my attempt to further an understanding of hypermodern (organ)</w:t>
      </w:r>
      <w:proofErr w:type="spellStart"/>
      <w:r w:rsidRPr="00CC7E83">
        <w:rPr>
          <w:sz w:val="16"/>
        </w:rPr>
        <w:t>ization</w:t>
      </w:r>
      <w:proofErr w:type="spellEnd"/>
      <w:r w:rsidRPr="00CC7E83">
        <w:rPr>
          <w:sz w:val="16"/>
        </w:rPr>
        <w:t>. In the next section, I will pay attention to the core features of the project(</w:t>
      </w:r>
      <w:proofErr w:type="spellStart"/>
      <w:r w:rsidRPr="00CC7E83">
        <w:rPr>
          <w:sz w:val="16"/>
        </w:rPr>
        <w:t>ile</w:t>
      </w:r>
      <w:proofErr w:type="spellEnd"/>
      <w:r w:rsidRPr="00CC7E83">
        <w:rPr>
          <w:sz w:val="16"/>
        </w:rPr>
        <w:t>)s of hypermodern (organ)</w:t>
      </w:r>
      <w:proofErr w:type="spellStart"/>
      <w:r w:rsidRPr="00CC7E83">
        <w:rPr>
          <w:sz w:val="16"/>
        </w:rPr>
        <w:t>ization</w:t>
      </w:r>
      <w:proofErr w:type="spellEnd"/>
      <w:r w:rsidRPr="00CC7E83">
        <w:rPr>
          <w:sz w:val="16"/>
        </w:rPr>
        <w:t xml:space="preserve"> and their importance and, in the following section, focus on the project(</w:t>
      </w:r>
      <w:proofErr w:type="spellStart"/>
      <w:r w:rsidRPr="00CC7E83">
        <w:rPr>
          <w:sz w:val="16"/>
        </w:rPr>
        <w:t>ile</w:t>
      </w:r>
      <w:proofErr w:type="spellEnd"/>
      <w:r w:rsidRPr="00CC7E83">
        <w:rPr>
          <w:sz w:val="16"/>
        </w:rPr>
        <w:t xml:space="preserve">) of </w:t>
      </w:r>
      <w:proofErr w:type="spellStart"/>
      <w:r w:rsidRPr="00CC7E83">
        <w:rPr>
          <w:sz w:val="16"/>
        </w:rPr>
        <w:t>hypercapitalism</w:t>
      </w:r>
      <w:proofErr w:type="spellEnd"/>
      <w:r w:rsidRPr="00CC7E83">
        <w:rPr>
          <w:sz w:val="16"/>
        </w:rPr>
        <w:t xml:space="preserve">. </w:t>
      </w:r>
      <w:proofErr w:type="spellStart"/>
      <w:r w:rsidRPr="00CC7E83">
        <w:rPr>
          <w:sz w:val="16"/>
        </w:rPr>
        <w:t>Globalitarianism</w:t>
      </w:r>
      <w:proofErr w:type="spellEnd"/>
      <w:r w:rsidRPr="00CC7E83">
        <w:rPr>
          <w:sz w:val="16"/>
        </w:rPr>
        <w:t xml:space="preserve"> and militarization are the concerns of the last substantial section, and, as noted, these concepts are crucial to my interpretation and particular contribution to the apprehension of the project(</w:t>
      </w:r>
      <w:proofErr w:type="spellStart"/>
      <w:r w:rsidRPr="00CC7E83">
        <w:rPr>
          <w:sz w:val="16"/>
        </w:rPr>
        <w:t>ile</w:t>
      </w:r>
      <w:proofErr w:type="spellEnd"/>
      <w:r w:rsidRPr="00CC7E83">
        <w:rPr>
          <w:sz w:val="16"/>
        </w:rPr>
        <w:t>)s of hypermodern (organ)</w:t>
      </w:r>
      <w:proofErr w:type="spellStart"/>
      <w:r w:rsidRPr="00CC7E83">
        <w:rPr>
          <w:sz w:val="16"/>
        </w:rPr>
        <w:t>ization</w:t>
      </w:r>
      <w:proofErr w:type="spellEnd"/>
      <w:r w:rsidRPr="00CC7E83">
        <w:rPr>
          <w:sz w:val="16"/>
        </w:rPr>
        <w:t xml:space="preserve">. The final parts of this section contain a critical assessment of Chomsky and </w:t>
      </w:r>
      <w:proofErr w:type="spellStart"/>
      <w:r w:rsidRPr="00CC7E83">
        <w:rPr>
          <w:sz w:val="16"/>
        </w:rPr>
        <w:t>Virilio's</w:t>
      </w:r>
      <w:proofErr w:type="spellEnd"/>
      <w:r w:rsidRPr="00CC7E83">
        <w:rPr>
          <w:sz w:val="16"/>
        </w:rPr>
        <w:t xml:space="preserve"> work on </w:t>
      </w:r>
      <w:proofErr w:type="spellStart"/>
      <w:r w:rsidRPr="00CC7E83">
        <w:rPr>
          <w:sz w:val="16"/>
        </w:rPr>
        <w:lastRenderedPageBreak/>
        <w:t>globalitarianism</w:t>
      </w:r>
      <w:proofErr w:type="spellEnd"/>
      <w:r w:rsidRPr="00CC7E83">
        <w:rPr>
          <w:sz w:val="16"/>
        </w:rPr>
        <w:t xml:space="preserve"> while Lingis' and my own evaluation of the project(</w:t>
      </w:r>
      <w:proofErr w:type="spellStart"/>
      <w:r w:rsidRPr="00CC7E83">
        <w:rPr>
          <w:sz w:val="16"/>
        </w:rPr>
        <w:t>ile</w:t>
      </w:r>
      <w:proofErr w:type="spellEnd"/>
      <w:r w:rsidRPr="00CC7E83">
        <w:rPr>
          <w:sz w:val="16"/>
        </w:rPr>
        <w:t>)s of hypermodern (organ)</w:t>
      </w:r>
      <w:proofErr w:type="spellStart"/>
      <w:r w:rsidRPr="00CC7E83">
        <w:rPr>
          <w:sz w:val="16"/>
        </w:rPr>
        <w:t>ization</w:t>
      </w:r>
      <w:proofErr w:type="spellEnd"/>
      <w:r w:rsidRPr="00CC7E83">
        <w:rPr>
          <w:sz w:val="16"/>
        </w:rPr>
        <w:t xml:space="preserve"> are contained in the conclusion- (continued) </w:t>
      </w:r>
      <w:r w:rsidRPr="005142CD">
        <w:rPr>
          <w:rStyle w:val="StyleUnderline"/>
        </w:rPr>
        <w:t xml:space="preserve">My hypermodern analysis is </w:t>
      </w:r>
      <w:proofErr w:type="spellStart"/>
      <w:r w:rsidRPr="005142CD">
        <w:rPr>
          <w:rStyle w:val="StyleUnderline"/>
        </w:rPr>
        <w:t>centred</w:t>
      </w:r>
      <w:proofErr w:type="spellEnd"/>
      <w:r w:rsidRPr="005142CD">
        <w:rPr>
          <w:rStyle w:val="StyleUnderline"/>
        </w:rPr>
        <w:t xml:space="preserve"> on the 'uncertainty principle' (Armitage, 2000c) that </w:t>
      </w:r>
      <w:r w:rsidRPr="00DE2AFC">
        <w:rPr>
          <w:rStyle w:val="StyleUnderline"/>
          <w:highlight w:val="green"/>
        </w:rPr>
        <w:t>connects</w:t>
      </w:r>
      <w:r w:rsidRPr="005142CD">
        <w:rPr>
          <w:rStyle w:val="StyleUnderline"/>
        </w:rPr>
        <w:t xml:space="preserve"> '</w:t>
      </w:r>
      <w:proofErr w:type="spellStart"/>
      <w:r w:rsidRPr="005142CD">
        <w:rPr>
          <w:rStyle w:val="StyleUnderline"/>
        </w:rPr>
        <w:t>dromology</w:t>
      </w:r>
      <w:proofErr w:type="spellEnd"/>
      <w:r w:rsidRPr="005142CD">
        <w:rPr>
          <w:rStyle w:val="StyleUnderline"/>
        </w:rPr>
        <w:t>' (</w:t>
      </w:r>
      <w:proofErr w:type="spellStart"/>
      <w:r w:rsidRPr="005142CD">
        <w:rPr>
          <w:rStyle w:val="StyleUnderline"/>
        </w:rPr>
        <w:t>Virilio</w:t>
      </w:r>
      <w:proofErr w:type="spellEnd"/>
      <w:r w:rsidRPr="005142CD">
        <w:rPr>
          <w:rStyle w:val="StyleUnderline"/>
        </w:rPr>
        <w:t xml:space="preserve">, 1986) or the logic of </w:t>
      </w:r>
      <w:r w:rsidRPr="00DE2AFC">
        <w:rPr>
          <w:rStyle w:val="StyleUnderline"/>
          <w:highlight w:val="green"/>
        </w:rPr>
        <w:t>speed to</w:t>
      </w:r>
      <w:r w:rsidRPr="005142CD">
        <w:rPr>
          <w:rStyle w:val="StyleUnderline"/>
        </w:rPr>
        <w:t xml:space="preserve"> the intensification and complex networking of contemporary organizations and institutions with the aim of identifying and comprehending what I see as the three most important project(</w:t>
      </w:r>
      <w:proofErr w:type="spellStart"/>
      <w:r w:rsidRPr="005142CD">
        <w:rPr>
          <w:rStyle w:val="StyleUnderline"/>
        </w:rPr>
        <w:t>ile</w:t>
      </w:r>
      <w:proofErr w:type="spellEnd"/>
      <w:r w:rsidRPr="005142CD">
        <w:rPr>
          <w:rStyle w:val="StyleUnderline"/>
        </w:rPr>
        <w:t xml:space="preserve">)s of </w:t>
      </w:r>
      <w:r w:rsidRPr="00DE2AFC">
        <w:rPr>
          <w:rStyle w:val="StyleUnderline"/>
          <w:highlight w:val="green"/>
        </w:rPr>
        <w:t>hypermodern (organ)</w:t>
      </w:r>
      <w:proofErr w:type="spellStart"/>
      <w:r w:rsidRPr="00DE2AFC">
        <w:rPr>
          <w:rStyle w:val="StyleUnderline"/>
          <w:highlight w:val="green"/>
        </w:rPr>
        <w:t>ization</w:t>
      </w:r>
      <w:proofErr w:type="spellEnd"/>
      <w:r w:rsidRPr="005142CD">
        <w:rPr>
          <w:rStyle w:val="StyleUnderline"/>
        </w:rPr>
        <w:t>.</w:t>
      </w:r>
      <w:r w:rsidRPr="00CC7E83">
        <w:rPr>
          <w:sz w:val="16"/>
        </w:rPr>
        <w:t xml:space="preserve"> First, and according to the uncertainty principle, </w:t>
      </w:r>
      <w:r w:rsidRPr="00DE2AFC">
        <w:rPr>
          <w:rStyle w:val="StyleUnderline"/>
          <w:highlight w:val="green"/>
        </w:rPr>
        <w:t xml:space="preserve">hypermodern is not governed by the business rationale of modem capitalism that ruled modernity but by </w:t>
      </w:r>
      <w:proofErr w:type="spellStart"/>
      <w:r w:rsidRPr="00DE2AFC">
        <w:rPr>
          <w:rStyle w:val="StyleUnderline"/>
          <w:highlight w:val="green"/>
        </w:rPr>
        <w:t>hypercapitalism</w:t>
      </w:r>
      <w:proofErr w:type="spellEnd"/>
      <w:r w:rsidRPr="00DE2AFC">
        <w:rPr>
          <w:rStyle w:val="StyleUnderline"/>
          <w:highlight w:val="green"/>
        </w:rPr>
        <w:t>.</w:t>
      </w:r>
      <w:r w:rsidRPr="005142CD">
        <w:rPr>
          <w:rStyle w:val="StyleUnderline"/>
        </w:rPr>
        <w:t xml:space="preserve"> </w:t>
      </w:r>
      <w:r w:rsidRPr="00CC7E83">
        <w:rPr>
          <w:sz w:val="16"/>
        </w:rPr>
        <w:t xml:space="preserve">Moreover, the increasing levels of uncertainty relate to the principles of present-day business corporations and organizations in the context of the appearance of </w:t>
      </w:r>
      <w:proofErr w:type="spellStart"/>
      <w:r w:rsidRPr="00CC7E83">
        <w:rPr>
          <w:sz w:val="16"/>
        </w:rPr>
        <w:t>dromoeconomics</w:t>
      </w:r>
      <w:proofErr w:type="spellEnd"/>
      <w:r w:rsidRPr="00CC7E83">
        <w:rPr>
          <w:sz w:val="16"/>
        </w:rPr>
        <w:t xml:space="preserve"> and the </w:t>
      </w:r>
      <w:proofErr w:type="spellStart"/>
      <w:r w:rsidRPr="00CC7E83">
        <w:rPr>
          <w:sz w:val="16"/>
        </w:rPr>
        <w:t>ephemeralization</w:t>
      </w:r>
      <w:proofErr w:type="spellEnd"/>
      <w:r w:rsidRPr="00CC7E83">
        <w:rPr>
          <w:sz w:val="16"/>
        </w:rPr>
        <w:t xml:space="preserve"> of commodities. Second, </w:t>
      </w:r>
      <w:r w:rsidRPr="005142CD">
        <w:rPr>
          <w:rStyle w:val="StyleUnderline"/>
        </w:rPr>
        <w:t>military, informational and globalization project(</w:t>
      </w:r>
      <w:proofErr w:type="spellStart"/>
      <w:r w:rsidRPr="005142CD">
        <w:rPr>
          <w:rStyle w:val="StyleUnderline"/>
        </w:rPr>
        <w:t>ile</w:t>
      </w:r>
      <w:proofErr w:type="spellEnd"/>
      <w:r w:rsidRPr="005142CD">
        <w:rPr>
          <w:rStyle w:val="StyleUnderline"/>
        </w:rPr>
        <w:t xml:space="preserve">)s are progressively molding the development of hypermodernity around the world and, as a result, are exposing whole populations to the dangers of the </w:t>
      </w:r>
      <w:proofErr w:type="spellStart"/>
      <w:r w:rsidRPr="005142CD">
        <w:rPr>
          <w:rStyle w:val="StyleUnderline"/>
        </w:rPr>
        <w:t>infonnation</w:t>
      </w:r>
      <w:proofErr w:type="spellEnd"/>
      <w:r w:rsidRPr="005142CD">
        <w:rPr>
          <w:rStyle w:val="StyleUnderline"/>
        </w:rPr>
        <w:t xml:space="preserve"> bomb - the 'explosive' transmission of information and interactivity from one nodal point of the planet to another. Such </w:t>
      </w:r>
      <w:r w:rsidRPr="00DE2AFC">
        <w:rPr>
          <w:rStyle w:val="StyleUnderline"/>
          <w:highlight w:val="green"/>
        </w:rPr>
        <w:t>explosions are of course the scenes of</w:t>
      </w:r>
      <w:r w:rsidRPr="005142CD">
        <w:rPr>
          <w:rStyle w:val="StyleUnderline"/>
        </w:rPr>
        <w:t xml:space="preserve"> </w:t>
      </w:r>
      <w:proofErr w:type="spellStart"/>
      <w:r w:rsidRPr="00DE2AFC">
        <w:rPr>
          <w:rStyle w:val="StyleUnderline"/>
          <w:highlight w:val="green"/>
        </w:rPr>
        <w:t>Virilio's</w:t>
      </w:r>
      <w:proofErr w:type="spellEnd"/>
      <w:r w:rsidRPr="005142CD">
        <w:rPr>
          <w:rStyle w:val="StyleUnderline"/>
        </w:rPr>
        <w:t xml:space="preserve"> (2000a: 134; original emphases) </w:t>
      </w:r>
      <w:r w:rsidRPr="00DE2AFC">
        <w:rPr>
          <w:rStyle w:val="StyleUnderline"/>
          <w:highlight w:val="green"/>
        </w:rPr>
        <w:t>integral accident, an accident that is "no longer local and precisely situated, but global and generalized</w:t>
      </w:r>
      <w:r w:rsidRPr="00DE2AFC">
        <w:rPr>
          <w:sz w:val="16"/>
          <w:highlight w:val="green"/>
        </w:rPr>
        <w:t>"</w:t>
      </w:r>
      <w:r w:rsidRPr="00CC7E83">
        <w:rPr>
          <w:sz w:val="16"/>
        </w:rPr>
        <w:t>. The scene of the integral accident can thus be witnessed in a variety of temporal and spatial sites ranging from the "collapse of the [New York] stock exchange" in I987 to NATO's war in Kosovo in I999 (</w:t>
      </w:r>
      <w:proofErr w:type="spellStart"/>
      <w:r w:rsidRPr="00CC7E83">
        <w:rPr>
          <w:sz w:val="16"/>
        </w:rPr>
        <w:t>Annitage</w:t>
      </w:r>
      <w:proofErr w:type="spellEnd"/>
      <w:r w:rsidRPr="00CC7E83">
        <w:rPr>
          <w:sz w:val="16"/>
        </w:rPr>
        <w:t xml:space="preserve">, 2000b: 4]; Chossudovsky, 2001). Third, we are all increasingly subject to the demands of military dominated configurations. Much of our temporal and spatial existence is now militarized rather than civilianized_ It is by way of militarized </w:t>
      </w:r>
      <w:proofErr w:type="spellStart"/>
      <w:r w:rsidRPr="00CC7E83">
        <w:rPr>
          <w:sz w:val="16"/>
        </w:rPr>
        <w:t>lCTs</w:t>
      </w:r>
      <w:proofErr w:type="spellEnd"/>
      <w:r w:rsidRPr="00CC7E83">
        <w:rPr>
          <w:sz w:val="16"/>
        </w:rPr>
        <w:t xml:space="preserve"> such as the </w:t>
      </w:r>
      <w:proofErr w:type="spellStart"/>
      <w:r w:rsidRPr="00CC7E83">
        <w:rPr>
          <w:sz w:val="16"/>
        </w:rPr>
        <w:t>lntemet</w:t>
      </w:r>
      <w:proofErr w:type="spellEnd"/>
      <w:r w:rsidRPr="00CC7E83">
        <w:rPr>
          <w:sz w:val="16"/>
        </w:rPr>
        <w:t>, for instance, that we are becoming conscious of the juxtaposition and eradication of the temporal and spatial distinctions between the private and the public, the peaceful and the warlike. With the near-compulsory imposition of militarized technologies, including that ubiquitous 'Walkie Talkie', the cellphone, it is practically impossible to escape from 'decontextualized' business and corporate, organizational or militarized cultural values and contacts with others whether we are at home or abroad, at peace or at war (Richardson, 2001). Even our phallocentric and vertical bodies are now part of the militarized business and corporate sphere (</w:t>
      </w:r>
      <w:proofErr w:type="spellStart"/>
      <w:r w:rsidRPr="00CC7E83">
        <w:rPr>
          <w:sz w:val="16"/>
        </w:rPr>
        <w:t>Virilio</w:t>
      </w:r>
      <w:proofErr w:type="spellEnd"/>
      <w:r w:rsidRPr="00CC7E83">
        <w:rPr>
          <w:sz w:val="16"/>
        </w:rPr>
        <w:t xml:space="preserve">, 2000c). The </w:t>
      </w:r>
      <w:proofErr w:type="spellStart"/>
      <w:r w:rsidRPr="00CC7E83">
        <w:rPr>
          <w:sz w:val="16"/>
        </w:rPr>
        <w:t>hypermodem</w:t>
      </w:r>
      <w:proofErr w:type="spellEnd"/>
      <w:r w:rsidRPr="00CC7E83">
        <w:rPr>
          <w:sz w:val="16"/>
        </w:rPr>
        <w:t xml:space="preserve"> configurations and project(</w:t>
      </w:r>
      <w:proofErr w:type="spellStart"/>
      <w:r w:rsidRPr="00CC7E83">
        <w:rPr>
          <w:sz w:val="16"/>
        </w:rPr>
        <w:t>ile</w:t>
      </w:r>
      <w:proofErr w:type="spellEnd"/>
      <w:r w:rsidRPr="00CC7E83">
        <w:rPr>
          <w:sz w:val="16"/>
        </w:rPr>
        <w:t xml:space="preserve">)s that prepare contemporary businesses, organizations and institutions for </w:t>
      </w:r>
      <w:proofErr w:type="spellStart"/>
      <w:r w:rsidRPr="00CC7E83">
        <w:rPr>
          <w:sz w:val="16"/>
        </w:rPr>
        <w:t>hypennodem</w:t>
      </w:r>
      <w:proofErr w:type="spellEnd"/>
      <w:r w:rsidRPr="00CC7E83">
        <w:rPr>
          <w:sz w:val="16"/>
        </w:rPr>
        <w:t>(organ)</w:t>
      </w:r>
      <w:proofErr w:type="spellStart"/>
      <w:r w:rsidRPr="00CC7E83">
        <w:rPr>
          <w:sz w:val="16"/>
        </w:rPr>
        <w:t>ization</w:t>
      </w:r>
      <w:proofErr w:type="spellEnd"/>
      <w:r w:rsidRPr="00CC7E83">
        <w:rPr>
          <w:sz w:val="16"/>
        </w:rPr>
        <w:t xml:space="preserve"> are thus </w:t>
      </w:r>
      <w:proofErr w:type="spellStart"/>
      <w:r w:rsidRPr="00CC7E83">
        <w:rPr>
          <w:sz w:val="16"/>
        </w:rPr>
        <w:t>hypercapitalism</w:t>
      </w:r>
      <w:proofErr w:type="spellEnd"/>
      <w:r w:rsidRPr="00CC7E83">
        <w:rPr>
          <w:sz w:val="16"/>
        </w:rPr>
        <w:t xml:space="preserve">, uncertainty, </w:t>
      </w:r>
      <w:proofErr w:type="spellStart"/>
      <w:r w:rsidRPr="00CC7E83">
        <w:rPr>
          <w:sz w:val="16"/>
        </w:rPr>
        <w:t>globalitarianism</w:t>
      </w:r>
      <w:proofErr w:type="spellEnd"/>
      <w:r w:rsidRPr="00CC7E83">
        <w:rPr>
          <w:sz w:val="16"/>
        </w:rPr>
        <w:t xml:space="preserve"> and the relentless militarization of everyday life- In short, </w:t>
      </w:r>
      <w:proofErr w:type="spellStart"/>
      <w:r w:rsidRPr="00CC7E83">
        <w:rPr>
          <w:sz w:val="16"/>
        </w:rPr>
        <w:t>hypermodemity</w:t>
      </w:r>
      <w:proofErr w:type="spellEnd"/>
      <w:r w:rsidRPr="00CC7E83">
        <w:rPr>
          <w:sz w:val="16"/>
        </w:rPr>
        <w:t xml:space="preserve"> is principally </w:t>
      </w:r>
      <w:proofErr w:type="spellStart"/>
      <w:r w:rsidRPr="00CC7E83">
        <w:rPr>
          <w:sz w:val="16"/>
        </w:rPr>
        <w:t>characterised</w:t>
      </w:r>
      <w:proofErr w:type="spellEnd"/>
      <w:r w:rsidRPr="00CC7E83">
        <w:rPr>
          <w:sz w:val="16"/>
        </w:rPr>
        <w:t xml:space="preserve"> by the acceleration and intensification of modernity, inclusive of the levelling and what I call the 'de(con)</w:t>
      </w:r>
      <w:proofErr w:type="spellStart"/>
      <w:r w:rsidRPr="00CC7E83">
        <w:rPr>
          <w:sz w:val="16"/>
        </w:rPr>
        <w:t>struction</w:t>
      </w:r>
      <w:proofErr w:type="spellEnd"/>
      <w:r w:rsidRPr="00CC7E83">
        <w:rPr>
          <w:sz w:val="16"/>
        </w:rPr>
        <w:t xml:space="preserve">' of the distinction between the private and peaceful, public and warlike realms. What we are presently living through, then, is not merely what Deleuze and </w:t>
      </w:r>
      <w:proofErr w:type="spellStart"/>
      <w:r w:rsidRPr="00CC7E83">
        <w:rPr>
          <w:sz w:val="16"/>
        </w:rPr>
        <w:t>Guattari</w:t>
      </w:r>
      <w:proofErr w:type="spellEnd"/>
      <w:r w:rsidRPr="00CC7E83">
        <w:rPr>
          <w:sz w:val="16"/>
        </w:rPr>
        <w:t xml:space="preserve"> (Goodchild, I996: 2l8-2l9) call 'deterritorialization' (leaving home and travelling in foreign parts) and 'reterritorialization' (making a new dwelling place) but the total mobilization and militarization of the economic, social, political and cultural field- Consequently, instead of conceptions of modernization, organization or heavy modernity, I prefer the terms </w:t>
      </w:r>
      <w:proofErr w:type="spellStart"/>
      <w:r w:rsidRPr="00CC7E83">
        <w:rPr>
          <w:sz w:val="16"/>
        </w:rPr>
        <w:t>hypermodemity</w:t>
      </w:r>
      <w:proofErr w:type="spellEnd"/>
      <w:r w:rsidRPr="00CC7E83">
        <w:rPr>
          <w:sz w:val="16"/>
        </w:rPr>
        <w:t xml:space="preserve"> and </w:t>
      </w:r>
      <w:proofErr w:type="spellStart"/>
      <w:r w:rsidRPr="00CC7E83">
        <w:rPr>
          <w:sz w:val="16"/>
        </w:rPr>
        <w:t>hypennodem</w:t>
      </w:r>
      <w:proofErr w:type="spellEnd"/>
      <w:r w:rsidRPr="00CC7E83">
        <w:rPr>
          <w:sz w:val="16"/>
        </w:rPr>
        <w:t>(organ)</w:t>
      </w:r>
      <w:proofErr w:type="spellStart"/>
      <w:r w:rsidRPr="00CC7E83">
        <w:rPr>
          <w:sz w:val="16"/>
        </w:rPr>
        <w:t>ization</w:t>
      </w:r>
      <w:proofErr w:type="spellEnd"/>
      <w:r w:rsidRPr="00CC7E83">
        <w:rPr>
          <w:sz w:val="16"/>
        </w:rPr>
        <w:t xml:space="preserve"> because it is </w:t>
      </w:r>
      <w:proofErr w:type="spellStart"/>
      <w:r w:rsidRPr="00CC7E83">
        <w:rPr>
          <w:sz w:val="16"/>
        </w:rPr>
        <w:t>hypermodemity</w:t>
      </w:r>
      <w:proofErr w:type="spellEnd"/>
      <w:r w:rsidRPr="00CC7E83">
        <w:rPr>
          <w:sz w:val="16"/>
        </w:rPr>
        <w:t xml:space="preserve"> and </w:t>
      </w:r>
      <w:proofErr w:type="spellStart"/>
      <w:r w:rsidRPr="00CC7E83">
        <w:rPr>
          <w:sz w:val="16"/>
        </w:rPr>
        <w:t>hypennodem</w:t>
      </w:r>
      <w:proofErr w:type="spellEnd"/>
      <w:r w:rsidRPr="00CC7E83">
        <w:rPr>
          <w:sz w:val="16"/>
        </w:rPr>
        <w:t>(organ)</w:t>
      </w:r>
      <w:proofErr w:type="spellStart"/>
      <w:r w:rsidRPr="00CC7E83">
        <w:rPr>
          <w:sz w:val="16"/>
        </w:rPr>
        <w:t>ization</w:t>
      </w:r>
      <w:proofErr w:type="spellEnd"/>
      <w:r w:rsidRPr="00CC7E83">
        <w:rPr>
          <w:sz w:val="16"/>
        </w:rPr>
        <w:t>, together with the three project(</w:t>
      </w:r>
      <w:proofErr w:type="spellStart"/>
      <w:r w:rsidRPr="00CC7E83">
        <w:rPr>
          <w:sz w:val="16"/>
        </w:rPr>
        <w:t>ile</w:t>
      </w:r>
      <w:proofErr w:type="spellEnd"/>
      <w:r w:rsidRPr="00CC7E83">
        <w:rPr>
          <w:sz w:val="16"/>
        </w:rPr>
        <w:t xml:space="preserve">)s of </w:t>
      </w:r>
      <w:proofErr w:type="spellStart"/>
      <w:r w:rsidRPr="00CC7E83">
        <w:rPr>
          <w:sz w:val="16"/>
        </w:rPr>
        <w:t>hypercapitalism</w:t>
      </w:r>
      <w:proofErr w:type="spellEnd"/>
      <w:r w:rsidRPr="00CC7E83">
        <w:rPr>
          <w:sz w:val="16"/>
        </w:rPr>
        <w:t xml:space="preserve">, </w:t>
      </w:r>
      <w:proofErr w:type="spellStart"/>
      <w:r w:rsidRPr="00CC7E83">
        <w:rPr>
          <w:sz w:val="16"/>
        </w:rPr>
        <w:t>globalitarianism</w:t>
      </w:r>
      <w:proofErr w:type="spellEnd"/>
      <w:r w:rsidRPr="00CC7E83">
        <w:rPr>
          <w:sz w:val="16"/>
        </w:rPr>
        <w:t xml:space="preserve"> and militarization, that are 'de(con)structing' all important temporal and spatial distinctions. I discuss </w:t>
      </w:r>
      <w:proofErr w:type="spellStart"/>
      <w:r w:rsidRPr="00CC7E83">
        <w:rPr>
          <w:sz w:val="16"/>
        </w:rPr>
        <w:t>hypercapitalism</w:t>
      </w:r>
      <w:proofErr w:type="spellEnd"/>
      <w:r w:rsidRPr="00CC7E83">
        <w:rPr>
          <w:sz w:val="16"/>
        </w:rPr>
        <w:t xml:space="preserve"> and </w:t>
      </w:r>
      <w:proofErr w:type="spellStart"/>
      <w:r w:rsidRPr="00CC7E83">
        <w:rPr>
          <w:sz w:val="16"/>
        </w:rPr>
        <w:t>globalitarianism</w:t>
      </w:r>
      <w:proofErr w:type="spellEnd"/>
      <w:r w:rsidRPr="00CC7E83">
        <w:rPr>
          <w:sz w:val="16"/>
        </w:rPr>
        <w:t xml:space="preserve"> in detail in the following sections of this article. Current questions of militarization, while addressed at relevant points of the overall argument are not given a separate section for reasons of space. However, I have developed the idea of militarization in a related article (</w:t>
      </w:r>
      <w:proofErr w:type="spellStart"/>
      <w:r w:rsidRPr="00CC7E83">
        <w:rPr>
          <w:sz w:val="16"/>
        </w:rPr>
        <w:t>Annitage</w:t>
      </w:r>
      <w:proofErr w:type="spellEnd"/>
      <w:r w:rsidRPr="00CC7E83">
        <w:rPr>
          <w:sz w:val="16"/>
        </w:rPr>
        <w:t>, 200lc). In the next section, then, I want to pay attention to the project(</w:t>
      </w:r>
      <w:proofErr w:type="spellStart"/>
      <w:r w:rsidRPr="00CC7E83">
        <w:rPr>
          <w:sz w:val="16"/>
        </w:rPr>
        <w:t>ile</w:t>
      </w:r>
      <w:proofErr w:type="spellEnd"/>
      <w:r w:rsidRPr="00CC7E83">
        <w:rPr>
          <w:sz w:val="16"/>
        </w:rPr>
        <w:t xml:space="preserve">) and significance of </w:t>
      </w:r>
      <w:proofErr w:type="spellStart"/>
      <w:r w:rsidRPr="00CC7E83">
        <w:rPr>
          <w:sz w:val="16"/>
        </w:rPr>
        <w:t>hypercapitalism</w:t>
      </w:r>
      <w:proofErr w:type="spellEnd"/>
      <w:r w:rsidRPr="00CC7E83">
        <w:rPr>
          <w:sz w:val="16"/>
        </w:rPr>
        <w:t xml:space="preserve">. </w:t>
      </w:r>
      <w:r w:rsidRPr="005142CD">
        <w:rPr>
          <w:rStyle w:val="StyleUnderline"/>
        </w:rPr>
        <w:t xml:space="preserve">Chomsky is correct to point to the </w:t>
      </w:r>
      <w:r w:rsidRPr="00DE2AFC">
        <w:rPr>
          <w:rStyle w:val="StyleUnderline"/>
          <w:highlight w:val="green"/>
        </w:rPr>
        <w:t>US' actual rationale for its trade</w:t>
      </w:r>
      <w:r w:rsidRPr="005142CD">
        <w:rPr>
          <w:rStyle w:val="StyleUnderline"/>
        </w:rPr>
        <w:t xml:space="preserve"> in the rhetoric of human rights- For it is by means of such a trade that is indulged in </w:t>
      </w:r>
      <w:r w:rsidRPr="00DE2AFC">
        <w:rPr>
          <w:rStyle w:val="StyleUnderline"/>
          <w:highlight w:val="green"/>
        </w:rPr>
        <w:t xml:space="preserve">by all the advanced states that the 'enlightened' sale of military weaponry, </w:t>
      </w:r>
      <w:r w:rsidRPr="00D47D3C">
        <w:rPr>
          <w:rStyle w:val="StyleUnderline"/>
        </w:rPr>
        <w:t>training and the</w:t>
      </w:r>
      <w:r w:rsidRPr="00DE2AFC">
        <w:rPr>
          <w:rStyle w:val="StyleUnderline"/>
          <w:highlight w:val="green"/>
        </w:rPr>
        <w:t xml:space="preserve"> inculcation of militarized cultural values can take place.</w:t>
      </w:r>
      <w:r w:rsidRPr="00CC7E83">
        <w:rPr>
          <w:sz w:val="16"/>
        </w:rPr>
        <w:t xml:space="preserve"> In Indonesia, for instance, the </w:t>
      </w:r>
      <w:r w:rsidRPr="00DE2AFC">
        <w:rPr>
          <w:rStyle w:val="StyleUnderline"/>
          <w:highlight w:val="green"/>
        </w:rPr>
        <w:t>US' trade in the rhetoric of human rights has always been tied to state-approved weapons sales</w:t>
      </w:r>
      <w:r w:rsidRPr="005142CD">
        <w:rPr>
          <w:rStyle w:val="StyleUnderline"/>
        </w:rPr>
        <w:t xml:space="preserve"> that, according to Chomsky, have amounted to over $1 billion since </w:t>
      </w:r>
      <w:proofErr w:type="spellStart"/>
      <w:r w:rsidRPr="005142CD">
        <w:rPr>
          <w:rStyle w:val="StyleUnderline"/>
        </w:rPr>
        <w:t>lndonesia's</w:t>
      </w:r>
      <w:proofErr w:type="spellEnd"/>
      <w:r w:rsidRPr="005142CD">
        <w:rPr>
          <w:rStyle w:val="StyleUnderline"/>
        </w:rPr>
        <w:t xml:space="preserve"> I975 illegal invasion of East Timor_ Indeed, in the fiscal year I997-I998 alone</w:t>
      </w:r>
      <w:r w:rsidRPr="00CC7E83">
        <w:rPr>
          <w:sz w:val="16"/>
        </w:rPr>
        <w:t xml:space="preserve">, US state-approved sales of weaponry to the rest of the world soared from $3.3 million to $16.3 million, with the UK, France and other 'enlightened' states not far behind in </w:t>
      </w:r>
      <w:proofErr w:type="spellStart"/>
      <w:r w:rsidRPr="00CC7E83">
        <w:rPr>
          <w:sz w:val="16"/>
        </w:rPr>
        <w:t>tenns</w:t>
      </w:r>
      <w:proofErr w:type="spellEnd"/>
      <w:r w:rsidRPr="00CC7E83">
        <w:rPr>
          <w:sz w:val="16"/>
        </w:rPr>
        <w:t xml:space="preserve"> of ambition if not in sales (Chomsky, 2000: 67). Even so, one complication with Chomsky's critique of the US' motivation for trading in the hyperbole of human rights in the context of increased arms sales is that </w:t>
      </w:r>
      <w:r w:rsidRPr="005142CD">
        <w:rPr>
          <w:rStyle w:val="StyleUnderline"/>
        </w:rPr>
        <w:t xml:space="preserve">he does not appear to appreciate the full complexity of </w:t>
      </w:r>
      <w:r w:rsidRPr="00DE2AFC">
        <w:rPr>
          <w:rStyle w:val="StyleUnderline"/>
          <w:highlight w:val="green"/>
        </w:rPr>
        <w:t xml:space="preserve">the 'imposition' of cultural </w:t>
      </w:r>
      <w:proofErr w:type="spellStart"/>
      <w:r w:rsidRPr="00DE2AFC">
        <w:rPr>
          <w:rStyle w:val="StyleUnderline"/>
          <w:highlight w:val="green"/>
        </w:rPr>
        <w:t>globalitarianism</w:t>
      </w:r>
      <w:proofErr w:type="spellEnd"/>
      <w:r w:rsidRPr="005142CD">
        <w:rPr>
          <w:rStyle w:val="StyleUnderline"/>
        </w:rPr>
        <w:t xml:space="preserve"> on 'third world' cultures such as Indonesia. It cannot be assumed, for example, that the progressively </w:t>
      </w:r>
      <w:proofErr w:type="spellStart"/>
      <w:r w:rsidRPr="005142CD">
        <w:rPr>
          <w:rStyle w:val="StyleUnderline"/>
        </w:rPr>
        <w:t>brutalised</w:t>
      </w:r>
      <w:proofErr w:type="spellEnd"/>
      <w:r w:rsidRPr="005142CD">
        <w:rPr>
          <w:rStyle w:val="StyleUnderline"/>
        </w:rPr>
        <w:t xml:space="preserve"> peoples of Indonesia are either committed to some alternative model of human rights or that they automatically wish to dispense with their weaponry or the state-sponsored savagery in East Timor and the rest of the archipelago once and for all. In this respect, it is important to </w:t>
      </w:r>
      <w:proofErr w:type="spellStart"/>
      <w:r w:rsidRPr="005142CD">
        <w:rPr>
          <w:rStyle w:val="StyleUnderline"/>
        </w:rPr>
        <w:t>recognise</w:t>
      </w:r>
      <w:proofErr w:type="spellEnd"/>
      <w:r w:rsidRPr="005142CD">
        <w:rPr>
          <w:rStyle w:val="StyleUnderline"/>
        </w:rPr>
        <w:t xml:space="preserve"> that the present-day de(con)</w:t>
      </w:r>
      <w:proofErr w:type="spellStart"/>
      <w:r w:rsidRPr="005142CD">
        <w:rPr>
          <w:rStyle w:val="StyleUnderline"/>
        </w:rPr>
        <w:t>struction</w:t>
      </w:r>
      <w:proofErr w:type="spellEnd"/>
      <w:r w:rsidRPr="005142CD">
        <w:rPr>
          <w:rStyle w:val="StyleUnderline"/>
        </w:rPr>
        <w:t xml:space="preserve"> of Indonesia and other similar countries is not always only the result of Western cultural </w:t>
      </w:r>
      <w:proofErr w:type="spellStart"/>
      <w:r w:rsidRPr="005142CD">
        <w:rPr>
          <w:rStyle w:val="StyleUnderline"/>
        </w:rPr>
        <w:t>globalitaiianism</w:t>
      </w:r>
      <w:proofErr w:type="spellEnd"/>
      <w:r w:rsidRPr="005142CD">
        <w:rPr>
          <w:rStyle w:val="StyleUnderline"/>
        </w:rPr>
        <w:t xml:space="preserve"> but can sometimes include indigenous and ancient cultures of militarization</w:t>
      </w:r>
      <w:r w:rsidRPr="00CC7E83">
        <w:rPr>
          <w:sz w:val="16"/>
        </w:rPr>
        <w:t xml:space="preserve">- Of course, as Lingis has suggested, the West continues to institute its phallocentric cultural practices around the world, most notably in the </w:t>
      </w:r>
      <w:proofErr w:type="spellStart"/>
      <w:r w:rsidRPr="00CC7E83">
        <w:rPr>
          <w:sz w:val="16"/>
        </w:rPr>
        <w:t>fonn</w:t>
      </w:r>
      <w:proofErr w:type="spellEnd"/>
      <w:r w:rsidRPr="00CC7E83">
        <w:rPr>
          <w:sz w:val="16"/>
        </w:rPr>
        <w:t xml:space="preserve"> of the "institution of the dimension of verticality" (1984: 67-68). After all, says Lingis (2000: 187), how else are we to explain the West's propensity for human armies ï¬‚</w:t>
      </w:r>
      <w:proofErr w:type="spellStart"/>
      <w:r w:rsidRPr="00CC7E83">
        <w:rPr>
          <w:sz w:val="16"/>
        </w:rPr>
        <w:t>ying</w:t>
      </w:r>
      <w:proofErr w:type="spellEnd"/>
      <w:r w:rsidRPr="00CC7E83">
        <w:rPr>
          <w:sz w:val="16"/>
        </w:rPr>
        <w:t xml:space="preserve"> at </w:t>
      </w:r>
      <w:r w:rsidRPr="00CC7E83">
        <w:rPr>
          <w:sz w:val="16"/>
        </w:rPr>
        <w:lastRenderedPageBreak/>
        <w:t xml:space="preserve">stratospheric heights or the Third World War that it is currently waging on nature itself? </w:t>
      </w:r>
      <w:r w:rsidRPr="005142CD">
        <w:rPr>
          <w:rStyle w:val="StyleUnderline"/>
        </w:rPr>
        <w:t xml:space="preserve">It is important, therefore, to seek to appreciate the complex distinctions between the obvious trade in US-style cultural </w:t>
      </w:r>
      <w:proofErr w:type="spellStart"/>
      <w:r w:rsidRPr="005142CD">
        <w:rPr>
          <w:rStyle w:val="StyleUnderline"/>
        </w:rPr>
        <w:t>globalitarianism</w:t>
      </w:r>
      <w:proofErr w:type="spellEnd"/>
      <w:r w:rsidRPr="005142CD">
        <w:rPr>
          <w:rStyle w:val="StyleUnderline"/>
        </w:rPr>
        <w:t xml:space="preserve"> and human rights with third world countries like Indonesia and the often-ambiguous meaning, even suffering, that can arise from the self-initiated experience of militarization. Lingis is surely correct, then, when he writes that the "suffering we see may well be a suffering that does not seek to be consoled</w:t>
      </w:r>
      <w:r w:rsidRPr="00CC7E83">
        <w:rPr>
          <w:sz w:val="16"/>
        </w:rPr>
        <w:t xml:space="preserve">" (2000: 50). We must beware, he goes on, "of setting out to alleviate a suffering that another needs and clings to as his or her destiny - the inner </w:t>
      </w:r>
      <w:proofErr w:type="spellStart"/>
      <w:r w:rsidRPr="00CC7E83">
        <w:rPr>
          <w:sz w:val="16"/>
        </w:rPr>
        <w:t>tonnents</w:t>
      </w:r>
      <w:proofErr w:type="spellEnd"/>
      <w:r w:rsidRPr="00CC7E83">
        <w:rPr>
          <w:sz w:val="16"/>
        </w:rPr>
        <w:t xml:space="preserve"> of Beethoven, the hardships and heartaches of the youth who has gone to join the guerrillas in the mountains _ _ -" ( 2000: 50)- Lingis' concerns lead us to a second and final difficulty not with Chomsky's position but with </w:t>
      </w:r>
      <w:proofErr w:type="spellStart"/>
      <w:r w:rsidRPr="00CC7E83">
        <w:rPr>
          <w:sz w:val="16"/>
        </w:rPr>
        <w:t>Virilio's</w:t>
      </w:r>
      <w:proofErr w:type="spellEnd"/>
      <w:r w:rsidRPr="00CC7E83">
        <w:rPr>
          <w:sz w:val="16"/>
        </w:rPr>
        <w:t xml:space="preserve"> recent and near-total fixation on the social consequences of the project(</w:t>
      </w:r>
      <w:proofErr w:type="spellStart"/>
      <w:r w:rsidRPr="00CC7E83">
        <w:rPr>
          <w:sz w:val="16"/>
        </w:rPr>
        <w:t>ile</w:t>
      </w:r>
      <w:proofErr w:type="spellEnd"/>
      <w:r w:rsidRPr="00CC7E83">
        <w:rPr>
          <w:sz w:val="16"/>
        </w:rPr>
        <w:t xml:space="preserve">)s of cultural </w:t>
      </w:r>
      <w:proofErr w:type="spellStart"/>
      <w:r w:rsidRPr="00CC7E83">
        <w:rPr>
          <w:sz w:val="16"/>
        </w:rPr>
        <w:t>globalitarianism</w:t>
      </w:r>
      <w:proofErr w:type="spellEnd"/>
      <w:r w:rsidRPr="00CC7E83">
        <w:rPr>
          <w:sz w:val="16"/>
        </w:rPr>
        <w:t xml:space="preserve"> and militarization. Against </w:t>
      </w:r>
      <w:proofErr w:type="spellStart"/>
      <w:r w:rsidRPr="00CC7E83">
        <w:rPr>
          <w:sz w:val="16"/>
        </w:rPr>
        <w:t>Virilio</w:t>
      </w:r>
      <w:proofErr w:type="spellEnd"/>
      <w:r w:rsidRPr="00CC7E83">
        <w:rPr>
          <w:sz w:val="16"/>
        </w:rPr>
        <w:t xml:space="preserve"> (2000a: 1), I want to suggest that the question of the </w:t>
      </w:r>
      <w:proofErr w:type="spellStart"/>
      <w:r w:rsidRPr="00CC7E83">
        <w:rPr>
          <w:sz w:val="16"/>
        </w:rPr>
        <w:t>infomiation</w:t>
      </w:r>
      <w:proofErr w:type="spellEnd"/>
      <w:r w:rsidRPr="00CC7E83">
        <w:rPr>
          <w:sz w:val="16"/>
        </w:rPr>
        <w:t xml:space="preserve"> bomb cannot be posed in the binary </w:t>
      </w:r>
      <w:proofErr w:type="spellStart"/>
      <w:r w:rsidRPr="00CC7E83">
        <w:rPr>
          <w:sz w:val="16"/>
        </w:rPr>
        <w:t>tenns</w:t>
      </w:r>
      <w:proofErr w:type="spellEnd"/>
      <w:r w:rsidRPr="00CC7E83">
        <w:rPr>
          <w:sz w:val="16"/>
        </w:rPr>
        <w:t xml:space="preserve"> of "The civilianization or militarization of science?". For to pose the question in this way is to privilege the civilianization over the militarization of science and to ignore or to suppress their perpetual integration into the singularity of technoscience and the resultant and relentless contemporary </w:t>
      </w:r>
      <w:proofErr w:type="spellStart"/>
      <w:r w:rsidRPr="00CC7E83">
        <w:rPr>
          <w:sz w:val="16"/>
        </w:rPr>
        <w:t>transfomnation</w:t>
      </w:r>
      <w:proofErr w:type="spellEnd"/>
      <w:r w:rsidRPr="00CC7E83">
        <w:rPr>
          <w:sz w:val="16"/>
        </w:rPr>
        <w:t xml:space="preserve"> of everyday life into everyday war. Unlike </w:t>
      </w:r>
      <w:proofErr w:type="spellStart"/>
      <w:r w:rsidRPr="00CC7E83">
        <w:rPr>
          <w:sz w:val="16"/>
        </w:rPr>
        <w:t>Virilio</w:t>
      </w:r>
      <w:proofErr w:type="spellEnd"/>
      <w:r w:rsidRPr="00CC7E83">
        <w:rPr>
          <w:sz w:val="16"/>
        </w:rPr>
        <w:t>, therefore, I argue that the project(</w:t>
      </w:r>
      <w:proofErr w:type="spellStart"/>
      <w:r w:rsidRPr="00CC7E83">
        <w:rPr>
          <w:sz w:val="16"/>
        </w:rPr>
        <w:t>ile</w:t>
      </w:r>
      <w:proofErr w:type="spellEnd"/>
      <w:r w:rsidRPr="00CC7E83">
        <w:rPr>
          <w:sz w:val="16"/>
        </w:rPr>
        <w:t xml:space="preserve">)s of </w:t>
      </w:r>
      <w:proofErr w:type="spellStart"/>
      <w:r w:rsidRPr="00CC7E83">
        <w:rPr>
          <w:sz w:val="16"/>
        </w:rPr>
        <w:t>hypercapitalized</w:t>
      </w:r>
      <w:proofErr w:type="spellEnd"/>
      <w:r w:rsidRPr="00CC7E83">
        <w:rPr>
          <w:sz w:val="16"/>
        </w:rPr>
        <w:t xml:space="preserve"> fast companies, organizations and military institutions are truly an extraordinary and singularly networked enterprise. Similarly, Woods (2000: 3l0-313) does not differentiate between everyday life and everyday war, proclaiming that "Architecture is war. War is architecture". Indeed, </w:t>
      </w:r>
      <w:r w:rsidRPr="005142CD">
        <w:rPr>
          <w:rStyle w:val="StyleUnderline"/>
        </w:rPr>
        <w:t>Woods contends that all identities, inclusive of corporate, organizational and military identities, are "</w:t>
      </w:r>
      <w:proofErr w:type="spellStart"/>
      <w:r w:rsidRPr="005142CD">
        <w:rPr>
          <w:rStyle w:val="StyleUnderline"/>
        </w:rPr>
        <w:t>transfonnational</w:t>
      </w:r>
      <w:proofErr w:type="spellEnd"/>
      <w:r w:rsidRPr="005142CD">
        <w:rPr>
          <w:rStyle w:val="StyleUnderline"/>
        </w:rPr>
        <w:t xml:space="preserve">, sliding and shifting in an ongoing complex stream of becoming" (2000: 311)- For Woods, then, </w:t>
      </w:r>
      <w:r w:rsidRPr="00DE2AFC">
        <w:rPr>
          <w:rStyle w:val="StyleUnderline"/>
          <w:highlight w:val="green"/>
        </w:rPr>
        <w:t>architecture can be simultaneously construction and destruction or de(con)</w:t>
      </w:r>
      <w:proofErr w:type="spellStart"/>
      <w:r w:rsidRPr="00DE2AFC">
        <w:rPr>
          <w:rStyle w:val="StyleUnderline"/>
          <w:highlight w:val="green"/>
        </w:rPr>
        <w:t>struction</w:t>
      </w:r>
      <w:proofErr w:type="spellEnd"/>
      <w:r w:rsidRPr="005142CD">
        <w:rPr>
          <w:rStyle w:val="StyleUnderline"/>
        </w:rPr>
        <w:t xml:space="preserve">, </w:t>
      </w:r>
      <w:r w:rsidRPr="00DE2AFC">
        <w:rPr>
          <w:rStyle w:val="StyleUnderline"/>
          <w:highlight w:val="green"/>
        </w:rPr>
        <w:t>since both are indispensable to the creation</w:t>
      </w:r>
      <w:r w:rsidRPr="005142CD">
        <w:rPr>
          <w:rStyle w:val="StyleUnderline"/>
        </w:rPr>
        <w:t xml:space="preserve"> not only of buildings but also fast </w:t>
      </w:r>
      <w:r w:rsidRPr="00DE2AFC">
        <w:rPr>
          <w:rStyle w:val="StyleUnderline"/>
          <w:highlight w:val="green"/>
        </w:rPr>
        <w:t>companies</w:t>
      </w:r>
      <w:r w:rsidRPr="005142CD">
        <w:rPr>
          <w:rStyle w:val="StyleUnderline"/>
        </w:rPr>
        <w:t xml:space="preserve"> </w:t>
      </w:r>
      <w:r w:rsidRPr="00DE2AFC">
        <w:rPr>
          <w:rStyle w:val="StyleUnderline"/>
          <w:highlight w:val="green"/>
        </w:rPr>
        <w:t>and</w:t>
      </w:r>
      <w:r w:rsidRPr="005142CD">
        <w:rPr>
          <w:rStyle w:val="StyleUnderline"/>
        </w:rPr>
        <w:t xml:space="preserve"> the networked enterprise of </w:t>
      </w:r>
      <w:r w:rsidRPr="00DE2AFC">
        <w:rPr>
          <w:rStyle w:val="StyleUnderline"/>
          <w:highlight w:val="green"/>
        </w:rPr>
        <w:t>militarization</w:t>
      </w:r>
      <w:r w:rsidRPr="005142CD">
        <w:rPr>
          <w:rStyle w:val="StyleUnderline"/>
        </w:rPr>
        <w:t>-</w:t>
      </w:r>
      <w:r w:rsidRPr="00CC7E83">
        <w:rPr>
          <w:sz w:val="16"/>
        </w:rPr>
        <w:t xml:space="preserve"> By its very nature, </w:t>
      </w:r>
      <w:proofErr w:type="spellStart"/>
      <w:r w:rsidRPr="00CC7E83">
        <w:rPr>
          <w:sz w:val="16"/>
        </w:rPr>
        <w:t>hypermodem</w:t>
      </w:r>
      <w:proofErr w:type="spellEnd"/>
      <w:r w:rsidRPr="00CC7E83">
        <w:rPr>
          <w:sz w:val="16"/>
        </w:rPr>
        <w:t>(organ)</w:t>
      </w:r>
      <w:proofErr w:type="spellStart"/>
      <w:r w:rsidRPr="00CC7E83">
        <w:rPr>
          <w:sz w:val="16"/>
        </w:rPr>
        <w:t>ization</w:t>
      </w:r>
      <w:proofErr w:type="spellEnd"/>
      <w:r w:rsidRPr="00CC7E83">
        <w:rPr>
          <w:sz w:val="16"/>
        </w:rPr>
        <w:t xml:space="preserve"> is founded on aggressive and warlike acts, incorporating the dynamiting of sites, an indifference to contemporary culture and the disposal of pure power. This, therefore, is the war universe of the </w:t>
      </w:r>
      <w:proofErr w:type="spellStart"/>
      <w:r w:rsidRPr="00CC7E83">
        <w:rPr>
          <w:sz w:val="16"/>
        </w:rPr>
        <w:t>hypennodem</w:t>
      </w:r>
      <w:proofErr w:type="spellEnd"/>
      <w:r w:rsidRPr="00CC7E83">
        <w:rPr>
          <w:sz w:val="16"/>
        </w:rPr>
        <w:t xml:space="preserve"> city. In short, as Woods writes: "the everyday is not innocent of the violence by which war is usually stigmatized, or elevated, depending on point of view; it merely conceals domestic violence and other forms of physical and emotional aggression under the label 'abnormal"' (2000: I2). The existence of everyday violence and war therefore raises a challenge to </w:t>
      </w:r>
      <w:proofErr w:type="spellStart"/>
      <w:r w:rsidRPr="00CC7E83">
        <w:rPr>
          <w:sz w:val="16"/>
        </w:rPr>
        <w:t>Virilio's</w:t>
      </w:r>
      <w:proofErr w:type="spellEnd"/>
      <w:r w:rsidRPr="00CC7E83">
        <w:rPr>
          <w:sz w:val="16"/>
        </w:rPr>
        <w:t xml:space="preserve"> binary question- For it is no longer a question of either the civilianization or the militarization of science, but rather of how we are to interpret their </w:t>
      </w:r>
      <w:proofErr w:type="spellStart"/>
      <w:r w:rsidRPr="00CC7E83">
        <w:rPr>
          <w:sz w:val="16"/>
        </w:rPr>
        <w:t>firsion</w:t>
      </w:r>
      <w:proofErr w:type="spellEnd"/>
      <w:r w:rsidRPr="00CC7E83">
        <w:rPr>
          <w:sz w:val="16"/>
        </w:rPr>
        <w:t xml:space="preserve"> into what might be </w:t>
      </w:r>
      <w:proofErr w:type="spellStart"/>
      <w:r w:rsidRPr="00CC7E83">
        <w:rPr>
          <w:sz w:val="16"/>
        </w:rPr>
        <w:t>tenned</w:t>
      </w:r>
      <w:proofErr w:type="spellEnd"/>
      <w:r w:rsidRPr="00CC7E83">
        <w:rPr>
          <w:sz w:val="16"/>
        </w:rPr>
        <w:t xml:space="preserve"> the '</w:t>
      </w:r>
      <w:proofErr w:type="spellStart"/>
      <w:r w:rsidRPr="00CC7E83">
        <w:rPr>
          <w:sz w:val="16"/>
        </w:rPr>
        <w:t>hypennodem</w:t>
      </w:r>
      <w:proofErr w:type="spellEnd"/>
      <w:r w:rsidRPr="00CC7E83">
        <w:rPr>
          <w:sz w:val="16"/>
        </w:rPr>
        <w:t xml:space="preserve"> military-scientific complex' of the twenty first century. </w:t>
      </w:r>
    </w:p>
    <w:p w14:paraId="59987040" w14:textId="77777777" w:rsidR="000E4317" w:rsidRDefault="000E4317" w:rsidP="000E4317">
      <w:pPr>
        <w:pStyle w:val="Heading4"/>
      </w:pPr>
      <w:r>
        <w:t xml:space="preserve">The demand for </w:t>
      </w:r>
      <w:r>
        <w:rPr>
          <w:u w:val="single"/>
        </w:rPr>
        <w:t>expansion</w:t>
      </w:r>
      <w:r>
        <w:t xml:space="preserve"> of </w:t>
      </w:r>
      <w:r>
        <w:rPr>
          <w:u w:val="single"/>
        </w:rPr>
        <w:t>commercial markets</w:t>
      </w:r>
      <w:r>
        <w:t xml:space="preserve"> to </w:t>
      </w:r>
      <w:r>
        <w:rPr>
          <w:u w:val="single"/>
        </w:rPr>
        <w:t>Outer Space</w:t>
      </w:r>
      <w:r>
        <w:t xml:space="preserve"> is a shift </w:t>
      </w:r>
      <w:r>
        <w:rPr>
          <w:u w:val="single"/>
        </w:rPr>
        <w:t>past</w:t>
      </w:r>
      <w:r>
        <w:t xml:space="preserve"> the temporal constraints of humanity – life </w:t>
      </w:r>
      <w:r>
        <w:rPr>
          <w:u w:val="single"/>
        </w:rPr>
        <w:t>accelerates</w:t>
      </w:r>
      <w:r>
        <w:t xml:space="preserve"> as the concept of sedentary life is lost. </w:t>
      </w:r>
    </w:p>
    <w:p w14:paraId="48172210" w14:textId="77777777" w:rsidR="000E4317" w:rsidRDefault="000E4317" w:rsidP="000E4317">
      <w:proofErr w:type="spellStart"/>
      <w:r w:rsidRPr="00CC7E83">
        <w:rPr>
          <w:rStyle w:val="Style13ptBold"/>
        </w:rPr>
        <w:t>Virilio</w:t>
      </w:r>
      <w:proofErr w:type="spellEnd"/>
      <w:r>
        <w:rPr>
          <w:rStyle w:val="Style13ptBold"/>
        </w:rPr>
        <w:t xml:space="preserve"> 10</w:t>
      </w:r>
      <w:r w:rsidRPr="00CC7E83">
        <w:t>, Paul. The futurism of the instant: Stop-eject. Polity, 2010.</w:t>
      </w:r>
      <w:r>
        <w:t xml:space="preserve"> (Professor of Philosophy at the European Graduate School in </w:t>
      </w:r>
      <w:proofErr w:type="spellStart"/>
      <w:r>
        <w:t>Saas</w:t>
      </w:r>
      <w:proofErr w:type="spellEnd"/>
      <w:r>
        <w:t xml:space="preserve">-Fee)//Elmer </w:t>
      </w:r>
    </w:p>
    <w:p w14:paraId="3A829F59" w14:textId="77777777" w:rsidR="000E4317" w:rsidRPr="00DE2AFC" w:rsidRDefault="000E4317" w:rsidP="000E4317">
      <w:pPr>
        <w:rPr>
          <w:rStyle w:val="StyleUnderline"/>
        </w:rPr>
      </w:pPr>
      <w:r w:rsidRPr="00DE2AFC">
        <w:rPr>
          <w:rStyle w:val="Emphasis"/>
          <w:highlight w:val="green"/>
        </w:rPr>
        <w:t>Faced with this unprecedented migration crisis</w:t>
      </w:r>
      <w:r w:rsidRPr="0015776F">
        <w:rPr>
          <w:rStyle w:val="StyleUnderline"/>
        </w:rPr>
        <w:t>, which is</w:t>
      </w:r>
      <w:r w:rsidRPr="0015776F">
        <w:rPr>
          <w:rStyle w:val="StyleUnderline"/>
          <w:sz w:val="16"/>
        </w:rPr>
        <w:t xml:space="preserve"> </w:t>
      </w:r>
      <w:r w:rsidRPr="00DE2AFC">
        <w:rPr>
          <w:sz w:val="16"/>
        </w:rPr>
        <w:t>incomparably more serious than the immigration of the industrial age, and which is already being called the migration offensive of the third millennium,</w:t>
      </w:r>
      <w:r w:rsidRPr="0015776F">
        <w:rPr>
          <w:rStyle w:val="StyleUnderline"/>
          <w:sz w:val="16"/>
        </w:rPr>
        <w:t xml:space="preserve"> </w:t>
      </w:r>
      <w:r w:rsidRPr="0015776F">
        <w:rPr>
          <w:rStyle w:val="StyleUnderline"/>
        </w:rPr>
        <w:t xml:space="preserve">the issue of urbanization in the contemporary world might be seen in terms </w:t>
      </w:r>
      <w:r w:rsidRPr="00DE2AFC">
        <w:rPr>
          <w:rStyle w:val="Emphasis"/>
          <w:highlight w:val="green"/>
        </w:rPr>
        <w:t>that</w:t>
      </w:r>
      <w:r w:rsidRPr="00DE2AFC">
        <w:rPr>
          <w:rStyle w:val="StyleUnderline"/>
          <w:highlight w:val="green"/>
        </w:rPr>
        <w:t xml:space="preserve"> </w:t>
      </w:r>
      <w:r w:rsidRPr="00DE2AFC">
        <w:rPr>
          <w:rStyle w:val="Emphasis"/>
          <w:highlight w:val="green"/>
        </w:rPr>
        <w:t>undermine</w:t>
      </w:r>
      <w:r w:rsidRPr="00DE2AFC">
        <w:rPr>
          <w:rStyle w:val="StyleUnderline"/>
          <w:highlight w:val="green"/>
        </w:rPr>
        <w:t xml:space="preserve"> </w:t>
      </w:r>
      <w:r w:rsidRPr="0015776F">
        <w:rPr>
          <w:rStyle w:val="StyleUnderline"/>
        </w:rPr>
        <w:t xml:space="preserve">the customary </w:t>
      </w:r>
      <w:r w:rsidRPr="00DE2AFC">
        <w:rPr>
          <w:rStyle w:val="Emphasis"/>
          <w:highlight w:val="green"/>
        </w:rPr>
        <w:t>distinction between sedentariness and nomadism</w:t>
      </w:r>
      <w:r w:rsidRPr="0015776F">
        <w:rPr>
          <w:rStyle w:val="StyleUnderline"/>
          <w:sz w:val="16"/>
        </w:rPr>
        <w:t xml:space="preserve">. </w:t>
      </w:r>
      <w:r w:rsidRPr="00DE2AFC">
        <w:rPr>
          <w:sz w:val="16"/>
        </w:rPr>
        <w:t xml:space="preserve">In fact, after the pluralist era of sustainable staying-put in the different </w:t>
      </w:r>
      <w:proofErr w:type="spellStart"/>
      <w:r w:rsidRPr="00DE2AFC">
        <w:rPr>
          <w:sz w:val="16"/>
        </w:rPr>
        <w:t>neighbourhoods</w:t>
      </w:r>
      <w:proofErr w:type="spellEnd"/>
      <w:r w:rsidRPr="00DE2AFC">
        <w:rPr>
          <w:sz w:val="16"/>
        </w:rPr>
        <w:t xml:space="preserve"> of registered urban land - a form of stationary settlement that once, in antiquity, introduced the notion of 'citizenship', as deriving from political localization, and with it, ultimately, of the 'legally constituted state' of nations - the</w:t>
      </w:r>
      <w:r w:rsidRPr="0015776F">
        <w:rPr>
          <w:rStyle w:val="StyleUnderline"/>
        </w:rPr>
        <w:t xml:space="preserve"> </w:t>
      </w:r>
      <w:r w:rsidRPr="00DE2AFC">
        <w:rPr>
          <w:rStyle w:val="Emphasis"/>
          <w:highlight w:val="green"/>
        </w:rPr>
        <w:t>era</w:t>
      </w:r>
      <w:r w:rsidRPr="00DE2AFC">
        <w:rPr>
          <w:rStyle w:val="StyleUnderline"/>
          <w:highlight w:val="green"/>
        </w:rPr>
        <w:t xml:space="preserve"> </w:t>
      </w:r>
      <w:r w:rsidRPr="0015776F">
        <w:rPr>
          <w:rStyle w:val="StyleUnderline"/>
        </w:rPr>
        <w:t xml:space="preserve">of habitable circulation is now </w:t>
      </w:r>
      <w:r w:rsidRPr="00DE2AFC">
        <w:rPr>
          <w:rStyle w:val="Emphasis"/>
          <w:highlight w:val="green"/>
        </w:rPr>
        <w:t>dawning with</w:t>
      </w:r>
      <w:r w:rsidRPr="00DE2AFC">
        <w:rPr>
          <w:rStyle w:val="StyleUnderline"/>
          <w:highlight w:val="green"/>
        </w:rPr>
        <w:t xml:space="preserve"> </w:t>
      </w:r>
      <w:r w:rsidRPr="0015776F">
        <w:rPr>
          <w:rStyle w:val="StyleUnderline"/>
        </w:rPr>
        <w:t xml:space="preserve">the </w:t>
      </w:r>
      <w:r w:rsidRPr="00DE2AFC">
        <w:rPr>
          <w:rStyle w:val="Emphasis"/>
          <w:highlight w:val="green"/>
        </w:rPr>
        <w:t>trans political de localization</w:t>
      </w:r>
      <w:r w:rsidRPr="00DE2AFC">
        <w:rPr>
          <w:rStyle w:val="StyleUnderline"/>
          <w:highlight w:val="green"/>
        </w:rPr>
        <w:t xml:space="preserve"> </w:t>
      </w:r>
      <w:r w:rsidRPr="0015776F">
        <w:rPr>
          <w:rStyle w:val="StyleUnderline"/>
        </w:rPr>
        <w:t xml:space="preserve">that is now </w:t>
      </w:r>
      <w:r w:rsidRPr="00DE2AFC">
        <w:rPr>
          <w:rStyle w:val="Emphasis"/>
          <w:highlight w:val="green"/>
          <w:bdr w:val="single" w:sz="18" w:space="0" w:color="auto"/>
        </w:rPr>
        <w:t>overturning the geopolitics of settlement in the age of globalization</w:t>
      </w:r>
      <w:r w:rsidRPr="0015776F">
        <w:rPr>
          <w:rStyle w:val="StyleUnderline"/>
        </w:rPr>
        <w:t>.</w:t>
      </w:r>
      <w:r>
        <w:rPr>
          <w:rStyle w:val="StyleUnderline"/>
        </w:rPr>
        <w:t xml:space="preserve"> </w:t>
      </w:r>
      <w:r w:rsidRPr="0015776F">
        <w:rPr>
          <w:rStyle w:val="StyleUnderline"/>
          <w:sz w:val="16"/>
        </w:rPr>
        <w:t xml:space="preserve">And </w:t>
      </w:r>
      <w:r w:rsidRPr="0015776F">
        <w:rPr>
          <w:rStyle w:val="StyleUnderline"/>
        </w:rPr>
        <w:t xml:space="preserve">this is </w:t>
      </w:r>
      <w:r w:rsidRPr="00DE2AFC">
        <w:rPr>
          <w:rStyle w:val="Emphasis"/>
          <w:highlight w:val="green"/>
        </w:rPr>
        <w:t>happening at the</w:t>
      </w:r>
      <w:r w:rsidRPr="0015776F">
        <w:rPr>
          <w:rStyle w:val="StyleUnderline"/>
        </w:rPr>
        <w:t xml:space="preserve"> precise </w:t>
      </w:r>
      <w:r w:rsidRPr="00DE2AFC">
        <w:rPr>
          <w:rStyle w:val="Emphasis"/>
          <w:highlight w:val="green"/>
        </w:rPr>
        <w:t>moment</w:t>
      </w:r>
      <w:r w:rsidRPr="00DE2AFC">
        <w:rPr>
          <w:rStyle w:val="StyleUnderline"/>
          <w:highlight w:val="green"/>
        </w:rPr>
        <w:t xml:space="preserve"> </w:t>
      </w:r>
      <w:r w:rsidRPr="0015776F">
        <w:rPr>
          <w:rStyle w:val="StyleUnderline"/>
        </w:rPr>
        <w:t xml:space="preserve">that the </w:t>
      </w:r>
      <w:proofErr w:type="spellStart"/>
      <w:r w:rsidRPr="00DE2AFC">
        <w:rPr>
          <w:rStyle w:val="Emphasis"/>
          <w:highlight w:val="green"/>
        </w:rPr>
        <w:t>teletechnologies</w:t>
      </w:r>
      <w:proofErr w:type="spellEnd"/>
      <w:r w:rsidRPr="00DE2AFC">
        <w:rPr>
          <w:rStyle w:val="StyleUnderline"/>
          <w:highlight w:val="green"/>
        </w:rPr>
        <w:t xml:space="preserve"> </w:t>
      </w:r>
      <w:r w:rsidRPr="0015776F">
        <w:rPr>
          <w:rStyle w:val="StyleUnderline"/>
        </w:rPr>
        <w:t xml:space="preserve">of information are </w:t>
      </w:r>
      <w:r w:rsidRPr="00DE2AFC">
        <w:rPr>
          <w:rStyle w:val="Emphasis"/>
          <w:highlight w:val="green"/>
        </w:rPr>
        <w:t>ensuring</w:t>
      </w:r>
      <w:r w:rsidRPr="00DE2AFC">
        <w:rPr>
          <w:rStyle w:val="StyleUnderline"/>
          <w:highlight w:val="green"/>
        </w:rPr>
        <w:t xml:space="preserve"> </w:t>
      </w:r>
      <w:r w:rsidRPr="0015776F">
        <w:rPr>
          <w:rStyle w:val="StyleUnderline"/>
        </w:rPr>
        <w:t xml:space="preserve">that </w:t>
      </w:r>
      <w:r w:rsidRPr="00DE2AFC">
        <w:rPr>
          <w:rStyle w:val="Emphasis"/>
          <w:highlight w:val="green"/>
          <w:bdr w:val="single" w:sz="18" w:space="0" w:color="auto"/>
        </w:rPr>
        <w:t>sedentary man is at home everywhere</w:t>
      </w:r>
      <w:r w:rsidRPr="0015776F">
        <w:rPr>
          <w:rStyle w:val="StyleUnderline"/>
        </w:rPr>
        <w:t>, and the nomad nowhere</w:t>
      </w:r>
      <w:r w:rsidRPr="00DE2AFC">
        <w:rPr>
          <w:sz w:val="16"/>
        </w:rPr>
        <w:t xml:space="preserve">, beyond the provisional accommodation offered by a now pointless transhumance. That transhumance is now taking place, not only from one </w:t>
      </w:r>
      <w:proofErr w:type="spellStart"/>
      <w:r w:rsidRPr="00DE2AFC">
        <w:rPr>
          <w:sz w:val="16"/>
        </w:rPr>
        <w:t>countly</w:t>
      </w:r>
      <w:proofErr w:type="spellEnd"/>
      <w:r w:rsidRPr="00DE2AFC">
        <w:rPr>
          <w:sz w:val="16"/>
        </w:rPr>
        <w:t xml:space="preserve"> to another. Now people are displaced within their </w:t>
      </w:r>
      <w:proofErr w:type="spellStart"/>
      <w:r w:rsidRPr="00DE2AFC">
        <w:rPr>
          <w:sz w:val="16"/>
        </w:rPr>
        <w:t>vety</w:t>
      </w:r>
      <w:proofErr w:type="spellEnd"/>
      <w:r w:rsidRPr="00DE2AFC">
        <w:rPr>
          <w:sz w:val="16"/>
        </w:rPr>
        <w:t xml:space="preserve"> homeland from their heartland to some vague territory where refugee camps have not only taken over from the shanty towns of days gone by, but from the towns. The megalopolis of the excluded of all stripes, pouring in from all sides, has now come to rival the all-too-real megalopolis of the included, the </w:t>
      </w:r>
      <w:proofErr w:type="spellStart"/>
      <w:r w:rsidRPr="00DE2AFC">
        <w:rPr>
          <w:sz w:val="16"/>
        </w:rPr>
        <w:t>ultracity</w:t>
      </w:r>
      <w:proofErr w:type="spellEnd"/>
      <w:r w:rsidRPr="00DE2AFC">
        <w:rPr>
          <w:sz w:val="16"/>
        </w:rPr>
        <w:t>. The exoticism of misery thereby meets the exoticism of happy tourism, and it's not hard to imagine the scale of such a telescoping of these groups of people who have come adrift from their moorings in urbanity, as they did once, not so long ago, from their customary moorings in rurality</w:t>
      </w:r>
      <w:r w:rsidRPr="0015776F">
        <w:rPr>
          <w:rStyle w:val="StyleUnderline"/>
          <w:sz w:val="16"/>
        </w:rPr>
        <w:t xml:space="preserve">. </w:t>
      </w:r>
      <w:r w:rsidRPr="0015776F">
        <w:rPr>
          <w:rStyle w:val="StyleUnderline"/>
        </w:rPr>
        <w:t>It's not hard to imagine</w:t>
      </w:r>
      <w:r w:rsidRPr="0015776F">
        <w:rPr>
          <w:rStyle w:val="StyleUnderline"/>
          <w:sz w:val="16"/>
        </w:rPr>
        <w:t xml:space="preserve">, either, </w:t>
      </w:r>
      <w:r w:rsidRPr="0015776F">
        <w:rPr>
          <w:rStyle w:val="StyleUnderline"/>
        </w:rPr>
        <w:t>the scale of any traffic accident now that the traffic is no longer local</w:t>
      </w:r>
      <w:r w:rsidRPr="0015776F">
        <w:rPr>
          <w:rStyle w:val="StyleUnderline"/>
          <w:sz w:val="16"/>
        </w:rPr>
        <w:t xml:space="preserve">, as it was in the days of the great invasions, </w:t>
      </w:r>
      <w:r w:rsidRPr="0015776F">
        <w:rPr>
          <w:rStyle w:val="StyleUnderline"/>
        </w:rPr>
        <w:t>but global.</w:t>
      </w:r>
      <w:r>
        <w:rPr>
          <w:rStyle w:val="StyleUnderline"/>
        </w:rPr>
        <w:t xml:space="preserve"> </w:t>
      </w:r>
      <w:r w:rsidRPr="00DE2AFC">
        <w:rPr>
          <w:sz w:val="16"/>
        </w:rPr>
        <w:t xml:space="preserve">Allowed to travel since 1997, 37 million Chinese left their homeland last year. After the 2008 Olympic Games, you can bet that as many as 70 million will turn into tourists. Note on that score that there has long been a floating population of close to 100 million destitute peasants in China, </w:t>
      </w:r>
      <w:r w:rsidRPr="00DE2AFC">
        <w:rPr>
          <w:sz w:val="16"/>
        </w:rPr>
        <w:lastRenderedPageBreak/>
        <w:t xml:space="preserve">wandering around looking for work and most often winding up in the </w:t>
      </w:r>
      <w:proofErr w:type="spellStart"/>
      <w:r w:rsidRPr="00DE2AFC">
        <w:rPr>
          <w:sz w:val="16"/>
        </w:rPr>
        <w:t>counuy's</w:t>
      </w:r>
      <w:proofErr w:type="spellEnd"/>
      <w:r w:rsidRPr="00DE2AFC">
        <w:rPr>
          <w:sz w:val="16"/>
        </w:rPr>
        <w:t xml:space="preserve"> vast railway stations, as Chen Guidi and Wu Chuntao indicate: 'Peasants were kept out of the towns at the end of the 1950s by means of the grain distribution scheme and Mao Zedong's institution of an urban resident's permit - the </w:t>
      </w:r>
      <w:proofErr w:type="spellStart"/>
      <w:r w:rsidRPr="00DE2AFC">
        <w:rPr>
          <w:sz w:val="16"/>
        </w:rPr>
        <w:t>hukow</w:t>
      </w:r>
      <w:proofErr w:type="spellEnd"/>
      <w:r w:rsidRPr="00DE2AFC">
        <w:rPr>
          <w:sz w:val="16"/>
        </w:rPr>
        <w:t xml:space="preserve"> - which divided society into two classes: urban and rural. ... From that point on, town and country would be like two vehicles travelling on different tracks</w:t>
      </w:r>
      <w:r w:rsidRPr="0015776F">
        <w:rPr>
          <w:rStyle w:val="StyleUnderline"/>
          <w:sz w:val="16"/>
        </w:rPr>
        <w:t>.</w:t>
      </w:r>
      <w:r>
        <w:rPr>
          <w:rStyle w:val="StyleUnderline"/>
          <w:sz w:val="16"/>
        </w:rPr>
        <w:t xml:space="preserve"> </w:t>
      </w:r>
      <w:r w:rsidRPr="0015776F">
        <w:rPr>
          <w:rStyle w:val="StyleUnderline"/>
        </w:rPr>
        <w:t xml:space="preserve">After the 'sustainable' settlement that characterized the population flows of past history, </w:t>
      </w:r>
      <w:r w:rsidRPr="00DE2AFC">
        <w:rPr>
          <w:rStyle w:val="Emphasis"/>
          <w:highlight w:val="green"/>
        </w:rPr>
        <w:t>'habitable' circulation opens up</w:t>
      </w:r>
      <w:r w:rsidRPr="00DE2AFC">
        <w:rPr>
          <w:rStyle w:val="StyleUnderline"/>
          <w:highlight w:val="green"/>
        </w:rPr>
        <w:t xml:space="preserve"> </w:t>
      </w:r>
      <w:r w:rsidRPr="00DE2AFC">
        <w:rPr>
          <w:rStyle w:val="Emphasis"/>
          <w:highlight w:val="green"/>
          <w:bdr w:val="single" w:sz="18" w:space="0" w:color="auto"/>
        </w:rPr>
        <w:t>dizzying perspectives for planetary resettlement</w:t>
      </w:r>
      <w:r w:rsidRPr="0015776F">
        <w:rPr>
          <w:rStyle w:val="StyleUnderline"/>
        </w:rPr>
        <w:t>.</w:t>
      </w:r>
      <w:r>
        <w:rPr>
          <w:rStyle w:val="StyleUnderline"/>
        </w:rPr>
        <w:t xml:space="preserve"> </w:t>
      </w:r>
      <w:r w:rsidRPr="00DE2AFC">
        <w:rPr>
          <w:sz w:val="16"/>
        </w:rPr>
        <w:t xml:space="preserve">Having first lost its suburbs and then its rural hinterland, the </w:t>
      </w:r>
      <w:proofErr w:type="spellStart"/>
      <w:r w:rsidRPr="00DE2AFC">
        <w:rPr>
          <w:sz w:val="16"/>
        </w:rPr>
        <w:t>metacity</w:t>
      </w:r>
      <w:proofErr w:type="spellEnd"/>
      <w:r w:rsidRPr="00DE2AFC">
        <w:rPr>
          <w:sz w:val="16"/>
        </w:rPr>
        <w:t xml:space="preserve"> of tomorrow won't long be able to resist the demographic pressure coming from its outland, which will drive the exodus of settlers without hope of returning to the sedentariness of the semi-autonomous city of our origins. It's hard, in fact, to imagine the radiant future of 'sustainable development' in the face of the hullabaloo over communications and telecommunications tools </w:t>
      </w:r>
      <w:proofErr w:type="spellStart"/>
      <w:r w:rsidRPr="00DE2AFC">
        <w:rPr>
          <w:sz w:val="16"/>
        </w:rPr>
        <w:t>tbat</w:t>
      </w:r>
      <w:proofErr w:type="spellEnd"/>
      <w:r w:rsidRPr="00DE2AFC">
        <w:rPr>
          <w:sz w:val="16"/>
        </w:rPr>
        <w:t xml:space="preserve"> are undeniably progressive, but also completely incapable of dealing with the trans political tragedy of ecology. These</w:t>
      </w:r>
      <w:r w:rsidRPr="0015776F">
        <w:rPr>
          <w:rStyle w:val="StyleUnderline"/>
          <w:sz w:val="16"/>
        </w:rPr>
        <w:t xml:space="preserve"> </w:t>
      </w:r>
      <w:r w:rsidRPr="0015776F">
        <w:rPr>
          <w:rStyle w:val="StyleUnderline"/>
        </w:rPr>
        <w:t xml:space="preserve">tools can no more deal with the greenhouse gas effect on the </w:t>
      </w:r>
      <w:proofErr w:type="spellStart"/>
      <w:r w:rsidRPr="0015776F">
        <w:rPr>
          <w:rStyle w:val="StyleUnderline"/>
        </w:rPr>
        <w:t>atmmphere</w:t>
      </w:r>
      <w:proofErr w:type="spellEnd"/>
      <w:r w:rsidRPr="0015776F">
        <w:rPr>
          <w:rStyle w:val="StyleUnderline"/>
        </w:rPr>
        <w:t xml:space="preserve"> than with the effect on the </w:t>
      </w:r>
      <w:proofErr w:type="spellStart"/>
      <w:r w:rsidRPr="0015776F">
        <w:rPr>
          <w:rStyle w:val="StyleUnderline"/>
        </w:rPr>
        <w:t>dromosphere</w:t>
      </w:r>
      <w:proofErr w:type="spellEnd"/>
      <w:r w:rsidRPr="0015776F">
        <w:rPr>
          <w:rStyle w:val="StyleUnderline"/>
        </w:rPr>
        <w:t xml:space="preserve"> of the mass exodus of out-of-work hordes.</w:t>
      </w:r>
      <w:r>
        <w:rPr>
          <w:rStyle w:val="StyleUnderline"/>
        </w:rPr>
        <w:t xml:space="preserve"> </w:t>
      </w:r>
      <w:r w:rsidRPr="0015776F">
        <w:rPr>
          <w:rStyle w:val="StyleUnderline"/>
        </w:rPr>
        <w:t xml:space="preserve">Forget the instant city that the English futurists imagined. What developers now have in mind is a non-stop circus, a long-haul cruise for the exiles of outsourcing. </w:t>
      </w:r>
      <w:r w:rsidRPr="00DE2AFC">
        <w:rPr>
          <w:rStyle w:val="Emphasis"/>
          <w:highlight w:val="green"/>
        </w:rPr>
        <w:t>This is the 'war of each against all',</w:t>
      </w:r>
      <w:r w:rsidRPr="00DE2AFC">
        <w:rPr>
          <w:rStyle w:val="StyleUnderline"/>
          <w:highlight w:val="green"/>
        </w:rPr>
        <w:t xml:space="preserve"> </w:t>
      </w:r>
      <w:r w:rsidRPr="0015776F">
        <w:rPr>
          <w:rStyle w:val="StyleUnderline"/>
        </w:rPr>
        <w:t xml:space="preserve">the ultimate figure of </w:t>
      </w:r>
      <w:r w:rsidRPr="00DE2AFC">
        <w:rPr>
          <w:rStyle w:val="Emphasis"/>
          <w:highlight w:val="green"/>
        </w:rPr>
        <w:t>a sort of civil war of movement</w:t>
      </w:r>
      <w:r w:rsidRPr="00DE2AFC">
        <w:rPr>
          <w:rStyle w:val="StyleUnderline"/>
          <w:highlight w:val="green"/>
        </w:rPr>
        <w:t xml:space="preserve"> </w:t>
      </w:r>
      <w:r w:rsidRPr="0015776F">
        <w:rPr>
          <w:rStyle w:val="StyleUnderline"/>
        </w:rPr>
        <w:t>that will take over from the ancestral siege war of the commune or of the underprivileged suburban outskirts.</w:t>
      </w:r>
      <w:r>
        <w:rPr>
          <w:rStyle w:val="StyleUnderline"/>
        </w:rPr>
        <w:t xml:space="preserve"> </w:t>
      </w:r>
      <w:r w:rsidRPr="0015776F">
        <w:rPr>
          <w:rStyle w:val="StyleUnderline"/>
          <w:sz w:val="16"/>
        </w:rPr>
        <w:t xml:space="preserve">Actually, </w:t>
      </w:r>
      <w:r w:rsidRPr="0015776F">
        <w:rPr>
          <w:rStyle w:val="StyleUnderline"/>
        </w:rPr>
        <w:t>what we are now seeing</w:t>
      </w:r>
      <w:r w:rsidRPr="0015776F">
        <w:rPr>
          <w:rStyle w:val="StyleUnderline"/>
          <w:sz w:val="16"/>
        </w:rPr>
        <w:t xml:space="preserve">, as the third millennium gets under way, </w:t>
      </w:r>
      <w:r w:rsidRPr="0015776F">
        <w:rPr>
          <w:rStyle w:val="StyleUnderline"/>
        </w:rPr>
        <w:t xml:space="preserve">is the </w:t>
      </w:r>
      <w:r w:rsidRPr="00DE2AFC">
        <w:rPr>
          <w:rStyle w:val="Emphasis"/>
          <w:highlight w:val="green"/>
        </w:rPr>
        <w:t>emergence of</w:t>
      </w:r>
      <w:r w:rsidRPr="00DE2AFC">
        <w:rPr>
          <w:rStyle w:val="StyleUnderline"/>
          <w:highlight w:val="green"/>
        </w:rPr>
        <w:t xml:space="preserve"> </w:t>
      </w:r>
      <w:r w:rsidRPr="0015776F">
        <w:rPr>
          <w:rStyle w:val="StyleUnderline"/>
        </w:rPr>
        <w:t xml:space="preserve">an absolutely unknown form of </w:t>
      </w:r>
      <w:r w:rsidRPr="00DE2AFC">
        <w:rPr>
          <w:rStyle w:val="Emphasis"/>
          <w:highlight w:val="green"/>
        </w:rPr>
        <w:t>ex-territorialization of human potential</w:t>
      </w:r>
      <w:r w:rsidRPr="0015776F">
        <w:rPr>
          <w:rStyle w:val="StyleUnderline"/>
        </w:rPr>
        <w:t xml:space="preserve"> that is soon likely to rule out all possibility of any kind of urban potential</w:t>
      </w:r>
      <w:r w:rsidRPr="0015776F">
        <w:rPr>
          <w:rStyle w:val="StyleUnderline"/>
          <w:sz w:val="16"/>
        </w:rPr>
        <w:t xml:space="preserve">. This will lead to a new form of eccentricity, </w:t>
      </w:r>
      <w:r w:rsidRPr="00DE2AFC">
        <w:rPr>
          <w:rStyle w:val="Emphasis"/>
          <w:highlight w:val="green"/>
        </w:rPr>
        <w:t>whereby the quest for an exoplanet</w:t>
      </w:r>
      <w:r w:rsidRPr="0015776F">
        <w:rPr>
          <w:rStyle w:val="StyleUnderline"/>
          <w:sz w:val="16"/>
        </w:rPr>
        <w:t xml:space="preserve">, an </w:t>
      </w:r>
      <w:proofErr w:type="spellStart"/>
      <w:r w:rsidRPr="0015776F">
        <w:rPr>
          <w:rStyle w:val="StyleUnderline"/>
          <w:sz w:val="16"/>
        </w:rPr>
        <w:t>ultraworld</w:t>
      </w:r>
      <w:proofErr w:type="spellEnd"/>
      <w:r w:rsidRPr="0015776F">
        <w:rPr>
          <w:rStyle w:val="StyleUnderline"/>
          <w:sz w:val="16"/>
        </w:rPr>
        <w:t xml:space="preserve">, </w:t>
      </w:r>
      <w:r w:rsidRPr="0015776F">
        <w:rPr>
          <w:rStyle w:val="StyleUnderline"/>
        </w:rPr>
        <w:t xml:space="preserve">as a replacement for the old one, now too polluted, </w:t>
      </w:r>
      <w:r w:rsidRPr="00DE2AFC">
        <w:rPr>
          <w:rStyle w:val="Emphasis"/>
          <w:highlight w:val="green"/>
        </w:rPr>
        <w:t>will double up</w:t>
      </w:r>
      <w:r w:rsidRPr="0015776F">
        <w:rPr>
          <w:rStyle w:val="StyleUnderline"/>
        </w:rPr>
        <w:t xml:space="preserve">, here below, </w:t>
      </w:r>
      <w:r w:rsidRPr="00DE2AFC">
        <w:rPr>
          <w:rStyle w:val="Emphasis"/>
          <w:highlight w:val="green"/>
        </w:rPr>
        <w:t xml:space="preserve">with the quest for an </w:t>
      </w:r>
      <w:proofErr w:type="spellStart"/>
      <w:r w:rsidRPr="00DE2AFC">
        <w:rPr>
          <w:rStyle w:val="Emphasis"/>
          <w:highlight w:val="green"/>
        </w:rPr>
        <w:t>ultracity</w:t>
      </w:r>
      <w:proofErr w:type="spellEnd"/>
      <w:r w:rsidRPr="00DE2AFC">
        <w:rPr>
          <w:rStyle w:val="Emphasis"/>
          <w:highlight w:val="green"/>
        </w:rPr>
        <w:t>, a sort of logistical platform</w:t>
      </w:r>
      <w:r w:rsidRPr="00DE2AFC">
        <w:rPr>
          <w:rStyle w:val="StyleUnderline"/>
          <w:sz w:val="16"/>
          <w:highlight w:val="green"/>
        </w:rPr>
        <w:t xml:space="preserve"> </w:t>
      </w:r>
      <w:r w:rsidRPr="0015776F">
        <w:rPr>
          <w:rStyle w:val="StyleUnderline"/>
          <w:sz w:val="16"/>
        </w:rPr>
        <w:t xml:space="preserve">- </w:t>
      </w:r>
      <w:r w:rsidRPr="0015776F">
        <w:rPr>
          <w:rStyle w:val="StyleUnderline"/>
        </w:rPr>
        <w:t>something which the airport, the port and the railway station have only ever been scaled-down models of.</w:t>
      </w:r>
      <w:r>
        <w:rPr>
          <w:rStyle w:val="StyleUnderline"/>
        </w:rPr>
        <w:t xml:space="preserve"> </w:t>
      </w:r>
      <w:r w:rsidRPr="00DE2AFC">
        <w:rPr>
          <w:sz w:val="16"/>
        </w:rPr>
        <w:t xml:space="preserve">Skipping the right to citizenship by virtue of birth in a country defined by geopolitics and the historical persistence of sites, the revolution de </w:t>
      </w:r>
      <w:proofErr w:type="spellStart"/>
      <w:r w:rsidRPr="00DE2AFC">
        <w:rPr>
          <w:sz w:val="16"/>
        </w:rPr>
        <w:t>i'emport</w:t>
      </w:r>
      <w:proofErr w:type="spellEnd"/>
      <w:r w:rsidRPr="00DE2AFC">
        <w:rPr>
          <w:sz w:val="16"/>
        </w:rPr>
        <w:t>, or portable revolution</w:t>
      </w:r>
      <w:r w:rsidRPr="0015776F">
        <w:rPr>
          <w:rStyle w:val="StyleUnderline"/>
        </w:rPr>
        <w:t xml:space="preserve">, </w:t>
      </w:r>
      <w:r w:rsidRPr="00DE2AFC">
        <w:rPr>
          <w:sz w:val="16"/>
        </w:rPr>
        <w:t>will round off the transport revolution, and the revolution in transmission will land us in this interactive planisphere that will, they say, be capable of supplementing the overly cramped biosphere and its five continents</w:t>
      </w:r>
      <w:r w:rsidRPr="0015776F">
        <w:rPr>
          <w:rStyle w:val="StyleUnderline"/>
          <w:sz w:val="16"/>
        </w:rPr>
        <w:t xml:space="preserve">. </w:t>
      </w:r>
      <w:r w:rsidRPr="0015776F">
        <w:rPr>
          <w:rStyle w:val="StyleUnderline"/>
        </w:rPr>
        <w:t xml:space="preserve">It will do this thanks to the feats in information technology of a virtual continent, the great colony of cyberspace taking over from the empires of yore. </w:t>
      </w:r>
    </w:p>
    <w:p w14:paraId="4027E383" w14:textId="77777777" w:rsidR="000E4317" w:rsidRDefault="000E4317" w:rsidP="000E4317">
      <w:pPr>
        <w:pStyle w:val="Heading4"/>
      </w:pPr>
      <w:r>
        <w:t xml:space="preserve">Our desire to “Get of the Rock” are part-and-parcel w/ a worship for technological acceleration, to achieve the singularity. </w:t>
      </w:r>
    </w:p>
    <w:p w14:paraId="554FEBAF" w14:textId="77777777" w:rsidR="000E4317" w:rsidRDefault="000E4317" w:rsidP="000E4317">
      <w:proofErr w:type="spellStart"/>
      <w:r w:rsidRPr="00B4281B">
        <w:rPr>
          <w:rStyle w:val="Style13ptBold"/>
        </w:rPr>
        <w:t>Virilio</w:t>
      </w:r>
      <w:proofErr w:type="spellEnd"/>
      <w:r>
        <w:rPr>
          <w:rStyle w:val="Style13ptBold"/>
        </w:rPr>
        <w:t xml:space="preserve"> 10</w:t>
      </w:r>
      <w:r w:rsidRPr="00B4281B">
        <w:t>, Paul. University of disaster. Polity, 2010.</w:t>
      </w:r>
      <w:r>
        <w:t xml:space="preserve"> (Director of the Ecole Speciale d' Architecture in Paris)//Elmer </w:t>
      </w:r>
    </w:p>
    <w:p w14:paraId="76118345" w14:textId="77777777" w:rsidR="000E4317" w:rsidRDefault="000E4317" w:rsidP="000E4317">
      <w:pPr>
        <w:rPr>
          <w:u w:val="single"/>
        </w:rPr>
      </w:pPr>
      <w:r w:rsidRPr="0041615E">
        <w:rPr>
          <w:sz w:val="16"/>
        </w:rPr>
        <w:t xml:space="preserve">In physics, </w:t>
      </w:r>
      <w:r w:rsidRPr="00DE2AFC">
        <w:rPr>
          <w:rStyle w:val="Emphasis"/>
          <w:highlight w:val="green"/>
        </w:rPr>
        <w:t>this</w:t>
      </w:r>
      <w:r w:rsidRPr="00DE2AFC">
        <w:rPr>
          <w:highlight w:val="green"/>
          <w:u w:val="single"/>
        </w:rPr>
        <w:t xml:space="preserve"> </w:t>
      </w:r>
      <w:r w:rsidRPr="0041615E">
        <w:rPr>
          <w:u w:val="single"/>
        </w:rPr>
        <w:t xml:space="preserve">situation goes by the name of </w:t>
      </w:r>
      <w:r w:rsidRPr="00DE2AFC">
        <w:rPr>
          <w:rStyle w:val="Emphasis"/>
          <w:highlight w:val="green"/>
        </w:rPr>
        <w:t>SINGULARITY</w:t>
      </w:r>
      <w:r w:rsidRPr="0041615E">
        <w:rPr>
          <w:u w:val="single"/>
        </w:rPr>
        <w:t xml:space="preserve">; </w:t>
      </w:r>
      <w:r w:rsidRPr="00DE2AFC">
        <w:rPr>
          <w:rStyle w:val="Emphasis"/>
          <w:highlight w:val="green"/>
        </w:rPr>
        <w:t>whence the astrophysical quest for an eccentric planet</w:t>
      </w:r>
      <w:r w:rsidRPr="0041615E">
        <w:rPr>
          <w:u w:val="single"/>
        </w:rPr>
        <w:t xml:space="preserve"> </w:t>
      </w:r>
      <w:r w:rsidRPr="00DE2AFC">
        <w:rPr>
          <w:rStyle w:val="Emphasis"/>
          <w:highlight w:val="green"/>
        </w:rPr>
        <w:t>that</w:t>
      </w:r>
      <w:r w:rsidRPr="00DE2AFC">
        <w:rPr>
          <w:highlight w:val="green"/>
          <w:u w:val="single"/>
        </w:rPr>
        <w:t xml:space="preserve"> </w:t>
      </w:r>
      <w:r w:rsidRPr="00DE2AFC">
        <w:rPr>
          <w:rStyle w:val="Emphasis"/>
          <w:highlight w:val="green"/>
        </w:rPr>
        <w:t>geo-engineering could</w:t>
      </w:r>
      <w:r w:rsidRPr="00DE2AFC">
        <w:rPr>
          <w:highlight w:val="green"/>
          <w:u w:val="single"/>
        </w:rPr>
        <w:t xml:space="preserve"> </w:t>
      </w:r>
      <w:r w:rsidRPr="0041615E">
        <w:rPr>
          <w:u w:val="single"/>
        </w:rPr>
        <w:t xml:space="preserve">possibly </w:t>
      </w:r>
      <w:r w:rsidRPr="00DE2AFC">
        <w:rPr>
          <w:rStyle w:val="Emphasis"/>
          <w:highlight w:val="green"/>
        </w:rPr>
        <w:t>make habitable and adaptable to the 'future life' of the earthly genus</w:t>
      </w:r>
      <w:r w:rsidRPr="0041615E">
        <w:rPr>
          <w:sz w:val="16"/>
        </w:rPr>
        <w:t>, the genus humus - in other words</w:t>
      </w:r>
      <w:r w:rsidRPr="0041615E">
        <w:rPr>
          <w:u w:val="single"/>
        </w:rPr>
        <w:t xml:space="preserve">, </w:t>
      </w:r>
      <w:r w:rsidRPr="00DE2AFC">
        <w:rPr>
          <w:rStyle w:val="Emphasis"/>
          <w:highlight w:val="green"/>
        </w:rPr>
        <w:t>the human race</w:t>
      </w:r>
      <w:r w:rsidRPr="0041615E">
        <w:rPr>
          <w:u w:val="single"/>
        </w:rPr>
        <w:t>.</w:t>
      </w:r>
      <w:r>
        <w:rPr>
          <w:u w:val="single"/>
        </w:rPr>
        <w:t xml:space="preserve"> </w:t>
      </w:r>
      <w:r w:rsidRPr="0041615E">
        <w:rPr>
          <w:sz w:val="16"/>
        </w:rPr>
        <w:t xml:space="preserve">But </w:t>
      </w:r>
      <w:r w:rsidRPr="00DE2AFC">
        <w:rPr>
          <w:rStyle w:val="Emphasis"/>
        </w:rPr>
        <w:t>when</w:t>
      </w:r>
      <w:r w:rsidRPr="00DE2AFC">
        <w:rPr>
          <w:u w:val="single"/>
        </w:rPr>
        <w:t xml:space="preserve"> </w:t>
      </w:r>
      <w:r w:rsidRPr="0041615E">
        <w:rPr>
          <w:sz w:val="16"/>
        </w:rPr>
        <w:t xml:space="preserve">Stephen </w:t>
      </w:r>
      <w:r w:rsidRPr="00DE2AFC">
        <w:rPr>
          <w:rStyle w:val="Emphasis"/>
          <w:highlight w:val="green"/>
        </w:rPr>
        <w:t>Hawking tells</w:t>
      </w:r>
      <w:r w:rsidRPr="00DE2AFC">
        <w:rPr>
          <w:sz w:val="16"/>
          <w:highlight w:val="green"/>
        </w:rPr>
        <w:t xml:space="preserve"> </w:t>
      </w:r>
      <w:r w:rsidRPr="0041615E">
        <w:rPr>
          <w:sz w:val="16"/>
        </w:rPr>
        <w:t xml:space="preserve">the BBC (in the summer of 2006), </w:t>
      </w:r>
      <w:r w:rsidRPr="00DE2AFC">
        <w:rPr>
          <w:rStyle w:val="Emphasis"/>
          <w:highlight w:val="green"/>
        </w:rPr>
        <w:t>that</w:t>
      </w:r>
      <w:r w:rsidRPr="0041615E">
        <w:rPr>
          <w:u w:val="single"/>
        </w:rPr>
        <w:t xml:space="preserve">, </w:t>
      </w:r>
      <w:r w:rsidRPr="00DE2AFC">
        <w:rPr>
          <w:rStyle w:val="Emphasis"/>
          <w:highlight w:val="green"/>
        </w:rPr>
        <w:t>'once we spread out into space and establish</w:t>
      </w:r>
      <w:r w:rsidRPr="00DE2AFC">
        <w:rPr>
          <w:sz w:val="16"/>
          <w:highlight w:val="green"/>
        </w:rPr>
        <w:t xml:space="preserve"> </w:t>
      </w:r>
      <w:r w:rsidRPr="0041615E">
        <w:rPr>
          <w:sz w:val="16"/>
        </w:rPr>
        <w:t xml:space="preserve">independent </w:t>
      </w:r>
      <w:r w:rsidRPr="00DE2AFC">
        <w:rPr>
          <w:rStyle w:val="Emphasis"/>
          <w:highlight w:val="green"/>
        </w:rPr>
        <w:t>colonies</w:t>
      </w:r>
      <w:r w:rsidRPr="0041615E">
        <w:rPr>
          <w:u w:val="single"/>
        </w:rPr>
        <w:t xml:space="preserve">, </w:t>
      </w:r>
      <w:r w:rsidRPr="00DE2AFC">
        <w:rPr>
          <w:rStyle w:val="Emphasis"/>
          <w:highlight w:val="green"/>
        </w:rPr>
        <w:t>our future should be safe'</w:t>
      </w:r>
      <w:r w:rsidRPr="0041615E">
        <w:rPr>
          <w:u w:val="single"/>
        </w:rPr>
        <w:t>, he</w:t>
      </w:r>
      <w:r w:rsidRPr="0041615E">
        <w:rPr>
          <w:sz w:val="16"/>
        </w:rPr>
        <w:t xml:space="preserve"> in fact </w:t>
      </w:r>
      <w:r w:rsidRPr="0041615E">
        <w:rPr>
          <w:u w:val="single"/>
        </w:rPr>
        <w:t>denies the state of play of a knowledge singularly damaged in what it has been based on ever since the world began: the geophysics of matter known as Whole Earth.</w:t>
      </w:r>
      <w:r>
        <w:rPr>
          <w:u w:val="single"/>
        </w:rPr>
        <w:t xml:space="preserve"> </w:t>
      </w:r>
      <w:r w:rsidRPr="0041615E">
        <w:rPr>
          <w:u w:val="single"/>
        </w:rPr>
        <w:t>Hawking takes his contempt even further</w:t>
      </w:r>
      <w:r w:rsidRPr="0041615E">
        <w:rPr>
          <w:sz w:val="16"/>
        </w:rPr>
        <w:t xml:space="preserve">, moreover, </w:t>
      </w:r>
      <w:r w:rsidRPr="0041615E">
        <w:rPr>
          <w:u w:val="single"/>
        </w:rPr>
        <w:t xml:space="preserve">by </w:t>
      </w:r>
      <w:r w:rsidRPr="00DE2AFC">
        <w:rPr>
          <w:rStyle w:val="Emphasis"/>
          <w:highlight w:val="green"/>
        </w:rPr>
        <w:t>attributing to the speed of light the role of ensuring the salvation of history</w:t>
      </w:r>
      <w:r w:rsidRPr="0041615E">
        <w:rPr>
          <w:u w:val="single"/>
        </w:rPr>
        <w:t>, after the abandonment of geography:</w:t>
      </w:r>
      <w:r>
        <w:rPr>
          <w:u w:val="single"/>
        </w:rPr>
        <w:t xml:space="preserve"> </w:t>
      </w:r>
      <w:r w:rsidRPr="0041615E">
        <w:rPr>
          <w:sz w:val="16"/>
        </w:rPr>
        <w:t xml:space="preserve">If we used chemical fuel rockets like the Apollo mission to the moon, the journey to the nearest star would take 50,000 years. This is obviously far too long to be practical . . . However, </w:t>
      </w:r>
      <w:r w:rsidRPr="0041615E">
        <w:rPr>
          <w:u w:val="single"/>
        </w:rPr>
        <w:t>by using matter/antimatter annihilation, we can at least reach just below the speed of light. With that, it would be possible to reach the next star in about six years.</w:t>
      </w:r>
      <w:r>
        <w:rPr>
          <w:u w:val="single"/>
        </w:rPr>
        <w:t xml:space="preserve"> </w:t>
      </w:r>
      <w:r w:rsidRPr="0041615E">
        <w:rPr>
          <w:u w:val="single"/>
        </w:rPr>
        <w:t>In those</w:t>
      </w:r>
      <w:r w:rsidRPr="0041615E">
        <w:rPr>
          <w:sz w:val="16"/>
        </w:rPr>
        <w:t xml:space="preserve"> revealing </w:t>
      </w:r>
      <w:r w:rsidRPr="0041615E">
        <w:rPr>
          <w:u w:val="single"/>
        </w:rPr>
        <w:t xml:space="preserve">words, </w:t>
      </w:r>
      <w:r w:rsidRPr="009F19CD">
        <w:rPr>
          <w:rStyle w:val="Emphasis"/>
          <w:highlight w:val="green"/>
        </w:rPr>
        <w:t>where science and science fiction</w:t>
      </w:r>
      <w:r w:rsidRPr="009F19CD">
        <w:rPr>
          <w:highlight w:val="green"/>
          <w:u w:val="single"/>
        </w:rPr>
        <w:t xml:space="preserve"> </w:t>
      </w:r>
      <w:r w:rsidRPr="0041615E">
        <w:rPr>
          <w:sz w:val="16"/>
        </w:rPr>
        <w:t xml:space="preserve">literally </w:t>
      </w:r>
      <w:r w:rsidRPr="009F19CD">
        <w:rPr>
          <w:rStyle w:val="Emphasis"/>
          <w:highlight w:val="green"/>
        </w:rPr>
        <w:t>merge</w:t>
      </w:r>
      <w:r w:rsidRPr="0041615E">
        <w:rPr>
          <w:u w:val="single"/>
        </w:rPr>
        <w:t xml:space="preserve">, </w:t>
      </w:r>
      <w:r w:rsidRPr="009F19CD">
        <w:rPr>
          <w:rStyle w:val="Emphasis"/>
          <w:highlight w:val="green"/>
        </w:rPr>
        <w:t>the astrophysicist, a victim of postmodern illuminism</w:t>
      </w:r>
      <w:r w:rsidRPr="0041615E">
        <w:rPr>
          <w:u w:val="single"/>
        </w:rPr>
        <w:t xml:space="preserve">, </w:t>
      </w:r>
      <w:r w:rsidRPr="0041615E">
        <w:rPr>
          <w:sz w:val="16"/>
        </w:rPr>
        <w:t xml:space="preserve">not only </w:t>
      </w:r>
      <w:r w:rsidRPr="009F19CD">
        <w:rPr>
          <w:rStyle w:val="Emphasis"/>
          <w:highlight w:val="green"/>
        </w:rPr>
        <w:t>confirms</w:t>
      </w:r>
      <w:r w:rsidRPr="009F19CD">
        <w:rPr>
          <w:highlight w:val="green"/>
          <w:u w:val="single"/>
        </w:rPr>
        <w:t xml:space="preserve"> </w:t>
      </w:r>
      <w:r w:rsidRPr="009F19CD">
        <w:rPr>
          <w:rStyle w:val="Emphasis"/>
          <w:highlight w:val="green"/>
        </w:rPr>
        <w:t>the self-destructive urge of matter in attaining its goal. He</w:t>
      </w:r>
      <w:r w:rsidRPr="0041615E">
        <w:rPr>
          <w:u w:val="single"/>
        </w:rPr>
        <w:t xml:space="preserve"> </w:t>
      </w:r>
      <w:r w:rsidRPr="0041615E">
        <w:rPr>
          <w:sz w:val="16"/>
        </w:rPr>
        <w:t xml:space="preserve">unwittingly </w:t>
      </w:r>
      <w:r w:rsidRPr="009F19CD">
        <w:rPr>
          <w:rStyle w:val="Emphasis"/>
          <w:highlight w:val="green"/>
        </w:rPr>
        <w:t>brings back</w:t>
      </w:r>
      <w:r w:rsidRPr="009F19CD">
        <w:rPr>
          <w:highlight w:val="green"/>
          <w:u w:val="single"/>
        </w:rPr>
        <w:t xml:space="preserve"> </w:t>
      </w:r>
      <w:r w:rsidRPr="0041615E">
        <w:rPr>
          <w:u w:val="single"/>
        </w:rPr>
        <w:t xml:space="preserve">sun worship - to the point of </w:t>
      </w:r>
      <w:r w:rsidRPr="009F19CD">
        <w:rPr>
          <w:rStyle w:val="Emphasis"/>
          <w:highlight w:val="green"/>
        </w:rPr>
        <w:t>idolizing the acceleration of reality</w:t>
      </w:r>
      <w:r w:rsidRPr="0041615E">
        <w:rPr>
          <w:u w:val="single"/>
        </w:rPr>
        <w:t xml:space="preserve">, </w:t>
      </w:r>
      <w:r w:rsidRPr="009F19CD">
        <w:rPr>
          <w:rStyle w:val="Emphasis"/>
          <w:highlight w:val="green"/>
          <w:bdr w:val="single" w:sz="18" w:space="0" w:color="auto"/>
        </w:rPr>
        <w:t>this contemporary hubris of a NEOCREATIONISM</w:t>
      </w:r>
      <w:r w:rsidRPr="009F19CD">
        <w:rPr>
          <w:highlight w:val="green"/>
          <w:u w:val="single"/>
        </w:rPr>
        <w:t xml:space="preserve"> </w:t>
      </w:r>
      <w:r w:rsidRPr="0041615E">
        <w:rPr>
          <w:u w:val="single"/>
        </w:rPr>
        <w:t>that the famous BIG BANG seems to have allowed!</w:t>
      </w:r>
    </w:p>
    <w:p w14:paraId="18E5E116" w14:textId="77777777" w:rsidR="000E4317" w:rsidRDefault="000E4317" w:rsidP="000E4317">
      <w:pPr>
        <w:pStyle w:val="Heading4"/>
      </w:pPr>
      <w:r>
        <w:lastRenderedPageBreak/>
        <w:t xml:space="preserve">Spatial Expansion is </w:t>
      </w:r>
      <w:r>
        <w:rPr>
          <w:u w:val="single"/>
        </w:rPr>
        <w:t>never-ending</w:t>
      </w:r>
      <w:r>
        <w:t xml:space="preserve"> – the </w:t>
      </w:r>
      <w:proofErr w:type="spellStart"/>
      <w:r>
        <w:t>Dromosphere</w:t>
      </w:r>
      <w:proofErr w:type="spellEnd"/>
      <w:r>
        <w:t xml:space="preserve"> feeds on Progress that attempts to </w:t>
      </w:r>
      <w:r>
        <w:rPr>
          <w:u w:val="single"/>
        </w:rPr>
        <w:t>fulfill</w:t>
      </w:r>
      <w:r>
        <w:t xml:space="preserve"> what’s lacking that drives </w:t>
      </w:r>
      <w:r>
        <w:rPr>
          <w:u w:val="single"/>
        </w:rPr>
        <w:t>infinite acceleration</w:t>
      </w:r>
      <w:r>
        <w:t>.</w:t>
      </w:r>
    </w:p>
    <w:p w14:paraId="45F8B593" w14:textId="77777777" w:rsidR="000E4317" w:rsidRPr="001915C3" w:rsidRDefault="000E4317" w:rsidP="000E4317">
      <w:pPr>
        <w:rPr>
          <w:rStyle w:val="StyleUnderline"/>
          <w:u w:val="none"/>
        </w:rPr>
      </w:pPr>
      <w:proofErr w:type="spellStart"/>
      <w:r w:rsidRPr="001915C3">
        <w:rPr>
          <w:rStyle w:val="Style13ptBold"/>
        </w:rPr>
        <w:t>Virilio</w:t>
      </w:r>
      <w:proofErr w:type="spellEnd"/>
      <w:r>
        <w:rPr>
          <w:rStyle w:val="Style13ptBold"/>
        </w:rPr>
        <w:t xml:space="preserve"> 10</w:t>
      </w:r>
      <w:r w:rsidRPr="001915C3">
        <w:t>, Paul. The futurism of the instant: Stop-eject. Polity, 2010.</w:t>
      </w:r>
      <w:r>
        <w:t xml:space="preserve"> (Professor of Philosophy at the European Graduate School in </w:t>
      </w:r>
      <w:proofErr w:type="spellStart"/>
      <w:r>
        <w:t>Saas</w:t>
      </w:r>
      <w:proofErr w:type="spellEnd"/>
      <w:r>
        <w:t xml:space="preserve">-Fee, Switzerland)//Elmer </w:t>
      </w:r>
    </w:p>
    <w:p w14:paraId="715AA529" w14:textId="77777777" w:rsidR="000E4317" w:rsidRPr="009F19CD" w:rsidRDefault="000E4317" w:rsidP="000E4317">
      <w:pPr>
        <w:rPr>
          <w:sz w:val="16"/>
        </w:rPr>
      </w:pPr>
      <w:r w:rsidRPr="009F19CD">
        <w:rPr>
          <w:sz w:val="16"/>
        </w:rPr>
        <w:t xml:space="preserve">We note, then, one more time: </w:t>
      </w:r>
      <w:r w:rsidRPr="009F19CD">
        <w:rPr>
          <w:rStyle w:val="Emphasis"/>
          <w:highlight w:val="green"/>
        </w:rPr>
        <w:t>since planet Earth has</w:t>
      </w:r>
      <w:r w:rsidRPr="009F19CD">
        <w:rPr>
          <w:sz w:val="16"/>
        </w:rPr>
        <w:t xml:space="preserve">, it would seem, </w:t>
      </w:r>
      <w:r w:rsidRPr="009F19CD">
        <w:rPr>
          <w:rStyle w:val="Emphasis"/>
          <w:highlight w:val="green"/>
        </w:rPr>
        <w:t>become too small for</w:t>
      </w:r>
      <w:r w:rsidRPr="009F19CD">
        <w:rPr>
          <w:sz w:val="16"/>
          <w:highlight w:val="green"/>
        </w:rPr>
        <w:t xml:space="preserve"> </w:t>
      </w:r>
      <w:r w:rsidRPr="009F19CD">
        <w:rPr>
          <w:rStyle w:val="Emphasis"/>
          <w:highlight w:val="green"/>
        </w:rPr>
        <w:t>Progress</w:t>
      </w:r>
      <w:r w:rsidRPr="009F19CD">
        <w:rPr>
          <w:sz w:val="16"/>
        </w:rPr>
        <w:t xml:space="preserve">, and, in a word, insalubrious, </w:t>
      </w:r>
      <w:r w:rsidRPr="009F19CD">
        <w:rPr>
          <w:rStyle w:val="Emphasis"/>
          <w:highlight w:val="green"/>
        </w:rPr>
        <w:t>we are</w:t>
      </w:r>
      <w:r w:rsidRPr="009F19CD">
        <w:rPr>
          <w:sz w:val="16"/>
          <w:highlight w:val="green"/>
        </w:rPr>
        <w:t xml:space="preserve"> </w:t>
      </w:r>
      <w:r w:rsidRPr="009F19CD">
        <w:rPr>
          <w:sz w:val="16"/>
        </w:rPr>
        <w:t xml:space="preserve">so </w:t>
      </w:r>
      <w:r w:rsidRPr="009F19CD">
        <w:rPr>
          <w:rStyle w:val="Emphasis"/>
          <w:highlight w:val="green"/>
        </w:rPr>
        <w:t>pressed</w:t>
      </w:r>
      <w:r w:rsidRPr="009F19CD">
        <w:rPr>
          <w:sz w:val="16"/>
          <w:highlight w:val="green"/>
        </w:rPr>
        <w:t xml:space="preserve"> </w:t>
      </w:r>
      <w:r w:rsidRPr="009F19CD">
        <w:rPr>
          <w:rStyle w:val="Emphasis"/>
          <w:highlight w:val="green"/>
        </w:rPr>
        <w:t>on all sides that we not only no longer have time to feel fear</w:t>
      </w:r>
      <w:r w:rsidRPr="009F19CD">
        <w:rPr>
          <w:sz w:val="16"/>
        </w:rPr>
        <w:t xml:space="preserve">, </w:t>
      </w:r>
      <w:r w:rsidRPr="009F19CD">
        <w:rPr>
          <w:rStyle w:val="Emphasis"/>
          <w:highlight w:val="green"/>
          <w:bdr w:val="single" w:sz="18" w:space="0" w:color="auto"/>
        </w:rPr>
        <w:t>we don't even have a future for our plans</w:t>
      </w:r>
      <w:r w:rsidRPr="009F19CD">
        <w:rPr>
          <w:sz w:val="16"/>
          <w:highlight w:val="green"/>
        </w:rPr>
        <w:t xml:space="preserve"> </w:t>
      </w:r>
      <w:r w:rsidRPr="009F19CD">
        <w:rPr>
          <w:sz w:val="16"/>
        </w:rPr>
        <w:t xml:space="preserve">.... </w:t>
      </w:r>
      <w:r w:rsidRPr="009F19CD">
        <w:rPr>
          <w:rStyle w:val="Emphasis"/>
          <w:highlight w:val="green"/>
        </w:rPr>
        <w:t>All</w:t>
      </w:r>
      <w:r w:rsidRPr="009F19CD">
        <w:rPr>
          <w:sz w:val="16"/>
          <w:highlight w:val="green"/>
        </w:rPr>
        <w:t xml:space="preserve"> </w:t>
      </w:r>
      <w:r w:rsidRPr="009F19CD">
        <w:rPr>
          <w:rStyle w:val="Emphasis"/>
          <w:highlight w:val="green"/>
        </w:rPr>
        <w:t>that then remains is space</w:t>
      </w:r>
      <w:r w:rsidRPr="009F19CD">
        <w:rPr>
          <w:sz w:val="16"/>
        </w:rPr>
        <w:t xml:space="preserve">, all </w:t>
      </w:r>
      <w:r w:rsidRPr="009F19CD">
        <w:rPr>
          <w:rStyle w:val="Emphasis"/>
          <w:highlight w:val="green"/>
        </w:rPr>
        <w:t>the</w:t>
      </w:r>
      <w:r w:rsidRPr="009F19CD">
        <w:rPr>
          <w:sz w:val="16"/>
          <w:highlight w:val="green"/>
        </w:rPr>
        <w:t xml:space="preserve"> </w:t>
      </w:r>
      <w:r w:rsidRPr="009F19CD">
        <w:rPr>
          <w:rStyle w:val="Emphasis"/>
          <w:highlight w:val="green"/>
        </w:rPr>
        <w:t>tragi-comic space of an expanding universe accelerating towards the</w:t>
      </w:r>
      <w:r w:rsidRPr="009F19CD">
        <w:rPr>
          <w:sz w:val="16"/>
          <w:highlight w:val="green"/>
        </w:rPr>
        <w:t xml:space="preserve"> </w:t>
      </w:r>
      <w:r w:rsidRPr="009F19CD">
        <w:rPr>
          <w:sz w:val="16"/>
        </w:rPr>
        <w:t xml:space="preserve">Big Crunch, the </w:t>
      </w:r>
      <w:r w:rsidRPr="009F19CD">
        <w:rPr>
          <w:rStyle w:val="Emphasis"/>
          <w:highlight w:val="green"/>
          <w:bdr w:val="single" w:sz="18" w:space="0" w:color="auto"/>
        </w:rPr>
        <w:t>end of time</w:t>
      </w:r>
      <w:r w:rsidRPr="009F19CD">
        <w:rPr>
          <w:sz w:val="16"/>
          <w:highlight w:val="green"/>
        </w:rPr>
        <w:t xml:space="preserve"> </w:t>
      </w:r>
      <w:r w:rsidRPr="009F19CD">
        <w:rPr>
          <w:sz w:val="16"/>
        </w:rPr>
        <w:t xml:space="preserve">as well as of cosmological history! </w:t>
      </w:r>
      <w:r w:rsidRPr="009F19CD">
        <w:rPr>
          <w:u w:val="single"/>
        </w:rPr>
        <w:t xml:space="preserve">So, this is it, </w:t>
      </w:r>
      <w:r w:rsidRPr="009F19CD">
        <w:rPr>
          <w:rStyle w:val="Emphasis"/>
          <w:highlight w:val="green"/>
        </w:rPr>
        <w:t>this</w:t>
      </w:r>
      <w:r w:rsidRPr="009F19CD">
        <w:rPr>
          <w:highlight w:val="green"/>
          <w:u w:val="single"/>
        </w:rPr>
        <w:t xml:space="preserve"> </w:t>
      </w:r>
      <w:proofErr w:type="spellStart"/>
      <w:r w:rsidRPr="009F19CD">
        <w:rPr>
          <w:rStyle w:val="Emphasis"/>
          <w:highlight w:val="green"/>
        </w:rPr>
        <w:t>dromosphere</w:t>
      </w:r>
      <w:proofErr w:type="spellEnd"/>
      <w:r w:rsidRPr="009F19CD">
        <w:rPr>
          <w:rStyle w:val="Emphasis"/>
          <w:highlight w:val="green"/>
        </w:rPr>
        <w:t xml:space="preserve"> of eccentric acceleration that</w:t>
      </w:r>
      <w:r w:rsidRPr="009F19CD">
        <w:rPr>
          <w:highlight w:val="green"/>
          <w:u w:val="single"/>
        </w:rPr>
        <w:t xml:space="preserve"> </w:t>
      </w:r>
      <w:r w:rsidRPr="009F19CD">
        <w:rPr>
          <w:rStyle w:val="Emphasis"/>
          <w:highlight w:val="green"/>
        </w:rPr>
        <w:t>dominates</w:t>
      </w:r>
      <w:r w:rsidRPr="009F19CD">
        <w:rPr>
          <w:highlight w:val="green"/>
          <w:u w:val="single"/>
        </w:rPr>
        <w:t xml:space="preserve"> </w:t>
      </w:r>
      <w:r w:rsidRPr="009F19CD">
        <w:rPr>
          <w:u w:val="single"/>
        </w:rPr>
        <w:t xml:space="preserve">the </w:t>
      </w:r>
      <w:r w:rsidRPr="009F19CD">
        <w:rPr>
          <w:rStyle w:val="Emphasis"/>
          <w:highlight w:val="green"/>
        </w:rPr>
        <w:t>history</w:t>
      </w:r>
      <w:r w:rsidRPr="009F19CD">
        <w:rPr>
          <w:highlight w:val="green"/>
          <w:u w:val="single"/>
        </w:rPr>
        <w:t xml:space="preserve"> </w:t>
      </w:r>
      <w:r w:rsidRPr="009F19CD">
        <w:rPr>
          <w:u w:val="single"/>
        </w:rPr>
        <w:t xml:space="preserve">of our </w:t>
      </w:r>
      <w:r w:rsidRPr="009F19CD">
        <w:rPr>
          <w:rStyle w:val="Emphasis"/>
        </w:rPr>
        <w:t>pathetically</w:t>
      </w:r>
      <w:r w:rsidRPr="009F19CD">
        <w:rPr>
          <w:u w:val="single"/>
        </w:rPr>
        <w:t xml:space="preserve"> feeble powers (political, economic), </w:t>
      </w:r>
      <w:r w:rsidRPr="009F19CD">
        <w:rPr>
          <w:rStyle w:val="Emphasis"/>
          <w:highlight w:val="green"/>
        </w:rPr>
        <w:t>reopening</w:t>
      </w:r>
      <w:r w:rsidRPr="009F19CD">
        <w:rPr>
          <w:u w:val="single"/>
        </w:rPr>
        <w:t xml:space="preserve">, </w:t>
      </w:r>
      <w:r w:rsidRPr="009F19CD">
        <w:rPr>
          <w:rStyle w:val="Emphasis"/>
          <w:highlight w:val="green"/>
        </w:rPr>
        <w:t>with</w:t>
      </w:r>
      <w:r w:rsidRPr="009F19CD">
        <w:rPr>
          <w:highlight w:val="green"/>
          <w:u w:val="single"/>
        </w:rPr>
        <w:t xml:space="preserve"> </w:t>
      </w:r>
      <w:r w:rsidRPr="009F19CD">
        <w:rPr>
          <w:u w:val="single"/>
        </w:rPr>
        <w:t xml:space="preserve">the </w:t>
      </w:r>
      <w:r w:rsidRPr="009F19CD">
        <w:rPr>
          <w:rStyle w:val="Emphasis"/>
          <w:highlight w:val="green"/>
        </w:rPr>
        <w:t>magnitude of</w:t>
      </w:r>
      <w:r w:rsidRPr="009F19CD">
        <w:rPr>
          <w:highlight w:val="green"/>
          <w:u w:val="single"/>
        </w:rPr>
        <w:t xml:space="preserve"> </w:t>
      </w:r>
      <w:r w:rsidRPr="009F19CD">
        <w:rPr>
          <w:u w:val="single"/>
        </w:rPr>
        <w:t xml:space="preserve">power of </w:t>
      </w:r>
      <w:r w:rsidRPr="009F19CD">
        <w:rPr>
          <w:rStyle w:val="Emphasis"/>
          <w:highlight w:val="green"/>
        </w:rPr>
        <w:t>Progress</w:t>
      </w:r>
      <w:r w:rsidRPr="009F19CD">
        <w:rPr>
          <w:u w:val="single"/>
        </w:rPr>
        <w:t>, the issue of the very nature of a world now foreclosed and of this biosphere that</w:t>
      </w:r>
      <w:r w:rsidRPr="009F19CD">
        <w:rPr>
          <w:sz w:val="16"/>
        </w:rPr>
        <w:t xml:space="preserve">, as certain astrophysicists already suspect, is the only one of its kind. </w:t>
      </w:r>
      <w:r w:rsidRPr="009F19CD">
        <w:rPr>
          <w:rStyle w:val="Emphasis"/>
          <w:highlight w:val="green"/>
        </w:rPr>
        <w:t>With this</w:t>
      </w:r>
      <w:r w:rsidRPr="009F19CD">
        <w:rPr>
          <w:highlight w:val="green"/>
          <w:u w:val="single"/>
        </w:rPr>
        <w:t xml:space="preserve"> </w:t>
      </w:r>
      <w:r w:rsidRPr="009F19CD">
        <w:rPr>
          <w:u w:val="single"/>
        </w:rPr>
        <w:t xml:space="preserve">absurd </w:t>
      </w:r>
      <w:r w:rsidRPr="009F19CD">
        <w:rPr>
          <w:rStyle w:val="Emphasis"/>
          <w:highlight w:val="green"/>
        </w:rPr>
        <w:t>notion of a time without a future or a past</w:t>
      </w:r>
      <w:r w:rsidRPr="009F19CD">
        <w:rPr>
          <w:highlight w:val="green"/>
          <w:u w:val="single"/>
        </w:rPr>
        <w:t xml:space="preserve"> </w:t>
      </w:r>
      <w:r w:rsidRPr="009F19CD">
        <w:rPr>
          <w:u w:val="single"/>
        </w:rPr>
        <w:t xml:space="preserve">worthy of the name, </w:t>
      </w:r>
      <w:r w:rsidRPr="009F19CD">
        <w:rPr>
          <w:rStyle w:val="Emphasis"/>
          <w:highlight w:val="green"/>
        </w:rPr>
        <w:t xml:space="preserve">the ecology of the human </w:t>
      </w:r>
      <w:proofErr w:type="spellStart"/>
      <w:r w:rsidRPr="009F19CD">
        <w:rPr>
          <w:rStyle w:val="Emphasis"/>
          <w:highlight w:val="green"/>
        </w:rPr>
        <w:t>chronotope</w:t>
      </w:r>
      <w:proofErr w:type="spellEnd"/>
      <w:r w:rsidRPr="009F19CD">
        <w:rPr>
          <w:rStyle w:val="Emphasis"/>
          <w:highlight w:val="green"/>
        </w:rPr>
        <w:t xml:space="preserve"> turns into an ecology of what's lacking</w:t>
      </w:r>
      <w:r w:rsidRPr="009F19CD">
        <w:rPr>
          <w:u w:val="single"/>
        </w:rPr>
        <w:t xml:space="preserve">, of the </w:t>
      </w:r>
      <w:r w:rsidRPr="009F19CD">
        <w:rPr>
          <w:rStyle w:val="Emphasis"/>
          <w:highlight w:val="green"/>
        </w:rPr>
        <w:t>scarcity of resources</w:t>
      </w:r>
      <w:r w:rsidRPr="009F19CD">
        <w:rPr>
          <w:highlight w:val="green"/>
          <w:u w:val="single"/>
        </w:rPr>
        <w:t xml:space="preserve"> </w:t>
      </w:r>
      <w:r w:rsidRPr="009F19CD">
        <w:rPr>
          <w:u w:val="single"/>
        </w:rPr>
        <w:t xml:space="preserve">that are not only substantial but </w:t>
      </w:r>
      <w:proofErr w:type="spellStart"/>
      <w:r w:rsidRPr="009F19CD">
        <w:rPr>
          <w:rStyle w:val="Emphasis"/>
          <w:highlight w:val="green"/>
        </w:rPr>
        <w:t>distantial</w:t>
      </w:r>
      <w:proofErr w:type="spellEnd"/>
      <w:r w:rsidRPr="009F19CD">
        <w:rPr>
          <w:highlight w:val="green"/>
          <w:u w:val="single"/>
        </w:rPr>
        <w:t xml:space="preserve"> </w:t>
      </w:r>
      <w:r w:rsidRPr="009F19CD">
        <w:rPr>
          <w:u w:val="single"/>
        </w:rPr>
        <w:t>- in terms of duration, of the time that was once present</w:t>
      </w:r>
      <w:r w:rsidRPr="009F19CD">
        <w:rPr>
          <w:sz w:val="16"/>
        </w:rPr>
        <w:t xml:space="preserve"> and is now disqualified by the </w:t>
      </w:r>
      <w:proofErr w:type="spellStart"/>
      <w:r w:rsidRPr="009F19CD">
        <w:rPr>
          <w:sz w:val="16"/>
        </w:rPr>
        <w:t>vety</w:t>
      </w:r>
      <w:proofErr w:type="spellEnd"/>
      <w:r w:rsidRPr="009F19CD">
        <w:rPr>
          <w:sz w:val="16"/>
        </w:rPr>
        <w:t xml:space="preserve"> brevity of the 'accident in knowledge' of which the stock market crash remains the most true-to-life caricature. </w:t>
      </w:r>
      <w:r w:rsidRPr="009F19CD">
        <w:rPr>
          <w:u w:val="single"/>
        </w:rPr>
        <w:t xml:space="preserve">On that subject, the quarrel of contemporary historians over the retrospective criminalization of history is nothing more than </w:t>
      </w:r>
      <w:r w:rsidRPr="009F19CD">
        <w:rPr>
          <w:rStyle w:val="Emphasis"/>
          <w:highlight w:val="green"/>
        </w:rPr>
        <w:t xml:space="preserve">a panic-induced consequence of the taboo that </w:t>
      </w:r>
      <w:r w:rsidRPr="009F19CD">
        <w:rPr>
          <w:rStyle w:val="Emphasis"/>
          <w:highlight w:val="green"/>
          <w:bdr w:val="single" w:sz="18" w:space="0" w:color="auto"/>
        </w:rPr>
        <w:t>today targets the future</w:t>
      </w:r>
      <w:r w:rsidRPr="009F19CD">
        <w:rPr>
          <w:u w:val="single"/>
        </w:rPr>
        <w:t>, the future of the whole panoply of our progressive aspirations.</w:t>
      </w:r>
      <w:r w:rsidRPr="009F19CD">
        <w:rPr>
          <w:sz w:val="16"/>
        </w:rPr>
        <w:t xml:space="preserve"> </w:t>
      </w:r>
    </w:p>
    <w:p w14:paraId="3D7F1127" w14:textId="77777777" w:rsidR="000E4317" w:rsidRDefault="000E4317" w:rsidP="000E4317">
      <w:pPr>
        <w:pStyle w:val="Heading4"/>
      </w:pPr>
      <w:r>
        <w:t xml:space="preserve">Technology Accelerationism results in the </w:t>
      </w:r>
      <w:r>
        <w:rPr>
          <w:u w:val="single"/>
        </w:rPr>
        <w:t>Accident</w:t>
      </w:r>
      <w:r>
        <w:t xml:space="preserve"> which causes Extinction.</w:t>
      </w:r>
    </w:p>
    <w:p w14:paraId="4EC1D75D" w14:textId="77777777" w:rsidR="000E4317" w:rsidRDefault="000E4317" w:rsidP="000E4317">
      <w:r w:rsidRPr="00B4281B">
        <w:rPr>
          <w:rStyle w:val="Style13ptBold"/>
        </w:rPr>
        <w:t>Kellner</w:t>
      </w:r>
      <w:r>
        <w:rPr>
          <w:rStyle w:val="Style13ptBold"/>
        </w:rPr>
        <w:t xml:space="preserve"> 8</w:t>
      </w:r>
      <w:r w:rsidRPr="00B4281B">
        <w:t>, Douglas. "</w:t>
      </w:r>
      <w:proofErr w:type="spellStart"/>
      <w:r w:rsidRPr="00B4281B">
        <w:t>Virilio</w:t>
      </w:r>
      <w:proofErr w:type="spellEnd"/>
      <w:r w:rsidRPr="00B4281B">
        <w:t>, war and technology: Some critical reflections." Theory, Culture &amp; Society 16.5-6 (1999): 103-125.</w:t>
      </w:r>
      <w:r>
        <w:t xml:space="preserve"> (Professor, George F. Kneller Philosophy of Education Chair, Social Sciences and Comparative Education, UCLA)//Elmer</w:t>
      </w:r>
    </w:p>
    <w:p w14:paraId="7D6FEE96" w14:textId="77777777" w:rsidR="000E4317" w:rsidRPr="00FA4567" w:rsidRDefault="000E4317" w:rsidP="000E4317">
      <w:pPr>
        <w:rPr>
          <w:sz w:val="16"/>
        </w:rPr>
      </w:pPr>
      <w:r w:rsidRPr="00FA4567">
        <w:rPr>
          <w:sz w:val="16"/>
        </w:rPr>
        <w:t xml:space="preserve">In addition, for </w:t>
      </w:r>
      <w:proofErr w:type="spellStart"/>
      <w:r w:rsidRPr="00FA4567">
        <w:rPr>
          <w:sz w:val="16"/>
        </w:rPr>
        <w:t>Virilio</w:t>
      </w:r>
      <w:proofErr w:type="spellEnd"/>
      <w:r w:rsidRPr="00FA4567">
        <w:rPr>
          <w:sz w:val="16"/>
        </w:rPr>
        <w:t xml:space="preserve">, </w:t>
      </w:r>
      <w:r w:rsidRPr="009F19CD">
        <w:rPr>
          <w:rStyle w:val="Emphasis"/>
          <w:highlight w:val="green"/>
        </w:rPr>
        <w:t xml:space="preserve">the acceleration of </w:t>
      </w:r>
      <w:r w:rsidRPr="00FA4567">
        <w:rPr>
          <w:u w:val="single"/>
        </w:rPr>
        <w:t xml:space="preserve">events, </w:t>
      </w:r>
      <w:r w:rsidRPr="009F19CD">
        <w:rPr>
          <w:rStyle w:val="Emphasis"/>
          <w:highlight w:val="green"/>
        </w:rPr>
        <w:t>technological development, and speed</w:t>
      </w:r>
      <w:r w:rsidRPr="009F19CD">
        <w:rPr>
          <w:highlight w:val="green"/>
          <w:u w:val="single"/>
        </w:rPr>
        <w:t xml:space="preserve"> </w:t>
      </w:r>
      <w:r w:rsidRPr="00FA4567">
        <w:rPr>
          <w:u w:val="single"/>
        </w:rPr>
        <w:t xml:space="preserve">in the current era </w:t>
      </w:r>
      <w:r w:rsidRPr="009F19CD">
        <w:rPr>
          <w:rStyle w:val="Emphasis"/>
          <w:highlight w:val="green"/>
        </w:rPr>
        <w:t>designates</w:t>
      </w:r>
      <w:r w:rsidRPr="009F19CD">
        <w:rPr>
          <w:highlight w:val="green"/>
          <w:u w:val="single"/>
        </w:rPr>
        <w:t xml:space="preserve"> </w:t>
      </w:r>
      <w:r w:rsidRPr="00FA4567">
        <w:rPr>
          <w:u w:val="single"/>
        </w:rPr>
        <w:t>“</w:t>
      </w:r>
      <w:r w:rsidRPr="009F19CD">
        <w:rPr>
          <w:rStyle w:val="Emphasis"/>
          <w:highlight w:val="green"/>
          <w:bdr w:val="single" w:sz="18" w:space="0" w:color="auto"/>
        </w:rPr>
        <w:t>a double movement of implosion and explosion</w:t>
      </w:r>
      <w:r w:rsidRPr="00FA4567">
        <w:rPr>
          <w:u w:val="single"/>
        </w:rPr>
        <w:t xml:space="preserve">,” </w:t>
      </w:r>
      <w:r w:rsidRPr="009F19CD">
        <w:rPr>
          <w:rStyle w:val="Emphasis"/>
          <w:highlight w:val="green"/>
        </w:rPr>
        <w:t>so that “the new war machine</w:t>
      </w:r>
      <w:r w:rsidRPr="009F19CD">
        <w:rPr>
          <w:highlight w:val="green"/>
          <w:u w:val="single"/>
        </w:rPr>
        <w:t xml:space="preserve"> </w:t>
      </w:r>
      <w:r w:rsidRPr="009F19CD">
        <w:rPr>
          <w:rStyle w:val="Emphasis"/>
          <w:highlight w:val="green"/>
        </w:rPr>
        <w:t>combines</w:t>
      </w:r>
      <w:r w:rsidRPr="009F19CD">
        <w:rPr>
          <w:highlight w:val="green"/>
          <w:u w:val="single"/>
        </w:rPr>
        <w:t xml:space="preserve"> </w:t>
      </w:r>
      <w:r w:rsidRPr="00FA4567">
        <w:rPr>
          <w:u w:val="single"/>
        </w:rPr>
        <w:t xml:space="preserve">a double disappearance: </w:t>
      </w:r>
      <w:r w:rsidRPr="009F19CD">
        <w:rPr>
          <w:rStyle w:val="Emphasis"/>
          <w:highlight w:val="green"/>
        </w:rPr>
        <w:t xml:space="preserve">the </w:t>
      </w:r>
      <w:r w:rsidRPr="009F19CD">
        <w:rPr>
          <w:rStyle w:val="Emphasis"/>
          <w:highlight w:val="green"/>
          <w:bdr w:val="single" w:sz="18" w:space="0" w:color="auto"/>
        </w:rPr>
        <w:t>disappearance of matter in nuclear disintegration</w:t>
      </w:r>
      <w:r w:rsidRPr="009F19CD">
        <w:rPr>
          <w:highlight w:val="green"/>
          <w:u w:val="single"/>
        </w:rPr>
        <w:t xml:space="preserve"> </w:t>
      </w:r>
      <w:r w:rsidRPr="009F19CD">
        <w:rPr>
          <w:rStyle w:val="Emphasis"/>
          <w:highlight w:val="green"/>
        </w:rPr>
        <w:t>and</w:t>
      </w:r>
      <w:r w:rsidRPr="009F19CD">
        <w:rPr>
          <w:highlight w:val="green"/>
          <w:u w:val="single"/>
        </w:rPr>
        <w:t xml:space="preserve"> </w:t>
      </w:r>
      <w:r w:rsidRPr="00FA4567">
        <w:rPr>
          <w:u w:val="single"/>
        </w:rPr>
        <w:t xml:space="preserve">the </w:t>
      </w:r>
      <w:r w:rsidRPr="009F19CD">
        <w:rPr>
          <w:rStyle w:val="Emphasis"/>
          <w:highlight w:val="green"/>
          <w:bdr w:val="single" w:sz="18" w:space="0" w:color="auto"/>
        </w:rPr>
        <w:t>disappearance of places in vehicular extermination</w:t>
      </w:r>
      <w:r w:rsidRPr="00FA4567">
        <w:rPr>
          <w:sz w:val="16"/>
        </w:rPr>
        <w:t>“ (</w:t>
      </w:r>
      <w:proofErr w:type="spellStart"/>
      <w:r w:rsidRPr="00FA4567">
        <w:rPr>
          <w:sz w:val="16"/>
        </w:rPr>
        <w:t>Virilio</w:t>
      </w:r>
      <w:proofErr w:type="spellEnd"/>
      <w:r w:rsidRPr="00FA4567">
        <w:rPr>
          <w:sz w:val="16"/>
        </w:rPr>
        <w:t xml:space="preserve"> 1986: 134). </w:t>
      </w:r>
      <w:r w:rsidRPr="00FA4567">
        <w:rPr>
          <w:u w:val="single"/>
        </w:rPr>
        <w:t xml:space="preserve">The </w:t>
      </w:r>
      <w:r w:rsidRPr="009F19CD">
        <w:rPr>
          <w:rStyle w:val="Emphasis"/>
          <w:highlight w:val="green"/>
        </w:rPr>
        <w:t>increased speed of destruction in military technology is moving toward the speed of light with laser weapons and computer</w:t>
      </w:r>
      <w:r w:rsidRPr="00FA4567">
        <w:rPr>
          <w:sz w:val="16"/>
        </w:rPr>
        <w:t xml:space="preserve">-controlled </w:t>
      </w:r>
      <w:r w:rsidRPr="009F19CD">
        <w:rPr>
          <w:rStyle w:val="Emphasis"/>
          <w:highlight w:val="green"/>
        </w:rPr>
        <w:t>weapons</w:t>
      </w:r>
      <w:r w:rsidRPr="009F19CD">
        <w:rPr>
          <w:highlight w:val="green"/>
          <w:u w:val="single"/>
        </w:rPr>
        <w:t xml:space="preserve"> </w:t>
      </w:r>
      <w:r w:rsidRPr="00FA4567">
        <w:rPr>
          <w:sz w:val="16"/>
        </w:rPr>
        <w:t xml:space="preserve">systems constituting a novelty in warfare in which </w:t>
      </w:r>
      <w:r w:rsidRPr="00FA4567">
        <w:rPr>
          <w:u w:val="single"/>
        </w:rPr>
        <w:t>there are no longer geo-strategic strongpoints</w:t>
      </w:r>
      <w:r w:rsidRPr="00FA4567">
        <w:rPr>
          <w:sz w:val="16"/>
        </w:rPr>
        <w:t xml:space="preserve"> since from any given spot we can now reach any other, </w:t>
      </w:r>
      <w:r w:rsidRPr="00FA4567">
        <w:rPr>
          <w:u w:val="single"/>
        </w:rPr>
        <w:t xml:space="preserve">producing what </w:t>
      </w:r>
      <w:proofErr w:type="spellStart"/>
      <w:r w:rsidRPr="00FA4567">
        <w:rPr>
          <w:u w:val="single"/>
        </w:rPr>
        <w:t>Virilio</w:t>
      </w:r>
      <w:proofErr w:type="spellEnd"/>
      <w:r w:rsidRPr="00FA4567">
        <w:rPr>
          <w:u w:val="single"/>
        </w:rPr>
        <w:t xml:space="preserve"> calls “</w:t>
      </w:r>
      <w:r w:rsidRPr="009F19CD">
        <w:rPr>
          <w:rStyle w:val="Emphasis"/>
          <w:highlight w:val="green"/>
        </w:rPr>
        <w:t>a</w:t>
      </w:r>
      <w:r w:rsidRPr="009F19CD">
        <w:rPr>
          <w:highlight w:val="green"/>
          <w:u w:val="single"/>
        </w:rPr>
        <w:t xml:space="preserve"> </w:t>
      </w:r>
      <w:r w:rsidRPr="00FA4567">
        <w:rPr>
          <w:u w:val="single"/>
        </w:rPr>
        <w:t xml:space="preserve">strategy of Brownian movement through </w:t>
      </w:r>
      <w:r w:rsidRPr="009F19CD">
        <w:rPr>
          <w:rStyle w:val="Emphasis"/>
          <w:highlight w:val="green"/>
          <w:bdr w:val="single" w:sz="18" w:space="0" w:color="auto"/>
        </w:rPr>
        <w:t>geostrategic homogenization of the globe”</w:t>
      </w:r>
      <w:r w:rsidRPr="009F19CD">
        <w:rPr>
          <w:sz w:val="16"/>
          <w:highlight w:val="green"/>
        </w:rPr>
        <w:t xml:space="preserve"> </w:t>
      </w:r>
      <w:r w:rsidRPr="00FA4567">
        <w:rPr>
          <w:sz w:val="16"/>
        </w:rPr>
        <w:t>(</w:t>
      </w:r>
      <w:proofErr w:type="spellStart"/>
      <w:r w:rsidRPr="00FA4567">
        <w:rPr>
          <w:sz w:val="16"/>
        </w:rPr>
        <w:t>Virilio</w:t>
      </w:r>
      <w:proofErr w:type="spellEnd"/>
      <w:r w:rsidRPr="00FA4567">
        <w:rPr>
          <w:sz w:val="16"/>
        </w:rPr>
        <w:t xml:space="preserve"> 1986: 135). Thus, “</w:t>
      </w:r>
      <w:r w:rsidRPr="00FA4567">
        <w:rPr>
          <w:u w:val="single"/>
        </w:rPr>
        <w:t xml:space="preserve">strategic spatial miniaturization is now the order of the day,” with </w:t>
      </w:r>
      <w:proofErr w:type="spellStart"/>
      <w:r w:rsidRPr="00FA4567">
        <w:rPr>
          <w:u w:val="single"/>
        </w:rPr>
        <w:t>microtechnologies</w:t>
      </w:r>
      <w:proofErr w:type="spellEnd"/>
      <w:r w:rsidRPr="00FA4567">
        <w:rPr>
          <w:u w:val="single"/>
        </w:rPr>
        <w:t xml:space="preserve"> transforming production and communication, shrinking the planet, and </w:t>
      </w:r>
      <w:r w:rsidRPr="009F19CD">
        <w:rPr>
          <w:rStyle w:val="Emphasis"/>
          <w:highlight w:val="green"/>
        </w:rPr>
        <w:t>preparing the way for</w:t>
      </w:r>
      <w:r w:rsidRPr="009F19CD">
        <w:rPr>
          <w:sz w:val="16"/>
          <w:highlight w:val="green"/>
        </w:rPr>
        <w:t xml:space="preserve"> </w:t>
      </w:r>
      <w:r w:rsidRPr="00FA4567">
        <w:rPr>
          <w:sz w:val="16"/>
        </w:rPr>
        <w:t xml:space="preserve">what </w:t>
      </w:r>
      <w:proofErr w:type="spellStart"/>
      <w:r w:rsidRPr="00FA4567">
        <w:rPr>
          <w:sz w:val="16"/>
        </w:rPr>
        <w:t>Virilio</w:t>
      </w:r>
      <w:proofErr w:type="spellEnd"/>
      <w:r w:rsidRPr="00FA4567">
        <w:rPr>
          <w:sz w:val="16"/>
        </w:rPr>
        <w:t xml:space="preserve"> calls “</w:t>
      </w:r>
      <w:r w:rsidRPr="009F19CD">
        <w:rPr>
          <w:rStyle w:val="Emphasis"/>
          <w:highlight w:val="green"/>
        </w:rPr>
        <w:t>pure war</w:t>
      </w:r>
      <w:r w:rsidRPr="00FA4567">
        <w:rPr>
          <w:u w:val="single"/>
        </w:rPr>
        <w:t xml:space="preserve">,” a situation in </w:t>
      </w:r>
      <w:r w:rsidRPr="009F19CD">
        <w:rPr>
          <w:rStyle w:val="Emphasis"/>
          <w:highlight w:val="green"/>
        </w:rPr>
        <w:t>which</w:t>
      </w:r>
      <w:r w:rsidRPr="009F19CD">
        <w:rPr>
          <w:highlight w:val="green"/>
          <w:u w:val="single"/>
        </w:rPr>
        <w:t xml:space="preserve"> </w:t>
      </w:r>
      <w:r w:rsidRPr="009F19CD">
        <w:rPr>
          <w:rStyle w:val="Emphasis"/>
          <w:highlight w:val="green"/>
        </w:rPr>
        <w:t>military technologies and</w:t>
      </w:r>
      <w:r w:rsidRPr="009F19CD">
        <w:rPr>
          <w:highlight w:val="green"/>
          <w:u w:val="single"/>
        </w:rPr>
        <w:t xml:space="preserve"> </w:t>
      </w:r>
      <w:r w:rsidRPr="009F19CD">
        <w:rPr>
          <w:rStyle w:val="Emphasis"/>
          <w:highlight w:val="green"/>
        </w:rPr>
        <w:t>an</w:t>
      </w:r>
      <w:r w:rsidRPr="009F19CD">
        <w:rPr>
          <w:highlight w:val="green"/>
          <w:u w:val="single"/>
        </w:rPr>
        <w:t xml:space="preserve"> </w:t>
      </w:r>
      <w:r w:rsidRPr="00FA4567">
        <w:rPr>
          <w:u w:val="single"/>
        </w:rPr>
        <w:t xml:space="preserve">accompanying </w:t>
      </w:r>
      <w:r w:rsidRPr="009F19CD">
        <w:rPr>
          <w:rStyle w:val="Emphasis"/>
          <w:highlight w:val="green"/>
        </w:rPr>
        <w:t xml:space="preserve">technocratic system </w:t>
      </w:r>
      <w:r w:rsidRPr="009F19CD">
        <w:rPr>
          <w:rStyle w:val="Emphasis"/>
          <w:highlight w:val="green"/>
          <w:bdr w:val="single" w:sz="18" w:space="0" w:color="auto"/>
        </w:rPr>
        <w:t>come to control every aspect of life</w:t>
      </w:r>
      <w:r w:rsidRPr="00FA4567">
        <w:rPr>
          <w:u w:val="single"/>
        </w:rPr>
        <w:t>.</w:t>
      </w:r>
      <w:r>
        <w:rPr>
          <w:u w:val="single"/>
        </w:rPr>
        <w:t xml:space="preserve"> </w:t>
      </w:r>
      <w:r w:rsidRPr="00FA4567">
        <w:rPr>
          <w:sz w:val="16"/>
        </w:rPr>
        <w:t xml:space="preserve">In </w:t>
      </w:r>
      <w:proofErr w:type="spellStart"/>
      <w:r w:rsidRPr="00FA4567">
        <w:rPr>
          <w:sz w:val="16"/>
        </w:rPr>
        <w:t>Virilio’s</w:t>
      </w:r>
      <w:proofErr w:type="spellEnd"/>
      <w:r w:rsidRPr="00FA4567">
        <w:rPr>
          <w:sz w:val="16"/>
        </w:rPr>
        <w:t xml:space="preserve"> view, </w:t>
      </w:r>
      <w:r w:rsidRPr="00FA4567">
        <w:rPr>
          <w:u w:val="single"/>
        </w:rPr>
        <w:t xml:space="preserve">the war machine is the demiurge of technological development and </w:t>
      </w:r>
      <w:r w:rsidRPr="009F19CD">
        <w:rPr>
          <w:rStyle w:val="Emphasis"/>
          <w:highlight w:val="green"/>
          <w:bdr w:val="single" w:sz="18" w:space="0" w:color="auto"/>
        </w:rPr>
        <w:t>an ultimate threat to humanity,</w:t>
      </w:r>
      <w:r w:rsidRPr="00FA4567">
        <w:rPr>
          <w:u w:val="single"/>
        </w:rPr>
        <w:t xml:space="preserve"> </w:t>
      </w:r>
      <w:r w:rsidRPr="009F19CD">
        <w:rPr>
          <w:rStyle w:val="Emphasis"/>
          <w:highlight w:val="green"/>
        </w:rPr>
        <w:t>producing</w:t>
      </w:r>
      <w:r w:rsidRPr="009F19CD">
        <w:rPr>
          <w:highlight w:val="green"/>
          <w:u w:val="single"/>
        </w:rPr>
        <w:t xml:space="preserve"> </w:t>
      </w:r>
      <w:r w:rsidRPr="00FA4567">
        <w:rPr>
          <w:u w:val="single"/>
        </w:rPr>
        <w:t>“</w:t>
      </w:r>
      <w:r w:rsidRPr="009F19CD">
        <w:rPr>
          <w:rStyle w:val="Emphasis"/>
          <w:highlight w:val="green"/>
        </w:rPr>
        <w:t>a state of emergency</w:t>
      </w:r>
      <w:r w:rsidRPr="00FA4567">
        <w:rPr>
          <w:u w:val="single"/>
        </w:rPr>
        <w:t xml:space="preserve">” in which nuclear holocaust </w:t>
      </w:r>
      <w:r w:rsidRPr="009F19CD">
        <w:rPr>
          <w:rStyle w:val="Emphasis"/>
          <w:highlight w:val="green"/>
          <w:bdr w:val="single" w:sz="18" w:space="0" w:color="auto"/>
        </w:rPr>
        <w:t xml:space="preserve">threatens the very survival of the human species. </w:t>
      </w:r>
      <w:r w:rsidRPr="00FA4567">
        <w:rPr>
          <w:sz w:val="16"/>
        </w:rPr>
        <w:t xml:space="preserve">This involves a shift from a “geo-politics” to a “chrono-politics,” from a politics of space to a politics of time, in which whoever controls the means of instant information, communication, and destruction is a dominant socio-political force. For </w:t>
      </w:r>
      <w:proofErr w:type="spellStart"/>
      <w:r w:rsidRPr="00FA4567">
        <w:rPr>
          <w:sz w:val="16"/>
        </w:rPr>
        <w:t>Virilio</w:t>
      </w:r>
      <w:proofErr w:type="spellEnd"/>
      <w:r w:rsidRPr="00FA4567">
        <w:rPr>
          <w:sz w:val="16"/>
        </w:rPr>
        <w:t xml:space="preserve">, </w:t>
      </w:r>
      <w:r w:rsidRPr="009F19CD">
        <w:rPr>
          <w:rStyle w:val="Emphasis"/>
          <w:highlight w:val="green"/>
        </w:rPr>
        <w:t>every technological system contains its specific for of accident</w:t>
      </w:r>
      <w:r w:rsidRPr="009F19CD">
        <w:rPr>
          <w:highlight w:val="green"/>
          <w:u w:val="single"/>
        </w:rPr>
        <w:t xml:space="preserve"> </w:t>
      </w:r>
      <w:r w:rsidRPr="00FA4567">
        <w:rPr>
          <w:u w:val="single"/>
        </w:rPr>
        <w:t xml:space="preserve">and a nuclear accident </w:t>
      </w:r>
      <w:r w:rsidRPr="009F19CD">
        <w:rPr>
          <w:rStyle w:val="Emphasis"/>
          <w:highlight w:val="green"/>
        </w:rPr>
        <w:t>would</w:t>
      </w:r>
      <w:r w:rsidRPr="00FA4567">
        <w:rPr>
          <w:sz w:val="16"/>
        </w:rPr>
        <w:t xml:space="preserve">, of course, </w:t>
      </w:r>
      <w:r w:rsidRPr="009F19CD">
        <w:rPr>
          <w:rStyle w:val="Emphasis"/>
          <w:highlight w:val="green"/>
        </w:rPr>
        <w:t>be catastrophic</w:t>
      </w:r>
      <w:r w:rsidRPr="00FA4567">
        <w:rPr>
          <w:sz w:val="16"/>
        </w:rPr>
        <w:t xml:space="preserve">. Hence, </w:t>
      </w:r>
      <w:r w:rsidRPr="00FA4567">
        <w:rPr>
          <w:u w:val="single"/>
        </w:rPr>
        <w:lastRenderedPageBreak/>
        <w:t>in the contemporary nuclear era, in which w</w:t>
      </w:r>
      <w:r w:rsidRPr="00FA4567">
        <w:rPr>
          <w:sz w:val="16"/>
        </w:rPr>
        <w:t xml:space="preserve">eapons of </w:t>
      </w:r>
      <w:r w:rsidRPr="00FA4567">
        <w:rPr>
          <w:u w:val="single"/>
        </w:rPr>
        <w:t>m</w:t>
      </w:r>
      <w:r w:rsidRPr="00FA4567">
        <w:rPr>
          <w:sz w:val="16"/>
        </w:rPr>
        <w:t xml:space="preserve">ass </w:t>
      </w:r>
      <w:r w:rsidRPr="00FA4567">
        <w:rPr>
          <w:u w:val="single"/>
        </w:rPr>
        <w:t>d</w:t>
      </w:r>
      <w:r w:rsidRPr="00FA4567">
        <w:rPr>
          <w:sz w:val="16"/>
        </w:rPr>
        <w:t xml:space="preserve">estruction </w:t>
      </w:r>
      <w:r w:rsidRPr="00FA4567">
        <w:rPr>
          <w:u w:val="single"/>
        </w:rPr>
        <w:t>could create an instant world holocaust, we are thrust into a permanent state of emergency that enables the nuclear state to impose its imperatives on ever more domains of political and social life.</w:t>
      </w:r>
      <w:r>
        <w:rPr>
          <w:u w:val="single"/>
        </w:rPr>
        <w:t xml:space="preserve"> </w:t>
      </w:r>
      <w:r w:rsidRPr="009F19CD">
        <w:rPr>
          <w:rStyle w:val="Emphasis"/>
          <w:highlight w:val="green"/>
        </w:rPr>
        <w:t>Politics</w:t>
      </w:r>
      <w:r w:rsidRPr="009F19CD">
        <w:rPr>
          <w:highlight w:val="green"/>
          <w:u w:val="single"/>
        </w:rPr>
        <w:t xml:space="preserve"> </w:t>
      </w:r>
      <w:r w:rsidRPr="00FA4567">
        <w:rPr>
          <w:sz w:val="16"/>
        </w:rPr>
        <w:t xml:space="preserve">too </w:t>
      </w:r>
      <w:r w:rsidRPr="009F19CD">
        <w:rPr>
          <w:rStyle w:val="Emphasis"/>
          <w:highlight w:val="green"/>
        </w:rPr>
        <w:t>succumbs to the logic of speed</w:t>
      </w:r>
      <w:r w:rsidRPr="009F19CD">
        <w:rPr>
          <w:highlight w:val="green"/>
          <w:u w:val="single"/>
        </w:rPr>
        <w:t xml:space="preserve"> </w:t>
      </w:r>
      <w:r w:rsidRPr="00FA4567">
        <w:rPr>
          <w:u w:val="single"/>
        </w:rPr>
        <w:t xml:space="preserve">and potential holocaust as increased speed in </w:t>
      </w:r>
      <w:r w:rsidRPr="009F19CD">
        <w:rPr>
          <w:rStyle w:val="Emphasis"/>
          <w:highlight w:val="green"/>
        </w:rPr>
        <w:t>military violence</w:t>
      </w:r>
      <w:r w:rsidRPr="00FA4567">
        <w:rPr>
          <w:u w:val="single"/>
        </w:rPr>
        <w:t xml:space="preserve">, </w:t>
      </w:r>
      <w:r w:rsidRPr="009F19CD">
        <w:rPr>
          <w:rStyle w:val="Emphasis"/>
          <w:highlight w:val="green"/>
        </w:rPr>
        <w:t>instantaneous information and communication</w:t>
      </w:r>
      <w:r w:rsidRPr="00FA4567">
        <w:rPr>
          <w:u w:val="single"/>
        </w:rPr>
        <w:t xml:space="preserve">, and the </w:t>
      </w:r>
      <w:r w:rsidRPr="009F19CD">
        <w:rPr>
          <w:rStyle w:val="Emphasis"/>
          <w:highlight w:val="green"/>
        </w:rPr>
        <w:t>flow of events</w:t>
      </w:r>
      <w:r w:rsidRPr="009F19CD">
        <w:rPr>
          <w:highlight w:val="green"/>
          <w:u w:val="single"/>
        </w:rPr>
        <w:t xml:space="preserve"> </w:t>
      </w:r>
      <w:r w:rsidRPr="009F19CD">
        <w:rPr>
          <w:rStyle w:val="Emphasis"/>
          <w:highlight w:val="green"/>
        </w:rPr>
        <w:t>diminishes the time and space of deliberation</w:t>
      </w:r>
      <w:r w:rsidRPr="00FA4567">
        <w:rPr>
          <w:sz w:val="16"/>
        </w:rPr>
        <w:t xml:space="preserve">, discussion, and the building of consensus that is the work of politics. </w:t>
      </w:r>
      <w:r w:rsidRPr="00FA4567">
        <w:rPr>
          <w:u w:val="single"/>
        </w:rPr>
        <w:t>Speed and war thus undermine politics, with technology replacing democratic participation and the complexity and rapidity</w:t>
      </w:r>
      <w:r w:rsidRPr="00FA4567">
        <w:rPr>
          <w:sz w:val="16"/>
        </w:rPr>
        <w:t xml:space="preserve"> of historical events </w:t>
      </w:r>
      <w:r w:rsidRPr="00FA4567">
        <w:rPr>
          <w:u w:val="single"/>
        </w:rPr>
        <w:t>rendering human understanding</w:t>
      </w:r>
      <w:r w:rsidRPr="00FA4567">
        <w:rPr>
          <w:sz w:val="16"/>
        </w:rPr>
        <w:t xml:space="preserve"> and control ever </w:t>
      </w:r>
      <w:r w:rsidRPr="00FA4567">
        <w:rPr>
          <w:u w:val="single"/>
        </w:rPr>
        <w:t>more problematical</w:t>
      </w:r>
      <w:r w:rsidRPr="00FA4567">
        <w:rPr>
          <w:sz w:val="16"/>
        </w:rPr>
        <w:t xml:space="preserve">. Ubiquitous and instantaneous media communication in turn makes spin-control and media manipulation difficult, but essential, to political governance. Moreover, the need for fast spin control and effective media politics further diminishes the space and role of democratic political participation and interaction. </w:t>
      </w:r>
    </w:p>
    <w:p w14:paraId="4A20EE99" w14:textId="77777777" w:rsidR="000E4317" w:rsidRDefault="000E4317" w:rsidP="000E4317">
      <w:pPr>
        <w:pStyle w:val="Heading4"/>
      </w:pPr>
      <w:r>
        <w:t xml:space="preserve">That </w:t>
      </w:r>
      <w:r>
        <w:rPr>
          <w:u w:val="single"/>
        </w:rPr>
        <w:t>outweighs</w:t>
      </w:r>
      <w:r>
        <w:t xml:space="preserve"> – the Accident is </w:t>
      </w:r>
      <w:r>
        <w:rPr>
          <w:u w:val="single"/>
        </w:rPr>
        <w:t>not limited</w:t>
      </w:r>
      <w:r>
        <w:t xml:space="preserve"> to </w:t>
      </w:r>
      <w:r>
        <w:rPr>
          <w:u w:val="single"/>
        </w:rPr>
        <w:t xml:space="preserve">one technology </w:t>
      </w:r>
      <w:r>
        <w:t xml:space="preserve">or </w:t>
      </w:r>
      <w:r>
        <w:rPr>
          <w:u w:val="single"/>
        </w:rPr>
        <w:t>region</w:t>
      </w:r>
      <w:r>
        <w:t xml:space="preserve"> but </w:t>
      </w:r>
      <w:r>
        <w:rPr>
          <w:u w:val="single"/>
        </w:rPr>
        <w:t>planetary</w:t>
      </w:r>
      <w:r>
        <w:t xml:space="preserve"> and causes a </w:t>
      </w:r>
      <w:r>
        <w:rPr>
          <w:u w:val="single"/>
        </w:rPr>
        <w:t>chain reaction</w:t>
      </w:r>
      <w:r>
        <w:t xml:space="preserve">. </w:t>
      </w:r>
    </w:p>
    <w:p w14:paraId="6C6E3208" w14:textId="77777777" w:rsidR="000E4317" w:rsidRDefault="000E4317" w:rsidP="000E4317">
      <w:proofErr w:type="spellStart"/>
      <w:r w:rsidRPr="00B4281B">
        <w:rPr>
          <w:rStyle w:val="Style13ptBold"/>
        </w:rPr>
        <w:t>Virilio</w:t>
      </w:r>
      <w:proofErr w:type="spellEnd"/>
      <w:r>
        <w:rPr>
          <w:rStyle w:val="Style13ptBold"/>
        </w:rPr>
        <w:t xml:space="preserve"> 4</w:t>
      </w:r>
      <w:r w:rsidRPr="00B4281B">
        <w:t xml:space="preserve">, Paul. The Paul </w:t>
      </w:r>
      <w:proofErr w:type="spellStart"/>
      <w:r w:rsidRPr="00B4281B">
        <w:t>Virilio</w:t>
      </w:r>
      <w:proofErr w:type="spellEnd"/>
      <w:r w:rsidRPr="00B4281B">
        <w:t xml:space="preserve"> Reader. Columbia University Press, 2004.</w:t>
      </w:r>
      <w:r>
        <w:t xml:space="preserve"> (Director of the Ecole Speciale d' Architecture in Paris (Paul, Editor is Steve Redhead – Professor of Legal Studies in the Faculty of Social Science and Humanities at the University of Ontario Institute of Technology and PhD)//Elmer </w:t>
      </w:r>
      <w:r>
        <w:tab/>
      </w:r>
    </w:p>
    <w:p w14:paraId="5A823D90" w14:textId="77777777" w:rsidR="000E4317" w:rsidRPr="00DE2AFC" w:rsidRDefault="000E4317" w:rsidP="000E4317">
      <w:pPr>
        <w:rPr>
          <w:u w:val="single"/>
        </w:rPr>
      </w:pPr>
      <w:r w:rsidRPr="00F101E9">
        <w:rPr>
          <w:sz w:val="16"/>
        </w:rPr>
        <w:t xml:space="preserve">Proof, if proof were needed, that </w:t>
      </w:r>
      <w:r w:rsidRPr="00F101E9">
        <w:rPr>
          <w:u w:val="single"/>
        </w:rPr>
        <w:t xml:space="preserve">far from promoting quietude, </w:t>
      </w:r>
      <w:r w:rsidRPr="009F19CD">
        <w:rPr>
          <w:rStyle w:val="Emphasis"/>
          <w:highlight w:val="green"/>
        </w:rPr>
        <w:t>our industrialized societies</w:t>
      </w:r>
      <w:r w:rsidRPr="009F19CD">
        <w:rPr>
          <w:highlight w:val="green"/>
          <w:u w:val="single"/>
        </w:rPr>
        <w:t xml:space="preserve"> </w:t>
      </w:r>
      <w:r w:rsidRPr="00F101E9">
        <w:rPr>
          <w:sz w:val="16"/>
        </w:rPr>
        <w:t xml:space="preserve">throughout the twentieth century </w:t>
      </w:r>
      <w:r w:rsidRPr="009F19CD">
        <w:rPr>
          <w:rStyle w:val="Emphasis"/>
          <w:highlight w:val="green"/>
        </w:rPr>
        <w:t>have</w:t>
      </w:r>
      <w:r w:rsidRPr="009F19CD">
        <w:rPr>
          <w:highlight w:val="green"/>
          <w:u w:val="single"/>
        </w:rPr>
        <w:t xml:space="preserve"> </w:t>
      </w:r>
      <w:r w:rsidRPr="00F101E9">
        <w:rPr>
          <w:sz w:val="16"/>
        </w:rPr>
        <w:t xml:space="preserve">essentially </w:t>
      </w:r>
      <w:r w:rsidRPr="009F19CD">
        <w:rPr>
          <w:rStyle w:val="Emphasis"/>
          <w:highlight w:val="green"/>
        </w:rPr>
        <w:t>developed</w:t>
      </w:r>
      <w:r w:rsidRPr="009F19CD">
        <w:rPr>
          <w:highlight w:val="green"/>
          <w:u w:val="single"/>
        </w:rPr>
        <w:t xml:space="preserve"> </w:t>
      </w:r>
      <w:r w:rsidRPr="00F101E9">
        <w:rPr>
          <w:u w:val="single"/>
        </w:rPr>
        <w:t xml:space="preserve">disquiet and the </w:t>
      </w:r>
      <w:r w:rsidRPr="009F19CD">
        <w:rPr>
          <w:rStyle w:val="Emphasis"/>
          <w:highlight w:val="green"/>
        </w:rPr>
        <w:t>major risk</w:t>
      </w:r>
      <w:r w:rsidRPr="00F101E9">
        <w:rPr>
          <w:u w:val="single"/>
        </w:rPr>
        <w:t xml:space="preserve">, and this is so even if we leave out of account the </w:t>
      </w:r>
      <w:r w:rsidRPr="009F19CD">
        <w:rPr>
          <w:rStyle w:val="Emphasis"/>
          <w:highlight w:val="green"/>
        </w:rPr>
        <w:t>recent proliferation of w</w:t>
      </w:r>
      <w:r w:rsidRPr="00F101E9">
        <w:rPr>
          <w:sz w:val="16"/>
        </w:rPr>
        <w:t xml:space="preserve">eapons of </w:t>
      </w:r>
      <w:r w:rsidRPr="009F19CD">
        <w:rPr>
          <w:rStyle w:val="Emphasis"/>
          <w:highlight w:val="green"/>
        </w:rPr>
        <w:t>m</w:t>
      </w:r>
      <w:r w:rsidRPr="00F101E9">
        <w:rPr>
          <w:sz w:val="16"/>
        </w:rPr>
        <w:t xml:space="preserve">ass </w:t>
      </w:r>
      <w:r w:rsidRPr="009F19CD">
        <w:rPr>
          <w:rStyle w:val="Emphasis"/>
          <w:highlight w:val="green"/>
        </w:rPr>
        <w:t>d</w:t>
      </w:r>
      <w:r w:rsidRPr="00F101E9">
        <w:rPr>
          <w:sz w:val="16"/>
        </w:rPr>
        <w:t xml:space="preserve">estruction… Hence </w:t>
      </w:r>
      <w:r w:rsidRPr="00F101E9">
        <w:rPr>
          <w:u w:val="single"/>
        </w:rPr>
        <w:t xml:space="preserve">the urgent need to reverse this trend which consists in </w:t>
      </w:r>
      <w:r w:rsidRPr="009F19CD">
        <w:rPr>
          <w:rStyle w:val="Emphasis"/>
          <w:highlight w:val="green"/>
          <w:bdr w:val="single" w:sz="18" w:space="0" w:color="auto"/>
        </w:rPr>
        <w:t>exposing us to the most catastrophic accidents produced by the techno-scientific spirit</w:t>
      </w:r>
      <w:r w:rsidRPr="00F101E9">
        <w:rPr>
          <w:u w:val="single"/>
        </w:rPr>
        <w:t xml:space="preserve">, and to establish the opposite approach which would consist in </w:t>
      </w:r>
      <w:r w:rsidRPr="009F19CD">
        <w:rPr>
          <w:rStyle w:val="Emphasis"/>
          <w:highlight w:val="green"/>
        </w:rPr>
        <w:t>exposing</w:t>
      </w:r>
      <w:r w:rsidRPr="009F19CD">
        <w:rPr>
          <w:highlight w:val="green"/>
          <w:u w:val="single"/>
        </w:rPr>
        <w:t xml:space="preserve"> </w:t>
      </w:r>
      <w:r w:rsidRPr="00F101E9">
        <w:rPr>
          <w:sz w:val="16"/>
        </w:rPr>
        <w:t xml:space="preserve">or exhibiting </w:t>
      </w:r>
      <w:r w:rsidRPr="009F19CD">
        <w:rPr>
          <w:rStyle w:val="Emphasis"/>
          <w:highlight w:val="green"/>
        </w:rPr>
        <w:t>the accident</w:t>
      </w:r>
      <w:r w:rsidRPr="009F19CD">
        <w:rPr>
          <w:sz w:val="16"/>
          <w:highlight w:val="green"/>
        </w:rPr>
        <w:t xml:space="preserve"> </w:t>
      </w:r>
      <w:r w:rsidRPr="00F101E9">
        <w:rPr>
          <w:sz w:val="16"/>
        </w:rPr>
        <w:t>as the major enigma of modern Progress.</w:t>
      </w:r>
      <w:r>
        <w:rPr>
          <w:sz w:val="16"/>
        </w:rPr>
        <w:t xml:space="preserve"> </w:t>
      </w:r>
      <w:r w:rsidRPr="00F101E9">
        <w:rPr>
          <w:sz w:val="16"/>
        </w:rPr>
        <w:t xml:space="preserve">Although some car companies carry out more than 400 crash tests annually in the attempt to improve the safety of their vehicles, this still does not prevent television channels from continually inflicting road-death statistics on us (not to mention the tragedies which see the present repeatedly plunged into mourning). </w:t>
      </w:r>
      <w:r w:rsidRPr="00115414">
        <w:rPr>
          <w:rStyle w:val="Emphasis"/>
          <w:highlight w:val="green"/>
        </w:rPr>
        <w:t>It is</w:t>
      </w:r>
      <w:r w:rsidRPr="00115414">
        <w:rPr>
          <w:highlight w:val="green"/>
          <w:u w:val="single"/>
        </w:rPr>
        <w:t xml:space="preserve"> </w:t>
      </w:r>
      <w:r w:rsidRPr="00F101E9">
        <w:rPr>
          <w:u w:val="single"/>
        </w:rPr>
        <w:t xml:space="preserve">certainly high </w:t>
      </w:r>
      <w:r w:rsidRPr="00115414">
        <w:rPr>
          <w:rStyle w:val="Emphasis"/>
          <w:highlight w:val="green"/>
        </w:rPr>
        <w:t>time</w:t>
      </w:r>
      <w:r w:rsidRPr="00115414">
        <w:rPr>
          <w:highlight w:val="green"/>
          <w:u w:val="single"/>
        </w:rPr>
        <w:t xml:space="preserve"> </w:t>
      </w:r>
      <w:r w:rsidRPr="00F101E9">
        <w:rPr>
          <w:sz w:val="16"/>
        </w:rPr>
        <w:t xml:space="preserve">(alongside the ecological approaches that relate to the various ways in which the biosphere is polluted) </w:t>
      </w:r>
      <w:r w:rsidRPr="00115414">
        <w:rPr>
          <w:rStyle w:val="Emphasis"/>
          <w:highlight w:val="green"/>
        </w:rPr>
        <w:t>for</w:t>
      </w:r>
      <w:r w:rsidRPr="00115414">
        <w:rPr>
          <w:highlight w:val="green"/>
          <w:u w:val="single"/>
        </w:rPr>
        <w:t xml:space="preserve"> </w:t>
      </w:r>
      <w:r w:rsidRPr="00F101E9">
        <w:rPr>
          <w:u w:val="single"/>
        </w:rPr>
        <w:t xml:space="preserve">the beginnings of </w:t>
      </w:r>
      <w:r w:rsidRPr="00115414">
        <w:rPr>
          <w:rStyle w:val="Emphasis"/>
          <w:highlight w:val="green"/>
        </w:rPr>
        <w:t>an eschatological approach to technical progress to emerge</w:t>
      </w:r>
      <w:r w:rsidRPr="00115414">
        <w:rPr>
          <w:highlight w:val="green"/>
          <w:u w:val="single"/>
        </w:rPr>
        <w:t xml:space="preserve"> </w:t>
      </w:r>
      <w:r w:rsidRPr="00F101E9">
        <w:rPr>
          <w:u w:val="single"/>
        </w:rPr>
        <w:t xml:space="preserve">– an approach to that finitude without which the much-vaunted </w:t>
      </w:r>
      <w:proofErr w:type="spellStart"/>
      <w:r w:rsidRPr="00115414">
        <w:rPr>
          <w:rStyle w:val="Emphasis"/>
          <w:highlight w:val="green"/>
        </w:rPr>
        <w:t>globalisation</w:t>
      </w:r>
      <w:proofErr w:type="spellEnd"/>
      <w:r w:rsidRPr="00115414">
        <w:rPr>
          <w:highlight w:val="green"/>
          <w:u w:val="single"/>
        </w:rPr>
        <w:t xml:space="preserve"> </w:t>
      </w:r>
      <w:r w:rsidRPr="00115414">
        <w:rPr>
          <w:rStyle w:val="Emphasis"/>
          <w:highlight w:val="green"/>
        </w:rPr>
        <w:t>is in danger of</w:t>
      </w:r>
      <w:r w:rsidRPr="00115414">
        <w:rPr>
          <w:highlight w:val="green"/>
          <w:u w:val="single"/>
        </w:rPr>
        <w:t xml:space="preserve"> </w:t>
      </w:r>
      <w:r w:rsidRPr="00F101E9">
        <w:rPr>
          <w:u w:val="single"/>
        </w:rPr>
        <w:t xml:space="preserve">itself </w:t>
      </w:r>
      <w:r w:rsidRPr="00115414">
        <w:rPr>
          <w:rStyle w:val="Emphasis"/>
          <w:highlight w:val="green"/>
          <w:bdr w:val="single" w:sz="18" w:space="0" w:color="auto"/>
        </w:rPr>
        <w:t>becoming a life-size catastrophe.</w:t>
      </w:r>
      <w:r>
        <w:rPr>
          <w:u w:val="single"/>
        </w:rPr>
        <w:t xml:space="preserve"> </w:t>
      </w:r>
      <w:r w:rsidRPr="00115414">
        <w:rPr>
          <w:rStyle w:val="Emphasis"/>
          <w:highlight w:val="green"/>
        </w:rPr>
        <w:t>Both</w:t>
      </w:r>
      <w:r w:rsidRPr="00115414">
        <w:rPr>
          <w:highlight w:val="green"/>
          <w:u w:val="single"/>
        </w:rPr>
        <w:t xml:space="preserve"> </w:t>
      </w:r>
      <w:r w:rsidRPr="00F101E9">
        <w:rPr>
          <w:u w:val="single"/>
        </w:rPr>
        <w:t xml:space="preserve">a </w:t>
      </w:r>
      <w:r w:rsidRPr="00115414">
        <w:rPr>
          <w:rStyle w:val="Emphasis"/>
          <w:highlight w:val="green"/>
        </w:rPr>
        <w:t>natural and</w:t>
      </w:r>
      <w:r w:rsidRPr="00115414">
        <w:rPr>
          <w:highlight w:val="green"/>
          <w:u w:val="single"/>
        </w:rPr>
        <w:t xml:space="preserve"> </w:t>
      </w:r>
      <w:r w:rsidRPr="00F101E9">
        <w:rPr>
          <w:u w:val="single"/>
        </w:rPr>
        <w:t xml:space="preserve">a </w:t>
      </w:r>
      <w:r w:rsidRPr="00115414">
        <w:rPr>
          <w:rStyle w:val="Emphasis"/>
          <w:highlight w:val="green"/>
        </w:rPr>
        <w:t>man-made</w:t>
      </w:r>
      <w:r w:rsidRPr="00115414">
        <w:rPr>
          <w:highlight w:val="green"/>
          <w:u w:val="single"/>
        </w:rPr>
        <w:t xml:space="preserve"> </w:t>
      </w:r>
      <w:r w:rsidRPr="00F101E9">
        <w:rPr>
          <w:u w:val="single"/>
        </w:rPr>
        <w:t>catastrophe</w:t>
      </w:r>
      <w:r w:rsidRPr="00F101E9">
        <w:rPr>
          <w:sz w:val="16"/>
        </w:rPr>
        <w:t xml:space="preserve">, a general catastrophe and </w:t>
      </w:r>
      <w:r w:rsidRPr="00115414">
        <w:rPr>
          <w:rStyle w:val="Emphasis"/>
          <w:highlight w:val="green"/>
        </w:rPr>
        <w:t>not one specific to any particular technology or region</w:t>
      </w:r>
      <w:r w:rsidRPr="00115414">
        <w:rPr>
          <w:sz w:val="16"/>
          <w:highlight w:val="green"/>
        </w:rPr>
        <w:t xml:space="preserve"> </w:t>
      </w:r>
      <w:r w:rsidRPr="00F101E9">
        <w:rPr>
          <w:sz w:val="16"/>
        </w:rPr>
        <w:t xml:space="preserve">of the world, </w:t>
      </w:r>
      <w:r w:rsidRPr="00115414">
        <w:rPr>
          <w:rStyle w:val="Emphasis"/>
          <w:highlight w:val="green"/>
          <w:bdr w:val="single" w:sz="18" w:space="0" w:color="auto"/>
        </w:rPr>
        <w:t>which would far exceed the disasters currently covered</w:t>
      </w:r>
      <w:r w:rsidRPr="00115414">
        <w:rPr>
          <w:highlight w:val="green"/>
          <w:u w:val="single"/>
        </w:rPr>
        <w:t xml:space="preserve"> </w:t>
      </w:r>
      <w:r w:rsidRPr="00F101E9">
        <w:rPr>
          <w:u w:val="single"/>
        </w:rPr>
        <w:t>by the insurance companies – a catastrophe of which the long-term drama of Chernobyl remains emblematic.</w:t>
      </w:r>
      <w:r>
        <w:rPr>
          <w:u w:val="single"/>
        </w:rPr>
        <w:t xml:space="preserve"> </w:t>
      </w:r>
      <w:r w:rsidRPr="00F101E9">
        <w:rPr>
          <w:u w:val="single"/>
        </w:rPr>
        <w:t xml:space="preserve">So as </w:t>
      </w:r>
      <w:r w:rsidRPr="00115414">
        <w:rPr>
          <w:rStyle w:val="Emphasis"/>
          <w:highlight w:val="green"/>
        </w:rPr>
        <w:t>to avoid</w:t>
      </w:r>
      <w:r w:rsidRPr="00115414">
        <w:rPr>
          <w:highlight w:val="green"/>
          <w:u w:val="single"/>
        </w:rPr>
        <w:t xml:space="preserve"> </w:t>
      </w:r>
      <w:r w:rsidRPr="00F101E9">
        <w:rPr>
          <w:u w:val="single"/>
        </w:rPr>
        <w:t xml:space="preserve">in the </w:t>
      </w:r>
      <w:r w:rsidRPr="00F101E9">
        <w:rPr>
          <w:sz w:val="16"/>
        </w:rPr>
        <w:t xml:space="preserve">near </w:t>
      </w:r>
      <w:r w:rsidRPr="00F101E9">
        <w:rPr>
          <w:u w:val="single"/>
        </w:rPr>
        <w:t xml:space="preserve">future experiencing </w:t>
      </w:r>
      <w:r w:rsidRPr="00115414">
        <w:rPr>
          <w:rStyle w:val="Emphasis"/>
          <w:highlight w:val="green"/>
        </w:rPr>
        <w:t>an integral accident on a planetary scale</w:t>
      </w:r>
      <w:r w:rsidRPr="00F101E9">
        <w:rPr>
          <w:u w:val="single"/>
        </w:rPr>
        <w:t xml:space="preserve">, an accident </w:t>
      </w:r>
      <w:r w:rsidRPr="00115414">
        <w:rPr>
          <w:rStyle w:val="Emphasis"/>
          <w:highlight w:val="green"/>
        </w:rPr>
        <w:t>capable of</w:t>
      </w:r>
      <w:r w:rsidRPr="00115414">
        <w:rPr>
          <w:highlight w:val="green"/>
          <w:u w:val="single"/>
        </w:rPr>
        <w:t xml:space="preserve"> </w:t>
      </w:r>
      <w:r w:rsidRPr="00115414">
        <w:rPr>
          <w:rStyle w:val="Emphasis"/>
          <w:highlight w:val="green"/>
        </w:rPr>
        <w:t>incorporating</w:t>
      </w:r>
      <w:r w:rsidRPr="00115414">
        <w:rPr>
          <w:highlight w:val="green"/>
          <w:u w:val="single"/>
        </w:rPr>
        <w:t xml:space="preserve"> </w:t>
      </w:r>
      <w:r w:rsidRPr="00115414">
        <w:rPr>
          <w:rStyle w:val="Emphasis"/>
          <w:highlight w:val="green"/>
        </w:rPr>
        <w:t>a whole host of incidents and disasters in a chain reaction</w:t>
      </w:r>
      <w:r w:rsidRPr="00F101E9">
        <w:rPr>
          <w:u w:val="single"/>
        </w:rPr>
        <w:t>, we should</w:t>
      </w:r>
      <w:r w:rsidRPr="00F101E9">
        <w:rPr>
          <w:sz w:val="16"/>
        </w:rPr>
        <w:t xml:space="preserve"> right </w:t>
      </w:r>
      <w:r w:rsidRPr="00F101E9">
        <w:rPr>
          <w:u w:val="single"/>
        </w:rPr>
        <w:t xml:space="preserve">now </w:t>
      </w:r>
      <w:r w:rsidRPr="00F101E9">
        <w:rPr>
          <w:sz w:val="16"/>
        </w:rPr>
        <w:t xml:space="preserve">build, inhabit and </w:t>
      </w:r>
      <w:r w:rsidRPr="00F101E9">
        <w:rPr>
          <w:u w:val="single"/>
        </w:rPr>
        <w:t>plan a laboratory of cataclysms – the technical progress accident museum – so as to avoid the accident of substances</w:t>
      </w:r>
      <w:r w:rsidRPr="00F101E9">
        <w:rPr>
          <w:sz w:val="16"/>
        </w:rPr>
        <w:t xml:space="preserve">, revealed by Aristotle, </w:t>
      </w:r>
      <w:r w:rsidRPr="00F101E9">
        <w:rPr>
          <w:u w:val="single"/>
        </w:rPr>
        <w:t>being succeeded by the knowledge accident</w:t>
      </w:r>
      <w:r w:rsidRPr="00F101E9">
        <w:rPr>
          <w:sz w:val="16"/>
        </w:rPr>
        <w:t xml:space="preserve"> – that major philosophical catastrophe which genetic engineering, coming on the heels of atomic power, bears within it.</w:t>
      </w:r>
      <w:r>
        <w:rPr>
          <w:sz w:val="16"/>
        </w:rPr>
        <w:t xml:space="preserve"> </w:t>
      </w:r>
      <w:r w:rsidRPr="00F101E9">
        <w:rPr>
          <w:sz w:val="16"/>
        </w:rPr>
        <w:t xml:space="preserve">Whether we like it or not, </w:t>
      </w:r>
      <w:r w:rsidRPr="00F101E9">
        <w:rPr>
          <w:u w:val="single"/>
        </w:rPr>
        <w:t>globalization is today the fateful mark of a finitude.</w:t>
      </w:r>
      <w:r w:rsidRPr="00F101E9">
        <w:rPr>
          <w:sz w:val="16"/>
        </w:rPr>
        <w:t xml:space="preserve"> Paraphrasing Paul Valery, </w:t>
      </w:r>
      <w:r w:rsidRPr="00F101E9">
        <w:rPr>
          <w:u w:val="single"/>
        </w:rPr>
        <w:t xml:space="preserve">we might assert without fear of contradiction that ‘the time of the finite world is coming to an end’ and that </w:t>
      </w:r>
      <w:r w:rsidRPr="00115414">
        <w:rPr>
          <w:rStyle w:val="Emphasis"/>
          <w:highlight w:val="green"/>
        </w:rPr>
        <w:t>there is an urgent need to assert that knowledge marks the finitude of man</w:t>
      </w:r>
      <w:r w:rsidRPr="00F101E9">
        <w:rPr>
          <w:u w:val="single"/>
        </w:rPr>
        <w:t xml:space="preserve">, </w:t>
      </w:r>
      <w:r w:rsidRPr="00115414">
        <w:rPr>
          <w:rStyle w:val="Emphasis"/>
          <w:highlight w:val="green"/>
        </w:rPr>
        <w:t>just as ecology marks that of his geophysical environment.</w:t>
      </w:r>
      <w:r w:rsidRPr="00F101E9">
        <w:rPr>
          <w:u w:val="single"/>
        </w:rPr>
        <w:t xml:space="preserve"> </w:t>
      </w:r>
    </w:p>
    <w:p w14:paraId="5180A370" w14:textId="77777777" w:rsidR="000E4317" w:rsidRDefault="000E4317" w:rsidP="000E4317">
      <w:pPr>
        <w:pStyle w:val="Heading4"/>
      </w:pPr>
      <w:r>
        <w:t xml:space="preserve">Technological Acceleration is </w:t>
      </w:r>
      <w:r>
        <w:rPr>
          <w:u w:val="single"/>
        </w:rPr>
        <w:t>unsustainable</w:t>
      </w:r>
      <w:r>
        <w:t xml:space="preserve"> – error replication is </w:t>
      </w:r>
      <w:r>
        <w:rPr>
          <w:u w:val="single"/>
        </w:rPr>
        <w:t>intrinsic</w:t>
      </w:r>
      <w:r>
        <w:t xml:space="preserve"> to Technological reliance. </w:t>
      </w:r>
    </w:p>
    <w:p w14:paraId="4F0AEFA1" w14:textId="77777777" w:rsidR="000E4317" w:rsidRDefault="000E4317" w:rsidP="000E4317">
      <w:r w:rsidRPr="00B4281B">
        <w:rPr>
          <w:rStyle w:val="Style13ptBold"/>
        </w:rPr>
        <w:t>Featherstone</w:t>
      </w:r>
      <w:r>
        <w:rPr>
          <w:rStyle w:val="Style13ptBold"/>
        </w:rPr>
        <w:t xml:space="preserve"> 2k</w:t>
      </w:r>
      <w:r w:rsidRPr="00B4281B">
        <w:t xml:space="preserve">, Mark. "Speed and Violence: Sacrifice in </w:t>
      </w:r>
      <w:proofErr w:type="spellStart"/>
      <w:r w:rsidRPr="00B4281B">
        <w:t>Virilio</w:t>
      </w:r>
      <w:proofErr w:type="spellEnd"/>
      <w:r w:rsidRPr="00B4281B">
        <w:t>, Derrida, and Girard." </w:t>
      </w:r>
      <w:proofErr w:type="spellStart"/>
      <w:r w:rsidRPr="00B4281B">
        <w:t>Anthropoetics</w:t>
      </w:r>
      <w:proofErr w:type="spellEnd"/>
      <w:r w:rsidRPr="00B4281B">
        <w:t xml:space="preserve"> VI, no. 2 Fall 2000/Winter 2001 6.2 (2000): 2001.</w:t>
      </w:r>
      <w:r>
        <w:t xml:space="preserve"> //Elmer </w:t>
      </w:r>
      <w:r>
        <w:tab/>
      </w:r>
    </w:p>
    <w:p w14:paraId="7197DB90" w14:textId="77777777" w:rsidR="000E4317" w:rsidRDefault="000E4317" w:rsidP="000E4317">
      <w:pPr>
        <w:rPr>
          <w:u w:val="single"/>
        </w:rPr>
      </w:pPr>
      <w:r w:rsidRPr="0057646E">
        <w:rPr>
          <w:sz w:val="16"/>
        </w:rPr>
        <w:lastRenderedPageBreak/>
        <w:t xml:space="preserve">Paul </w:t>
      </w:r>
      <w:proofErr w:type="spellStart"/>
      <w:r w:rsidRPr="0057646E">
        <w:rPr>
          <w:u w:val="single"/>
        </w:rPr>
        <w:t>Virilio’s</w:t>
      </w:r>
      <w:proofErr w:type="spellEnd"/>
      <w:r w:rsidRPr="0057646E">
        <w:rPr>
          <w:u w:val="single"/>
        </w:rPr>
        <w:t xml:space="preserve"> theory of the accident suggests that </w:t>
      </w:r>
      <w:r w:rsidRPr="005D4A85">
        <w:rPr>
          <w:rStyle w:val="Emphasis"/>
          <w:highlight w:val="green"/>
        </w:rPr>
        <w:t>when one creates technology one also engineers the faults</w:t>
      </w:r>
      <w:r w:rsidRPr="0057646E">
        <w:rPr>
          <w:u w:val="single"/>
        </w:rPr>
        <w:t xml:space="preserve"> </w:t>
      </w:r>
      <w:r w:rsidRPr="0057646E">
        <w:rPr>
          <w:sz w:val="16"/>
        </w:rPr>
        <w:t xml:space="preserve">and mistakes </w:t>
      </w:r>
      <w:r w:rsidRPr="005D4A85">
        <w:rPr>
          <w:rStyle w:val="Emphasis"/>
          <w:highlight w:val="green"/>
        </w:rPr>
        <w:t>that plague the machine</w:t>
      </w:r>
      <w:r w:rsidRPr="0057646E">
        <w:rPr>
          <w:sz w:val="16"/>
        </w:rPr>
        <w:t xml:space="preserve">. </w:t>
      </w:r>
      <w:proofErr w:type="spellStart"/>
      <w:r w:rsidRPr="0057646E">
        <w:rPr>
          <w:sz w:val="16"/>
        </w:rPr>
        <w:t>Virilio</w:t>
      </w:r>
      <w:proofErr w:type="spellEnd"/>
      <w:r w:rsidRPr="0057646E">
        <w:rPr>
          <w:sz w:val="16"/>
        </w:rPr>
        <w:t xml:space="preserve"> shows how </w:t>
      </w:r>
      <w:r w:rsidRPr="005D4A85">
        <w:rPr>
          <w:rStyle w:val="Emphasis"/>
          <w:highlight w:val="green"/>
          <w:bdr w:val="single" w:sz="18" w:space="0" w:color="auto"/>
        </w:rPr>
        <w:t>technology and the accident are caught in a dynamic relationship,</w:t>
      </w:r>
      <w:r w:rsidRPr="005D4A85">
        <w:rPr>
          <w:sz w:val="16"/>
          <w:highlight w:val="green"/>
        </w:rPr>
        <w:t xml:space="preserve"> </w:t>
      </w:r>
      <w:r w:rsidRPr="0057646E">
        <w:rPr>
          <w:sz w:val="16"/>
        </w:rPr>
        <w:t xml:space="preserve">akin to Descartes’ (O’Neill, 2000) manic quest to exorcise doubt; </w:t>
      </w:r>
      <w:r w:rsidRPr="005D4A85">
        <w:rPr>
          <w:rStyle w:val="Emphasis"/>
          <w:highlight w:val="green"/>
        </w:rPr>
        <w:t>the more complex the technology</w:t>
      </w:r>
      <w:r w:rsidRPr="005D4A85">
        <w:rPr>
          <w:sz w:val="16"/>
          <w:highlight w:val="green"/>
        </w:rPr>
        <w:t xml:space="preserve"> </w:t>
      </w:r>
      <w:r w:rsidRPr="0057646E">
        <w:rPr>
          <w:sz w:val="16"/>
        </w:rPr>
        <w:t xml:space="preserve">one develops </w:t>
      </w:r>
      <w:r w:rsidRPr="005D4A85">
        <w:rPr>
          <w:rStyle w:val="Emphasis"/>
          <w:highlight w:val="green"/>
        </w:rPr>
        <w:t>the more evasive the faults</w:t>
      </w:r>
      <w:r w:rsidRPr="005D4A85">
        <w:rPr>
          <w:highlight w:val="green"/>
          <w:u w:val="single"/>
        </w:rPr>
        <w:t xml:space="preserve"> </w:t>
      </w:r>
      <w:r w:rsidRPr="0057646E">
        <w:rPr>
          <w:sz w:val="16"/>
        </w:rPr>
        <w:t xml:space="preserve">that cause the machine to malfunction become. Thus, </w:t>
      </w:r>
      <w:r w:rsidRPr="005D4A85">
        <w:rPr>
          <w:rStyle w:val="Emphasis"/>
          <w:highlight w:val="green"/>
        </w:rPr>
        <w:t xml:space="preserve">the invention of new technology </w:t>
      </w:r>
      <w:r w:rsidRPr="005D4A85">
        <w:rPr>
          <w:rStyle w:val="Emphasis"/>
          <w:highlight w:val="green"/>
          <w:bdr w:val="single" w:sz="18" w:space="0" w:color="auto"/>
        </w:rPr>
        <w:t>represents the attempt to order the disorder of the system</w:t>
      </w:r>
      <w:r w:rsidRPr="005D4A85">
        <w:rPr>
          <w:rStyle w:val="Emphasis"/>
          <w:highlight w:val="green"/>
        </w:rPr>
        <w:t xml:space="preserve"> and </w:t>
      </w:r>
      <w:r w:rsidRPr="005D4A85">
        <w:rPr>
          <w:rStyle w:val="Emphasis"/>
          <w:highlight w:val="green"/>
          <w:bdr w:val="single" w:sz="18" w:space="0" w:color="auto"/>
        </w:rPr>
        <w:t>drive out the chaotic influence of the accident</w:t>
      </w:r>
      <w:r w:rsidRPr="0057646E">
        <w:rPr>
          <w:sz w:val="16"/>
        </w:rPr>
        <w:t xml:space="preserve">. Regarding this technology / accident economy, </w:t>
      </w:r>
      <w:proofErr w:type="spellStart"/>
      <w:r w:rsidRPr="0057646E">
        <w:rPr>
          <w:sz w:val="16"/>
        </w:rPr>
        <w:t>Virilio</w:t>
      </w:r>
      <w:proofErr w:type="spellEnd"/>
      <w:r w:rsidRPr="0057646E">
        <w:rPr>
          <w:sz w:val="16"/>
        </w:rPr>
        <w:t xml:space="preserve"> writes:</w:t>
      </w:r>
      <w:r>
        <w:rPr>
          <w:sz w:val="16"/>
        </w:rPr>
        <w:t xml:space="preserve"> </w:t>
      </w:r>
      <w:r w:rsidRPr="0057646E">
        <w:rPr>
          <w:sz w:val="16"/>
        </w:rPr>
        <w:t xml:space="preserve">The accident is an inverted miracle, a secular miracle, a revelation. </w:t>
      </w:r>
      <w:r w:rsidRPr="0057646E">
        <w:rPr>
          <w:u w:val="single"/>
        </w:rPr>
        <w:t>When you invent the ship, you also invent the shipwreck</w:t>
      </w:r>
      <w:r w:rsidRPr="0057646E">
        <w:rPr>
          <w:sz w:val="16"/>
        </w:rPr>
        <w:t>; when you invent the plane you also invent the plane crash; and when you invent electricity, you invent electrocution...</w:t>
      </w:r>
      <w:r w:rsidRPr="005D4A85">
        <w:rPr>
          <w:rStyle w:val="Emphasis"/>
          <w:highlight w:val="green"/>
        </w:rPr>
        <w:t>Every technology carries its own negativity, which is invented at the same time as technical progress</w:t>
      </w:r>
      <w:r w:rsidRPr="005D4A85">
        <w:rPr>
          <w:sz w:val="16"/>
          <w:highlight w:val="green"/>
        </w:rPr>
        <w:t xml:space="preserve"> </w:t>
      </w:r>
      <w:r w:rsidRPr="0057646E">
        <w:rPr>
          <w:sz w:val="16"/>
        </w:rPr>
        <w:t>(1999: 89).</w:t>
      </w:r>
      <w:r>
        <w:rPr>
          <w:sz w:val="16"/>
        </w:rPr>
        <w:t xml:space="preserve"> </w:t>
      </w:r>
      <w:r w:rsidRPr="0057646E">
        <w:rPr>
          <w:sz w:val="16"/>
        </w:rPr>
        <w:t xml:space="preserve">Here, </w:t>
      </w:r>
      <w:proofErr w:type="spellStart"/>
      <w:r w:rsidRPr="0057646E">
        <w:rPr>
          <w:sz w:val="16"/>
        </w:rPr>
        <w:t>Virilio’s</w:t>
      </w:r>
      <w:proofErr w:type="spellEnd"/>
      <w:r w:rsidRPr="0057646E">
        <w:rPr>
          <w:sz w:val="16"/>
        </w:rPr>
        <w:t xml:space="preserve"> attempt to see technology as totality explains the idea of the accident as negative invention. Later in the same interview, Politics of the Very Worst, he expands his position in order to show how the </w:t>
      </w:r>
      <w:r w:rsidRPr="0057646E">
        <w:rPr>
          <w:u w:val="single"/>
        </w:rPr>
        <w:t>machine combats error through technological innovation</w:t>
      </w:r>
      <w:r w:rsidRPr="0057646E">
        <w:rPr>
          <w:sz w:val="16"/>
        </w:rPr>
        <w:t>:</w:t>
      </w:r>
      <w:r>
        <w:rPr>
          <w:sz w:val="16"/>
        </w:rPr>
        <w:t xml:space="preserve"> </w:t>
      </w:r>
      <w:r w:rsidRPr="0057646E">
        <w:rPr>
          <w:sz w:val="16"/>
        </w:rPr>
        <w:t>...</w:t>
      </w:r>
      <w:r w:rsidRPr="0057646E">
        <w:rPr>
          <w:u w:val="single"/>
        </w:rPr>
        <w:t>the development of technologies can only happen through the analysis and surpassing of these accidents.</w:t>
      </w:r>
      <w:r w:rsidRPr="0057646E">
        <w:rPr>
          <w:sz w:val="16"/>
        </w:rPr>
        <w:t xml:space="preserve"> When the European railroads were introduced, the traffic was poorly regulated and accidents multiplied. The railroad engineers convened in Brussels in 1880 and invented the famous block system. It was a way to effectively regulate traffic so as to avoid the devastating effects of progress, train wrecks. The sinking of the Titanic is a similar example. After this tragedy, SOS was developed, a way of calling for help by radio. The explosion of the Challenger space shuttle is a considerable event that reveals the original accident of the engine in the same way as the shipwreck of the first ocean liner (1999: 89).</w:t>
      </w:r>
      <w:r>
        <w:rPr>
          <w:sz w:val="16"/>
        </w:rPr>
        <w:t xml:space="preserve"> </w:t>
      </w:r>
      <w:r w:rsidRPr="0057646E">
        <w:rPr>
          <w:sz w:val="16"/>
        </w:rPr>
        <w:t>2</w:t>
      </w:r>
      <w:r>
        <w:rPr>
          <w:sz w:val="16"/>
        </w:rPr>
        <w:t xml:space="preserve"> </w:t>
      </w:r>
      <w:proofErr w:type="spellStart"/>
      <w:r w:rsidRPr="0057646E">
        <w:rPr>
          <w:u w:val="single"/>
        </w:rPr>
        <w:t>Virilio’s</w:t>
      </w:r>
      <w:proofErr w:type="spellEnd"/>
      <w:r w:rsidRPr="0057646E">
        <w:rPr>
          <w:u w:val="single"/>
        </w:rPr>
        <w:t xml:space="preserve"> reference to </w:t>
      </w:r>
      <w:r w:rsidRPr="005D4A85">
        <w:rPr>
          <w:rStyle w:val="Emphasis"/>
          <w:highlight w:val="green"/>
        </w:rPr>
        <w:t>the Challenger space shuttle</w:t>
      </w:r>
      <w:r w:rsidRPr="005D4A85">
        <w:rPr>
          <w:highlight w:val="green"/>
          <w:u w:val="single"/>
        </w:rPr>
        <w:t xml:space="preserve"> </w:t>
      </w:r>
      <w:r w:rsidRPr="0057646E">
        <w:rPr>
          <w:u w:val="single"/>
        </w:rPr>
        <w:t>as the "</w:t>
      </w:r>
      <w:r w:rsidRPr="005D4A85">
        <w:rPr>
          <w:rStyle w:val="Emphasis"/>
          <w:highlight w:val="green"/>
          <w:bdr w:val="single" w:sz="18" w:space="0" w:color="auto"/>
        </w:rPr>
        <w:t>original accident of the engine</w:t>
      </w:r>
      <w:r w:rsidRPr="0057646E">
        <w:rPr>
          <w:u w:val="single"/>
        </w:rPr>
        <w:t xml:space="preserve">" allows one to understand </w:t>
      </w:r>
      <w:r w:rsidRPr="005D4A85">
        <w:rPr>
          <w:rStyle w:val="Emphasis"/>
          <w:highlight w:val="green"/>
        </w:rPr>
        <w:t>the moment of the machine’s error</w:t>
      </w:r>
      <w:r w:rsidRPr="005D4A85">
        <w:rPr>
          <w:sz w:val="16"/>
          <w:highlight w:val="green"/>
        </w:rPr>
        <w:t xml:space="preserve"> </w:t>
      </w:r>
      <w:r w:rsidRPr="0057646E">
        <w:rPr>
          <w:sz w:val="16"/>
        </w:rPr>
        <w:t xml:space="preserve">from a theoretical point of view. </w:t>
      </w:r>
      <w:r w:rsidRPr="0057646E">
        <w:rPr>
          <w:u w:val="single"/>
        </w:rPr>
        <w:t xml:space="preserve">It </w:t>
      </w:r>
      <w:r w:rsidRPr="005D4A85">
        <w:rPr>
          <w:rStyle w:val="Emphasis"/>
          <w:highlight w:val="green"/>
        </w:rPr>
        <w:t>shows how the radical over-determination of the mechanical structure is represented by the accidental event</w:t>
      </w:r>
      <w:r w:rsidRPr="005D4A85">
        <w:rPr>
          <w:highlight w:val="green"/>
          <w:u w:val="single"/>
        </w:rPr>
        <w:t xml:space="preserve"> </w:t>
      </w:r>
      <w:r w:rsidRPr="0057646E">
        <w:rPr>
          <w:u w:val="single"/>
        </w:rPr>
        <w:t>and</w:t>
      </w:r>
      <w:r w:rsidRPr="0057646E">
        <w:rPr>
          <w:sz w:val="16"/>
        </w:rPr>
        <w:t xml:space="preserve"> invites us to see </w:t>
      </w:r>
      <w:r w:rsidRPr="0057646E">
        <w:rPr>
          <w:u w:val="single"/>
        </w:rPr>
        <w:t xml:space="preserve">how the </w:t>
      </w:r>
      <w:r w:rsidRPr="005D4A85">
        <w:rPr>
          <w:rStyle w:val="Emphasis"/>
          <w:highlight w:val="green"/>
        </w:rPr>
        <w:t xml:space="preserve">crash is constitutive of the violent expenditure of an excessive "supplement," </w:t>
      </w:r>
      <w:r w:rsidRPr="0057646E">
        <w:rPr>
          <w:u w:val="single"/>
        </w:rPr>
        <w:t xml:space="preserve">that </w:t>
      </w:r>
      <w:r w:rsidRPr="005D4A85">
        <w:rPr>
          <w:rStyle w:val="Emphasis"/>
          <w:highlight w:val="green"/>
        </w:rPr>
        <w:t>the crash occurs because the machine has been designed</w:t>
      </w:r>
      <w:r w:rsidRPr="005D4A85">
        <w:rPr>
          <w:highlight w:val="green"/>
          <w:u w:val="single"/>
        </w:rPr>
        <w:t xml:space="preserve"> </w:t>
      </w:r>
      <w:r w:rsidRPr="005D4A85">
        <w:rPr>
          <w:rStyle w:val="Emphasis"/>
          <w:highlight w:val="green"/>
        </w:rPr>
        <w:t>to work at speeds that leave absolutely no room for error.</w:t>
      </w:r>
      <w:r w:rsidRPr="0057646E">
        <w:rPr>
          <w:u w:val="single"/>
        </w:rPr>
        <w:t xml:space="preserve"> </w:t>
      </w:r>
      <w:r w:rsidRPr="0057646E">
        <w:rPr>
          <w:sz w:val="16"/>
        </w:rPr>
        <w:t xml:space="preserve">Thus </w:t>
      </w:r>
      <w:proofErr w:type="spellStart"/>
      <w:r w:rsidRPr="0057646E">
        <w:rPr>
          <w:sz w:val="16"/>
        </w:rPr>
        <w:t>Virilio</w:t>
      </w:r>
      <w:proofErr w:type="spellEnd"/>
      <w:r w:rsidRPr="0057646E">
        <w:rPr>
          <w:sz w:val="16"/>
        </w:rPr>
        <w:t xml:space="preserve"> explains how </w:t>
      </w:r>
      <w:r w:rsidRPr="0057646E">
        <w:rPr>
          <w:u w:val="single"/>
        </w:rPr>
        <w:t xml:space="preserve">the </w:t>
      </w:r>
      <w:r w:rsidRPr="005D4A85">
        <w:rPr>
          <w:rStyle w:val="Emphasis"/>
          <w:highlight w:val="green"/>
        </w:rPr>
        <w:t>excessive pace of</w:t>
      </w:r>
      <w:r w:rsidRPr="005D4A85">
        <w:rPr>
          <w:sz w:val="16"/>
          <w:highlight w:val="green"/>
        </w:rPr>
        <w:t xml:space="preserve"> </w:t>
      </w:r>
      <w:r w:rsidRPr="0057646E">
        <w:rPr>
          <w:sz w:val="16"/>
        </w:rPr>
        <w:t xml:space="preserve">progressive </w:t>
      </w:r>
      <w:r w:rsidRPr="005D4A85">
        <w:rPr>
          <w:rStyle w:val="Emphasis"/>
          <w:highlight w:val="green"/>
        </w:rPr>
        <w:t>technology is limited by the faults the accident exposes</w:t>
      </w:r>
      <w:r w:rsidRPr="0057646E">
        <w:rPr>
          <w:u w:val="single"/>
        </w:rPr>
        <w:t>.</w:t>
      </w:r>
      <w:r w:rsidRPr="0057646E">
        <w:rPr>
          <w:sz w:val="16"/>
        </w:rPr>
        <w:t xml:space="preserve"> The essential function of </w:t>
      </w:r>
      <w:r w:rsidRPr="0057646E">
        <w:rPr>
          <w:u w:val="single"/>
        </w:rPr>
        <w:t>the destructive event</w:t>
      </w:r>
      <w:r w:rsidRPr="0057646E">
        <w:rPr>
          <w:sz w:val="16"/>
        </w:rPr>
        <w:t xml:space="preserve"> is to consume the excessive energy of the superabundant machine and </w:t>
      </w:r>
      <w:r w:rsidRPr="0057646E">
        <w:rPr>
          <w:u w:val="single"/>
        </w:rPr>
        <w:t>prolong the productivity of the technological model.</w:t>
      </w:r>
      <w:r w:rsidRPr="0057646E">
        <w:rPr>
          <w:sz w:val="16"/>
        </w:rPr>
        <w:t xml:space="preserve"> According to this realization </w:t>
      </w:r>
      <w:r w:rsidRPr="0057646E">
        <w:rPr>
          <w:u w:val="single"/>
        </w:rPr>
        <w:t>it is clear that the destructive accident is also the source of the machine’s renewal; its destructive consumption allows for the endless re-invention of the ordered system.</w:t>
      </w:r>
    </w:p>
    <w:p w14:paraId="69CF089D" w14:textId="77777777" w:rsidR="000E4317" w:rsidRPr="00D40DE6" w:rsidRDefault="000E4317" w:rsidP="000E4317">
      <w:pPr>
        <w:pStyle w:val="Heading4"/>
      </w:pPr>
      <w:r w:rsidRPr="001915C3">
        <w:t xml:space="preserve">Independently, the dream of Outer Space as infinite possibilities desensitizes us to the present consequences of the acceleration of technology </w:t>
      </w:r>
      <w:r>
        <w:t xml:space="preserve">– makes </w:t>
      </w:r>
      <w:r>
        <w:rPr>
          <w:u w:val="single"/>
        </w:rPr>
        <w:t>conflict inevitable</w:t>
      </w:r>
      <w:r>
        <w:t>.</w:t>
      </w:r>
    </w:p>
    <w:p w14:paraId="468A5F0E" w14:textId="77777777" w:rsidR="000E4317" w:rsidRDefault="000E4317" w:rsidP="000E4317">
      <w:proofErr w:type="spellStart"/>
      <w:r w:rsidRPr="001915C3">
        <w:rPr>
          <w:rStyle w:val="Style13ptBold"/>
        </w:rPr>
        <w:t>Virilio</w:t>
      </w:r>
      <w:proofErr w:type="spellEnd"/>
      <w:r>
        <w:rPr>
          <w:rStyle w:val="Style13ptBold"/>
        </w:rPr>
        <w:t xml:space="preserve"> 7</w:t>
      </w:r>
      <w:r w:rsidRPr="001915C3">
        <w:t>, Paul. The original accident. Polity, 2007.</w:t>
      </w:r>
      <w:r>
        <w:t xml:space="preserve"> (Professor of Philosophy at the European Graduate School in </w:t>
      </w:r>
      <w:proofErr w:type="spellStart"/>
      <w:r>
        <w:t>Saas</w:t>
      </w:r>
      <w:proofErr w:type="spellEnd"/>
      <w:r>
        <w:t xml:space="preserve">-Fee, Switzerland)//Elmer </w:t>
      </w:r>
    </w:p>
    <w:p w14:paraId="456D64C4" w14:textId="77777777" w:rsidR="000E4317" w:rsidRDefault="000E4317" w:rsidP="000E4317">
      <w:pPr>
        <w:rPr>
          <w:sz w:val="16"/>
        </w:rPr>
      </w:pPr>
      <w:r w:rsidRPr="00E9426F">
        <w:rPr>
          <w:sz w:val="16"/>
        </w:rPr>
        <w:t xml:space="preserve">In this instance, </w:t>
      </w:r>
      <w:r w:rsidRPr="00E9426F">
        <w:rPr>
          <w:u w:val="single"/>
        </w:rPr>
        <w:t>the fixity of the obstacle rears up like some Justice of the Peace of the shift in perspective, and the tree or wall are only ever features of what the obstacle of the geophysical finiteness of a unique habitat represents</w:t>
      </w:r>
      <w:r w:rsidRPr="00E9426F">
        <w:rPr>
          <w:sz w:val="16"/>
        </w:rPr>
        <w:t xml:space="preserve">, further down the track, for a species of animal every bit as much 'rural' as 'human'. </w:t>
      </w:r>
      <w:r w:rsidRPr="00E9426F">
        <w:rPr>
          <w:u w:val="single"/>
        </w:rPr>
        <w:t>It is a habitat that no transgenic engineering will make us leave, despite the postmodern ranting about some virtual space,</w:t>
      </w:r>
      <w:r w:rsidRPr="00E9426F">
        <w:rPr>
          <w:sz w:val="16"/>
        </w:rPr>
        <w:t xml:space="preserve"> a surrogate sixth continent for a neocolonialism </w:t>
      </w:r>
      <w:r w:rsidRPr="00E9426F">
        <w:rPr>
          <w:u w:val="single"/>
        </w:rPr>
        <w:t>every bit as illusory,</w:t>
      </w:r>
      <w:r w:rsidRPr="00E9426F">
        <w:rPr>
          <w:sz w:val="16"/>
        </w:rPr>
        <w:t xml:space="preserve"> in the end, </w:t>
      </w:r>
      <w:r w:rsidRPr="00E9426F">
        <w:rPr>
          <w:u w:val="single"/>
        </w:rPr>
        <w:t>as the conquest of astrophysical space by the adepts of NASA's 'manned flights' in the 1960s</w:t>
      </w:r>
      <w:r w:rsidRPr="00E9426F">
        <w:rPr>
          <w:sz w:val="16"/>
        </w:rPr>
        <w:t xml:space="preserve">. Indeed, </w:t>
      </w:r>
      <w:r w:rsidRPr="00E9426F">
        <w:rPr>
          <w:u w:val="single"/>
        </w:rPr>
        <w:t>what astronautical illusion did yesterday's moon missions embody? What conquests, what 'fallout' was it a matter of, then, if not that of a space indefinitely travelable but uninhabitable!</w:t>
      </w:r>
      <w:r>
        <w:rPr>
          <w:u w:val="single"/>
        </w:rPr>
        <w:t xml:space="preserve"> </w:t>
      </w:r>
      <w:r w:rsidRPr="00E9426F">
        <w:rPr>
          <w:sz w:val="16"/>
        </w:rPr>
        <w:t xml:space="preserve">In other words, </w:t>
      </w:r>
      <w:r w:rsidRPr="00E9426F">
        <w:rPr>
          <w:u w:val="single"/>
        </w:rPr>
        <w:t xml:space="preserve">the fallout of a cosmic vacuum bearing no relationship to </w:t>
      </w:r>
      <w:proofErr w:type="spellStart"/>
      <w:r w:rsidRPr="00E9426F">
        <w:rPr>
          <w:u w:val="single"/>
        </w:rPr>
        <w:t>biospherical</w:t>
      </w:r>
      <w:proofErr w:type="spellEnd"/>
      <w:r w:rsidRPr="00E9426F">
        <w:rPr>
          <w:u w:val="single"/>
        </w:rPr>
        <w:t xml:space="preserve"> space, where what is travelable is simultaneously inhabitable, where circulating and settling are one and the same 'abode'.</w:t>
      </w:r>
      <w:r>
        <w:rPr>
          <w:sz w:val="16"/>
        </w:rPr>
        <w:t xml:space="preserve"> </w:t>
      </w:r>
      <w:r w:rsidRPr="00E9426F">
        <w:rPr>
          <w:u w:val="single"/>
        </w:rPr>
        <w:t xml:space="preserve">To so unduly privilege exotic feats to the detriment of any 'dwelling'- now- there's a crazy act for you, an action of panic deterritorialization that only 'the balance of terror' </w:t>
      </w:r>
      <w:r w:rsidRPr="00E9426F">
        <w:rPr>
          <w:sz w:val="16"/>
        </w:rPr>
        <w:t xml:space="preserve">between East and West </w:t>
      </w:r>
      <w:r w:rsidRPr="00E9426F">
        <w:rPr>
          <w:u w:val="single"/>
        </w:rPr>
        <w:t xml:space="preserve">could provoke </w:t>
      </w:r>
      <w:r w:rsidRPr="002C45C8">
        <w:rPr>
          <w:sz w:val="16"/>
        </w:rPr>
        <w:t>in the face of the probabilities of</w:t>
      </w:r>
      <w:r w:rsidRPr="00E9426F">
        <w:rPr>
          <w:u w:val="single"/>
        </w:rPr>
        <w:t xml:space="preserve"> an atomic war making the Earth </w:t>
      </w:r>
      <w:proofErr w:type="spellStart"/>
      <w:r w:rsidRPr="00E9426F">
        <w:rPr>
          <w:u w:val="single"/>
        </w:rPr>
        <w:t>defmitively</w:t>
      </w:r>
      <w:proofErr w:type="spellEnd"/>
      <w:r w:rsidRPr="00E9426F">
        <w:rPr>
          <w:u w:val="single"/>
        </w:rPr>
        <w:t xml:space="preserve"> unfit for life.</w:t>
      </w:r>
      <w:r w:rsidRPr="00E9426F">
        <w:rPr>
          <w:sz w:val="16"/>
        </w:rPr>
        <w:t xml:space="preserve"> And so, the so-called 'conquest of space' was merely </w:t>
      </w:r>
      <w:proofErr w:type="spellStart"/>
      <w:r w:rsidRPr="00E9426F">
        <w:rPr>
          <w:sz w:val="16"/>
        </w:rPr>
        <w:t>confirnution</w:t>
      </w:r>
      <w:proofErr w:type="spellEnd"/>
      <w:r w:rsidRPr="00E9426F">
        <w:rPr>
          <w:sz w:val="16"/>
        </w:rPr>
        <w:t xml:space="preserve"> of Bossuet's observation, </w:t>
      </w:r>
      <w:r w:rsidRPr="00E9426F">
        <w:rPr>
          <w:u w:val="single"/>
        </w:rPr>
        <w:t xml:space="preserve">the cause of such 'exotic' progress only ever having been the </w:t>
      </w:r>
      <w:proofErr w:type="spellStart"/>
      <w:r w:rsidRPr="00E9426F">
        <w:rPr>
          <w:u w:val="single"/>
        </w:rPr>
        <w:t>efiect</w:t>
      </w:r>
      <w:proofErr w:type="spellEnd"/>
      <w:r w:rsidRPr="00E9426F">
        <w:rPr>
          <w:u w:val="single"/>
        </w:rPr>
        <w:t xml:space="preserve"> of terrorist deterrence between communism and capitalism.</w:t>
      </w:r>
      <w:r w:rsidRPr="00E9426F">
        <w:rPr>
          <w:sz w:val="16"/>
        </w:rPr>
        <w:t xml:space="preserve"> As a naval </w:t>
      </w:r>
      <w:proofErr w:type="spellStart"/>
      <w:r w:rsidRPr="00E9426F">
        <w:rPr>
          <w:sz w:val="16"/>
        </w:rPr>
        <w:t>ofircer</w:t>
      </w:r>
      <w:proofErr w:type="spellEnd"/>
      <w:r w:rsidRPr="00E9426F">
        <w:rPr>
          <w:sz w:val="16"/>
        </w:rPr>
        <w:t xml:space="preserve"> recently put it: </w:t>
      </w:r>
      <w:r w:rsidRPr="00E9426F">
        <w:rPr>
          <w:u w:val="single"/>
        </w:rPr>
        <w:t xml:space="preserve">'Surely a successful military </w:t>
      </w:r>
      <w:proofErr w:type="spellStart"/>
      <w:r w:rsidRPr="00E9426F">
        <w:rPr>
          <w:u w:val="single"/>
        </w:rPr>
        <w:t>manoeuvre</w:t>
      </w:r>
      <w:proofErr w:type="spellEnd"/>
      <w:r w:rsidRPr="00E9426F">
        <w:rPr>
          <w:u w:val="single"/>
        </w:rPr>
        <w:t xml:space="preserve"> is a catastrophe averted just in </w:t>
      </w:r>
      <w:proofErr w:type="spellStart"/>
      <w:r w:rsidRPr="00E9426F">
        <w:rPr>
          <w:u w:val="single"/>
        </w:rPr>
        <w:t>tirne</w:t>
      </w:r>
      <w:proofErr w:type="spellEnd"/>
      <w:r w:rsidRPr="00E9426F">
        <w:rPr>
          <w:u w:val="single"/>
        </w:rPr>
        <w:t>.'</w:t>
      </w:r>
      <w:r>
        <w:rPr>
          <w:u w:val="single"/>
        </w:rPr>
        <w:t xml:space="preserve"> </w:t>
      </w:r>
      <w:r w:rsidRPr="00E9426F">
        <w:rPr>
          <w:u w:val="single"/>
        </w:rPr>
        <w:t>Nothing is ever gained without something being lost, and,</w:t>
      </w:r>
      <w:r w:rsidRPr="00E9426F">
        <w:rPr>
          <w:sz w:val="16"/>
        </w:rPr>
        <w:t xml:space="preserve"> therefore, </w:t>
      </w:r>
      <w:r w:rsidRPr="00E9426F">
        <w:rPr>
          <w:u w:val="single"/>
        </w:rPr>
        <w:t xml:space="preserve">technical progress is only an agreed sacrifice; proof of this was </w:t>
      </w:r>
      <w:proofErr w:type="spellStart"/>
      <w:r w:rsidRPr="00E9426F">
        <w:rPr>
          <w:u w:val="single"/>
        </w:rPr>
        <w:t>ofiered</w:t>
      </w:r>
      <w:proofErr w:type="spellEnd"/>
      <w:r w:rsidRPr="00E9426F">
        <w:rPr>
          <w:u w:val="single"/>
        </w:rPr>
        <w:t xml:space="preserve"> to us yet again by the launching of </w:t>
      </w:r>
      <w:proofErr w:type="spellStart"/>
      <w:r w:rsidRPr="00E9426F">
        <w:rPr>
          <w:u w:val="single"/>
        </w:rPr>
        <w:t>deepspace</w:t>
      </w:r>
      <w:proofErr w:type="spellEnd"/>
      <w:r w:rsidRPr="00E9426F">
        <w:rPr>
          <w:u w:val="single"/>
        </w:rPr>
        <w:t xml:space="preserve"> astronautics during the Cold War years.</w:t>
      </w:r>
      <w:r>
        <w:rPr>
          <w:u w:val="single"/>
        </w:rPr>
        <w:t xml:space="preserve"> </w:t>
      </w:r>
      <w:r w:rsidRPr="00E9426F">
        <w:rPr>
          <w:sz w:val="16"/>
        </w:rPr>
        <w:t xml:space="preserve">At </w:t>
      </w:r>
      <w:r w:rsidRPr="00E9426F">
        <w:rPr>
          <w:u w:val="single"/>
        </w:rPr>
        <w:t>this period in history</w:t>
      </w:r>
      <w:r w:rsidRPr="00E9426F">
        <w:rPr>
          <w:sz w:val="16"/>
        </w:rPr>
        <w:t xml:space="preserve"> that at one point </w:t>
      </w:r>
      <w:r w:rsidRPr="00E9426F">
        <w:rPr>
          <w:u w:val="single"/>
        </w:rPr>
        <w:t>saw the threat of the Soviet nuclear missile installation</w:t>
      </w:r>
      <w:r w:rsidRPr="00E9426F">
        <w:rPr>
          <w:sz w:val="16"/>
        </w:rPr>
        <w:t xml:space="preserve"> on Cuba (1962) </w:t>
      </w:r>
      <w:r w:rsidRPr="00E9426F">
        <w:rPr>
          <w:u w:val="single"/>
        </w:rPr>
        <w:t>put the all-too-precarious balance between the two great blocs at risk, planet Earth confronts a major hazard</w:t>
      </w:r>
      <w:r w:rsidRPr="00E9426F">
        <w:rPr>
          <w:sz w:val="16"/>
        </w:rPr>
        <w:t xml:space="preserve"> whereby, </w:t>
      </w:r>
      <w:proofErr w:type="spellStart"/>
      <w:r w:rsidRPr="00E9426F">
        <w:rPr>
          <w:sz w:val="16"/>
        </w:rPr>
        <w:t>accordrng</w:t>
      </w:r>
      <w:proofErr w:type="spellEnd"/>
      <w:r w:rsidRPr="00E9426F">
        <w:rPr>
          <w:sz w:val="16"/>
        </w:rPr>
        <w:t xml:space="preserve"> to the astrophysicist, Sir Martin Rees, </w:t>
      </w:r>
      <w:r w:rsidRPr="00E9426F">
        <w:rPr>
          <w:u w:val="single"/>
        </w:rPr>
        <w:t>'the odds are no better than fifty-fifty that our present civilization</w:t>
      </w:r>
      <w:r w:rsidRPr="00E9426F">
        <w:rPr>
          <w:sz w:val="16"/>
        </w:rPr>
        <w:t xml:space="preserve"> _on Earth </w:t>
      </w:r>
      <w:proofErr w:type="spellStart"/>
      <w:r w:rsidRPr="00E9426F">
        <w:rPr>
          <w:u w:val="single"/>
        </w:rPr>
        <w:t>wlll</w:t>
      </w:r>
      <w:proofErr w:type="spellEnd"/>
      <w:r w:rsidRPr="00E9426F">
        <w:rPr>
          <w:u w:val="single"/>
        </w:rPr>
        <w:t xml:space="preserve"> survive</w:t>
      </w:r>
      <w:r w:rsidRPr="00E9426F">
        <w:rPr>
          <w:sz w:val="16"/>
        </w:rPr>
        <w:t xml:space="preserve"> to the end of the present century ... '"</w:t>
      </w:r>
      <w:r>
        <w:rPr>
          <w:sz w:val="16"/>
        </w:rPr>
        <w:t xml:space="preserve"> </w:t>
      </w:r>
      <w:r w:rsidRPr="00E9426F">
        <w:rPr>
          <w:sz w:val="16"/>
        </w:rPr>
        <w:t xml:space="preserve">This was confirmed by the historian Arthur Schlesinger, former special assistant to President John Kennedy, who clain1ed in his memoirs on the subject of the Cuban </w:t>
      </w:r>
      <w:proofErr w:type="spellStart"/>
      <w:r w:rsidRPr="00E9426F">
        <w:rPr>
          <w:sz w:val="16"/>
        </w:rPr>
        <w:t>Mrssrle</w:t>
      </w:r>
      <w:proofErr w:type="spellEnd"/>
      <w:r w:rsidRPr="00E9426F">
        <w:rPr>
          <w:sz w:val="16"/>
        </w:rPr>
        <w:t xml:space="preserve"> Crisis that: 'This was not only the n1ost dangerous n10ment of the Cold War. It was the most dangerous moment in human history.' 6</w:t>
      </w:r>
      <w:r>
        <w:rPr>
          <w:sz w:val="16"/>
        </w:rPr>
        <w:t xml:space="preserve"> </w:t>
      </w:r>
      <w:r w:rsidRPr="00E9426F">
        <w:rPr>
          <w:sz w:val="16"/>
        </w:rPr>
        <w:t xml:space="preserve">So </w:t>
      </w:r>
      <w:r w:rsidRPr="00E9426F">
        <w:rPr>
          <w:u w:val="single"/>
        </w:rPr>
        <w:t xml:space="preserve">this is it, the successful </w:t>
      </w:r>
      <w:proofErr w:type="spellStart"/>
      <w:r w:rsidRPr="00E9426F">
        <w:rPr>
          <w:u w:val="single"/>
        </w:rPr>
        <w:t>manoeuvre</w:t>
      </w:r>
      <w:proofErr w:type="spellEnd"/>
      <w:r w:rsidRPr="00E9426F">
        <w:rPr>
          <w:u w:val="single"/>
        </w:rPr>
        <w:t>: the conquest of space resulting from the catastrophe of the sacrifice of the planet averted just in time</w:t>
      </w:r>
      <w:r w:rsidRPr="00E9426F">
        <w:rPr>
          <w:sz w:val="16"/>
        </w:rPr>
        <w:t xml:space="preserve">, in the duel between East and . West! Strangely, </w:t>
      </w:r>
      <w:r w:rsidRPr="00E9426F">
        <w:rPr>
          <w:u w:val="single"/>
        </w:rPr>
        <w:t xml:space="preserve">such a 'military' </w:t>
      </w:r>
      <w:proofErr w:type="spellStart"/>
      <w:r w:rsidRPr="00E9426F">
        <w:rPr>
          <w:u w:val="single"/>
        </w:rPr>
        <w:t>manoeuvre</w:t>
      </w:r>
      <w:proofErr w:type="spellEnd"/>
      <w:r w:rsidRPr="00E9426F">
        <w:rPr>
          <w:u w:val="single"/>
        </w:rPr>
        <w:t xml:space="preserve"> seems to be </w:t>
      </w:r>
      <w:proofErr w:type="spellStart"/>
      <w:r w:rsidRPr="00E9426F">
        <w:rPr>
          <w:u w:val="single"/>
        </w:rPr>
        <w:t>enjoymg</w:t>
      </w:r>
      <w:proofErr w:type="spellEnd"/>
      <w:r w:rsidRPr="00E9426F">
        <w:rPr>
          <w:u w:val="single"/>
        </w:rPr>
        <w:t xml:space="preserve"> a comeback, with the Pentagon installing the first missiles of a future 'anti-missile belt' during the summer of 2004</w:t>
      </w:r>
      <w:r w:rsidRPr="00E9426F">
        <w:rPr>
          <w:sz w:val="16"/>
        </w:rPr>
        <w:t xml:space="preserve">, in a rush to see them in place for the presidential elections of 2 November 2004. And </w:t>
      </w:r>
      <w:r w:rsidRPr="00E9426F">
        <w:rPr>
          <w:u w:val="single"/>
        </w:rPr>
        <w:t>this was done without any conclusive experiment verifying the effectiveness of the system.</w:t>
      </w:r>
      <w:r w:rsidRPr="00E9426F">
        <w:rPr>
          <w:sz w:val="16"/>
        </w:rPr>
        <w:t xml:space="preserve"> Similarly, in his election </w:t>
      </w:r>
      <w:proofErr w:type="spellStart"/>
      <w:r w:rsidRPr="00E9426F">
        <w:rPr>
          <w:sz w:val="16"/>
        </w:rPr>
        <w:t>programme</w:t>
      </w:r>
      <w:proofErr w:type="spellEnd"/>
      <w:r w:rsidRPr="00E9426F">
        <w:rPr>
          <w:sz w:val="16"/>
        </w:rPr>
        <w:t xml:space="preserve"> the incumbent president, George W Bush, did not budge from the course set at </w:t>
      </w:r>
      <w:proofErr w:type="spellStart"/>
      <w:r w:rsidRPr="00E9426F">
        <w:rPr>
          <w:sz w:val="16"/>
        </w:rPr>
        <w:t>tlw</w:t>
      </w:r>
      <w:proofErr w:type="spellEnd"/>
      <w:r w:rsidRPr="00E9426F">
        <w:rPr>
          <w:sz w:val="16"/>
        </w:rPr>
        <w:t xml:space="preserve"> beginning of the year for astronautics. And so, when the International Space Station (ISS) is complete, a new craft is set to effect its first manned mission in 2014, before taking Americans back to the moon </w:t>
      </w:r>
      <w:proofErr w:type="spellStart"/>
      <w:r w:rsidRPr="00E9426F">
        <w:rPr>
          <w:sz w:val="16"/>
        </w:rPr>
        <w:t>some time</w:t>
      </w:r>
      <w:proofErr w:type="spellEnd"/>
      <w:r w:rsidRPr="00E9426F">
        <w:rPr>
          <w:sz w:val="16"/>
        </w:rPr>
        <w:t xml:space="preserve"> between 2015 and 2020. As for Bush's Democrat opponent, John Kerry openly slammed these pointlessly costly objectives and offered no set goal and no set calendar for space exploration. 7 </w:t>
      </w:r>
    </w:p>
    <w:p w14:paraId="10BF9463" w14:textId="77777777" w:rsidR="000E4317" w:rsidRDefault="000E4317" w:rsidP="000E4317">
      <w:pPr>
        <w:pStyle w:val="Heading4"/>
      </w:pPr>
      <w:r>
        <w:t xml:space="preserve">Thus, We affirm the resolution. Resolved: The Appropriation of Outer Space by Private Entities is Unjust. </w:t>
      </w:r>
    </w:p>
    <w:p w14:paraId="20AC63FF" w14:textId="77777777" w:rsidR="000E4317" w:rsidRDefault="000E4317" w:rsidP="000E4317">
      <w:pPr>
        <w:pStyle w:val="Heading4"/>
      </w:pPr>
      <w:r>
        <w:t>Our Affirmation of the Resolution is a form of sedentary politics. I</w:t>
      </w:r>
      <w:r w:rsidRPr="00396996">
        <w:t>nstead of feeding the hand of technological speed</w:t>
      </w:r>
      <w:r>
        <w:t xml:space="preserve">, we should embrace </w:t>
      </w:r>
      <w:r w:rsidRPr="00396996">
        <w:t xml:space="preserve">the slow inertia of human experience </w:t>
      </w:r>
      <w:r>
        <w:t>which avoids</w:t>
      </w:r>
      <w:r w:rsidRPr="00396996">
        <w:t xml:space="preserve"> the possibility </w:t>
      </w:r>
      <w:r>
        <w:t xml:space="preserve">of </w:t>
      </w:r>
      <w:r w:rsidRPr="00396996">
        <w:t xml:space="preserve">visions of the future absent the </w:t>
      </w:r>
      <w:r>
        <w:t>elimination</w:t>
      </w:r>
      <w:r w:rsidRPr="00396996">
        <w:t xml:space="preserve"> of </w:t>
      </w:r>
      <w:r w:rsidRPr="0084550E">
        <w:t>technological deterritoriali</w:t>
      </w:r>
      <w:r>
        <w:t>z</w:t>
      </w:r>
      <w:r w:rsidRPr="0084550E">
        <w:t>ation.</w:t>
      </w:r>
    </w:p>
    <w:p w14:paraId="1084F2CC" w14:textId="77777777" w:rsidR="000E4317" w:rsidRPr="00731BCC" w:rsidRDefault="000E4317" w:rsidP="000E4317">
      <w:pPr>
        <w:rPr>
          <w:b/>
          <w:bCs/>
          <w:sz w:val="26"/>
        </w:rPr>
      </w:pPr>
      <w:r>
        <w:rPr>
          <w:rStyle w:val="Style13ptBold"/>
        </w:rPr>
        <w:t xml:space="preserve">Michelsen 16 </w:t>
      </w:r>
      <w:r>
        <w:t xml:space="preserve">(Nicholas Michelsen. Lecturer in Political Theory and International Relations at King’s College. (2016). </w:t>
      </w:r>
      <w:r w:rsidRPr="00ED73BA">
        <w:rPr>
          <w:i/>
        </w:rPr>
        <w:t xml:space="preserve">Politics and Suicide: The Political Philosophy of Self-Destruction. </w:t>
      </w:r>
      <w:r>
        <w:t>Routledge.)</w:t>
      </w:r>
    </w:p>
    <w:p w14:paraId="576348AF" w14:textId="77777777" w:rsidR="000E4317" w:rsidRPr="00731BCC" w:rsidRDefault="000E4317" w:rsidP="000E4317">
      <w:pPr>
        <w:rPr>
          <w:sz w:val="16"/>
        </w:rPr>
      </w:pPr>
      <w:r w:rsidRPr="00952CE6">
        <w:rPr>
          <w:rStyle w:val="StyleUnderline"/>
        </w:rPr>
        <w:t xml:space="preserve">Rather than </w:t>
      </w:r>
      <w:r w:rsidRPr="00C10055">
        <w:rPr>
          <w:rStyle w:val="StyleUnderline"/>
        </w:rPr>
        <w:t xml:space="preserve">celebrating </w:t>
      </w:r>
      <w:proofErr w:type="spellStart"/>
      <w:r w:rsidRPr="00C10055">
        <w:rPr>
          <w:rStyle w:val="StyleUnderline"/>
        </w:rPr>
        <w:t>deterritorialisation</w:t>
      </w:r>
      <w:proofErr w:type="spellEnd"/>
      <w:r w:rsidRPr="00731BCC">
        <w:rPr>
          <w:sz w:val="16"/>
        </w:rPr>
        <w:t xml:space="preserve">, for </w:t>
      </w:r>
      <w:proofErr w:type="spellStart"/>
      <w:r w:rsidRPr="00731BCC">
        <w:rPr>
          <w:sz w:val="16"/>
        </w:rPr>
        <w:t>Virilio</w:t>
      </w:r>
      <w:proofErr w:type="spellEnd"/>
      <w:r w:rsidRPr="00731BCC">
        <w:rPr>
          <w:sz w:val="16"/>
        </w:rPr>
        <w:t xml:space="preserve">, </w:t>
      </w:r>
      <w:r w:rsidRPr="00C10055">
        <w:rPr>
          <w:rStyle w:val="StyleUnderline"/>
        </w:rPr>
        <w:t>we must build a reinvigorated mode of (eco)politica</w:t>
      </w:r>
      <w:r w:rsidRPr="00952CE6">
        <w:rPr>
          <w:rStyle w:val="StyleUnderline"/>
        </w:rPr>
        <w:t xml:space="preserve">l </w:t>
      </w:r>
      <w:r w:rsidRPr="00DE2AFC">
        <w:rPr>
          <w:rStyle w:val="StyleUnderline"/>
          <w:highlight w:val="green"/>
        </w:rPr>
        <w:t>critique</w:t>
      </w:r>
      <w:r w:rsidRPr="00C10055">
        <w:rPr>
          <w:rStyle w:val="StyleUnderline"/>
        </w:rPr>
        <w:t xml:space="preserve"> that </w:t>
      </w:r>
      <w:r w:rsidRPr="00DE2AFC">
        <w:rPr>
          <w:rStyle w:val="StyleUnderline"/>
          <w:highlight w:val="green"/>
        </w:rPr>
        <w:t>reveals the accident as ‘the hidden face of</w:t>
      </w:r>
      <w:r w:rsidRPr="00952CE6">
        <w:rPr>
          <w:rStyle w:val="StyleUnderline"/>
        </w:rPr>
        <w:t xml:space="preserve"> technical and scientific </w:t>
      </w:r>
      <w:r w:rsidRPr="00DE2AFC">
        <w:rPr>
          <w:rStyle w:val="StyleUnderline"/>
          <w:highlight w:val="green"/>
        </w:rPr>
        <w:t>progress’.</w:t>
      </w:r>
      <w:hyperlink w:anchor="102_Virilio_2000__p__53_">
        <w:r w:rsidRPr="00731BCC">
          <w:rPr>
            <w:rStyle w:val="Hyperlink"/>
            <w:sz w:val="16"/>
          </w:rPr>
          <w:t>102</w:t>
        </w:r>
      </w:hyperlink>
      <w:r w:rsidRPr="00731BCC">
        <w:rPr>
          <w:sz w:val="16"/>
        </w:rPr>
        <w:t xml:space="preserve"> </w:t>
      </w:r>
      <w:r w:rsidRPr="00952CE6">
        <w:rPr>
          <w:rStyle w:val="StyleUnderline"/>
        </w:rPr>
        <w:t>It is only through such a critique that we ‘can bring about the progress of technical culture’.</w:t>
      </w:r>
      <w:r w:rsidRPr="00731BCC">
        <w:rPr>
          <w:sz w:val="16"/>
        </w:rPr>
        <w:t xml:space="preserve"> For </w:t>
      </w:r>
      <w:proofErr w:type="spellStart"/>
      <w:r w:rsidRPr="00731BCC">
        <w:rPr>
          <w:sz w:val="16"/>
        </w:rPr>
        <w:t>Virilio</w:t>
      </w:r>
      <w:proofErr w:type="spellEnd"/>
      <w:r w:rsidRPr="00731BCC">
        <w:rPr>
          <w:sz w:val="16"/>
        </w:rPr>
        <w:t xml:space="preserve">, </w:t>
      </w:r>
      <w:r w:rsidRPr="00952CE6">
        <w:rPr>
          <w:rStyle w:val="StyleUnderline"/>
        </w:rPr>
        <w:t xml:space="preserve">political </w:t>
      </w:r>
      <w:r w:rsidRPr="00C10055">
        <w:rPr>
          <w:rStyle w:val="StyleUnderline"/>
        </w:rPr>
        <w:t xml:space="preserve">critique is </w:t>
      </w:r>
      <w:r w:rsidRPr="00DE2AFC">
        <w:rPr>
          <w:rStyle w:val="StyleUnderline"/>
          <w:highlight w:val="green"/>
        </w:rPr>
        <w:t>a</w:t>
      </w:r>
      <w:r w:rsidRPr="00C10055">
        <w:rPr>
          <w:rStyle w:val="StyleUnderline"/>
        </w:rPr>
        <w:t xml:space="preserve"> question of </w:t>
      </w:r>
      <w:r w:rsidRPr="00DE2AFC">
        <w:rPr>
          <w:rStyle w:val="StyleUnderline"/>
          <w:highlight w:val="green"/>
        </w:rPr>
        <w:t>‘collaboration or resistance’ to technological deterritorialisation.</w:t>
      </w:r>
      <w:hyperlink w:anchor="103_P__Virilio__The_Politics_of_the_Very_Worst__An___">
        <w:r w:rsidRPr="00731BCC">
          <w:rPr>
            <w:rStyle w:val="Hyperlink"/>
            <w:sz w:val="16"/>
          </w:rPr>
          <w:t>103</w:t>
        </w:r>
      </w:hyperlink>
      <w:r w:rsidRPr="00731BCC">
        <w:rPr>
          <w:sz w:val="16"/>
        </w:rPr>
        <w:t xml:space="preserve"> Drawing from Valery’s postulate </w:t>
      </w:r>
      <w:r w:rsidRPr="00952CE6">
        <w:rPr>
          <w:rStyle w:val="StyleUnderline"/>
        </w:rPr>
        <w:t>that ‘consciousness only survives as awareness of accidents’,</w:t>
      </w:r>
      <w:r w:rsidRPr="00731BCC">
        <w:rPr>
          <w:sz w:val="16"/>
        </w:rPr>
        <w:t xml:space="preserve"> </w:t>
      </w:r>
      <w:proofErr w:type="spellStart"/>
      <w:r w:rsidRPr="00731BCC">
        <w:rPr>
          <w:sz w:val="16"/>
        </w:rPr>
        <w:t>Virilio</w:t>
      </w:r>
      <w:proofErr w:type="spellEnd"/>
      <w:r w:rsidRPr="00731BCC">
        <w:rPr>
          <w:sz w:val="16"/>
        </w:rPr>
        <w:t xml:space="preserve"> argues that </w:t>
      </w:r>
      <w:r w:rsidRPr="00795FFC">
        <w:rPr>
          <w:rStyle w:val="StyleUnderline"/>
        </w:rPr>
        <w:t xml:space="preserve">the </w:t>
      </w:r>
      <w:r w:rsidRPr="00A72A92">
        <w:rPr>
          <w:rStyle w:val="StyleUnderline"/>
        </w:rPr>
        <w:t>failure to appreciate the challenge of ‘the integral accident’ marks a</w:t>
      </w:r>
      <w:r w:rsidRPr="00731BCC">
        <w:rPr>
          <w:sz w:val="16"/>
        </w:rPr>
        <w:t xml:space="preserve"> kind of </w:t>
      </w:r>
      <w:r w:rsidRPr="00A72A92">
        <w:rPr>
          <w:rStyle w:val="StyleUnderline"/>
        </w:rPr>
        <w:t>deliberate descent into madness: The</w:t>
      </w:r>
      <w:r w:rsidRPr="00731BCC">
        <w:rPr>
          <w:sz w:val="16"/>
        </w:rPr>
        <w:t xml:space="preserve"> very </w:t>
      </w:r>
      <w:r w:rsidRPr="00A72A92">
        <w:rPr>
          <w:rStyle w:val="StyleUnderline"/>
        </w:rPr>
        <w:t>opposite of philosophy, ‘whereby</w:t>
      </w:r>
      <w:r w:rsidRPr="00731BCC">
        <w:rPr>
          <w:sz w:val="16"/>
        </w:rPr>
        <w:t xml:space="preserve"> the </w:t>
      </w:r>
      <w:r w:rsidRPr="00731BCC">
        <w:rPr>
          <w:strike/>
          <w:sz w:val="16"/>
        </w:rPr>
        <w:t>insane</w:t>
      </w:r>
      <w:r w:rsidRPr="00731BCC">
        <w:rPr>
          <w:sz w:val="16"/>
        </w:rPr>
        <w:t xml:space="preserve"> nature of </w:t>
      </w:r>
      <w:r w:rsidRPr="00A72A92">
        <w:rPr>
          <w:rStyle w:val="StyleUnderline"/>
        </w:rPr>
        <w:t>our acts would not only stop consciously worrying us, but would thrill us</w:t>
      </w:r>
      <w:r w:rsidRPr="00952CE6">
        <w:rPr>
          <w:rStyle w:val="StyleUnderline"/>
        </w:rPr>
        <w:t xml:space="preserve"> and captivate us’</w:t>
      </w:r>
      <w:r w:rsidRPr="00731BCC">
        <w:rPr>
          <w:sz w:val="16"/>
        </w:rPr>
        <w:t>.</w:t>
      </w:r>
      <w:hyperlink w:anchor="104_Virilio_and_Lotringer_2007__p__7_">
        <w:r w:rsidRPr="00731BCC">
          <w:rPr>
            <w:rStyle w:val="Hyperlink"/>
            <w:sz w:val="16"/>
          </w:rPr>
          <w:t>104</w:t>
        </w:r>
      </w:hyperlink>
      <w:r w:rsidRPr="00731BCC">
        <w:rPr>
          <w:sz w:val="16"/>
        </w:rPr>
        <w:t xml:space="preserve"> This is clearly a direct critique of Deleuze and </w:t>
      </w:r>
      <w:proofErr w:type="spellStart"/>
      <w:r w:rsidRPr="00731BCC">
        <w:rPr>
          <w:sz w:val="16"/>
        </w:rPr>
        <w:t>Guattari’s</w:t>
      </w:r>
      <w:proofErr w:type="spellEnd"/>
      <w:r w:rsidRPr="00731BCC">
        <w:rPr>
          <w:sz w:val="16"/>
        </w:rPr>
        <w:t xml:space="preserve"> naturalistic commitment to </w:t>
      </w:r>
      <w:proofErr w:type="spellStart"/>
      <w:r w:rsidRPr="00731BCC">
        <w:rPr>
          <w:sz w:val="16"/>
        </w:rPr>
        <w:t>deterritorialisation</w:t>
      </w:r>
      <w:proofErr w:type="spellEnd"/>
      <w:r w:rsidRPr="00731BCC">
        <w:rPr>
          <w:sz w:val="16"/>
        </w:rPr>
        <w:t xml:space="preserve">. </w:t>
      </w:r>
      <w:proofErr w:type="spellStart"/>
      <w:r w:rsidRPr="00A72A92">
        <w:rPr>
          <w:rStyle w:val="StyleUnderline"/>
        </w:rPr>
        <w:t>Virilio</w:t>
      </w:r>
      <w:proofErr w:type="spellEnd"/>
      <w:r w:rsidRPr="00952CE6">
        <w:rPr>
          <w:rStyle w:val="StyleUnderline"/>
        </w:rPr>
        <w:t xml:space="preserve"> refuses to celebrate the panic-logistics of creation. He </w:t>
      </w:r>
      <w:r w:rsidRPr="00DE2AFC">
        <w:rPr>
          <w:rStyle w:val="StyleUnderline"/>
          <w:highlight w:val="green"/>
        </w:rPr>
        <w:t>reject</w:t>
      </w:r>
      <w:r w:rsidRPr="00A72A92">
        <w:rPr>
          <w:rStyle w:val="StyleUnderline"/>
        </w:rPr>
        <w:t>s</w:t>
      </w:r>
      <w:r w:rsidRPr="00952CE6">
        <w:rPr>
          <w:rStyle w:val="StyleUnderline"/>
        </w:rPr>
        <w:t xml:space="preserve"> any promise in </w:t>
      </w:r>
      <w:r w:rsidRPr="00DE2AFC">
        <w:rPr>
          <w:rStyle w:val="StyleUnderline"/>
          <w:highlight w:val="green"/>
        </w:rPr>
        <w:t>unrestrained</w:t>
      </w:r>
      <w:r w:rsidRPr="00795FFC">
        <w:rPr>
          <w:rStyle w:val="StyleUnderline"/>
        </w:rPr>
        <w:t xml:space="preserve"> machinic </w:t>
      </w:r>
      <w:r w:rsidRPr="00DE2AFC">
        <w:rPr>
          <w:rStyle w:val="StyleUnderline"/>
          <w:highlight w:val="green"/>
        </w:rPr>
        <w:t>acceleration</w:t>
      </w:r>
      <w:r w:rsidRPr="00731BCC">
        <w:rPr>
          <w:sz w:val="16"/>
        </w:rPr>
        <w:t xml:space="preserve">. Rather </w:t>
      </w:r>
      <w:r w:rsidRPr="00DE2AFC">
        <w:rPr>
          <w:rStyle w:val="StyleUnderline"/>
          <w:highlight w:val="green"/>
        </w:rPr>
        <w:t>we must ‘make room in the realm of public information for fallibilism’.</w:t>
      </w:r>
      <w:hyperlink w:anchor="105_A__Museum_of_Accidents__is_necessary_to_unmask___">
        <w:r w:rsidRPr="00731BCC">
          <w:rPr>
            <w:rStyle w:val="Hyperlink"/>
            <w:sz w:val="16"/>
          </w:rPr>
          <w:t>105</w:t>
        </w:r>
      </w:hyperlink>
      <w:r w:rsidRPr="00731BCC">
        <w:rPr>
          <w:sz w:val="16"/>
        </w:rPr>
        <w:t xml:space="preserve"> </w:t>
      </w:r>
      <w:r w:rsidRPr="00A72A92">
        <w:rPr>
          <w:rStyle w:val="StyleUnderline"/>
        </w:rPr>
        <w:t>This is the opposite of an analytic of risk which retains the myth of the linearity of progress and its assumption of the ‘beneficial accident’.</w:t>
      </w:r>
      <w:hyperlink w:anchor="106_Virilio_2000__p__56__The_arrogance_of_risk_lea___">
        <w:r w:rsidRPr="00731BCC">
          <w:rPr>
            <w:rStyle w:val="Hyperlink"/>
            <w:sz w:val="16"/>
          </w:rPr>
          <w:t>106</w:t>
        </w:r>
      </w:hyperlink>
      <w:r w:rsidRPr="00731BCC">
        <w:rPr>
          <w:sz w:val="16"/>
        </w:rPr>
        <w:t xml:space="preserve"> </w:t>
      </w:r>
      <w:r w:rsidRPr="00A72A92">
        <w:rPr>
          <w:rStyle w:val="StyleUnderline"/>
        </w:rPr>
        <w:t>Rather</w:t>
      </w:r>
      <w:r w:rsidRPr="00952CE6">
        <w:rPr>
          <w:rStyle w:val="StyleUnderline"/>
        </w:rPr>
        <w:t xml:space="preserve"> than celebrate technological speed, </w:t>
      </w:r>
      <w:r w:rsidRPr="00DE2AFC">
        <w:rPr>
          <w:rStyle w:val="StyleUnderline"/>
          <w:highlight w:val="green"/>
        </w:rPr>
        <w:t>we</w:t>
      </w:r>
      <w:r w:rsidRPr="00952CE6">
        <w:rPr>
          <w:rStyle w:val="StyleUnderline"/>
        </w:rPr>
        <w:t xml:space="preserve"> ‘urgently </w:t>
      </w:r>
      <w:r w:rsidRPr="00DE2AFC">
        <w:rPr>
          <w:rStyle w:val="StyleUnderline"/>
          <w:highlight w:val="green"/>
        </w:rPr>
        <w:t>need to sing the praises of inertia’.</w:t>
      </w:r>
      <w:hyperlink w:anchor="107_Virilio_2010__p__66_">
        <w:r w:rsidRPr="00731BCC">
          <w:rPr>
            <w:rStyle w:val="Hyperlink"/>
            <w:sz w:val="16"/>
          </w:rPr>
          <w:t>107</w:t>
        </w:r>
      </w:hyperlink>
      <w:r w:rsidRPr="00731BCC">
        <w:rPr>
          <w:sz w:val="16"/>
        </w:rPr>
        <w:t xml:space="preserve"> </w:t>
      </w:r>
      <w:proofErr w:type="spellStart"/>
      <w:r w:rsidRPr="00952CE6">
        <w:rPr>
          <w:rStyle w:val="StyleUnderline"/>
        </w:rPr>
        <w:t>Virilio’s</w:t>
      </w:r>
      <w:proofErr w:type="spellEnd"/>
      <w:r w:rsidRPr="00731BCC">
        <w:rPr>
          <w:sz w:val="16"/>
        </w:rPr>
        <w:t xml:space="preserve"> central </w:t>
      </w:r>
      <w:r w:rsidRPr="00952CE6">
        <w:rPr>
          <w:rStyle w:val="StyleUnderline"/>
        </w:rPr>
        <w:t xml:space="preserve">injunction is to </w:t>
      </w:r>
      <w:r w:rsidRPr="00DE2AFC">
        <w:rPr>
          <w:rStyle w:val="StyleUnderline"/>
          <w:highlight w:val="green"/>
        </w:rPr>
        <w:t>slow down</w:t>
      </w:r>
      <w:r w:rsidRPr="00C10055">
        <w:rPr>
          <w:rStyle w:val="StyleUnderline"/>
        </w:rPr>
        <w:t xml:space="preserve">, to inhibit </w:t>
      </w:r>
      <w:proofErr w:type="spellStart"/>
      <w:r w:rsidRPr="00C10055">
        <w:rPr>
          <w:rStyle w:val="StyleUnderline"/>
        </w:rPr>
        <w:t>deterritorialisation</w:t>
      </w:r>
      <w:proofErr w:type="spellEnd"/>
      <w:r w:rsidRPr="00C10055">
        <w:rPr>
          <w:rStyle w:val="StyleUnderline"/>
        </w:rPr>
        <w:t>,</w:t>
      </w:r>
      <w:r w:rsidRPr="00731BCC">
        <w:rPr>
          <w:sz w:val="16"/>
        </w:rPr>
        <w:t xml:space="preserve"> precisely </w:t>
      </w:r>
      <w:r w:rsidRPr="00DE2AFC">
        <w:rPr>
          <w:rStyle w:val="StyleUnderline"/>
          <w:highlight w:val="green"/>
        </w:rPr>
        <w:t>so</w:t>
      </w:r>
      <w:r w:rsidRPr="00952CE6">
        <w:rPr>
          <w:rStyle w:val="StyleUnderline"/>
        </w:rPr>
        <w:t xml:space="preserve"> that </w:t>
      </w:r>
      <w:r w:rsidRPr="00DE2AFC">
        <w:rPr>
          <w:rStyle w:val="StyleUnderline"/>
          <w:highlight w:val="green"/>
        </w:rPr>
        <w:t>we can regain political speed.</w:t>
      </w:r>
      <w:r w:rsidRPr="00952CE6">
        <w:rPr>
          <w:rStyle w:val="StyleUnderline"/>
        </w:rPr>
        <w:t xml:space="preserve"> This is</w:t>
      </w:r>
      <w:r w:rsidRPr="00731BCC">
        <w:rPr>
          <w:sz w:val="16"/>
        </w:rPr>
        <w:t xml:space="preserve"> precisely </w:t>
      </w:r>
      <w:r w:rsidRPr="00952CE6">
        <w:rPr>
          <w:rStyle w:val="StyleUnderline"/>
        </w:rPr>
        <w:t>a question of how we interpret death so as to become political.</w:t>
      </w:r>
      <w:r w:rsidRPr="00731BCC">
        <w:rPr>
          <w:sz w:val="16"/>
        </w:rPr>
        <w:t xml:space="preserve"> He argues that </w:t>
      </w:r>
      <w:r w:rsidRPr="00952CE6">
        <w:rPr>
          <w:rStyle w:val="StyleUnderline"/>
        </w:rPr>
        <w:t>it is only a military vision that fully accepts death. The civilian sector develops ‘an interpretation of death which differed from the military interpretation’ precisely so that collective duration becomes possible.</w:t>
      </w:r>
      <w:r w:rsidRPr="00731BCC">
        <w:rPr>
          <w:sz w:val="16"/>
        </w:rPr>
        <w:t xml:space="preserve"> Politics is defined as a model of death which sees the necessity of interruption as a driver to collective organisation.</w:t>
      </w:r>
      <w:hyperlink w:anchor="108_Virilio_and_Lotringer_2007__p__138_">
        <w:r w:rsidRPr="00731BCC">
          <w:rPr>
            <w:rStyle w:val="Hyperlink"/>
            <w:sz w:val="16"/>
          </w:rPr>
          <w:t>108</w:t>
        </w:r>
      </w:hyperlink>
      <w:r w:rsidRPr="00731BCC">
        <w:rPr>
          <w:sz w:val="16"/>
        </w:rPr>
        <w:t xml:space="preserve"> </w:t>
      </w:r>
      <w:r w:rsidRPr="00DE2AFC">
        <w:rPr>
          <w:rStyle w:val="StyleUnderline"/>
          <w:highlight w:val="green"/>
        </w:rPr>
        <w:t>Believing we have evacuated the ‘problem of death’</w:t>
      </w:r>
      <w:r w:rsidRPr="00C03465">
        <w:rPr>
          <w:rStyle w:val="StyleUnderline"/>
        </w:rPr>
        <w:t xml:space="preserve"> with God, </w:t>
      </w:r>
      <w:r w:rsidRPr="00DE2AFC">
        <w:rPr>
          <w:rStyle w:val="StyleUnderline"/>
          <w:highlight w:val="green"/>
        </w:rPr>
        <w:t>we embraced a</w:t>
      </w:r>
      <w:r w:rsidRPr="00C03465">
        <w:rPr>
          <w:rStyle w:val="StyleUnderline"/>
        </w:rPr>
        <w:t xml:space="preserve"> </w:t>
      </w:r>
      <w:proofErr w:type="spellStart"/>
      <w:r w:rsidRPr="00C03465">
        <w:rPr>
          <w:rStyle w:val="StyleUnderline"/>
        </w:rPr>
        <w:t>transpolitical</w:t>
      </w:r>
      <w:proofErr w:type="spellEnd"/>
      <w:r w:rsidRPr="00C03465">
        <w:rPr>
          <w:rStyle w:val="StyleUnderline"/>
        </w:rPr>
        <w:t xml:space="preserve"> military </w:t>
      </w:r>
      <w:r w:rsidRPr="00DE2AFC">
        <w:rPr>
          <w:rStyle w:val="StyleUnderline"/>
          <w:highlight w:val="green"/>
        </w:rPr>
        <w:t>logistics of the accident.</w:t>
      </w:r>
      <w:r w:rsidRPr="00C03465">
        <w:rPr>
          <w:rStyle w:val="StyleUnderline"/>
        </w:rPr>
        <w:t xml:space="preserve"> The technological speed which defines</w:t>
      </w:r>
      <w:r w:rsidRPr="00731BCC">
        <w:rPr>
          <w:sz w:val="16"/>
        </w:rPr>
        <w:t xml:space="preserve"> modern </w:t>
      </w:r>
      <w:r w:rsidRPr="00C03465">
        <w:rPr>
          <w:rStyle w:val="StyleUnderline"/>
        </w:rPr>
        <w:t>society is</w:t>
      </w:r>
      <w:r w:rsidRPr="00731BCC">
        <w:rPr>
          <w:sz w:val="16"/>
        </w:rPr>
        <w:t xml:space="preserve"> thus </w:t>
      </w:r>
      <w:r w:rsidRPr="00C03465">
        <w:rPr>
          <w:rStyle w:val="StyleUnderline"/>
        </w:rPr>
        <w:t>the ‘speed [rather than politics] of death’.</w:t>
      </w:r>
      <w:hyperlink w:anchor="109_P__Virilio_and_S__Lotringer__Pure_War__New_Yor___">
        <w:r w:rsidRPr="00731BCC">
          <w:rPr>
            <w:rStyle w:val="Hyperlink"/>
            <w:sz w:val="16"/>
          </w:rPr>
          <w:t>109</w:t>
        </w:r>
      </w:hyperlink>
      <w:r w:rsidRPr="00731BCC">
        <w:rPr>
          <w:sz w:val="16"/>
        </w:rPr>
        <w:t xml:space="preserve"> For </w:t>
      </w:r>
      <w:proofErr w:type="spellStart"/>
      <w:r w:rsidRPr="00731BCC">
        <w:rPr>
          <w:sz w:val="16"/>
        </w:rPr>
        <w:t>Virilio</w:t>
      </w:r>
      <w:proofErr w:type="spellEnd"/>
      <w:r w:rsidRPr="00731BCC">
        <w:rPr>
          <w:sz w:val="16"/>
        </w:rPr>
        <w:t xml:space="preserve"> it is the ‘question of </w:t>
      </w:r>
      <w:r w:rsidRPr="00C10055">
        <w:rPr>
          <w:rStyle w:val="StyleUnderline"/>
        </w:rPr>
        <w:t>sedentariness and our relation to intensity is central’ because ‘that’s where the question of politics lies, if politics has a future’.</w:t>
      </w:r>
      <w:hyperlink w:anchor="110_Virilio_and_Lotringer_2007__p__152_">
        <w:r w:rsidRPr="00731BCC">
          <w:rPr>
            <w:rStyle w:val="Hyperlink"/>
            <w:sz w:val="16"/>
          </w:rPr>
          <w:t>110</w:t>
        </w:r>
      </w:hyperlink>
      <w:r w:rsidRPr="00731BCC">
        <w:rPr>
          <w:sz w:val="16"/>
        </w:rPr>
        <w:t xml:space="preserve"> </w:t>
      </w:r>
      <w:r w:rsidRPr="00C10055">
        <w:rPr>
          <w:rStyle w:val="StyleUnderline"/>
        </w:rPr>
        <w:t>Politics is the speed of living consciousness</w:t>
      </w:r>
      <w:r w:rsidRPr="00C03465">
        <w:rPr>
          <w:rStyle w:val="StyleUnderline"/>
        </w:rPr>
        <w:t xml:space="preserve"> against death</w:t>
      </w:r>
      <w:r w:rsidRPr="00731BCC">
        <w:rPr>
          <w:sz w:val="16"/>
        </w:rPr>
        <w:t xml:space="preserve">. </w:t>
      </w:r>
      <w:proofErr w:type="spellStart"/>
      <w:r w:rsidRPr="00731BCC">
        <w:rPr>
          <w:sz w:val="16"/>
        </w:rPr>
        <w:t>Virilio</w:t>
      </w:r>
      <w:proofErr w:type="spellEnd"/>
      <w:r w:rsidRPr="00731BCC">
        <w:rPr>
          <w:sz w:val="16"/>
        </w:rPr>
        <w:t xml:space="preserve"> demands our rejection of Deleuze and </w:t>
      </w:r>
      <w:proofErr w:type="spellStart"/>
      <w:r w:rsidRPr="00731BCC">
        <w:rPr>
          <w:sz w:val="16"/>
        </w:rPr>
        <w:t>Guattari’s</w:t>
      </w:r>
      <w:proofErr w:type="spellEnd"/>
      <w:r w:rsidRPr="00731BCC">
        <w:rPr>
          <w:sz w:val="16"/>
        </w:rPr>
        <w:t xml:space="preserve"> naturalistic theory of revolutionary </w:t>
      </w:r>
      <w:proofErr w:type="spellStart"/>
      <w:r w:rsidRPr="00C03465">
        <w:rPr>
          <w:rStyle w:val="StyleUnderline"/>
        </w:rPr>
        <w:t>deterritorialisation</w:t>
      </w:r>
      <w:proofErr w:type="spellEnd"/>
      <w:r w:rsidRPr="00731BCC">
        <w:rPr>
          <w:sz w:val="16"/>
        </w:rPr>
        <w:t xml:space="preserve"> – he suggests it </w:t>
      </w:r>
      <w:r w:rsidRPr="00C03465">
        <w:rPr>
          <w:rStyle w:val="StyleUnderline"/>
        </w:rPr>
        <w:t xml:space="preserve">is a </w:t>
      </w:r>
      <w:proofErr w:type="spellStart"/>
      <w:r w:rsidRPr="00C03465">
        <w:rPr>
          <w:rStyle w:val="StyleUnderline"/>
        </w:rPr>
        <w:t>technomilitaristic</w:t>
      </w:r>
      <w:proofErr w:type="spellEnd"/>
      <w:r w:rsidRPr="00C03465">
        <w:rPr>
          <w:rStyle w:val="StyleUnderline"/>
        </w:rPr>
        <w:t xml:space="preserve"> and</w:t>
      </w:r>
      <w:r w:rsidRPr="00731BCC">
        <w:rPr>
          <w:sz w:val="16"/>
        </w:rPr>
        <w:t xml:space="preserve"> thus </w:t>
      </w:r>
      <w:r w:rsidRPr="00C03465">
        <w:rPr>
          <w:rStyle w:val="StyleUnderline"/>
        </w:rPr>
        <w:t>fascistic nonpolitics.</w:t>
      </w:r>
      <w:hyperlink w:anchor="111_Theirs_is__after_all__a_machinic_vision_of_lif___">
        <w:r w:rsidRPr="00731BCC">
          <w:rPr>
            <w:rStyle w:val="Hyperlink"/>
            <w:sz w:val="16"/>
          </w:rPr>
          <w:t>111</w:t>
        </w:r>
      </w:hyperlink>
      <w:r w:rsidRPr="00731BCC">
        <w:rPr>
          <w:sz w:val="16"/>
        </w:rPr>
        <w:t xml:space="preserve"> </w:t>
      </w:r>
      <w:r w:rsidRPr="00C03465">
        <w:rPr>
          <w:rStyle w:val="StyleUnderline"/>
        </w:rPr>
        <w:t>It is</w:t>
      </w:r>
      <w:r w:rsidRPr="00731BCC">
        <w:rPr>
          <w:sz w:val="16"/>
        </w:rPr>
        <w:t xml:space="preserve"> simply </w:t>
      </w:r>
      <w:r w:rsidRPr="00C03465">
        <w:rPr>
          <w:rStyle w:val="StyleUnderline"/>
        </w:rPr>
        <w:t xml:space="preserve">insufficient for a politics to embrace the relationship between panic and creation. Only </w:t>
      </w:r>
      <w:r w:rsidRPr="00DE2AFC">
        <w:rPr>
          <w:rStyle w:val="StyleUnderline"/>
          <w:highlight w:val="green"/>
        </w:rPr>
        <w:t>slowing down to speeds at which we can live allows a politics, in</w:t>
      </w:r>
      <w:r w:rsidRPr="00C03465">
        <w:rPr>
          <w:rStyle w:val="StyleUnderline"/>
        </w:rPr>
        <w:t xml:space="preserve"> the form of a polis of </w:t>
      </w:r>
      <w:r w:rsidRPr="00DE2AFC">
        <w:rPr>
          <w:rStyle w:val="StyleUnderline"/>
          <w:highlight w:val="green"/>
        </w:rPr>
        <w:t>communally experienced duration.</w:t>
      </w:r>
      <w:r w:rsidRPr="00731BCC">
        <w:rPr>
          <w:sz w:val="16"/>
        </w:rPr>
        <w:t xml:space="preserve"> In question here is precisely the relationship between suicide and politics. For </w:t>
      </w:r>
      <w:proofErr w:type="spellStart"/>
      <w:r w:rsidRPr="00731BCC">
        <w:rPr>
          <w:sz w:val="16"/>
        </w:rPr>
        <w:t>Virilio</w:t>
      </w:r>
      <w:proofErr w:type="spellEnd"/>
      <w:r w:rsidRPr="00731BCC">
        <w:rPr>
          <w:sz w:val="16"/>
        </w:rPr>
        <w:t xml:space="preserve">, </w:t>
      </w:r>
      <w:r w:rsidRPr="00C03465">
        <w:rPr>
          <w:rStyle w:val="StyleUnderline"/>
        </w:rPr>
        <w:t xml:space="preserve">suicide is the definitive </w:t>
      </w:r>
      <w:proofErr w:type="spellStart"/>
      <w:r w:rsidRPr="00C03465">
        <w:rPr>
          <w:rStyle w:val="StyleUnderline"/>
        </w:rPr>
        <w:t>transpolitical</w:t>
      </w:r>
      <w:proofErr w:type="spellEnd"/>
      <w:r w:rsidRPr="00C03465">
        <w:rPr>
          <w:rStyle w:val="StyleUnderline"/>
        </w:rPr>
        <w:t xml:space="preserve"> strategy.</w:t>
      </w:r>
      <w:r w:rsidRPr="00731BCC">
        <w:rPr>
          <w:sz w:val="16"/>
        </w:rPr>
        <w:t xml:space="preserve"> It seeks the purity of the machinic event as such, but rather than becoming-revolutionary, </w:t>
      </w:r>
      <w:r w:rsidRPr="00C03465">
        <w:rPr>
          <w:rStyle w:val="StyleUnderline"/>
        </w:rPr>
        <w:t xml:space="preserve">it achieves only the </w:t>
      </w:r>
      <w:proofErr w:type="spellStart"/>
      <w:r w:rsidRPr="00C03465">
        <w:rPr>
          <w:rStyle w:val="StyleUnderline"/>
        </w:rPr>
        <w:t>transpolitical</w:t>
      </w:r>
      <w:proofErr w:type="spellEnd"/>
      <w:r w:rsidRPr="00C03465">
        <w:rPr>
          <w:rStyle w:val="StyleUnderline"/>
        </w:rPr>
        <w:t xml:space="preserve"> apotheosis of accidents which already marks the purely logistical or technocratic societies we inhabit.</w:t>
      </w:r>
      <w:r w:rsidRPr="00731BCC">
        <w:rPr>
          <w:sz w:val="16"/>
        </w:rPr>
        <w:t xml:space="preserve"> Suicide’s idiomatic relationship to modern </w:t>
      </w:r>
      <w:proofErr w:type="spellStart"/>
      <w:r w:rsidRPr="00731BCC">
        <w:rPr>
          <w:sz w:val="16"/>
        </w:rPr>
        <w:t>accelerationary</w:t>
      </w:r>
      <w:proofErr w:type="spellEnd"/>
      <w:r w:rsidRPr="00731BCC">
        <w:rPr>
          <w:sz w:val="16"/>
        </w:rPr>
        <w:t xml:space="preserve"> society is precisely the marker of its political deficiency. If, for Baudrillard, </w:t>
      </w:r>
      <w:proofErr w:type="spellStart"/>
      <w:r w:rsidRPr="00C03465">
        <w:rPr>
          <w:rStyle w:val="StyleUnderline"/>
        </w:rPr>
        <w:t>transpolitics</w:t>
      </w:r>
      <w:proofErr w:type="spellEnd"/>
      <w:r w:rsidRPr="00731BCC">
        <w:rPr>
          <w:sz w:val="16"/>
        </w:rPr>
        <w:t xml:space="preserve"> had the capacity to implode the modern reality principle, for </w:t>
      </w:r>
      <w:proofErr w:type="spellStart"/>
      <w:r w:rsidRPr="00731BCC">
        <w:rPr>
          <w:sz w:val="16"/>
        </w:rPr>
        <w:t>Virilio</w:t>
      </w:r>
      <w:proofErr w:type="spellEnd"/>
      <w:r w:rsidRPr="00731BCC">
        <w:rPr>
          <w:sz w:val="16"/>
        </w:rPr>
        <w:t xml:space="preserve"> ‘it’s totally negative. It’s </w:t>
      </w:r>
      <w:r w:rsidRPr="00C03465">
        <w:rPr>
          <w:rStyle w:val="StyleUnderline"/>
        </w:rPr>
        <w:t>the contamination of traditional political thought by military thought,</w:t>
      </w:r>
      <w:r w:rsidRPr="00731BCC">
        <w:rPr>
          <w:sz w:val="16"/>
        </w:rPr>
        <w:t xml:space="preserve"> period! There is nothing positive in my use of the term </w:t>
      </w:r>
      <w:proofErr w:type="spellStart"/>
      <w:r w:rsidRPr="00731BCC">
        <w:rPr>
          <w:sz w:val="16"/>
        </w:rPr>
        <w:t>transpolitics</w:t>
      </w:r>
      <w:proofErr w:type="spellEnd"/>
      <w:r w:rsidRPr="00731BCC">
        <w:rPr>
          <w:sz w:val="16"/>
        </w:rPr>
        <w:t xml:space="preserve">. It’s not post-politics, it’s not the end of politics, it is its contamination. It’s completely negative. </w:t>
      </w:r>
      <w:proofErr w:type="spellStart"/>
      <w:r w:rsidRPr="00C03465">
        <w:rPr>
          <w:rStyle w:val="StyleUnderline"/>
        </w:rPr>
        <w:t>Transpolitics</w:t>
      </w:r>
      <w:proofErr w:type="spellEnd"/>
      <w:r w:rsidRPr="00C03465">
        <w:rPr>
          <w:rStyle w:val="StyleUnderline"/>
        </w:rPr>
        <w:t xml:space="preserve"> means no more politics at all.</w:t>
      </w:r>
      <w:r w:rsidRPr="00731BCC">
        <w:rPr>
          <w:sz w:val="16"/>
        </w:rPr>
        <w:t>’</w:t>
      </w:r>
      <w:hyperlink w:anchor="112_Virilio_and_Lotringer_2007__p__153_">
        <w:r w:rsidRPr="00731BCC">
          <w:rPr>
            <w:rStyle w:val="Hyperlink"/>
            <w:sz w:val="16"/>
          </w:rPr>
          <w:t>112</w:t>
        </w:r>
      </w:hyperlink>
      <w:r w:rsidRPr="00731BCC">
        <w:rPr>
          <w:sz w:val="16"/>
        </w:rPr>
        <w:t xml:space="preserve"> The challenge </w:t>
      </w:r>
      <w:proofErr w:type="spellStart"/>
      <w:r w:rsidRPr="00731BCC">
        <w:rPr>
          <w:sz w:val="16"/>
        </w:rPr>
        <w:t>Virilio</w:t>
      </w:r>
      <w:proofErr w:type="spellEnd"/>
      <w:r w:rsidRPr="00731BCC">
        <w:rPr>
          <w:sz w:val="16"/>
        </w:rPr>
        <w:t xml:space="preserve"> presents to Deleuze and </w:t>
      </w:r>
      <w:proofErr w:type="spellStart"/>
      <w:r w:rsidRPr="00731BCC">
        <w:rPr>
          <w:sz w:val="16"/>
        </w:rPr>
        <w:t>Guattari</w:t>
      </w:r>
      <w:proofErr w:type="spellEnd"/>
      <w:r w:rsidRPr="00731BCC">
        <w:rPr>
          <w:sz w:val="16"/>
        </w:rPr>
        <w:t xml:space="preserve"> is </w:t>
      </w:r>
      <w:r w:rsidRPr="00C03465">
        <w:rPr>
          <w:rStyle w:val="StyleUnderline"/>
        </w:rPr>
        <w:t>that it is impossible think the politics of suicide in such a way that it is not a celebration of accidents, an embrace of the corruption of the political by a military logistics.</w:t>
      </w:r>
      <w:r w:rsidRPr="00731BCC">
        <w:rPr>
          <w:sz w:val="16"/>
        </w:rPr>
        <w:t xml:space="preserve"> This is why they must claim we can distinguish between political and accidental suicides: Whether they can provide enough rope to save us from disaster remains very much in</w:t>
      </w:r>
    </w:p>
    <w:p w14:paraId="16E853D8" w14:textId="77777777" w:rsidR="000E4317" w:rsidRPr="00D40DE6" w:rsidRDefault="000E4317" w:rsidP="000E4317">
      <w:pPr>
        <w:pStyle w:val="Heading4"/>
      </w:pPr>
      <w:r>
        <w:t xml:space="preserve">View our Affirmation as a </w:t>
      </w:r>
      <w:r>
        <w:rPr>
          <w:u w:val="single"/>
        </w:rPr>
        <w:t>form of epistemological eschatology</w:t>
      </w:r>
      <w:r>
        <w:t xml:space="preserve"> – instead of deriving in the </w:t>
      </w:r>
      <w:r>
        <w:rPr>
          <w:u w:val="single"/>
        </w:rPr>
        <w:t>consequential benefits</w:t>
      </w:r>
      <w:r>
        <w:t xml:space="preserve"> of technology, you should prioritize a </w:t>
      </w:r>
      <w:r>
        <w:rPr>
          <w:u w:val="single"/>
        </w:rPr>
        <w:t>re-framing</w:t>
      </w:r>
      <w:r>
        <w:t xml:space="preserve"> that questions the limits of technology itself – this comes </w:t>
      </w:r>
      <w:r>
        <w:rPr>
          <w:u w:val="single"/>
        </w:rPr>
        <w:t>prior</w:t>
      </w:r>
      <w:r>
        <w:t xml:space="preserve"> to any discussion.</w:t>
      </w:r>
    </w:p>
    <w:p w14:paraId="69E53904" w14:textId="77777777" w:rsidR="000E4317" w:rsidRDefault="000E4317" w:rsidP="000E4317">
      <w:proofErr w:type="spellStart"/>
      <w:r w:rsidRPr="001915C3">
        <w:rPr>
          <w:rStyle w:val="Style13ptBold"/>
        </w:rPr>
        <w:t>Virilio</w:t>
      </w:r>
      <w:proofErr w:type="spellEnd"/>
      <w:r>
        <w:rPr>
          <w:rStyle w:val="Style13ptBold"/>
        </w:rPr>
        <w:t xml:space="preserve"> 7</w:t>
      </w:r>
      <w:r w:rsidRPr="001915C3">
        <w:t>, Paul. The original accident. Polity, 2007.</w:t>
      </w:r>
      <w:r>
        <w:t xml:space="preserve"> (Professor of Philosophy at the European Graduate School in </w:t>
      </w:r>
      <w:proofErr w:type="spellStart"/>
      <w:r>
        <w:t>Saas</w:t>
      </w:r>
      <w:proofErr w:type="spellEnd"/>
      <w:r>
        <w:t xml:space="preserve">-Fee, Switzerland)//Elmer </w:t>
      </w:r>
    </w:p>
    <w:p w14:paraId="19C94D76" w14:textId="77777777" w:rsidR="000E4317" w:rsidRDefault="000E4317" w:rsidP="000E4317">
      <w:pPr>
        <w:rPr>
          <w:b/>
          <w:u w:val="single"/>
        </w:rPr>
      </w:pPr>
      <w:r w:rsidRPr="005D4A85">
        <w:rPr>
          <w:rStyle w:val="Emphasis"/>
          <w:highlight w:val="green"/>
        </w:rPr>
        <w:t>The feeling of insecurity that has crept up</w:t>
      </w:r>
      <w:r w:rsidRPr="005D4A85">
        <w:rPr>
          <w:highlight w:val="green"/>
          <w:u w:val="single"/>
        </w:rPr>
        <w:t xml:space="preserve"> </w:t>
      </w:r>
      <w:r w:rsidRPr="004F70C9">
        <w:rPr>
          <w:u w:val="single"/>
        </w:rPr>
        <w:t xml:space="preserve">over the last dozen years or so in the city </w:t>
      </w:r>
      <w:r w:rsidRPr="005D4A85">
        <w:rPr>
          <w:rStyle w:val="Emphasis"/>
          <w:highlight w:val="green"/>
        </w:rPr>
        <w:t>is not only</w:t>
      </w:r>
      <w:r w:rsidRPr="005D4A85">
        <w:rPr>
          <w:highlight w:val="green"/>
          <w:u w:val="single"/>
        </w:rPr>
        <w:t xml:space="preserve"> </w:t>
      </w:r>
      <w:r w:rsidRPr="005D4A85">
        <w:rPr>
          <w:rStyle w:val="Emphasis"/>
          <w:highlight w:val="green"/>
        </w:rPr>
        <w:t>linked to</w:t>
      </w:r>
      <w:r w:rsidRPr="005D4A85">
        <w:rPr>
          <w:highlight w:val="green"/>
          <w:u w:val="single"/>
        </w:rPr>
        <w:t xml:space="preserve"> </w:t>
      </w:r>
      <w:r w:rsidRPr="004F70C9">
        <w:rPr>
          <w:u w:val="single"/>
        </w:rPr>
        <w:t xml:space="preserve">the discourteous </w:t>
      </w:r>
      <w:r w:rsidRPr="005D4A85">
        <w:rPr>
          <w:rStyle w:val="Emphasis"/>
          <w:highlight w:val="green"/>
        </w:rPr>
        <w:t>acts of</w:t>
      </w:r>
      <w:r w:rsidRPr="005D4A85">
        <w:rPr>
          <w:highlight w:val="green"/>
          <w:u w:val="single"/>
        </w:rPr>
        <w:t xml:space="preserve"> </w:t>
      </w:r>
      <w:r w:rsidRPr="004F70C9">
        <w:rPr>
          <w:u w:val="single"/>
        </w:rPr>
        <w:t xml:space="preserve">so-called </w:t>
      </w:r>
      <w:r w:rsidRPr="005D4A85">
        <w:rPr>
          <w:rStyle w:val="Emphasis"/>
          <w:highlight w:val="green"/>
        </w:rPr>
        <w:t>'incivility'</w:t>
      </w:r>
      <w:r w:rsidRPr="005D4A85">
        <w:rPr>
          <w:highlight w:val="green"/>
          <w:u w:val="single"/>
        </w:rPr>
        <w:t xml:space="preserve"> </w:t>
      </w:r>
      <w:r w:rsidRPr="004F70C9">
        <w:rPr>
          <w:u w:val="single"/>
        </w:rPr>
        <w:t>currently plaguing city-dwellers. It is,</w:t>
      </w:r>
      <w:r w:rsidRPr="00D40DE6">
        <w:rPr>
          <w:sz w:val="14"/>
        </w:rPr>
        <w:t xml:space="preserve"> it would </w:t>
      </w:r>
      <w:proofErr w:type="spellStart"/>
      <w:r w:rsidRPr="00D40DE6">
        <w:rPr>
          <w:sz w:val="14"/>
        </w:rPr>
        <w:t>seen</w:t>
      </w:r>
      <w:proofErr w:type="spellEnd"/>
      <w:r w:rsidRPr="00D40DE6">
        <w:rPr>
          <w:sz w:val="14"/>
        </w:rPr>
        <w:t xml:space="preserve">, </w:t>
      </w:r>
      <w:r w:rsidRPr="005D4A85">
        <w:rPr>
          <w:rStyle w:val="Emphasis"/>
          <w:highlight w:val="green"/>
          <w:bdr w:val="single" w:sz="18" w:space="0" w:color="auto"/>
        </w:rPr>
        <w:t>a symptom of a new expectation horizon,</w:t>
      </w:r>
      <w:r w:rsidRPr="005D4A85">
        <w:rPr>
          <w:highlight w:val="green"/>
          <w:u w:val="single"/>
        </w:rPr>
        <w:t xml:space="preserve"> </w:t>
      </w:r>
      <w:r w:rsidRPr="004F70C9">
        <w:rPr>
          <w:u w:val="single"/>
        </w:rPr>
        <w:t>a third kind of horizon after 'revolution' and 'war' the Great War</w:t>
      </w:r>
      <w:r w:rsidRPr="00D40DE6">
        <w:rPr>
          <w:sz w:val="14"/>
        </w:rPr>
        <w:t xml:space="preserve">, the 'war to end wars'. I am talking about the expectation of the integral accident, </w:t>
      </w:r>
      <w:r w:rsidRPr="004F70C9">
        <w:rPr>
          <w:u w:val="single"/>
        </w:rPr>
        <w:t>this Great Accident that is not merely ecological</w:t>
      </w:r>
      <w:r w:rsidRPr="00D40DE6">
        <w:rPr>
          <w:sz w:val="14"/>
        </w:rPr>
        <w:t xml:space="preserve">. The latter has been part of our general mindset for the last thirty years or so. </w:t>
      </w:r>
      <w:r w:rsidRPr="005D4A85">
        <w:rPr>
          <w:rStyle w:val="Emphasis"/>
          <w:highlight w:val="green"/>
        </w:rPr>
        <w:t>The integral accident is</w:t>
      </w:r>
      <w:r w:rsidRPr="004F70C9">
        <w:rPr>
          <w:u w:val="single"/>
        </w:rPr>
        <w:t xml:space="preserve"> also</w:t>
      </w:r>
      <w:r w:rsidRPr="00D40DE6">
        <w:rPr>
          <w:sz w:val="14"/>
        </w:rPr>
        <w:t xml:space="preserve">, and above all, </w:t>
      </w:r>
      <w:r w:rsidRPr="005D4A85">
        <w:rPr>
          <w:rStyle w:val="Emphasis"/>
          <w:highlight w:val="green"/>
        </w:rPr>
        <w:t>eschatological</w:t>
      </w:r>
      <w:r w:rsidRPr="004F70C9">
        <w:rPr>
          <w:u w:val="single"/>
        </w:rPr>
        <w:t xml:space="preserve">. It is the </w:t>
      </w:r>
      <w:r w:rsidRPr="005D4A85">
        <w:rPr>
          <w:rStyle w:val="Emphasis"/>
          <w:highlight w:val="green"/>
        </w:rPr>
        <w:t>accident of</w:t>
      </w:r>
      <w:r w:rsidRPr="005D4A85">
        <w:rPr>
          <w:highlight w:val="green"/>
          <w:u w:val="single"/>
        </w:rPr>
        <w:t xml:space="preserve"> </w:t>
      </w:r>
      <w:r w:rsidRPr="004F70C9">
        <w:rPr>
          <w:u w:val="single"/>
        </w:rPr>
        <w:t xml:space="preserve">a world now foreclosed in what is touted as </w:t>
      </w:r>
      <w:r w:rsidRPr="005D4A85">
        <w:rPr>
          <w:rStyle w:val="Emphasis"/>
          <w:highlight w:val="green"/>
        </w:rPr>
        <w:t>'globalization'</w:t>
      </w:r>
      <w:r w:rsidRPr="004F70C9">
        <w:rPr>
          <w:u w:val="single"/>
        </w:rPr>
        <w:t>, this internationalization at once desired and dreaded now the subject of endless debate</w:t>
      </w:r>
      <w:r w:rsidRPr="00D40DE6">
        <w:rPr>
          <w:sz w:val="14"/>
        </w:rPr>
        <w:t xml:space="preserve">, as though the anthropological horizon of ideas and ideals </w:t>
      </w:r>
      <w:proofErr w:type="spellStart"/>
      <w:r w:rsidRPr="00D40DE6">
        <w:rPr>
          <w:sz w:val="14"/>
        </w:rPr>
        <w:t>suddenlv</w:t>
      </w:r>
      <w:proofErr w:type="spellEnd"/>
      <w:r w:rsidRPr="00D40DE6">
        <w:rPr>
          <w:sz w:val="14"/>
        </w:rPr>
        <w:t xml:space="preserve"> felt blocked off both by the foreclosure represented by a geographical lockdown and by the suddenness of worldwide </w:t>
      </w:r>
      <w:proofErr w:type="spellStart"/>
      <w:r w:rsidRPr="00D40DE6">
        <w:rPr>
          <w:sz w:val="14"/>
        </w:rPr>
        <w:t>interactivitv</w:t>
      </w:r>
      <w:proofErr w:type="spellEnd"/>
      <w:r w:rsidRPr="00D40DE6">
        <w:rPr>
          <w:sz w:val="14"/>
        </w:rPr>
        <w:t xml:space="preserve"> of exchange. ' </w:t>
      </w:r>
      <w:r w:rsidRPr="005D4A85">
        <w:rPr>
          <w:rStyle w:val="Emphasis"/>
          <w:highlight w:val="green"/>
        </w:rPr>
        <w:t>There is immense expectation now</w:t>
      </w:r>
      <w:r w:rsidRPr="00D40DE6">
        <w:rPr>
          <w:sz w:val="14"/>
        </w:rPr>
        <w:t xml:space="preserve">, in fact, </w:t>
      </w:r>
      <w:r w:rsidRPr="005D4A85">
        <w:rPr>
          <w:rStyle w:val="Emphasis"/>
          <w:highlight w:val="green"/>
          <w:bdr w:val="single" w:sz="18" w:space="0" w:color="auto"/>
        </w:rPr>
        <w:t>of an integral accident</w:t>
      </w:r>
      <w:r w:rsidRPr="004F70C9">
        <w:rPr>
          <w:u w:val="single"/>
        </w:rPr>
        <w:t>.</w:t>
      </w:r>
      <w:r w:rsidRPr="00D40DE6">
        <w:rPr>
          <w:sz w:val="14"/>
        </w:rPr>
        <w:t xml:space="preserve"> </w:t>
      </w:r>
      <w:r w:rsidRPr="004F70C9">
        <w:rPr>
          <w:u w:val="single"/>
        </w:rPr>
        <w:t>Horror films are not just the formatted products of the Hollywood dream machine and of the bid to systematically scare viewers or cinemagoers</w:t>
      </w:r>
      <w:r w:rsidRPr="00D40DE6">
        <w:rPr>
          <w:sz w:val="14"/>
        </w:rPr>
        <w:t xml:space="preserve">, as though hell lay at the heart of the world. </w:t>
      </w:r>
      <w:r w:rsidRPr="004F70C9">
        <w:rPr>
          <w:u w:val="single"/>
        </w:rPr>
        <w:t xml:space="preserve">No. What this is about is </w:t>
      </w:r>
      <w:r w:rsidRPr="005D4A85">
        <w:rPr>
          <w:rStyle w:val="Emphasis"/>
          <w:highlight w:val="green"/>
        </w:rPr>
        <w:t>the</w:t>
      </w:r>
      <w:r w:rsidRPr="005D4A85">
        <w:rPr>
          <w:highlight w:val="green"/>
          <w:u w:val="single"/>
        </w:rPr>
        <w:t xml:space="preserve"> </w:t>
      </w:r>
      <w:r w:rsidRPr="004F70C9">
        <w:rPr>
          <w:u w:val="single"/>
        </w:rPr>
        <w:t xml:space="preserve">recent </w:t>
      </w:r>
      <w:r w:rsidRPr="005D4A85">
        <w:rPr>
          <w:rStyle w:val="Emphasis"/>
          <w:highlight w:val="green"/>
        </w:rPr>
        <w:t>emergence of an end-of-the-world feeling</w:t>
      </w:r>
      <w:r w:rsidRPr="005D4A85">
        <w:rPr>
          <w:highlight w:val="green"/>
          <w:u w:val="single"/>
        </w:rPr>
        <w:t xml:space="preserve"> </w:t>
      </w:r>
      <w:r w:rsidRPr="004F70C9">
        <w:rPr>
          <w:u w:val="single"/>
        </w:rPr>
        <w:t>- an end in no way apocalyptic or millenarian</w:t>
      </w:r>
      <w:r w:rsidRPr="00D40DE6">
        <w:rPr>
          <w:sz w:val="14"/>
        </w:rPr>
        <w:t xml:space="preserve">, synonymous with some end of History but, more simply, </w:t>
      </w:r>
      <w:r w:rsidRPr="004F70C9">
        <w:rPr>
          <w:u w:val="single"/>
        </w:rPr>
        <w:t>an end of geography, as though the overhyped consumer society had finally consumed planetary space-time and been duly taken over in turn by the new communications society.</w:t>
      </w:r>
      <w:r>
        <w:rPr>
          <w:u w:val="single"/>
        </w:rPr>
        <w:t xml:space="preserve"> </w:t>
      </w:r>
      <w:r w:rsidRPr="004F70C9">
        <w:rPr>
          <w:u w:val="single"/>
        </w:rPr>
        <w:t>While ancient societies were almost all agoraphobic,</w:t>
      </w:r>
      <w:r w:rsidRPr="00D40DE6">
        <w:rPr>
          <w:sz w:val="14"/>
        </w:rPr>
        <w:t xml:space="preserve"> shut in on themselves in their closed cities, within their outsized enclosures, </w:t>
      </w:r>
      <w:r w:rsidRPr="004F70C9">
        <w:rPr>
          <w:u w:val="single"/>
        </w:rPr>
        <w:t>postmodern societies suddenly seem claustrophobic, as though the open city of our day only leads, in the end, to exclusion.</w:t>
      </w:r>
      <w:r>
        <w:rPr>
          <w:u w:val="single"/>
        </w:rPr>
        <w:t xml:space="preserve"> </w:t>
      </w:r>
      <w:r w:rsidRPr="004F70C9">
        <w:rPr>
          <w:u w:val="single"/>
        </w:rPr>
        <w:t>'Completion is a limit,'</w:t>
      </w:r>
      <w:r w:rsidRPr="00D40DE6">
        <w:rPr>
          <w:sz w:val="14"/>
        </w:rPr>
        <w:t xml:space="preserve"> Aristotle announced in his second axiom. </w:t>
      </w:r>
      <w:r w:rsidRPr="004F70C9">
        <w:rPr>
          <w:u w:val="single"/>
        </w:rPr>
        <w:t>The foreclosed world of economic and political globalization is effectively the ultimate limit of the geopolitics of nations</w:t>
      </w:r>
      <w:r w:rsidRPr="00D40DE6">
        <w:rPr>
          <w:sz w:val="14"/>
        </w:rPr>
        <w:t xml:space="preserve">, and the feeling of panicky insecurity felt by whole populations, along with the gigantic migration flows. of the imminent repopulation of continents, are proof of th1s. </w:t>
      </w:r>
      <w:r w:rsidRPr="004F70C9">
        <w:rPr>
          <w:u w:val="single"/>
        </w:rPr>
        <w:t>The warning costs nothing and our democracies would do well to heed it before future tyrants use it to their own advantage.</w:t>
      </w:r>
      <w:r>
        <w:rPr>
          <w:u w:val="single"/>
        </w:rPr>
        <w:t xml:space="preserve"> </w:t>
      </w:r>
      <w:r w:rsidRPr="00D40DE6">
        <w:rPr>
          <w:sz w:val="14"/>
        </w:rPr>
        <w:t xml:space="preserve">And so, </w:t>
      </w:r>
      <w:r w:rsidRPr="004F70C9">
        <w:rPr>
          <w:u w:val="single"/>
        </w:rPr>
        <w:t>what is emerging,</w:t>
      </w:r>
      <w:r w:rsidRPr="00D40DE6">
        <w:rPr>
          <w:sz w:val="14"/>
        </w:rPr>
        <w:t xml:space="preserve"> alongside the pollution of substances (of air, water, fauna and flora) </w:t>
      </w:r>
      <w:r w:rsidRPr="004F70C9">
        <w:rPr>
          <w:u w:val="single"/>
        </w:rPr>
        <w:t>at the very start of the twenty-first century, is the sudden pollution of distances and of the intervals that make up the very density of our daily reality;</w:t>
      </w:r>
      <w:r w:rsidRPr="00D40DE6">
        <w:rPr>
          <w:sz w:val="14"/>
        </w:rPr>
        <w:t xml:space="preserve"> of this real space of our activities that the interactivity of the real time of instantaneous exchanges </w:t>
      </w:r>
      <w:proofErr w:type="spellStart"/>
      <w:r w:rsidRPr="00D40DE6">
        <w:rPr>
          <w:sz w:val="14"/>
        </w:rPr>
        <w:t>erachcates</w:t>
      </w:r>
      <w:proofErr w:type="spellEnd"/>
      <w:r w:rsidRPr="00D40DE6">
        <w:rPr>
          <w:sz w:val="14"/>
        </w:rPr>
        <w:t xml:space="preserve">: </w:t>
      </w:r>
      <w:r w:rsidRPr="004F70C9">
        <w:rPr>
          <w:u w:val="single"/>
        </w:rPr>
        <w:t>the 'grey ecology' of the pollution of the life-size that rounds off the 'green ecology' of the pollution of nature by our chemicals and other products.</w:t>
      </w:r>
      <w:r>
        <w:rPr>
          <w:u w:val="single"/>
        </w:rPr>
        <w:t xml:space="preserve"> </w:t>
      </w:r>
      <w:r w:rsidRPr="00D40DE6">
        <w:rPr>
          <w:sz w:val="14"/>
        </w:rPr>
        <w:t xml:space="preserve">Here, we might mention the emergence of two currents of thought that are in no way antagonistic but complementary: substantialism (or, if you prefer, materialism) and accidentalism (or, if you prefer, spiritualism). </w:t>
      </w:r>
      <w:r w:rsidRPr="004F70C9">
        <w:rPr>
          <w:u w:val="single"/>
        </w:rPr>
        <w:t>How can we fail to see that the primary political movement of the widespread accident is,</w:t>
      </w:r>
      <w:r w:rsidRPr="00D40DE6">
        <w:rPr>
          <w:sz w:val="14"/>
        </w:rPr>
        <w:t xml:space="preserve"> of course, </w:t>
      </w:r>
      <w:r w:rsidRPr="004F70C9">
        <w:rPr>
          <w:u w:val="single"/>
        </w:rPr>
        <w:t xml:space="preserve">the one commonly referred to as 'the Greens'? </w:t>
      </w:r>
      <w:r w:rsidRPr="005D4A85">
        <w:rPr>
          <w:rStyle w:val="Emphasis"/>
          <w:highlight w:val="green"/>
        </w:rPr>
        <w:t>A movement that is</w:t>
      </w:r>
      <w:r w:rsidRPr="004F70C9">
        <w:rPr>
          <w:u w:val="single"/>
        </w:rPr>
        <w:t xml:space="preserve"> naturally </w:t>
      </w:r>
      <w:r w:rsidRPr="005D4A85">
        <w:rPr>
          <w:rStyle w:val="Emphasis"/>
          <w:highlight w:val="green"/>
        </w:rPr>
        <w:t>more concerned with the</w:t>
      </w:r>
      <w:r w:rsidRPr="005D4A85">
        <w:rPr>
          <w:highlight w:val="green"/>
          <w:u w:val="single"/>
        </w:rPr>
        <w:t xml:space="preserve"> </w:t>
      </w:r>
      <w:r w:rsidRPr="004F70C9">
        <w:rPr>
          <w:u w:val="single"/>
        </w:rPr>
        <w:t xml:space="preserve">pollution of </w:t>
      </w:r>
      <w:r w:rsidRPr="005D4A85">
        <w:rPr>
          <w:rStyle w:val="Emphasis"/>
          <w:highlight w:val="green"/>
        </w:rPr>
        <w:t>material</w:t>
      </w:r>
      <w:r w:rsidRPr="005D4A85">
        <w:rPr>
          <w:highlight w:val="green"/>
          <w:u w:val="single"/>
        </w:rPr>
        <w:t xml:space="preserve"> </w:t>
      </w:r>
      <w:r w:rsidRPr="004F70C9">
        <w:rPr>
          <w:u w:val="single"/>
        </w:rPr>
        <w:t xml:space="preserve">substances </w:t>
      </w:r>
      <w:r w:rsidRPr="005D4A85">
        <w:rPr>
          <w:rStyle w:val="Emphasis"/>
          <w:highlight w:val="green"/>
        </w:rPr>
        <w:t>than with</w:t>
      </w:r>
      <w:r w:rsidRPr="005D4A85">
        <w:rPr>
          <w:highlight w:val="green"/>
          <w:u w:val="single"/>
        </w:rPr>
        <w:t xml:space="preserve"> </w:t>
      </w:r>
      <w:r w:rsidRPr="004F70C9">
        <w:rPr>
          <w:u w:val="single"/>
        </w:rPr>
        <w:t xml:space="preserve">the pollution of </w:t>
      </w:r>
      <w:r w:rsidRPr="005D4A85">
        <w:rPr>
          <w:rStyle w:val="Emphasis"/>
          <w:highlight w:val="green"/>
        </w:rPr>
        <w:t>time</w:t>
      </w:r>
      <w:r w:rsidRPr="005D4A85">
        <w:rPr>
          <w:highlight w:val="green"/>
          <w:u w:val="single"/>
        </w:rPr>
        <w:t xml:space="preserve"> </w:t>
      </w:r>
      <w:r w:rsidRPr="004F70C9">
        <w:rPr>
          <w:u w:val="single"/>
        </w:rPr>
        <w:t xml:space="preserve">distances that </w:t>
      </w:r>
      <w:r w:rsidRPr="005D4A85">
        <w:rPr>
          <w:rStyle w:val="Emphasis"/>
          <w:highlight w:val="green"/>
          <w:bdr w:val="single" w:sz="18" w:space="0" w:color="auto"/>
        </w:rPr>
        <w:t>reduces to nothing</w:t>
      </w:r>
      <w:r w:rsidRPr="00D40DE6">
        <w:rPr>
          <w:sz w:val="14"/>
        </w:rPr>
        <w:t xml:space="preserve">, or almost nothing, </w:t>
      </w:r>
      <w:r w:rsidRPr="004F70C9">
        <w:rPr>
          <w:u w:val="single"/>
        </w:rPr>
        <w:t xml:space="preserve">the extent and duration of our habitat; this human environment that, besides matter, yet possesses geophysical dimensions and proportions that are </w:t>
      </w:r>
      <w:proofErr w:type="spellStart"/>
      <w:r w:rsidRPr="004F70C9">
        <w:rPr>
          <w:u w:val="single"/>
        </w:rPr>
        <w:t>unextendable</w:t>
      </w:r>
      <w:proofErr w:type="spellEnd"/>
      <w:r w:rsidRPr="004F70C9">
        <w:rPr>
          <w:u w:val="single"/>
        </w:rPr>
        <w:t>.</w:t>
      </w:r>
      <w:r>
        <w:rPr>
          <w:u w:val="single"/>
        </w:rPr>
        <w:t xml:space="preserve"> </w:t>
      </w:r>
      <w:r w:rsidRPr="00D40DE6">
        <w:rPr>
          <w:sz w:val="14"/>
        </w:rPr>
        <w:t xml:space="preserve">Proportions every bit as vital as water or the air we breathe for those who already fear that the great Locking Up of the seventeenth century (at the origins of the Revolution of the Enlightenn1ent, according to Michel Foucault) might be reproduced - only, this time, not on the scale of the </w:t>
      </w:r>
      <w:proofErr w:type="spellStart"/>
      <w:r w:rsidRPr="00D40DE6">
        <w:rPr>
          <w:sz w:val="14"/>
        </w:rPr>
        <w:t>asvlums</w:t>
      </w:r>
      <w:proofErr w:type="spellEnd"/>
      <w:r w:rsidRPr="00D40DE6">
        <w:rPr>
          <w:sz w:val="14"/>
        </w:rPr>
        <w:t xml:space="preserve"> or prisons of the </w:t>
      </w:r>
      <w:proofErr w:type="spellStart"/>
      <w:r w:rsidRPr="00D40DE6">
        <w:rPr>
          <w:sz w:val="14"/>
        </w:rPr>
        <w:t>Ancien</w:t>
      </w:r>
      <w:proofErr w:type="spellEnd"/>
      <w:r w:rsidRPr="00D40DE6">
        <w:rPr>
          <w:sz w:val="14"/>
        </w:rPr>
        <w:t xml:space="preserve"> Regime, but on a scale encompassing the entire world. </w:t>
      </w:r>
      <w:r w:rsidRPr="0020082D">
        <w:rPr>
          <w:b/>
          <w:u w:val="single"/>
        </w:rPr>
        <w:t xml:space="preserve">This is why </w:t>
      </w:r>
      <w:r w:rsidRPr="005D4A85">
        <w:rPr>
          <w:rStyle w:val="Emphasis"/>
          <w:highlight w:val="green"/>
        </w:rPr>
        <w:t>we</w:t>
      </w:r>
      <w:r w:rsidRPr="005D4A85">
        <w:rPr>
          <w:b/>
          <w:highlight w:val="green"/>
          <w:u w:val="single"/>
        </w:rPr>
        <w:t xml:space="preserve"> </w:t>
      </w:r>
      <w:r w:rsidRPr="0020082D">
        <w:rPr>
          <w:b/>
          <w:u w:val="single"/>
        </w:rPr>
        <w:t xml:space="preserve">urgently </w:t>
      </w:r>
      <w:r w:rsidRPr="005D4A85">
        <w:rPr>
          <w:rStyle w:val="Emphasis"/>
          <w:highlight w:val="green"/>
        </w:rPr>
        <w:t>need a</w:t>
      </w:r>
      <w:r w:rsidRPr="005D4A85">
        <w:rPr>
          <w:sz w:val="14"/>
          <w:highlight w:val="green"/>
        </w:rPr>
        <w:t xml:space="preserve"> </w:t>
      </w:r>
      <w:r w:rsidRPr="00D40DE6">
        <w:rPr>
          <w:sz w:val="14"/>
        </w:rPr>
        <w:t xml:space="preserve">second </w:t>
      </w:r>
      <w:r w:rsidRPr="0020082D">
        <w:rPr>
          <w:b/>
          <w:u w:val="single"/>
        </w:rPr>
        <w:t xml:space="preserve">political </w:t>
      </w:r>
      <w:r w:rsidRPr="005D4A85">
        <w:rPr>
          <w:rStyle w:val="Emphasis"/>
          <w:highlight w:val="green"/>
        </w:rPr>
        <w:t>movement focused on the integral accident</w:t>
      </w:r>
      <w:r w:rsidRPr="005D4A85">
        <w:rPr>
          <w:b/>
          <w:highlight w:val="green"/>
          <w:u w:val="single"/>
        </w:rPr>
        <w:t xml:space="preserve"> </w:t>
      </w:r>
      <w:r w:rsidRPr="005D4A85">
        <w:rPr>
          <w:rStyle w:val="Emphasis"/>
          <w:highlight w:val="green"/>
        </w:rPr>
        <w:t>that would complement the first - an eschatological party</w:t>
      </w:r>
      <w:r w:rsidRPr="00D40DE6">
        <w:rPr>
          <w:sz w:val="14"/>
        </w:rPr>
        <w:t xml:space="preserve">, this one, </w:t>
      </w:r>
      <w:r w:rsidRPr="004F70C9">
        <w:rPr>
          <w:u w:val="single"/>
        </w:rPr>
        <w:t>parallel to the ecological party officially recognized today</w:t>
      </w:r>
      <w:r w:rsidRPr="00D40DE6">
        <w:rPr>
          <w:sz w:val="14"/>
        </w:rPr>
        <w:t xml:space="preserve">. . Like the highs and lows of stereophony, </w:t>
      </w:r>
      <w:r w:rsidRPr="004F70C9">
        <w:rPr>
          <w:u w:val="single"/>
        </w:rPr>
        <w:t xml:space="preserve">this twin ecopolitical movement would </w:t>
      </w:r>
      <w:r w:rsidRPr="005D4A85">
        <w:rPr>
          <w:rStyle w:val="Emphasis"/>
          <w:highlight w:val="green"/>
        </w:rPr>
        <w:t>create</w:t>
      </w:r>
      <w:r w:rsidRPr="005D4A85">
        <w:rPr>
          <w:highlight w:val="green"/>
          <w:u w:val="single"/>
        </w:rPr>
        <w:t xml:space="preserve"> </w:t>
      </w:r>
      <w:r w:rsidRPr="004F70C9">
        <w:rPr>
          <w:u w:val="single"/>
        </w:rPr>
        <w:t xml:space="preserve">the effect of a field, </w:t>
      </w:r>
      <w:r w:rsidRPr="005D4A85">
        <w:rPr>
          <w:rStyle w:val="Emphasis"/>
          <w:highlight w:val="green"/>
        </w:rPr>
        <w:t xml:space="preserve">a raised profile </w:t>
      </w:r>
      <w:r w:rsidRPr="004F70C9">
        <w:rPr>
          <w:u w:val="single"/>
        </w:rPr>
        <w:t>now indispensable to the right as well as the left in our democratic assemblies</w:t>
      </w:r>
      <w:r w:rsidRPr="00D40DE6">
        <w:rPr>
          <w:sz w:val="14"/>
        </w:rPr>
        <w:t>, since, as we all sense, t</w:t>
      </w:r>
      <w:r w:rsidRPr="004F70C9">
        <w:rPr>
          <w:u w:val="single"/>
        </w:rPr>
        <w:t>his classic political representation will not be able to survive in the absence of a genuinely geopolitical definition of ecology</w:t>
      </w:r>
      <w:r w:rsidRPr="00D40DE6">
        <w:rPr>
          <w:sz w:val="14"/>
        </w:rPr>
        <w:t xml:space="preserve">. In other words, unless it takes account not only of the famous 'imperative of responsibility' of elected representatives, but also the 'precautionary principle' and the principle of vigilance of scientists and other decision-makers running the show. In this sense </w:t>
      </w:r>
      <w:r w:rsidRPr="004F70C9">
        <w:rPr>
          <w:u w:val="single"/>
        </w:rPr>
        <w:t>the crisis or</w:t>
      </w:r>
      <w:r w:rsidRPr="00D40DE6">
        <w:rPr>
          <w:sz w:val="14"/>
        </w:rPr>
        <w:t xml:space="preserve">, rather, </w:t>
      </w:r>
      <w:r w:rsidRPr="004F70C9">
        <w:rPr>
          <w:u w:val="single"/>
        </w:rPr>
        <w:t>the accident in 'representative democracy' has nothing short-lived about it, since the televiewer-citizen can't be governed like an unregistered student or a nineteenth-century reader, his vision of the world being literally completely different</w:t>
      </w:r>
      <w:r w:rsidRPr="00D40DE6">
        <w:rPr>
          <w:sz w:val="14"/>
        </w:rPr>
        <w:t xml:space="preserve">. </w:t>
      </w:r>
      <w:r w:rsidRPr="004F70C9">
        <w:rPr>
          <w:u w:val="single"/>
        </w:rPr>
        <w:t>This is something that certain ecologists have just cottoned on to,</w:t>
      </w:r>
      <w:r w:rsidRPr="00D40DE6">
        <w:rPr>
          <w:sz w:val="14"/>
        </w:rPr>
        <w:t xml:space="preserve"> such as the </w:t>
      </w:r>
      <w:proofErr w:type="spellStart"/>
      <w:r w:rsidRPr="00D40DE6">
        <w:rPr>
          <w:sz w:val="14"/>
        </w:rPr>
        <w:t>Griinen</w:t>
      </w:r>
      <w:proofErr w:type="spellEnd"/>
      <w:r w:rsidRPr="00D40DE6">
        <w:rPr>
          <w:sz w:val="14"/>
        </w:rPr>
        <w:t xml:space="preserve"> in Germany, </w:t>
      </w:r>
      <w:r w:rsidRPr="004F70C9">
        <w:rPr>
          <w:u w:val="single"/>
        </w:rPr>
        <w:t>who are now bent on coming up with a better interpretation of the notion of globalization itself - an ecological as much as an economic variety</w:t>
      </w:r>
      <w:r w:rsidRPr="00D40DE6">
        <w:rPr>
          <w:sz w:val="14"/>
        </w:rPr>
        <w:t xml:space="preserve">. 1 'The civilized world should take seriously the growing threat of Terror on a catastrophic scale,' declared George W Bush, on 15 March 2002. Seriously, certainly, but not tragically, otherwise we would end up lapsing into nihilism and leaping, without any transition, </w:t>
      </w:r>
      <w:proofErr w:type="spellStart"/>
      <w:r w:rsidRPr="00D40DE6">
        <w:rPr>
          <w:sz w:val="14"/>
        </w:rPr>
        <w:t>fi:om</w:t>
      </w:r>
      <w:proofErr w:type="spellEnd"/>
      <w:r w:rsidRPr="00D40DE6">
        <w:rPr>
          <w:sz w:val="14"/>
        </w:rPr>
        <w:t xml:space="preserve"> the euphoria of the consumer </w:t>
      </w:r>
      <w:proofErr w:type="spellStart"/>
      <w:r w:rsidRPr="00D40DE6">
        <w:rPr>
          <w:sz w:val="14"/>
        </w:rPr>
        <w:t>societv</w:t>
      </w:r>
      <w:proofErr w:type="spellEnd"/>
      <w:r w:rsidRPr="00D40DE6">
        <w:rPr>
          <w:sz w:val="14"/>
        </w:rPr>
        <w:t xml:space="preserve"> to the neurasthenia of a society of dereliction about which Karl Kraus was clearly apprehensive when he wrote, in 1914: 'Shrouded in the neurasthenia of hate, all is truth.' 2 </w:t>
      </w:r>
      <w:r w:rsidRPr="004F70C9">
        <w:rPr>
          <w:u w:val="single"/>
        </w:rPr>
        <w:t xml:space="preserve">How can we fail to realize the extent to which, today, the game of politics has been defused and debased by this 'new idea' of so-called happiness carried by the looming shadow of the Revolution of the Enlightenment- but also by that of the Terror? How can we fail to see how powerless we are to tackle the major hazards and great disruptions looming large, in the face of which our hedonistic culture is basically </w:t>
      </w:r>
      <w:proofErr w:type="spellStart"/>
      <w:r w:rsidRPr="004F70C9">
        <w:rPr>
          <w:u w:val="single"/>
        </w:rPr>
        <w:t>defenceless</w:t>
      </w:r>
      <w:proofErr w:type="spellEnd"/>
      <w:r w:rsidRPr="004F70C9">
        <w:rPr>
          <w:u w:val="single"/>
        </w:rPr>
        <w:t>?</w:t>
      </w:r>
      <w:r>
        <w:rPr>
          <w:u w:val="single"/>
        </w:rPr>
        <w:t xml:space="preserve"> </w:t>
      </w:r>
      <w:r w:rsidRPr="004F70C9">
        <w:rPr>
          <w:u w:val="single"/>
        </w:rPr>
        <w:t xml:space="preserve">Geopolitical ecology would also mean this: facing up to the unpredictable, </w:t>
      </w:r>
      <w:r w:rsidRPr="004F70C9">
        <w:rPr>
          <w:b/>
          <w:u w:val="single"/>
        </w:rPr>
        <w:t>to this Medusa of technical progress that literally exterminates the whole world.</w:t>
      </w:r>
      <w:r>
        <w:rPr>
          <w:b/>
          <w:u w:val="single"/>
        </w:rPr>
        <w:t xml:space="preserve"> </w:t>
      </w:r>
    </w:p>
    <w:p w14:paraId="5AAD56C5" w14:textId="77777777" w:rsidR="000E4317" w:rsidRDefault="000E4317" w:rsidP="000E4317">
      <w:pPr>
        <w:pStyle w:val="Heading4"/>
      </w:pPr>
      <w:r>
        <w:t>The role of the judge is to be a critical intellectual – only this can avoid technological violence under the guise of progress.</w:t>
      </w:r>
    </w:p>
    <w:p w14:paraId="46E6B888" w14:textId="77777777" w:rsidR="000E4317" w:rsidRPr="00D40DE6" w:rsidRDefault="000E4317" w:rsidP="000E4317">
      <w:pPr>
        <w:rPr>
          <w:b/>
          <w:bCs/>
          <w:sz w:val="26"/>
        </w:rPr>
      </w:pPr>
      <w:r>
        <w:rPr>
          <w:rStyle w:val="Style13ptBold"/>
        </w:rPr>
        <w:t xml:space="preserve">Lacy 14 </w:t>
      </w:r>
      <w:r>
        <w:t xml:space="preserve">(Mark Lacy. Senior Lecturer at Lancaster University. (2014). </w:t>
      </w:r>
      <w:r w:rsidRPr="001361CE">
        <w:rPr>
          <w:i/>
        </w:rPr>
        <w:t xml:space="preserve">Security, Technology and Global Politics: Thinking with </w:t>
      </w:r>
      <w:proofErr w:type="spellStart"/>
      <w:r w:rsidRPr="001361CE">
        <w:rPr>
          <w:i/>
        </w:rPr>
        <w:t>Virilio</w:t>
      </w:r>
      <w:proofErr w:type="spellEnd"/>
      <w:r w:rsidRPr="001361CE">
        <w:rPr>
          <w:i/>
        </w:rPr>
        <w:t>.</w:t>
      </w:r>
      <w:r>
        <w:t xml:space="preserve"> Routledge. Pg. 101-2) </w:t>
      </w:r>
    </w:p>
    <w:p w14:paraId="1C4201A4" w14:textId="77777777" w:rsidR="000E4317" w:rsidRDefault="000E4317" w:rsidP="000E4317">
      <w:pPr>
        <w:rPr>
          <w:rStyle w:val="StyleUnderline"/>
        </w:rPr>
      </w:pPr>
      <w:r w:rsidRPr="00D40DE6">
        <w:rPr>
          <w:sz w:val="16"/>
        </w:rPr>
        <w:t xml:space="preserve">In the previous chapters I have suggested that a dominant line of inquiry that moves through all of </w:t>
      </w:r>
      <w:proofErr w:type="spellStart"/>
      <w:r w:rsidRPr="009866D2">
        <w:rPr>
          <w:rStyle w:val="StyleUnderline"/>
        </w:rPr>
        <w:t>Virilio’s</w:t>
      </w:r>
      <w:proofErr w:type="spellEnd"/>
      <w:r w:rsidRPr="009866D2">
        <w:rPr>
          <w:rStyle w:val="StyleUnderline"/>
        </w:rPr>
        <w:t xml:space="preserve"> work concerns the </w:t>
      </w:r>
      <w:r w:rsidRPr="00DE2AFC">
        <w:rPr>
          <w:rStyle w:val="StyleUnderline"/>
          <w:highlight w:val="green"/>
        </w:rPr>
        <w:t>endo-colonization</w:t>
      </w:r>
      <w:r w:rsidRPr="009866D2">
        <w:rPr>
          <w:rStyle w:val="StyleUnderline"/>
        </w:rPr>
        <w:t xml:space="preserve"> of society, </w:t>
      </w:r>
      <w:r w:rsidRPr="00DE2AFC">
        <w:rPr>
          <w:rStyle w:val="StyleUnderline"/>
          <w:highlight w:val="green"/>
        </w:rPr>
        <w:t>the desire to</w:t>
      </w:r>
      <w:r w:rsidRPr="009866D2">
        <w:rPr>
          <w:rStyle w:val="StyleUnderline"/>
        </w:rPr>
        <w:t xml:space="preserve"> not only </w:t>
      </w:r>
      <w:r w:rsidRPr="00DE2AFC">
        <w:rPr>
          <w:rStyle w:val="StyleUnderline"/>
          <w:highlight w:val="green"/>
        </w:rPr>
        <w:t>prepare for conﬂict with other states</w:t>
      </w:r>
      <w:r w:rsidRPr="00D40DE6">
        <w:rPr>
          <w:sz w:val="16"/>
        </w:rPr>
        <w:t xml:space="preserve"> (and networks) </w:t>
      </w:r>
      <w:r w:rsidRPr="009866D2">
        <w:rPr>
          <w:rStyle w:val="StyleUnderline"/>
        </w:rPr>
        <w:t xml:space="preserve">but to </w:t>
      </w:r>
      <w:r w:rsidRPr="00DA4A26">
        <w:rPr>
          <w:rStyle w:val="StyleUnderline"/>
        </w:rPr>
        <w:t>use</w:t>
      </w:r>
      <w:r w:rsidRPr="009866D2">
        <w:rPr>
          <w:rStyle w:val="StyleUnderline"/>
        </w:rPr>
        <w:t xml:space="preserve"> the technologies that emerge from the security </w:t>
      </w:r>
      <w:r w:rsidRPr="00DE2AFC">
        <w:rPr>
          <w:rStyle w:val="StyleUnderline"/>
          <w:highlight w:val="green"/>
        </w:rPr>
        <w:t>and</w:t>
      </w:r>
      <w:r w:rsidRPr="009866D2">
        <w:rPr>
          <w:rStyle w:val="StyleUnderline"/>
        </w:rPr>
        <w:t xml:space="preserve"> protection sciences to </w:t>
      </w:r>
      <w:r w:rsidRPr="00DE2AFC">
        <w:rPr>
          <w:rStyle w:val="StyleUnderline"/>
          <w:highlight w:val="green"/>
        </w:rPr>
        <w:t>police</w:t>
      </w:r>
      <w:r w:rsidRPr="00D40DE6">
        <w:rPr>
          <w:sz w:val="16"/>
        </w:rPr>
        <w:t xml:space="preserve"> and control </w:t>
      </w:r>
      <w:r w:rsidRPr="00DE2AFC">
        <w:rPr>
          <w:rStyle w:val="StyleUnderline"/>
          <w:highlight w:val="green"/>
        </w:rPr>
        <w:t>populations at home.</w:t>
      </w:r>
      <w:r w:rsidRPr="00D40DE6">
        <w:rPr>
          <w:sz w:val="16"/>
        </w:rPr>
        <w:t xml:space="preserve"> </w:t>
      </w:r>
      <w:proofErr w:type="spellStart"/>
      <w:r w:rsidRPr="00D40DE6">
        <w:rPr>
          <w:sz w:val="16"/>
        </w:rPr>
        <w:t>Virilio</w:t>
      </w:r>
      <w:proofErr w:type="spellEnd"/>
      <w:r w:rsidRPr="00D40DE6">
        <w:rPr>
          <w:sz w:val="16"/>
        </w:rPr>
        <w:t xml:space="preserve"> suggests that </w:t>
      </w:r>
      <w:r w:rsidRPr="00DE2AFC">
        <w:rPr>
          <w:rStyle w:val="StyleUnderline"/>
          <w:highlight w:val="green"/>
        </w:rPr>
        <w:t xml:space="preserve">there is a </w:t>
      </w:r>
      <w:r w:rsidRPr="00396F6F">
        <w:rPr>
          <w:rStyle w:val="StyleUnderline"/>
        </w:rPr>
        <w:t xml:space="preserve">dangerous </w:t>
      </w:r>
      <w:r w:rsidRPr="00DE2AFC">
        <w:rPr>
          <w:rStyle w:val="StyleUnderline"/>
          <w:highlight w:val="green"/>
        </w:rPr>
        <w:t>synergy between societies addicted to</w:t>
      </w:r>
      <w:r w:rsidRPr="009866D2">
        <w:rPr>
          <w:rStyle w:val="StyleUnderline"/>
        </w:rPr>
        <w:t xml:space="preserve"> innovating </w:t>
      </w:r>
      <w:r w:rsidRPr="00DE2AFC">
        <w:rPr>
          <w:rStyle w:val="StyleUnderline"/>
          <w:highlight w:val="green"/>
        </w:rPr>
        <w:t>new technologies</w:t>
      </w:r>
      <w:r w:rsidRPr="009866D2">
        <w:rPr>
          <w:rStyle w:val="StyleUnderline"/>
        </w:rPr>
        <w:t xml:space="preserve"> of security</w:t>
      </w:r>
      <w:r w:rsidRPr="00D40DE6">
        <w:rPr>
          <w:sz w:val="16"/>
        </w:rPr>
        <w:t xml:space="preserve"> and control </w:t>
      </w:r>
      <w:r w:rsidRPr="00DE2AFC">
        <w:rPr>
          <w:rStyle w:val="StyleUnderline"/>
          <w:highlight w:val="green"/>
        </w:rPr>
        <w:t>and</w:t>
      </w:r>
      <w:r w:rsidRPr="009866D2">
        <w:rPr>
          <w:rStyle w:val="StyleUnderline"/>
        </w:rPr>
        <w:t xml:space="preserve"> the production of </w:t>
      </w:r>
      <w:r w:rsidRPr="00DE2AFC">
        <w:rPr>
          <w:rStyle w:val="StyleUnderline"/>
          <w:highlight w:val="green"/>
        </w:rPr>
        <w:t>societies where life becomes more</w:t>
      </w:r>
      <w:r w:rsidRPr="009866D2">
        <w:rPr>
          <w:rStyle w:val="StyleUnderline"/>
        </w:rPr>
        <w:t xml:space="preserve"> fragile and </w:t>
      </w:r>
      <w:r w:rsidRPr="00DE2AFC">
        <w:rPr>
          <w:rStyle w:val="StyleUnderline"/>
          <w:highlight w:val="green"/>
        </w:rPr>
        <w:t>‘accident prone’</w:t>
      </w:r>
      <w:r w:rsidRPr="00D40DE6">
        <w:rPr>
          <w:sz w:val="16"/>
        </w:rPr>
        <w:t xml:space="preserve"> (from the social unrest of financial crisis through to potential ecological insecurities). </w:t>
      </w:r>
      <w:r w:rsidRPr="00933CB2">
        <w:rPr>
          <w:rStyle w:val="StyleUnderline"/>
        </w:rPr>
        <w:t>The seductive vision of the future</w:t>
      </w:r>
      <w:r w:rsidRPr="00D40DE6">
        <w:rPr>
          <w:sz w:val="16"/>
        </w:rPr>
        <w:t xml:space="preserve"> popular </w:t>
      </w:r>
      <w:r w:rsidRPr="00933CB2">
        <w:rPr>
          <w:rStyle w:val="StyleUnderline"/>
        </w:rPr>
        <w:t>in the ‘propaganda of progress’ depicts a cosmopolitan world where new technologies</w:t>
      </w:r>
      <w:r w:rsidRPr="00D40DE6">
        <w:rPr>
          <w:sz w:val="16"/>
        </w:rPr>
        <w:t xml:space="preserve"> and ‘free markets’ </w:t>
      </w:r>
      <w:r w:rsidRPr="00933CB2">
        <w:rPr>
          <w:rStyle w:val="StyleUnderline"/>
        </w:rPr>
        <w:t>will accelerate the ‘progress’ of the modern world:</w:t>
      </w:r>
      <w:r w:rsidRPr="00D40DE6">
        <w:rPr>
          <w:sz w:val="16"/>
        </w:rPr>
        <w:t xml:space="preserve"> life will be safer and healthier, more enriching and humane, realizing untold levels of civility across the planet as we harness the potential of our technological and cultural ingenuity. </w:t>
      </w:r>
      <w:proofErr w:type="spellStart"/>
      <w:r w:rsidRPr="00D40DE6">
        <w:rPr>
          <w:sz w:val="16"/>
        </w:rPr>
        <w:t>Virilio’s</w:t>
      </w:r>
      <w:proofErr w:type="spellEnd"/>
      <w:r w:rsidRPr="00D40DE6">
        <w:rPr>
          <w:sz w:val="16"/>
        </w:rPr>
        <w:t xml:space="preserve"> ‘negativity’ on this vision of the future is to suggest that </w:t>
      </w:r>
      <w:r w:rsidRPr="00DE2AFC">
        <w:rPr>
          <w:rStyle w:val="StyleUnderline"/>
          <w:highlight w:val="green"/>
        </w:rPr>
        <w:t>the role of the intellectual is to think</w:t>
      </w:r>
      <w:r w:rsidRPr="00D40DE6">
        <w:rPr>
          <w:sz w:val="16"/>
        </w:rPr>
        <w:t xml:space="preserve"> more </w:t>
      </w:r>
      <w:r w:rsidRPr="00DE2AFC">
        <w:rPr>
          <w:rStyle w:val="StyleUnderline"/>
          <w:highlight w:val="green"/>
        </w:rPr>
        <w:t>critically</w:t>
      </w:r>
      <w:r w:rsidRPr="00851CC6">
        <w:rPr>
          <w:rStyle w:val="StyleUnderline"/>
        </w:rPr>
        <w:t xml:space="preserve"> (and pessimistically) </w:t>
      </w:r>
      <w:r w:rsidRPr="00DE2AFC">
        <w:rPr>
          <w:rStyle w:val="StyleUnderline"/>
          <w:highlight w:val="green"/>
        </w:rPr>
        <w:t>about the future</w:t>
      </w:r>
      <w:r w:rsidRPr="00D40DE6">
        <w:rPr>
          <w:sz w:val="16"/>
        </w:rPr>
        <w:t xml:space="preserve"> – for it might be the case that </w:t>
      </w:r>
      <w:r w:rsidRPr="00DE2AFC">
        <w:rPr>
          <w:rStyle w:val="StyleUnderline"/>
          <w:highlight w:val="green"/>
        </w:rPr>
        <w:t>technological</w:t>
      </w:r>
      <w:r w:rsidRPr="00851CC6">
        <w:rPr>
          <w:rStyle w:val="StyleUnderline"/>
        </w:rPr>
        <w:t xml:space="preserve"> innovation and </w:t>
      </w:r>
      <w:r w:rsidRPr="00DE2AFC">
        <w:rPr>
          <w:rStyle w:val="StyleUnderline"/>
          <w:highlight w:val="green"/>
        </w:rPr>
        <w:t>acceleration leads to a world where we</w:t>
      </w:r>
      <w:r w:rsidRPr="00D40DE6">
        <w:rPr>
          <w:sz w:val="16"/>
        </w:rPr>
        <w:t xml:space="preserve"> simply </w:t>
      </w:r>
      <w:r w:rsidRPr="00DE2AFC">
        <w:rPr>
          <w:rStyle w:val="StyleUnderline"/>
          <w:highlight w:val="green"/>
        </w:rPr>
        <w:t>do not ‘need’</w:t>
      </w:r>
      <w:r w:rsidRPr="00851CC6">
        <w:rPr>
          <w:rStyle w:val="StyleUnderline"/>
        </w:rPr>
        <w:t xml:space="preserve"> large </w:t>
      </w:r>
      <w:r w:rsidRPr="00DE2AFC">
        <w:rPr>
          <w:rStyle w:val="StyleUnderline"/>
          <w:highlight w:val="green"/>
        </w:rPr>
        <w:t>sections of humanity; endo-colonization will</w:t>
      </w:r>
      <w:r w:rsidRPr="00851CC6">
        <w:rPr>
          <w:rStyle w:val="StyleUnderline"/>
        </w:rPr>
        <w:t xml:space="preserve"> be needed to </w:t>
      </w:r>
      <w:r w:rsidRPr="00DE2AFC">
        <w:rPr>
          <w:rStyle w:val="StyleUnderline"/>
          <w:highlight w:val="green"/>
        </w:rPr>
        <w:t>police those</w:t>
      </w:r>
      <w:r w:rsidRPr="00851CC6">
        <w:rPr>
          <w:rStyle w:val="StyleUnderline"/>
        </w:rPr>
        <w:t xml:space="preserve"> that are </w:t>
      </w:r>
      <w:r w:rsidRPr="00DE2AFC">
        <w:rPr>
          <w:rStyle w:val="StyleUnderline"/>
          <w:highlight w:val="green"/>
        </w:rPr>
        <w:t>excluded from the ‘good life’; and those who are lucky</w:t>
      </w:r>
      <w:r w:rsidRPr="00851CC6">
        <w:rPr>
          <w:rStyle w:val="StyleUnderline"/>
        </w:rPr>
        <w:t xml:space="preserve"> enough to access the good life </w:t>
      </w:r>
      <w:r w:rsidRPr="00DE2AFC">
        <w:rPr>
          <w:rStyle w:val="StyleUnderline"/>
          <w:highlight w:val="green"/>
        </w:rPr>
        <w:t>will be under constant</w:t>
      </w:r>
      <w:r w:rsidRPr="00851CC6">
        <w:rPr>
          <w:rStyle w:val="StyleUnderline"/>
        </w:rPr>
        <w:t xml:space="preserve"> surveillance and </w:t>
      </w:r>
      <w:r w:rsidRPr="00DE2AFC">
        <w:rPr>
          <w:rStyle w:val="StyleUnderline"/>
          <w:highlight w:val="green"/>
        </w:rPr>
        <w:t>control</w:t>
      </w:r>
      <w:r w:rsidRPr="00D40DE6">
        <w:rPr>
          <w:sz w:val="16"/>
        </w:rPr>
        <w:t xml:space="preserve"> inside and outside the workplace. Economic and security </w:t>
      </w:r>
      <w:r w:rsidRPr="00851CC6">
        <w:rPr>
          <w:rStyle w:val="StyleUnderline"/>
        </w:rPr>
        <w:t>elites will search constantly for ways to protect themselves from the ‘non-development’ of the society they helped produce</w:t>
      </w:r>
      <w:r w:rsidRPr="00D40DE6">
        <w:rPr>
          <w:sz w:val="16"/>
        </w:rPr>
        <w:t xml:space="preserve"> (or degrade), to isolate themselves from the increasingly uninhabitable spaces that cover the planet. </w:t>
      </w:r>
      <w:r w:rsidRPr="00851CC6">
        <w:rPr>
          <w:rStyle w:val="StyleUnderline"/>
        </w:rPr>
        <w:t>The ‘excluded’ of the future are left out of the propaganda of progress</w:t>
      </w:r>
      <w:r w:rsidRPr="00D40DE6">
        <w:rPr>
          <w:sz w:val="16"/>
        </w:rPr>
        <w:t xml:space="preserve"> that we are sold, a source of uncertainty left out of the corporate scenarios on the future: progress will have provided the good life to all (or, the story goes, to greater numbers around the planet). For </w:t>
      </w:r>
      <w:proofErr w:type="spellStart"/>
      <w:r w:rsidRPr="00D40DE6">
        <w:rPr>
          <w:sz w:val="16"/>
        </w:rPr>
        <w:t>Virilio</w:t>
      </w:r>
      <w:proofErr w:type="spellEnd"/>
      <w:r w:rsidRPr="00D40DE6">
        <w:rPr>
          <w:sz w:val="16"/>
        </w:rPr>
        <w:t xml:space="preserve">, </w:t>
      </w:r>
      <w:r w:rsidRPr="00851CC6">
        <w:rPr>
          <w:rStyle w:val="StyleUnderline"/>
        </w:rPr>
        <w:t>the</w:t>
      </w:r>
      <w:r w:rsidRPr="00D40DE6">
        <w:rPr>
          <w:sz w:val="16"/>
        </w:rPr>
        <w:t xml:space="preserve"> dominant </w:t>
      </w:r>
      <w:r w:rsidRPr="00851CC6">
        <w:rPr>
          <w:rStyle w:val="StyleUnderline"/>
        </w:rPr>
        <w:t xml:space="preserve">politics of </w:t>
      </w:r>
      <w:r w:rsidRPr="00DE2AFC">
        <w:rPr>
          <w:rStyle w:val="StyleUnderline"/>
          <w:highlight w:val="green"/>
        </w:rPr>
        <w:t>security is caught up</w:t>
      </w:r>
      <w:r w:rsidRPr="00851CC6">
        <w:rPr>
          <w:rStyle w:val="StyleUnderline"/>
        </w:rPr>
        <w:t xml:space="preserve"> with the search for </w:t>
      </w:r>
      <w:r w:rsidRPr="00DE2AFC">
        <w:rPr>
          <w:rStyle w:val="StyleUnderline"/>
          <w:highlight w:val="green"/>
        </w:rPr>
        <w:t>solutions to</w:t>
      </w:r>
      <w:r w:rsidRPr="00D40DE6">
        <w:rPr>
          <w:sz w:val="16"/>
        </w:rPr>
        <w:t xml:space="preserve"> control and </w:t>
      </w:r>
      <w:r w:rsidRPr="00DE2AFC">
        <w:rPr>
          <w:rStyle w:val="StyleUnderline"/>
          <w:highlight w:val="green"/>
        </w:rPr>
        <w:t>contain dangerous otherness</w:t>
      </w:r>
      <w:r w:rsidRPr="00851CC6">
        <w:rPr>
          <w:rStyle w:val="StyleUnderline"/>
        </w:rPr>
        <w:t xml:space="preserve"> wherever it exists,</w:t>
      </w:r>
      <w:r w:rsidRPr="00D40DE6">
        <w:rPr>
          <w:sz w:val="16"/>
        </w:rPr>
        <w:t xml:space="preserve"> not with taking seriously the insecurity and fragility that emerges from our way of life.1 </w:t>
      </w:r>
      <w:r w:rsidRPr="00851CC6">
        <w:rPr>
          <w:rStyle w:val="StyleUnderline"/>
        </w:rPr>
        <w:t>Technologies and policies of security and control are the remedies of our</w:t>
      </w:r>
      <w:r w:rsidRPr="00D40DE6">
        <w:rPr>
          <w:sz w:val="16"/>
        </w:rPr>
        <w:t xml:space="preserve"> sense (or </w:t>
      </w:r>
      <w:r w:rsidRPr="00851CC6">
        <w:rPr>
          <w:rStyle w:val="StyleUnderline"/>
        </w:rPr>
        <w:t>perception) of vulnerability</w:t>
      </w:r>
      <w:r w:rsidRPr="00D40DE6">
        <w:rPr>
          <w:sz w:val="16"/>
        </w:rPr>
        <w:t xml:space="preserve"> and insecurity in a world that feels increasingly fragile (from the ‘individualized’ or racialized threats to security or social cohesion posed by immigrants or minorities, the changing world order), </w:t>
      </w:r>
      <w:r w:rsidRPr="00851CC6">
        <w:rPr>
          <w:rStyle w:val="StyleUnderline"/>
        </w:rPr>
        <w:t>measures designed to respond to our sense of siege psychosis.</w:t>
      </w:r>
      <w:r>
        <w:rPr>
          <w:rStyle w:val="StyleUnderline"/>
        </w:rPr>
        <w:t xml:space="preserve"> </w:t>
      </w:r>
      <w:r w:rsidRPr="00D40DE6">
        <w:rPr>
          <w:sz w:val="16"/>
        </w:rPr>
        <w:t xml:space="preserve">For </w:t>
      </w:r>
      <w:proofErr w:type="spellStart"/>
      <w:r w:rsidRPr="00D40DE6">
        <w:rPr>
          <w:sz w:val="16"/>
        </w:rPr>
        <w:t>Virilio</w:t>
      </w:r>
      <w:proofErr w:type="spellEnd"/>
      <w:r w:rsidRPr="00D40DE6">
        <w:rPr>
          <w:sz w:val="16"/>
        </w:rPr>
        <w:t xml:space="preserve">, </w:t>
      </w:r>
      <w:r w:rsidRPr="00DE2AFC">
        <w:rPr>
          <w:rStyle w:val="StyleUnderline"/>
          <w:highlight w:val="green"/>
        </w:rPr>
        <w:t>the role of the intellectual is to ask</w:t>
      </w:r>
      <w:r w:rsidRPr="00851CC6">
        <w:rPr>
          <w:rStyle w:val="StyleUnderline"/>
        </w:rPr>
        <w:t xml:space="preserve"> critical </w:t>
      </w:r>
      <w:r w:rsidRPr="00DE2AFC">
        <w:rPr>
          <w:rStyle w:val="StyleUnderline"/>
          <w:highlight w:val="green"/>
        </w:rPr>
        <w:t>questions about</w:t>
      </w:r>
      <w:r w:rsidRPr="00851CC6">
        <w:rPr>
          <w:rStyle w:val="StyleUnderline"/>
        </w:rPr>
        <w:t xml:space="preserve"> the </w:t>
      </w:r>
      <w:r w:rsidRPr="00DE2AFC">
        <w:rPr>
          <w:rStyle w:val="StyleUnderline"/>
          <w:highlight w:val="green"/>
        </w:rPr>
        <w:t>solutions</w:t>
      </w:r>
      <w:r w:rsidRPr="00851CC6">
        <w:rPr>
          <w:rStyle w:val="StyleUnderline"/>
        </w:rPr>
        <w:t xml:space="preserve"> that are offered to us to make life more eff</w:t>
      </w:r>
      <w:r>
        <w:rPr>
          <w:rStyle w:val="StyleUnderline"/>
        </w:rPr>
        <w:t>i</w:t>
      </w:r>
      <w:r w:rsidRPr="00851CC6">
        <w:rPr>
          <w:rStyle w:val="StyleUnderline"/>
        </w:rPr>
        <w:t>cient</w:t>
      </w:r>
      <w:r w:rsidRPr="00D40DE6">
        <w:rPr>
          <w:sz w:val="16"/>
        </w:rPr>
        <w:t xml:space="preserve"> – not to necessarily reject all the solutions but </w:t>
      </w:r>
      <w:r w:rsidRPr="00DE2AFC">
        <w:rPr>
          <w:rStyle w:val="StyleUnderline"/>
          <w:highlight w:val="green"/>
        </w:rPr>
        <w:t>to avoid</w:t>
      </w:r>
      <w:r w:rsidRPr="00851CC6">
        <w:rPr>
          <w:rStyle w:val="StyleUnderline"/>
        </w:rPr>
        <w:t xml:space="preserve"> being captured by </w:t>
      </w:r>
      <w:r w:rsidRPr="00DE2AFC">
        <w:rPr>
          <w:rStyle w:val="StyleUnderline"/>
          <w:highlight w:val="green"/>
        </w:rPr>
        <w:t>the propaganda of</w:t>
      </w:r>
      <w:r w:rsidRPr="00851CC6">
        <w:rPr>
          <w:rStyle w:val="StyleUnderline"/>
        </w:rPr>
        <w:t xml:space="preserve"> technological </w:t>
      </w:r>
      <w:r w:rsidRPr="00DE2AFC">
        <w:rPr>
          <w:rStyle w:val="StyleUnderline"/>
          <w:highlight w:val="green"/>
        </w:rPr>
        <w:t>progress</w:t>
      </w:r>
      <w:r w:rsidRPr="00851CC6">
        <w:rPr>
          <w:rStyle w:val="StyleUnderline"/>
        </w:rPr>
        <w:t xml:space="preserve">, to be out of ‘sync’ with it: </w:t>
      </w:r>
      <w:r w:rsidRPr="00DE2AFC">
        <w:rPr>
          <w:rStyle w:val="StyleUnderline"/>
          <w:highlight w:val="green"/>
        </w:rPr>
        <w:t>to examine the vulnerabilities</w:t>
      </w:r>
      <w:r w:rsidRPr="00851CC6">
        <w:rPr>
          <w:rStyle w:val="StyleUnderline"/>
        </w:rPr>
        <w:t xml:space="preserve"> that </w:t>
      </w:r>
      <w:r w:rsidRPr="00DE2AFC">
        <w:rPr>
          <w:rStyle w:val="StyleUnderline"/>
          <w:highlight w:val="green"/>
        </w:rPr>
        <w:t>we are creating through our desire for</w:t>
      </w:r>
      <w:r w:rsidRPr="00851CC6">
        <w:rPr>
          <w:rStyle w:val="StyleUnderline"/>
        </w:rPr>
        <w:t xml:space="preserve"> progress, efficiency and </w:t>
      </w:r>
      <w:r w:rsidRPr="00DE2AFC">
        <w:rPr>
          <w:rStyle w:val="StyleUnderline"/>
          <w:highlight w:val="green"/>
        </w:rPr>
        <w:t>security.</w:t>
      </w:r>
      <w:r w:rsidRPr="00D40DE6">
        <w:rPr>
          <w:sz w:val="16"/>
        </w:rPr>
        <w:t xml:space="preserve"> Returning to the point on death and society that was mentioned in the previous chapter: just as </w:t>
      </w:r>
      <w:proofErr w:type="spellStart"/>
      <w:r w:rsidRPr="00851CC6">
        <w:rPr>
          <w:rStyle w:val="StyleUnderline"/>
        </w:rPr>
        <w:t>Virilio</w:t>
      </w:r>
      <w:proofErr w:type="spellEnd"/>
      <w:r w:rsidRPr="00851CC6">
        <w:rPr>
          <w:rStyle w:val="StyleUnderline"/>
        </w:rPr>
        <w:t xml:space="preserve"> encourages the reader to cultivate a more</w:t>
      </w:r>
      <w:r w:rsidRPr="00D40DE6">
        <w:rPr>
          <w:sz w:val="16"/>
        </w:rPr>
        <w:t xml:space="preserve"> sober and </w:t>
      </w:r>
      <w:r w:rsidRPr="00851CC6">
        <w:rPr>
          <w:rStyle w:val="StyleUnderline"/>
        </w:rPr>
        <w:t>critical view in times where the consequences of violence and war are sanitized</w:t>
      </w:r>
      <w:r w:rsidRPr="00D40DE6">
        <w:rPr>
          <w:sz w:val="16"/>
        </w:rPr>
        <w:t xml:space="preserve"> (and sometimes glorified), so </w:t>
      </w:r>
      <w:r w:rsidRPr="00851CC6">
        <w:rPr>
          <w:rStyle w:val="StyleUnderline"/>
        </w:rPr>
        <w:t>he wants us to maintain a critical distance from the culture that believes</w:t>
      </w:r>
      <w:r w:rsidRPr="00D40DE6">
        <w:rPr>
          <w:sz w:val="16"/>
        </w:rPr>
        <w:t xml:space="preserve"> (or wants to believe) </w:t>
      </w:r>
      <w:r w:rsidRPr="00851CC6">
        <w:rPr>
          <w:rStyle w:val="StyleUnderline"/>
        </w:rPr>
        <w:t xml:space="preserve">in perpetual technological progress, </w:t>
      </w:r>
      <w:r w:rsidRPr="00DE2AFC">
        <w:rPr>
          <w:rStyle w:val="StyleUnderline"/>
          <w:highlight w:val="green"/>
        </w:rPr>
        <w:t>to question what progress is, to question the vision of the ‘good life’</w:t>
      </w:r>
      <w:r w:rsidRPr="00396F6F">
        <w:rPr>
          <w:rStyle w:val="StyleUnderline"/>
        </w:rPr>
        <w:t xml:space="preserve"> that is sold to us.</w:t>
      </w:r>
    </w:p>
    <w:p w14:paraId="7C32869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9"/>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E4317"/>
    <w:rsid w:val="000139A3"/>
    <w:rsid w:val="000E431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712F4"/>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6311E"/>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8B328"/>
  <w15:chartTrackingRefBased/>
  <w15:docId w15:val="{353A0B21-AA57-4E28-88CE-CED038252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E4317"/>
    <w:rPr>
      <w:rFonts w:ascii="Calibri" w:hAnsi="Calibri"/>
    </w:rPr>
  </w:style>
  <w:style w:type="paragraph" w:styleId="Heading1">
    <w:name w:val="heading 1"/>
    <w:aliases w:val="Pocket"/>
    <w:basedOn w:val="Normal"/>
    <w:next w:val="Normal"/>
    <w:link w:val="Heading1Char"/>
    <w:qFormat/>
    <w:rsid w:val="000E43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43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43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 Ch,T"/>
    <w:basedOn w:val="Normal"/>
    <w:next w:val="Normal"/>
    <w:link w:val="Heading4Char"/>
    <w:uiPriority w:val="3"/>
    <w:unhideWhenUsed/>
    <w:qFormat/>
    <w:rsid w:val="000E431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43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4317"/>
  </w:style>
  <w:style w:type="character" w:customStyle="1" w:styleId="Heading1Char">
    <w:name w:val="Heading 1 Char"/>
    <w:aliases w:val="Pocket Char"/>
    <w:basedOn w:val="DefaultParagraphFont"/>
    <w:link w:val="Heading1"/>
    <w:rsid w:val="000E431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E431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E431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3"/>
    <w:rsid w:val="000E4317"/>
    <w:rPr>
      <w:rFonts w:ascii="Calibri" w:eastAsiaTheme="majorEastAsia" w:hAnsi="Calibri" w:cstheme="majorBidi"/>
      <w:b/>
      <w:iCs/>
      <w:sz w:val="26"/>
    </w:rPr>
  </w:style>
  <w:style w:type="character" w:styleId="Emphasis">
    <w:name w:val="Emphasis"/>
    <w:basedOn w:val="DefaultParagraphFont"/>
    <w:uiPriority w:val="7"/>
    <w:qFormat/>
    <w:rsid w:val="000E431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E4317"/>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0E4317"/>
    <w:rPr>
      <w:b w:val="0"/>
      <w:sz w:val="22"/>
      <w:u w:val="single"/>
    </w:rPr>
  </w:style>
  <w:style w:type="character" w:styleId="Hyperlink">
    <w:name w:val="Hyperlink"/>
    <w:aliases w:val="Read,Important,heading 1 (block title),Card Text,Internet Link,Analytic Text,Internet link,Char Char1,Underline Char Char Char Char1,Heading 3 Char Char Char Char Char Char Char Char Char Char1,Char Char Char Char Char Char Char Char1,TAG "/>
    <w:basedOn w:val="DefaultParagraphFont"/>
    <w:link w:val="Card"/>
    <w:uiPriority w:val="99"/>
    <w:unhideWhenUsed/>
    <w:rsid w:val="000E4317"/>
    <w:rPr>
      <w:color w:val="auto"/>
      <w:u w:val="none"/>
    </w:rPr>
  </w:style>
  <w:style w:type="character" w:styleId="FollowedHyperlink">
    <w:name w:val="FollowedHyperlink"/>
    <w:basedOn w:val="DefaultParagraphFont"/>
    <w:uiPriority w:val="99"/>
    <w:semiHidden/>
    <w:unhideWhenUsed/>
    <w:rsid w:val="000E4317"/>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0E4317"/>
    <w:pPr>
      <w:spacing w:after="0" w:line="240" w:lineRule="auto"/>
    </w:pPr>
    <w:rPr>
      <w:u w:val="single"/>
    </w:rPr>
  </w:style>
  <w:style w:type="paragraph" w:customStyle="1" w:styleId="Card">
    <w:name w:val="Card"/>
    <w:aliases w:val="No Spacing31,No Spacing22,No Spacing3,tag,No Spacing1,No Spacing111,No Spacing11,No Spacing112,No Spacing2,Debate Text,Read stuff,No Spacing1121,Tag and Cite,nonunderlined,tags,Dont use,Very Small Text,No Spacing111112,card,No Spacing41,Tag and Ci"/>
    <w:basedOn w:val="Heading1"/>
    <w:link w:val="Hyperlink"/>
    <w:autoRedefine/>
    <w:uiPriority w:val="99"/>
    <w:qFormat/>
    <w:rsid w:val="000E431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phemerajournal.org/sites/default/files/1-2armitage.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7</Pages>
  <Words>7938</Words>
  <Characters>45250</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2</cp:revision>
  <dcterms:created xsi:type="dcterms:W3CDTF">2022-02-20T18:18:00Z</dcterms:created>
  <dcterms:modified xsi:type="dcterms:W3CDTF">2022-02-20T21:24:00Z</dcterms:modified>
</cp:coreProperties>
</file>