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D6FDD" w14:textId="45FA40CD" w:rsidR="00C16DFF" w:rsidRDefault="00C16DFF" w:rsidP="00FF4E45">
      <w:pPr>
        <w:pStyle w:val="Heading1"/>
      </w:pPr>
      <w:r>
        <w:t>1AR</w:t>
      </w:r>
    </w:p>
    <w:p w14:paraId="6723B867" w14:textId="77777777" w:rsidR="00C16DFF" w:rsidRDefault="00C16DFF" w:rsidP="00C16DFF">
      <w:pPr>
        <w:pStyle w:val="Heading3"/>
      </w:pPr>
      <w:r>
        <w:lastRenderedPageBreak/>
        <w:t>1AR – AT: Psychoanalysis</w:t>
      </w:r>
    </w:p>
    <w:p w14:paraId="6066265A" w14:textId="77777777" w:rsidR="00C16DFF" w:rsidRDefault="00C16DFF" w:rsidP="00C16DFF">
      <w:pPr>
        <w:pStyle w:val="Heading4"/>
      </w:pPr>
      <w:r>
        <w:t xml:space="preserve">Congratulations – we solved the lack! Transhumanist advancement solves </w:t>
      </w:r>
      <w:proofErr w:type="gramStart"/>
      <w:r>
        <w:t>all of</w:t>
      </w:r>
      <w:proofErr w:type="gramEnd"/>
      <w:r>
        <w:t xml:space="preserve"> their internal warrants by creating perfect subjects</w:t>
      </w:r>
    </w:p>
    <w:p w14:paraId="49DA29DB" w14:textId="77777777" w:rsidR="00C16DFF" w:rsidRDefault="00C16DFF" w:rsidP="00C16DFF">
      <w:pPr>
        <w:pStyle w:val="Heading4"/>
        <w:rPr>
          <w:rStyle w:val="Style13ptBold"/>
          <w:b/>
          <w:bCs w:val="0"/>
        </w:rPr>
      </w:pPr>
      <w:r>
        <w:rPr>
          <w:rStyle w:val="Style13ptBold"/>
          <w:b/>
          <w:bCs w:val="0"/>
        </w:rPr>
        <w:t>1] Transhumanism means superintelligence means universalization and comprehension of language is possible. No lack because we can perfectly understand everything</w:t>
      </w:r>
    </w:p>
    <w:p w14:paraId="51848442" w14:textId="77777777" w:rsidR="00C16DFF" w:rsidRPr="00636EEC" w:rsidRDefault="00C16DFF" w:rsidP="00C16DFF">
      <w:pPr>
        <w:pStyle w:val="Heading4"/>
      </w:pPr>
      <w:r>
        <w:t>2] Immortality solves the death drive – means we have no fear of death which solves all their psychic anxiety root cause arguments</w:t>
      </w:r>
    </w:p>
    <w:p w14:paraId="63D2BFAD" w14:textId="77777777" w:rsidR="00C16DFF" w:rsidRDefault="00C16DFF" w:rsidP="00C16DFF">
      <w:pPr>
        <w:pStyle w:val="Heading4"/>
      </w:pPr>
      <w:r>
        <w:t>3] Solves failure – transhumanism means we solve all extinction scenarios AND rewire our brains to remove negative and violent emotions</w:t>
      </w:r>
    </w:p>
    <w:p w14:paraId="271038AD" w14:textId="77777777" w:rsidR="00C16DFF" w:rsidRDefault="00C16DFF" w:rsidP="00C16DFF">
      <w:pPr>
        <w:pStyle w:val="Heading4"/>
      </w:pPr>
      <w:r>
        <w:t>4] Empathy solves alienation – there won’t be intrinsic barriers between subject relations because we’ll all be on the same network</w:t>
      </w:r>
    </w:p>
    <w:p w14:paraId="345AFCBF" w14:textId="77777777" w:rsidR="00C16DFF" w:rsidRPr="00555CD8" w:rsidRDefault="00C16DFF" w:rsidP="00C16DFF"/>
    <w:p w14:paraId="219EF232" w14:textId="77777777" w:rsidR="00C16DFF" w:rsidRDefault="00C16DFF" w:rsidP="00C16DFF">
      <w:pPr>
        <w:pStyle w:val="Heading4"/>
        <w:rPr>
          <w:rFonts w:asciiTheme="minorHAnsi" w:hAnsiTheme="minorHAnsi" w:cstheme="minorHAnsi"/>
        </w:rPr>
      </w:pPr>
      <w:r w:rsidRPr="00BD19C6">
        <w:rPr>
          <w:rFonts w:asciiTheme="minorHAnsi" w:hAnsiTheme="minorHAnsi" w:cstheme="minorHAnsi"/>
        </w:rPr>
        <w:t xml:space="preserve">Extinction First - you should try 500 trillion times harder to save humanity than a single person - their tunnel vision on individualistic impact claims feeds and devalues certain lives which makes genocide inevitable </w:t>
      </w:r>
    </w:p>
    <w:p w14:paraId="69BE3497" w14:textId="77777777" w:rsidR="00C16DFF" w:rsidRDefault="00C16DFF" w:rsidP="00C16DFF"/>
    <w:p w14:paraId="40F4692F" w14:textId="77777777" w:rsidR="00C16DFF" w:rsidRDefault="00C16DFF" w:rsidP="00C16DFF">
      <w:pPr>
        <w:pStyle w:val="Heading4"/>
      </w:pPr>
      <w:r>
        <w:t xml:space="preserve">The </w:t>
      </w:r>
      <w:proofErr w:type="spellStart"/>
      <w:r>
        <w:t>aff</w:t>
      </w:r>
      <w:proofErr w:type="spellEnd"/>
      <w:r>
        <w:t xml:space="preserve"> turns and solves all below-extinction impacts. All suffering and violence </w:t>
      </w:r>
      <w:proofErr w:type="gramStart"/>
      <w:r>
        <w:t>is</w:t>
      </w:r>
      <w:proofErr w:type="gramEnd"/>
      <w:r>
        <w:t xml:space="preserve"> removed in the transhumanist future which solves.</w:t>
      </w:r>
    </w:p>
    <w:p w14:paraId="7B74123A" w14:textId="77777777" w:rsidR="00C16DFF" w:rsidRDefault="00C16DFF" w:rsidP="00C16DFF"/>
    <w:p w14:paraId="2EEC3953" w14:textId="77777777" w:rsidR="00C16DFF" w:rsidRPr="00816C21" w:rsidRDefault="00C16DFF" w:rsidP="00C16DFF">
      <w:pPr>
        <w:pStyle w:val="Heading4"/>
      </w:pPr>
      <w:r>
        <w:t xml:space="preserve">Extinction rhetoric is good – </w:t>
      </w:r>
      <w:proofErr w:type="spellStart"/>
      <w:r>
        <w:t>aff</w:t>
      </w:r>
      <w:proofErr w:type="spellEnd"/>
      <w:r>
        <w:t xml:space="preserve"> threats are real means talking about them is good</w:t>
      </w:r>
    </w:p>
    <w:p w14:paraId="3760018A" w14:textId="77777777" w:rsidR="00C16DFF" w:rsidRPr="004C1946" w:rsidRDefault="00C16DFF" w:rsidP="00C16DFF"/>
    <w:p w14:paraId="7927E38C" w14:textId="77777777" w:rsidR="00C16DFF" w:rsidRPr="009F340E" w:rsidRDefault="00C16DFF" w:rsidP="00C16DFF">
      <w:pPr>
        <w:pStyle w:val="Heading4"/>
      </w:pPr>
      <w:r>
        <w:t>AT: the ballot link</w:t>
      </w:r>
    </w:p>
    <w:p w14:paraId="0A515897" w14:textId="77777777" w:rsidR="00C16DFF" w:rsidRPr="00BD19C6" w:rsidRDefault="00C16DFF" w:rsidP="00C16DFF">
      <w:pPr>
        <w:pStyle w:val="Heading4"/>
        <w:rPr>
          <w:rFonts w:asciiTheme="minorHAnsi" w:hAnsiTheme="minorHAnsi" w:cstheme="minorHAnsi"/>
        </w:rPr>
      </w:pPr>
      <w:r w:rsidRPr="00BD19C6">
        <w:rPr>
          <w:rFonts w:asciiTheme="minorHAnsi" w:hAnsiTheme="minorHAnsi" w:cstheme="minorHAnsi"/>
        </w:rPr>
        <w:t xml:space="preserve">There’s no differential – they </w:t>
      </w:r>
      <w:r w:rsidRPr="00BD19C6">
        <w:rPr>
          <w:rFonts w:asciiTheme="minorHAnsi" w:hAnsiTheme="minorHAnsi" w:cstheme="minorHAnsi"/>
          <w:u w:val="single"/>
        </w:rPr>
        <w:t>also</w:t>
      </w:r>
      <w:r w:rsidRPr="00BD19C6">
        <w:rPr>
          <w:rFonts w:asciiTheme="minorHAnsi" w:hAnsiTheme="minorHAnsi" w:cstheme="minorHAnsi"/>
        </w:rPr>
        <w:t xml:space="preserve"> want the ballot – </w:t>
      </w:r>
      <w:r w:rsidRPr="00BD19C6">
        <w:rPr>
          <w:rFonts w:asciiTheme="minorHAnsi" w:hAnsiTheme="minorHAnsi" w:cstheme="minorHAnsi"/>
          <w:u w:val="single"/>
        </w:rPr>
        <w:t>but</w:t>
      </w:r>
      <w:r w:rsidRPr="00BD19C6">
        <w:rPr>
          <w:rFonts w:asciiTheme="minorHAnsi" w:hAnsiTheme="minorHAnsi" w:cstheme="minorHAnsi"/>
        </w:rPr>
        <w:t xml:space="preserve"> if we win our model of </w:t>
      </w:r>
      <w:proofErr w:type="gramStart"/>
      <w:r w:rsidRPr="00BD19C6">
        <w:rPr>
          <w:rFonts w:asciiTheme="minorHAnsi" w:hAnsiTheme="minorHAnsi" w:cstheme="minorHAnsi"/>
        </w:rPr>
        <w:t>debate</w:t>
      </w:r>
      <w:proofErr w:type="gramEnd"/>
      <w:r w:rsidRPr="00BD19C6">
        <w:rPr>
          <w:rFonts w:asciiTheme="minorHAnsi" w:hAnsiTheme="minorHAnsi" w:cstheme="minorHAnsi"/>
        </w:rPr>
        <w:t xml:space="preserve"> it proves that </w:t>
      </w:r>
      <w:r w:rsidRPr="00BD19C6">
        <w:rPr>
          <w:rFonts w:asciiTheme="minorHAnsi" w:hAnsiTheme="minorHAnsi" w:cstheme="minorHAnsi"/>
          <w:u w:val="single"/>
        </w:rPr>
        <w:t>debating</w:t>
      </w:r>
      <w:r w:rsidRPr="00BD19C6">
        <w:rPr>
          <w:rFonts w:asciiTheme="minorHAnsi" w:hAnsiTheme="minorHAnsi" w:cstheme="minorHAnsi"/>
        </w:rPr>
        <w:t xml:space="preserve"> the </w:t>
      </w:r>
      <w:proofErr w:type="spellStart"/>
      <w:r w:rsidRPr="00BD19C6">
        <w:rPr>
          <w:rFonts w:asciiTheme="minorHAnsi" w:hAnsiTheme="minorHAnsi" w:cstheme="minorHAnsi"/>
        </w:rPr>
        <w:t>aff</w:t>
      </w:r>
      <w:proofErr w:type="spellEnd"/>
      <w:r w:rsidRPr="00BD19C6">
        <w:rPr>
          <w:rFonts w:asciiTheme="minorHAnsi" w:hAnsiTheme="minorHAnsi" w:cstheme="minorHAnsi"/>
        </w:rPr>
        <w:t xml:space="preserve"> is still valuable – the </w:t>
      </w:r>
      <w:proofErr w:type="spellStart"/>
      <w:r w:rsidRPr="00BD19C6">
        <w:rPr>
          <w:rFonts w:asciiTheme="minorHAnsi" w:hAnsiTheme="minorHAnsi" w:cstheme="minorHAnsi"/>
        </w:rPr>
        <w:t>perfcon</w:t>
      </w:r>
      <w:proofErr w:type="spellEnd"/>
      <w:r w:rsidRPr="00BD19C6">
        <w:rPr>
          <w:rFonts w:asciiTheme="minorHAnsi" w:hAnsiTheme="minorHAnsi" w:cstheme="minorHAnsi"/>
        </w:rPr>
        <w:t xml:space="preserve"> o/w since it proves they don’t care and causes us to be paranoic about therapists. </w:t>
      </w:r>
    </w:p>
    <w:p w14:paraId="6DC04D87" w14:textId="77777777" w:rsidR="00C16DFF" w:rsidRPr="00555CD8" w:rsidRDefault="00C16DFF" w:rsidP="00C16DFF"/>
    <w:p w14:paraId="056B287C" w14:textId="77777777" w:rsidR="00C16DFF" w:rsidRDefault="00C16DFF" w:rsidP="00C16DFF">
      <w:pPr>
        <w:pStyle w:val="Heading4"/>
      </w:pPr>
      <w:r>
        <w:t xml:space="preserve">Perm – The </w:t>
      </w:r>
      <w:proofErr w:type="spellStart"/>
      <w:r>
        <w:t>aff</w:t>
      </w:r>
      <w:proofErr w:type="spellEnd"/>
      <w:r>
        <w:t xml:space="preserve"> is a transcendence of the fantasy. Even if the </w:t>
      </w:r>
      <w:proofErr w:type="spellStart"/>
      <w:r>
        <w:t>aff</w:t>
      </w:r>
      <w:proofErr w:type="spellEnd"/>
      <w:r>
        <w:t xml:space="preserve"> is unrealistic, doomed to fail, dwelling in the impossible possibilities of the future is the alt. Their arguments about how it can spill up to politics prove that the </w:t>
      </w:r>
      <w:proofErr w:type="spellStart"/>
      <w:r>
        <w:t>aff</w:t>
      </w:r>
      <w:proofErr w:type="spellEnd"/>
      <w:r>
        <w:t xml:space="preserve"> CAN solve by debating about futurist fantasies</w:t>
      </w:r>
    </w:p>
    <w:p w14:paraId="7AFCDB02" w14:textId="77777777" w:rsidR="00C16DFF" w:rsidRDefault="00C16DFF" w:rsidP="00C16DFF"/>
    <w:p w14:paraId="516AE43F" w14:textId="77777777" w:rsidR="00C16DFF" w:rsidRDefault="00C16DFF" w:rsidP="00C16DFF">
      <w:pPr>
        <w:pStyle w:val="Heading4"/>
        <w:rPr>
          <w:rFonts w:cs="Calibri"/>
        </w:rPr>
      </w:pPr>
      <w:r w:rsidRPr="00C649AD">
        <w:lastRenderedPageBreak/>
        <w:t xml:space="preserve">Reading FW with this K is a </w:t>
      </w:r>
      <w:proofErr w:type="spellStart"/>
      <w:r w:rsidRPr="00C649AD">
        <w:t>perfcon</w:t>
      </w:r>
      <w:proofErr w:type="spellEnd"/>
      <w:r w:rsidRPr="00C649AD">
        <w:t xml:space="preserve">- A] </w:t>
      </w:r>
      <w:r w:rsidRPr="00C649AD">
        <w:rPr>
          <w:rFonts w:cs="Calibri"/>
        </w:rPr>
        <w:t xml:space="preserve">Refusing the demands the other places upon you is a resistance to the master signifier that renders you incalculable and enables true enjoyment </w:t>
      </w:r>
      <w:r w:rsidRPr="00C649AD">
        <w:t xml:space="preserve">B] The </w:t>
      </w:r>
      <w:r w:rsidRPr="00C649AD">
        <w:rPr>
          <w:rFonts w:cs="Calibri"/>
        </w:rPr>
        <w:t xml:space="preserve">premising theory on the idea of “valuable discussion” is based in the fantasy of wholeness the papers over the anxiety of the other </w:t>
      </w:r>
      <w:r w:rsidRPr="00C649AD">
        <w:t xml:space="preserve">C] </w:t>
      </w:r>
      <w:r w:rsidRPr="00C649AD">
        <w:rPr>
          <w:rFonts w:cs="Calibri"/>
        </w:rPr>
        <w:t>The innate lack means competing interpretations is the wrong orientation—it pushes us towards an irresolvable desire that cannot be fulfilled.</w:t>
      </w:r>
    </w:p>
    <w:p w14:paraId="0CC31CEE" w14:textId="77777777" w:rsidR="00C16DFF" w:rsidRDefault="00C16DFF" w:rsidP="00C16DFF"/>
    <w:p w14:paraId="34399A59" w14:textId="77777777" w:rsidR="00C16DFF" w:rsidRDefault="00C16DFF" w:rsidP="00C16DFF">
      <w:pPr>
        <w:pStyle w:val="Heading4"/>
      </w:pPr>
      <w:r>
        <w:t xml:space="preserve">Link turn – The </w:t>
      </w:r>
      <w:proofErr w:type="spellStart"/>
      <w:r>
        <w:t>aff</w:t>
      </w:r>
      <w:proofErr w:type="spellEnd"/>
      <w:r>
        <w:t xml:space="preserve"> embraces the lack</w:t>
      </w:r>
    </w:p>
    <w:p w14:paraId="20E3118A" w14:textId="77777777" w:rsidR="00C16DFF" w:rsidRPr="00684249" w:rsidRDefault="00C16DFF" w:rsidP="00C16DFF"/>
    <w:p w14:paraId="4224A05E" w14:textId="77777777" w:rsidR="00C16DFF" w:rsidRDefault="00C16DFF" w:rsidP="00C16DFF">
      <w:pPr>
        <w:pStyle w:val="Heading4"/>
      </w:pPr>
      <w:r>
        <w:t xml:space="preserve">Perm – double-bind. Either the alt can resolve all residual links of the affirmative’s </w:t>
      </w:r>
      <w:proofErr w:type="gramStart"/>
      <w:r>
        <w:t>performance</w:t>
      </w:r>
      <w:proofErr w:type="gramEnd"/>
      <w:r>
        <w:t xml:space="preserve"> or it fails to solve is NUQ</w:t>
      </w:r>
    </w:p>
    <w:p w14:paraId="122909B2" w14:textId="77777777" w:rsidR="00C16DFF" w:rsidRPr="00816C21" w:rsidRDefault="00C16DFF" w:rsidP="00C16DFF">
      <w:pPr>
        <w:rPr>
          <w:color w:val="FF0000"/>
        </w:rPr>
      </w:pPr>
    </w:p>
    <w:p w14:paraId="4B65B972" w14:textId="77777777" w:rsidR="00C16DFF" w:rsidRPr="00816C21" w:rsidRDefault="00C16DFF" w:rsidP="00C16DFF">
      <w:pPr>
        <w:pStyle w:val="Heading4"/>
        <w:rPr>
          <w:color w:val="FF0000"/>
        </w:rPr>
      </w:pPr>
      <w:r w:rsidRPr="00816C21">
        <w:rPr>
          <w:color w:val="FF0000"/>
        </w:rPr>
        <w:t>They’ll go for fiat illusory – doesn’t matter because</w:t>
      </w:r>
    </w:p>
    <w:p w14:paraId="188824B5" w14:textId="77777777" w:rsidR="00C16DFF" w:rsidRPr="00816C21" w:rsidRDefault="00C16DFF" w:rsidP="00C16DFF">
      <w:pPr>
        <w:pStyle w:val="Heading4"/>
        <w:rPr>
          <w:color w:val="FF0000"/>
        </w:rPr>
      </w:pPr>
      <w:r w:rsidRPr="00816C21">
        <w:rPr>
          <w:color w:val="FF0000"/>
        </w:rPr>
        <w:t xml:space="preserve">A] The </w:t>
      </w:r>
      <w:proofErr w:type="spellStart"/>
      <w:r w:rsidRPr="00816C21">
        <w:rPr>
          <w:color w:val="FF0000"/>
        </w:rPr>
        <w:t>aff</w:t>
      </w:r>
      <w:proofErr w:type="spellEnd"/>
      <w:r w:rsidRPr="00816C21">
        <w:rPr>
          <w:color w:val="FF0000"/>
        </w:rPr>
        <w:t xml:space="preserve"> doesn’t fiat – the </w:t>
      </w:r>
      <w:proofErr w:type="spellStart"/>
      <w:r w:rsidRPr="00816C21">
        <w:rPr>
          <w:color w:val="FF0000"/>
        </w:rPr>
        <w:t>aff</w:t>
      </w:r>
      <w:proofErr w:type="spellEnd"/>
      <w:r w:rsidRPr="00816C21">
        <w:rPr>
          <w:color w:val="FF0000"/>
        </w:rPr>
        <w:t xml:space="preserve"> promotes education by the act of reading the </w:t>
      </w:r>
      <w:proofErr w:type="spellStart"/>
      <w:r w:rsidRPr="00816C21">
        <w:rPr>
          <w:color w:val="FF0000"/>
        </w:rPr>
        <w:t>aff</w:t>
      </w:r>
      <w:proofErr w:type="spellEnd"/>
      <w:r w:rsidRPr="00816C21">
        <w:rPr>
          <w:color w:val="FF0000"/>
        </w:rPr>
        <w:t xml:space="preserve"> and the ballot is what incentivizes those debates as legitimate</w:t>
      </w:r>
    </w:p>
    <w:p w14:paraId="39F4E283" w14:textId="77777777" w:rsidR="00C16DFF" w:rsidRPr="00816C21" w:rsidRDefault="00C16DFF" w:rsidP="00C16DFF">
      <w:pPr>
        <w:pStyle w:val="Heading4"/>
        <w:rPr>
          <w:color w:val="FF0000"/>
        </w:rPr>
      </w:pPr>
      <w:r w:rsidRPr="00816C21">
        <w:rPr>
          <w:color w:val="FF0000"/>
        </w:rPr>
        <w:t xml:space="preserve">B] Fiat is fake – that’s the whole point. Zero risk of ressentiment </w:t>
      </w:r>
      <w:proofErr w:type="spellStart"/>
      <w:r w:rsidRPr="00816C21">
        <w:rPr>
          <w:color w:val="FF0000"/>
        </w:rPr>
        <w:t>cuz</w:t>
      </w:r>
      <w:proofErr w:type="spellEnd"/>
      <w:r w:rsidRPr="00816C21">
        <w:rPr>
          <w:color w:val="FF0000"/>
        </w:rPr>
        <w:t xml:space="preserve"> traversing the fantasy would solve it.</w:t>
      </w:r>
    </w:p>
    <w:p w14:paraId="02A27C42" w14:textId="77777777" w:rsidR="00C16DFF" w:rsidRPr="00816C21" w:rsidRDefault="00C16DFF" w:rsidP="00C16DFF">
      <w:pPr>
        <w:pStyle w:val="Heading4"/>
        <w:rPr>
          <w:color w:val="FF0000"/>
        </w:rPr>
      </w:pPr>
      <w:r w:rsidRPr="00816C21">
        <w:rPr>
          <w:color w:val="FF0000"/>
        </w:rPr>
        <w:t>C] Terminal solvency deficit – the ballot has no relationship with alt solvency which means their link are non-unique</w:t>
      </w:r>
    </w:p>
    <w:p w14:paraId="2E859A16" w14:textId="77777777" w:rsidR="00C16DFF" w:rsidRDefault="00C16DFF" w:rsidP="00C16DFF"/>
    <w:p w14:paraId="56751AFB" w14:textId="77777777" w:rsidR="00C16DFF" w:rsidRDefault="00C16DFF" w:rsidP="00C16DFF">
      <w:pPr>
        <w:pStyle w:val="Heading4"/>
      </w:pPr>
      <w:r>
        <w:t xml:space="preserve">Psychoanalysis is bad – its non-falsifiable, infinitely </w:t>
      </w:r>
      <w:proofErr w:type="gramStart"/>
      <w:r>
        <w:t>regressive</w:t>
      </w:r>
      <w:proofErr w:type="gramEnd"/>
      <w:r>
        <w:t xml:space="preserve"> and pseudoscientific because it isn’t empirically tested nor peer-reviewed. Two impacts</w:t>
      </w:r>
    </w:p>
    <w:p w14:paraId="6598E99F" w14:textId="77777777" w:rsidR="00C16DFF" w:rsidRDefault="00C16DFF" w:rsidP="00C16DFF">
      <w:pPr>
        <w:pStyle w:val="Heading4"/>
      </w:pPr>
      <w:r>
        <w:t xml:space="preserve">A] Can’t solve case – Trades off with neuroscience, genetic </w:t>
      </w:r>
      <w:proofErr w:type="gramStart"/>
      <w:r>
        <w:t>modification</w:t>
      </w:r>
      <w:proofErr w:type="gramEnd"/>
      <w:r>
        <w:t xml:space="preserve"> and AI integration by rejecting physicalist models of neuron complexes in favor of vague understanding of ego and lack</w:t>
      </w:r>
    </w:p>
    <w:p w14:paraId="36475BD1" w14:textId="77777777" w:rsidR="00C16DFF" w:rsidRPr="00684249" w:rsidRDefault="00C16DFF" w:rsidP="00C16DFF">
      <w:pPr>
        <w:pStyle w:val="Heading4"/>
      </w:pPr>
      <w:r>
        <w:t>B] Alt can’t solve K impact – psychoanalysis impossible because requires knowledge of the unconscious which isn’t accessible, and assumes that the analyst can be objective and competent which impossible as per their thesis</w:t>
      </w:r>
    </w:p>
    <w:p w14:paraId="6A9A3FB5" w14:textId="77777777" w:rsidR="00C16DFF" w:rsidRDefault="00C16DFF" w:rsidP="00C16DFF"/>
    <w:p w14:paraId="3A8AFA57" w14:textId="77777777" w:rsidR="00C16DFF" w:rsidRPr="00BD19C6" w:rsidRDefault="00C16DFF" w:rsidP="00C16DFF">
      <w:pPr>
        <w:pStyle w:val="Heading4"/>
        <w:rPr>
          <w:rFonts w:asciiTheme="minorHAnsi" w:hAnsiTheme="minorHAnsi" w:cstheme="minorHAnsi"/>
        </w:rPr>
      </w:pPr>
      <w:r w:rsidRPr="00BD19C6">
        <w:rPr>
          <w:rFonts w:asciiTheme="minorHAnsi" w:hAnsiTheme="minorHAnsi" w:cstheme="minorHAnsi"/>
          <w:u w:val="single"/>
        </w:rPr>
        <w:t>Get out of my head</w:t>
      </w:r>
      <w:r w:rsidRPr="00BD19C6">
        <w:rPr>
          <w:rFonts w:asciiTheme="minorHAnsi" w:hAnsiTheme="minorHAnsi" w:cstheme="minorHAnsi"/>
        </w:rPr>
        <w:t xml:space="preserve"> – consent is key, and </w:t>
      </w:r>
      <w:r w:rsidRPr="00BD19C6">
        <w:rPr>
          <w:rFonts w:asciiTheme="minorHAnsi" w:hAnsiTheme="minorHAnsi" w:cstheme="minorHAnsi"/>
          <w:u w:val="single"/>
        </w:rPr>
        <w:t>I didn’t give it</w:t>
      </w:r>
      <w:r w:rsidRPr="00BD19C6">
        <w:rPr>
          <w:rFonts w:asciiTheme="minorHAnsi" w:hAnsiTheme="minorHAnsi" w:cstheme="minorHAnsi"/>
        </w:rPr>
        <w:t xml:space="preserve"> – that’s a D-rule. </w:t>
      </w:r>
    </w:p>
    <w:p w14:paraId="00B2B18D" w14:textId="77777777" w:rsidR="00C16DFF" w:rsidRPr="00BD19C6" w:rsidRDefault="00C16DFF" w:rsidP="00C16DFF">
      <w:pPr>
        <w:rPr>
          <w:rFonts w:asciiTheme="minorHAnsi" w:hAnsiTheme="minorHAnsi" w:cstheme="minorHAnsi"/>
        </w:rPr>
      </w:pPr>
      <w:r w:rsidRPr="00BD19C6">
        <w:rPr>
          <w:rStyle w:val="Style13ptBold"/>
          <w:rFonts w:asciiTheme="minorHAnsi" w:hAnsiTheme="minorHAnsi" w:cstheme="minorHAnsi"/>
        </w:rPr>
        <w:t>ABE 04</w:t>
      </w:r>
      <w:r w:rsidRPr="00BD19C6">
        <w:rPr>
          <w:rFonts w:asciiTheme="minorHAnsi" w:hAnsiTheme="minorHAnsi" w:cstheme="minorHAnsi"/>
        </w:rPr>
        <w:t xml:space="preserve"> </w:t>
      </w:r>
      <w:r w:rsidRPr="00BD19C6">
        <w:rPr>
          <w:rFonts w:asciiTheme="minorHAnsi" w:hAnsiTheme="minorHAnsi" w:cstheme="minorHAnsi"/>
          <w:sz w:val="16"/>
          <w:szCs w:val="16"/>
        </w:rPr>
        <w:t>[American Board of Examiners in Clinical Social Work. “THE PRACTICE OF PSYCHOANALYSIS: A SPECIALTY OF CLINICAL SOCIAL WORK”, January 2004, http://www.abecsw.org/images/PsychoAnalysis.PDF]</w:t>
      </w:r>
    </w:p>
    <w:p w14:paraId="2C94E50C" w14:textId="59875BCB" w:rsidR="00C16DFF" w:rsidRPr="00C16DFF" w:rsidRDefault="00C16DFF" w:rsidP="00C16DFF">
      <w:pPr>
        <w:rPr>
          <w:rFonts w:asciiTheme="minorHAnsi" w:hAnsiTheme="minorHAnsi" w:cstheme="minorHAnsi"/>
          <w:b/>
          <w:iCs/>
          <w:u w:val="single"/>
        </w:rPr>
      </w:pPr>
      <w:r w:rsidRPr="00BD19C6">
        <w:rPr>
          <w:rFonts w:asciiTheme="minorHAnsi" w:eastAsia="Calibri" w:hAnsiTheme="minorHAnsi" w:cstheme="minorHAnsi"/>
          <w:sz w:val="8"/>
        </w:rPr>
        <w:t xml:space="preserve">At the level of advanced specialty practice, </w:t>
      </w:r>
      <w:r w:rsidRPr="003F7BD3">
        <w:rPr>
          <w:rStyle w:val="StyleUnderline"/>
          <w:rFonts w:asciiTheme="minorHAnsi" w:hAnsiTheme="minorHAnsi" w:cstheme="minorHAnsi"/>
          <w:highlight w:val="green"/>
        </w:rPr>
        <w:t>the</w:t>
      </w:r>
      <w:r w:rsidRPr="00BD19C6">
        <w:rPr>
          <w:rStyle w:val="StyleUnderline"/>
          <w:rFonts w:asciiTheme="minorHAnsi" w:hAnsiTheme="minorHAnsi" w:cstheme="minorHAnsi"/>
        </w:rPr>
        <w:t xml:space="preserve"> clinical social worker </w:t>
      </w:r>
      <w:r w:rsidRPr="003F7BD3">
        <w:rPr>
          <w:rStyle w:val="StyleUnderline"/>
          <w:rFonts w:asciiTheme="minorHAnsi" w:hAnsiTheme="minorHAnsi" w:cstheme="minorHAnsi"/>
          <w:highlight w:val="green"/>
        </w:rPr>
        <w:t>psychoanalyst</w:t>
      </w:r>
      <w:r w:rsidRPr="00BD19C6">
        <w:rPr>
          <w:rStyle w:val="StyleUnderline"/>
          <w:rFonts w:asciiTheme="minorHAnsi" w:hAnsiTheme="minorHAnsi" w:cstheme="minorHAnsi"/>
        </w:rPr>
        <w:t xml:space="preserve"> must have mastery of the knowledge base and practice skills specific to that specialty area. </w:t>
      </w:r>
      <w:r w:rsidRPr="00BD19C6">
        <w:rPr>
          <w:rFonts w:asciiTheme="minorHAnsi" w:hAnsiTheme="minorHAnsi" w:cstheme="minorHAnsi"/>
          <w:sz w:val="8"/>
          <w:szCs w:val="8"/>
        </w:rPr>
        <w:t xml:space="preserve">In addition, </w:t>
      </w:r>
      <w:r w:rsidRPr="00BD19C6">
        <w:rPr>
          <w:rStyle w:val="StyleUnderline"/>
          <w:rFonts w:asciiTheme="minorHAnsi" w:hAnsiTheme="minorHAnsi" w:cstheme="minorHAnsi"/>
        </w:rPr>
        <w:t xml:space="preserve">the analyst </w:t>
      </w:r>
      <w:r w:rsidRPr="003F7BD3">
        <w:rPr>
          <w:rStyle w:val="StyleUnderline"/>
          <w:rFonts w:asciiTheme="minorHAnsi" w:hAnsiTheme="minorHAnsi" w:cstheme="minorHAnsi"/>
          <w:highlight w:val="green"/>
        </w:rPr>
        <w:t xml:space="preserve">endorses </w:t>
      </w:r>
      <w:r w:rsidRPr="003F7BD3">
        <w:rPr>
          <w:rStyle w:val="Emphasis"/>
          <w:rFonts w:asciiTheme="minorHAnsi" w:hAnsiTheme="minorHAnsi" w:cstheme="minorHAnsi"/>
          <w:highlight w:val="green"/>
        </w:rPr>
        <w:t>core clinical</w:t>
      </w:r>
      <w:r w:rsidRPr="00BD19C6">
        <w:rPr>
          <w:rStyle w:val="StyleUnderline"/>
          <w:rFonts w:asciiTheme="minorHAnsi" w:hAnsiTheme="minorHAnsi" w:cstheme="minorHAnsi"/>
        </w:rPr>
        <w:t xml:space="preserve"> social work </w:t>
      </w:r>
      <w:r w:rsidRPr="003F7BD3">
        <w:rPr>
          <w:rStyle w:val="Emphasis"/>
          <w:rFonts w:asciiTheme="minorHAnsi" w:hAnsiTheme="minorHAnsi" w:cstheme="minorHAnsi"/>
          <w:highlight w:val="green"/>
        </w:rPr>
        <w:t>values</w:t>
      </w:r>
      <w:r w:rsidRPr="00BD19C6">
        <w:rPr>
          <w:rStyle w:val="StyleUnderline"/>
          <w:rFonts w:asciiTheme="minorHAnsi" w:hAnsiTheme="minorHAnsi" w:cstheme="minorHAnsi"/>
        </w:rPr>
        <w:t xml:space="preserve">, expressed and amplified by the following convictions: </w:t>
      </w:r>
      <w:r w:rsidRPr="003F7BD3">
        <w:rPr>
          <w:rStyle w:val="StyleUnderline"/>
          <w:rFonts w:asciiTheme="minorHAnsi" w:hAnsiTheme="minorHAnsi" w:cstheme="minorHAnsi"/>
          <w:highlight w:val="green"/>
        </w:rPr>
        <w:t>to honor</w:t>
      </w:r>
      <w:r w:rsidRPr="00BD19C6">
        <w:rPr>
          <w:rStyle w:val="StyleUnderline"/>
          <w:rFonts w:asciiTheme="minorHAnsi" w:hAnsiTheme="minorHAnsi" w:cstheme="minorHAnsi"/>
        </w:rPr>
        <w:t xml:space="preserve"> the </w:t>
      </w:r>
      <w:r w:rsidRPr="003F7BD3">
        <w:rPr>
          <w:rStyle w:val="StyleUnderline"/>
          <w:rFonts w:asciiTheme="minorHAnsi" w:hAnsiTheme="minorHAnsi" w:cstheme="minorHAnsi"/>
          <w:highlight w:val="green"/>
        </w:rPr>
        <w:t>dignity</w:t>
      </w:r>
      <w:r w:rsidRPr="00BD19C6">
        <w:rPr>
          <w:rStyle w:val="StyleUnderline"/>
          <w:rFonts w:asciiTheme="minorHAnsi" w:hAnsiTheme="minorHAnsi" w:cstheme="minorHAnsi"/>
        </w:rPr>
        <w:t xml:space="preserve"> and </w:t>
      </w:r>
      <w:r w:rsidRPr="003F7BD3">
        <w:rPr>
          <w:rStyle w:val="StyleUnderline"/>
          <w:rFonts w:asciiTheme="minorHAnsi" w:hAnsiTheme="minorHAnsi" w:cstheme="minorHAnsi"/>
          <w:highlight w:val="green"/>
        </w:rPr>
        <w:t>well-being</w:t>
      </w:r>
      <w:r w:rsidRPr="00BD19C6">
        <w:rPr>
          <w:rStyle w:val="StyleUnderline"/>
          <w:rFonts w:asciiTheme="minorHAnsi" w:hAnsiTheme="minorHAnsi" w:cstheme="minorHAnsi"/>
        </w:rPr>
        <w:t xml:space="preserve"> of the analysand </w:t>
      </w:r>
      <w:r w:rsidRPr="003F7BD3">
        <w:rPr>
          <w:rStyle w:val="StyleUnderline"/>
          <w:rFonts w:asciiTheme="minorHAnsi" w:hAnsiTheme="minorHAnsi" w:cstheme="minorHAnsi"/>
          <w:highlight w:val="green"/>
        </w:rPr>
        <w:t>and</w:t>
      </w:r>
      <w:r w:rsidRPr="00BD19C6">
        <w:rPr>
          <w:rStyle w:val="StyleUnderline"/>
          <w:rFonts w:asciiTheme="minorHAnsi" w:hAnsiTheme="minorHAnsi" w:cstheme="minorHAnsi"/>
        </w:rPr>
        <w:t xml:space="preserve"> his/her </w:t>
      </w:r>
      <w:r w:rsidRPr="003F7BD3">
        <w:rPr>
          <w:rStyle w:val="StyleUnderline"/>
          <w:rFonts w:asciiTheme="minorHAnsi" w:hAnsiTheme="minorHAnsi" w:cstheme="minorHAnsi"/>
          <w:highlight w:val="green"/>
        </w:rPr>
        <w:t xml:space="preserve">right to </w:t>
      </w:r>
      <w:r w:rsidRPr="00BD19C6">
        <w:rPr>
          <w:rStyle w:val="StyleUnderline"/>
          <w:rFonts w:asciiTheme="minorHAnsi" w:hAnsiTheme="minorHAnsi" w:cstheme="minorHAnsi"/>
        </w:rPr>
        <w:t xml:space="preserve">self-determination, privacy, </w:t>
      </w:r>
      <w:r w:rsidRPr="003F7BD3">
        <w:rPr>
          <w:rStyle w:val="StyleUnderline"/>
          <w:rFonts w:asciiTheme="minorHAnsi" w:hAnsiTheme="minorHAnsi" w:cstheme="minorHAnsi"/>
          <w:highlight w:val="green"/>
        </w:rPr>
        <w:t>confidentiality</w:t>
      </w:r>
      <w:r w:rsidRPr="00BD19C6">
        <w:rPr>
          <w:rStyle w:val="StyleUnderline"/>
          <w:rFonts w:asciiTheme="minorHAnsi" w:hAnsiTheme="minorHAnsi" w:cstheme="minorHAnsi"/>
        </w:rPr>
        <w:t xml:space="preserve">, and </w:t>
      </w:r>
      <w:r w:rsidRPr="00BD19C6">
        <w:rPr>
          <w:rStyle w:val="Emphasis"/>
          <w:rFonts w:asciiTheme="minorHAnsi" w:hAnsiTheme="minorHAnsi" w:cstheme="minorHAnsi"/>
        </w:rPr>
        <w:t>informed choice</w:t>
      </w:r>
      <w:r w:rsidRPr="00BD19C6">
        <w:rPr>
          <w:rFonts w:asciiTheme="minorHAnsi" w:eastAsia="Calibri" w:hAnsiTheme="minorHAnsi" w:cstheme="minorHAnsi"/>
          <w:sz w:val="8"/>
        </w:rPr>
        <w:t xml:space="preserve"> #to advocate for </w:t>
      </w:r>
      <w:r w:rsidRPr="00BD19C6">
        <w:rPr>
          <w:rFonts w:asciiTheme="minorHAnsi" w:eastAsia="Calibri" w:hAnsiTheme="minorHAnsi" w:cstheme="minorHAnsi"/>
          <w:sz w:val="8"/>
        </w:rPr>
        <w:lastRenderedPageBreak/>
        <w:t xml:space="preserve">analysands in service provision, access to care, and program evaluation (although analysands, by virtue of certain social and cultural characteristics, may tend not to need advocacy in the ways that other clients do) # </w:t>
      </w:r>
      <w:r w:rsidRPr="003F7BD3">
        <w:rPr>
          <w:rStyle w:val="StyleUnderline"/>
          <w:rFonts w:asciiTheme="minorHAnsi" w:hAnsiTheme="minorHAnsi" w:cstheme="minorHAnsi"/>
          <w:highlight w:val="green"/>
        </w:rPr>
        <w:t>to practice ethically and legally</w:t>
      </w:r>
      <w:r w:rsidRPr="00BD19C6">
        <w:rPr>
          <w:rFonts w:asciiTheme="minorHAnsi" w:eastAsia="Calibri" w:hAnsiTheme="minorHAnsi" w:cstheme="minorHAnsi"/>
          <w:sz w:val="8"/>
        </w:rPr>
        <w:t xml:space="preserve">, with competence and integrity, and with respect for culture and diversity (age, ethnicity, gender, and lifestyle) 26# to contribute to a society that offers opportunities to all of its members in a just and non-discriminatory fashion # </w:t>
      </w:r>
      <w:r w:rsidRPr="00BD19C6">
        <w:rPr>
          <w:rStyle w:val="StyleUnderline"/>
          <w:rFonts w:asciiTheme="minorHAnsi" w:hAnsiTheme="minorHAnsi" w:cstheme="minorHAnsi"/>
        </w:rPr>
        <w:t xml:space="preserve">to deliver the most appropriate treatment and level of care, </w:t>
      </w:r>
      <w:r w:rsidRPr="003F7BD3">
        <w:rPr>
          <w:rStyle w:val="Emphasis"/>
          <w:rFonts w:asciiTheme="minorHAnsi" w:hAnsiTheme="minorHAnsi" w:cstheme="minorHAnsi"/>
          <w:highlight w:val="green"/>
        </w:rPr>
        <w:t>according to</w:t>
      </w:r>
      <w:r w:rsidRPr="00BD19C6">
        <w:rPr>
          <w:rStyle w:val="StyleUnderline"/>
          <w:rFonts w:asciiTheme="minorHAnsi" w:hAnsiTheme="minorHAnsi" w:cstheme="minorHAnsi"/>
        </w:rPr>
        <w:t xml:space="preserve"> the analysand’s needs and </w:t>
      </w:r>
      <w:r w:rsidRPr="003F7BD3">
        <w:rPr>
          <w:rStyle w:val="Emphasis"/>
          <w:rFonts w:asciiTheme="minorHAnsi" w:hAnsiTheme="minorHAnsi" w:cstheme="minorHAnsi"/>
          <w:highlight w:val="green"/>
        </w:rPr>
        <w:t>informed consent.</w:t>
      </w:r>
    </w:p>
    <w:p w14:paraId="617F6326" w14:textId="7399FBCA" w:rsidR="00A95652" w:rsidRDefault="00FF4E45" w:rsidP="00FF4E45">
      <w:pPr>
        <w:pStyle w:val="Heading1"/>
      </w:pPr>
      <w:r>
        <w:lastRenderedPageBreak/>
        <w:t>1AC</w:t>
      </w:r>
    </w:p>
    <w:p w14:paraId="71C859F8" w14:textId="1E1A6929" w:rsidR="00FF4E45" w:rsidRDefault="00FF4E45" w:rsidP="00FF4E45">
      <w:pPr>
        <w:pStyle w:val="Heading2"/>
      </w:pPr>
      <w:r>
        <w:lastRenderedPageBreak/>
        <w:t>1AC – Transhumanism</w:t>
      </w:r>
    </w:p>
    <w:p w14:paraId="7641102D" w14:textId="77777777" w:rsidR="00FF4E45" w:rsidRPr="00F60172" w:rsidRDefault="00FF4E45" w:rsidP="00FF4E45">
      <w:pPr>
        <w:pStyle w:val="Heading4"/>
        <w:rPr>
          <w:color w:val="000000" w:themeColor="text1"/>
        </w:rPr>
      </w:pPr>
      <w:r w:rsidRPr="00F60172">
        <w:rPr>
          <w:color w:val="000000" w:themeColor="text1"/>
        </w:rPr>
        <w:t xml:space="preserve">Non-transhumanist projects </w:t>
      </w:r>
      <w:proofErr w:type="gramStart"/>
      <w:r w:rsidRPr="00F60172">
        <w:rPr>
          <w:color w:val="000000" w:themeColor="text1"/>
        </w:rPr>
        <w:t>trades</w:t>
      </w:r>
      <w:proofErr w:type="gramEnd"/>
      <w:r w:rsidRPr="00F60172">
        <w:rPr>
          <w:color w:val="000000" w:themeColor="text1"/>
        </w:rPr>
        <w:t xml:space="preserve"> off with involvement and consciousness raising for the posthuman world – its linear </w:t>
      </w:r>
    </w:p>
    <w:p w14:paraId="391676B9" w14:textId="77777777" w:rsidR="00FF4E45" w:rsidRPr="00F60172" w:rsidRDefault="00FF4E45" w:rsidP="00FF4E45">
      <w:pPr>
        <w:rPr>
          <w:rFonts w:asciiTheme="minorHAnsi" w:hAnsiTheme="minorHAnsi" w:cstheme="minorHAnsi"/>
          <w:color w:val="000000" w:themeColor="text1"/>
        </w:rPr>
      </w:pPr>
      <w:r w:rsidRPr="00F60172">
        <w:rPr>
          <w:rFonts w:asciiTheme="minorHAnsi" w:hAnsiTheme="minorHAnsi" w:cstheme="minorHAnsi"/>
          <w:color w:val="000000" w:themeColor="text1"/>
        </w:rPr>
        <w:t xml:space="preserve">Nick </w:t>
      </w:r>
      <w:r w:rsidRPr="00F60172">
        <w:rPr>
          <w:rStyle w:val="Style13ptBold"/>
          <w:rFonts w:asciiTheme="minorHAnsi" w:hAnsiTheme="minorHAnsi" w:cstheme="minorHAnsi"/>
          <w:color w:val="000000" w:themeColor="text1"/>
        </w:rPr>
        <w:t>Bostrom 5</w:t>
      </w:r>
      <w:r w:rsidRPr="00F60172">
        <w:rPr>
          <w:rFonts w:asciiTheme="minorHAnsi" w:hAnsiTheme="minorHAnsi" w:cstheme="minorHAnsi"/>
          <w:color w:val="000000" w:themeColor="text1"/>
        </w:rPr>
        <w:t>, Ph.D. in philosophy from the London School of Economics, was a British Academy Postdoctoral Fellow at the University of Oxford, founding director of the Future of Humanity Institute at Oxford University, “Transhumanist Values”, https://www.nickbostrom.com/ethics/values.html</w:t>
      </w:r>
    </w:p>
    <w:p w14:paraId="2DD57219" w14:textId="77777777" w:rsidR="00FF4E45" w:rsidRPr="00F60172" w:rsidRDefault="00FF4E45" w:rsidP="00FF4E45">
      <w:pPr>
        <w:rPr>
          <w:rFonts w:asciiTheme="minorHAnsi" w:hAnsiTheme="minorHAnsi" w:cstheme="minorHAnsi"/>
          <w:color w:val="000000" w:themeColor="text1"/>
          <w:sz w:val="14"/>
        </w:rPr>
      </w:pPr>
      <w:r w:rsidRPr="00F60172">
        <w:rPr>
          <w:rStyle w:val="Emphasis"/>
          <w:rFonts w:asciiTheme="minorHAnsi" w:hAnsiTheme="minorHAnsi" w:cstheme="minorHAnsi"/>
          <w:color w:val="000000" w:themeColor="text1"/>
        </w:rPr>
        <w:t>Basic conditions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for </w:t>
      </w:r>
      <w:r w:rsidRPr="00F60172">
        <w:rPr>
          <w:rStyle w:val="Emphasis"/>
          <w:rFonts w:asciiTheme="minorHAnsi" w:hAnsiTheme="minorHAnsi" w:cstheme="minorHAnsi"/>
          <w:color w:val="000000" w:themeColor="text1"/>
          <w:highlight w:val="yellow"/>
        </w:rPr>
        <w:t>realiz</w:t>
      </w:r>
      <w:r w:rsidRPr="00F60172">
        <w:rPr>
          <w:rStyle w:val="Emphasis"/>
          <w:rFonts w:asciiTheme="minorHAnsi" w:hAnsiTheme="minorHAnsi" w:cstheme="minorHAnsi"/>
          <w:color w:val="000000" w:themeColor="text1"/>
        </w:rPr>
        <w:t xml:space="preserve">ing the </w:t>
      </w:r>
      <w:r w:rsidRPr="00F60172">
        <w:rPr>
          <w:rStyle w:val="Emphasis"/>
          <w:rFonts w:asciiTheme="minorHAnsi" w:hAnsiTheme="minorHAnsi" w:cstheme="minorHAnsi"/>
          <w:color w:val="000000" w:themeColor="text1"/>
          <w:highlight w:val="yellow"/>
        </w:rPr>
        <w:t>transhumanist</w:t>
      </w:r>
      <w:r w:rsidRPr="00F60172">
        <w:rPr>
          <w:rStyle w:val="Emphasis"/>
          <w:rFonts w:asciiTheme="minorHAnsi" w:hAnsiTheme="minorHAnsi" w:cstheme="minorHAnsi"/>
          <w:color w:val="000000" w:themeColor="text1"/>
        </w:rPr>
        <w:t xml:space="preserve"> project </w:t>
      </w:r>
      <w:r w:rsidRPr="00F60172">
        <w:rPr>
          <w:rStyle w:val="StyleUnderline"/>
          <w:rFonts w:asciiTheme="minorHAnsi" w:hAnsiTheme="minorHAnsi" w:cstheme="minorHAnsi"/>
          <w:color w:val="000000" w:themeColor="text1"/>
        </w:rPr>
        <w:t>If this is the grand vision</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what are the more </w:t>
      </w:r>
      <w:r w:rsidRPr="00F60172">
        <w:rPr>
          <w:rStyle w:val="Emphasis"/>
          <w:rFonts w:asciiTheme="minorHAnsi" w:hAnsiTheme="minorHAnsi" w:cstheme="minorHAnsi"/>
          <w:color w:val="000000" w:themeColor="text1"/>
        </w:rPr>
        <w:t>particular objectives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that it translates into when considered as a </w:t>
      </w:r>
      <w:r w:rsidRPr="00F60172">
        <w:rPr>
          <w:rStyle w:val="Emphasis"/>
          <w:rFonts w:asciiTheme="minorHAnsi" w:hAnsiTheme="minorHAnsi" w:cstheme="minorHAnsi"/>
          <w:color w:val="000000" w:themeColor="text1"/>
        </w:rPr>
        <w:t>guide to policy?</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What is needed for the </w:t>
      </w:r>
      <w:r w:rsidRPr="00F60172">
        <w:rPr>
          <w:rStyle w:val="Emphasis"/>
          <w:rFonts w:asciiTheme="minorHAnsi" w:hAnsiTheme="minorHAnsi" w:cstheme="minorHAnsi"/>
          <w:color w:val="000000" w:themeColor="text1"/>
        </w:rPr>
        <w:t>realization of the transhumanist dream</w:t>
      </w:r>
      <w:r w:rsidRPr="00F60172">
        <w:rPr>
          <w:rFonts w:asciiTheme="minorHAnsi" w:hAnsiTheme="minorHAnsi" w:cstheme="minorHAnsi"/>
          <w:color w:val="000000" w:themeColor="text1"/>
          <w:sz w:val="14"/>
        </w:rPr>
        <w:t xml:space="preserve"> is that technological means necessary for venturing into the posthuman space are made available to those who wish to use them, and that </w:t>
      </w:r>
      <w:r w:rsidRPr="00F60172">
        <w:rPr>
          <w:rStyle w:val="StyleUnderline"/>
          <w:rFonts w:asciiTheme="minorHAnsi" w:hAnsiTheme="minorHAnsi" w:cstheme="minorHAnsi"/>
          <w:color w:val="000000" w:themeColor="text1"/>
        </w:rPr>
        <w:t xml:space="preserve">society be </w:t>
      </w:r>
      <w:r w:rsidRPr="00F60172">
        <w:rPr>
          <w:rStyle w:val="Emphasis"/>
          <w:rFonts w:asciiTheme="minorHAnsi" w:hAnsiTheme="minorHAnsi" w:cstheme="minorHAnsi"/>
          <w:color w:val="000000" w:themeColor="text1"/>
        </w:rPr>
        <w:t>organized in such a manner</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that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such explorations can be undertaken without causing</w:t>
      </w:r>
      <w:r w:rsidRPr="00F60172">
        <w:rPr>
          <w:rFonts w:asciiTheme="minorHAnsi" w:hAnsiTheme="minorHAnsi" w:cstheme="minorHAnsi"/>
          <w:color w:val="000000" w:themeColor="text1"/>
          <w:sz w:val="14"/>
        </w:rPr>
        <w:t xml:space="preserve"> unacceptable </w:t>
      </w:r>
      <w:r w:rsidRPr="00F60172">
        <w:rPr>
          <w:rStyle w:val="StyleUnderline"/>
          <w:rFonts w:asciiTheme="minorHAnsi" w:hAnsiTheme="minorHAnsi" w:cstheme="minorHAnsi"/>
          <w:color w:val="000000" w:themeColor="text1"/>
        </w:rPr>
        <w:t>damage to the social fabric and without imposing</w:t>
      </w:r>
      <w:r w:rsidRPr="00F60172">
        <w:rPr>
          <w:rFonts w:asciiTheme="minorHAnsi" w:hAnsiTheme="minorHAnsi" w:cstheme="minorHAnsi"/>
          <w:color w:val="000000" w:themeColor="text1"/>
          <w:sz w:val="14"/>
        </w:rPr>
        <w:t xml:space="preserve"> unacceptable </w:t>
      </w:r>
      <w:r w:rsidRPr="00F60172">
        <w:rPr>
          <w:rStyle w:val="StyleUnderline"/>
          <w:rFonts w:asciiTheme="minorHAnsi" w:hAnsiTheme="minorHAnsi" w:cstheme="minorHAnsi"/>
          <w:color w:val="000000" w:themeColor="text1"/>
        </w:rPr>
        <w:t xml:space="preserve">existential risks. </w:t>
      </w:r>
      <w:r w:rsidRPr="00F60172">
        <w:rPr>
          <w:rFonts w:asciiTheme="minorHAnsi" w:hAnsiTheme="minorHAnsi" w:cstheme="minorHAnsi"/>
          <w:color w:val="000000" w:themeColor="text1"/>
          <w:sz w:val="14"/>
        </w:rPr>
        <w:t xml:space="preserve">Global security. While disasters and setbacks are inevitable in the implementation of the transhumanist project (just as they are if the transhumanist project is not pursued), there is one kind of catastrophe that must be avoided at any cost: Existential risk – one where an adverse outcome would either annihilate Earth-originating intelligent life or permanently and drastically curtail its potential.[6] Several recent discussions have argued that the combined probability of the existential risks is very substantial.[7] The relevance of the condition of existential safety to the transhumanist vision is obvious: if we go extinct or permanently destroy our potential to develop further, then the transhumanist core value will not be realized. Global security is the most fundamental and nonnegotiable requirement of the transhumanist project. Technological progress. That technological progress is generally desirable from a transhumanist point of view is also self-evident. Many of our biological shortcomings (aging, disease, feeble memories and intellects, a limited emotional repertoire and inadequate capacity for sustained well-being) are difficult to overcome, and to do so will require advanced tools. Developing these tools is a gargantuan challenge for the collective problem-solving capacities of our species. Since technological progress is closely linked to economic development, economic growth – or more precisely, productivity growth – can in some cases serve as a proxy for technological progress. (Productivity growth is, of course, only an imperfect measure of the relevant form of technological progress, which, in turn, is an imperfect measure of overall improvement, since it omits such factors as equity of distribution, ecological diversity, and quality of human relationships.) The history of economic and technological development, and the concomitant growth of civilization, is appropriately regarded with awe, as humanity’s most glorious achievement. Thanks to the gradual accumulation of improvements over the past several thousand years, large portions of humanity have been freed from illiteracy, life-expectancies of twenty years, alarming infant-mortality rates, horrible diseases endured without palliatives, and periodic starvation and water shortages. Technology, in this context, is not just gadgets but includes all instrumentally useful objects and systems that have been deliberately created. This broad definition encompasses practices and institutions, such as double-entry accounting, scientific peer-review, legal systems, and the applied sciences. </w:t>
      </w:r>
      <w:r w:rsidRPr="00F60172">
        <w:rPr>
          <w:rStyle w:val="Emphasis"/>
          <w:rFonts w:asciiTheme="minorHAnsi" w:hAnsiTheme="minorHAnsi" w:cstheme="minorHAnsi"/>
          <w:color w:val="000000" w:themeColor="text1"/>
        </w:rPr>
        <w:t>Wide access</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It is not enough</w:t>
      </w:r>
      <w:r w:rsidRPr="00F60172">
        <w:rPr>
          <w:rStyle w:val="StyleUnderline"/>
          <w:rFonts w:asciiTheme="minorHAnsi" w:hAnsiTheme="minorHAnsi" w:cstheme="minorHAnsi"/>
          <w:color w:val="000000" w:themeColor="text1"/>
        </w:rPr>
        <w:t xml:space="preserve"> that the posthuman realm be explored by </w:t>
      </w:r>
      <w:r w:rsidRPr="00F60172">
        <w:rPr>
          <w:rStyle w:val="Emphasis"/>
          <w:rFonts w:asciiTheme="minorHAnsi" w:hAnsiTheme="minorHAnsi" w:cstheme="minorHAnsi"/>
          <w:color w:val="000000" w:themeColor="text1"/>
        </w:rPr>
        <w:t>someone</w:t>
      </w:r>
      <w:r w:rsidRPr="00F60172">
        <w:rPr>
          <w:rStyle w:val="StyleUnderline"/>
          <w:rFonts w:asciiTheme="minorHAnsi" w:hAnsiTheme="minorHAnsi" w:cstheme="minorHAnsi"/>
          <w:color w:val="000000" w:themeColor="text1"/>
        </w:rPr>
        <w:t>. The</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highlight w:val="yellow"/>
        </w:rPr>
        <w:t>full realization</w:t>
      </w:r>
      <w:r w:rsidRPr="00F60172">
        <w:rPr>
          <w:rStyle w:val="Emphasis"/>
          <w:rFonts w:asciiTheme="minorHAnsi" w:hAnsiTheme="minorHAnsi" w:cstheme="minorHAnsi"/>
          <w:color w:val="000000" w:themeColor="text1"/>
        </w:rPr>
        <w:t xml:space="preserve"> of the core transhumanist value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requires</w:t>
      </w:r>
      <w:r w:rsidRPr="00F60172">
        <w:rPr>
          <w:rFonts w:asciiTheme="minorHAnsi" w:hAnsiTheme="minorHAnsi" w:cstheme="minorHAnsi"/>
          <w:color w:val="000000" w:themeColor="text1"/>
          <w:sz w:val="14"/>
        </w:rPr>
        <w:t xml:space="preserve"> that, ideally, </w:t>
      </w:r>
      <w:r w:rsidRPr="00F60172">
        <w:rPr>
          <w:rStyle w:val="Emphasis"/>
          <w:rFonts w:asciiTheme="minorHAnsi" w:hAnsiTheme="minorHAnsi" w:cstheme="minorHAnsi"/>
          <w:color w:val="000000" w:themeColor="text1"/>
          <w:highlight w:val="yellow"/>
        </w:rPr>
        <w:t xml:space="preserve">everybody </w:t>
      </w:r>
      <w:r w:rsidRPr="00F60172">
        <w:rPr>
          <w:rStyle w:val="Emphasis"/>
          <w:rFonts w:asciiTheme="minorHAnsi" w:hAnsiTheme="minorHAnsi" w:cstheme="minorHAnsi"/>
          <w:color w:val="000000" w:themeColor="text1"/>
        </w:rPr>
        <w:t>should have the opportunity to become posthuman</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It would be </w:t>
      </w:r>
      <w:r w:rsidRPr="00F60172">
        <w:rPr>
          <w:rStyle w:val="Emphasis"/>
          <w:rFonts w:asciiTheme="minorHAnsi" w:hAnsiTheme="minorHAnsi" w:cstheme="minorHAnsi"/>
          <w:color w:val="000000" w:themeColor="text1"/>
        </w:rPr>
        <w:t>sub-optimal</w:t>
      </w:r>
      <w:r w:rsidRPr="00F60172">
        <w:rPr>
          <w:rStyle w:val="StyleUnderline"/>
          <w:rFonts w:asciiTheme="minorHAnsi" w:hAnsiTheme="minorHAnsi" w:cstheme="minorHAnsi"/>
          <w:color w:val="000000" w:themeColor="text1"/>
        </w:rPr>
        <w:t xml:space="preserve"> if the opportunity to become posthuman were </w:t>
      </w:r>
      <w:r w:rsidRPr="00F60172">
        <w:rPr>
          <w:rStyle w:val="Emphasis"/>
          <w:rFonts w:asciiTheme="minorHAnsi" w:hAnsiTheme="minorHAnsi" w:cstheme="minorHAnsi"/>
          <w:color w:val="000000" w:themeColor="text1"/>
        </w:rPr>
        <w:t>restricted</w:t>
      </w:r>
      <w:r w:rsidRPr="00F60172">
        <w:rPr>
          <w:rStyle w:val="StyleUnderline"/>
          <w:rFonts w:asciiTheme="minorHAnsi" w:hAnsiTheme="minorHAnsi" w:cstheme="minorHAnsi"/>
          <w:color w:val="000000" w:themeColor="text1"/>
        </w:rPr>
        <w:t xml:space="preserve"> to a </w:t>
      </w:r>
      <w:r w:rsidRPr="00F60172">
        <w:rPr>
          <w:rStyle w:val="Emphasis"/>
          <w:rFonts w:asciiTheme="minorHAnsi" w:hAnsiTheme="minorHAnsi" w:cstheme="minorHAnsi"/>
          <w:color w:val="000000" w:themeColor="text1"/>
        </w:rPr>
        <w:t>tiny elite.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There are many reasons for supporting wide access: to </w:t>
      </w:r>
      <w:r w:rsidRPr="00F60172">
        <w:rPr>
          <w:rStyle w:val="Emphasis"/>
          <w:rFonts w:asciiTheme="minorHAnsi" w:hAnsiTheme="minorHAnsi" w:cstheme="minorHAnsi"/>
          <w:color w:val="000000" w:themeColor="text1"/>
          <w:highlight w:val="yellow"/>
        </w:rPr>
        <w:t>reduce inequality</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because it would be a </w:t>
      </w:r>
      <w:r w:rsidRPr="00F60172">
        <w:rPr>
          <w:rStyle w:val="Emphasis"/>
          <w:rFonts w:asciiTheme="minorHAnsi" w:hAnsiTheme="minorHAnsi" w:cstheme="minorHAnsi"/>
          <w:color w:val="000000" w:themeColor="text1"/>
        </w:rPr>
        <w:t>fairer arrangement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to </w:t>
      </w:r>
      <w:r w:rsidRPr="00F60172">
        <w:rPr>
          <w:rStyle w:val="StyleUnderline"/>
          <w:rFonts w:asciiTheme="minorHAnsi" w:hAnsiTheme="minorHAnsi" w:cstheme="minorHAnsi"/>
          <w:color w:val="000000" w:themeColor="text1"/>
          <w:highlight w:val="yellow"/>
        </w:rPr>
        <w:t xml:space="preserve">express </w:t>
      </w:r>
      <w:r w:rsidRPr="00F60172">
        <w:rPr>
          <w:rStyle w:val="Emphasis"/>
          <w:rFonts w:asciiTheme="minorHAnsi" w:hAnsiTheme="minorHAnsi" w:cstheme="minorHAnsi"/>
          <w:color w:val="000000" w:themeColor="text1"/>
        </w:rPr>
        <w:t>solidarity</w:t>
      </w:r>
      <w:r w:rsidRPr="00F60172">
        <w:rPr>
          <w:rStyle w:val="StyleUnderline"/>
          <w:rFonts w:asciiTheme="minorHAnsi" w:hAnsiTheme="minorHAnsi" w:cstheme="minorHAnsi"/>
          <w:color w:val="000000" w:themeColor="text1"/>
        </w:rPr>
        <w:t xml:space="preserve"> and </w:t>
      </w:r>
      <w:r w:rsidRPr="00F60172">
        <w:rPr>
          <w:rStyle w:val="Emphasis"/>
          <w:rFonts w:asciiTheme="minorHAnsi" w:hAnsiTheme="minorHAnsi" w:cstheme="minorHAnsi"/>
          <w:color w:val="000000" w:themeColor="text1"/>
          <w:highlight w:val="yellow"/>
        </w:rPr>
        <w:t>respect</w:t>
      </w:r>
      <w:r w:rsidRPr="00F60172">
        <w:rPr>
          <w:rStyle w:val="StyleUnderline"/>
          <w:rFonts w:asciiTheme="minorHAnsi" w:hAnsiTheme="minorHAnsi" w:cstheme="minorHAnsi"/>
          <w:color w:val="000000" w:themeColor="text1"/>
        </w:rPr>
        <w:t xml:space="preserve"> for fellow humans</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to help </w:t>
      </w:r>
      <w:r w:rsidRPr="00F60172">
        <w:rPr>
          <w:rStyle w:val="Emphasis"/>
          <w:rFonts w:asciiTheme="minorHAnsi" w:hAnsiTheme="minorHAnsi" w:cstheme="minorHAnsi"/>
          <w:color w:val="000000" w:themeColor="text1"/>
          <w:highlight w:val="yellow"/>
        </w:rPr>
        <w:t>gain support for the</w:t>
      </w:r>
      <w:r w:rsidRPr="00F60172">
        <w:rPr>
          <w:rStyle w:val="Emphasis"/>
          <w:rFonts w:asciiTheme="minorHAnsi" w:hAnsiTheme="minorHAnsi" w:cstheme="minorHAnsi"/>
          <w:color w:val="000000" w:themeColor="text1"/>
        </w:rPr>
        <w:t xml:space="preserve"> transhumanist </w:t>
      </w:r>
      <w:r w:rsidRPr="00F60172">
        <w:rPr>
          <w:rStyle w:val="Emphasis"/>
          <w:rFonts w:asciiTheme="minorHAnsi" w:hAnsiTheme="minorHAnsi" w:cstheme="minorHAnsi"/>
          <w:color w:val="000000" w:themeColor="text1"/>
          <w:highlight w:val="yellow"/>
        </w:rPr>
        <w:t>project</w:t>
      </w:r>
      <w:r w:rsidRPr="00F60172">
        <w:rPr>
          <w:rStyle w:val="StyleUnderline"/>
          <w:rFonts w:asciiTheme="minorHAnsi" w:hAnsiTheme="minorHAnsi" w:cstheme="minorHAnsi"/>
          <w:color w:val="000000" w:themeColor="text1"/>
        </w:rPr>
        <w:t xml:space="preserve">; to </w:t>
      </w:r>
      <w:r w:rsidRPr="00F60172">
        <w:rPr>
          <w:rStyle w:val="Emphasis"/>
          <w:rFonts w:asciiTheme="minorHAnsi" w:hAnsiTheme="minorHAnsi" w:cstheme="minorHAnsi"/>
          <w:color w:val="000000" w:themeColor="text1"/>
        </w:rPr>
        <w:t>increase the chances that you will get the opportunity to become posthuman</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to </w:t>
      </w:r>
      <w:r w:rsidRPr="00F60172">
        <w:rPr>
          <w:rStyle w:val="Emphasis"/>
          <w:rFonts w:asciiTheme="minorHAnsi" w:hAnsiTheme="minorHAnsi" w:cstheme="minorHAnsi"/>
          <w:color w:val="000000" w:themeColor="text1"/>
          <w:highlight w:val="yellow"/>
        </w:rPr>
        <w:t>increase</w:t>
      </w:r>
      <w:r w:rsidRPr="00F60172">
        <w:rPr>
          <w:rStyle w:val="Emphasis"/>
          <w:rFonts w:asciiTheme="minorHAnsi" w:hAnsiTheme="minorHAnsi" w:cstheme="minorHAnsi"/>
          <w:color w:val="000000" w:themeColor="text1"/>
        </w:rPr>
        <w:t xml:space="preserve"> the </w:t>
      </w:r>
      <w:r w:rsidRPr="00F60172">
        <w:rPr>
          <w:rStyle w:val="Emphasis"/>
          <w:rFonts w:asciiTheme="minorHAnsi" w:hAnsiTheme="minorHAnsi" w:cstheme="minorHAnsi"/>
          <w:color w:val="000000" w:themeColor="text1"/>
          <w:highlight w:val="yellow"/>
        </w:rPr>
        <w:t>chances</w:t>
      </w:r>
      <w:r w:rsidRPr="00F60172">
        <w:rPr>
          <w:rStyle w:val="Emphasis"/>
          <w:rFonts w:asciiTheme="minorHAnsi" w:hAnsiTheme="minorHAnsi" w:cstheme="minorHAnsi"/>
          <w:color w:val="000000" w:themeColor="text1"/>
        </w:rPr>
        <w:t xml:space="preserve"> that those you care about can become posthuman</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because it might </w:t>
      </w:r>
      <w:r w:rsidRPr="00F60172">
        <w:rPr>
          <w:rStyle w:val="Emphasis"/>
          <w:rFonts w:asciiTheme="minorHAnsi" w:hAnsiTheme="minorHAnsi" w:cstheme="minorHAnsi"/>
          <w:color w:val="000000" w:themeColor="text1"/>
        </w:rPr>
        <w:t>increase the range of the posthuman realm that gets explored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and to </w:t>
      </w:r>
      <w:r w:rsidRPr="00F60172">
        <w:rPr>
          <w:rStyle w:val="StyleUnderline"/>
          <w:rFonts w:asciiTheme="minorHAnsi" w:hAnsiTheme="minorHAnsi" w:cstheme="minorHAnsi"/>
          <w:color w:val="000000" w:themeColor="text1"/>
          <w:highlight w:val="yellow"/>
        </w:rPr>
        <w:t>alleviate</w:t>
      </w:r>
      <w:r w:rsidRPr="00F60172">
        <w:rPr>
          <w:rStyle w:val="StyleUnderline"/>
          <w:rFonts w:asciiTheme="minorHAnsi" w:hAnsiTheme="minorHAnsi" w:cstheme="minorHAnsi"/>
          <w:color w:val="000000" w:themeColor="text1"/>
        </w:rPr>
        <w:t xml:space="preserve"> human </w:t>
      </w:r>
      <w:r w:rsidRPr="00F60172">
        <w:rPr>
          <w:rStyle w:val="StyleUnderline"/>
          <w:rFonts w:asciiTheme="minorHAnsi" w:hAnsiTheme="minorHAnsi" w:cstheme="minorHAnsi"/>
          <w:color w:val="000000" w:themeColor="text1"/>
          <w:highlight w:val="yellow"/>
        </w:rPr>
        <w:t>suffering</w:t>
      </w:r>
      <w:r w:rsidRPr="00F60172">
        <w:rPr>
          <w:rStyle w:val="StyleUnderline"/>
          <w:rFonts w:asciiTheme="minorHAnsi" w:hAnsiTheme="minorHAnsi" w:cstheme="minorHAnsi"/>
          <w:color w:val="000000" w:themeColor="text1"/>
        </w:rPr>
        <w:t xml:space="preserve"> on </w:t>
      </w:r>
      <w:r w:rsidRPr="00F60172">
        <w:rPr>
          <w:rStyle w:val="Emphasis"/>
          <w:rFonts w:asciiTheme="minorHAnsi" w:hAnsiTheme="minorHAnsi" w:cstheme="minorHAnsi"/>
          <w:color w:val="000000" w:themeColor="text1"/>
        </w:rPr>
        <w:t xml:space="preserve">as wide a scale as possible. </w:t>
      </w:r>
      <w:r w:rsidRPr="00F60172">
        <w:rPr>
          <w:rStyle w:val="StyleUnderline"/>
          <w:rFonts w:asciiTheme="minorHAnsi" w:hAnsiTheme="minorHAnsi" w:cstheme="minorHAnsi"/>
          <w:color w:val="000000" w:themeColor="text1"/>
        </w:rPr>
        <w:t xml:space="preserve">The wide access requirement underlies the </w:t>
      </w:r>
      <w:r w:rsidRPr="00F60172">
        <w:rPr>
          <w:rStyle w:val="Emphasis"/>
          <w:rFonts w:asciiTheme="minorHAnsi" w:hAnsiTheme="minorHAnsi" w:cstheme="minorHAnsi"/>
          <w:color w:val="000000" w:themeColor="text1"/>
          <w:highlight w:val="yellow"/>
        </w:rPr>
        <w:t>moral urgency</w:t>
      </w:r>
      <w:r w:rsidRPr="00F60172">
        <w:rPr>
          <w:rStyle w:val="Emphasis"/>
          <w:rFonts w:asciiTheme="minorHAnsi" w:hAnsiTheme="minorHAnsi" w:cstheme="minorHAnsi"/>
          <w:color w:val="000000" w:themeColor="text1"/>
        </w:rPr>
        <w:t xml:space="preserve"> of the transhumanist vision</w:t>
      </w:r>
      <w:r w:rsidRPr="00F60172">
        <w:rPr>
          <w:rStyle w:val="StyleUnderline"/>
          <w:rFonts w:asciiTheme="minorHAnsi" w:hAnsiTheme="minorHAnsi" w:cstheme="minorHAnsi"/>
          <w:color w:val="000000" w:themeColor="text1"/>
        </w:rPr>
        <w:t xml:space="preserve">. Wide access </w:t>
      </w:r>
      <w:r w:rsidRPr="00F60172">
        <w:rPr>
          <w:rStyle w:val="Emphasis"/>
          <w:rFonts w:asciiTheme="minorHAnsi" w:hAnsiTheme="minorHAnsi" w:cstheme="minorHAnsi"/>
          <w:color w:val="000000" w:themeColor="text1"/>
        </w:rPr>
        <w:t>does not argue for holding back</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4"/>
        </w:rPr>
        <w:t xml:space="preserve"> On the contrary, </w:t>
      </w:r>
      <w:r w:rsidRPr="00F60172">
        <w:rPr>
          <w:rStyle w:val="StyleUnderline"/>
          <w:rFonts w:asciiTheme="minorHAnsi" w:hAnsiTheme="minorHAnsi" w:cstheme="minorHAnsi"/>
          <w:color w:val="000000" w:themeColor="text1"/>
        </w:rPr>
        <w:t>other things being equal</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it is an argument for moving forward as quickly as possible</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highlight w:val="yellow"/>
        </w:rPr>
        <w:t>150,000</w:t>
      </w:r>
      <w:r w:rsidRPr="00F60172">
        <w:rPr>
          <w:rStyle w:val="Emphasis"/>
          <w:rFonts w:asciiTheme="minorHAnsi" w:hAnsiTheme="minorHAnsi" w:cstheme="minorHAnsi"/>
          <w:color w:val="000000" w:themeColor="text1"/>
        </w:rPr>
        <w:t xml:space="preserve"> human beings on our planet </w:t>
      </w:r>
      <w:r w:rsidRPr="00F60172">
        <w:rPr>
          <w:rStyle w:val="Emphasis"/>
          <w:rFonts w:asciiTheme="minorHAnsi" w:hAnsiTheme="minorHAnsi" w:cstheme="minorHAnsi"/>
          <w:color w:val="000000" w:themeColor="text1"/>
          <w:highlight w:val="yellow"/>
        </w:rPr>
        <w:t>die every day,</w:t>
      </w:r>
      <w:r w:rsidRPr="00F60172">
        <w:rPr>
          <w:rStyle w:val="Emphasis"/>
          <w:rFonts w:asciiTheme="minorHAnsi" w:hAnsiTheme="minorHAnsi" w:cstheme="minorHAnsi"/>
          <w:color w:val="000000" w:themeColor="text1"/>
        </w:rPr>
        <w:t xml:space="preserve"> without having had any access</w:t>
      </w:r>
      <w:r w:rsidRPr="00F60172">
        <w:rPr>
          <w:rStyle w:val="StyleUnderline"/>
          <w:rFonts w:asciiTheme="minorHAnsi" w:hAnsiTheme="minorHAnsi" w:cstheme="minorHAnsi"/>
          <w:color w:val="000000" w:themeColor="text1"/>
        </w:rPr>
        <w:t xml:space="preserve"> to the anticipated enhancement technologies that will make it possible to become posthuman</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The sooner this technology develops, the fewer people will have died without access. </w:t>
      </w:r>
      <w:r w:rsidRPr="00F60172">
        <w:rPr>
          <w:rFonts w:asciiTheme="minorHAnsi" w:hAnsiTheme="minorHAnsi" w:cstheme="minorHAnsi"/>
          <w:color w:val="000000" w:themeColor="text1"/>
          <w:sz w:val="14"/>
        </w:rPr>
        <w:t xml:space="preserve">Consider a hypothetical case in which there is a choice between (a) allowing the current human population to continue to exist, and (b) having it instantaneously and painlessly killed and replaced by six billion new human beings who are very similar but non-identical to the people that exist today. Such a replacement ought to be strongly resisted on moral grounds, for it would entail the involuntary death of six billion people. The fact that they would be replaced by six billion newly created similar people does not make the substitution acceptable. Human beings are not disposable. For analogous reasons, </w:t>
      </w:r>
      <w:r w:rsidRPr="00F60172">
        <w:rPr>
          <w:rStyle w:val="StyleUnderline"/>
          <w:rFonts w:asciiTheme="minorHAnsi" w:hAnsiTheme="minorHAnsi" w:cstheme="minorHAnsi"/>
          <w:color w:val="000000" w:themeColor="text1"/>
        </w:rPr>
        <w:t xml:space="preserve">it is important that the opportunity be become posthuman is made available to </w:t>
      </w:r>
      <w:r w:rsidRPr="00F60172">
        <w:rPr>
          <w:rStyle w:val="Emphasis"/>
          <w:rFonts w:asciiTheme="minorHAnsi" w:hAnsiTheme="minorHAnsi" w:cstheme="minorHAnsi"/>
          <w:color w:val="000000" w:themeColor="text1"/>
        </w:rPr>
        <w:t>as many humans as possible,</w:t>
      </w:r>
      <w:r w:rsidRPr="00F60172">
        <w:rPr>
          <w:rFonts w:asciiTheme="minorHAnsi" w:hAnsiTheme="minorHAnsi" w:cstheme="minorHAnsi"/>
          <w:color w:val="000000" w:themeColor="text1"/>
          <w:sz w:val="14"/>
        </w:rPr>
        <w:t xml:space="preserve"> rather than having the existing population merely supplemented (or worse, replaced) by a new set of posthuman people. </w:t>
      </w:r>
      <w:r w:rsidRPr="00F60172">
        <w:rPr>
          <w:rStyle w:val="StyleUnderline"/>
          <w:rFonts w:asciiTheme="minorHAnsi" w:hAnsiTheme="minorHAnsi" w:cstheme="minorHAnsi"/>
          <w:color w:val="000000" w:themeColor="text1"/>
        </w:rPr>
        <w:t xml:space="preserve">The transhumanist ideal will be </w:t>
      </w:r>
      <w:r w:rsidRPr="00F60172">
        <w:rPr>
          <w:rStyle w:val="Emphasis"/>
          <w:rFonts w:asciiTheme="minorHAnsi" w:hAnsiTheme="minorHAnsi" w:cstheme="minorHAnsi"/>
          <w:color w:val="000000" w:themeColor="text1"/>
        </w:rPr>
        <w:t>maximally realized only</w:t>
      </w:r>
      <w:r w:rsidRPr="00F60172">
        <w:rPr>
          <w:rStyle w:val="StyleUnderline"/>
          <w:rFonts w:asciiTheme="minorHAnsi" w:hAnsiTheme="minorHAnsi" w:cstheme="minorHAnsi"/>
          <w:color w:val="000000" w:themeColor="text1"/>
        </w:rPr>
        <w:t xml:space="preserve"> if the benefits of technologies are </w:t>
      </w:r>
      <w:r w:rsidRPr="00F60172">
        <w:rPr>
          <w:rStyle w:val="Emphasis"/>
          <w:rFonts w:asciiTheme="minorHAnsi" w:hAnsiTheme="minorHAnsi" w:cstheme="minorHAnsi"/>
          <w:color w:val="000000" w:themeColor="text1"/>
        </w:rPr>
        <w:t>widely shared</w:t>
      </w:r>
      <w:r w:rsidRPr="00F60172">
        <w:rPr>
          <w:rStyle w:val="StyleUnderline"/>
          <w:rFonts w:asciiTheme="minorHAnsi" w:hAnsiTheme="minorHAnsi" w:cstheme="minorHAnsi"/>
          <w:color w:val="000000" w:themeColor="text1"/>
        </w:rPr>
        <w:t xml:space="preserve"> and if they are </w:t>
      </w:r>
      <w:r w:rsidRPr="00F60172">
        <w:rPr>
          <w:rStyle w:val="Emphasis"/>
          <w:rFonts w:asciiTheme="minorHAnsi" w:hAnsiTheme="minorHAnsi" w:cstheme="minorHAnsi"/>
          <w:color w:val="000000" w:themeColor="text1"/>
        </w:rPr>
        <w:t>made available as soon as possible</w:t>
      </w:r>
      <w:r w:rsidRPr="00F60172">
        <w:rPr>
          <w:rFonts w:asciiTheme="minorHAnsi" w:hAnsiTheme="minorHAnsi" w:cstheme="minorHAnsi"/>
          <w:color w:val="000000" w:themeColor="text1"/>
          <w:sz w:val="14"/>
        </w:rPr>
        <w:t>, preferably within our lifetime.</w:t>
      </w:r>
    </w:p>
    <w:p w14:paraId="7086E938" w14:textId="77777777" w:rsidR="00FF4E45" w:rsidRPr="00F60172" w:rsidRDefault="00FF4E45" w:rsidP="00FF4E45">
      <w:pPr>
        <w:rPr>
          <w:rFonts w:asciiTheme="minorHAnsi" w:hAnsiTheme="minorHAnsi" w:cstheme="minorHAnsi"/>
          <w:color w:val="000000" w:themeColor="text1"/>
        </w:rPr>
      </w:pPr>
    </w:p>
    <w:p w14:paraId="02ADF5C5" w14:textId="77777777" w:rsidR="00FF4E45" w:rsidRPr="00F60172" w:rsidRDefault="00FF4E45" w:rsidP="00FF4E45">
      <w:pPr>
        <w:pStyle w:val="Heading4"/>
        <w:rPr>
          <w:color w:val="000000" w:themeColor="text1"/>
        </w:rPr>
      </w:pPr>
      <w:r w:rsidRPr="00F60172">
        <w:rPr>
          <w:color w:val="000000" w:themeColor="text1"/>
        </w:rPr>
        <w:t xml:space="preserve">Transhumanism solves multiple inevitable extinction scenarios </w:t>
      </w:r>
    </w:p>
    <w:p w14:paraId="66BA33BF" w14:textId="77777777" w:rsidR="00FF4E45" w:rsidRPr="00F60172" w:rsidRDefault="00FF4E45" w:rsidP="00FF4E45">
      <w:pPr>
        <w:rPr>
          <w:rFonts w:asciiTheme="minorHAnsi" w:hAnsiTheme="minorHAnsi" w:cstheme="minorHAnsi"/>
          <w:b/>
          <w:bCs/>
          <w:color w:val="000000" w:themeColor="text1"/>
          <w:sz w:val="26"/>
        </w:rPr>
      </w:pPr>
      <w:r w:rsidRPr="00F60172">
        <w:rPr>
          <w:rStyle w:val="Style13ptBold"/>
          <w:rFonts w:asciiTheme="minorHAnsi" w:hAnsiTheme="minorHAnsi" w:cstheme="minorHAnsi"/>
          <w:color w:val="000000" w:themeColor="text1"/>
        </w:rPr>
        <w:t xml:space="preserve">Kurzweil ’08 </w:t>
      </w:r>
      <w:r w:rsidRPr="00F60172">
        <w:rPr>
          <w:rFonts w:asciiTheme="minorHAnsi" w:hAnsiTheme="minorHAnsi" w:cstheme="minorHAnsi"/>
          <w:color w:val="000000" w:themeColor="text1"/>
          <w:sz w:val="16"/>
          <w:szCs w:val="16"/>
        </w:rPr>
        <w:t xml:space="preserve">[Ray Kurzweil; - Forbes. Inc. magazine ranked him #8 among entrepreneurs in the United States, calling him the “rightful heir to Thomas Edison,” and PBS selected Ray as one of 16 “revolutionaries who made America,” along with other inventors of the past two centuries. He is considered one of the world’s leading inventors, thinkers, and futurists, with a 30-year track record of accurate predictions (86% accuracy rate). Kurzweil was the principal inventor of the first CCD flatbed scanner, the first omni-font optical character recognition, the first print-to-speech reading machine for the blind, the first text-to-speech synthesizer, the first music synthesizer capable of recreating the grand piano and other orchestral instruments, and the first commercially marketed large-vocabulary speech recognition. Kurzweil is the recipient of the acclaimed MIT </w:t>
      </w:r>
      <w:proofErr w:type="spellStart"/>
      <w:r w:rsidRPr="00F60172">
        <w:rPr>
          <w:rFonts w:asciiTheme="minorHAnsi" w:hAnsiTheme="minorHAnsi" w:cstheme="minorHAnsi"/>
          <w:color w:val="000000" w:themeColor="text1"/>
          <w:sz w:val="16"/>
          <w:szCs w:val="16"/>
        </w:rPr>
        <w:t>Lemelson</w:t>
      </w:r>
      <w:proofErr w:type="spellEnd"/>
      <w:r w:rsidRPr="00F60172">
        <w:rPr>
          <w:rFonts w:asciiTheme="minorHAnsi" w:hAnsiTheme="minorHAnsi" w:cstheme="minorHAnsi"/>
          <w:color w:val="000000" w:themeColor="text1"/>
          <w:sz w:val="16"/>
          <w:szCs w:val="16"/>
        </w:rPr>
        <w:t xml:space="preserve"> Prize, the world’s largest for innovation. In 1999, he received the National Medal of Technology, the nation’s highest honor in technology, from President Clinton in a White House ceremony. And in 2002, he was inducted into the National Inventors Hall of Fame, established by the U.S. Patent Office. He has received 20 honorary doctorates, and honors from three U.S. presidents. Kurzweil has authored 7 books, 5 of which have been national bestsellers. The Age of Spiritual Machines has been translated into 9 languages and was the #1 best-selling book on Amazon in science. ay Kurzweil’s book, The Singularity Is Near, was a New York Times best seller. His latest New York Times best seller is How to Create a Mind: The secret of human thought revealed. In 2012, Ray Kurzweil became a Director of Engineering at Google, at Research at Google — heading up a team of engineers developing machine intelligence and natural language understanding 2008; “The Singularity is Near” https://books.google.com/books?hl=en&amp;lr=&amp;id=0d8oDwAAQBAJ&amp;oi=fnd&amp;pg=PT15&amp;dq=technology+singularity+and+death&amp;ots=IzE8CGevEi&amp;sig=5VUEEK6pshIpR6sUk2oBzPtbyZs#v=onepage&amp;q=death&amp;f=false] AL</w:t>
      </w:r>
    </w:p>
    <w:p w14:paraId="10601489" w14:textId="77777777" w:rsidR="00FF4E45" w:rsidRPr="00F60172" w:rsidRDefault="00FF4E45" w:rsidP="00FF4E45">
      <w:pPr>
        <w:rPr>
          <w:rStyle w:val="Emphasis"/>
          <w:rFonts w:asciiTheme="minorHAnsi" w:hAnsiTheme="minorHAnsi" w:cstheme="minorHAnsi"/>
          <w:color w:val="000000" w:themeColor="text1"/>
        </w:rPr>
      </w:pPr>
      <w:r w:rsidRPr="00F60172">
        <w:rPr>
          <w:rFonts w:asciiTheme="minorHAnsi" w:hAnsiTheme="minorHAnsi" w:cstheme="minorHAnsi"/>
          <w:color w:val="000000" w:themeColor="text1"/>
          <w:sz w:val="16"/>
        </w:rPr>
        <w:t xml:space="preserve">I reported on brain uploading in chapter 4. </w:t>
      </w:r>
      <w:r w:rsidRPr="00F60172">
        <w:rPr>
          <w:rStyle w:val="StyleUnderline"/>
          <w:rFonts w:asciiTheme="minorHAnsi" w:hAnsiTheme="minorHAnsi" w:cstheme="minorHAnsi"/>
          <w:color w:val="000000" w:themeColor="text1"/>
        </w:rPr>
        <w:t>The</w:t>
      </w:r>
      <w:r w:rsidRPr="00F60172">
        <w:rPr>
          <w:rFonts w:asciiTheme="minorHAnsi" w:hAnsiTheme="minorHAnsi" w:cstheme="minorHAnsi"/>
          <w:color w:val="000000" w:themeColor="text1"/>
          <w:sz w:val="16"/>
        </w:rPr>
        <w:t xml:space="preserve"> straightforward </w:t>
      </w:r>
      <w:r w:rsidRPr="00F60172">
        <w:rPr>
          <w:rStyle w:val="Emphasis"/>
          <w:rFonts w:asciiTheme="minorHAnsi" w:hAnsiTheme="minorHAnsi" w:cstheme="minorHAnsi"/>
          <w:color w:val="000000" w:themeColor="text1"/>
          <w:highlight w:val="yellow"/>
        </w:rPr>
        <w:t xml:space="preserve">brain-porting </w:t>
      </w:r>
      <w:r w:rsidRPr="00F60172">
        <w:rPr>
          <w:rStyle w:val="Emphasis"/>
          <w:rFonts w:asciiTheme="minorHAnsi" w:hAnsiTheme="minorHAnsi" w:cstheme="minorHAnsi"/>
          <w:color w:val="000000" w:themeColor="text1"/>
        </w:rPr>
        <w:t>scenario</w:t>
      </w:r>
      <w:r w:rsidRPr="00F60172">
        <w:rPr>
          <w:rFonts w:asciiTheme="minorHAnsi" w:hAnsiTheme="minorHAnsi" w:cstheme="minorHAnsi"/>
          <w:color w:val="000000" w:themeColor="text1"/>
          <w:sz w:val="16"/>
        </w:rPr>
        <w:t xml:space="preserve"> involves scanning a human brain (most likely </w:t>
      </w:r>
      <w:proofErr w:type="gramStart"/>
      <w:r w:rsidRPr="00F60172">
        <w:rPr>
          <w:rFonts w:asciiTheme="minorHAnsi" w:hAnsiTheme="minorHAnsi" w:cstheme="minorHAnsi"/>
          <w:color w:val="000000" w:themeColor="text1"/>
          <w:sz w:val="16"/>
        </w:rPr>
        <w:t>from  within</w:t>
      </w:r>
      <w:proofErr w:type="gramEnd"/>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capturing all of the salient details, and </w:t>
      </w:r>
      <w:proofErr w:type="spellStart"/>
      <w:r w:rsidRPr="00F60172">
        <w:rPr>
          <w:rStyle w:val="StyleUnderline"/>
          <w:rFonts w:asciiTheme="minorHAnsi" w:hAnsiTheme="minorHAnsi" w:cstheme="minorHAnsi"/>
          <w:color w:val="000000" w:themeColor="text1"/>
        </w:rPr>
        <w:t>reinstantiating</w:t>
      </w:r>
      <w:proofErr w:type="spellEnd"/>
      <w:r w:rsidRPr="00F60172">
        <w:rPr>
          <w:rStyle w:val="StyleUnderline"/>
          <w:rFonts w:asciiTheme="minorHAnsi" w:hAnsiTheme="minorHAnsi" w:cstheme="minorHAnsi"/>
          <w:color w:val="000000" w:themeColor="text1"/>
        </w:rPr>
        <w:t xml:space="preserve"> the brain's  state in a different—</w:t>
      </w:r>
      <w:r w:rsidRPr="00F60172">
        <w:rPr>
          <w:rFonts w:asciiTheme="minorHAnsi" w:hAnsiTheme="minorHAnsi" w:cstheme="minorHAnsi"/>
          <w:color w:val="000000" w:themeColor="text1"/>
          <w:sz w:val="16"/>
        </w:rPr>
        <w:t xml:space="preserve">most likely much </w:t>
      </w:r>
      <w:r w:rsidRPr="00F60172">
        <w:rPr>
          <w:rStyle w:val="StyleUnderline"/>
          <w:rFonts w:asciiTheme="minorHAnsi" w:hAnsiTheme="minorHAnsi" w:cstheme="minorHAnsi"/>
          <w:color w:val="000000" w:themeColor="text1"/>
        </w:rPr>
        <w:t>more powerful—computational  substrate</w:t>
      </w:r>
      <w:r w:rsidRPr="00F60172">
        <w:rPr>
          <w:rFonts w:asciiTheme="minorHAnsi" w:hAnsiTheme="minorHAnsi" w:cstheme="minorHAnsi"/>
          <w:color w:val="000000" w:themeColor="text1"/>
          <w:sz w:val="16"/>
        </w:rPr>
        <w:t xml:space="preserve">. This </w:t>
      </w:r>
      <w:r w:rsidRPr="00F60172">
        <w:rPr>
          <w:rStyle w:val="Emphasis"/>
          <w:rFonts w:asciiTheme="minorHAnsi" w:hAnsiTheme="minorHAnsi" w:cstheme="minorHAnsi"/>
          <w:color w:val="000000" w:themeColor="text1"/>
        </w:rPr>
        <w:t>will be a feasible</w:t>
      </w:r>
      <w:r w:rsidRPr="00F60172">
        <w:rPr>
          <w:rStyle w:val="StyleUnderline"/>
          <w:rFonts w:asciiTheme="minorHAnsi" w:hAnsiTheme="minorHAnsi" w:cstheme="minorHAnsi"/>
          <w:color w:val="000000" w:themeColor="text1"/>
        </w:rPr>
        <w:t xml:space="preserve"> procedure and will happen most </w:t>
      </w:r>
      <w:proofErr w:type="gramStart"/>
      <w:r w:rsidRPr="00F60172">
        <w:rPr>
          <w:rStyle w:val="StyleUnderline"/>
          <w:rFonts w:asciiTheme="minorHAnsi" w:hAnsiTheme="minorHAnsi" w:cstheme="minorHAnsi"/>
          <w:color w:val="000000" w:themeColor="text1"/>
        </w:rPr>
        <w:t xml:space="preserve">likely  </w:t>
      </w:r>
      <w:r w:rsidRPr="00F60172">
        <w:rPr>
          <w:rStyle w:val="Emphasis"/>
          <w:rFonts w:asciiTheme="minorHAnsi" w:hAnsiTheme="minorHAnsi" w:cstheme="minorHAnsi"/>
          <w:color w:val="000000" w:themeColor="text1"/>
          <w:highlight w:val="yellow"/>
        </w:rPr>
        <w:t>around</w:t>
      </w:r>
      <w:proofErr w:type="gramEnd"/>
      <w:r w:rsidRPr="00F60172">
        <w:rPr>
          <w:rStyle w:val="Emphasis"/>
          <w:rFonts w:asciiTheme="minorHAnsi" w:hAnsiTheme="minorHAnsi" w:cstheme="minorHAnsi"/>
          <w:color w:val="000000" w:themeColor="text1"/>
        </w:rPr>
        <w:t xml:space="preserve"> the late </w:t>
      </w:r>
      <w:r w:rsidRPr="00F60172">
        <w:rPr>
          <w:rStyle w:val="Emphasis"/>
          <w:rFonts w:asciiTheme="minorHAnsi" w:hAnsiTheme="minorHAnsi" w:cstheme="minorHAnsi"/>
          <w:color w:val="000000" w:themeColor="text1"/>
          <w:highlight w:val="yellow"/>
        </w:rPr>
        <w:t>2030s</w:t>
      </w:r>
      <w:r w:rsidRPr="00F60172">
        <w:rPr>
          <w:rStyle w:val="Emphasis"/>
          <w:rFonts w:asciiTheme="minorHAnsi" w:hAnsiTheme="minorHAnsi" w:cstheme="minorHAnsi"/>
          <w:color w:val="000000" w:themeColor="text1"/>
        </w:rPr>
        <w:t>.</w:t>
      </w:r>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rPr>
        <w:t xml:space="preserve">But this is not the primary way that I envision </w:t>
      </w:r>
      <w:proofErr w:type="gramStart"/>
      <w:r w:rsidRPr="00F60172">
        <w:rPr>
          <w:rFonts w:asciiTheme="minorHAnsi" w:hAnsiTheme="minorHAnsi" w:cstheme="minorHAnsi"/>
          <w:color w:val="000000" w:themeColor="text1"/>
          <w:sz w:val="16"/>
        </w:rPr>
        <w:t xml:space="preserve">the  </w:t>
      </w:r>
      <w:r w:rsidRPr="00F60172">
        <w:rPr>
          <w:rStyle w:val="StyleUnderline"/>
          <w:rFonts w:asciiTheme="minorHAnsi" w:hAnsiTheme="minorHAnsi" w:cstheme="minorHAnsi"/>
          <w:color w:val="000000" w:themeColor="text1"/>
        </w:rPr>
        <w:t>transition</w:t>
      </w:r>
      <w:proofErr w:type="gramEnd"/>
      <w:r w:rsidRPr="00F60172">
        <w:rPr>
          <w:rStyle w:val="StyleUnderline"/>
          <w:rFonts w:asciiTheme="minorHAnsi" w:hAnsiTheme="minorHAnsi" w:cstheme="minorHAnsi"/>
          <w:color w:val="000000" w:themeColor="text1"/>
        </w:rPr>
        <w:t xml:space="preserve"> to nonbiological experience</w:t>
      </w:r>
      <w:r w:rsidRPr="00F60172">
        <w:rPr>
          <w:rFonts w:asciiTheme="minorHAnsi" w:hAnsiTheme="minorHAnsi" w:cstheme="minorHAnsi"/>
          <w:color w:val="000000" w:themeColor="text1"/>
          <w:sz w:val="16"/>
        </w:rPr>
        <w:t xml:space="preserve"> taking place. It will happen, </w:t>
      </w:r>
      <w:proofErr w:type="gramStart"/>
      <w:r w:rsidRPr="00F60172">
        <w:rPr>
          <w:rFonts w:asciiTheme="minorHAnsi" w:hAnsiTheme="minorHAnsi" w:cstheme="minorHAnsi"/>
          <w:color w:val="000000" w:themeColor="text1"/>
          <w:sz w:val="16"/>
        </w:rPr>
        <w:t>rather,  in</w:t>
      </w:r>
      <w:proofErr w:type="gramEnd"/>
      <w:r w:rsidRPr="00F60172">
        <w:rPr>
          <w:rFonts w:asciiTheme="minorHAnsi" w:hAnsiTheme="minorHAnsi" w:cstheme="minorHAnsi"/>
          <w:color w:val="000000" w:themeColor="text1"/>
          <w:sz w:val="16"/>
        </w:rPr>
        <w:t xml:space="preserve"> the same way that all other paradigm shifts </w:t>
      </w:r>
      <w:r w:rsidRPr="00F60172">
        <w:rPr>
          <w:rStyle w:val="StyleUnderline"/>
          <w:rFonts w:asciiTheme="minorHAnsi" w:hAnsiTheme="minorHAnsi" w:cstheme="minorHAnsi"/>
          <w:color w:val="000000" w:themeColor="text1"/>
        </w:rPr>
        <w:t>happen: gradually</w:t>
      </w:r>
      <w:r w:rsidRPr="00F60172">
        <w:rPr>
          <w:rFonts w:asciiTheme="minorHAnsi" w:hAnsiTheme="minorHAnsi" w:cstheme="minorHAnsi"/>
          <w:color w:val="000000" w:themeColor="text1"/>
          <w:sz w:val="16"/>
        </w:rPr>
        <w:t xml:space="preserve"> (but at an accelerating pace).  As I pointed out above, the </w:t>
      </w:r>
      <w:r w:rsidRPr="00F60172">
        <w:rPr>
          <w:rStyle w:val="Emphasis"/>
          <w:rFonts w:asciiTheme="minorHAnsi" w:hAnsiTheme="minorHAnsi" w:cstheme="minorHAnsi"/>
          <w:color w:val="000000" w:themeColor="text1"/>
        </w:rPr>
        <w:t>shift to nonbiological thinking will be a slippery slope, but one on which we have already started</w:t>
      </w:r>
      <w:r w:rsidRPr="00F60172">
        <w:rPr>
          <w:rFonts w:asciiTheme="minorHAnsi" w:hAnsiTheme="minorHAnsi" w:cstheme="minorHAnsi"/>
          <w:color w:val="000000" w:themeColor="text1"/>
          <w:sz w:val="16"/>
        </w:rPr>
        <w:t xml:space="preserve">. We </w:t>
      </w:r>
      <w:r w:rsidRPr="00F60172">
        <w:rPr>
          <w:rStyle w:val="StyleUnderline"/>
          <w:rFonts w:asciiTheme="minorHAnsi" w:hAnsiTheme="minorHAnsi" w:cstheme="minorHAnsi"/>
          <w:color w:val="000000" w:themeColor="text1"/>
        </w:rPr>
        <w:t>will continue to have human bodies, but they will become morphable projections of our intelligence</w:t>
      </w:r>
      <w:r w:rsidRPr="00F60172">
        <w:rPr>
          <w:rFonts w:asciiTheme="minorHAnsi" w:hAnsiTheme="minorHAnsi" w:cstheme="minorHAnsi"/>
          <w:color w:val="000000" w:themeColor="text1"/>
          <w:sz w:val="16"/>
        </w:rPr>
        <w:t xml:space="preserve">. In other words, </w:t>
      </w:r>
      <w:r w:rsidRPr="00F60172">
        <w:rPr>
          <w:rStyle w:val="StyleUnderline"/>
          <w:rFonts w:asciiTheme="minorHAnsi" w:hAnsiTheme="minorHAnsi" w:cstheme="minorHAnsi"/>
          <w:color w:val="000000" w:themeColor="text1"/>
        </w:rPr>
        <w:t xml:space="preserve">once we have incorporated MNT fabrication into ourselves, we will be able to create and re-create different bodies at will. </w:t>
      </w:r>
      <w:r w:rsidRPr="00F60172">
        <w:rPr>
          <w:rStyle w:val="StyleUnderline"/>
          <w:rFonts w:asciiTheme="minorHAnsi" w:hAnsiTheme="minorHAnsi" w:cstheme="minorHAnsi"/>
          <w:color w:val="000000" w:themeColor="text1"/>
          <w:sz w:val="16"/>
        </w:rPr>
        <w:t xml:space="preserve"> </w:t>
      </w:r>
      <w:proofErr w:type="gramStart"/>
      <w:r w:rsidRPr="00F60172">
        <w:rPr>
          <w:rFonts w:asciiTheme="minorHAnsi" w:hAnsiTheme="minorHAnsi" w:cstheme="minorHAnsi"/>
          <w:color w:val="000000" w:themeColor="text1"/>
          <w:sz w:val="16"/>
        </w:rPr>
        <w:t>However</w:t>
      </w:r>
      <w:proofErr w:type="gramEnd"/>
      <w:r w:rsidRPr="00F60172">
        <w:rPr>
          <w:rFonts w:asciiTheme="minorHAnsi" w:hAnsiTheme="minorHAnsi" w:cstheme="minorHAnsi"/>
          <w:color w:val="000000" w:themeColor="text1"/>
          <w:sz w:val="16"/>
        </w:rPr>
        <w:t xml:space="preserve"> achieved, </w:t>
      </w:r>
      <w:r w:rsidRPr="00F60172">
        <w:rPr>
          <w:rStyle w:val="StyleUnderline"/>
          <w:rFonts w:asciiTheme="minorHAnsi" w:hAnsiTheme="minorHAnsi" w:cstheme="minorHAnsi"/>
          <w:color w:val="000000" w:themeColor="text1"/>
        </w:rPr>
        <w:t>will such fundamental shifts enable us to live forever</w:t>
      </w:r>
      <w:r w:rsidRPr="00F60172">
        <w:rPr>
          <w:rFonts w:asciiTheme="minorHAnsi" w:hAnsiTheme="minorHAnsi" w:cstheme="minorHAnsi"/>
          <w:color w:val="000000" w:themeColor="text1"/>
          <w:sz w:val="16"/>
        </w:rPr>
        <w:t xml:space="preserve">? The answer depends on what we mean by "living" and "dying." Consider what we do today with our personal computer files. </w:t>
      </w:r>
      <w:r w:rsidRPr="00F60172">
        <w:rPr>
          <w:rStyle w:val="StyleUnderline"/>
          <w:rFonts w:asciiTheme="minorHAnsi" w:hAnsiTheme="minorHAnsi" w:cstheme="minorHAnsi"/>
          <w:color w:val="000000" w:themeColor="text1"/>
        </w:rPr>
        <w:t>When we change from an older computer to a newer one, we don't throw all our files away. Rather, we copy them and reinstall them on the new hardware</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Although our software does not necessarily continue its existence forever, its longevity is in essence independent of and disconnected from the hardware that it runs on.</w:t>
      </w:r>
      <w:r w:rsidRPr="00F60172">
        <w:rPr>
          <w:rStyle w:val="StyleUnderline"/>
          <w:rFonts w:asciiTheme="minorHAnsi" w:hAnsiTheme="minorHAnsi" w:cstheme="minorHAnsi"/>
          <w:color w:val="000000" w:themeColor="text1"/>
          <w:sz w:val="16"/>
        </w:rPr>
        <w:t xml:space="preserve"> </w:t>
      </w:r>
      <w:r w:rsidRPr="00F60172">
        <w:rPr>
          <w:rFonts w:asciiTheme="minorHAnsi" w:hAnsiTheme="minorHAnsi" w:cstheme="minorHAnsi"/>
          <w:color w:val="000000" w:themeColor="text1"/>
          <w:sz w:val="16"/>
        </w:rPr>
        <w:t xml:space="preserve">Currently, when our human hardware crashes, the </w:t>
      </w:r>
      <w:r w:rsidRPr="00F60172">
        <w:rPr>
          <w:rStyle w:val="StyleUnderline"/>
          <w:rFonts w:asciiTheme="minorHAnsi" w:hAnsiTheme="minorHAnsi" w:cstheme="minorHAnsi"/>
          <w:color w:val="000000" w:themeColor="text1"/>
        </w:rPr>
        <w:t>software of our lives</w:t>
      </w:r>
      <w:r w:rsidRPr="00F60172">
        <w:rPr>
          <w:rFonts w:asciiTheme="minorHAnsi" w:hAnsiTheme="minorHAnsi" w:cstheme="minorHAnsi"/>
          <w:color w:val="000000" w:themeColor="text1"/>
          <w:sz w:val="16"/>
        </w:rPr>
        <w:t xml:space="preserve"> —our </w:t>
      </w:r>
      <w:r w:rsidRPr="00F60172">
        <w:rPr>
          <w:rStyle w:val="StyleUnderline"/>
          <w:rFonts w:asciiTheme="minorHAnsi" w:hAnsiTheme="minorHAnsi" w:cstheme="minorHAnsi"/>
          <w:color w:val="000000" w:themeColor="text1"/>
        </w:rPr>
        <w:t>personal "mind file"—dies with it</w:t>
      </w:r>
      <w:r w:rsidRPr="00F60172">
        <w:rPr>
          <w:rFonts w:asciiTheme="minorHAnsi" w:hAnsiTheme="minorHAnsi" w:cstheme="minorHAnsi"/>
          <w:color w:val="000000" w:themeColor="text1"/>
          <w:sz w:val="16"/>
        </w:rPr>
        <w:t xml:space="preserve">. However, </w:t>
      </w:r>
      <w:r w:rsidRPr="00F60172">
        <w:rPr>
          <w:rStyle w:val="StyleUnderline"/>
          <w:rFonts w:asciiTheme="minorHAnsi" w:hAnsiTheme="minorHAnsi" w:cstheme="minorHAnsi"/>
          <w:color w:val="000000" w:themeColor="text1"/>
        </w:rPr>
        <w:t>this will not continue to be the case when we have the means to store and restore the thousands of trillions of bytes of information represented in the pattern that we call our brains</w:t>
      </w:r>
      <w:r w:rsidRPr="00F60172">
        <w:rPr>
          <w:rFonts w:asciiTheme="minorHAnsi" w:hAnsiTheme="minorHAnsi" w:cstheme="minorHAnsi"/>
          <w:color w:val="000000" w:themeColor="text1"/>
          <w:sz w:val="16"/>
        </w:rPr>
        <w:t xml:space="preserve"> (together with the rest of our nervous system, endocrine system, and other structures that our mind file comprises).  At that point the </w:t>
      </w:r>
      <w:r w:rsidRPr="00F60172">
        <w:rPr>
          <w:rStyle w:val="Emphasis"/>
          <w:rFonts w:asciiTheme="minorHAnsi" w:hAnsiTheme="minorHAnsi" w:cstheme="minorHAnsi"/>
          <w:color w:val="000000" w:themeColor="text1"/>
          <w:highlight w:val="yellow"/>
        </w:rPr>
        <w:t>longevity of</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one</w:t>
      </w:r>
      <w:r w:rsidRPr="00F60172">
        <w:rPr>
          <w:rStyle w:val="Emphasis"/>
          <w:rFonts w:asciiTheme="minorHAnsi" w:hAnsiTheme="minorHAnsi" w:cstheme="minorHAnsi"/>
          <w:color w:val="000000" w:themeColor="text1"/>
        </w:rPr>
        <w:t xml:space="preserve">'s mind file will </w:t>
      </w:r>
      <w:r w:rsidRPr="00F60172">
        <w:rPr>
          <w:rStyle w:val="Emphasis"/>
          <w:rFonts w:asciiTheme="minorHAnsi" w:hAnsiTheme="minorHAnsi" w:cstheme="minorHAnsi"/>
          <w:color w:val="000000" w:themeColor="text1"/>
          <w:highlight w:val="yellow"/>
        </w:rPr>
        <w:t>not depend on</w:t>
      </w:r>
      <w:r w:rsidRPr="00F60172">
        <w:rPr>
          <w:rStyle w:val="Emphasis"/>
          <w:rFonts w:asciiTheme="minorHAnsi" w:hAnsiTheme="minorHAnsi" w:cstheme="minorHAnsi"/>
          <w:color w:val="000000" w:themeColor="text1"/>
        </w:rPr>
        <w:t xml:space="preserve"> </w:t>
      </w:r>
      <w:proofErr w:type="gramStart"/>
      <w:r w:rsidRPr="00F60172">
        <w:rPr>
          <w:rStyle w:val="Emphasis"/>
          <w:rFonts w:asciiTheme="minorHAnsi" w:hAnsiTheme="minorHAnsi" w:cstheme="minorHAnsi"/>
          <w:color w:val="000000" w:themeColor="text1"/>
        </w:rPr>
        <w:t>the  continued</w:t>
      </w:r>
      <w:proofErr w:type="gramEnd"/>
      <w:r w:rsidRPr="00F60172">
        <w:rPr>
          <w:rStyle w:val="Emphasis"/>
          <w:rFonts w:asciiTheme="minorHAnsi" w:hAnsiTheme="minorHAnsi" w:cstheme="minorHAnsi"/>
          <w:color w:val="000000" w:themeColor="text1"/>
        </w:rPr>
        <w:t xml:space="preserve"> viability of any particular hardware </w:t>
      </w:r>
      <w:r w:rsidRPr="00F60172">
        <w:rPr>
          <w:rStyle w:val="Emphasis"/>
          <w:rFonts w:asciiTheme="minorHAnsi" w:hAnsiTheme="minorHAnsi" w:cstheme="minorHAnsi"/>
          <w:color w:val="000000" w:themeColor="text1"/>
          <w:highlight w:val="yellow"/>
        </w:rPr>
        <w:t>medium</w:t>
      </w:r>
      <w:r w:rsidRPr="00F60172">
        <w:rPr>
          <w:rFonts w:asciiTheme="minorHAnsi" w:hAnsiTheme="minorHAnsi" w:cstheme="minorHAnsi"/>
          <w:color w:val="000000" w:themeColor="text1"/>
          <w:sz w:val="16"/>
        </w:rPr>
        <w:t xml:space="preserve"> (for example, the survival of a biological body and brain). Ultimately </w:t>
      </w:r>
      <w:r w:rsidRPr="00F60172">
        <w:rPr>
          <w:rStyle w:val="Emphasis"/>
          <w:rFonts w:asciiTheme="minorHAnsi" w:hAnsiTheme="minorHAnsi" w:cstheme="minorHAnsi"/>
          <w:color w:val="000000" w:themeColor="text1"/>
          <w:highlight w:val="yellow"/>
        </w:rPr>
        <w:t>software-</w:t>
      </w:r>
      <w:proofErr w:type="gramStart"/>
      <w:r w:rsidRPr="00F60172">
        <w:rPr>
          <w:rStyle w:val="Emphasis"/>
          <w:rFonts w:asciiTheme="minorHAnsi" w:hAnsiTheme="minorHAnsi" w:cstheme="minorHAnsi"/>
          <w:color w:val="000000" w:themeColor="text1"/>
          <w:highlight w:val="yellow"/>
        </w:rPr>
        <w:t>based  humans</w:t>
      </w:r>
      <w:proofErr w:type="gramEnd"/>
      <w:r w:rsidRPr="00F60172">
        <w:rPr>
          <w:rStyle w:val="Emphasis"/>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rPr>
        <w:t>will be vastly extended beyond the severe limitations of humans as we know them today</w:t>
      </w:r>
      <w:r w:rsidRPr="00F60172">
        <w:rPr>
          <w:rFonts w:asciiTheme="minorHAnsi" w:hAnsiTheme="minorHAnsi" w:cstheme="minorHAnsi"/>
          <w:color w:val="000000" w:themeColor="text1"/>
          <w:sz w:val="16"/>
        </w:rPr>
        <w:t xml:space="preserve">. They </w:t>
      </w:r>
      <w:r w:rsidRPr="00F60172">
        <w:rPr>
          <w:rStyle w:val="StyleUnderline"/>
          <w:rFonts w:asciiTheme="minorHAnsi" w:hAnsiTheme="minorHAnsi" w:cstheme="minorHAnsi"/>
          <w:color w:val="000000" w:themeColor="text1"/>
        </w:rPr>
        <w:t xml:space="preserve">will live out on the Web, projecting bodies whenever they need or want them, including virtual bodies in diverse realms of virtual reality, holographically projected bodies, </w:t>
      </w:r>
      <w:proofErr w:type="spellStart"/>
      <w:r w:rsidRPr="00F60172">
        <w:rPr>
          <w:rStyle w:val="StyleUnderline"/>
          <w:rFonts w:asciiTheme="minorHAnsi" w:hAnsiTheme="minorHAnsi" w:cstheme="minorHAnsi"/>
          <w:color w:val="000000" w:themeColor="text1"/>
        </w:rPr>
        <w:t>foglet</w:t>
      </w:r>
      <w:proofErr w:type="spellEnd"/>
      <w:r w:rsidRPr="00F60172">
        <w:rPr>
          <w:rStyle w:val="StyleUnderline"/>
          <w:rFonts w:asciiTheme="minorHAnsi" w:hAnsiTheme="minorHAnsi" w:cstheme="minorHAnsi"/>
          <w:color w:val="000000" w:themeColor="text1"/>
        </w:rPr>
        <w:t xml:space="preserve">-projected bodies, and physical bodies comprising nanobot swarms and other forms of nanotechnology. </w:t>
      </w:r>
      <w:r w:rsidRPr="00F60172">
        <w:rPr>
          <w:rStyle w:val="StyleUnderline"/>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By the middle of the twenty-first century humans will be able to expand their thinking without limit. </w:t>
      </w:r>
      <w:r w:rsidRPr="00F60172">
        <w:rPr>
          <w:rStyle w:val="Emphasis"/>
          <w:rFonts w:asciiTheme="minorHAnsi" w:hAnsiTheme="minorHAnsi" w:cstheme="minorHAnsi"/>
          <w:color w:val="000000" w:themeColor="text1"/>
        </w:rPr>
        <w:t xml:space="preserve">This is a form of </w:t>
      </w:r>
      <w:r w:rsidRPr="00F60172">
        <w:rPr>
          <w:rStyle w:val="Emphasis"/>
          <w:rFonts w:asciiTheme="minorHAnsi" w:hAnsiTheme="minorHAnsi" w:cstheme="minorHAnsi"/>
          <w:color w:val="000000" w:themeColor="text1"/>
          <w:highlight w:val="yellow"/>
        </w:rPr>
        <w:t>immortal</w:t>
      </w:r>
      <w:r w:rsidRPr="00F60172">
        <w:rPr>
          <w:rStyle w:val="Emphasis"/>
          <w:rFonts w:asciiTheme="minorHAnsi" w:hAnsiTheme="minorHAnsi" w:cstheme="minorHAnsi"/>
          <w:color w:val="000000" w:themeColor="text1"/>
        </w:rPr>
        <w:t>ity</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although it is important to point out that data and information do not necessarily last forever: the longevity of information depends on its relevance, utility, and accessibility. If you've ever tried to retrieve information from an obsolete form of data storage in an old, obscure format (for example, a reel of magnetic tape from a 1970 minicomputer), you understand the challenges in keeping software viable. However</w:t>
      </w:r>
      <w:r w:rsidRPr="00F60172">
        <w:rPr>
          <w:rStyle w:val="StyleUnderline"/>
          <w:rFonts w:asciiTheme="minorHAnsi" w:hAnsiTheme="minorHAnsi" w:cstheme="minorHAnsi"/>
          <w:color w:val="000000" w:themeColor="text1"/>
        </w:rPr>
        <w:t>, if we are diligent in maintaining our mind file, making frequent backups, and porting to current formats and mediums, a form of immortality can be attained</w:t>
      </w:r>
      <w:r w:rsidRPr="00F60172">
        <w:rPr>
          <w:rFonts w:asciiTheme="minorHAnsi" w:hAnsiTheme="minorHAnsi" w:cstheme="minorHAnsi"/>
          <w:color w:val="000000" w:themeColor="text1"/>
          <w:sz w:val="16"/>
        </w:rPr>
        <w:t xml:space="preserve">, at least for software- based humans. </w:t>
      </w:r>
      <w:r w:rsidRPr="00F60172">
        <w:rPr>
          <w:rStyle w:val="StyleUnderline"/>
          <w:rFonts w:asciiTheme="minorHAnsi" w:hAnsiTheme="minorHAnsi" w:cstheme="minorHAnsi"/>
          <w:color w:val="000000" w:themeColor="text1"/>
        </w:rPr>
        <w:t xml:space="preserve">Later in this century it will seem remarkable to </w:t>
      </w:r>
      <w:r w:rsidRPr="00F60172">
        <w:rPr>
          <w:rStyle w:val="StyleUnderline"/>
          <w:rFonts w:asciiTheme="minorHAnsi" w:hAnsiTheme="minorHAnsi" w:cstheme="minorHAnsi"/>
          <w:color w:val="000000" w:themeColor="text1"/>
        </w:rPr>
        <w:lastRenderedPageBreak/>
        <w:t xml:space="preserve">people </w:t>
      </w:r>
      <w:proofErr w:type="gramStart"/>
      <w:r w:rsidRPr="00F60172">
        <w:rPr>
          <w:rStyle w:val="StyleUnderline"/>
          <w:rFonts w:asciiTheme="minorHAnsi" w:hAnsiTheme="minorHAnsi" w:cstheme="minorHAnsi"/>
          <w:color w:val="000000" w:themeColor="text1"/>
        </w:rPr>
        <w:t>that humans</w:t>
      </w:r>
      <w:proofErr w:type="gramEnd"/>
      <w:r w:rsidRPr="00F60172">
        <w:rPr>
          <w:rStyle w:val="StyleUnderline"/>
          <w:rFonts w:asciiTheme="minorHAnsi" w:hAnsiTheme="minorHAnsi" w:cstheme="minorHAnsi"/>
          <w:color w:val="000000" w:themeColor="text1"/>
        </w:rPr>
        <w:t xml:space="preserve"> in an earlier era lived their lives without a backup of their most precious information: that contained in their brains and bodies</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rPr>
        <w:t xml:space="preserve">Is this form of immortality the </w:t>
      </w:r>
      <w:r w:rsidRPr="00F60172">
        <w:rPr>
          <w:rStyle w:val="Emphasis"/>
          <w:rFonts w:asciiTheme="minorHAnsi" w:hAnsiTheme="minorHAnsi" w:cstheme="minorHAnsi"/>
          <w:color w:val="000000" w:themeColor="text1"/>
          <w:highlight w:val="yellow"/>
        </w:rPr>
        <w:t xml:space="preserve">same </w:t>
      </w:r>
      <w:r w:rsidRPr="00F60172">
        <w:rPr>
          <w:rStyle w:val="Emphasis"/>
          <w:rFonts w:asciiTheme="minorHAnsi" w:hAnsiTheme="minorHAnsi" w:cstheme="minorHAnsi"/>
          <w:color w:val="000000" w:themeColor="text1"/>
        </w:rPr>
        <w:t xml:space="preserve">concept </w:t>
      </w:r>
      <w:r w:rsidRPr="00F60172">
        <w:rPr>
          <w:rStyle w:val="Emphasis"/>
          <w:rFonts w:asciiTheme="minorHAnsi" w:hAnsiTheme="minorHAnsi" w:cstheme="minorHAnsi"/>
          <w:color w:val="000000" w:themeColor="text1"/>
          <w:highlight w:val="yellow"/>
        </w:rPr>
        <w:t>as a physical human</w:t>
      </w:r>
      <w:r w:rsidRPr="00F60172">
        <w:rPr>
          <w:rFonts w:asciiTheme="minorHAnsi" w:hAnsiTheme="minorHAnsi" w:cstheme="minorHAnsi"/>
          <w:color w:val="000000" w:themeColor="text1"/>
          <w:sz w:val="16"/>
        </w:rPr>
        <w:t>, as we know it today, living forever</w:t>
      </w:r>
      <w:r w:rsidRPr="00F60172">
        <w:rPr>
          <w:rStyle w:val="StyleUnderline"/>
          <w:rFonts w:asciiTheme="minorHAnsi" w:hAnsiTheme="minorHAnsi" w:cstheme="minorHAnsi"/>
          <w:color w:val="000000" w:themeColor="text1"/>
        </w:rPr>
        <w:t xml:space="preserve">? In one sense </w:t>
      </w:r>
      <w:r w:rsidRPr="00F60172">
        <w:rPr>
          <w:rStyle w:val="Emphasis"/>
          <w:rFonts w:asciiTheme="minorHAnsi" w:hAnsiTheme="minorHAnsi" w:cstheme="minorHAnsi"/>
          <w:color w:val="000000" w:themeColor="text1"/>
        </w:rPr>
        <w:t xml:space="preserve">it is, because today </w:t>
      </w:r>
      <w:proofErr w:type="gramStart"/>
      <w:r w:rsidRPr="00F60172">
        <w:rPr>
          <w:rStyle w:val="Emphasis"/>
          <w:rFonts w:asciiTheme="minorHAnsi" w:hAnsiTheme="minorHAnsi" w:cstheme="minorHAnsi"/>
          <w:color w:val="000000" w:themeColor="text1"/>
        </w:rPr>
        <w:t>one's self</w:t>
      </w:r>
      <w:proofErr w:type="gramEnd"/>
      <w:r w:rsidRPr="00F60172">
        <w:rPr>
          <w:rStyle w:val="Emphasis"/>
          <w:rFonts w:asciiTheme="minorHAnsi" w:hAnsiTheme="minorHAnsi" w:cstheme="minorHAnsi"/>
          <w:color w:val="000000" w:themeColor="text1"/>
        </w:rPr>
        <w:t xml:space="preserve"> is not a constant collection of matter, either.</w:t>
      </w:r>
      <w:r w:rsidRPr="00F60172">
        <w:rPr>
          <w:rFonts w:asciiTheme="minorHAnsi" w:hAnsiTheme="minorHAnsi" w:cstheme="minorHAnsi"/>
          <w:color w:val="000000" w:themeColor="text1"/>
          <w:sz w:val="16"/>
        </w:rPr>
        <w:t xml:space="preserve"> Recent research shows that </w:t>
      </w:r>
      <w:r w:rsidRPr="00F60172">
        <w:rPr>
          <w:rStyle w:val="StyleUnderline"/>
          <w:rFonts w:asciiTheme="minorHAnsi" w:hAnsiTheme="minorHAnsi" w:cstheme="minorHAnsi"/>
          <w:color w:val="000000" w:themeColor="text1"/>
        </w:rPr>
        <w:t>even our neurons</w:t>
      </w:r>
      <w:r w:rsidRPr="00F60172">
        <w:rPr>
          <w:rFonts w:asciiTheme="minorHAnsi" w:hAnsiTheme="minorHAnsi" w:cstheme="minorHAnsi"/>
          <w:color w:val="000000" w:themeColor="text1"/>
          <w:sz w:val="16"/>
        </w:rPr>
        <w:t xml:space="preserve">, thought to be relatively long lasting, </w:t>
      </w:r>
      <w:r w:rsidRPr="00F60172">
        <w:rPr>
          <w:rStyle w:val="StyleUnderline"/>
          <w:rFonts w:asciiTheme="minorHAnsi" w:hAnsiTheme="minorHAnsi" w:cstheme="minorHAnsi"/>
          <w:color w:val="000000" w:themeColor="text1"/>
        </w:rPr>
        <w:t xml:space="preserve">change </w:t>
      </w:r>
      <w:proofErr w:type="gramStart"/>
      <w:r w:rsidRPr="00F60172">
        <w:rPr>
          <w:rStyle w:val="StyleUnderline"/>
          <w:rFonts w:asciiTheme="minorHAnsi" w:hAnsiTheme="minorHAnsi" w:cstheme="minorHAnsi"/>
          <w:color w:val="000000" w:themeColor="text1"/>
        </w:rPr>
        <w:t>all of</w:t>
      </w:r>
      <w:proofErr w:type="gramEnd"/>
      <w:r w:rsidRPr="00F60172">
        <w:rPr>
          <w:rStyle w:val="StyleUnderline"/>
          <w:rFonts w:asciiTheme="minorHAnsi" w:hAnsiTheme="minorHAnsi" w:cstheme="minorHAnsi"/>
          <w:color w:val="000000" w:themeColor="text1"/>
        </w:rPr>
        <w:t xml:space="preserve"> their constituent subsystems, such as the tubules, in a matter of weeks. Only our pattern of matter and energy persists</w:t>
      </w:r>
      <w:r w:rsidRPr="00F60172">
        <w:rPr>
          <w:rFonts w:asciiTheme="minorHAnsi" w:hAnsiTheme="minorHAnsi" w:cstheme="minorHAnsi"/>
          <w:color w:val="000000" w:themeColor="text1"/>
          <w:sz w:val="16"/>
        </w:rPr>
        <w:t xml:space="preserve">, and </w:t>
      </w:r>
      <w:r w:rsidRPr="00F60172">
        <w:rPr>
          <w:rStyle w:val="StyleUnderline"/>
          <w:rFonts w:asciiTheme="minorHAnsi" w:hAnsiTheme="minorHAnsi" w:cstheme="minorHAnsi"/>
          <w:color w:val="000000" w:themeColor="text1"/>
        </w:rPr>
        <w:t>even that gradually changes</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Similarly, it will be the pattern of a software human that persists and develops and slowly alters</w:t>
      </w:r>
      <w:r w:rsidRPr="00F60172">
        <w:rPr>
          <w:rFonts w:asciiTheme="minorHAnsi" w:hAnsiTheme="minorHAnsi" w:cstheme="minorHAnsi"/>
          <w:color w:val="000000" w:themeColor="text1"/>
          <w:sz w:val="16"/>
        </w:rPr>
        <w:t xml:space="preserve">. But is that person based on my mind file, who migrates across many computational substrates and who outlives any </w:t>
      </w:r>
      <w:proofErr w:type="gramStart"/>
      <w:r w:rsidRPr="00F60172">
        <w:rPr>
          <w:rFonts w:asciiTheme="minorHAnsi" w:hAnsiTheme="minorHAnsi" w:cstheme="minorHAnsi"/>
          <w:color w:val="000000" w:themeColor="text1"/>
          <w:sz w:val="16"/>
        </w:rPr>
        <w:t>particular thinking</w:t>
      </w:r>
      <w:proofErr w:type="gramEnd"/>
      <w:r w:rsidRPr="00F60172">
        <w:rPr>
          <w:rFonts w:asciiTheme="minorHAnsi" w:hAnsiTheme="minorHAnsi" w:cstheme="minorHAnsi"/>
          <w:color w:val="000000" w:themeColor="text1"/>
          <w:sz w:val="16"/>
        </w:rPr>
        <w:t xml:space="preserve"> medium, really me? This consideration takes us back to the same questions of consciousness and identity that have been debated since Plato's dialogues (which we examine in the next chapter). </w:t>
      </w:r>
      <w:proofErr w:type="gramStart"/>
      <w:r w:rsidRPr="00F60172">
        <w:rPr>
          <w:rFonts w:asciiTheme="minorHAnsi" w:hAnsiTheme="minorHAnsi" w:cstheme="minorHAnsi"/>
          <w:color w:val="000000" w:themeColor="text1"/>
          <w:sz w:val="16"/>
        </w:rPr>
        <w:t>During the course of</w:t>
      </w:r>
      <w:proofErr w:type="gramEnd"/>
      <w:r w:rsidRPr="00F60172">
        <w:rPr>
          <w:rFonts w:asciiTheme="minorHAnsi" w:hAnsiTheme="minorHAnsi" w:cstheme="minorHAnsi"/>
          <w:color w:val="000000" w:themeColor="text1"/>
          <w:sz w:val="16"/>
        </w:rPr>
        <w:t xml:space="preserve"> the twenty-first century these will not remain topics for polite philosophical debates but will have to be confronted as vital, practical, political, and legal issues.  A related question: </w:t>
      </w:r>
      <w:r w:rsidRPr="00F60172">
        <w:rPr>
          <w:rStyle w:val="StyleUnderline"/>
          <w:rFonts w:asciiTheme="minorHAnsi" w:hAnsiTheme="minorHAnsi" w:cstheme="minorHAnsi"/>
          <w:color w:val="000000" w:themeColor="text1"/>
        </w:rPr>
        <w:t>Is death desirable</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rPr>
        <w:t>The "inevitability" of death is deeply ingrained in human thinking. If death seems unavoidable</w:t>
      </w:r>
      <w:r w:rsidRPr="00F60172">
        <w:rPr>
          <w:rFonts w:asciiTheme="minorHAnsi" w:hAnsiTheme="minorHAnsi" w:cstheme="minorHAnsi"/>
          <w:color w:val="000000" w:themeColor="text1"/>
          <w:sz w:val="16"/>
        </w:rPr>
        <w:t xml:space="preserve">, we </w:t>
      </w:r>
      <w:r w:rsidRPr="00F60172">
        <w:rPr>
          <w:rStyle w:val="Emphasis"/>
          <w:rFonts w:asciiTheme="minorHAnsi" w:hAnsiTheme="minorHAnsi" w:cstheme="minorHAnsi"/>
          <w:color w:val="000000" w:themeColor="text1"/>
        </w:rPr>
        <w:t>have little choice but to rationalize it as necessary, even ennobling</w:t>
      </w:r>
      <w:r w:rsidRPr="00F60172">
        <w:rPr>
          <w:rFonts w:asciiTheme="minorHAnsi" w:hAnsiTheme="minorHAnsi" w:cstheme="minorHAnsi"/>
          <w:color w:val="000000" w:themeColor="text1"/>
          <w:sz w:val="16"/>
        </w:rPr>
        <w:t xml:space="preserve">. The technology of the </w:t>
      </w:r>
      <w:r w:rsidRPr="00F60172">
        <w:rPr>
          <w:rStyle w:val="Emphasis"/>
          <w:rFonts w:asciiTheme="minorHAnsi" w:hAnsiTheme="minorHAnsi" w:cstheme="minorHAnsi"/>
          <w:color w:val="000000" w:themeColor="text1"/>
          <w:highlight w:val="yellow"/>
        </w:rPr>
        <w:t>Singularity</w:t>
      </w:r>
      <w:r w:rsidRPr="00F60172">
        <w:rPr>
          <w:rStyle w:val="Emphasis"/>
          <w:rFonts w:asciiTheme="minorHAnsi" w:hAnsiTheme="minorHAnsi" w:cstheme="minorHAnsi"/>
          <w:color w:val="000000" w:themeColor="text1"/>
        </w:rPr>
        <w:t xml:space="preserve"> will provide practical and accessible </w:t>
      </w:r>
      <w:r w:rsidRPr="00F60172">
        <w:rPr>
          <w:rStyle w:val="Emphasis"/>
          <w:rFonts w:asciiTheme="minorHAnsi" w:hAnsiTheme="minorHAnsi" w:cstheme="minorHAnsi"/>
          <w:color w:val="000000" w:themeColor="text1"/>
          <w:highlight w:val="yellow"/>
        </w:rPr>
        <w:t>means for humans to evolve into something greater</w:t>
      </w:r>
      <w:r w:rsidRPr="00F60172">
        <w:rPr>
          <w:rFonts w:asciiTheme="minorHAnsi" w:hAnsiTheme="minorHAnsi" w:cstheme="minorHAnsi"/>
          <w:color w:val="000000" w:themeColor="text1"/>
          <w:sz w:val="16"/>
        </w:rPr>
        <w:t xml:space="preserve">, so </w:t>
      </w:r>
      <w:r w:rsidRPr="00F60172">
        <w:rPr>
          <w:rStyle w:val="Emphasis"/>
          <w:rFonts w:asciiTheme="minorHAnsi" w:hAnsiTheme="minorHAnsi" w:cstheme="minorHAnsi"/>
          <w:color w:val="000000" w:themeColor="text1"/>
        </w:rPr>
        <w:t xml:space="preserve">we will no longer need to rationalize death as a primary means of giving meaning to life. </w:t>
      </w:r>
    </w:p>
    <w:p w14:paraId="510096B2" w14:textId="77777777" w:rsidR="00FF4E45" w:rsidRPr="00F60172" w:rsidRDefault="00FF4E45" w:rsidP="00FF4E45">
      <w:pPr>
        <w:pStyle w:val="Heading4"/>
        <w:rPr>
          <w:color w:val="000000" w:themeColor="text1"/>
        </w:rPr>
      </w:pPr>
      <w:r w:rsidRPr="00F60172">
        <w:rPr>
          <w:color w:val="000000" w:themeColor="text1"/>
        </w:rPr>
        <w:t>Transhumanism increases empathy</w:t>
      </w:r>
    </w:p>
    <w:p w14:paraId="1EA21D15" w14:textId="77777777" w:rsidR="00FF4E45" w:rsidRPr="00F60172" w:rsidRDefault="00FF4E45" w:rsidP="00FF4E45">
      <w:pPr>
        <w:rPr>
          <w:rFonts w:asciiTheme="minorHAnsi" w:hAnsiTheme="minorHAnsi" w:cstheme="minorHAnsi"/>
          <w:color w:val="000000" w:themeColor="text1"/>
        </w:rPr>
      </w:pPr>
      <w:r w:rsidRPr="00F60172">
        <w:rPr>
          <w:rStyle w:val="Style13ptBold"/>
          <w:rFonts w:asciiTheme="minorHAnsi" w:hAnsiTheme="minorHAnsi" w:cstheme="minorHAnsi"/>
          <w:color w:val="000000" w:themeColor="text1"/>
        </w:rPr>
        <w:t>Singh ‘17</w:t>
      </w:r>
      <w:r w:rsidRPr="00F60172">
        <w:rPr>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szCs w:val="16"/>
        </w:rPr>
        <w:t>(</w:t>
      </w:r>
      <w:proofErr w:type="spellStart"/>
      <w:r w:rsidRPr="00F60172">
        <w:rPr>
          <w:rFonts w:asciiTheme="minorHAnsi" w:hAnsiTheme="minorHAnsi" w:cstheme="minorHAnsi"/>
          <w:color w:val="000000" w:themeColor="text1"/>
          <w:sz w:val="16"/>
          <w:szCs w:val="16"/>
        </w:rPr>
        <w:t>Sarwant</w:t>
      </w:r>
      <w:proofErr w:type="spellEnd"/>
      <w:r w:rsidRPr="00F60172">
        <w:rPr>
          <w:rFonts w:asciiTheme="minorHAnsi" w:hAnsiTheme="minorHAnsi" w:cstheme="minorHAnsi"/>
          <w:color w:val="000000" w:themeColor="text1"/>
          <w:sz w:val="16"/>
          <w:szCs w:val="16"/>
        </w:rPr>
        <w:t>, "</w:t>
      </w:r>
      <w:r w:rsidRPr="00F60172">
        <w:rPr>
          <w:rStyle w:val="StyleUnderline"/>
          <w:rFonts w:asciiTheme="minorHAnsi" w:hAnsiTheme="minorHAnsi" w:cstheme="minorHAnsi"/>
          <w:color w:val="000000" w:themeColor="text1"/>
          <w:highlight w:val="yellow"/>
        </w:rPr>
        <w:t>Transhumanism</w:t>
      </w:r>
      <w:r w:rsidRPr="00F60172">
        <w:rPr>
          <w:rStyle w:val="StyleUnderline"/>
          <w:rFonts w:asciiTheme="minorHAnsi" w:hAnsiTheme="minorHAnsi" w:cstheme="minorHAnsi"/>
          <w:color w:val="000000" w:themeColor="text1"/>
        </w:rPr>
        <w:t xml:space="preserve"> </w:t>
      </w:r>
      <w:proofErr w:type="gramStart"/>
      <w:r w:rsidRPr="00F60172">
        <w:rPr>
          <w:rStyle w:val="StyleUnderline"/>
          <w:rFonts w:asciiTheme="minorHAnsi" w:hAnsiTheme="minorHAnsi" w:cstheme="minorHAnsi"/>
          <w:color w:val="000000" w:themeColor="text1"/>
        </w:rPr>
        <w:t>And</w:t>
      </w:r>
      <w:proofErr w:type="gramEnd"/>
      <w:r w:rsidRPr="00F60172">
        <w:rPr>
          <w:rStyle w:val="StyleUnderline"/>
          <w:rFonts w:asciiTheme="minorHAnsi" w:hAnsiTheme="minorHAnsi" w:cstheme="minorHAnsi"/>
          <w:color w:val="000000" w:themeColor="text1"/>
        </w:rPr>
        <w:t xml:space="preserve"> The Future</w:t>
      </w:r>
      <w:r w:rsidRPr="00F60172">
        <w:rPr>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szCs w:val="16"/>
        </w:rPr>
        <w:t>Of Humanity: 7 Ways The World Will Change By 2030" Forbes, 11-20-2017, https://www.forbes.com/sites/sarwantsingh/2017/11/20/transhumanism-and-the-future-of-humanity-seven-ways-the-world-will-change-by-2030/) //AL</w:t>
      </w:r>
    </w:p>
    <w:p w14:paraId="4C42701E" w14:textId="77777777" w:rsidR="00FF4E45" w:rsidRPr="00F60172" w:rsidRDefault="00FF4E45" w:rsidP="00FF4E45">
      <w:pPr>
        <w:rPr>
          <w:rStyle w:val="StyleUnderline"/>
          <w:color w:val="000000" w:themeColor="text1"/>
        </w:rPr>
      </w:pPr>
      <w:r w:rsidRPr="00F60172">
        <w:rPr>
          <w:rStyle w:val="StyleUnderline"/>
          <w:rFonts w:asciiTheme="minorHAnsi" w:hAnsiTheme="minorHAnsi" w:cstheme="minorHAnsi"/>
          <w:color w:val="000000" w:themeColor="text1"/>
          <w:highlight w:val="yellow"/>
        </w:rPr>
        <w:t>We will be more empathetic</w:t>
      </w:r>
      <w:r w:rsidRPr="00F60172">
        <w:rPr>
          <w:rFonts w:asciiTheme="minorHAnsi" w:hAnsiTheme="minorHAnsi" w:cstheme="minorHAnsi"/>
          <w:color w:val="000000" w:themeColor="text1"/>
          <w:sz w:val="14"/>
        </w:rPr>
        <w:t xml:space="preserve"> </w:t>
      </w:r>
      <w:proofErr w:type="gramStart"/>
      <w:r w:rsidRPr="00F60172">
        <w:rPr>
          <w:rFonts w:asciiTheme="minorHAnsi" w:hAnsiTheme="minorHAnsi" w:cstheme="minorHAnsi"/>
          <w:color w:val="000000" w:themeColor="text1"/>
          <w:sz w:val="14"/>
        </w:rPr>
        <w:t>The</w:t>
      </w:r>
      <w:proofErr w:type="gramEnd"/>
      <w:r w:rsidRPr="00F60172">
        <w:rPr>
          <w:rFonts w:asciiTheme="minorHAnsi" w:hAnsiTheme="minorHAnsi" w:cstheme="minorHAnsi"/>
          <w:color w:val="000000" w:themeColor="text1"/>
          <w:sz w:val="14"/>
        </w:rPr>
        <w:t xml:space="preserve"> adoption of virtual reality can play an </w:t>
      </w:r>
      <w:r w:rsidRPr="00F60172">
        <w:rPr>
          <w:rStyle w:val="StyleUnderline"/>
          <w:rFonts w:asciiTheme="minorHAnsi" w:hAnsiTheme="minorHAnsi" w:cstheme="minorHAnsi"/>
          <w:color w:val="000000" w:themeColor="text1"/>
        </w:rPr>
        <w:t xml:space="preserve">influential role in our ability to understand perspectives other than our own at the current moment. For example, </w:t>
      </w:r>
      <w:r w:rsidRPr="00F60172">
        <w:rPr>
          <w:rFonts w:asciiTheme="minorHAnsi" w:hAnsiTheme="minorHAnsi" w:cstheme="minorHAnsi"/>
          <w:color w:val="000000" w:themeColor="text1"/>
          <w:sz w:val="14"/>
        </w:rPr>
        <w:t xml:space="preserve">VR could be used to </w:t>
      </w:r>
      <w:r w:rsidRPr="00F60172">
        <w:rPr>
          <w:rStyle w:val="StyleUnderline"/>
          <w:rFonts w:asciiTheme="minorHAnsi" w:hAnsiTheme="minorHAnsi" w:cstheme="minorHAnsi"/>
          <w:color w:val="000000" w:themeColor="text1"/>
          <w:highlight w:val="yellow"/>
        </w:rPr>
        <w:t>understand the plight of refugees</w:t>
      </w:r>
      <w:r w:rsidRPr="00F60172">
        <w:rPr>
          <w:rStyle w:val="StyleUnderline"/>
          <w:rFonts w:asciiTheme="minorHAnsi" w:hAnsiTheme="minorHAnsi" w:cstheme="minorHAnsi"/>
          <w:color w:val="000000" w:themeColor="text1"/>
        </w:rPr>
        <w:t xml:space="preserve">, giving us the </w:t>
      </w:r>
      <w:r w:rsidRPr="00F60172">
        <w:rPr>
          <w:rStyle w:val="StyleUnderline"/>
          <w:rFonts w:asciiTheme="minorHAnsi" w:hAnsiTheme="minorHAnsi" w:cstheme="minorHAnsi"/>
          <w:color w:val="000000" w:themeColor="text1"/>
          <w:highlight w:val="yellow"/>
        </w:rPr>
        <w:t>opportunity to step into their shoes</w:t>
      </w:r>
      <w:r w:rsidRPr="00F60172">
        <w:rPr>
          <w:rStyle w:val="StyleUnderline"/>
          <w:rFonts w:asciiTheme="minorHAnsi" w:hAnsiTheme="minorHAnsi" w:cstheme="minorHAnsi"/>
          <w:color w:val="000000" w:themeColor="text1"/>
        </w:rPr>
        <w:t xml:space="preserve">, which may </w:t>
      </w:r>
      <w:r w:rsidRPr="00F60172">
        <w:rPr>
          <w:rStyle w:val="StyleUnderline"/>
          <w:rFonts w:asciiTheme="minorHAnsi" w:hAnsiTheme="minorHAnsi" w:cstheme="minorHAnsi"/>
          <w:color w:val="000000" w:themeColor="text1"/>
          <w:highlight w:val="yellow"/>
        </w:rPr>
        <w:t xml:space="preserve">make us more likely to take action or donate </w:t>
      </w:r>
      <w:proofErr w:type="gramStart"/>
      <w:r w:rsidRPr="00F60172">
        <w:rPr>
          <w:rStyle w:val="StyleUnderline"/>
          <w:rFonts w:asciiTheme="minorHAnsi" w:hAnsiTheme="minorHAnsi" w:cstheme="minorHAnsi"/>
          <w:color w:val="000000" w:themeColor="text1"/>
          <w:highlight w:val="yellow"/>
        </w:rPr>
        <w:t>money</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4"/>
        </w:rPr>
        <w:t>[</w:t>
      </w:r>
      <w:proofErr w:type="gramEnd"/>
      <w:r w:rsidRPr="00F60172">
        <w:rPr>
          <w:rFonts w:asciiTheme="minorHAnsi" w:hAnsiTheme="minorHAnsi" w:cstheme="minorHAnsi"/>
          <w:color w:val="000000" w:themeColor="text1"/>
          <w:sz w:val="14"/>
        </w:rPr>
        <w:t xml:space="preserve">iv]  Other examples may include </w:t>
      </w:r>
      <w:r w:rsidRPr="00F60172">
        <w:rPr>
          <w:rStyle w:val="StyleUnderline"/>
          <w:rFonts w:asciiTheme="minorHAnsi" w:hAnsiTheme="minorHAnsi" w:cstheme="minorHAnsi"/>
          <w:color w:val="000000" w:themeColor="text1"/>
          <w:highlight w:val="yellow"/>
        </w:rPr>
        <w:t>step</w:t>
      </w:r>
      <w:r w:rsidRPr="00F60172">
        <w:rPr>
          <w:rStyle w:val="StyleUnderline"/>
          <w:rFonts w:asciiTheme="minorHAnsi" w:hAnsiTheme="minorHAnsi" w:cstheme="minorHAnsi"/>
          <w:color w:val="000000" w:themeColor="text1"/>
        </w:rPr>
        <w:t xml:space="preserve">ping </w:t>
      </w:r>
      <w:r w:rsidRPr="00F60172">
        <w:rPr>
          <w:rStyle w:val="StyleUnderline"/>
          <w:rFonts w:asciiTheme="minorHAnsi" w:hAnsiTheme="minorHAnsi" w:cstheme="minorHAnsi"/>
          <w:color w:val="000000" w:themeColor="text1"/>
          <w:highlight w:val="yellow"/>
        </w:rPr>
        <w:t>into the shoes of our future selves</w:t>
      </w:r>
      <w:r w:rsidRPr="00F60172">
        <w:rPr>
          <w:rStyle w:val="StyleUnderline"/>
          <w:rFonts w:asciiTheme="minorHAnsi" w:hAnsiTheme="minorHAnsi" w:cstheme="minorHAnsi"/>
          <w:color w:val="000000" w:themeColor="text1"/>
        </w:rPr>
        <w:t xml:space="preserve">, and looking at the lives we will live 40-50 years down the road if we save $200 a month vs. $2000.  </w:t>
      </w:r>
      <w:r w:rsidRPr="00F60172">
        <w:rPr>
          <w:rFonts w:asciiTheme="minorHAnsi" w:hAnsiTheme="minorHAnsi" w:cstheme="minorHAnsi"/>
          <w:color w:val="000000" w:themeColor="text1"/>
          <w:sz w:val="14"/>
        </w:rPr>
        <w:t xml:space="preserve">This application can </w:t>
      </w:r>
      <w:r w:rsidRPr="00F60172">
        <w:rPr>
          <w:rStyle w:val="StyleUnderline"/>
          <w:rFonts w:asciiTheme="minorHAnsi" w:hAnsiTheme="minorHAnsi" w:cstheme="minorHAnsi"/>
          <w:color w:val="000000" w:themeColor="text1"/>
          <w:highlight w:val="yellow"/>
        </w:rPr>
        <w:t xml:space="preserve">bring home the need to save over the </w:t>
      </w:r>
      <w:proofErr w:type="gramStart"/>
      <w:r w:rsidRPr="00F60172">
        <w:rPr>
          <w:rStyle w:val="StyleUnderline"/>
          <w:rFonts w:asciiTheme="minorHAnsi" w:hAnsiTheme="minorHAnsi" w:cstheme="minorHAnsi"/>
          <w:color w:val="000000" w:themeColor="text1"/>
          <w:highlight w:val="yellow"/>
        </w:rPr>
        <w:t>short term</w:t>
      </w:r>
      <w:proofErr w:type="gramEnd"/>
      <w:r w:rsidRPr="00F60172">
        <w:rPr>
          <w:rStyle w:val="StyleUnderline"/>
          <w:rFonts w:asciiTheme="minorHAnsi" w:hAnsiTheme="minorHAnsi" w:cstheme="minorHAnsi"/>
          <w:color w:val="000000" w:themeColor="text1"/>
          <w:highlight w:val="yellow"/>
        </w:rPr>
        <w:t xml:space="preserve"> desire to spend</w:t>
      </w:r>
      <w:r w:rsidRPr="00F60172">
        <w:rPr>
          <w:rFonts w:asciiTheme="minorHAnsi" w:hAnsiTheme="minorHAnsi" w:cstheme="minorHAnsi"/>
          <w:color w:val="000000" w:themeColor="text1"/>
          <w:sz w:val="14"/>
        </w:rPr>
        <w:t xml:space="preserve">. BMIs may also advance our ability to empathize if we are </w:t>
      </w:r>
      <w:r w:rsidRPr="00F60172">
        <w:rPr>
          <w:rStyle w:val="StyleUnderline"/>
          <w:rFonts w:asciiTheme="minorHAnsi" w:hAnsiTheme="minorHAnsi" w:cstheme="minorHAnsi"/>
          <w:color w:val="000000" w:themeColor="text1"/>
        </w:rPr>
        <w:t xml:space="preserve">able to </w:t>
      </w:r>
      <w:r w:rsidRPr="00F60172">
        <w:rPr>
          <w:rStyle w:val="StyleUnderline"/>
          <w:rFonts w:asciiTheme="minorHAnsi" w:hAnsiTheme="minorHAnsi" w:cstheme="minorHAnsi"/>
          <w:color w:val="000000" w:themeColor="text1"/>
          <w:highlight w:val="yellow"/>
        </w:rPr>
        <w:t>understand someone else’s full perspective straight from their own brain, rather than if they are trying to communicate it and</w:t>
      </w:r>
      <w:r w:rsidRPr="00F60172">
        <w:rPr>
          <w:rStyle w:val="StyleUnderline"/>
          <w:rFonts w:asciiTheme="minorHAnsi" w:hAnsiTheme="minorHAnsi" w:cstheme="minorHAnsi"/>
          <w:color w:val="000000" w:themeColor="text1"/>
        </w:rPr>
        <w:t xml:space="preserve"> misspeak or </w:t>
      </w:r>
      <w:r w:rsidRPr="00F60172">
        <w:rPr>
          <w:rStyle w:val="StyleUnderline"/>
          <w:rFonts w:asciiTheme="minorHAnsi" w:hAnsiTheme="minorHAnsi" w:cstheme="minorHAnsi"/>
          <w:color w:val="000000" w:themeColor="text1"/>
          <w:highlight w:val="yellow"/>
        </w:rPr>
        <w:t>their intention is</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misinterpreted</w:t>
      </w:r>
      <w:r w:rsidRPr="00F60172">
        <w:rPr>
          <w:rStyle w:val="StyleUnderline"/>
          <w:rFonts w:asciiTheme="minorHAnsi" w:hAnsiTheme="minorHAnsi" w:cstheme="minorHAnsi"/>
          <w:color w:val="000000" w:themeColor="text1"/>
        </w:rPr>
        <w:t xml:space="preserve"> by the listener.</w:t>
      </w:r>
    </w:p>
    <w:p w14:paraId="2BD3FF4C" w14:textId="77777777" w:rsidR="00FF4E45" w:rsidRPr="00F60172" w:rsidRDefault="00FF4E45" w:rsidP="00FF4E45">
      <w:pPr>
        <w:pStyle w:val="Heading4"/>
        <w:rPr>
          <w:color w:val="000000" w:themeColor="text1"/>
        </w:rPr>
      </w:pPr>
      <w:r w:rsidRPr="00F60172">
        <w:rPr>
          <w:color w:val="000000" w:themeColor="text1"/>
        </w:rPr>
        <w:t xml:space="preserve">Posthumanism dramatically raises </w:t>
      </w:r>
      <w:r w:rsidRPr="00F60172">
        <w:rPr>
          <w:color w:val="000000" w:themeColor="text1"/>
          <w:u w:val="single"/>
        </w:rPr>
        <w:t>empathy</w:t>
      </w:r>
      <w:r w:rsidRPr="00F60172">
        <w:rPr>
          <w:color w:val="000000" w:themeColor="text1"/>
        </w:rPr>
        <w:t xml:space="preserve"> and the amount we’ll </w:t>
      </w:r>
      <w:r w:rsidRPr="00F60172">
        <w:rPr>
          <w:color w:val="000000" w:themeColor="text1"/>
          <w:u w:val="single"/>
        </w:rPr>
        <w:t>care for each other</w:t>
      </w:r>
      <w:r w:rsidRPr="00F60172">
        <w:rPr>
          <w:color w:val="000000" w:themeColor="text1"/>
        </w:rPr>
        <w:t xml:space="preserve"> – that </w:t>
      </w:r>
      <w:r w:rsidRPr="00F60172">
        <w:rPr>
          <w:color w:val="000000" w:themeColor="text1"/>
          <w:u w:val="single"/>
        </w:rPr>
        <w:t>alone</w:t>
      </w:r>
      <w:r w:rsidRPr="00F60172">
        <w:rPr>
          <w:color w:val="000000" w:themeColor="text1"/>
        </w:rPr>
        <w:t xml:space="preserve"> makes it worthwhile</w:t>
      </w:r>
    </w:p>
    <w:p w14:paraId="7EF5DCA0" w14:textId="77777777" w:rsidR="00FF4E45" w:rsidRPr="00F60172" w:rsidRDefault="00FF4E45" w:rsidP="00FF4E45">
      <w:pPr>
        <w:pStyle w:val="ListParagraph"/>
        <w:ind w:left="0"/>
        <w:rPr>
          <w:rFonts w:asciiTheme="minorHAnsi" w:hAnsiTheme="minorHAnsi" w:cstheme="minorHAnsi"/>
          <w:color w:val="000000" w:themeColor="text1"/>
        </w:rPr>
      </w:pPr>
      <w:r w:rsidRPr="00F60172">
        <w:rPr>
          <w:rFonts w:asciiTheme="minorHAnsi" w:hAnsiTheme="minorHAnsi" w:cstheme="minorHAnsi"/>
          <w:color w:val="000000" w:themeColor="text1"/>
        </w:rPr>
        <w:t xml:space="preserve">Michael </w:t>
      </w:r>
      <w:r w:rsidRPr="00F60172">
        <w:rPr>
          <w:rStyle w:val="Style13ptBold"/>
          <w:rFonts w:asciiTheme="minorHAnsi" w:hAnsiTheme="minorHAnsi" w:cstheme="minorHAnsi"/>
          <w:color w:val="000000" w:themeColor="text1"/>
        </w:rPr>
        <w:t>Perry 2k</w:t>
      </w:r>
      <w:r w:rsidRPr="00F60172">
        <w:rPr>
          <w:rFonts w:asciiTheme="minorHAnsi" w:hAnsiTheme="minorHAnsi" w:cstheme="minorHAnsi"/>
          <w:color w:val="000000" w:themeColor="text1"/>
        </w:rPr>
        <w:t>, PhD, Care Services Manager at Alcor Life Extension Foundation, Forever for All, July 2000, http://www.foreverforall.org/pdfs/foreverforall.pdf</w:t>
      </w:r>
    </w:p>
    <w:p w14:paraId="391DD40C" w14:textId="77777777" w:rsidR="00FF4E45" w:rsidRPr="00F60172" w:rsidRDefault="00FF4E45" w:rsidP="00FF4E45">
      <w:pPr>
        <w:pStyle w:val="ListParagraph"/>
        <w:ind w:left="0"/>
        <w:rPr>
          <w:rFonts w:asciiTheme="minorHAnsi" w:hAnsiTheme="minorHAnsi" w:cstheme="minorHAnsi"/>
          <w:color w:val="000000" w:themeColor="text1"/>
          <w:sz w:val="16"/>
        </w:rPr>
      </w:pPr>
      <w:r w:rsidRPr="00F60172">
        <w:rPr>
          <w:rStyle w:val="StyleUnderline"/>
          <w:rFonts w:asciiTheme="minorHAnsi" w:hAnsiTheme="minorHAnsi" w:cstheme="minorHAnsi"/>
          <w:color w:val="000000" w:themeColor="text1"/>
        </w:rPr>
        <w:t xml:space="preserve">One </w:t>
      </w:r>
      <w:r w:rsidRPr="00F60172">
        <w:rPr>
          <w:rStyle w:val="StyleUnderline"/>
          <w:rFonts w:asciiTheme="minorHAnsi" w:hAnsiTheme="minorHAnsi" w:cstheme="minorHAnsi"/>
          <w:color w:val="000000" w:themeColor="text1"/>
          <w:highlight w:val="yellow"/>
        </w:rPr>
        <w:t>positive change will involve an</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attitude toward fellow beings</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Today</w:t>
      </w:r>
      <w:r w:rsidRPr="00F60172">
        <w:rPr>
          <w:rFonts w:asciiTheme="minorHAnsi" w:hAnsiTheme="minorHAnsi" w:cstheme="minorHAnsi"/>
          <w:color w:val="000000" w:themeColor="text1"/>
          <w:sz w:val="16"/>
        </w:rPr>
        <w:t xml:space="preserve"> the thought is often expressed that </w:t>
      </w:r>
      <w:r w:rsidRPr="00F60172">
        <w:rPr>
          <w:rStyle w:val="StyleUnderline"/>
          <w:rFonts w:asciiTheme="minorHAnsi" w:hAnsiTheme="minorHAnsi" w:cstheme="minorHAnsi"/>
          <w:color w:val="000000" w:themeColor="text1"/>
        </w:rPr>
        <w:t>we are primarily machines to perpetuate our genes.</w:t>
      </w:r>
      <w:r w:rsidRPr="00F60172">
        <w:rPr>
          <w:rFonts w:asciiTheme="minorHAnsi" w:hAnsiTheme="minorHAnsi" w:cstheme="minorHAnsi"/>
          <w:color w:val="000000" w:themeColor="text1"/>
          <w:sz w:val="16"/>
        </w:rPr>
        <w:t xml:space="preserve"> The </w:t>
      </w:r>
      <w:r w:rsidRPr="00F60172">
        <w:rPr>
          <w:rStyle w:val="StyleUnderline"/>
          <w:rFonts w:asciiTheme="minorHAnsi" w:hAnsiTheme="minorHAnsi" w:cstheme="minorHAnsi"/>
          <w:color w:val="000000" w:themeColor="text1"/>
        </w:rPr>
        <w:t>concerns</w:t>
      </w:r>
      <w:r w:rsidRPr="00F60172">
        <w:rPr>
          <w:rFonts w:asciiTheme="minorHAnsi" w:hAnsiTheme="minorHAnsi" w:cstheme="minorHAnsi"/>
          <w:color w:val="000000" w:themeColor="text1"/>
          <w:sz w:val="16"/>
        </w:rPr>
        <w:t xml:space="preserve"> of such beings </w:t>
      </w:r>
      <w:r w:rsidRPr="00F60172">
        <w:rPr>
          <w:rStyle w:val="StyleUnderline"/>
          <w:rFonts w:asciiTheme="minorHAnsi" w:hAnsiTheme="minorHAnsi" w:cstheme="minorHAnsi"/>
          <w:color w:val="000000" w:themeColor="text1"/>
        </w:rPr>
        <w:t xml:space="preserve">are focused </w:t>
      </w:r>
      <w:proofErr w:type="gramStart"/>
      <w:r w:rsidRPr="00F60172">
        <w:rPr>
          <w:rStyle w:val="StyleUnderline"/>
          <w:rFonts w:asciiTheme="minorHAnsi" w:hAnsiTheme="minorHAnsi" w:cstheme="minorHAnsi"/>
          <w:color w:val="000000" w:themeColor="text1"/>
        </w:rPr>
        <w:t>in</w:t>
      </w:r>
      <w:proofErr w:type="gramEnd"/>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rPr>
        <w:t xml:space="preserve">rather </w:t>
      </w:r>
      <w:r w:rsidRPr="00F60172">
        <w:rPr>
          <w:rStyle w:val="StyleUnderline"/>
          <w:rFonts w:asciiTheme="minorHAnsi" w:hAnsiTheme="minorHAnsi" w:cstheme="minorHAnsi"/>
          <w:color w:val="000000" w:themeColor="text1"/>
        </w:rPr>
        <w:t>obvious ways by natural selection, with the emphasis on immediate survival needs</w:t>
      </w:r>
      <w:r w:rsidRPr="00F60172">
        <w:rPr>
          <w:rFonts w:asciiTheme="minorHAnsi" w:hAnsiTheme="minorHAnsi" w:cstheme="minorHAnsi"/>
          <w:color w:val="000000" w:themeColor="text1"/>
          <w:sz w:val="16"/>
        </w:rPr>
        <w:t xml:space="preserve">, mating, and progeny. This we have carried with us, thus far having no choice, even though our lifestyles have been modified greatly by our creation of civilization. </w:t>
      </w:r>
      <w:r w:rsidRPr="00F60172">
        <w:rPr>
          <w:rStyle w:val="StyleUnderline"/>
          <w:rFonts w:asciiTheme="minorHAnsi" w:hAnsiTheme="minorHAnsi" w:cstheme="minorHAnsi"/>
          <w:color w:val="000000" w:themeColor="text1"/>
        </w:rPr>
        <w:t>Even so</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highlight w:val="yellow"/>
        </w:rPr>
        <w:t>the outlook is not</w:t>
      </w:r>
      <w:r w:rsidRPr="00F60172">
        <w:rPr>
          <w:rStyle w:val="Emphasis"/>
          <w:rFonts w:asciiTheme="minorHAnsi" w:hAnsiTheme="minorHAnsi" w:cstheme="minorHAnsi"/>
          <w:color w:val="000000" w:themeColor="text1"/>
        </w:rPr>
        <w:t xml:space="preserve"> so </w:t>
      </w:r>
      <w:r w:rsidRPr="00F60172">
        <w:rPr>
          <w:rStyle w:val="Emphasis"/>
          <w:rFonts w:asciiTheme="minorHAnsi" w:hAnsiTheme="minorHAnsi" w:cstheme="minorHAnsi"/>
          <w:color w:val="000000" w:themeColor="text1"/>
          <w:highlight w:val="yellow"/>
        </w:rPr>
        <w:t>bleak</w:t>
      </w:r>
      <w:r w:rsidRPr="00F60172">
        <w:rPr>
          <w:rFonts w:asciiTheme="minorHAnsi" w:hAnsiTheme="minorHAnsi" w:cstheme="minorHAnsi"/>
          <w:color w:val="000000" w:themeColor="text1"/>
          <w:sz w:val="16"/>
        </w:rPr>
        <w:t xml:space="preserve">--the </w:t>
      </w:r>
      <w:r w:rsidRPr="00F60172">
        <w:rPr>
          <w:rStyle w:val="Emphasis"/>
          <w:rFonts w:asciiTheme="minorHAnsi" w:hAnsiTheme="minorHAnsi" w:cstheme="minorHAnsi"/>
          <w:color w:val="000000" w:themeColor="text1"/>
          <w:highlight w:val="yellow"/>
        </w:rPr>
        <w:t>roots of an immortal life</w:t>
      </w:r>
      <w:r w:rsidRPr="00F60172">
        <w:rPr>
          <w:rStyle w:val="Emphasis"/>
          <w:rFonts w:asciiTheme="minorHAnsi" w:hAnsiTheme="minorHAnsi" w:cstheme="minorHAnsi"/>
          <w:color w:val="000000" w:themeColor="text1"/>
        </w:rPr>
        <w:t xml:space="preserve">style </w:t>
      </w:r>
      <w:r w:rsidRPr="00F60172">
        <w:rPr>
          <w:rStyle w:val="Emphasis"/>
          <w:rFonts w:asciiTheme="minorHAnsi" w:hAnsiTheme="minorHAnsi" w:cstheme="minorHAnsi"/>
          <w:color w:val="000000" w:themeColor="text1"/>
          <w:highlight w:val="yellow"/>
        </w:rPr>
        <w:t>can be seen</w:t>
      </w:r>
      <w:r w:rsidRPr="00F60172">
        <w:rPr>
          <w:rStyle w:val="Emphasis"/>
          <w:rFonts w:asciiTheme="minorHAnsi" w:hAnsiTheme="minorHAnsi" w:cstheme="minorHAnsi"/>
          <w:color w:val="000000" w:themeColor="text1"/>
        </w:rPr>
        <w:t xml:space="preserve"> in our world </w:t>
      </w:r>
      <w:r w:rsidRPr="00F60172">
        <w:rPr>
          <w:rStyle w:val="Emphasis"/>
          <w:rFonts w:asciiTheme="minorHAnsi" w:hAnsiTheme="minorHAnsi" w:cstheme="minorHAnsi"/>
          <w:color w:val="000000" w:themeColor="text1"/>
          <w:highlight w:val="yellow"/>
        </w:rPr>
        <w:t>today</w:t>
      </w:r>
      <w:r w:rsidRPr="00F60172">
        <w:rPr>
          <w:rFonts w:asciiTheme="minorHAnsi" w:hAnsiTheme="minorHAnsi" w:cstheme="minorHAnsi"/>
          <w:color w:val="000000" w:themeColor="text1"/>
          <w:sz w:val="16"/>
        </w:rPr>
        <w:t xml:space="preserve">, where we are still as we biologically evolved. Despite the pressures to develop a narrowness of interests and an unconcern for strangers, we have formed into societies. We at least pay nodding respect to such concepts as the rights to life, liberty, and the pursuit of happiness. Nature has, in fact, prepared us somewhat for the great leap we must now make, though we will have to take the initiative and work beyond the easy answers. </w:t>
      </w:r>
      <w:r w:rsidRPr="00F60172">
        <w:rPr>
          <w:rStyle w:val="StyleUnderline"/>
          <w:rFonts w:asciiTheme="minorHAnsi" w:hAnsiTheme="minorHAnsi" w:cstheme="minorHAnsi"/>
          <w:color w:val="000000" w:themeColor="text1"/>
          <w:highlight w:val="yellow"/>
        </w:rPr>
        <w:t>For the posthuman</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future</w:t>
      </w:r>
      <w:r w:rsidRPr="00F60172">
        <w:rPr>
          <w:rFonts w:asciiTheme="minorHAnsi" w:hAnsiTheme="minorHAnsi" w:cstheme="minorHAnsi"/>
          <w:color w:val="000000" w:themeColor="text1"/>
          <w:sz w:val="16"/>
        </w:rPr>
        <w:t xml:space="preserve"> we can imagine that </w:t>
      </w:r>
      <w:r w:rsidRPr="00F60172">
        <w:rPr>
          <w:rStyle w:val="Emphasis"/>
          <w:rFonts w:asciiTheme="minorHAnsi" w:hAnsiTheme="minorHAnsi" w:cstheme="minorHAnsi"/>
          <w:color w:val="000000" w:themeColor="text1"/>
          <w:highlight w:val="yellow"/>
        </w:rPr>
        <w:t>consideration of others will intensify</w:t>
      </w:r>
      <w:r w:rsidRPr="00F60172">
        <w:rPr>
          <w:rFonts w:asciiTheme="minorHAnsi" w:hAnsiTheme="minorHAnsi" w:cstheme="minorHAnsi"/>
          <w:color w:val="000000" w:themeColor="text1"/>
          <w:sz w:val="16"/>
        </w:rPr>
        <w:t xml:space="preserve">, for simple reasons of self-interest. </w:t>
      </w:r>
      <w:r w:rsidRPr="00F60172">
        <w:rPr>
          <w:rStyle w:val="StyleUnderline"/>
          <w:rFonts w:asciiTheme="minorHAnsi" w:hAnsiTheme="minorHAnsi" w:cstheme="minorHAnsi"/>
          <w:color w:val="000000" w:themeColor="text1"/>
        </w:rPr>
        <w:t>When we are no longer focused on creating progeny</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during a brief struggle for existence that must soon end</w:t>
      </w:r>
      <w:r w:rsidRPr="00F60172">
        <w:rPr>
          <w:rFonts w:asciiTheme="minorHAnsi" w:hAnsiTheme="minorHAnsi" w:cstheme="minorHAnsi"/>
          <w:color w:val="000000" w:themeColor="text1"/>
          <w:sz w:val="16"/>
        </w:rPr>
        <w:t xml:space="preserve"> in our demise </w:t>
      </w:r>
      <w:r w:rsidRPr="00F60172">
        <w:rPr>
          <w:rStyle w:val="StyleUnderline"/>
          <w:rFonts w:asciiTheme="minorHAnsi" w:hAnsiTheme="minorHAnsi" w:cstheme="minorHAnsi"/>
          <w:color w:val="000000" w:themeColor="text1"/>
        </w:rPr>
        <w:t>but on leading rich and hopefully endless lives</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highlight w:val="yellow"/>
        </w:rPr>
        <w:t>our perspectives will broaden</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Among other things, we may conjecture that any </w:t>
      </w:r>
      <w:r w:rsidRPr="00F60172">
        <w:rPr>
          <w:rStyle w:val="StyleUnderline"/>
          <w:rFonts w:asciiTheme="minorHAnsi" w:hAnsiTheme="minorHAnsi" w:cstheme="minorHAnsi"/>
          <w:color w:val="000000" w:themeColor="text1"/>
        </w:rPr>
        <w:t xml:space="preserve">two individuals must encounter each other again and </w:t>
      </w:r>
      <w:proofErr w:type="gramStart"/>
      <w:r w:rsidRPr="00F60172">
        <w:rPr>
          <w:rStyle w:val="StyleUnderline"/>
          <w:rFonts w:asciiTheme="minorHAnsi" w:hAnsiTheme="minorHAnsi" w:cstheme="minorHAnsi"/>
          <w:color w:val="000000" w:themeColor="text1"/>
        </w:rPr>
        <w:t>again, or</w:t>
      </w:r>
      <w:proofErr w:type="gramEnd"/>
      <w:r w:rsidRPr="00F60172">
        <w:rPr>
          <w:rStyle w:val="StyleUnderline"/>
          <w:rFonts w:asciiTheme="minorHAnsi" w:hAnsiTheme="minorHAnsi" w:cstheme="minorHAnsi"/>
          <w:color w:val="000000" w:themeColor="text1"/>
        </w:rPr>
        <w:t xml:space="preserve"> develop some pathological</w:t>
      </w:r>
      <w:r w:rsidRPr="00F60172">
        <w:rPr>
          <w:rFonts w:asciiTheme="minorHAnsi" w:hAnsiTheme="minorHAnsi" w:cstheme="minorHAnsi"/>
          <w:color w:val="000000" w:themeColor="text1"/>
          <w:sz w:val="16"/>
        </w:rPr>
        <w:t xml:space="preserve"> mutual </w:t>
      </w:r>
      <w:r w:rsidRPr="00F60172">
        <w:rPr>
          <w:rStyle w:val="StyleUnderline"/>
          <w:rFonts w:asciiTheme="minorHAnsi" w:hAnsiTheme="minorHAnsi" w:cstheme="minorHAnsi"/>
          <w:color w:val="000000" w:themeColor="text1"/>
        </w:rPr>
        <w:t>aversion that will detract from both lives.</w:t>
      </w:r>
      <w:r w:rsidRPr="00F60172">
        <w:rPr>
          <w:rFonts w:asciiTheme="minorHAnsi" w:hAnsiTheme="minorHAnsi" w:cstheme="minorHAnsi"/>
          <w:color w:val="000000" w:themeColor="text1"/>
          <w:sz w:val="16"/>
        </w:rPr>
        <w:t xml:space="preserve"> It should become increasingly clear that </w:t>
      </w:r>
      <w:r w:rsidRPr="00F60172">
        <w:rPr>
          <w:rStyle w:val="Emphasis"/>
          <w:rFonts w:asciiTheme="minorHAnsi" w:hAnsiTheme="minorHAnsi" w:cstheme="minorHAnsi"/>
          <w:color w:val="000000" w:themeColor="text1"/>
          <w:highlight w:val="yellow"/>
        </w:rPr>
        <w:t xml:space="preserve">there is much </w:t>
      </w:r>
      <w:r w:rsidRPr="00F60172">
        <w:rPr>
          <w:rStyle w:val="Emphasis"/>
          <w:rFonts w:asciiTheme="minorHAnsi" w:hAnsiTheme="minorHAnsi" w:cstheme="minorHAnsi"/>
          <w:color w:val="000000" w:themeColor="text1"/>
          <w:highlight w:val="yellow"/>
        </w:rPr>
        <w:lastRenderedPageBreak/>
        <w:t>to gain</w:t>
      </w:r>
      <w:r w:rsidRPr="00F60172">
        <w:rPr>
          <w:rStyle w:val="Emphasis"/>
          <w:rFonts w:asciiTheme="minorHAnsi" w:hAnsiTheme="minorHAnsi" w:cstheme="minorHAnsi"/>
          <w:color w:val="000000" w:themeColor="text1"/>
        </w:rPr>
        <w:t xml:space="preserve">, personally, </w:t>
      </w:r>
      <w:r w:rsidRPr="00F60172">
        <w:rPr>
          <w:rStyle w:val="Emphasis"/>
          <w:rFonts w:asciiTheme="minorHAnsi" w:hAnsiTheme="minorHAnsi" w:cstheme="minorHAnsi"/>
          <w:color w:val="000000" w:themeColor="text1"/>
          <w:highlight w:val="yellow"/>
        </w:rPr>
        <w:t>through consideration for others and</w:t>
      </w:r>
      <w:r w:rsidRPr="00F60172">
        <w:rPr>
          <w:rFonts w:asciiTheme="minorHAnsi" w:hAnsiTheme="minorHAnsi" w:cstheme="minorHAnsi"/>
          <w:color w:val="000000" w:themeColor="text1"/>
          <w:sz w:val="16"/>
        </w:rPr>
        <w:t xml:space="preserve"> acts of </w:t>
      </w:r>
      <w:r w:rsidRPr="00F60172">
        <w:rPr>
          <w:rStyle w:val="Emphasis"/>
          <w:rFonts w:asciiTheme="minorHAnsi" w:hAnsiTheme="minorHAnsi" w:cstheme="minorHAnsi"/>
          <w:color w:val="000000" w:themeColor="text1"/>
          <w:highlight w:val="yellow"/>
        </w:rPr>
        <w:t>benevolence</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In this way, then, </w:t>
      </w:r>
      <w:r w:rsidRPr="00F60172">
        <w:rPr>
          <w:rStyle w:val="Emphasis"/>
          <w:rFonts w:asciiTheme="minorHAnsi" w:hAnsiTheme="minorHAnsi" w:cstheme="minorHAnsi"/>
          <w:color w:val="000000" w:themeColor="text1"/>
        </w:rPr>
        <w:t xml:space="preserve">I foresee a </w:t>
      </w:r>
      <w:proofErr w:type="spellStart"/>
      <w:r w:rsidRPr="00F60172">
        <w:rPr>
          <w:rStyle w:val="Emphasis"/>
          <w:rFonts w:asciiTheme="minorHAnsi" w:hAnsiTheme="minorHAnsi" w:cstheme="minorHAnsi"/>
          <w:color w:val="000000" w:themeColor="text1"/>
          <w:highlight w:val="yellow"/>
        </w:rPr>
        <w:t>postmortal</w:t>
      </w:r>
      <w:proofErr w:type="spellEnd"/>
      <w:r w:rsidRPr="00F60172">
        <w:rPr>
          <w:rStyle w:val="Emphasis"/>
          <w:rFonts w:asciiTheme="minorHAnsi" w:hAnsiTheme="minorHAnsi" w:cstheme="minorHAnsi"/>
          <w:color w:val="000000" w:themeColor="text1"/>
          <w:highlight w:val="yellow"/>
        </w:rPr>
        <w:t xml:space="preserve"> society</w:t>
      </w:r>
      <w:r w:rsidRPr="00F60172">
        <w:rPr>
          <w:rFonts w:asciiTheme="minorHAnsi" w:hAnsiTheme="minorHAnsi" w:cstheme="minorHAnsi"/>
          <w:color w:val="000000" w:themeColor="text1"/>
          <w:sz w:val="16"/>
        </w:rPr>
        <w:t xml:space="preserve"> that </w:t>
      </w:r>
      <w:r w:rsidRPr="00F60172">
        <w:rPr>
          <w:rStyle w:val="Emphasis"/>
          <w:rFonts w:asciiTheme="minorHAnsi" w:hAnsiTheme="minorHAnsi" w:cstheme="minorHAnsi"/>
          <w:color w:val="000000" w:themeColor="text1"/>
          <w:highlight w:val="yellow"/>
        </w:rPr>
        <w:t>is a harmonious whole, strife and violence having given way</w:t>
      </w:r>
      <w:r w:rsidRPr="00F60172">
        <w:rPr>
          <w:rFonts w:asciiTheme="minorHAnsi" w:hAnsiTheme="minorHAnsi" w:cstheme="minorHAnsi"/>
          <w:color w:val="000000" w:themeColor="text1"/>
          <w:sz w:val="16"/>
        </w:rPr>
        <w:t xml:space="preserve"> to more reasoned interaction. </w:t>
      </w:r>
      <w:r w:rsidRPr="00F60172">
        <w:rPr>
          <w:rStyle w:val="StyleUnderline"/>
          <w:rFonts w:asciiTheme="minorHAnsi" w:hAnsiTheme="minorHAnsi" w:cstheme="minorHAnsi"/>
          <w:color w:val="000000" w:themeColor="text1"/>
        </w:rPr>
        <w:t>The increased consideration</w:t>
      </w:r>
      <w:r w:rsidRPr="00F60172">
        <w:rPr>
          <w:rFonts w:asciiTheme="minorHAnsi" w:hAnsiTheme="minorHAnsi" w:cstheme="minorHAnsi"/>
          <w:color w:val="000000" w:themeColor="text1"/>
          <w:sz w:val="16"/>
        </w:rPr>
        <w:t xml:space="preserve"> for others </w:t>
      </w:r>
      <w:r w:rsidRPr="00F60172">
        <w:rPr>
          <w:rStyle w:val="StyleUnderline"/>
          <w:rFonts w:asciiTheme="minorHAnsi" w:hAnsiTheme="minorHAnsi" w:cstheme="minorHAnsi"/>
          <w:color w:val="000000" w:themeColor="text1"/>
        </w:rPr>
        <w:t>should carry over to others</w:t>
      </w:r>
      <w:r w:rsidRPr="00F60172">
        <w:rPr>
          <w:rFonts w:asciiTheme="minorHAnsi" w:hAnsiTheme="minorHAnsi" w:cstheme="minorHAnsi"/>
          <w:color w:val="000000" w:themeColor="text1"/>
          <w:sz w:val="16"/>
        </w:rPr>
        <w:t xml:space="preserve"> of the past </w:t>
      </w:r>
      <w:r w:rsidRPr="00F60172">
        <w:rPr>
          <w:rStyle w:val="StyleUnderline"/>
          <w:rFonts w:asciiTheme="minorHAnsi" w:hAnsiTheme="minorHAnsi" w:cstheme="minorHAnsi"/>
          <w:color w:val="000000" w:themeColor="text1"/>
        </w:rPr>
        <w:t>who might be resuscitated from a preserved state.</w:t>
      </w:r>
      <w:r w:rsidRPr="00F60172">
        <w:rPr>
          <w:rFonts w:asciiTheme="minorHAnsi" w:hAnsiTheme="minorHAnsi" w:cstheme="minorHAnsi"/>
          <w:color w:val="000000" w:themeColor="text1"/>
          <w:sz w:val="16"/>
        </w:rPr>
        <w:t xml:space="preserve"> It is easy to feel a certain fascination with such an idea even now. I think </w:t>
      </w:r>
      <w:r w:rsidRPr="00F60172">
        <w:rPr>
          <w:rStyle w:val="Emphasis"/>
          <w:rFonts w:asciiTheme="minorHAnsi" w:hAnsiTheme="minorHAnsi" w:cstheme="minorHAnsi"/>
          <w:color w:val="000000" w:themeColor="text1"/>
          <w:highlight w:val="yellow"/>
        </w:rPr>
        <w:t>this feeling will be strong</w:t>
      </w:r>
      <w:r w:rsidRPr="00F60172">
        <w:rPr>
          <w:rFonts w:asciiTheme="minorHAnsi" w:hAnsiTheme="minorHAnsi" w:cstheme="minorHAnsi"/>
          <w:color w:val="000000" w:themeColor="text1"/>
          <w:sz w:val="16"/>
        </w:rPr>
        <w:t xml:space="preserve">, at least for some people in the future, and probably for most if not all. </w:t>
      </w:r>
      <w:r w:rsidRPr="00F60172">
        <w:rPr>
          <w:rStyle w:val="StyleUnderline"/>
          <w:rFonts w:asciiTheme="minorHAnsi" w:hAnsiTheme="minorHAnsi" w:cstheme="minorHAnsi"/>
          <w:color w:val="000000" w:themeColor="text1"/>
        </w:rPr>
        <w:t>The generally increased valuing of life must surely translate to concern for those who cannot now participate</w:t>
      </w:r>
      <w:r w:rsidRPr="00F60172">
        <w:rPr>
          <w:rFonts w:asciiTheme="minorHAnsi" w:hAnsiTheme="minorHAnsi" w:cstheme="minorHAnsi"/>
          <w:color w:val="000000" w:themeColor="text1"/>
          <w:sz w:val="16"/>
        </w:rPr>
        <w:t xml:space="preserve"> but could be helped to participate, given the means available. </w:t>
      </w:r>
      <w:r w:rsidRPr="00F60172">
        <w:rPr>
          <w:rStyle w:val="StyleUnderline"/>
          <w:rFonts w:asciiTheme="minorHAnsi" w:hAnsiTheme="minorHAnsi" w:cstheme="minorHAnsi"/>
          <w:color w:val="000000" w:themeColor="text1"/>
        </w:rPr>
        <w:t>Persons of the past would have unique contributions to make</w:t>
      </w:r>
      <w:r w:rsidRPr="00F60172">
        <w:rPr>
          <w:rFonts w:asciiTheme="minorHAnsi" w:hAnsiTheme="minorHAnsi" w:cstheme="minorHAnsi"/>
          <w:color w:val="000000" w:themeColor="text1"/>
          <w:sz w:val="16"/>
        </w:rPr>
        <w:t xml:space="preserve"> in the lives of those then living, which should hold a special interest. This should be true even if such persons would initially be out of place; they could offer their own perspectives and perceptions in exchange for the new learning they would receive. I think too that </w:t>
      </w:r>
      <w:r w:rsidRPr="00F60172">
        <w:rPr>
          <w:rStyle w:val="StyleUnderline"/>
          <w:rFonts w:asciiTheme="minorHAnsi" w:hAnsiTheme="minorHAnsi" w:cstheme="minorHAnsi"/>
          <w:color w:val="000000" w:themeColor="text1"/>
        </w:rPr>
        <w:t>resuscitating frozen people</w:t>
      </w:r>
      <w:r w:rsidRPr="00F60172">
        <w:rPr>
          <w:rFonts w:asciiTheme="minorHAnsi" w:hAnsiTheme="minorHAnsi" w:cstheme="minorHAnsi"/>
          <w:color w:val="000000" w:themeColor="text1"/>
          <w:sz w:val="16"/>
        </w:rPr>
        <w:t xml:space="preserve">, to the extent that it becomes possible, </w:t>
      </w:r>
      <w:r w:rsidRPr="00F60172">
        <w:rPr>
          <w:rStyle w:val="StyleUnderline"/>
          <w:rFonts w:asciiTheme="minorHAnsi" w:hAnsiTheme="minorHAnsi" w:cstheme="minorHAnsi"/>
          <w:color w:val="000000" w:themeColor="text1"/>
        </w:rPr>
        <w:t>will also be inexpensive by future standards. This seems particularly likely when</w:t>
      </w:r>
      <w:r w:rsidRPr="00F60172">
        <w:rPr>
          <w:rFonts w:asciiTheme="minorHAnsi" w:hAnsiTheme="minorHAnsi" w:cstheme="minorHAnsi"/>
          <w:color w:val="000000" w:themeColor="text1"/>
          <w:sz w:val="16"/>
        </w:rPr>
        <w:t xml:space="preserve"> the </w:t>
      </w:r>
      <w:r w:rsidRPr="00F60172">
        <w:rPr>
          <w:rStyle w:val="StyleUnderline"/>
          <w:rFonts w:asciiTheme="minorHAnsi" w:hAnsiTheme="minorHAnsi" w:cstheme="minorHAnsi"/>
          <w:color w:val="000000" w:themeColor="text1"/>
        </w:rPr>
        <w:t xml:space="preserve">possibilities for automation are </w:t>
      </w:r>
      <w:proofErr w:type="gramStart"/>
      <w:r w:rsidRPr="00F60172">
        <w:rPr>
          <w:rStyle w:val="StyleUnderline"/>
          <w:rFonts w:asciiTheme="minorHAnsi" w:hAnsiTheme="minorHAnsi" w:cstheme="minorHAnsi"/>
          <w:color w:val="000000" w:themeColor="text1"/>
        </w:rPr>
        <w:t>taken into account</w:t>
      </w:r>
      <w:proofErr w:type="gramEnd"/>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With operations directed by devices that are largely self-repairing and self-maintaining and can proliferate components in vast swarms as needed (though only as needed), </w:t>
      </w:r>
      <w:r w:rsidRPr="00F60172">
        <w:rPr>
          <w:rStyle w:val="StyleUnderline"/>
          <w:rFonts w:asciiTheme="minorHAnsi" w:hAnsiTheme="minorHAnsi" w:cstheme="minorHAnsi"/>
          <w:color w:val="000000" w:themeColor="text1"/>
        </w:rPr>
        <w:t>even very complex procedures should become feasible and fast.</w:t>
      </w:r>
      <w:r w:rsidRPr="00F60172">
        <w:rPr>
          <w:rFonts w:asciiTheme="minorHAnsi" w:hAnsiTheme="minorHAnsi" w:cstheme="minorHAnsi"/>
          <w:color w:val="000000" w:themeColor="text1"/>
          <w:sz w:val="16"/>
        </w:rPr>
        <w:t xml:space="preserve"> Included, I imagine, will be whatever is required to repair and resuscitate a frozen human. </w:t>
      </w:r>
      <w:r w:rsidRPr="00F60172">
        <w:rPr>
          <w:rStyle w:val="Emphasis"/>
          <w:rFonts w:asciiTheme="minorHAnsi" w:hAnsiTheme="minorHAnsi" w:cstheme="minorHAnsi"/>
          <w:color w:val="000000" w:themeColor="text1"/>
        </w:rPr>
        <w:t>This should not be a great resource drain</w:t>
      </w:r>
      <w:r w:rsidRPr="00F60172">
        <w:rPr>
          <w:rFonts w:asciiTheme="minorHAnsi" w:hAnsiTheme="minorHAnsi" w:cstheme="minorHAnsi"/>
          <w:color w:val="000000" w:themeColor="text1"/>
          <w:sz w:val="16"/>
        </w:rPr>
        <w:t xml:space="preserve">, though even if it is the chances are good that it will be carried out anyway. </w:t>
      </w:r>
      <w:r w:rsidRPr="00F60172">
        <w:rPr>
          <w:rStyle w:val="StyleUnderline"/>
          <w:rFonts w:asciiTheme="minorHAnsi" w:hAnsiTheme="minorHAnsi" w:cstheme="minorHAnsi"/>
          <w:color w:val="000000" w:themeColor="text1"/>
        </w:rPr>
        <w:t xml:space="preserve">It will be done if it can be done, much as great effort is expended today to restore ancient texts or monuments, or, for that matter, to scale mountain peaks or put people into space. </w:t>
      </w:r>
      <w:r w:rsidRPr="00F60172">
        <w:rPr>
          <w:rFonts w:asciiTheme="minorHAnsi" w:hAnsiTheme="minorHAnsi" w:cstheme="minorHAnsi"/>
          <w:color w:val="000000" w:themeColor="text1"/>
          <w:sz w:val="16"/>
        </w:rPr>
        <w:t xml:space="preserve">Once again, </w:t>
      </w:r>
      <w:r w:rsidRPr="00F60172">
        <w:rPr>
          <w:rStyle w:val="StyleUnderline"/>
          <w:rFonts w:asciiTheme="minorHAnsi" w:hAnsiTheme="minorHAnsi" w:cstheme="minorHAnsi"/>
          <w:color w:val="000000" w:themeColor="text1"/>
          <w:highlight w:val="yellow"/>
        </w:rPr>
        <w:t>the future should have</w:t>
      </w:r>
      <w:r w:rsidRPr="00F60172">
        <w:rPr>
          <w:rStyle w:val="StyleUnderline"/>
          <w:rFonts w:asciiTheme="minorHAnsi" w:hAnsiTheme="minorHAnsi" w:cstheme="minorHAnsi"/>
          <w:color w:val="000000" w:themeColor="text1"/>
        </w:rPr>
        <w:t xml:space="preserve"> many wonders</w:t>
      </w:r>
      <w:r w:rsidRPr="00F60172">
        <w:rPr>
          <w:rFonts w:asciiTheme="minorHAnsi" w:hAnsiTheme="minorHAnsi" w:cstheme="minorHAnsi"/>
          <w:color w:val="000000" w:themeColor="text1"/>
          <w:sz w:val="16"/>
        </w:rPr>
        <w:t>--</w:t>
      </w:r>
      <w:r w:rsidRPr="00F60172">
        <w:rPr>
          <w:rStyle w:val="Emphasis"/>
          <w:rFonts w:asciiTheme="minorHAnsi" w:hAnsiTheme="minorHAnsi" w:cstheme="minorHAnsi"/>
          <w:color w:val="000000" w:themeColor="text1"/>
        </w:rPr>
        <w:t xml:space="preserve">not the least being </w:t>
      </w:r>
      <w:r w:rsidRPr="00F60172">
        <w:rPr>
          <w:rStyle w:val="Emphasis"/>
          <w:rFonts w:asciiTheme="minorHAnsi" w:hAnsiTheme="minorHAnsi" w:cstheme="minorHAnsi"/>
          <w:color w:val="000000" w:themeColor="text1"/>
          <w:highlight w:val="yellow"/>
        </w:rPr>
        <w:t>an</w:t>
      </w:r>
      <w:r w:rsidRPr="00F60172">
        <w:rPr>
          <w:rStyle w:val="Emphasis"/>
          <w:rFonts w:asciiTheme="minorHAnsi" w:hAnsiTheme="minorHAnsi" w:cstheme="minorHAnsi"/>
          <w:color w:val="000000" w:themeColor="text1"/>
        </w:rPr>
        <w:t xml:space="preserve"> overall </w:t>
      </w:r>
      <w:r w:rsidRPr="00F60172">
        <w:rPr>
          <w:rStyle w:val="Emphasis"/>
          <w:rFonts w:asciiTheme="minorHAnsi" w:hAnsiTheme="minorHAnsi" w:cstheme="minorHAnsi"/>
          <w:color w:val="000000" w:themeColor="text1"/>
          <w:highlight w:val="yellow"/>
        </w:rPr>
        <w:t>increase in friendliness</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Still, many find this vision disturbing. A world beyond procreation and death is something they would rather not think about. However, such visions are nothing new in the history of </w:t>
      </w:r>
      <w:proofErr w:type="gramStart"/>
      <w:r w:rsidRPr="00F60172">
        <w:rPr>
          <w:rFonts w:asciiTheme="minorHAnsi" w:hAnsiTheme="minorHAnsi" w:cstheme="minorHAnsi"/>
          <w:color w:val="000000" w:themeColor="text1"/>
          <w:sz w:val="16"/>
        </w:rPr>
        <w:t>thought, but</w:t>
      </w:r>
      <w:proofErr w:type="gramEnd"/>
      <w:r w:rsidRPr="00F60172">
        <w:rPr>
          <w:rFonts w:asciiTheme="minorHAnsi" w:hAnsiTheme="minorHAnsi" w:cstheme="minorHAnsi"/>
          <w:color w:val="000000" w:themeColor="text1"/>
          <w:sz w:val="16"/>
        </w:rPr>
        <w:t xml:space="preserve"> recur throughout the major religions. Christianity, for example, is noted for promoting the ideas of resurrection and eternal life. It was well recognized that everlasting life would differ from its mortal counterpart.</w:t>
      </w:r>
    </w:p>
    <w:p w14:paraId="485C95D1" w14:textId="77777777" w:rsidR="00FF4E45" w:rsidRPr="00F60172" w:rsidRDefault="00FF4E45" w:rsidP="00FF4E45">
      <w:pPr>
        <w:pStyle w:val="Heading4"/>
        <w:rPr>
          <w:color w:val="000000" w:themeColor="text1"/>
        </w:rPr>
      </w:pPr>
      <w:r w:rsidRPr="00F60172">
        <w:rPr>
          <w:color w:val="000000" w:themeColor="text1"/>
        </w:rPr>
        <w:t xml:space="preserve">Transhumanism solves their impacts – achieving singularity and immortality ends all human suffering and creates a glorious post-human future free of all pain. </w:t>
      </w:r>
    </w:p>
    <w:p w14:paraId="22EC5B61" w14:textId="77777777" w:rsidR="00FF4E45" w:rsidRPr="00F60172" w:rsidRDefault="00FF4E45" w:rsidP="00FF4E45">
      <w:pPr>
        <w:rPr>
          <w:rFonts w:asciiTheme="minorHAnsi" w:hAnsiTheme="minorHAnsi" w:cstheme="minorHAnsi"/>
          <w:color w:val="000000" w:themeColor="text1"/>
        </w:rPr>
      </w:pPr>
      <w:r w:rsidRPr="00F60172">
        <w:rPr>
          <w:rFonts w:asciiTheme="minorHAnsi" w:hAnsiTheme="minorHAnsi" w:cstheme="minorHAnsi"/>
          <w:color w:val="000000" w:themeColor="text1"/>
        </w:rPr>
        <w:t xml:space="preserve">Dr. John </w:t>
      </w:r>
      <w:r w:rsidRPr="00F60172">
        <w:rPr>
          <w:rStyle w:val="Style13ptBold"/>
          <w:rFonts w:asciiTheme="minorHAnsi" w:hAnsiTheme="minorHAnsi" w:cstheme="minorHAnsi"/>
          <w:color w:val="000000" w:themeColor="text1"/>
        </w:rPr>
        <w:t>Messerly 18</w:t>
      </w:r>
      <w:r w:rsidRPr="00F60172">
        <w:rPr>
          <w:rFonts w:asciiTheme="minorHAnsi" w:hAnsiTheme="minorHAnsi" w:cstheme="minorHAnsi"/>
          <w:color w:val="000000" w:themeColor="text1"/>
        </w:rPr>
        <w:t>, PhD, former Chair of Philosophy Department @ Ursuline College, lecturer at the University of Texas at Austin, where he taught in both the philosophy and computer science departments, “Transhumanism – How Science Will Make Us Immortal”, http://churchandstate.org.uk/2018/06/transhumanism-how-science-will-make-us-immortal/</w:t>
      </w:r>
    </w:p>
    <w:p w14:paraId="607A53A8" w14:textId="77777777" w:rsidR="00FF4E45" w:rsidRPr="00F60172" w:rsidRDefault="00FF4E45" w:rsidP="00FF4E45">
      <w:pPr>
        <w:rPr>
          <w:rStyle w:val="Emphasis"/>
          <w:rFonts w:asciiTheme="minorHAnsi" w:hAnsiTheme="minorHAnsi" w:cstheme="minorHAnsi"/>
          <w:color w:val="000000" w:themeColor="text1"/>
        </w:rPr>
      </w:pPr>
      <w:r w:rsidRPr="00F60172">
        <w:rPr>
          <w:rFonts w:asciiTheme="minorHAnsi" w:hAnsiTheme="minorHAnsi" w:cstheme="minorHAnsi"/>
          <w:color w:val="000000" w:themeColor="text1"/>
          <w:sz w:val="14"/>
        </w:rPr>
        <w:t xml:space="preserve">A Glorious Future? Once one adopts an evolutionary perspective it is easy to see that </w:t>
      </w:r>
      <w:r w:rsidRPr="00F60172">
        <w:rPr>
          <w:rStyle w:val="StyleUnderline"/>
          <w:rFonts w:asciiTheme="minorHAnsi" w:hAnsiTheme="minorHAnsi" w:cstheme="minorHAnsi"/>
          <w:color w:val="000000" w:themeColor="text1"/>
        </w:rPr>
        <w:t>the future will not be like the past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Twenty-first century </w:t>
      </w:r>
      <w:r w:rsidRPr="00F60172">
        <w:rPr>
          <w:rStyle w:val="StyleUnderline"/>
          <w:rFonts w:asciiTheme="minorHAnsi" w:hAnsiTheme="minorHAnsi" w:cstheme="minorHAnsi"/>
          <w:color w:val="000000" w:themeColor="text1"/>
          <w:highlight w:val="yellow"/>
        </w:rPr>
        <w:t>tech</w:t>
      </w:r>
      <w:r w:rsidRPr="00F60172">
        <w:rPr>
          <w:rStyle w:val="StyleUnderline"/>
          <w:rFonts w:asciiTheme="minorHAnsi" w:hAnsiTheme="minorHAnsi" w:cstheme="minorHAnsi"/>
          <w:color w:val="000000" w:themeColor="text1"/>
        </w:rPr>
        <w:t>nologies—</w:t>
      </w:r>
      <w:r w:rsidRPr="00F60172">
        <w:rPr>
          <w:rFonts w:asciiTheme="minorHAnsi" w:hAnsiTheme="minorHAnsi" w:cstheme="minorHAnsi"/>
          <w:color w:val="000000" w:themeColor="text1"/>
          <w:sz w:val="14"/>
        </w:rPr>
        <w:t xml:space="preserve">especially nanotechnology, genetics, artificial </w:t>
      </w:r>
      <w:proofErr w:type="gramStart"/>
      <w:r w:rsidRPr="00F60172">
        <w:rPr>
          <w:rFonts w:asciiTheme="minorHAnsi" w:hAnsiTheme="minorHAnsi" w:cstheme="minorHAnsi"/>
          <w:color w:val="000000" w:themeColor="text1"/>
          <w:sz w:val="14"/>
        </w:rPr>
        <w:t>intelligence</w:t>
      </w:r>
      <w:proofErr w:type="gramEnd"/>
      <w:r w:rsidRPr="00F60172">
        <w:rPr>
          <w:rFonts w:asciiTheme="minorHAnsi" w:hAnsiTheme="minorHAnsi" w:cstheme="minorHAnsi"/>
          <w:color w:val="000000" w:themeColor="text1"/>
          <w:sz w:val="14"/>
        </w:rPr>
        <w:t xml:space="preserve"> and robotics—</w:t>
      </w:r>
      <w:r w:rsidRPr="00F60172">
        <w:rPr>
          <w:rStyle w:val="Emphasis"/>
          <w:rFonts w:asciiTheme="minorHAnsi" w:hAnsiTheme="minorHAnsi" w:cstheme="minorHAnsi"/>
          <w:color w:val="000000" w:themeColor="text1"/>
          <w:highlight w:val="yellow"/>
        </w:rPr>
        <w:t>will transform reality</w:t>
      </w:r>
      <w:r w:rsidRPr="00F60172">
        <w:rPr>
          <w:rFonts w:asciiTheme="minorHAnsi" w:hAnsiTheme="minorHAnsi" w:cstheme="minorHAnsi"/>
          <w:color w:val="000000" w:themeColor="text1"/>
          <w:sz w:val="14"/>
        </w:rPr>
        <w:t xml:space="preserve">. And </w:t>
      </w:r>
      <w:r w:rsidRPr="00F60172">
        <w:rPr>
          <w:rStyle w:val="StyleUnderline"/>
          <w:rFonts w:asciiTheme="minorHAnsi" w:hAnsiTheme="minorHAnsi" w:cstheme="minorHAnsi"/>
          <w:color w:val="000000" w:themeColor="text1"/>
        </w:rPr>
        <w:t>if we survive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humans</w:t>
      </w:r>
      <w:r w:rsidRPr="00F60172">
        <w:rPr>
          <w:rStyle w:val="StyleUnderline"/>
          <w:rFonts w:asciiTheme="minorHAnsi" w:hAnsiTheme="minorHAnsi" w:cstheme="minorHAnsi"/>
          <w:color w:val="000000" w:themeColor="text1"/>
        </w:rPr>
        <w:t xml:space="preserve"> and their post-human descendants </w:t>
      </w:r>
      <w:r w:rsidRPr="00F60172">
        <w:rPr>
          <w:rStyle w:val="StyleUnderline"/>
          <w:rFonts w:asciiTheme="minorHAnsi" w:hAnsiTheme="minorHAnsi" w:cstheme="minorHAnsi"/>
          <w:color w:val="000000" w:themeColor="text1"/>
          <w:highlight w:val="yellow"/>
        </w:rPr>
        <w:t>will</w:t>
      </w:r>
      <w:r w:rsidRPr="00F60172">
        <w:rPr>
          <w:rStyle w:val="StyleUnderline"/>
          <w:rFonts w:asciiTheme="minorHAnsi" w:hAnsiTheme="minorHAnsi" w:cstheme="minorHAnsi"/>
          <w:color w:val="000000" w:themeColor="text1"/>
        </w:rPr>
        <w:t xml:space="preserve"> understand and </w:t>
      </w:r>
      <w:r w:rsidRPr="00F60172">
        <w:rPr>
          <w:rStyle w:val="Emphasis"/>
          <w:rFonts w:asciiTheme="minorHAnsi" w:hAnsiTheme="minorHAnsi" w:cstheme="minorHAnsi"/>
          <w:color w:val="000000" w:themeColor="text1"/>
          <w:highlight w:val="yellow"/>
        </w:rPr>
        <w:t>control matter, life, and mind</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4"/>
        </w:rPr>
        <w:t xml:space="preserve"> These developments are part of cultural evolution, itself is a part of cosmic evolution, with both processes producing more complex forms of life and mind. </w:t>
      </w:r>
      <w:proofErr w:type="gramStart"/>
      <w:r w:rsidRPr="00F60172">
        <w:rPr>
          <w:rFonts w:asciiTheme="minorHAnsi" w:hAnsiTheme="minorHAnsi" w:cstheme="minorHAnsi"/>
          <w:color w:val="000000" w:themeColor="text1"/>
          <w:sz w:val="14"/>
        </w:rPr>
        <w:t>However</w:t>
      </w:r>
      <w:proofErr w:type="gramEnd"/>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highlight w:val="yellow"/>
        </w:rPr>
        <w:t>at the moment</w:t>
      </w:r>
      <w:r w:rsidRPr="00F60172">
        <w:rPr>
          <w:rFonts w:asciiTheme="minorHAnsi" w:hAnsiTheme="minorHAnsi" w:cstheme="minorHAnsi"/>
          <w:color w:val="000000" w:themeColor="text1"/>
          <w:sz w:val="14"/>
          <w:highlight w:val="yellow"/>
        </w:rPr>
        <w:t xml:space="preserve"> </w:t>
      </w:r>
      <w:r w:rsidRPr="00F60172">
        <w:rPr>
          <w:rStyle w:val="StyleUnderline"/>
          <w:rFonts w:asciiTheme="minorHAnsi" w:hAnsiTheme="minorHAnsi" w:cstheme="minorHAnsi"/>
          <w:color w:val="000000" w:themeColor="text1"/>
          <w:highlight w:val="yellow"/>
        </w:rPr>
        <w:t xml:space="preserve">the above is </w:t>
      </w:r>
      <w:r w:rsidRPr="00F60172">
        <w:rPr>
          <w:rStyle w:val="Emphasis"/>
          <w:rFonts w:asciiTheme="minorHAnsi" w:hAnsiTheme="minorHAnsi" w:cstheme="minorHAnsi"/>
          <w:color w:val="000000" w:themeColor="text1"/>
          <w:highlight w:val="yellow"/>
        </w:rPr>
        <w:t>science fiction</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and </w:t>
      </w:r>
      <w:r w:rsidRPr="00F60172">
        <w:rPr>
          <w:rStyle w:val="StyleUnderline"/>
          <w:rFonts w:asciiTheme="minorHAnsi" w:hAnsiTheme="minorHAnsi" w:cstheme="minorHAnsi"/>
          <w:color w:val="000000" w:themeColor="text1"/>
          <w:highlight w:val="yellow"/>
        </w:rPr>
        <w:t xml:space="preserve">subject to </w:t>
      </w:r>
      <w:r w:rsidRPr="00F60172">
        <w:rPr>
          <w:rStyle w:val="Emphasis"/>
          <w:rFonts w:asciiTheme="minorHAnsi" w:hAnsiTheme="minorHAnsi" w:cstheme="minorHAnsi"/>
          <w:color w:val="000000" w:themeColor="text1"/>
          <w:highlight w:val="yellow"/>
        </w:rPr>
        <w:t>trillions of variables</w:t>
      </w:r>
      <w:r w:rsidRPr="00F60172">
        <w:rPr>
          <w:rStyle w:val="StyleUnderline"/>
          <w:rFonts w:asciiTheme="minorHAnsi" w:hAnsiTheme="minorHAnsi" w:cstheme="minorHAnsi"/>
          <w:color w:val="000000" w:themeColor="text1"/>
        </w:rPr>
        <w:t xml:space="preserve"> which will lead to an unimaginable future, or to no future at all—</w:t>
      </w:r>
      <w:r w:rsidRPr="00F60172">
        <w:rPr>
          <w:rStyle w:val="StyleUnderline"/>
          <w:rFonts w:asciiTheme="minorHAnsi" w:hAnsiTheme="minorHAnsi" w:cstheme="minorHAnsi"/>
          <w:color w:val="000000" w:themeColor="text1"/>
          <w:highlight w:val="yellow"/>
        </w:rPr>
        <w:t xml:space="preserve">as multiple </w:t>
      </w:r>
      <w:r w:rsidRPr="00F60172">
        <w:rPr>
          <w:rStyle w:val="Emphasis"/>
          <w:rFonts w:asciiTheme="minorHAnsi" w:hAnsiTheme="minorHAnsi" w:cstheme="minorHAnsi"/>
          <w:color w:val="000000" w:themeColor="text1"/>
          <w:highlight w:val="yellow"/>
        </w:rPr>
        <w:t>extinction scenarios</w:t>
      </w:r>
      <w:r w:rsidRPr="00F60172">
        <w:rPr>
          <w:rStyle w:val="StyleUnderline"/>
          <w:rFonts w:asciiTheme="minorHAnsi" w:hAnsiTheme="minorHAnsi" w:cstheme="minorHAnsi"/>
          <w:color w:val="000000" w:themeColor="text1"/>
          <w:highlight w:val="yellow"/>
        </w:rPr>
        <w:t xml:space="preserve"> might </w:t>
      </w:r>
      <w:r w:rsidRPr="00F60172">
        <w:rPr>
          <w:rStyle w:val="Emphasis"/>
          <w:rFonts w:asciiTheme="minorHAnsi" w:hAnsiTheme="minorHAnsi" w:cstheme="minorHAnsi"/>
          <w:color w:val="000000" w:themeColor="text1"/>
          <w:highlight w:val="yellow"/>
        </w:rPr>
        <w:t>doom humanity</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And </w:t>
      </w:r>
      <w:r w:rsidRPr="00F60172">
        <w:rPr>
          <w:rStyle w:val="Emphasis"/>
          <w:rFonts w:asciiTheme="minorHAnsi" w:hAnsiTheme="minorHAnsi" w:cstheme="minorHAnsi"/>
          <w:color w:val="000000" w:themeColor="text1"/>
          <w:highlight w:val="yellow"/>
        </w:rPr>
        <w:t>evolutionary progress isn’t inevitable</w:t>
      </w:r>
      <w:r w:rsidRPr="00F60172">
        <w:rPr>
          <w:rFonts w:asciiTheme="minorHAnsi" w:hAnsiTheme="minorHAnsi" w:cstheme="minorHAnsi"/>
          <w:color w:val="000000" w:themeColor="text1"/>
          <w:sz w:val="14"/>
        </w:rPr>
        <w:t xml:space="preserve">; technology can be used for good or ill. It may lead to a glorious future, but </w:t>
      </w:r>
      <w:r w:rsidRPr="00F60172">
        <w:rPr>
          <w:rStyle w:val="StyleUnderline"/>
          <w:rFonts w:asciiTheme="minorHAnsi" w:hAnsiTheme="minorHAnsi" w:cstheme="minorHAnsi"/>
          <w:color w:val="000000" w:themeColor="text1"/>
        </w:rPr>
        <w:t xml:space="preserve">the future could also be </w:t>
      </w:r>
      <w:r w:rsidRPr="00F60172">
        <w:rPr>
          <w:rStyle w:val="Emphasis"/>
          <w:rFonts w:asciiTheme="minorHAnsi" w:hAnsiTheme="minorHAnsi" w:cstheme="minorHAnsi"/>
          <w:color w:val="000000" w:themeColor="text1"/>
        </w:rPr>
        <w:t>halted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by terrestrial or celestial disasters, or by</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dogmatists</w:t>
      </w:r>
      <w:r w:rsidRPr="00F60172">
        <w:rPr>
          <w:rFonts w:asciiTheme="minorHAnsi" w:hAnsiTheme="minorHAnsi" w:cstheme="minorHAnsi"/>
          <w:color w:val="000000" w:themeColor="text1"/>
          <w:sz w:val="14"/>
        </w:rPr>
        <w:t xml:space="preserve">, zealots, </w:t>
      </w:r>
      <w:r w:rsidRPr="00F60172">
        <w:rPr>
          <w:rStyle w:val="StyleUnderline"/>
          <w:rFonts w:asciiTheme="minorHAnsi" w:hAnsiTheme="minorHAnsi" w:cstheme="minorHAnsi"/>
          <w:color w:val="000000" w:themeColor="text1"/>
        </w:rPr>
        <w:t>or</w:t>
      </w:r>
      <w:r w:rsidRPr="00F60172">
        <w:rPr>
          <w:rFonts w:asciiTheme="minorHAnsi" w:hAnsiTheme="minorHAnsi" w:cstheme="minorHAnsi"/>
          <w:color w:val="000000" w:themeColor="text1"/>
          <w:sz w:val="14"/>
        </w:rPr>
        <w:t xml:space="preserve"> religious </w:t>
      </w:r>
      <w:r w:rsidRPr="00F60172">
        <w:rPr>
          <w:rStyle w:val="Emphasis"/>
          <w:rFonts w:asciiTheme="minorHAnsi" w:hAnsiTheme="minorHAnsi" w:cstheme="minorHAnsi"/>
          <w:color w:val="000000" w:themeColor="text1"/>
        </w:rPr>
        <w:t>fanatics who oppose progress.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The opponents of progress may have legitimate fears about future technologies, or they may be guided by </w:t>
      </w:r>
      <w:r w:rsidRPr="00F60172">
        <w:rPr>
          <w:rStyle w:val="Emphasis"/>
          <w:rFonts w:asciiTheme="minorHAnsi" w:hAnsiTheme="minorHAnsi" w:cstheme="minorHAnsi"/>
          <w:color w:val="000000" w:themeColor="text1"/>
        </w:rPr>
        <w:t>ignorance and irrationality.</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They may long for an imaginary past paradise, </w:t>
      </w:r>
      <w:r w:rsidRPr="00F60172">
        <w:rPr>
          <w:rStyle w:val="Emphasis"/>
          <w:rFonts w:asciiTheme="minorHAnsi" w:hAnsiTheme="minorHAnsi" w:cstheme="minorHAnsi"/>
          <w:color w:val="000000" w:themeColor="text1"/>
        </w:rPr>
        <w:t>fear what they don’t understand</w:t>
      </w:r>
      <w:r w:rsidRPr="00F60172">
        <w:rPr>
          <w:rStyle w:val="StyleUnderline"/>
          <w:rFonts w:asciiTheme="minorHAnsi" w:hAnsiTheme="minorHAnsi" w:cstheme="minorHAnsi"/>
          <w:color w:val="000000" w:themeColor="text1"/>
        </w:rPr>
        <w:t xml:space="preserve">, believe they possess a monopoly on the truth, or think humans subservient to gods. </w:t>
      </w:r>
      <w:r w:rsidRPr="00F60172">
        <w:rPr>
          <w:rFonts w:asciiTheme="minorHAnsi" w:hAnsiTheme="minorHAnsi" w:cstheme="minorHAnsi"/>
          <w:color w:val="000000" w:themeColor="text1"/>
          <w:sz w:val="14"/>
        </w:rPr>
        <w:t xml:space="preserve">But for whatever reason </w:t>
      </w:r>
      <w:r w:rsidRPr="00F60172">
        <w:rPr>
          <w:rStyle w:val="Emphasis"/>
          <w:rFonts w:asciiTheme="minorHAnsi" w:hAnsiTheme="minorHAnsi" w:cstheme="minorHAnsi"/>
          <w:color w:val="000000" w:themeColor="text1"/>
        </w:rPr>
        <w:t>some oppose change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preferring </w:t>
      </w:r>
      <w:r w:rsidRPr="00F60172">
        <w:rPr>
          <w:rStyle w:val="Emphasis"/>
          <w:rFonts w:asciiTheme="minorHAnsi" w:hAnsiTheme="minorHAnsi" w:cstheme="minorHAnsi"/>
          <w:color w:val="000000" w:themeColor="text1"/>
        </w:rPr>
        <w:t>stagnation</w:t>
      </w:r>
      <w:r w:rsidRPr="00F60172">
        <w:rPr>
          <w:rStyle w:val="StyleUnderline"/>
          <w:rFonts w:asciiTheme="minorHAnsi" w:hAnsiTheme="minorHAnsi" w:cstheme="minorHAnsi"/>
          <w:color w:val="000000" w:themeColor="text1"/>
        </w:rPr>
        <w:t xml:space="preserve"> to progressive evolutionism</w:t>
      </w:r>
      <w:r w:rsidRPr="00F60172">
        <w:rPr>
          <w:rFonts w:asciiTheme="minorHAnsi" w:hAnsiTheme="minorHAnsi" w:cstheme="minorHAnsi"/>
          <w:color w:val="000000" w:themeColor="text1"/>
          <w:sz w:val="14"/>
        </w:rPr>
        <w:t xml:space="preserve">. They prefer to prevent the initiative, creativity, perseverance, and hope that drive evolution forward. </w:t>
      </w:r>
      <w:r w:rsidRPr="00F60172">
        <w:rPr>
          <w:rStyle w:val="StyleUnderline"/>
          <w:rFonts w:asciiTheme="minorHAnsi" w:hAnsiTheme="minorHAnsi" w:cstheme="minorHAnsi"/>
          <w:color w:val="000000" w:themeColor="text1"/>
        </w:rPr>
        <w:t xml:space="preserve">They are fearful that a new world will render them and their beliefs, anachronistic. </w:t>
      </w:r>
      <w:r w:rsidRPr="00F60172">
        <w:rPr>
          <w:rStyle w:val="Emphasis"/>
          <w:rFonts w:asciiTheme="minorHAnsi" w:hAnsiTheme="minorHAnsi" w:cstheme="minorHAnsi"/>
          <w:color w:val="000000" w:themeColor="text1"/>
        </w:rPr>
        <w:t xml:space="preserve">They are the </w:t>
      </w:r>
      <w:proofErr w:type="spellStart"/>
      <w:r w:rsidRPr="00F60172">
        <w:rPr>
          <w:rStyle w:val="Emphasis"/>
          <w:rFonts w:asciiTheme="minorHAnsi" w:hAnsiTheme="minorHAnsi" w:cstheme="minorHAnsi"/>
          <w:color w:val="000000" w:themeColor="text1"/>
        </w:rPr>
        <w:t>enemiess</w:t>
      </w:r>
      <w:proofErr w:type="spellEnd"/>
      <w:r w:rsidRPr="00F60172">
        <w:rPr>
          <w:rStyle w:val="Emphasis"/>
          <w:rFonts w:asciiTheme="minorHAnsi" w:hAnsiTheme="minorHAnsi" w:cstheme="minorHAnsi"/>
          <w:color w:val="000000" w:themeColor="text1"/>
        </w:rPr>
        <w:t xml:space="preserve"> of the future. </w:t>
      </w:r>
      <w:r w:rsidRPr="00F60172">
        <w:rPr>
          <w:rFonts w:asciiTheme="minorHAnsi" w:hAnsiTheme="minorHAnsi" w:cstheme="minorHAnsi"/>
          <w:color w:val="000000" w:themeColor="text1"/>
          <w:sz w:val="14"/>
        </w:rPr>
        <w:t xml:space="preserve">How </w:t>
      </w:r>
      <w:r w:rsidRPr="00F60172">
        <w:rPr>
          <w:rStyle w:val="Emphasis"/>
          <w:rFonts w:asciiTheme="minorHAnsi" w:hAnsiTheme="minorHAnsi" w:cstheme="minorHAnsi"/>
          <w:color w:val="000000" w:themeColor="text1"/>
        </w:rPr>
        <w:t xml:space="preserve">Science Will Make Us Immortal </w:t>
      </w:r>
      <w:r w:rsidRPr="00F60172">
        <w:rPr>
          <w:rFonts w:asciiTheme="minorHAnsi" w:hAnsiTheme="minorHAnsi" w:cstheme="minorHAnsi"/>
          <w:color w:val="000000" w:themeColor="text1"/>
          <w:sz w:val="14"/>
        </w:rPr>
        <w:t xml:space="preserve">If death is our end, then all we can do is die and hope for the best. But </w:t>
      </w:r>
      <w:r w:rsidRPr="00F60172">
        <w:rPr>
          <w:rStyle w:val="Emphasis"/>
          <w:rFonts w:asciiTheme="minorHAnsi" w:hAnsiTheme="minorHAnsi" w:cstheme="minorHAnsi"/>
          <w:color w:val="000000" w:themeColor="text1"/>
        </w:rPr>
        <w:t>perhaps we don’t have to die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Many scientists now believe that humans can </w:t>
      </w:r>
      <w:r w:rsidRPr="00F60172">
        <w:rPr>
          <w:rStyle w:val="Emphasis"/>
          <w:rFonts w:asciiTheme="minorHAnsi" w:hAnsiTheme="minorHAnsi" w:cstheme="minorHAnsi"/>
          <w:color w:val="000000" w:themeColor="text1"/>
        </w:rPr>
        <w:t>overcome death</w:t>
      </w:r>
      <w:r w:rsidRPr="00F60172">
        <w:rPr>
          <w:rStyle w:val="StyleUnderline"/>
          <w:rFonts w:asciiTheme="minorHAnsi" w:hAnsiTheme="minorHAnsi" w:cstheme="minorHAnsi"/>
          <w:color w:val="000000" w:themeColor="text1"/>
        </w:rPr>
        <w:t xml:space="preserve"> and </w:t>
      </w:r>
      <w:r w:rsidRPr="00F60172">
        <w:rPr>
          <w:rStyle w:val="Emphasis"/>
          <w:rFonts w:asciiTheme="minorHAnsi" w:hAnsiTheme="minorHAnsi" w:cstheme="minorHAnsi"/>
          <w:color w:val="000000" w:themeColor="text1"/>
        </w:rPr>
        <w:t>achieve immortality</w:t>
      </w:r>
      <w:r w:rsidRPr="00F60172">
        <w:rPr>
          <w:rStyle w:val="StyleUnderline"/>
          <w:rFonts w:asciiTheme="minorHAnsi" w:hAnsiTheme="minorHAnsi" w:cstheme="minorHAnsi"/>
          <w:color w:val="000000" w:themeColor="text1"/>
        </w:rPr>
        <w:t xml:space="preserve"> </w:t>
      </w:r>
      <w:proofErr w:type="gramStart"/>
      <w:r w:rsidRPr="00F60172">
        <w:rPr>
          <w:rStyle w:val="StyleUnderline"/>
          <w:rFonts w:asciiTheme="minorHAnsi" w:hAnsiTheme="minorHAnsi" w:cstheme="minorHAnsi"/>
          <w:color w:val="000000" w:themeColor="text1"/>
        </w:rPr>
        <w:t>through the use of</w:t>
      </w:r>
      <w:proofErr w:type="gramEnd"/>
      <w:r w:rsidRPr="00F60172">
        <w:rPr>
          <w:rStyle w:val="StyleUnderline"/>
          <w:rFonts w:asciiTheme="minorHAnsi" w:hAnsiTheme="minorHAnsi" w:cstheme="minorHAnsi"/>
          <w:color w:val="000000" w:themeColor="text1"/>
        </w:rPr>
        <w:t xml:space="preserve"> future technologies</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But how will we do this? </w:t>
      </w:r>
      <w:r w:rsidRPr="00F60172">
        <w:rPr>
          <w:rStyle w:val="StyleUnderline"/>
          <w:rFonts w:asciiTheme="minorHAnsi" w:hAnsiTheme="minorHAnsi" w:cstheme="minorHAnsi"/>
          <w:color w:val="000000" w:themeColor="text1"/>
        </w:rPr>
        <w:t xml:space="preserve">The first way we might achieve physical immortality is by </w:t>
      </w:r>
      <w:r w:rsidRPr="00F60172">
        <w:rPr>
          <w:rStyle w:val="Emphasis"/>
          <w:rFonts w:asciiTheme="minorHAnsi" w:hAnsiTheme="minorHAnsi" w:cstheme="minorHAnsi"/>
          <w:color w:val="000000" w:themeColor="text1"/>
        </w:rPr>
        <w:t>conquering our biological limitations</w:t>
      </w:r>
      <w:r w:rsidRPr="00F60172">
        <w:rPr>
          <w:rFonts w:asciiTheme="minorHAnsi" w:hAnsiTheme="minorHAnsi" w:cstheme="minorHAnsi"/>
          <w:color w:val="000000" w:themeColor="text1"/>
          <w:sz w:val="14"/>
        </w:rPr>
        <w:t xml:space="preserve">—we age, become diseased, and suffer trauma. </w:t>
      </w:r>
      <w:r w:rsidRPr="00F60172">
        <w:rPr>
          <w:rStyle w:val="StyleUnderline"/>
          <w:rFonts w:asciiTheme="minorHAnsi" w:hAnsiTheme="minorHAnsi" w:cstheme="minorHAnsi"/>
          <w:color w:val="000000" w:themeColor="text1"/>
          <w:highlight w:val="yellow"/>
        </w:rPr>
        <w:t>Aging research</w:t>
      </w:r>
      <w:r w:rsidRPr="00F60172">
        <w:rPr>
          <w:rFonts w:asciiTheme="minorHAnsi" w:hAnsiTheme="minorHAnsi" w:cstheme="minorHAnsi"/>
          <w:color w:val="000000" w:themeColor="text1"/>
          <w:sz w:val="14"/>
        </w:rPr>
        <w:t xml:space="preserve">, while woefully underfunded, </w:t>
      </w:r>
      <w:r w:rsidRPr="00F60172">
        <w:rPr>
          <w:rStyle w:val="Emphasis"/>
          <w:rFonts w:asciiTheme="minorHAnsi" w:hAnsiTheme="minorHAnsi" w:cstheme="minorHAnsi"/>
          <w:color w:val="000000" w:themeColor="text1"/>
        </w:rPr>
        <w:lastRenderedPageBreak/>
        <w:t xml:space="preserve">has </w:t>
      </w:r>
      <w:r w:rsidRPr="00F60172">
        <w:rPr>
          <w:rStyle w:val="Emphasis"/>
          <w:rFonts w:asciiTheme="minorHAnsi" w:hAnsiTheme="minorHAnsi" w:cstheme="minorHAnsi"/>
          <w:color w:val="000000" w:themeColor="text1"/>
          <w:highlight w:val="yellow"/>
        </w:rPr>
        <w:t>yielded positive results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Average </w:t>
      </w:r>
      <w:r w:rsidRPr="00F60172">
        <w:rPr>
          <w:rStyle w:val="StyleUnderline"/>
          <w:rFonts w:asciiTheme="minorHAnsi" w:hAnsiTheme="minorHAnsi" w:cstheme="minorHAnsi"/>
          <w:color w:val="000000" w:themeColor="text1"/>
          <w:highlight w:val="yellow"/>
        </w:rPr>
        <w:t xml:space="preserve">life expectancies have </w:t>
      </w:r>
      <w:r w:rsidRPr="00F60172">
        <w:rPr>
          <w:rStyle w:val="Emphasis"/>
          <w:rFonts w:asciiTheme="minorHAnsi" w:hAnsiTheme="minorHAnsi" w:cstheme="minorHAnsi"/>
          <w:color w:val="000000" w:themeColor="text1"/>
          <w:highlight w:val="yellow"/>
        </w:rPr>
        <w:t>tripled</w:t>
      </w:r>
      <w:r w:rsidRPr="00F60172">
        <w:rPr>
          <w:rStyle w:val="StyleUnderline"/>
          <w:rFonts w:asciiTheme="minorHAnsi" w:hAnsiTheme="minorHAnsi" w:cstheme="minorHAnsi"/>
          <w:color w:val="000000" w:themeColor="text1"/>
        </w:rPr>
        <w:t xml:space="preserve"> since ancient times</w:t>
      </w:r>
      <w:r w:rsidRPr="00F60172">
        <w:rPr>
          <w:rFonts w:asciiTheme="minorHAnsi" w:hAnsiTheme="minorHAnsi" w:cstheme="minorHAnsi"/>
          <w:color w:val="000000" w:themeColor="text1"/>
          <w:sz w:val="14"/>
        </w:rPr>
        <w:t xml:space="preserve">, increasing by more than fifty percent in the industrial world in the last hundred years, and most scientists think we will continue to extend our </w:t>
      </w:r>
      <w:proofErr w:type="gramStart"/>
      <w:r w:rsidRPr="00F60172">
        <w:rPr>
          <w:rFonts w:asciiTheme="minorHAnsi" w:hAnsiTheme="minorHAnsi" w:cstheme="minorHAnsi"/>
          <w:color w:val="000000" w:themeColor="text1"/>
          <w:sz w:val="14"/>
        </w:rPr>
        <w:t>life-spans</w:t>
      </w:r>
      <w:proofErr w:type="gramEnd"/>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We know that some jellyfish and bacteria are essentially immortal</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and the bristlecone pine may be too.</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There is no thermodynamic necessity for senescence</w:t>
      </w:r>
      <w:r w:rsidRPr="00F60172">
        <w:rPr>
          <w:rFonts w:asciiTheme="minorHAnsi" w:hAnsiTheme="minorHAnsi" w:cstheme="minorHAnsi"/>
          <w:color w:val="000000" w:themeColor="text1"/>
          <w:sz w:val="14"/>
        </w:rPr>
        <w:t xml:space="preserve">—aging is a presumed byproduct of evolution —although why mortality was selected for remains a mystery. Yet </w:t>
      </w:r>
      <w:r w:rsidRPr="00F60172">
        <w:rPr>
          <w:rStyle w:val="StyleUnderline"/>
          <w:rFonts w:asciiTheme="minorHAnsi" w:hAnsiTheme="minorHAnsi" w:cstheme="minorHAnsi"/>
          <w:color w:val="000000" w:themeColor="text1"/>
        </w:rPr>
        <w:t xml:space="preserve">some scientists believe </w:t>
      </w:r>
      <w:r w:rsidRPr="00F60172">
        <w:rPr>
          <w:rStyle w:val="StyleUnderline"/>
          <w:rFonts w:asciiTheme="minorHAnsi" w:hAnsiTheme="minorHAnsi" w:cstheme="minorHAnsi"/>
          <w:color w:val="000000" w:themeColor="text1"/>
          <w:highlight w:val="yellow"/>
        </w:rPr>
        <w:t xml:space="preserve">we can </w:t>
      </w:r>
      <w:r w:rsidRPr="00F60172">
        <w:rPr>
          <w:rStyle w:val="Emphasis"/>
          <w:rFonts w:asciiTheme="minorHAnsi" w:hAnsiTheme="minorHAnsi" w:cstheme="minorHAnsi"/>
          <w:color w:val="000000" w:themeColor="text1"/>
          <w:highlight w:val="yellow"/>
        </w:rPr>
        <w:t xml:space="preserve">conquer aging </w:t>
      </w:r>
      <w:r w:rsidRPr="00F60172">
        <w:rPr>
          <w:rStyle w:val="Emphasis"/>
          <w:rFonts w:asciiTheme="minorHAnsi" w:hAnsiTheme="minorHAnsi" w:cstheme="minorHAnsi"/>
          <w:color w:val="000000" w:themeColor="text1"/>
        </w:rPr>
        <w:t>altogether</w:t>
      </w:r>
      <w:r w:rsidRPr="00F60172">
        <w:rPr>
          <w:rFonts w:asciiTheme="minorHAnsi" w:hAnsiTheme="minorHAnsi" w:cstheme="minorHAnsi"/>
          <w:color w:val="000000" w:themeColor="text1"/>
          <w:sz w:val="14"/>
        </w:rPr>
        <w:t>—</w:t>
      </w:r>
      <w:r w:rsidRPr="00F60172">
        <w:rPr>
          <w:rStyle w:val="Emphasis"/>
          <w:rFonts w:asciiTheme="minorHAnsi" w:hAnsiTheme="minorHAnsi" w:cstheme="minorHAnsi"/>
          <w:color w:val="000000" w:themeColor="text1"/>
        </w:rPr>
        <w:t>in the next few decades with sufficient investment</w:t>
      </w:r>
      <w:r w:rsidRPr="00F60172">
        <w:rPr>
          <w:rFonts w:asciiTheme="minorHAnsi" w:hAnsiTheme="minorHAnsi" w:cstheme="minorHAnsi"/>
          <w:color w:val="000000" w:themeColor="text1"/>
          <w:sz w:val="14"/>
        </w:rPr>
        <w:t xml:space="preserve">—most notably the Cambridge researcher Aubrey de Grey. If we do unlock the secrets of aging, we will simultaneously defeat other diseases as well, since many of them are symptoms of aging. Many researchers now consider aging itself to be a disease which progresses as you age. </w:t>
      </w:r>
      <w:r w:rsidRPr="00F60172">
        <w:rPr>
          <w:rStyle w:val="StyleUnderline"/>
          <w:rFonts w:asciiTheme="minorHAnsi" w:hAnsiTheme="minorHAnsi" w:cstheme="minorHAnsi"/>
          <w:color w:val="000000" w:themeColor="text1"/>
        </w:rPr>
        <w:t xml:space="preserve">There are </w:t>
      </w:r>
      <w:proofErr w:type="gramStart"/>
      <w:r w:rsidRPr="00F60172">
        <w:rPr>
          <w:rStyle w:val="StyleUnderline"/>
          <w:rFonts w:asciiTheme="minorHAnsi" w:hAnsiTheme="minorHAnsi" w:cstheme="minorHAnsi"/>
          <w:color w:val="000000" w:themeColor="text1"/>
        </w:rPr>
        <w:t>a number of</w:t>
      </w:r>
      <w:proofErr w:type="gramEnd"/>
      <w:r w:rsidRPr="00F60172">
        <w:rPr>
          <w:rStyle w:val="StyleUnderline"/>
          <w:rFonts w:asciiTheme="minorHAnsi" w:hAnsiTheme="minorHAnsi" w:cstheme="minorHAnsi"/>
          <w:color w:val="000000" w:themeColor="text1"/>
        </w:rPr>
        <w:t xml:space="preserve"> strategies that could </w:t>
      </w:r>
      <w:r w:rsidRPr="00F60172">
        <w:rPr>
          <w:rStyle w:val="Emphasis"/>
          <w:rFonts w:asciiTheme="minorHAnsi" w:hAnsiTheme="minorHAnsi" w:cstheme="minorHAnsi"/>
          <w:color w:val="000000" w:themeColor="text1"/>
          <w:highlight w:val="yellow"/>
        </w:rPr>
        <w:t>render disease</w:t>
      </w:r>
      <w:r w:rsidRPr="00F60172">
        <w:rPr>
          <w:rStyle w:val="StyleUnderline"/>
          <w:rFonts w:asciiTheme="minorHAnsi" w:hAnsiTheme="minorHAnsi" w:cstheme="minorHAnsi"/>
          <w:color w:val="000000" w:themeColor="text1"/>
        </w:rPr>
        <w:t xml:space="preserve"> mostly </w:t>
      </w:r>
      <w:r w:rsidRPr="00F60172">
        <w:rPr>
          <w:rStyle w:val="Emphasis"/>
          <w:rFonts w:asciiTheme="minorHAnsi" w:hAnsiTheme="minorHAnsi" w:cstheme="minorHAnsi"/>
          <w:color w:val="000000" w:themeColor="text1"/>
          <w:highlight w:val="yellow"/>
        </w:rPr>
        <w:t>inconsequential</w:t>
      </w:r>
      <w:r w:rsidRPr="00F60172">
        <w:rPr>
          <w:rFonts w:asciiTheme="minorHAnsi" w:hAnsiTheme="minorHAnsi" w:cstheme="minorHAnsi"/>
          <w:color w:val="000000" w:themeColor="text1"/>
          <w:sz w:val="14"/>
        </w:rPr>
        <w:t xml:space="preserve">. Nanotechnology may give us nanobot cell-repair machines and robotic blood cells; biotechnology may supply replacement tissues and organs; genetics may offer genetic medicine and engineering; and full-fledge </w:t>
      </w:r>
      <w:r w:rsidRPr="00F60172">
        <w:rPr>
          <w:rStyle w:val="StyleUnderline"/>
          <w:rFonts w:asciiTheme="minorHAnsi" w:hAnsiTheme="minorHAnsi" w:cstheme="minorHAnsi"/>
          <w:color w:val="000000" w:themeColor="text1"/>
        </w:rPr>
        <w:t xml:space="preserve">genetic engineering could make us </w:t>
      </w:r>
      <w:r w:rsidRPr="00F60172">
        <w:rPr>
          <w:rStyle w:val="Emphasis"/>
          <w:rFonts w:asciiTheme="minorHAnsi" w:hAnsiTheme="minorHAnsi" w:cstheme="minorHAnsi"/>
          <w:color w:val="000000" w:themeColor="text1"/>
        </w:rPr>
        <w:t xml:space="preserve">impervious to disease. </w:t>
      </w:r>
      <w:r w:rsidRPr="00F60172">
        <w:rPr>
          <w:rStyle w:val="Emphasis"/>
          <w:rFonts w:asciiTheme="minorHAnsi" w:hAnsiTheme="minorHAnsi" w:cstheme="minorHAnsi"/>
          <w:color w:val="000000" w:themeColor="text1"/>
          <w:highlight w:val="yellow"/>
        </w:rPr>
        <w:t>Trauma</w:t>
      </w:r>
      <w:r w:rsidRPr="00F60172">
        <w:rPr>
          <w:rFonts w:asciiTheme="minorHAnsi" w:hAnsiTheme="minorHAnsi" w:cstheme="minorHAnsi"/>
          <w:color w:val="000000" w:themeColor="text1"/>
          <w:sz w:val="14"/>
        </w:rPr>
        <w:t xml:space="preserve"> is a more intransigent problem from the biological perspective, although it </w:t>
      </w:r>
      <w:r w:rsidRPr="00F60172">
        <w:rPr>
          <w:rStyle w:val="Emphasis"/>
          <w:rFonts w:asciiTheme="minorHAnsi" w:hAnsiTheme="minorHAnsi" w:cstheme="minorHAnsi"/>
          <w:color w:val="000000" w:themeColor="text1"/>
          <w:sz w:val="24"/>
        </w:rPr>
        <w:t xml:space="preserve">too </w:t>
      </w:r>
      <w:r w:rsidRPr="00F60172">
        <w:rPr>
          <w:rStyle w:val="Emphasis"/>
          <w:rFonts w:asciiTheme="minorHAnsi" w:hAnsiTheme="minorHAnsi" w:cstheme="minorHAnsi"/>
          <w:color w:val="000000" w:themeColor="text1"/>
          <w:sz w:val="24"/>
          <w:highlight w:val="yellow"/>
        </w:rPr>
        <w:t>could be defeated</w:t>
      </w:r>
      <w:r w:rsidRPr="00F60172">
        <w:rPr>
          <w:rFonts w:asciiTheme="minorHAnsi" w:hAnsiTheme="minorHAnsi" w:cstheme="minorHAnsi"/>
          <w:color w:val="000000" w:themeColor="text1"/>
          <w:sz w:val="14"/>
          <w:highlight w:val="yellow"/>
        </w:rPr>
        <w:t xml:space="preserve"> </w:t>
      </w:r>
      <w:r w:rsidRPr="00F60172">
        <w:rPr>
          <w:rStyle w:val="StyleUnderline"/>
          <w:rFonts w:asciiTheme="minorHAnsi" w:hAnsiTheme="minorHAnsi" w:cstheme="minorHAnsi"/>
          <w:color w:val="000000" w:themeColor="text1"/>
          <w:highlight w:val="yellow"/>
        </w:rPr>
        <w:t>through</w:t>
      </w:r>
      <w:r w:rsidRPr="00F60172">
        <w:rPr>
          <w:rStyle w:val="StyleUnderline"/>
          <w:rFonts w:asciiTheme="minorHAnsi" w:hAnsiTheme="minorHAnsi" w:cstheme="minorHAnsi"/>
          <w:color w:val="000000" w:themeColor="text1"/>
        </w:rPr>
        <w:t xml:space="preserve"> some combination of </w:t>
      </w:r>
      <w:r w:rsidRPr="00F60172">
        <w:rPr>
          <w:rStyle w:val="Emphasis"/>
          <w:rFonts w:asciiTheme="minorHAnsi" w:hAnsiTheme="minorHAnsi" w:cstheme="minorHAnsi"/>
          <w:color w:val="000000" w:themeColor="text1"/>
          <w:highlight w:val="yellow"/>
        </w:rPr>
        <w:t>cloning</w:t>
      </w:r>
      <w:r w:rsidRPr="00F60172">
        <w:rPr>
          <w:rStyle w:val="StyleUnderline"/>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highlight w:val="yellow"/>
        </w:rPr>
        <w:t>regenerative medicine</w:t>
      </w:r>
      <w:r w:rsidRPr="00F60172">
        <w:rPr>
          <w:rStyle w:val="StyleUnderline"/>
          <w:rFonts w:asciiTheme="minorHAnsi" w:hAnsiTheme="minorHAnsi" w:cstheme="minorHAnsi"/>
          <w:color w:val="000000" w:themeColor="text1"/>
          <w:highlight w:val="yellow"/>
        </w:rPr>
        <w:t xml:space="preserve">, and </w:t>
      </w:r>
      <w:r w:rsidRPr="00F60172">
        <w:rPr>
          <w:rStyle w:val="Emphasis"/>
          <w:rFonts w:asciiTheme="minorHAnsi" w:hAnsiTheme="minorHAnsi" w:cstheme="minorHAnsi"/>
          <w:color w:val="000000" w:themeColor="text1"/>
          <w:highlight w:val="yellow"/>
        </w:rPr>
        <w:t>genetic engineering</w:t>
      </w:r>
      <w:r w:rsidRPr="00F60172">
        <w:rPr>
          <w:rFonts w:asciiTheme="minorHAnsi" w:hAnsiTheme="minorHAnsi" w:cstheme="minorHAnsi"/>
          <w:color w:val="000000" w:themeColor="text1"/>
          <w:sz w:val="14"/>
        </w:rPr>
        <w:t xml:space="preserve">. We can even imagine that </w:t>
      </w:r>
      <w:r w:rsidRPr="00F60172">
        <w:rPr>
          <w:rStyle w:val="Emphasis"/>
          <w:rFonts w:asciiTheme="minorHAnsi" w:hAnsiTheme="minorHAnsi" w:cstheme="minorHAnsi"/>
          <w:color w:val="000000" w:themeColor="text1"/>
        </w:rPr>
        <w:t>your physicality could be recreated</w:t>
      </w:r>
      <w:r w:rsidRPr="00F60172">
        <w:rPr>
          <w:rStyle w:val="StyleUnderline"/>
          <w:rFonts w:asciiTheme="minorHAnsi" w:hAnsiTheme="minorHAnsi" w:cstheme="minorHAnsi"/>
          <w:color w:val="000000" w:themeColor="text1"/>
        </w:rPr>
        <w:t xml:space="preserve"> from a bit of your DNA</w:t>
      </w:r>
      <w:r w:rsidRPr="00F60172">
        <w:rPr>
          <w:rFonts w:asciiTheme="minorHAnsi" w:hAnsiTheme="minorHAnsi" w:cstheme="minorHAnsi"/>
          <w:color w:val="000000" w:themeColor="text1"/>
          <w:sz w:val="14"/>
        </w:rPr>
        <w:t xml:space="preserve">, and </w:t>
      </w:r>
      <w:r w:rsidRPr="00F60172">
        <w:rPr>
          <w:rStyle w:val="StyleUnderline"/>
          <w:rFonts w:asciiTheme="minorHAnsi" w:hAnsiTheme="minorHAnsi" w:cstheme="minorHAnsi"/>
          <w:color w:val="000000" w:themeColor="text1"/>
        </w:rPr>
        <w:t>other technologies could then fast forward your regenerated body to the age of your traumatic death</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where </w:t>
      </w:r>
      <w:r w:rsidRPr="00F60172">
        <w:rPr>
          <w:rStyle w:val="StyleUnderline"/>
          <w:rFonts w:asciiTheme="minorHAnsi" w:hAnsiTheme="minorHAnsi" w:cstheme="minorHAnsi"/>
          <w:color w:val="000000" w:themeColor="text1"/>
          <w:highlight w:val="yellow"/>
        </w:rPr>
        <w:t xml:space="preserve">a </w:t>
      </w:r>
      <w:r w:rsidRPr="00F60172">
        <w:rPr>
          <w:rStyle w:val="Emphasis"/>
          <w:rFonts w:asciiTheme="minorHAnsi" w:hAnsiTheme="minorHAnsi" w:cstheme="minorHAnsi"/>
          <w:color w:val="000000" w:themeColor="text1"/>
          <w:highlight w:val="yellow"/>
        </w:rPr>
        <w:t>backup file</w:t>
      </w:r>
      <w:r w:rsidRPr="00F60172">
        <w:rPr>
          <w:rStyle w:val="StyleUnderline"/>
          <w:rFonts w:asciiTheme="minorHAnsi" w:hAnsiTheme="minorHAnsi" w:cstheme="minorHAnsi"/>
          <w:color w:val="000000" w:themeColor="text1"/>
        </w:rPr>
        <w:t xml:space="preserve"> containing your experiences and memories </w:t>
      </w:r>
      <w:r w:rsidRPr="00F60172">
        <w:rPr>
          <w:rStyle w:val="StyleUnderline"/>
          <w:rFonts w:asciiTheme="minorHAnsi" w:hAnsiTheme="minorHAnsi" w:cstheme="minorHAnsi"/>
          <w:color w:val="000000" w:themeColor="text1"/>
          <w:highlight w:val="yellow"/>
        </w:rPr>
        <w:t>would be implanted in your brain</w:t>
      </w:r>
      <w:r w:rsidRPr="00F60172">
        <w:rPr>
          <w:rFonts w:asciiTheme="minorHAnsi" w:hAnsiTheme="minorHAnsi" w:cstheme="minorHAnsi"/>
          <w:color w:val="000000" w:themeColor="text1"/>
          <w:sz w:val="14"/>
        </w:rPr>
        <w:t xml:space="preserve">. Even the dead may be resuscitated if they have undergone the process of cryonics—preserving organisms at very low temperatures in glass-like states. Ideally these clinically dead would be brought back to life when technology is sufficiently advanced. </w:t>
      </w:r>
      <w:r w:rsidRPr="00F60172">
        <w:rPr>
          <w:rStyle w:val="StyleUnderline"/>
          <w:rFonts w:asciiTheme="minorHAnsi" w:hAnsiTheme="minorHAnsi" w:cstheme="minorHAnsi"/>
          <w:color w:val="000000" w:themeColor="text1"/>
        </w:rPr>
        <w:t xml:space="preserve">This may now be science fiction, but if nanotechnology fulfills its promise, there is a </w:t>
      </w:r>
      <w:r w:rsidRPr="00F60172">
        <w:rPr>
          <w:rStyle w:val="Emphasis"/>
          <w:rFonts w:asciiTheme="minorHAnsi" w:hAnsiTheme="minorHAnsi" w:cstheme="minorHAnsi"/>
          <w:color w:val="000000" w:themeColor="text1"/>
        </w:rPr>
        <w:t>good chance that cryonics will succeed</w:t>
      </w:r>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4"/>
        </w:rPr>
        <w:t xml:space="preserve">In addition to biological strategies for eliminating death, </w:t>
      </w:r>
      <w:r w:rsidRPr="00F60172">
        <w:rPr>
          <w:rStyle w:val="StyleUnderline"/>
          <w:rFonts w:asciiTheme="minorHAnsi" w:hAnsiTheme="minorHAnsi" w:cstheme="minorHAnsi"/>
          <w:color w:val="000000" w:themeColor="text1"/>
        </w:rPr>
        <w:t xml:space="preserve">there are </w:t>
      </w:r>
      <w:proofErr w:type="gramStart"/>
      <w:r w:rsidRPr="00F60172">
        <w:rPr>
          <w:rStyle w:val="StyleUnderline"/>
          <w:rFonts w:asciiTheme="minorHAnsi" w:hAnsiTheme="minorHAnsi" w:cstheme="minorHAnsi"/>
          <w:color w:val="000000" w:themeColor="text1"/>
        </w:rPr>
        <w:t xml:space="preserve">a </w:t>
      </w:r>
      <w:r w:rsidRPr="00F60172">
        <w:rPr>
          <w:rStyle w:val="Emphasis"/>
          <w:rFonts w:asciiTheme="minorHAnsi" w:hAnsiTheme="minorHAnsi" w:cstheme="minorHAnsi"/>
          <w:color w:val="000000" w:themeColor="text1"/>
        </w:rPr>
        <w:t>number</w:t>
      </w:r>
      <w:r w:rsidRPr="00F60172">
        <w:rPr>
          <w:rStyle w:val="StyleUnderline"/>
          <w:rFonts w:asciiTheme="minorHAnsi" w:hAnsiTheme="minorHAnsi" w:cstheme="minorHAnsi"/>
          <w:color w:val="000000" w:themeColor="text1"/>
        </w:rPr>
        <w:t xml:space="preserve"> of</w:t>
      </w:r>
      <w:proofErr w:type="gramEnd"/>
      <w:r w:rsidRPr="00F60172">
        <w:rPr>
          <w:rStyle w:val="StyleUnderline"/>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rPr>
        <w:t>technological scenarios</w:t>
      </w:r>
      <w:r w:rsidRPr="00F60172">
        <w:rPr>
          <w:rStyle w:val="StyleUnderline"/>
          <w:rFonts w:asciiTheme="minorHAnsi" w:hAnsiTheme="minorHAnsi" w:cstheme="minorHAnsi"/>
          <w:color w:val="000000" w:themeColor="text1"/>
        </w:rPr>
        <w:t xml:space="preserve"> for immortality which utilize advanced </w:t>
      </w:r>
      <w:r w:rsidRPr="00F60172">
        <w:rPr>
          <w:rFonts w:asciiTheme="minorHAnsi" w:hAnsiTheme="minorHAnsi" w:cstheme="minorHAnsi"/>
          <w:color w:val="000000" w:themeColor="text1"/>
          <w:sz w:val="14"/>
        </w:rPr>
        <w:t>brain</w:t>
      </w:r>
      <w:r w:rsidRPr="00F60172">
        <w:rPr>
          <w:rStyle w:val="StyleUnderline"/>
          <w:rFonts w:asciiTheme="minorHAnsi" w:hAnsiTheme="minorHAnsi" w:cstheme="minorHAnsi"/>
          <w:color w:val="000000" w:themeColor="text1"/>
        </w:rPr>
        <w:t xml:space="preserve"> scanning techniques, artificial intelligence, and robotics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The most prominent</w:t>
      </w:r>
      <w:r w:rsidRPr="00F60172">
        <w:rPr>
          <w:rFonts w:asciiTheme="minorHAnsi" w:hAnsiTheme="minorHAnsi" w:cstheme="minorHAnsi"/>
          <w:color w:val="000000" w:themeColor="text1"/>
          <w:sz w:val="14"/>
        </w:rPr>
        <w:t xml:space="preserve"> scenarios </w:t>
      </w:r>
      <w:r w:rsidRPr="00F60172">
        <w:rPr>
          <w:rStyle w:val="StyleUnderline"/>
          <w:rFonts w:asciiTheme="minorHAnsi" w:hAnsiTheme="minorHAnsi" w:cstheme="minorHAnsi"/>
          <w:color w:val="000000" w:themeColor="text1"/>
        </w:rPr>
        <w:t xml:space="preserve">have been advanced by the futurist Ray Kurzweil, who argues that the exponential growth of computing power, combined with advances in other technologies, will make it possible to </w:t>
      </w:r>
      <w:r w:rsidRPr="00F60172">
        <w:rPr>
          <w:rStyle w:val="Emphasis"/>
          <w:rFonts w:asciiTheme="minorHAnsi" w:hAnsiTheme="minorHAnsi" w:cstheme="minorHAnsi"/>
          <w:color w:val="000000" w:themeColor="text1"/>
        </w:rPr>
        <w:t>upload the contents of one’s consciousness</w:t>
      </w:r>
      <w:r w:rsidRPr="00F60172">
        <w:rPr>
          <w:rStyle w:val="StyleUnderline"/>
          <w:rFonts w:asciiTheme="minorHAnsi" w:hAnsiTheme="minorHAnsi" w:cstheme="minorHAnsi"/>
          <w:color w:val="000000" w:themeColor="text1"/>
        </w:rPr>
        <w:t xml:space="preserve"> into a </w:t>
      </w:r>
      <w:r w:rsidRPr="00F60172">
        <w:rPr>
          <w:rStyle w:val="Emphasis"/>
          <w:rFonts w:asciiTheme="minorHAnsi" w:hAnsiTheme="minorHAnsi" w:cstheme="minorHAnsi"/>
          <w:color w:val="000000" w:themeColor="text1"/>
          <w:highlight w:val="yellow"/>
        </w:rPr>
        <w:t>virtual reality</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This could be </w:t>
      </w:r>
      <w:r w:rsidRPr="00F60172">
        <w:rPr>
          <w:rStyle w:val="StyleUnderline"/>
          <w:rFonts w:asciiTheme="minorHAnsi" w:hAnsiTheme="minorHAnsi" w:cstheme="minorHAnsi"/>
          <w:color w:val="000000" w:themeColor="text1"/>
          <w:highlight w:val="yellow"/>
        </w:rPr>
        <w:t xml:space="preserve">accomplished by </w:t>
      </w:r>
      <w:r w:rsidRPr="00F60172">
        <w:rPr>
          <w:rStyle w:val="Emphasis"/>
          <w:rFonts w:asciiTheme="minorHAnsi" w:hAnsiTheme="minorHAnsi" w:cstheme="minorHAnsi"/>
          <w:color w:val="000000" w:themeColor="text1"/>
          <w:highlight w:val="yellow"/>
        </w:rPr>
        <w:t>cybernetics</w:t>
      </w:r>
      <w:r w:rsidRPr="00F60172">
        <w:rPr>
          <w:rFonts w:asciiTheme="minorHAnsi" w:hAnsiTheme="minorHAnsi" w:cstheme="minorHAnsi"/>
          <w:color w:val="000000" w:themeColor="text1"/>
          <w:sz w:val="14"/>
        </w:rPr>
        <w:t xml:space="preserve">, whereby hardware would be gradually installed in the brain until the entire brain was running on that hardware, </w:t>
      </w:r>
      <w:r w:rsidRPr="00F60172">
        <w:rPr>
          <w:rStyle w:val="StyleUnderline"/>
          <w:rFonts w:asciiTheme="minorHAnsi" w:hAnsiTheme="minorHAnsi" w:cstheme="minorHAnsi"/>
          <w:color w:val="000000" w:themeColor="text1"/>
        </w:rPr>
        <w:t xml:space="preserve">or via scanning the brain and simulating or transferring its contents to a </w:t>
      </w:r>
      <w:r w:rsidRPr="00F60172">
        <w:rPr>
          <w:rStyle w:val="Emphasis"/>
          <w:rFonts w:asciiTheme="minorHAnsi" w:hAnsiTheme="minorHAnsi" w:cstheme="minorHAnsi"/>
          <w:color w:val="000000" w:themeColor="text1"/>
        </w:rPr>
        <w:t>sufficiently advanced computer</w:t>
      </w:r>
      <w:r w:rsidRPr="00F60172">
        <w:rPr>
          <w:rFonts w:asciiTheme="minorHAnsi" w:hAnsiTheme="minorHAnsi" w:cstheme="minorHAnsi"/>
          <w:color w:val="000000" w:themeColor="text1"/>
          <w:sz w:val="14"/>
        </w:rPr>
        <w:t xml:space="preserve">. Either way we would no longer be living in a physical world. In </w:t>
      </w:r>
      <w:proofErr w:type="gramStart"/>
      <w:r w:rsidRPr="00F60172">
        <w:rPr>
          <w:rFonts w:asciiTheme="minorHAnsi" w:hAnsiTheme="minorHAnsi" w:cstheme="minorHAnsi"/>
          <w:color w:val="000000" w:themeColor="text1"/>
          <w:sz w:val="14"/>
        </w:rPr>
        <w:t>fact</w:t>
      </w:r>
      <w:proofErr w:type="gramEnd"/>
      <w:r w:rsidRPr="00F60172">
        <w:rPr>
          <w:rFonts w:asciiTheme="minorHAnsi" w:hAnsiTheme="minorHAnsi" w:cstheme="minorHAnsi"/>
          <w:color w:val="000000" w:themeColor="text1"/>
          <w:sz w:val="14"/>
        </w:rPr>
        <w:t xml:space="preserve"> we may already be living in a computer simulation. The Oxford philosopher and futurist Nick Bostrom argues that advanced civilizations may have created computer simulations containing individuals with artificial intelligence and, if they have, we might unknowingly be in such a simulation. Bostrom concludes that one of the following must be the case: civilizations never have the technology to run simulations; they have the technology but decided not to use it; or we almost certainly live in a simulation. If we don’t like the idea of being immortal in a virtual reality—or </w:t>
      </w:r>
      <w:proofErr w:type="gramStart"/>
      <w:r w:rsidRPr="00F60172">
        <w:rPr>
          <w:rFonts w:asciiTheme="minorHAnsi" w:hAnsiTheme="minorHAnsi" w:cstheme="minorHAnsi"/>
          <w:color w:val="000000" w:themeColor="text1"/>
          <w:sz w:val="14"/>
        </w:rPr>
        <w:t>we don’t like</w:t>
      </w:r>
      <w:proofErr w:type="gramEnd"/>
      <w:r w:rsidRPr="00F60172">
        <w:rPr>
          <w:rFonts w:asciiTheme="minorHAnsi" w:hAnsiTheme="minorHAnsi" w:cstheme="minorHAnsi"/>
          <w:color w:val="000000" w:themeColor="text1"/>
          <w:sz w:val="14"/>
        </w:rPr>
        <w:t xml:space="preserve"> the idea that we may already be in one—</w:t>
      </w:r>
      <w:r w:rsidRPr="00F60172">
        <w:rPr>
          <w:rStyle w:val="StyleUnderline"/>
          <w:rFonts w:asciiTheme="minorHAnsi" w:hAnsiTheme="minorHAnsi" w:cstheme="minorHAnsi"/>
          <w:color w:val="000000" w:themeColor="text1"/>
        </w:rPr>
        <w:t xml:space="preserve">we could upload our brain to a </w:t>
      </w:r>
      <w:r w:rsidRPr="00F60172">
        <w:rPr>
          <w:rStyle w:val="Emphasis"/>
          <w:rFonts w:asciiTheme="minorHAnsi" w:hAnsiTheme="minorHAnsi" w:cstheme="minorHAnsi"/>
          <w:color w:val="000000" w:themeColor="text1"/>
        </w:rPr>
        <w:t>genetically engineered body</w:t>
      </w:r>
      <w:r w:rsidRPr="00F60172">
        <w:rPr>
          <w:rStyle w:val="StyleUnderline"/>
          <w:rFonts w:asciiTheme="minorHAnsi" w:hAnsiTheme="minorHAnsi" w:cstheme="minorHAnsi"/>
          <w:color w:val="000000" w:themeColor="text1"/>
        </w:rPr>
        <w:t xml:space="preserve"> if we like the feel of flesh</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or to a robotic body if we like the feel of silicon or whatever materials comprised the robotic body</w:t>
      </w:r>
      <w:r w:rsidRPr="00F60172">
        <w:rPr>
          <w:rFonts w:asciiTheme="minorHAnsi" w:hAnsiTheme="minorHAnsi" w:cstheme="minorHAnsi"/>
          <w:color w:val="000000" w:themeColor="text1"/>
          <w:sz w:val="14"/>
        </w:rPr>
        <w:t xml:space="preserve">. Along these lines MIT’s Rodney Brooks envisions the merger of human flesh and machines, whereby humans slowly incorporate technology into their bodies, thus becoming more machine-like and indestructible. </w:t>
      </w:r>
      <w:proofErr w:type="gramStart"/>
      <w:r w:rsidRPr="00F60172">
        <w:rPr>
          <w:rFonts w:asciiTheme="minorHAnsi" w:hAnsiTheme="minorHAnsi" w:cstheme="minorHAnsi"/>
          <w:color w:val="000000" w:themeColor="text1"/>
          <w:sz w:val="14"/>
        </w:rPr>
        <w:t>So</w:t>
      </w:r>
      <w:proofErr w:type="gramEnd"/>
      <w:r w:rsidRPr="00F60172">
        <w:rPr>
          <w:rFonts w:asciiTheme="minorHAnsi" w:hAnsiTheme="minorHAnsi" w:cstheme="minorHAnsi"/>
          <w:color w:val="000000" w:themeColor="text1"/>
          <w:sz w:val="14"/>
        </w:rPr>
        <w:t xml:space="preserve"> a cyborg future may await us. An evolutionary perspective underlies all these speculative scenarios. Once we embrace that perspective, it is easy to imagine that our descendants will resemble us about as much as we do the amino acids from which we sprang. </w:t>
      </w:r>
      <w:r w:rsidRPr="00F60172">
        <w:rPr>
          <w:rStyle w:val="StyleUnderline"/>
          <w:rFonts w:asciiTheme="minorHAnsi" w:hAnsiTheme="minorHAnsi" w:cstheme="minorHAnsi"/>
          <w:color w:val="000000" w:themeColor="text1"/>
          <w:highlight w:val="yellow"/>
        </w:rPr>
        <w:t xml:space="preserve">Our knowledge is </w:t>
      </w:r>
      <w:r w:rsidRPr="00F60172">
        <w:rPr>
          <w:rStyle w:val="Emphasis"/>
          <w:rFonts w:asciiTheme="minorHAnsi" w:hAnsiTheme="minorHAnsi" w:cstheme="minorHAnsi"/>
          <w:color w:val="000000" w:themeColor="text1"/>
          <w:highlight w:val="yellow"/>
        </w:rPr>
        <w:t>growing exponentially</w:t>
      </w:r>
      <w:r w:rsidRPr="00F60172">
        <w:rPr>
          <w:rStyle w:val="StyleUnderline"/>
          <w:rFonts w:asciiTheme="minorHAnsi" w:hAnsiTheme="minorHAnsi" w:cstheme="minorHAnsi"/>
          <w:color w:val="000000" w:themeColor="text1"/>
        </w:rPr>
        <w:t xml:space="preserve"> </w:t>
      </w:r>
      <w:proofErr w:type="gramStart"/>
      <w:r w:rsidRPr="00F60172">
        <w:rPr>
          <w:rStyle w:val="StyleUnderline"/>
          <w:rFonts w:asciiTheme="minorHAnsi" w:hAnsiTheme="minorHAnsi" w:cstheme="minorHAnsi"/>
          <w:color w:val="000000" w:themeColor="text1"/>
        </w:rPr>
        <w:t>and,</w:t>
      </w:r>
      <w:proofErr w:type="gramEnd"/>
      <w:r w:rsidRPr="00F60172">
        <w:rPr>
          <w:rStyle w:val="StyleUnderline"/>
          <w:rFonts w:asciiTheme="minorHAnsi" w:hAnsiTheme="minorHAnsi" w:cstheme="minorHAnsi"/>
          <w:color w:val="000000" w:themeColor="text1"/>
        </w:rPr>
        <w:t xml:space="preserve"> given eons of time for </w:t>
      </w:r>
      <w:r w:rsidRPr="00F60172">
        <w:rPr>
          <w:rStyle w:val="Emphasis"/>
          <w:rFonts w:asciiTheme="minorHAnsi" w:hAnsiTheme="minorHAnsi" w:cstheme="minorHAnsi"/>
          <w:color w:val="000000" w:themeColor="text1"/>
        </w:rPr>
        <w:t>future innovation</w:t>
      </w:r>
      <w:r w:rsidRPr="00F60172">
        <w:rPr>
          <w:rStyle w:val="StyleUnderline"/>
          <w:rFonts w:asciiTheme="minorHAnsi" w:hAnsiTheme="minorHAnsi" w:cstheme="minorHAnsi"/>
          <w:color w:val="000000" w:themeColor="text1"/>
        </w:rPr>
        <w:t xml:space="preserve">, it is </w:t>
      </w:r>
      <w:r w:rsidRPr="00F60172">
        <w:rPr>
          <w:rStyle w:val="Emphasis"/>
          <w:rFonts w:asciiTheme="minorHAnsi" w:hAnsiTheme="minorHAnsi" w:cstheme="minorHAnsi"/>
          <w:color w:val="000000" w:themeColor="text1"/>
        </w:rPr>
        <w:t>easy</w:t>
      </w:r>
      <w:r w:rsidRPr="00F60172">
        <w:rPr>
          <w:rStyle w:val="StyleUnderline"/>
          <w:rFonts w:asciiTheme="minorHAnsi" w:hAnsiTheme="minorHAnsi" w:cstheme="minorHAnsi"/>
          <w:color w:val="000000" w:themeColor="text1"/>
        </w:rPr>
        <w:t xml:space="preserve"> to envisage that </w:t>
      </w:r>
      <w:r w:rsidRPr="00F60172">
        <w:rPr>
          <w:rStyle w:val="StyleUnderline"/>
          <w:rFonts w:asciiTheme="minorHAnsi" w:hAnsiTheme="minorHAnsi" w:cstheme="minorHAnsi"/>
          <w:color w:val="000000" w:themeColor="text1"/>
          <w:highlight w:val="yellow"/>
        </w:rPr>
        <w:t xml:space="preserve">humans will </w:t>
      </w:r>
      <w:r w:rsidRPr="00F60172">
        <w:rPr>
          <w:rStyle w:val="Emphasis"/>
          <w:rFonts w:asciiTheme="minorHAnsi" w:hAnsiTheme="minorHAnsi" w:cstheme="minorHAnsi"/>
          <w:color w:val="000000" w:themeColor="text1"/>
          <w:highlight w:val="yellow"/>
        </w:rPr>
        <w:t>defeat death</w:t>
      </w:r>
      <w:r w:rsidRPr="00F60172">
        <w:rPr>
          <w:rStyle w:val="Emphasis"/>
          <w:rFonts w:asciiTheme="minorHAnsi" w:hAnsiTheme="minorHAnsi" w:cstheme="minorHAnsi"/>
          <w:color w:val="000000" w:themeColor="text1"/>
        </w:rPr>
        <w:t xml:space="preserve"> and evolve in unimaginable ways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Remember that our evolution is no longer moved by the painstakingly slow process of </w:t>
      </w:r>
      <w:r w:rsidRPr="00F60172">
        <w:rPr>
          <w:rStyle w:val="Emphasis"/>
          <w:rFonts w:asciiTheme="minorHAnsi" w:hAnsiTheme="minorHAnsi" w:cstheme="minorHAnsi"/>
          <w:color w:val="000000" w:themeColor="text1"/>
        </w:rPr>
        <w:t>Darwinian</w:t>
      </w:r>
      <w:r w:rsidRPr="00F60172">
        <w:rPr>
          <w:rStyle w:val="StyleUnderline"/>
          <w:rFonts w:asciiTheme="minorHAnsi" w:hAnsiTheme="minorHAnsi" w:cstheme="minorHAnsi"/>
          <w:color w:val="000000" w:themeColor="text1"/>
        </w:rPr>
        <w:t xml:space="preserve"> evolution</w:t>
      </w:r>
      <w:r w:rsidRPr="00F60172">
        <w:rPr>
          <w:rFonts w:asciiTheme="minorHAnsi" w:hAnsiTheme="minorHAnsi" w:cstheme="minorHAnsi"/>
          <w:color w:val="000000" w:themeColor="text1"/>
          <w:sz w:val="14"/>
        </w:rPr>
        <w:t>—where bodies exchange information through genes—</w:t>
      </w:r>
      <w:r w:rsidRPr="00F60172">
        <w:rPr>
          <w:rStyle w:val="StyleUnderline"/>
          <w:rFonts w:asciiTheme="minorHAnsi" w:hAnsiTheme="minorHAnsi" w:cstheme="minorHAnsi"/>
          <w:color w:val="000000" w:themeColor="text1"/>
        </w:rPr>
        <w:t xml:space="preserve">but by </w:t>
      </w:r>
      <w:r w:rsidRPr="00F60172">
        <w:rPr>
          <w:rStyle w:val="Emphasis"/>
          <w:rFonts w:asciiTheme="minorHAnsi" w:hAnsiTheme="minorHAnsi" w:cstheme="minorHAnsi"/>
          <w:color w:val="000000" w:themeColor="text1"/>
        </w:rPr>
        <w:t>cultural</w:t>
      </w:r>
      <w:r w:rsidRPr="00F60172">
        <w:rPr>
          <w:rStyle w:val="StyleUnderline"/>
          <w:rFonts w:asciiTheme="minorHAnsi" w:hAnsiTheme="minorHAnsi" w:cstheme="minorHAnsi"/>
          <w:color w:val="000000" w:themeColor="text1"/>
        </w:rPr>
        <w:t xml:space="preserve"> evolution</w:t>
      </w:r>
      <w:r w:rsidRPr="00F60172">
        <w:rPr>
          <w:rFonts w:asciiTheme="minorHAnsi" w:hAnsiTheme="minorHAnsi" w:cstheme="minorHAnsi"/>
          <w:color w:val="000000" w:themeColor="text1"/>
          <w:sz w:val="14"/>
        </w:rPr>
        <w:t>—</w:t>
      </w:r>
      <w:proofErr w:type="gramStart"/>
      <w:r w:rsidRPr="00F60172">
        <w:rPr>
          <w:rStyle w:val="StyleUnderline"/>
          <w:rFonts w:asciiTheme="minorHAnsi" w:hAnsiTheme="minorHAnsi" w:cstheme="minorHAnsi"/>
          <w:color w:val="000000" w:themeColor="text1"/>
        </w:rPr>
        <w:t>where</w:t>
      </w:r>
      <w:proofErr w:type="gramEnd"/>
      <w:r w:rsidRPr="00F60172">
        <w:rPr>
          <w:rStyle w:val="StyleUnderline"/>
          <w:rFonts w:asciiTheme="minorHAnsi" w:hAnsiTheme="minorHAnsi" w:cstheme="minorHAnsi"/>
          <w:color w:val="000000" w:themeColor="text1"/>
        </w:rPr>
        <w:t xml:space="preserve"> brains exchange information through memes</w:t>
      </w:r>
      <w:r w:rsidRPr="00F60172">
        <w:rPr>
          <w:rFonts w:asciiTheme="minorHAnsi" w:hAnsiTheme="minorHAnsi" w:cstheme="minorHAnsi"/>
          <w:color w:val="000000" w:themeColor="text1"/>
          <w:sz w:val="14"/>
        </w:rPr>
        <w:t xml:space="preserve">. The most prominent feature of cultural evolution is the exponentially increasing pace of technological evolution—an </w:t>
      </w:r>
      <w:r w:rsidRPr="00F60172">
        <w:rPr>
          <w:rStyle w:val="StyleUnderline"/>
          <w:rFonts w:asciiTheme="minorHAnsi" w:hAnsiTheme="minorHAnsi" w:cstheme="minorHAnsi"/>
          <w:color w:val="000000" w:themeColor="text1"/>
          <w:highlight w:val="yellow"/>
        </w:rPr>
        <w:t>evolution</w:t>
      </w:r>
      <w:r w:rsidRPr="00F60172">
        <w:rPr>
          <w:rFonts w:asciiTheme="minorHAnsi" w:hAnsiTheme="minorHAnsi" w:cstheme="minorHAnsi"/>
          <w:color w:val="000000" w:themeColor="text1"/>
          <w:sz w:val="14"/>
        </w:rPr>
        <w:t xml:space="preserve"> that </w:t>
      </w:r>
      <w:r w:rsidRPr="00F60172">
        <w:rPr>
          <w:rStyle w:val="StyleUnderline"/>
          <w:rFonts w:asciiTheme="minorHAnsi" w:hAnsiTheme="minorHAnsi" w:cstheme="minorHAnsi"/>
          <w:color w:val="000000" w:themeColor="text1"/>
          <w:highlight w:val="yellow"/>
        </w:rPr>
        <w:t xml:space="preserve">may soon culminate in a </w:t>
      </w:r>
      <w:r w:rsidRPr="00F60172">
        <w:rPr>
          <w:rStyle w:val="Emphasis"/>
          <w:rFonts w:asciiTheme="minorHAnsi" w:hAnsiTheme="minorHAnsi" w:cstheme="minorHAnsi"/>
          <w:color w:val="000000" w:themeColor="text1"/>
          <w:highlight w:val="yellow"/>
        </w:rPr>
        <w:t>tech</w:t>
      </w:r>
      <w:r w:rsidRPr="00F60172">
        <w:rPr>
          <w:rStyle w:val="Emphasis"/>
          <w:rFonts w:asciiTheme="minorHAnsi" w:hAnsiTheme="minorHAnsi" w:cstheme="minorHAnsi"/>
          <w:color w:val="000000" w:themeColor="text1"/>
        </w:rPr>
        <w:t xml:space="preserve">nological </w:t>
      </w:r>
      <w:r w:rsidRPr="00F60172">
        <w:rPr>
          <w:rStyle w:val="Emphasis"/>
          <w:rFonts w:asciiTheme="minorHAnsi" w:hAnsiTheme="minorHAnsi" w:cstheme="minorHAnsi"/>
          <w:color w:val="000000" w:themeColor="text1"/>
          <w:highlight w:val="yellow"/>
        </w:rPr>
        <w:t>singularity</w:t>
      </w:r>
      <w:r w:rsidRPr="00F60172">
        <w:rPr>
          <w:rFonts w:asciiTheme="minorHAnsi" w:hAnsiTheme="minorHAnsi" w:cstheme="minorHAnsi"/>
          <w:color w:val="000000" w:themeColor="text1"/>
          <w:sz w:val="14"/>
        </w:rPr>
        <w:t xml:space="preserve">. The </w:t>
      </w:r>
      <w:r w:rsidRPr="00F60172">
        <w:rPr>
          <w:rStyle w:val="StyleUnderline"/>
          <w:rFonts w:asciiTheme="minorHAnsi" w:hAnsiTheme="minorHAnsi" w:cstheme="minorHAnsi"/>
          <w:color w:val="000000" w:themeColor="text1"/>
        </w:rPr>
        <w:t>technological singularity</w:t>
      </w:r>
      <w:r w:rsidRPr="00F60172">
        <w:rPr>
          <w:rFonts w:asciiTheme="minorHAnsi" w:hAnsiTheme="minorHAnsi" w:cstheme="minorHAnsi"/>
          <w:color w:val="000000" w:themeColor="text1"/>
          <w:sz w:val="14"/>
        </w:rPr>
        <w:t xml:space="preserve">, an idea first proposed by the mathematician Vernor Vinge, </w:t>
      </w:r>
      <w:r w:rsidRPr="00F60172">
        <w:rPr>
          <w:rStyle w:val="StyleUnderline"/>
          <w:rFonts w:asciiTheme="minorHAnsi" w:hAnsiTheme="minorHAnsi" w:cstheme="minorHAnsi"/>
          <w:color w:val="000000" w:themeColor="text1"/>
        </w:rPr>
        <w:t>refers to the hypothetical future emergence of greater than human intelligence.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Since</w:t>
      </w:r>
      <w:r w:rsidRPr="00F60172">
        <w:rPr>
          <w:rFonts w:asciiTheme="minorHAnsi" w:hAnsiTheme="minorHAnsi" w:cstheme="minorHAnsi"/>
          <w:color w:val="000000" w:themeColor="text1"/>
          <w:sz w:val="14"/>
        </w:rPr>
        <w:t xml:space="preserve"> the </w:t>
      </w:r>
      <w:r w:rsidRPr="00F60172">
        <w:rPr>
          <w:rStyle w:val="StyleUnderline"/>
          <w:rFonts w:asciiTheme="minorHAnsi" w:hAnsiTheme="minorHAnsi" w:cstheme="minorHAnsi"/>
          <w:color w:val="000000" w:themeColor="text1"/>
        </w:rPr>
        <w:t xml:space="preserve">capabilities of such intelligences are </w:t>
      </w:r>
      <w:r w:rsidRPr="00F60172">
        <w:rPr>
          <w:rStyle w:val="Emphasis"/>
          <w:rFonts w:asciiTheme="minorHAnsi" w:hAnsiTheme="minorHAnsi" w:cstheme="minorHAnsi"/>
          <w:color w:val="000000" w:themeColor="text1"/>
        </w:rPr>
        <w:t>difficult for our minds to comprehend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the singularity is seen as an </w:t>
      </w:r>
      <w:r w:rsidRPr="00F60172">
        <w:rPr>
          <w:rStyle w:val="Emphasis"/>
          <w:rFonts w:asciiTheme="minorHAnsi" w:hAnsiTheme="minorHAnsi" w:cstheme="minorHAnsi"/>
          <w:color w:val="000000" w:themeColor="text1"/>
        </w:rPr>
        <w:t>event horizon</w:t>
      </w:r>
      <w:r w:rsidRPr="00F60172">
        <w:rPr>
          <w:rStyle w:val="StyleUnderline"/>
          <w:rFonts w:asciiTheme="minorHAnsi" w:hAnsiTheme="minorHAnsi" w:cstheme="minorHAnsi"/>
          <w:color w:val="000000" w:themeColor="text1"/>
        </w:rPr>
        <w:t xml:space="preserve"> beyond which the future becomes </w:t>
      </w:r>
      <w:r w:rsidRPr="00F60172">
        <w:rPr>
          <w:rStyle w:val="Emphasis"/>
          <w:rFonts w:asciiTheme="minorHAnsi" w:hAnsiTheme="minorHAnsi" w:cstheme="minorHAnsi"/>
          <w:color w:val="000000" w:themeColor="text1"/>
        </w:rPr>
        <w:t>impossible to understand or predict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Nevertheless, we may surmise that this intelligence explosion will lead to </w:t>
      </w:r>
      <w:r w:rsidRPr="00F60172">
        <w:rPr>
          <w:rStyle w:val="Emphasis"/>
          <w:rFonts w:asciiTheme="minorHAnsi" w:hAnsiTheme="minorHAnsi" w:cstheme="minorHAnsi"/>
          <w:color w:val="000000" w:themeColor="text1"/>
        </w:rPr>
        <w:t xml:space="preserve">increasingly powerful minds that will solve the problem of death. But why conquer death? </w:t>
      </w:r>
      <w:r w:rsidRPr="00F60172">
        <w:rPr>
          <w:rStyle w:val="Emphasis"/>
          <w:rFonts w:asciiTheme="minorHAnsi" w:hAnsiTheme="minorHAnsi" w:cstheme="minorHAnsi"/>
          <w:color w:val="000000" w:themeColor="text1"/>
          <w:highlight w:val="yellow"/>
        </w:rPr>
        <w:t>Why is death bad?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It is </w:t>
      </w:r>
      <w:r w:rsidRPr="00F60172">
        <w:rPr>
          <w:rStyle w:val="Emphasis"/>
          <w:rFonts w:asciiTheme="minorHAnsi" w:hAnsiTheme="minorHAnsi" w:cstheme="minorHAnsi"/>
          <w:color w:val="000000" w:themeColor="text1"/>
        </w:rPr>
        <w:t>bad</w:t>
      </w:r>
      <w:r w:rsidRPr="00F60172">
        <w:rPr>
          <w:rStyle w:val="StyleUnderline"/>
          <w:rFonts w:asciiTheme="minorHAnsi" w:hAnsiTheme="minorHAnsi" w:cstheme="minorHAnsi"/>
          <w:color w:val="000000" w:themeColor="text1"/>
        </w:rPr>
        <w:t xml:space="preserve"> because </w:t>
      </w:r>
      <w:r w:rsidRPr="00F60172">
        <w:rPr>
          <w:rStyle w:val="StyleUnderline"/>
          <w:rFonts w:asciiTheme="minorHAnsi" w:hAnsiTheme="minorHAnsi" w:cstheme="minorHAnsi"/>
          <w:color w:val="000000" w:themeColor="text1"/>
          <w:highlight w:val="yellow"/>
        </w:rPr>
        <w:t>it ends something which</w:t>
      </w:r>
      <w:r w:rsidRPr="00F60172">
        <w:rPr>
          <w:rStyle w:val="StyleUnderline"/>
          <w:rFonts w:asciiTheme="minorHAnsi" w:hAnsiTheme="minorHAnsi" w:cstheme="minorHAnsi"/>
          <w:color w:val="000000" w:themeColor="text1"/>
        </w:rPr>
        <w:t xml:space="preserve"> at its best </w:t>
      </w:r>
      <w:r w:rsidRPr="00F60172">
        <w:rPr>
          <w:rStyle w:val="StyleUnderline"/>
          <w:rFonts w:asciiTheme="minorHAnsi" w:hAnsiTheme="minorHAnsi" w:cstheme="minorHAnsi"/>
          <w:color w:val="000000" w:themeColor="text1"/>
          <w:highlight w:val="yellow"/>
        </w:rPr>
        <w:t xml:space="preserve">is </w:t>
      </w:r>
      <w:r w:rsidRPr="00F60172">
        <w:rPr>
          <w:rStyle w:val="Emphasis"/>
          <w:rFonts w:asciiTheme="minorHAnsi" w:hAnsiTheme="minorHAnsi" w:cstheme="minorHAnsi"/>
          <w:color w:val="000000" w:themeColor="text1"/>
          <w:highlight w:val="yellow"/>
        </w:rPr>
        <w:t>good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because </w:t>
      </w:r>
      <w:r w:rsidRPr="00F60172">
        <w:rPr>
          <w:rStyle w:val="StyleUnderline"/>
          <w:rFonts w:asciiTheme="minorHAnsi" w:hAnsiTheme="minorHAnsi" w:cstheme="minorHAnsi"/>
          <w:color w:val="000000" w:themeColor="text1"/>
          <w:highlight w:val="yellow"/>
        </w:rPr>
        <w:t xml:space="preserve">it puts an end to our </w:t>
      </w:r>
      <w:r w:rsidRPr="00F60172">
        <w:rPr>
          <w:rStyle w:val="Emphasis"/>
          <w:rFonts w:asciiTheme="minorHAnsi" w:hAnsiTheme="minorHAnsi" w:cstheme="minorHAnsi"/>
          <w:color w:val="000000" w:themeColor="text1"/>
          <w:highlight w:val="yellow"/>
        </w:rPr>
        <w:t>projects</w:t>
      </w:r>
      <w:r w:rsidRPr="00F60172">
        <w:rPr>
          <w:rStyle w:val="StyleUnderline"/>
          <w:rFonts w:asciiTheme="minorHAnsi" w:hAnsiTheme="minorHAnsi" w:cstheme="minorHAnsi"/>
          <w:color w:val="000000" w:themeColor="text1"/>
        </w:rPr>
        <w:t xml:space="preserve">; because </w:t>
      </w:r>
      <w:r w:rsidRPr="00F60172">
        <w:rPr>
          <w:rStyle w:val="StyleUnderline"/>
          <w:rFonts w:asciiTheme="minorHAnsi" w:hAnsiTheme="minorHAnsi" w:cstheme="minorHAnsi"/>
          <w:color w:val="000000" w:themeColor="text1"/>
          <w:highlight w:val="yellow"/>
        </w:rPr>
        <w:t xml:space="preserve">the </w:t>
      </w:r>
      <w:r w:rsidRPr="00F60172">
        <w:rPr>
          <w:rStyle w:val="Emphasis"/>
          <w:rFonts w:asciiTheme="minorHAnsi" w:hAnsiTheme="minorHAnsi" w:cstheme="minorHAnsi"/>
          <w:color w:val="000000" w:themeColor="text1"/>
          <w:highlight w:val="yellow"/>
        </w:rPr>
        <w:t>wisdom</w:t>
      </w:r>
      <w:r w:rsidRPr="00F60172">
        <w:rPr>
          <w:rStyle w:val="StyleUnderline"/>
          <w:rFonts w:asciiTheme="minorHAnsi" w:hAnsiTheme="minorHAnsi" w:cstheme="minorHAnsi"/>
          <w:color w:val="000000" w:themeColor="text1"/>
          <w:highlight w:val="yellow"/>
        </w:rPr>
        <w:t xml:space="preserve"> and </w:t>
      </w:r>
      <w:r w:rsidRPr="00F60172">
        <w:rPr>
          <w:rStyle w:val="Emphasis"/>
          <w:rFonts w:asciiTheme="minorHAnsi" w:hAnsiTheme="minorHAnsi" w:cstheme="minorHAnsi"/>
          <w:color w:val="000000" w:themeColor="text1"/>
          <w:highlight w:val="yellow"/>
        </w:rPr>
        <w:t>knowledge</w:t>
      </w:r>
      <w:r w:rsidRPr="00F60172">
        <w:rPr>
          <w:rStyle w:val="StyleUnderline"/>
          <w:rFonts w:asciiTheme="minorHAnsi" w:hAnsiTheme="minorHAnsi" w:cstheme="minorHAnsi"/>
          <w:color w:val="000000" w:themeColor="text1"/>
          <w:highlight w:val="yellow"/>
        </w:rPr>
        <w:t xml:space="preserve"> of a person is lost</w:t>
      </w:r>
      <w:r w:rsidRPr="00F60172">
        <w:rPr>
          <w:rStyle w:val="StyleUnderline"/>
          <w:rFonts w:asciiTheme="minorHAnsi" w:hAnsiTheme="minorHAnsi" w:cstheme="minorHAnsi"/>
          <w:color w:val="000000" w:themeColor="text1"/>
        </w:rPr>
        <w:t xml:space="preserve"> at death</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 xml:space="preserve">because it </w:t>
      </w:r>
      <w:r w:rsidRPr="00F60172">
        <w:rPr>
          <w:rStyle w:val="Emphasis"/>
          <w:rFonts w:asciiTheme="minorHAnsi" w:hAnsiTheme="minorHAnsi" w:cstheme="minorHAnsi"/>
          <w:color w:val="000000" w:themeColor="text1"/>
          <w:highlight w:val="yellow"/>
        </w:rPr>
        <w:t>harms the living</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because </w:t>
      </w:r>
      <w:r w:rsidRPr="00F60172">
        <w:rPr>
          <w:rStyle w:val="StyleUnderline"/>
          <w:rFonts w:asciiTheme="minorHAnsi" w:hAnsiTheme="minorHAnsi" w:cstheme="minorHAnsi"/>
          <w:color w:val="000000" w:themeColor="text1"/>
          <w:highlight w:val="yellow"/>
        </w:rPr>
        <w:t xml:space="preserve">it causes </w:t>
      </w:r>
      <w:r w:rsidRPr="00F60172">
        <w:rPr>
          <w:rStyle w:val="Emphasis"/>
          <w:rFonts w:asciiTheme="minorHAnsi" w:hAnsiTheme="minorHAnsi" w:cstheme="minorHAnsi"/>
          <w:color w:val="000000" w:themeColor="text1"/>
          <w:highlight w:val="yellow"/>
        </w:rPr>
        <w:t>apathy about the future</w:t>
      </w:r>
      <w:r w:rsidRPr="00F60172">
        <w:rPr>
          <w:rStyle w:val="StyleUnderline"/>
          <w:rFonts w:asciiTheme="minorHAnsi" w:hAnsiTheme="minorHAnsi" w:cstheme="minorHAnsi"/>
          <w:color w:val="000000" w:themeColor="text1"/>
        </w:rPr>
        <w:t xml:space="preserve"> beyond our short life-span</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because </w:t>
      </w:r>
      <w:r w:rsidRPr="00F60172">
        <w:rPr>
          <w:rStyle w:val="Emphasis"/>
          <w:rFonts w:asciiTheme="minorHAnsi" w:hAnsiTheme="minorHAnsi" w:cstheme="minorHAnsi"/>
          <w:color w:val="000000" w:themeColor="text1"/>
          <w:highlight w:val="yellow"/>
        </w:rPr>
        <w:t>it renders</w:t>
      </w:r>
      <w:r w:rsidRPr="00F60172">
        <w:rPr>
          <w:rStyle w:val="Emphasis"/>
          <w:rFonts w:asciiTheme="minorHAnsi" w:hAnsiTheme="minorHAnsi" w:cstheme="minorHAnsi"/>
          <w:color w:val="000000" w:themeColor="text1"/>
        </w:rPr>
        <w:t xml:space="preserve"> fully </w:t>
      </w:r>
      <w:r w:rsidRPr="00F60172">
        <w:rPr>
          <w:rStyle w:val="Emphasis"/>
          <w:rFonts w:asciiTheme="minorHAnsi" w:hAnsiTheme="minorHAnsi" w:cstheme="minorHAnsi"/>
          <w:color w:val="000000" w:themeColor="text1"/>
          <w:highlight w:val="yellow"/>
        </w:rPr>
        <w:t>meaningful lives impossible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and because we know that </w:t>
      </w:r>
      <w:r w:rsidRPr="00F60172">
        <w:rPr>
          <w:rStyle w:val="Emphasis"/>
          <w:rFonts w:asciiTheme="minorHAnsi" w:hAnsiTheme="minorHAnsi" w:cstheme="minorHAnsi"/>
          <w:color w:val="000000" w:themeColor="text1"/>
        </w:rPr>
        <w:t>if we had the choice</w:t>
      </w:r>
      <w:r w:rsidRPr="00F60172">
        <w:rPr>
          <w:rStyle w:val="StyleUnderline"/>
          <w:rFonts w:asciiTheme="minorHAnsi" w:hAnsiTheme="minorHAnsi" w:cstheme="minorHAnsi"/>
          <w:color w:val="000000" w:themeColor="text1"/>
        </w:rPr>
        <w:t xml:space="preserve">, and if our lives were going </w:t>
      </w:r>
      <w:r w:rsidRPr="00F60172">
        <w:rPr>
          <w:rStyle w:val="StyleUnderline"/>
          <w:rFonts w:asciiTheme="minorHAnsi" w:hAnsiTheme="minorHAnsi" w:cstheme="minorHAnsi"/>
          <w:color w:val="000000" w:themeColor="text1"/>
        </w:rPr>
        <w:lastRenderedPageBreak/>
        <w:t xml:space="preserve">well, </w:t>
      </w:r>
      <w:r w:rsidRPr="00F60172">
        <w:rPr>
          <w:rStyle w:val="Emphasis"/>
          <w:rFonts w:asciiTheme="minorHAnsi" w:hAnsiTheme="minorHAnsi" w:cstheme="minorHAnsi"/>
          <w:color w:val="000000" w:themeColor="text1"/>
        </w:rPr>
        <w:t>we would choose to live on. That death is generally bad</w:t>
      </w:r>
      <w:r w:rsidRPr="00F60172">
        <w:rPr>
          <w:rFonts w:asciiTheme="minorHAnsi" w:hAnsiTheme="minorHAnsi" w:cstheme="minorHAnsi"/>
          <w:color w:val="000000" w:themeColor="text1"/>
          <w:sz w:val="14"/>
        </w:rPr>
        <w:t>—especially for the physically and intellectually vigorous—</w:t>
      </w:r>
      <w:r w:rsidRPr="00F60172">
        <w:rPr>
          <w:rStyle w:val="Emphasis"/>
          <w:rFonts w:asciiTheme="minorHAnsi" w:hAnsiTheme="minorHAnsi" w:cstheme="minorHAnsi"/>
          <w:color w:val="000000" w:themeColor="text1"/>
        </w:rPr>
        <w:t>is</w:t>
      </w:r>
      <w:r w:rsidRPr="00F60172">
        <w:rPr>
          <w:rFonts w:asciiTheme="minorHAnsi" w:hAnsiTheme="minorHAnsi" w:cstheme="minorHAnsi"/>
          <w:color w:val="000000" w:themeColor="text1"/>
          <w:sz w:val="14"/>
        </w:rPr>
        <w:t xml:space="preserve"> nearly </w:t>
      </w:r>
      <w:r w:rsidRPr="00F60172">
        <w:rPr>
          <w:rStyle w:val="Emphasis"/>
          <w:rFonts w:asciiTheme="minorHAnsi" w:hAnsiTheme="minorHAnsi" w:cstheme="minorHAnsi"/>
          <w:color w:val="000000" w:themeColor="text1"/>
        </w:rPr>
        <w:t xml:space="preserve">self-evident. </w:t>
      </w:r>
      <w:r w:rsidRPr="00F60172">
        <w:rPr>
          <w:rFonts w:asciiTheme="minorHAnsi" w:hAnsiTheme="minorHAnsi" w:cstheme="minorHAnsi"/>
          <w:color w:val="000000" w:themeColor="text1"/>
          <w:sz w:val="14"/>
        </w:rPr>
        <w:t xml:space="preserve">Yes, there are indeed fates worse than death, and in some </w:t>
      </w:r>
      <w:proofErr w:type="gramStart"/>
      <w:r w:rsidRPr="00F60172">
        <w:rPr>
          <w:rFonts w:asciiTheme="minorHAnsi" w:hAnsiTheme="minorHAnsi" w:cstheme="minorHAnsi"/>
          <w:color w:val="000000" w:themeColor="text1"/>
          <w:sz w:val="14"/>
        </w:rPr>
        <w:t>circumstances</w:t>
      </w:r>
      <w:proofErr w:type="gramEnd"/>
      <w:r w:rsidRPr="00F60172">
        <w:rPr>
          <w:rFonts w:asciiTheme="minorHAnsi" w:hAnsiTheme="minorHAnsi" w:cstheme="minorHAnsi"/>
          <w:color w:val="000000" w:themeColor="text1"/>
          <w:sz w:val="14"/>
        </w:rPr>
        <w:t xml:space="preserve"> death may be welcomed. </w:t>
      </w:r>
      <w:proofErr w:type="gramStart"/>
      <w:r w:rsidRPr="00F60172">
        <w:rPr>
          <w:rFonts w:asciiTheme="minorHAnsi" w:hAnsiTheme="minorHAnsi" w:cstheme="minorHAnsi"/>
          <w:color w:val="000000" w:themeColor="text1"/>
          <w:sz w:val="14"/>
        </w:rPr>
        <w:t>Nevertheless</w:t>
      </w:r>
      <w:proofErr w:type="gramEnd"/>
      <w:r w:rsidRPr="00F60172">
        <w:rPr>
          <w:rFonts w:asciiTheme="minorHAnsi" w:hAnsiTheme="minorHAnsi" w:cstheme="minorHAnsi"/>
          <w:color w:val="000000" w:themeColor="text1"/>
          <w:sz w:val="14"/>
        </w:rPr>
        <w:t xml:space="preserve"> for most of us most of the time, </w:t>
      </w:r>
      <w:r w:rsidRPr="00F60172">
        <w:rPr>
          <w:rStyle w:val="StyleUnderline"/>
          <w:rFonts w:asciiTheme="minorHAnsi" w:hAnsiTheme="minorHAnsi" w:cstheme="minorHAnsi"/>
          <w:color w:val="000000" w:themeColor="text1"/>
          <w:highlight w:val="yellow"/>
        </w:rPr>
        <w:t xml:space="preserve">death is one of the </w:t>
      </w:r>
      <w:r w:rsidRPr="00F60172">
        <w:rPr>
          <w:rStyle w:val="Emphasis"/>
          <w:rFonts w:asciiTheme="minorHAnsi" w:hAnsiTheme="minorHAnsi" w:cstheme="minorHAnsi"/>
          <w:color w:val="000000" w:themeColor="text1"/>
          <w:highlight w:val="yellow"/>
        </w:rPr>
        <w:t>worst fates that can befall us.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That is why we think that suicide and murder and starvation and cancer are bad things. That is why we cry at funerals.</w:t>
      </w:r>
    </w:p>
    <w:p w14:paraId="4FE82F71" w14:textId="77777777" w:rsidR="00FF4E45" w:rsidRPr="00F60172" w:rsidRDefault="00FF4E45" w:rsidP="00FF4E45">
      <w:pPr>
        <w:pStyle w:val="Heading4"/>
        <w:rPr>
          <w:color w:val="000000" w:themeColor="text1"/>
        </w:rPr>
      </w:pPr>
      <w:r>
        <w:rPr>
          <w:color w:val="000000" w:themeColor="text1"/>
        </w:rPr>
        <w:t>Superintelligence solves everything – laundry list</w:t>
      </w:r>
    </w:p>
    <w:p w14:paraId="1970F2F8" w14:textId="77777777" w:rsidR="00FF4E45" w:rsidRPr="00F60172" w:rsidRDefault="00FF4E45" w:rsidP="00FF4E45">
      <w:pPr>
        <w:rPr>
          <w:rStyle w:val="Style13ptBold"/>
          <w:color w:val="000000" w:themeColor="text1"/>
        </w:rPr>
      </w:pPr>
      <w:r w:rsidRPr="00F60172">
        <w:rPr>
          <w:rStyle w:val="Style13ptBold"/>
          <w:rFonts w:asciiTheme="minorHAnsi" w:hAnsiTheme="minorHAnsi" w:cstheme="minorHAnsi"/>
          <w:color w:val="000000" w:themeColor="text1"/>
        </w:rPr>
        <w:t>Bostrom ‘14</w:t>
      </w:r>
    </w:p>
    <w:p w14:paraId="1D25E3AC" w14:textId="77777777" w:rsidR="00FF4E45" w:rsidRPr="00F60172" w:rsidRDefault="00FF4E45" w:rsidP="00FF4E45">
      <w:pPr>
        <w:rPr>
          <w:color w:val="000000" w:themeColor="text1"/>
          <w:sz w:val="16"/>
          <w:szCs w:val="16"/>
        </w:rPr>
      </w:pPr>
      <w:r w:rsidRPr="00F60172">
        <w:rPr>
          <w:rFonts w:asciiTheme="minorHAnsi" w:hAnsiTheme="minorHAnsi" w:cstheme="minorHAnsi"/>
          <w:color w:val="000000" w:themeColor="text1"/>
          <w:sz w:val="16"/>
          <w:szCs w:val="16"/>
        </w:rPr>
        <w:t xml:space="preserve">[Nick Bostrom; Bostrom is a Swedish philosopher at the University of Oxford known for his work on existential risk, the anthropic principle, human enhancement ethics, superintelligence risks, and the reversal test. In 2011, he founded the Oxford Martin </w:t>
      </w:r>
      <w:proofErr w:type="spellStart"/>
      <w:r w:rsidRPr="00F60172">
        <w:rPr>
          <w:rFonts w:asciiTheme="minorHAnsi" w:hAnsiTheme="minorHAnsi" w:cstheme="minorHAnsi"/>
          <w:color w:val="000000" w:themeColor="text1"/>
          <w:sz w:val="16"/>
          <w:szCs w:val="16"/>
        </w:rPr>
        <w:t>Programme</w:t>
      </w:r>
      <w:proofErr w:type="spellEnd"/>
      <w:r w:rsidRPr="00F60172">
        <w:rPr>
          <w:rFonts w:asciiTheme="minorHAnsi" w:hAnsiTheme="minorHAnsi" w:cstheme="minorHAnsi"/>
          <w:color w:val="000000" w:themeColor="text1"/>
          <w:sz w:val="16"/>
          <w:szCs w:val="16"/>
        </w:rPr>
        <w:t xml:space="preserve"> on the Impacts of Future Technology, and he is currently the founding director of the Future of Humanity Institute at Oxford University. Bostrom is the author of over 200 publications, including Superintelligence: Paths, Dangers, Strategies (2014), a New York Times bestseller and Anthropic Bias: Observation Selection Effects in Science and Philosophy (2002). In 2009 and 2015, he was included in Foreign Policy's Top 100 Global Thinkers list; 2014; “Superintelligence: Paths, Dangers, Strategies”] AL</w:t>
      </w:r>
    </w:p>
    <w:p w14:paraId="519BED37" w14:textId="77777777" w:rsidR="00FF4E45" w:rsidRDefault="00FF4E45" w:rsidP="00FF4E45">
      <w:pPr>
        <w:rPr>
          <w:rFonts w:asciiTheme="minorHAnsi" w:hAnsiTheme="minorHAnsi" w:cstheme="minorHAnsi"/>
          <w:color w:val="000000" w:themeColor="text1"/>
          <w:sz w:val="16"/>
        </w:rPr>
      </w:pPr>
      <w:r w:rsidRPr="00F60172">
        <w:rPr>
          <w:rFonts w:asciiTheme="minorHAnsi" w:hAnsiTheme="minorHAnsi" w:cstheme="minorHAnsi"/>
          <w:color w:val="000000" w:themeColor="text1"/>
          <w:sz w:val="16"/>
        </w:rPr>
        <w:t xml:space="preserve">Some technologies have an ambivalent effect on existential risks, </w:t>
      </w:r>
      <w:proofErr w:type="spellStart"/>
      <w:r w:rsidRPr="00F60172">
        <w:rPr>
          <w:rFonts w:asciiTheme="minorHAnsi" w:hAnsiTheme="minorHAnsi" w:cstheme="minorHAnsi"/>
          <w:color w:val="000000" w:themeColor="text1"/>
          <w:sz w:val="16"/>
        </w:rPr>
        <w:t>increas</w:t>
      </w:r>
      <w:proofErr w:type="spellEnd"/>
      <w:r w:rsidRPr="00F60172">
        <w:rPr>
          <w:rFonts w:asciiTheme="minorHAnsi" w:hAnsiTheme="minorHAnsi" w:cstheme="minorHAnsi"/>
          <w:color w:val="000000" w:themeColor="text1"/>
          <w:sz w:val="16"/>
        </w:rPr>
        <w:t xml:space="preserve">- </w:t>
      </w:r>
      <w:proofErr w:type="spellStart"/>
      <w:r w:rsidRPr="00F60172">
        <w:rPr>
          <w:rFonts w:asciiTheme="minorHAnsi" w:hAnsiTheme="minorHAnsi" w:cstheme="minorHAnsi"/>
          <w:color w:val="000000" w:themeColor="text1"/>
          <w:sz w:val="16"/>
        </w:rPr>
        <w:t>ing</w:t>
      </w:r>
      <w:proofErr w:type="spellEnd"/>
      <w:r w:rsidRPr="00F60172">
        <w:rPr>
          <w:rFonts w:asciiTheme="minorHAnsi" w:hAnsiTheme="minorHAnsi" w:cstheme="minorHAnsi"/>
          <w:color w:val="000000" w:themeColor="text1"/>
          <w:sz w:val="16"/>
        </w:rPr>
        <w:t xml:space="preserve"> some existential risks while decreasing others. </w:t>
      </w:r>
      <w:r w:rsidRPr="00F60172">
        <w:rPr>
          <w:rStyle w:val="StyleUnderline"/>
          <w:rFonts w:asciiTheme="minorHAnsi" w:hAnsiTheme="minorHAnsi" w:cstheme="minorHAnsi"/>
          <w:color w:val="000000" w:themeColor="text1"/>
          <w:highlight w:val="yellow"/>
        </w:rPr>
        <w:t>Superintelligence</w:t>
      </w:r>
      <w:r w:rsidRPr="00F60172">
        <w:rPr>
          <w:rFonts w:asciiTheme="minorHAnsi" w:hAnsiTheme="minorHAnsi" w:cstheme="minorHAnsi"/>
          <w:color w:val="000000" w:themeColor="text1"/>
          <w:sz w:val="16"/>
        </w:rPr>
        <w:t xml:space="preserve"> is one such technology. We have seen in earlier chapters that the introduction of machine superintelligence would create a substantial existential risk. But it </w:t>
      </w:r>
      <w:r w:rsidRPr="00F60172">
        <w:rPr>
          <w:rStyle w:val="StyleUnderline"/>
          <w:rFonts w:asciiTheme="minorHAnsi" w:hAnsiTheme="minorHAnsi" w:cstheme="minorHAnsi"/>
          <w:color w:val="000000" w:themeColor="text1"/>
        </w:rPr>
        <w:t xml:space="preserve">would </w:t>
      </w:r>
      <w:r w:rsidRPr="00F60172">
        <w:rPr>
          <w:rStyle w:val="StyleUnderline"/>
          <w:rFonts w:asciiTheme="minorHAnsi" w:hAnsiTheme="minorHAnsi" w:cstheme="minorHAnsi"/>
          <w:color w:val="000000" w:themeColor="text1"/>
          <w:highlight w:val="yellow"/>
        </w:rPr>
        <w:t>reduce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many</w:t>
      </w:r>
      <w:r w:rsidRPr="00F60172">
        <w:rPr>
          <w:rStyle w:val="StyleUnderline"/>
          <w:rFonts w:asciiTheme="minorHAnsi" w:hAnsiTheme="minorHAnsi" w:cstheme="minorHAnsi"/>
          <w:color w:val="000000" w:themeColor="text1"/>
        </w:rPr>
        <w:t xml:space="preserve"> other </w:t>
      </w:r>
      <w:r w:rsidRPr="00F60172">
        <w:rPr>
          <w:rStyle w:val="StyleUnderline"/>
          <w:rFonts w:asciiTheme="minorHAnsi" w:hAnsiTheme="minorHAnsi" w:cstheme="minorHAnsi"/>
          <w:color w:val="000000" w:themeColor="text1"/>
          <w:highlight w:val="yellow"/>
        </w:rPr>
        <w:t>existential risks.</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rPr>
        <w:t xml:space="preserve">Risks from nature—such as </w:t>
      </w:r>
      <w:r w:rsidRPr="00F60172">
        <w:rPr>
          <w:rStyle w:val="Emphasis"/>
          <w:rFonts w:asciiTheme="minorHAnsi" w:hAnsiTheme="minorHAnsi" w:cstheme="minorHAnsi"/>
          <w:color w:val="000000" w:themeColor="text1"/>
          <w:highlight w:val="yellow"/>
        </w:rPr>
        <w:t>asteroid</w:t>
      </w:r>
      <w:r w:rsidRPr="00F60172">
        <w:rPr>
          <w:rStyle w:val="Emphasis"/>
          <w:rFonts w:asciiTheme="minorHAnsi" w:hAnsiTheme="minorHAnsi" w:cstheme="minorHAnsi"/>
          <w:color w:val="000000" w:themeColor="text1"/>
        </w:rPr>
        <w:t xml:space="preserve"> impacts, </w:t>
      </w:r>
      <w:proofErr w:type="spellStart"/>
      <w:r w:rsidRPr="00F60172">
        <w:rPr>
          <w:rStyle w:val="Emphasis"/>
          <w:rFonts w:asciiTheme="minorHAnsi" w:hAnsiTheme="minorHAnsi" w:cstheme="minorHAnsi"/>
          <w:color w:val="000000" w:themeColor="text1"/>
          <w:highlight w:val="yellow"/>
        </w:rPr>
        <w:t>supervolcanoes</w:t>
      </w:r>
      <w:proofErr w:type="spellEnd"/>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and</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natural pandemics</w:t>
      </w:r>
      <w:r w:rsidRPr="00F60172">
        <w:rPr>
          <w:rStyle w:val="Emphasis"/>
          <w:rFonts w:asciiTheme="minorHAnsi" w:hAnsiTheme="minorHAnsi" w:cstheme="minorHAnsi"/>
          <w:color w:val="000000" w:themeColor="text1"/>
        </w:rPr>
        <w:t>—</w:t>
      </w:r>
      <w:r w:rsidRPr="00F60172">
        <w:rPr>
          <w:rStyle w:val="Emphasis"/>
          <w:rFonts w:asciiTheme="minorHAnsi" w:hAnsiTheme="minorHAnsi" w:cstheme="minorHAnsi"/>
          <w:color w:val="000000" w:themeColor="text1"/>
          <w:highlight w:val="yellow"/>
        </w:rPr>
        <w:t>would be virtually eliminated</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since </w:t>
      </w:r>
      <w:r w:rsidRPr="00F60172">
        <w:rPr>
          <w:rStyle w:val="StyleUnderline"/>
          <w:rFonts w:asciiTheme="minorHAnsi" w:hAnsiTheme="minorHAnsi" w:cstheme="minorHAnsi"/>
          <w:color w:val="000000" w:themeColor="text1"/>
          <w:highlight w:val="yellow"/>
        </w:rPr>
        <w:t>superintelligence could deploy countermeasures</w:t>
      </w:r>
      <w:r w:rsidRPr="00F60172">
        <w:rPr>
          <w:rStyle w:val="StyleUnderline"/>
          <w:rFonts w:asciiTheme="minorHAnsi" w:hAnsiTheme="minorHAnsi" w:cstheme="minorHAnsi"/>
          <w:color w:val="000000" w:themeColor="text1"/>
        </w:rPr>
        <w:t xml:space="preserve"> against most such hazards, or at least demote them to the non-existential category</w:t>
      </w:r>
      <w:r w:rsidRPr="00F60172">
        <w:rPr>
          <w:rFonts w:asciiTheme="minorHAnsi" w:hAnsiTheme="minorHAnsi" w:cstheme="minorHAnsi"/>
          <w:color w:val="000000" w:themeColor="text1"/>
          <w:sz w:val="16"/>
        </w:rPr>
        <w:t xml:space="preserve"> (for instance, via space colonization). These </w:t>
      </w:r>
      <w:r w:rsidRPr="00F60172">
        <w:rPr>
          <w:rStyle w:val="StyleUnderline"/>
          <w:rFonts w:asciiTheme="minorHAnsi" w:hAnsiTheme="minorHAnsi" w:cstheme="minorHAnsi"/>
          <w:color w:val="000000" w:themeColor="text1"/>
        </w:rPr>
        <w:t>existential risks from nature are comparatively small over the relevant timescales</w:t>
      </w:r>
      <w:r w:rsidRPr="00F60172">
        <w:rPr>
          <w:rFonts w:asciiTheme="minorHAnsi" w:hAnsiTheme="minorHAnsi" w:cstheme="minorHAnsi"/>
          <w:color w:val="000000" w:themeColor="text1"/>
          <w:sz w:val="16"/>
        </w:rPr>
        <w:t xml:space="preserve">. But </w:t>
      </w:r>
      <w:r w:rsidRPr="00F60172">
        <w:rPr>
          <w:rStyle w:val="StyleUnderline"/>
          <w:rFonts w:asciiTheme="minorHAnsi" w:hAnsiTheme="minorHAnsi" w:cstheme="minorHAnsi"/>
          <w:color w:val="000000" w:themeColor="text1"/>
          <w:highlight w:val="yellow"/>
        </w:rPr>
        <w:t>superintelligence</w:t>
      </w:r>
      <w:r w:rsidRPr="00F60172">
        <w:rPr>
          <w:rStyle w:val="StyleUnderline"/>
          <w:rFonts w:asciiTheme="minorHAnsi" w:hAnsiTheme="minorHAnsi" w:cstheme="minorHAnsi"/>
          <w:color w:val="000000" w:themeColor="text1"/>
        </w:rPr>
        <w:t xml:space="preserve"> would also </w:t>
      </w:r>
      <w:r w:rsidRPr="00F60172">
        <w:rPr>
          <w:rStyle w:val="StyleUnderline"/>
          <w:rFonts w:asciiTheme="minorHAnsi" w:hAnsiTheme="minorHAnsi" w:cstheme="minorHAnsi"/>
          <w:color w:val="000000" w:themeColor="text1"/>
          <w:highlight w:val="yellow"/>
        </w:rPr>
        <w:t>eliminate</w:t>
      </w:r>
      <w:r w:rsidRPr="00F60172">
        <w:rPr>
          <w:rStyle w:val="StyleUnderline"/>
          <w:rFonts w:asciiTheme="minorHAnsi" w:hAnsiTheme="minorHAnsi" w:cstheme="minorHAnsi"/>
          <w:color w:val="000000" w:themeColor="text1"/>
        </w:rPr>
        <w:t xml:space="preserve"> or reduce many </w:t>
      </w:r>
      <w:r w:rsidRPr="00F60172">
        <w:rPr>
          <w:rStyle w:val="StyleUnderline"/>
          <w:rFonts w:asciiTheme="minorHAnsi" w:hAnsiTheme="minorHAnsi" w:cstheme="minorHAnsi"/>
          <w:color w:val="000000" w:themeColor="text1"/>
          <w:highlight w:val="yellow"/>
        </w:rPr>
        <w:t>anthropogenic risks</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w:t>
      </w:r>
      <w:proofErr w:type="gramStart"/>
      <w:r w:rsidRPr="00F60172">
        <w:rPr>
          <w:rFonts w:asciiTheme="minorHAnsi" w:hAnsiTheme="minorHAnsi" w:cstheme="minorHAnsi"/>
          <w:color w:val="000000" w:themeColor="text1"/>
          <w:sz w:val="16"/>
        </w:rPr>
        <w:t>In particular, it</w:t>
      </w:r>
      <w:proofErr w:type="gramEnd"/>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would reduce risks of </w:t>
      </w:r>
      <w:proofErr w:type="spellStart"/>
      <w:r w:rsidRPr="00F60172">
        <w:rPr>
          <w:rStyle w:val="StyleUnderline"/>
          <w:rFonts w:asciiTheme="minorHAnsi" w:hAnsiTheme="minorHAnsi" w:cstheme="minorHAnsi"/>
          <w:color w:val="000000" w:themeColor="text1"/>
        </w:rPr>
        <w:t>acciden</w:t>
      </w:r>
      <w:proofErr w:type="spellEnd"/>
      <w:r w:rsidRPr="00F60172">
        <w:rPr>
          <w:rStyle w:val="StyleUnderline"/>
          <w:rFonts w:asciiTheme="minorHAnsi" w:hAnsiTheme="minorHAnsi" w:cstheme="minorHAnsi"/>
          <w:color w:val="000000" w:themeColor="text1"/>
        </w:rPr>
        <w:t xml:space="preserve">- </w:t>
      </w:r>
      <w:proofErr w:type="spellStart"/>
      <w:r w:rsidRPr="00F60172">
        <w:rPr>
          <w:rStyle w:val="StyleUnderline"/>
          <w:rFonts w:asciiTheme="minorHAnsi" w:hAnsiTheme="minorHAnsi" w:cstheme="minorHAnsi"/>
          <w:color w:val="000000" w:themeColor="text1"/>
        </w:rPr>
        <w:t>tal</w:t>
      </w:r>
      <w:proofErr w:type="spellEnd"/>
      <w:r w:rsidRPr="00F60172">
        <w:rPr>
          <w:rStyle w:val="StyleUnderline"/>
          <w:rFonts w:asciiTheme="minorHAnsi" w:hAnsiTheme="minorHAnsi" w:cstheme="minorHAnsi"/>
          <w:color w:val="000000" w:themeColor="text1"/>
        </w:rPr>
        <w:t xml:space="preserve"> destruction, </w:t>
      </w:r>
      <w:r w:rsidRPr="00F60172">
        <w:rPr>
          <w:rStyle w:val="StyleUnderline"/>
          <w:rFonts w:asciiTheme="minorHAnsi" w:hAnsiTheme="minorHAnsi" w:cstheme="minorHAnsi"/>
          <w:color w:val="000000" w:themeColor="text1"/>
          <w:highlight w:val="yellow"/>
        </w:rPr>
        <w:t>including risk of accidents related to new tech</w:t>
      </w:r>
      <w:r w:rsidRPr="00F60172">
        <w:rPr>
          <w:rFonts w:asciiTheme="minorHAnsi" w:hAnsiTheme="minorHAnsi" w:cstheme="minorHAnsi"/>
          <w:color w:val="000000" w:themeColor="text1"/>
          <w:sz w:val="16"/>
        </w:rPr>
        <w:t xml:space="preserve">nologies. </w:t>
      </w:r>
      <w:r w:rsidRPr="00F60172">
        <w:rPr>
          <w:rStyle w:val="StyleUnderline"/>
          <w:rFonts w:asciiTheme="minorHAnsi" w:hAnsiTheme="minorHAnsi" w:cstheme="minorHAnsi"/>
          <w:color w:val="000000" w:themeColor="text1"/>
        </w:rPr>
        <w:t xml:space="preserve">Being generally more capable than humans, a superintelligence would be </w:t>
      </w:r>
      <w:r w:rsidRPr="00F60172">
        <w:rPr>
          <w:rStyle w:val="StyleUnderline"/>
          <w:rFonts w:asciiTheme="minorHAnsi" w:hAnsiTheme="minorHAnsi" w:cstheme="minorHAnsi"/>
          <w:color w:val="000000" w:themeColor="text1"/>
          <w:highlight w:val="yellow"/>
        </w:rPr>
        <w:t>less likely to make mistakes</w:t>
      </w:r>
      <w:r w:rsidRPr="00F60172">
        <w:rPr>
          <w:rStyle w:val="StyleUnderline"/>
          <w:rFonts w:asciiTheme="minorHAnsi" w:hAnsiTheme="minorHAnsi" w:cstheme="minorHAnsi"/>
          <w:color w:val="000000" w:themeColor="text1"/>
        </w:rPr>
        <w:t xml:space="preserve">, and </w:t>
      </w:r>
      <w:r w:rsidRPr="00F60172">
        <w:rPr>
          <w:rStyle w:val="StyleUnderline"/>
          <w:rFonts w:asciiTheme="minorHAnsi" w:hAnsiTheme="minorHAnsi" w:cstheme="minorHAnsi"/>
          <w:color w:val="000000" w:themeColor="text1"/>
          <w:highlight w:val="yellow"/>
        </w:rPr>
        <w:t>more likely to recognize when pre- cautions are needed</w:t>
      </w:r>
      <w:r w:rsidRPr="00F60172">
        <w:rPr>
          <w:rStyle w:val="StyleUnderline"/>
          <w:rFonts w:asciiTheme="minorHAnsi" w:hAnsiTheme="minorHAnsi" w:cstheme="minorHAnsi"/>
          <w:color w:val="000000" w:themeColor="text1"/>
        </w:rPr>
        <w:t>, and to implement precautions competently</w:t>
      </w:r>
      <w:r w:rsidRPr="00F60172">
        <w:rPr>
          <w:rFonts w:asciiTheme="minorHAnsi" w:hAnsiTheme="minorHAnsi" w:cstheme="minorHAnsi"/>
          <w:color w:val="000000" w:themeColor="text1"/>
          <w:sz w:val="16"/>
        </w:rPr>
        <w:t xml:space="preserve">. A </w:t>
      </w:r>
      <w:r w:rsidRPr="00F60172">
        <w:rPr>
          <w:rStyle w:val="StyleUnderline"/>
          <w:rFonts w:asciiTheme="minorHAnsi" w:hAnsiTheme="minorHAnsi" w:cstheme="minorHAnsi"/>
          <w:color w:val="000000" w:themeColor="text1"/>
        </w:rPr>
        <w:t>well- constructed superintelligence might sometimes take a risk, but only when doing so is wise</w:t>
      </w:r>
      <w:r w:rsidRPr="00F60172">
        <w:rPr>
          <w:rFonts w:asciiTheme="minorHAnsi" w:hAnsiTheme="minorHAnsi" w:cstheme="minorHAnsi"/>
          <w:color w:val="000000" w:themeColor="text1"/>
          <w:sz w:val="16"/>
        </w:rPr>
        <w:t xml:space="preserve">. Furthermore, at least </w:t>
      </w:r>
      <w:r w:rsidRPr="00F60172">
        <w:rPr>
          <w:rStyle w:val="StyleUnderline"/>
          <w:rFonts w:asciiTheme="minorHAnsi" w:hAnsiTheme="minorHAnsi" w:cstheme="minorHAnsi"/>
          <w:color w:val="000000" w:themeColor="text1"/>
        </w:rPr>
        <w:t xml:space="preserve">in scenarios </w:t>
      </w:r>
      <w:r w:rsidRPr="00F60172">
        <w:rPr>
          <w:rStyle w:val="StyleUnderline"/>
          <w:rFonts w:asciiTheme="minorHAnsi" w:hAnsiTheme="minorHAnsi" w:cstheme="minorHAnsi"/>
          <w:color w:val="000000" w:themeColor="text1"/>
          <w:highlight w:val="yellow"/>
        </w:rPr>
        <w:t xml:space="preserve">where the </w:t>
      </w:r>
      <w:proofErr w:type="spellStart"/>
      <w:r w:rsidRPr="00F60172">
        <w:rPr>
          <w:rStyle w:val="StyleUnderline"/>
          <w:rFonts w:asciiTheme="minorHAnsi" w:hAnsiTheme="minorHAnsi" w:cstheme="minorHAnsi"/>
          <w:color w:val="000000" w:themeColor="text1"/>
          <w:highlight w:val="yellow"/>
        </w:rPr>
        <w:t>superintel</w:t>
      </w:r>
      <w:proofErr w:type="spellEnd"/>
      <w:r w:rsidRPr="00F60172">
        <w:rPr>
          <w:rStyle w:val="StyleUnderline"/>
          <w:rFonts w:asciiTheme="minorHAnsi" w:hAnsiTheme="minorHAnsi" w:cstheme="minorHAnsi"/>
          <w:color w:val="000000" w:themeColor="text1"/>
          <w:highlight w:val="yellow"/>
        </w:rPr>
        <w:t xml:space="preserve">- </w:t>
      </w:r>
      <w:proofErr w:type="spellStart"/>
      <w:r w:rsidRPr="00F60172">
        <w:rPr>
          <w:rStyle w:val="StyleUnderline"/>
          <w:rFonts w:asciiTheme="minorHAnsi" w:hAnsiTheme="minorHAnsi" w:cstheme="minorHAnsi"/>
          <w:color w:val="000000" w:themeColor="text1"/>
          <w:highlight w:val="yellow"/>
        </w:rPr>
        <w:t>ligence</w:t>
      </w:r>
      <w:proofErr w:type="spellEnd"/>
      <w:r w:rsidRPr="00F60172">
        <w:rPr>
          <w:rStyle w:val="StyleUnderline"/>
          <w:rFonts w:asciiTheme="minorHAnsi" w:hAnsiTheme="minorHAnsi" w:cstheme="minorHAnsi"/>
          <w:color w:val="000000" w:themeColor="text1"/>
          <w:highlight w:val="yellow"/>
        </w:rPr>
        <w:t xml:space="preserve"> forms a singleton</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many non-accidental anthropogenic existential risks deriving from </w:t>
      </w:r>
      <w:r w:rsidRPr="00F60172">
        <w:rPr>
          <w:rStyle w:val="Emphasis"/>
          <w:rFonts w:asciiTheme="minorHAnsi" w:hAnsiTheme="minorHAnsi" w:cstheme="minorHAnsi"/>
          <w:color w:val="000000" w:themeColor="text1"/>
          <w:highlight w:val="yellow"/>
        </w:rPr>
        <w:t>global coordination problems</w:t>
      </w:r>
      <w:r w:rsidRPr="00F60172">
        <w:rPr>
          <w:rStyle w:val="Emphasis"/>
          <w:rFonts w:asciiTheme="minorHAnsi" w:hAnsiTheme="minorHAnsi" w:cstheme="minorHAnsi"/>
          <w:color w:val="000000" w:themeColor="text1"/>
        </w:rPr>
        <w:t xml:space="preserve"> would be </w:t>
      </w:r>
      <w:r w:rsidRPr="00F60172">
        <w:rPr>
          <w:rStyle w:val="Emphasis"/>
          <w:rFonts w:asciiTheme="minorHAnsi" w:hAnsiTheme="minorHAnsi" w:cstheme="minorHAnsi"/>
          <w:color w:val="000000" w:themeColor="text1"/>
          <w:highlight w:val="yellow"/>
        </w:rPr>
        <w:t>eliminated</w:t>
      </w:r>
      <w:r w:rsidRPr="00F60172">
        <w:rPr>
          <w:rFonts w:asciiTheme="minorHAnsi" w:hAnsiTheme="minorHAnsi" w:cstheme="minorHAnsi"/>
          <w:color w:val="000000" w:themeColor="text1"/>
          <w:sz w:val="16"/>
        </w:rPr>
        <w:t xml:space="preserve">. These </w:t>
      </w:r>
      <w:r w:rsidRPr="00F60172">
        <w:rPr>
          <w:rStyle w:val="Emphasis"/>
          <w:rFonts w:asciiTheme="minorHAnsi" w:hAnsiTheme="minorHAnsi" w:cstheme="minorHAnsi"/>
          <w:color w:val="000000" w:themeColor="text1"/>
        </w:rPr>
        <w:t xml:space="preserve">include </w:t>
      </w:r>
      <w:r w:rsidRPr="00F60172">
        <w:rPr>
          <w:rStyle w:val="Emphasis"/>
          <w:rFonts w:asciiTheme="minorHAnsi" w:hAnsiTheme="minorHAnsi" w:cstheme="minorHAnsi"/>
          <w:color w:val="000000" w:themeColor="text1"/>
          <w:highlight w:val="yellow"/>
        </w:rPr>
        <w:t>risks of wars, tech</w:t>
      </w:r>
      <w:r w:rsidRPr="00F60172">
        <w:rPr>
          <w:rStyle w:val="Emphasis"/>
          <w:rFonts w:asciiTheme="minorHAnsi" w:hAnsiTheme="minorHAnsi" w:cstheme="minorHAnsi"/>
          <w:color w:val="000000" w:themeColor="text1"/>
        </w:rPr>
        <w:t xml:space="preserve">nology </w:t>
      </w:r>
      <w:r w:rsidRPr="00F60172">
        <w:rPr>
          <w:rStyle w:val="Emphasis"/>
          <w:rFonts w:asciiTheme="minorHAnsi" w:hAnsiTheme="minorHAnsi" w:cstheme="minorHAnsi"/>
          <w:color w:val="000000" w:themeColor="text1"/>
          <w:highlight w:val="yellow"/>
        </w:rPr>
        <w:t>races, undesirable forms of com- petition and evolution, and tragedies</w:t>
      </w:r>
      <w:r w:rsidRPr="00F60172">
        <w:rPr>
          <w:rFonts w:asciiTheme="minorHAnsi" w:hAnsiTheme="minorHAnsi" w:cstheme="minorHAnsi"/>
          <w:color w:val="000000" w:themeColor="text1"/>
          <w:sz w:val="16"/>
        </w:rPr>
        <w:t xml:space="preserve"> </w:t>
      </w:r>
      <w:proofErr w:type="gramStart"/>
      <w:r w:rsidRPr="00F60172">
        <w:rPr>
          <w:rFonts w:asciiTheme="minorHAnsi" w:hAnsiTheme="minorHAnsi" w:cstheme="minorHAnsi"/>
          <w:color w:val="000000" w:themeColor="text1"/>
          <w:sz w:val="16"/>
        </w:rPr>
        <w:t>Of</w:t>
      </w:r>
      <w:proofErr w:type="gramEnd"/>
      <w:r w:rsidRPr="00F60172">
        <w:rPr>
          <w:rFonts w:asciiTheme="minorHAnsi" w:hAnsiTheme="minorHAnsi" w:cstheme="minorHAnsi"/>
          <w:color w:val="000000" w:themeColor="text1"/>
          <w:sz w:val="16"/>
        </w:rPr>
        <w:t xml:space="preserve"> the commons. </w:t>
      </w:r>
    </w:p>
    <w:p w14:paraId="65E82581" w14:textId="77777777" w:rsidR="00FF4E45" w:rsidRDefault="00FF4E45" w:rsidP="00FF4E45">
      <w:pPr>
        <w:pStyle w:val="Heading4"/>
      </w:pPr>
      <w:r>
        <w:t>Transhumanism enables immortality</w:t>
      </w:r>
    </w:p>
    <w:p w14:paraId="15F3AD7E" w14:textId="77777777" w:rsidR="00FF4E45" w:rsidRPr="00717977" w:rsidRDefault="00FF4E45" w:rsidP="00FF4E45">
      <w:r>
        <w:rPr>
          <w:b/>
          <w:bCs/>
          <w:color w:val="000000"/>
          <w:sz w:val="26"/>
          <w:szCs w:val="26"/>
        </w:rPr>
        <w:t>Miller 17,</w:t>
      </w:r>
      <w:r>
        <w:rPr>
          <w:color w:val="000000"/>
        </w:rPr>
        <w:t> </w:t>
      </w:r>
      <w:r w:rsidRPr="00717977">
        <w:rPr>
          <w:color w:val="000000"/>
          <w:szCs w:val="24"/>
        </w:rPr>
        <w:t xml:space="preserve">Gina Miller, </w:t>
      </w:r>
      <w:proofErr w:type="gramStart"/>
      <w:r w:rsidRPr="00717977">
        <w:rPr>
          <w:color w:val="000000"/>
          <w:szCs w:val="24"/>
        </w:rPr>
        <w:t>She</w:t>
      </w:r>
      <w:proofErr w:type="gramEnd"/>
      <w:r w:rsidRPr="00717977">
        <w:rPr>
          <w:color w:val="000000"/>
          <w:szCs w:val="24"/>
        </w:rPr>
        <w:t xml:space="preserv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w:t>
      </w:r>
      <w:proofErr w:type="spellStart"/>
      <w:r w:rsidRPr="00717977">
        <w:rPr>
          <w:color w:val="000000"/>
          <w:szCs w:val="24"/>
        </w:rPr>
        <w:t>Nanofuture</w:t>
      </w:r>
      <w:proofErr w:type="spellEnd"/>
      <w:r w:rsidRPr="00717977">
        <w:rPr>
          <w:color w:val="000000"/>
          <w:szCs w:val="24"/>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szCs w:val="24"/>
        </w:rPr>
        <w:t>”..</w:t>
      </w:r>
      <w:proofErr w:type="gramEnd"/>
      <w:r w:rsidRPr="00717977">
        <w:rPr>
          <w:color w:val="000000"/>
          <w:szCs w:val="24"/>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40537644" w14:textId="77777777" w:rsidR="00FF4E45" w:rsidRPr="00D91A58" w:rsidRDefault="00FF4E45" w:rsidP="00FF4E45">
      <w:pPr>
        <w:rPr>
          <w:rStyle w:val="Emphasis"/>
          <w:b w:val="0"/>
          <w:iCs w:val="0"/>
          <w:sz w:val="16"/>
          <w:u w:val="none"/>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06B">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9F406B">
        <w:rPr>
          <w:rStyle w:val="StyleUnderline"/>
          <w:highlight w:val="cyan"/>
        </w:rPr>
        <w:t>scientists will</w:t>
      </w:r>
      <w:r w:rsidRPr="009F406B">
        <w:rPr>
          <w:rStyle w:val="StyleUnderline"/>
        </w:rPr>
        <w:t xml:space="preserve"> be able to </w:t>
      </w:r>
      <w:r w:rsidRPr="009F406B">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w:t>
      </w:r>
      <w:r w:rsidRPr="009F406B">
        <w:rPr>
          <w:rStyle w:val="StyleUnderline"/>
        </w:rPr>
        <w:lastRenderedPageBreak/>
        <w:t xml:space="preserve">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9F406B">
        <w:rPr>
          <w:rStyle w:val="StyleUnderline"/>
          <w:highlight w:val="cyan"/>
        </w:rPr>
        <w:t>nanorobot can grab a cell and repair it</w:t>
      </w:r>
      <w:r w:rsidRPr="009F406B">
        <w:rPr>
          <w:rStyle w:val="StyleUnderline"/>
        </w:rPr>
        <w:t xml:space="preserve">. This will </w:t>
      </w:r>
      <w:r w:rsidRPr="009F406B">
        <w:rPr>
          <w:rStyle w:val="Emphasis"/>
          <w:highlight w:val="cyan"/>
        </w:rPr>
        <w:t>allow us to cure diseases</w:t>
      </w:r>
      <w:r w:rsidRPr="009F406B">
        <w:rPr>
          <w:rStyle w:val="StyleUnderline"/>
        </w:rPr>
        <w:t xml:space="preserve"> that have </w:t>
      </w:r>
      <w:r w:rsidRPr="009F406B">
        <w:rPr>
          <w:rStyle w:val="StyleUnderline"/>
          <w:highlight w:val="cyan"/>
        </w:rPr>
        <w:t>never</w:t>
      </w:r>
      <w:r w:rsidRPr="009F406B">
        <w:rPr>
          <w:rStyle w:val="StyleUnderline"/>
        </w:rPr>
        <w:t xml:space="preserve"> been </w:t>
      </w:r>
      <w:r w:rsidRPr="009F406B">
        <w:rPr>
          <w:rStyle w:val="StyleUnderline"/>
          <w:highlight w:val="cyan"/>
        </w:rPr>
        <w:t>cured before</w:t>
      </w:r>
      <w:r w:rsidRPr="009F406B">
        <w:rPr>
          <w:rStyle w:val="StyleUnderline"/>
        </w:rPr>
        <w:t xml:space="preserve">. Nanorobots could be </w:t>
      </w:r>
      <w:r w:rsidRPr="009F406B">
        <w:rPr>
          <w:rStyle w:val="StyleUnderline"/>
          <w:highlight w:val="cyan"/>
        </w:rPr>
        <w:t>released into</w:t>
      </w:r>
      <w:r w:rsidRPr="009F406B">
        <w:rPr>
          <w:rStyle w:val="StyleUnderline"/>
        </w:rPr>
        <w:t xml:space="preserve"> the </w:t>
      </w:r>
      <w:r w:rsidRPr="009F406B">
        <w:rPr>
          <w:rStyle w:val="StyleUnderline"/>
          <w:highlight w:val="cyan"/>
        </w:rPr>
        <w:t>blood stream</w:t>
      </w:r>
      <w:r w:rsidRPr="009F406B">
        <w:rPr>
          <w:rStyle w:val="StyleUnderline"/>
        </w:rPr>
        <w:t xml:space="preserve"> via pill or injection </w:t>
      </w:r>
      <w:r w:rsidRPr="009F406B">
        <w:rPr>
          <w:rStyle w:val="StyleUnderline"/>
          <w:highlight w:val="cyan"/>
        </w:rPr>
        <w:t>to</w:t>
      </w:r>
      <w:r w:rsidRPr="009F406B">
        <w:rPr>
          <w:rStyle w:val="StyleUnderline"/>
        </w:rPr>
        <w:t xml:space="preserve"> find and </w:t>
      </w:r>
      <w:r w:rsidRPr="009F406B">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9F406B">
        <w:rPr>
          <w:rStyle w:val="StyleUnderline"/>
          <w:highlight w:val="cyan"/>
        </w:rPr>
        <w:t>perpetually</w:t>
      </w:r>
      <w:r w:rsidRPr="009F406B">
        <w:rPr>
          <w:rStyle w:val="StyleUnderline"/>
        </w:rPr>
        <w:t xml:space="preserve"> monitoring, identifying and </w:t>
      </w:r>
      <w:r w:rsidRPr="00321A75">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9F406B">
        <w:rPr>
          <w:rStyle w:val="StyleUnderline"/>
          <w:highlight w:val="cyan"/>
        </w:rPr>
        <w:t xml:space="preserve">Every disease is </w:t>
      </w:r>
      <w:proofErr w:type="gramStart"/>
      <w:r w:rsidRPr="009F406B">
        <w:rPr>
          <w:rStyle w:val="StyleUnderline"/>
          <w:highlight w:val="cyan"/>
        </w:rPr>
        <w:t>made</w:t>
      </w:r>
      <w:r w:rsidRPr="009F406B">
        <w:rPr>
          <w:rStyle w:val="StyleUnderline"/>
        </w:rPr>
        <w:t xml:space="preserve"> out </w:t>
      </w:r>
      <w:r w:rsidRPr="009F406B">
        <w:rPr>
          <w:rStyle w:val="StyleUnderline"/>
          <w:highlight w:val="cyan"/>
        </w:rPr>
        <w:t>of</w:t>
      </w:r>
      <w:proofErr w:type="gramEnd"/>
      <w:r w:rsidRPr="009F406B">
        <w:rPr>
          <w:rStyle w:val="StyleUnderline"/>
        </w:rPr>
        <w:t xml:space="preserve"> the same </w:t>
      </w:r>
      <w:r w:rsidRPr="009F406B">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9F406B">
        <w:rPr>
          <w:rStyle w:val="StyleUnderline"/>
          <w:highlight w:val="cyan"/>
        </w:rPr>
        <w:t>There is nothing</w:t>
      </w:r>
      <w:r w:rsidRPr="009F406B">
        <w:rPr>
          <w:rStyle w:val="StyleUnderline"/>
        </w:rPr>
        <w:t xml:space="preserve"> that </w:t>
      </w:r>
      <w:r w:rsidRPr="009F406B">
        <w:rPr>
          <w:rStyle w:val="StyleUnderline"/>
          <w:highlight w:val="cyan"/>
        </w:rPr>
        <w:t>nanotechnology</w:t>
      </w:r>
      <w:r w:rsidRPr="009F406B">
        <w:rPr>
          <w:rStyle w:val="StyleUnderline"/>
        </w:rPr>
        <w:t xml:space="preserve"> </w:t>
      </w:r>
      <w:r w:rsidRPr="009F406B">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321A75">
        <w:rPr>
          <w:rStyle w:val="Emphasis"/>
          <w:highlight w:val="cyan"/>
        </w:rPr>
        <w:t>eliminate diseases,</w:t>
      </w:r>
      <w:r w:rsidRPr="00321A75">
        <w:rPr>
          <w:rStyle w:val="Emphasis"/>
        </w:rPr>
        <w:t xml:space="preserve"> </w:t>
      </w:r>
      <w:r w:rsidRPr="00321A75">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321A75">
        <w:rPr>
          <w:rStyle w:val="Emphasis"/>
          <w:highlight w:val="cyan"/>
        </w:rPr>
        <w:t>heal wounds</w:t>
      </w:r>
      <w:r w:rsidRPr="00321A75">
        <w:rPr>
          <w:rStyle w:val="Emphasis"/>
        </w:rPr>
        <w:t>,</w:t>
      </w:r>
      <w:r w:rsidRPr="009F406B">
        <w:rPr>
          <w:rStyle w:val="StyleUnderline"/>
        </w:rPr>
        <w:t xml:space="preserve"> reduce child mortality, </w:t>
      </w:r>
      <w:r w:rsidRPr="00321A75">
        <w:rPr>
          <w:rStyle w:val="Emphasis"/>
          <w:highlight w:val="cyan"/>
        </w:rPr>
        <w:t xml:space="preserve">regenerate </w:t>
      </w:r>
      <w:proofErr w:type="gramStart"/>
      <w:r w:rsidRPr="00321A75">
        <w:rPr>
          <w:rStyle w:val="Emphasis"/>
          <w:highlight w:val="cyan"/>
        </w:rPr>
        <w:t>limbs</w:t>
      </w:r>
      <w:proofErr w:type="gramEnd"/>
      <w:r w:rsidRPr="00321A75">
        <w:rPr>
          <w:rStyle w:val="StyleUnderline"/>
        </w:rPr>
        <w:t xml:space="preserve"> and organs, eliminate inflammatory/</w:t>
      </w:r>
      <w:r w:rsidRPr="00321A75">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116F93">
        <w:rPr>
          <w:rStyle w:val="StyleUnderline"/>
          <w:highlight w:val="cyan"/>
        </w:rPr>
        <w:t>deliver</w:t>
      </w:r>
      <w:r w:rsidRPr="00116F93">
        <w:rPr>
          <w:rStyle w:val="StyleUnderline"/>
        </w:rPr>
        <w:t xml:space="preserve"> </w:t>
      </w:r>
      <w:r w:rsidRPr="00116F93">
        <w:rPr>
          <w:rStyle w:val="StyleUnderline"/>
          <w:highlight w:val="cyan"/>
        </w:rPr>
        <w:t>neuroprotective molecules</w:t>
      </w:r>
      <w:r w:rsidRPr="00116F93">
        <w:rPr>
          <w:rStyle w:val="StyleUnderline"/>
        </w:rPr>
        <w:t xml:space="preserve"> directly to the brain </w:t>
      </w:r>
      <w:r w:rsidRPr="00116F93">
        <w:rPr>
          <w:rStyle w:val="StyleUnderline"/>
          <w:highlight w:val="cyan"/>
        </w:rPr>
        <w:t>to</w:t>
      </w:r>
      <w:r w:rsidRPr="00116F93">
        <w:rPr>
          <w:rStyle w:val="StyleUnderline"/>
        </w:rPr>
        <w:t xml:space="preserve"> recover or </w:t>
      </w:r>
      <w:r w:rsidRPr="00116F93">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lastRenderedPageBreak/>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321A75">
        <w:rPr>
          <w:rStyle w:val="Emphasis"/>
          <w:highlight w:val="cyan"/>
        </w:rPr>
        <w:t>Dead cells are the</w:t>
      </w:r>
      <w:r w:rsidRPr="00321A75">
        <w:rPr>
          <w:rStyle w:val="Emphasis"/>
        </w:rPr>
        <w:t xml:space="preserve"> primary </w:t>
      </w:r>
      <w:r w:rsidRPr="00321A75">
        <w:rPr>
          <w:rStyle w:val="Emphasis"/>
          <w:highlight w:val="cyan"/>
        </w:rPr>
        <w:t>reason for aging and death</w:t>
      </w:r>
      <w:r w:rsidRPr="00321A75">
        <w:rPr>
          <w:rStyle w:val="StyleUnderline"/>
        </w:rPr>
        <w:t xml:space="preserve">; nanorobots </w:t>
      </w:r>
      <w:r w:rsidRPr="00321A75">
        <w:rPr>
          <w:rStyle w:val="StyleUnderline"/>
          <w:highlight w:val="cyan"/>
        </w:rPr>
        <w:t>could replace</w:t>
      </w:r>
      <w:r w:rsidRPr="00321A75">
        <w:rPr>
          <w:rStyle w:val="StyleUnderline"/>
        </w:rPr>
        <w:t xml:space="preserve"> senescent </w:t>
      </w:r>
      <w:r w:rsidRPr="00321A75">
        <w:rPr>
          <w:rStyle w:val="StyleUnderline"/>
          <w:highlight w:val="cyan"/>
        </w:rPr>
        <w:t>(old) cells</w:t>
      </w:r>
      <w:r w:rsidRPr="00321A75">
        <w:rPr>
          <w:rStyle w:val="StyleUnderline"/>
        </w:rPr>
        <w:t xml:space="preserve"> </w:t>
      </w:r>
      <w:r w:rsidRPr="00321A75">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321A75">
        <w:rPr>
          <w:rStyle w:val="StyleUnderline"/>
          <w:highlight w:val="cyan"/>
        </w:rPr>
        <w:t>which</w:t>
      </w:r>
      <w:r w:rsidRPr="00321A75">
        <w:rPr>
          <w:rStyle w:val="StyleUnderline"/>
        </w:rPr>
        <w:t xml:space="preserve"> would </w:t>
      </w:r>
      <w:r w:rsidRPr="00321A75">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321A75">
        <w:rPr>
          <w:rStyle w:val="Emphasis"/>
          <w:highlight w:val="cyan"/>
        </w:rPr>
        <w:t>human</w:t>
      </w:r>
      <w:r w:rsidRPr="00321A75">
        <w:rPr>
          <w:rStyle w:val="Emphasis"/>
        </w:rPr>
        <w:t xml:space="preserve"> body could </w:t>
      </w:r>
      <w:r w:rsidRPr="00321A75">
        <w:rPr>
          <w:rStyle w:val="Emphasis"/>
          <w:highlight w:val="cyan"/>
        </w:rPr>
        <w:t>become immortal</w:t>
      </w:r>
      <w:r w:rsidRPr="00321A75">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717977">
        <w:rPr>
          <w:rStyle w:val="StyleUnderline"/>
          <w:highlight w:val="cyan"/>
        </w:rPr>
        <w:t>nano-filtration water purification</w:t>
      </w:r>
      <w:r w:rsidRPr="00717977">
        <w:rPr>
          <w:rStyle w:val="StyleUnderline"/>
        </w:rPr>
        <w:t xml:space="preserve"> device </w:t>
      </w:r>
      <w:r w:rsidRPr="00717977">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717977">
        <w:rPr>
          <w:rStyle w:val="Emphasis"/>
          <w:highlight w:val="cyan"/>
        </w:rPr>
        <w:t xml:space="preserve">creates safe </w:t>
      </w:r>
      <w:r w:rsidRPr="00717977">
        <w:rPr>
          <w:rStyle w:val="Emphasis"/>
        </w:rPr>
        <w:t xml:space="preserve">and sterile </w:t>
      </w:r>
      <w:r w:rsidRPr="00717977">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717977">
        <w:rPr>
          <w:rStyle w:val="Emphasis"/>
          <w:highlight w:val="cyan"/>
        </w:rPr>
        <w:t>Pollution</w:t>
      </w:r>
      <w:r w:rsidRPr="00717977">
        <w:rPr>
          <w:rStyle w:val="Emphasis"/>
        </w:rPr>
        <w:t xml:space="preserve"> in general, </w:t>
      </w:r>
      <w:r w:rsidRPr="00717977">
        <w:rPr>
          <w:rStyle w:val="Emphasis"/>
          <w:highlight w:val="cyan"/>
        </w:rPr>
        <w:t>global warming</w:t>
      </w:r>
      <w:r w:rsidRPr="00717977">
        <w:rPr>
          <w:rStyle w:val="StyleUnderline"/>
        </w:rPr>
        <w:t xml:space="preserve">, nuclear waste, oil spills, smog, and acid rain, </w:t>
      </w:r>
      <w:r w:rsidRPr="00717977">
        <w:rPr>
          <w:rStyle w:val="StyleUnderline"/>
          <w:highlight w:val="cyan"/>
        </w:rPr>
        <w:t>could be remedied</w:t>
      </w:r>
      <w:r w:rsidRPr="00717977">
        <w:rPr>
          <w:rStyle w:val="StyleUnderline"/>
        </w:rPr>
        <w:t xml:space="preserve"> and prevented </w:t>
      </w:r>
      <w:r w:rsidRPr="00717977">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717977">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717977">
        <w:rPr>
          <w:rStyle w:val="StyleUnderline"/>
          <w:highlight w:val="cyan"/>
        </w:rPr>
        <w:t>pull apart</w:t>
      </w:r>
      <w:r w:rsidRPr="00717977">
        <w:rPr>
          <w:rStyle w:val="StyleUnderline"/>
        </w:rPr>
        <w:t xml:space="preserve"> the </w:t>
      </w:r>
      <w:r w:rsidRPr="00717977">
        <w:rPr>
          <w:rStyle w:val="StyleUnderline"/>
          <w:highlight w:val="cyan"/>
        </w:rPr>
        <w:t>bad molecules and</w:t>
      </w:r>
      <w:r w:rsidRPr="00717977">
        <w:rPr>
          <w:rStyle w:val="StyleUnderline"/>
        </w:rPr>
        <w:t xml:space="preserve"> </w:t>
      </w:r>
      <w:r w:rsidRPr="00717977">
        <w:rPr>
          <w:rStyle w:val="StyleUnderline"/>
          <w:highlight w:val="cyan"/>
        </w:rPr>
        <w:t>reassemble</w:t>
      </w:r>
      <w:r w:rsidRPr="00717977">
        <w:rPr>
          <w:rStyle w:val="StyleUnderline"/>
        </w:rPr>
        <w:t xml:space="preserve"> the atoms </w:t>
      </w:r>
      <w:r w:rsidRPr="00717977">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5CECF115" w14:textId="77777777" w:rsidR="00FF4E45" w:rsidRPr="00F60172" w:rsidRDefault="00FF4E45" w:rsidP="00FF4E45">
      <w:pPr>
        <w:pStyle w:val="Heading4"/>
        <w:rPr>
          <w:color w:val="000000" w:themeColor="text1"/>
        </w:rPr>
      </w:pPr>
      <w:proofErr w:type="gramStart"/>
      <w:r w:rsidRPr="00F60172">
        <w:rPr>
          <w:color w:val="000000" w:themeColor="text1"/>
        </w:rPr>
        <w:lastRenderedPageBreak/>
        <w:t>Thus</w:t>
      </w:r>
      <w:proofErr w:type="gramEnd"/>
      <w:r w:rsidRPr="00F60172">
        <w:rPr>
          <w:color w:val="000000" w:themeColor="text1"/>
        </w:rPr>
        <w:t xml:space="preserve"> we affirm a transhumanist project – we must move as rapidly as possible to achieve the posthuman world – every thought counts </w:t>
      </w:r>
    </w:p>
    <w:p w14:paraId="08E99F6E" w14:textId="77777777" w:rsidR="00FF4E45" w:rsidRPr="00F60172" w:rsidRDefault="00FF4E45" w:rsidP="00FF4E45">
      <w:pPr>
        <w:rPr>
          <w:rFonts w:asciiTheme="minorHAnsi" w:hAnsiTheme="minorHAnsi" w:cstheme="minorHAnsi"/>
          <w:color w:val="000000" w:themeColor="text1"/>
        </w:rPr>
      </w:pPr>
      <w:r w:rsidRPr="00F60172">
        <w:rPr>
          <w:rFonts w:asciiTheme="minorHAnsi" w:hAnsiTheme="minorHAnsi" w:cstheme="minorHAnsi"/>
          <w:color w:val="000000" w:themeColor="text1"/>
          <w:sz w:val="16"/>
          <w:szCs w:val="16"/>
        </w:rPr>
        <w:t>Leo</w:t>
      </w:r>
      <w:r w:rsidRPr="00F60172">
        <w:rPr>
          <w:rFonts w:asciiTheme="minorHAnsi" w:hAnsiTheme="minorHAnsi" w:cstheme="minorHAnsi"/>
          <w:color w:val="000000" w:themeColor="text1"/>
        </w:rPr>
        <w:t xml:space="preserve"> </w:t>
      </w:r>
      <w:r w:rsidRPr="00F60172">
        <w:rPr>
          <w:rStyle w:val="Style13ptBold"/>
          <w:rFonts w:asciiTheme="minorHAnsi" w:hAnsiTheme="minorHAnsi" w:cstheme="minorHAnsi"/>
          <w:color w:val="000000" w:themeColor="text1"/>
        </w:rPr>
        <w:t>Stevenson 18</w:t>
      </w:r>
      <w:r w:rsidRPr="00F60172">
        <w:rPr>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szCs w:val="16"/>
        </w:rPr>
        <w:t xml:space="preserve">Brown University, citing Nick Bostrom, PhD, founder of the Future of Humanity Institute, “THINKING IN BIG HISTORY: Nick Bostrom, transhumanist visions, and the rise of </w:t>
      </w:r>
      <w:proofErr w:type="spellStart"/>
      <w:r w:rsidRPr="00F60172">
        <w:rPr>
          <w:rFonts w:asciiTheme="minorHAnsi" w:hAnsiTheme="minorHAnsi" w:cstheme="minorHAnsi"/>
          <w:color w:val="000000" w:themeColor="text1"/>
          <w:sz w:val="16"/>
          <w:szCs w:val="16"/>
        </w:rPr>
        <w:t>macrostrategy</w:t>
      </w:r>
      <w:proofErr w:type="spellEnd"/>
      <w:r w:rsidRPr="00F60172">
        <w:rPr>
          <w:rFonts w:asciiTheme="minorHAnsi" w:hAnsiTheme="minorHAnsi" w:cstheme="minorHAnsi"/>
          <w:color w:val="000000" w:themeColor="text1"/>
          <w:sz w:val="16"/>
          <w:szCs w:val="16"/>
        </w:rPr>
        <w:t xml:space="preserve">”, </w:t>
      </w:r>
      <w:r w:rsidRPr="00F60172">
        <w:rPr>
          <w:rStyle w:val="Hyperlink"/>
          <w:rFonts w:asciiTheme="minorHAnsi" w:hAnsiTheme="minorHAnsi" w:cstheme="minorHAnsi"/>
          <w:color w:val="000000" w:themeColor="text1"/>
          <w:sz w:val="16"/>
          <w:szCs w:val="16"/>
        </w:rPr>
        <w:t>http://www.theindy.org/1535</w:t>
      </w:r>
      <w:r w:rsidRPr="00F60172">
        <w:rPr>
          <w:rFonts w:asciiTheme="minorHAnsi" w:hAnsiTheme="minorHAnsi" w:cstheme="minorHAnsi"/>
          <w:color w:val="000000" w:themeColor="text1"/>
          <w:sz w:val="16"/>
          <w:szCs w:val="16"/>
        </w:rPr>
        <w:t>, *language edited, ellipsis in original</w:t>
      </w:r>
    </w:p>
    <w:p w14:paraId="0595E88D" w14:textId="77777777" w:rsidR="00FF4E45" w:rsidRPr="00C16DFF" w:rsidRDefault="00FF4E45" w:rsidP="00FF4E45">
      <w:pPr>
        <w:rPr>
          <w:rStyle w:val="Emphasis"/>
          <w:rFonts w:asciiTheme="minorHAnsi" w:eastAsiaTheme="minorEastAsia" w:hAnsiTheme="minorHAnsi" w:cstheme="minorHAnsi" w:hint="eastAsia"/>
          <w:color w:val="000000" w:themeColor="text1"/>
          <w:lang w:eastAsia="ko-KR"/>
        </w:rPr>
      </w:pPr>
      <w:r w:rsidRPr="00F60172">
        <w:rPr>
          <w:rStyle w:val="StyleUnderline"/>
          <w:rFonts w:asciiTheme="minorHAnsi" w:hAnsiTheme="minorHAnsi" w:cstheme="minorHAnsi"/>
          <w:color w:val="000000" w:themeColor="text1"/>
        </w:rPr>
        <w:t xml:space="preserve">There’s so much </w:t>
      </w:r>
      <w:r w:rsidRPr="00F60172">
        <w:rPr>
          <w:rStyle w:val="Emphasis"/>
          <w:rFonts w:asciiTheme="minorHAnsi" w:hAnsiTheme="minorHAnsi" w:cstheme="minorHAnsi"/>
          <w:color w:val="000000" w:themeColor="text1"/>
        </w:rPr>
        <w:t>hope</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for what humanity </w:t>
      </w:r>
      <w:r w:rsidRPr="00F60172">
        <w:rPr>
          <w:rStyle w:val="Emphasis"/>
          <w:rFonts w:asciiTheme="minorHAnsi" w:hAnsiTheme="minorHAnsi" w:cstheme="minorHAnsi"/>
          <w:color w:val="000000" w:themeColor="text1"/>
        </w:rPr>
        <w:t>could be</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in Bostrom’s</w:t>
      </w:r>
      <w:r w:rsidRPr="00F60172">
        <w:rPr>
          <w:rFonts w:asciiTheme="minorHAnsi" w:hAnsiTheme="minorHAnsi" w:cstheme="minorHAnsi"/>
          <w:color w:val="000000" w:themeColor="text1"/>
          <w:sz w:val="12"/>
        </w:rPr>
        <w:t xml:space="preserve"> poetic </w:t>
      </w:r>
      <w:r w:rsidRPr="00F60172">
        <w:rPr>
          <w:rStyle w:val="StyleUnderline"/>
          <w:rFonts w:asciiTheme="minorHAnsi" w:hAnsiTheme="minorHAnsi" w:cstheme="minorHAnsi"/>
          <w:color w:val="000000" w:themeColor="text1"/>
        </w:rPr>
        <w:t>view</w:t>
      </w:r>
      <w:r w:rsidRPr="00F60172">
        <w:rPr>
          <w:rFonts w:asciiTheme="minorHAnsi" w:hAnsiTheme="minorHAnsi" w:cstheme="minorHAnsi"/>
          <w:color w:val="000000" w:themeColor="text1"/>
          <w:sz w:val="12"/>
        </w:rPr>
        <w:t xml:space="preserve">, and fear, and precarity. </w:t>
      </w:r>
      <w:r w:rsidRPr="00F60172">
        <w:rPr>
          <w:rStyle w:val="StyleUnderline"/>
          <w:rFonts w:asciiTheme="minorHAnsi" w:hAnsiTheme="minorHAnsi" w:cstheme="minorHAnsi"/>
          <w:color w:val="000000" w:themeColor="text1"/>
        </w:rPr>
        <w:t xml:space="preserve">You can see his attempts at </w:t>
      </w:r>
      <w:r w:rsidRPr="00F60172">
        <w:rPr>
          <w:rStyle w:val="Emphasis"/>
          <w:rFonts w:asciiTheme="minorHAnsi" w:hAnsiTheme="minorHAnsi" w:cstheme="minorHAnsi"/>
          <w:color w:val="000000" w:themeColor="text1"/>
        </w:rPr>
        <w:t>strategic planning</w:t>
      </w:r>
      <w:r w:rsidRPr="00F60172">
        <w:rPr>
          <w:rStyle w:val="StyleUnderline"/>
          <w:rFonts w:asciiTheme="minorHAnsi" w:hAnsiTheme="minorHAnsi" w:cstheme="minorHAnsi"/>
          <w:color w:val="000000" w:themeColor="text1"/>
        </w:rPr>
        <w:t xml:space="preserve"> hanging in </w:t>
      </w:r>
      <w:r w:rsidRPr="00F60172">
        <w:rPr>
          <w:rStyle w:val="Emphasis"/>
          <w:rFonts w:asciiTheme="minorHAnsi" w:hAnsiTheme="minorHAnsi" w:cstheme="minorHAnsi"/>
          <w:color w:val="000000" w:themeColor="text1"/>
        </w:rPr>
        <w:t>uncertainty</w:t>
      </w:r>
      <w:r w:rsidRPr="00F60172">
        <w:rPr>
          <w:rFonts w:asciiTheme="minorHAnsi" w:hAnsiTheme="minorHAnsi" w:cstheme="minorHAnsi"/>
          <w:color w:val="000000" w:themeColor="text1"/>
          <w:sz w:val="12"/>
        </w:rPr>
        <w:t xml:space="preserve">, as small as the old “blue speck” photo of earth hanging in the void. But </w:t>
      </w:r>
      <w:r w:rsidRPr="00F60172">
        <w:rPr>
          <w:rStyle w:val="StyleUnderline"/>
          <w:rFonts w:asciiTheme="minorHAnsi" w:hAnsiTheme="minorHAnsi" w:cstheme="minorHAnsi"/>
          <w:color w:val="000000" w:themeColor="text1"/>
        </w:rPr>
        <w:t xml:space="preserve">that precipice also comes with </w:t>
      </w:r>
      <w:r w:rsidRPr="00F60172">
        <w:rPr>
          <w:rStyle w:val="Emphasis"/>
          <w:rFonts w:asciiTheme="minorHAnsi" w:hAnsiTheme="minorHAnsi" w:cstheme="minorHAnsi"/>
          <w:color w:val="000000" w:themeColor="text1"/>
        </w:rPr>
        <w:t>serious urgency</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given where humanity stands at present</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szCs w:val="26"/>
        </w:rPr>
        <w:t xml:space="preserve">there’s </w:t>
      </w:r>
      <w:r w:rsidRPr="00F60172">
        <w:rPr>
          <w:rStyle w:val="Emphasis"/>
          <w:rFonts w:asciiTheme="minorHAnsi" w:hAnsiTheme="minorHAnsi" w:cstheme="minorHAnsi"/>
          <w:color w:val="000000" w:themeColor="text1"/>
          <w:szCs w:val="26"/>
          <w:highlight w:val="yellow"/>
        </w:rPr>
        <w:t>no time to waste</w:t>
      </w:r>
      <w:r w:rsidRPr="00F60172">
        <w:rPr>
          <w:rFonts w:asciiTheme="minorHAnsi" w:hAnsiTheme="minorHAnsi" w:cstheme="minorHAnsi"/>
          <w:color w:val="000000" w:themeColor="text1"/>
          <w:sz w:val="12"/>
        </w:rPr>
        <w:t xml:space="preserve">. Another of his poems (titled “Göttingen”) articulates that, opening: </w:t>
      </w:r>
      <w:r w:rsidRPr="00F60172">
        <w:rPr>
          <w:rFonts w:asciiTheme="minorHAnsi" w:hAnsiTheme="minorHAnsi" w:cstheme="minorHAnsi"/>
          <w:color w:val="000000" w:themeColor="text1"/>
          <w:sz w:val="12"/>
          <w:szCs w:val="12"/>
        </w:rPr>
        <w:t>the rush the rush the rush</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the fuse that’s burning down</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information glitters</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rain of idea sparks</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the thing is sprinting</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sipping, taking off</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 xml:space="preserve">to the waiting black powder </w:t>
      </w:r>
      <w:r w:rsidRPr="00F60172">
        <w:rPr>
          <w:rFonts w:asciiTheme="minorHAnsi" w:hAnsiTheme="minorHAnsi" w:cstheme="minorHAnsi"/>
          <w:color w:val="000000" w:themeColor="text1"/>
          <w:sz w:val="12"/>
        </w:rPr>
        <w:t xml:space="preserve">That poem is his most recent, from 2017, and it carries the rush of his current work: </w:t>
      </w:r>
      <w:r w:rsidRPr="00F60172">
        <w:rPr>
          <w:rStyle w:val="Emphasis"/>
          <w:rFonts w:asciiTheme="minorHAnsi" w:hAnsiTheme="minorHAnsi" w:cstheme="minorHAnsi"/>
          <w:color w:val="000000" w:themeColor="text1"/>
        </w:rPr>
        <w:t>it’s serious now</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there’s</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rPr>
        <w:t>more at stake</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the risk of apocalypse</w:t>
      </w:r>
      <w:r w:rsidRPr="00F60172">
        <w:rPr>
          <w:rFonts w:asciiTheme="minorHAnsi" w:hAnsiTheme="minorHAnsi" w:cstheme="minorHAnsi"/>
          <w:color w:val="000000" w:themeColor="text1"/>
        </w:rPr>
        <w:t xml:space="preserve"> </w:t>
      </w:r>
      <w:r w:rsidRPr="00F60172">
        <w:rPr>
          <w:rFonts w:asciiTheme="minorHAnsi" w:hAnsiTheme="minorHAnsi" w:cstheme="minorHAnsi"/>
          <w:color w:val="000000" w:themeColor="text1"/>
          <w:sz w:val="12"/>
          <w:szCs w:val="12"/>
        </w:rPr>
        <w:t>in a potentially impending “intelligence explosion”</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so neatly symbolized by actual explosives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And out of that comes the sense of </w:t>
      </w:r>
      <w:r w:rsidRPr="00F60172">
        <w:rPr>
          <w:rStyle w:val="Emphasis"/>
          <w:rFonts w:asciiTheme="minorHAnsi" w:hAnsiTheme="minorHAnsi" w:cstheme="minorHAnsi"/>
          <w:color w:val="000000" w:themeColor="text1"/>
        </w:rPr>
        <w:t>moral urgency</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szCs w:val="26"/>
        </w:rPr>
        <w:t>you’d better run to deal with the problems this precipice presents if you have any kind of resources to do so</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If our historical moment is so precarious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at this place where our acceleration could take us to </w:t>
      </w:r>
      <w:r w:rsidRPr="00F60172">
        <w:rPr>
          <w:rStyle w:val="Emphasis"/>
          <w:rFonts w:asciiTheme="minorHAnsi" w:hAnsiTheme="minorHAnsi" w:cstheme="minorHAnsi"/>
          <w:color w:val="000000" w:themeColor="text1"/>
        </w:rPr>
        <w:t>utopia</w:t>
      </w:r>
      <w:r w:rsidRPr="00F60172">
        <w:rPr>
          <w:rStyle w:val="StyleUnderline"/>
          <w:rFonts w:asciiTheme="minorHAnsi" w:hAnsiTheme="minorHAnsi" w:cstheme="minorHAnsi"/>
          <w:color w:val="000000" w:themeColor="text1"/>
        </w:rPr>
        <w:t xml:space="preserve"> or the </w:t>
      </w:r>
      <w:r w:rsidRPr="00F60172">
        <w:rPr>
          <w:rStyle w:val="Emphasis"/>
          <w:rFonts w:asciiTheme="minorHAnsi" w:hAnsiTheme="minorHAnsi" w:cstheme="minorHAnsi"/>
          <w:color w:val="000000" w:themeColor="text1"/>
        </w:rPr>
        <w:t>abyss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it’s </w:t>
      </w:r>
      <w:r w:rsidRPr="00F60172">
        <w:rPr>
          <w:rStyle w:val="Emphasis"/>
          <w:rFonts w:asciiTheme="minorHAnsi" w:hAnsiTheme="minorHAnsi" w:cstheme="minorHAnsi"/>
          <w:color w:val="000000" w:themeColor="text1"/>
        </w:rPr>
        <w:t>no time to be sitting around</w:t>
      </w:r>
      <w:r w:rsidRPr="00F60172">
        <w:rPr>
          <w:rFonts w:asciiTheme="minorHAnsi" w:hAnsiTheme="minorHAnsi" w:cstheme="minorHAnsi"/>
          <w:color w:val="000000" w:themeColor="text1"/>
          <w:sz w:val="12"/>
        </w:rPr>
        <w:t xml:space="preserve">. A trace of that outrage shows in an excerpt from “Juicy Exceptions”: </w:t>
      </w:r>
      <w:r w:rsidRPr="00F60172">
        <w:rPr>
          <w:rFonts w:asciiTheme="minorHAnsi" w:hAnsiTheme="minorHAnsi" w:cstheme="minorHAnsi"/>
          <w:color w:val="000000" w:themeColor="text1"/>
          <w:sz w:val="12"/>
          <w:szCs w:val="12"/>
        </w:rPr>
        <w:t>the young ones glimmer briefly</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 xml:space="preserve">like fourth of </w:t>
      </w:r>
      <w:proofErr w:type="spellStart"/>
      <w:r w:rsidRPr="00F60172">
        <w:rPr>
          <w:rFonts w:asciiTheme="minorHAnsi" w:hAnsiTheme="minorHAnsi" w:cstheme="minorHAnsi"/>
          <w:color w:val="000000" w:themeColor="text1"/>
          <w:sz w:val="12"/>
          <w:szCs w:val="12"/>
        </w:rPr>
        <w:t>july</w:t>
      </w:r>
      <w:proofErr w:type="spellEnd"/>
      <w:r w:rsidRPr="00F60172">
        <w:rPr>
          <w:rFonts w:asciiTheme="minorHAnsi" w:hAnsiTheme="minorHAnsi" w:cstheme="minorHAnsi"/>
          <w:color w:val="000000" w:themeColor="text1"/>
          <w:sz w:val="12"/>
          <w:szCs w:val="12"/>
        </w:rPr>
        <w:t xml:space="preserve"> firework [sic]</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then fall to dust</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 xml:space="preserve">strut on you arrogant </w:t>
      </w:r>
      <w:r w:rsidRPr="00F60172">
        <w:rPr>
          <w:rFonts w:asciiTheme="minorHAnsi" w:hAnsiTheme="minorHAnsi" w:cstheme="minorHAnsi"/>
          <w:strike/>
          <w:color w:val="000000" w:themeColor="text1"/>
          <w:sz w:val="12"/>
          <w:szCs w:val="12"/>
        </w:rPr>
        <w:t>pricks</w:t>
      </w:r>
      <w:r w:rsidRPr="00F60172">
        <w:rPr>
          <w:rFonts w:asciiTheme="minorHAnsi" w:hAnsiTheme="minorHAnsi" w:cstheme="minorHAnsi"/>
          <w:color w:val="000000" w:themeColor="text1"/>
          <w:sz w:val="12"/>
          <w:szCs w:val="12"/>
        </w:rPr>
        <w:t xml:space="preserve"> [people]</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shine on you daughters of ivy</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occupy your privilege like a desert garden</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fig-nude amongst almonds and apricots</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let us feast our eyes on your impudence</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as you slurp that rough-shelled coconut with a pastel straw</w:t>
      </w:r>
      <w:r w:rsidRPr="00F60172">
        <w:rPr>
          <w:rFonts w:asciiTheme="minorHAnsi" w:hAnsiTheme="minorHAnsi" w:cstheme="minorHAnsi"/>
          <w:color w:val="000000" w:themeColor="text1"/>
          <w:sz w:val="12"/>
        </w:rPr>
        <w:t xml:space="preserve"> After meditating on the finitude of youthful pleasure, </w:t>
      </w:r>
      <w:r w:rsidRPr="00F60172">
        <w:rPr>
          <w:rStyle w:val="StyleUnderline"/>
          <w:rFonts w:asciiTheme="minorHAnsi" w:hAnsiTheme="minorHAnsi" w:cstheme="minorHAnsi"/>
          <w:color w:val="000000" w:themeColor="text1"/>
        </w:rPr>
        <w:t xml:space="preserve">this poem breaks into pure moral outrage at the very thought of </w:t>
      </w:r>
      <w:r w:rsidRPr="00F60172">
        <w:rPr>
          <w:rStyle w:val="Emphasis"/>
          <w:rFonts w:asciiTheme="minorHAnsi" w:hAnsiTheme="minorHAnsi" w:cstheme="minorHAnsi"/>
          <w:color w:val="000000" w:themeColor="text1"/>
          <w:sz w:val="24"/>
        </w:rPr>
        <w:t>elite students enjoying their vacations</w:t>
      </w:r>
      <w:r w:rsidRPr="00F60172">
        <w:rPr>
          <w:rFonts w:asciiTheme="minorHAnsi" w:hAnsiTheme="minorHAnsi" w:cstheme="minorHAnsi"/>
          <w:color w:val="000000" w:themeColor="text1"/>
          <w:sz w:val="12"/>
        </w:rPr>
        <w:t xml:space="preserve">. It only makes full sense in the context of the previous two; </w:t>
      </w:r>
      <w:r w:rsidRPr="00F60172">
        <w:rPr>
          <w:rStyle w:val="StyleUnderline"/>
          <w:rFonts w:asciiTheme="minorHAnsi" w:hAnsiTheme="minorHAnsi" w:cstheme="minorHAnsi"/>
          <w:color w:val="000000" w:themeColor="text1"/>
        </w:rPr>
        <w:t xml:space="preserve">this is </w:t>
      </w:r>
      <w:r w:rsidRPr="00F60172">
        <w:rPr>
          <w:rStyle w:val="Emphasis"/>
          <w:rFonts w:asciiTheme="minorHAnsi" w:hAnsiTheme="minorHAnsi" w:cstheme="minorHAnsi"/>
          <w:color w:val="000000" w:themeColor="text1"/>
        </w:rPr>
        <w:t>no time to be lounging around</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highlight w:val="yellow"/>
        </w:rPr>
        <w:t xml:space="preserve">If </w:t>
      </w:r>
      <w:r w:rsidRPr="00F60172">
        <w:rPr>
          <w:rStyle w:val="StyleUnderline"/>
          <w:rFonts w:asciiTheme="minorHAnsi" w:hAnsiTheme="minorHAnsi" w:cstheme="minorHAnsi"/>
          <w:color w:val="000000" w:themeColor="text1"/>
        </w:rPr>
        <w:t xml:space="preserve">you’ve been </w:t>
      </w:r>
      <w:r w:rsidRPr="00F60172">
        <w:rPr>
          <w:rStyle w:val="StyleUnderline"/>
          <w:rFonts w:asciiTheme="minorHAnsi" w:hAnsiTheme="minorHAnsi" w:cstheme="minorHAnsi"/>
          <w:color w:val="000000" w:themeColor="text1"/>
          <w:highlight w:val="yellow"/>
        </w:rPr>
        <w:t>granted</w:t>
      </w:r>
      <w:r w:rsidRPr="00F60172">
        <w:rPr>
          <w:rStyle w:val="StyleUnderline"/>
          <w:rFonts w:asciiTheme="minorHAnsi" w:hAnsiTheme="minorHAnsi" w:cstheme="minorHAnsi"/>
          <w:color w:val="000000" w:themeColor="text1"/>
        </w:rPr>
        <w:t xml:space="preserve"> the power</w:t>
      </w:r>
      <w:r w:rsidRPr="00F60172">
        <w:rPr>
          <w:rFonts w:asciiTheme="minorHAnsi" w:hAnsiTheme="minorHAnsi" w:cstheme="minorHAnsi"/>
          <w:color w:val="000000" w:themeColor="text1"/>
          <w:sz w:val="12"/>
        </w:rPr>
        <w:t xml:space="preserve">, the privilege, </w:t>
      </w:r>
      <w:r w:rsidRPr="00F60172">
        <w:rPr>
          <w:rStyle w:val="Emphasis"/>
          <w:rFonts w:asciiTheme="minorHAnsi" w:hAnsiTheme="minorHAnsi" w:cstheme="minorHAnsi"/>
          <w:color w:val="000000" w:themeColor="text1"/>
        </w:rPr>
        <w:t>of that kind of</w:t>
      </w:r>
      <w:r w:rsidRPr="00F60172">
        <w:rPr>
          <w:rStyle w:val="Emphasis"/>
          <w:rFonts w:asciiTheme="minorHAnsi" w:hAnsiTheme="minorHAnsi" w:cstheme="minorHAnsi"/>
          <w:color w:val="000000" w:themeColor="text1"/>
          <w:highlight w:val="yellow"/>
        </w:rPr>
        <w:t xml:space="preserve"> education</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given the </w:t>
      </w:r>
      <w:r w:rsidRPr="00F60172">
        <w:rPr>
          <w:rStyle w:val="Emphasis"/>
          <w:rFonts w:asciiTheme="minorHAnsi" w:hAnsiTheme="minorHAnsi" w:cstheme="minorHAnsi"/>
          <w:color w:val="000000" w:themeColor="text1"/>
        </w:rPr>
        <w:t>precipice we stand on</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szCs w:val="26"/>
          <w:highlight w:val="yellow"/>
        </w:rPr>
        <w:t xml:space="preserve">how could you use it for yourself, </w:t>
      </w:r>
      <w:r w:rsidRPr="00F60172">
        <w:rPr>
          <w:rStyle w:val="Emphasis"/>
          <w:rFonts w:asciiTheme="minorHAnsi" w:hAnsiTheme="minorHAnsi" w:cstheme="minorHAnsi"/>
          <w:color w:val="000000" w:themeColor="text1"/>
          <w:sz w:val="30"/>
          <w:szCs w:val="30"/>
        </w:rPr>
        <w:t xml:space="preserve">even </w:t>
      </w:r>
      <w:r w:rsidRPr="00F60172">
        <w:rPr>
          <w:rStyle w:val="Emphasis"/>
          <w:rFonts w:asciiTheme="minorHAnsi" w:hAnsiTheme="minorHAnsi" w:cstheme="minorHAnsi"/>
          <w:color w:val="000000" w:themeColor="text1"/>
          <w:sz w:val="30"/>
          <w:szCs w:val="30"/>
          <w:highlight w:val="yellow"/>
        </w:rPr>
        <w:t>for a moment?</w:t>
      </w:r>
      <w:r w:rsidRPr="00F60172">
        <w:rPr>
          <w:rStyle w:val="Emphasis"/>
          <w:rFonts w:asciiTheme="minorHAnsi" w:hAnsiTheme="minorHAnsi" w:cstheme="minorHAnsi"/>
          <w:color w:val="000000" w:themeColor="text1"/>
          <w:szCs w:val="26"/>
        </w:rPr>
        <w:t xml:space="preserve"> When our species might be at stake?</w:t>
      </w:r>
      <w:r w:rsidRPr="00F60172">
        <w:rPr>
          <w:rStyle w:val="Emphasis"/>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0"/>
          <w:szCs w:val="10"/>
        </w:rPr>
        <w:t xml:space="preserve">At the end of the bio on his website, Bostrom writes, “I am in a very fortunate position—having no teaching duties, being supported by a staff of brilliant research colleagues and </w:t>
      </w:r>
      <w:proofErr w:type="gramStart"/>
      <w:r w:rsidRPr="00F60172">
        <w:rPr>
          <w:rFonts w:asciiTheme="minorHAnsi" w:hAnsiTheme="minorHAnsi" w:cstheme="minorHAnsi"/>
          <w:color w:val="000000" w:themeColor="text1"/>
          <w:sz w:val="10"/>
          <w:szCs w:val="10"/>
        </w:rPr>
        <w:t>assistants, and</w:t>
      </w:r>
      <w:proofErr w:type="gramEnd"/>
      <w:r w:rsidRPr="00F60172">
        <w:rPr>
          <w:rFonts w:asciiTheme="minorHAnsi" w:hAnsiTheme="minorHAnsi" w:cstheme="minorHAnsi"/>
          <w:color w:val="000000" w:themeColor="text1"/>
          <w:sz w:val="10"/>
          <w:szCs w:val="10"/>
        </w:rPr>
        <w:t xml:space="preserve"> facing no restrictions on what I can work on. Must try hard to be worthy of such privilege!” It’s “Juicy Exceptions” that shows how deeply Bostrom means that. He’s not just humbly saying he’s lucky—he’s saying that privilege gives him a duty to pull his weight for the greater good, hurrying to keep up with the urgency of this strange historical moment. Which makes sense of how Bostrom is leading his life, basically locked in a room coming up with the best arguments he can for why people should listen to his apocalyptic/utopian message, publishing and running between speaking circuits and parliamentary panels, doing his best to right the course of history before it’s too late.</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0"/>
          <w:szCs w:val="10"/>
        </w:rPr>
        <w:t>Bostrom’s worldview, as you dive into the visionary corners of his mind, is compelling: it draws you in, makes you think in big history, makes you and your concerns start to look very, very small. I trust Bostrom’s intentions more after reading his poetry; his vision of the long future seems like a genuine hope for what he calls (in the last line of Superintelligence) “a compassionate and jubilant use of humanity’s cosmic endowment.”</w:t>
      </w:r>
      <w:r w:rsidRPr="00F60172">
        <w:rPr>
          <w:rFonts w:asciiTheme="minorHAnsi" w:hAnsiTheme="minorHAnsi" w:cstheme="minorHAnsi"/>
          <w:color w:val="000000" w:themeColor="text1"/>
          <w:sz w:val="12"/>
        </w:rPr>
        <w:t xml:space="preserve"> I’m also worried by the implications of his ideas. If you follow his logic completely, then </w:t>
      </w:r>
      <w:r w:rsidRPr="00F60172">
        <w:rPr>
          <w:rStyle w:val="StyleUnderline"/>
          <w:rFonts w:asciiTheme="minorHAnsi" w:hAnsiTheme="minorHAnsi" w:cstheme="minorHAnsi"/>
          <w:color w:val="000000" w:themeColor="text1"/>
        </w:rPr>
        <w:t xml:space="preserve">putting our energies towards the </w:t>
      </w:r>
      <w:r w:rsidRPr="00F60172">
        <w:rPr>
          <w:rStyle w:val="Emphasis"/>
          <w:rFonts w:asciiTheme="minorHAnsi" w:hAnsiTheme="minorHAnsi" w:cstheme="minorHAnsi"/>
          <w:color w:val="000000" w:themeColor="text1"/>
          <w:highlight w:val="yellow"/>
        </w:rPr>
        <w:t>highest-priority issue</w:t>
      </w:r>
      <w:r w:rsidRPr="00F60172">
        <w:rPr>
          <w:rStyle w:val="Emphasis"/>
          <w:rFonts w:asciiTheme="minorHAnsi" w:hAnsiTheme="minorHAnsi" w:cstheme="minorHAnsi"/>
          <w:color w:val="000000" w:themeColor="text1"/>
        </w:rPr>
        <w:t xml:space="preserve"> of our age</w:t>
      </w:r>
      <w:r w:rsidRPr="00F60172">
        <w:rPr>
          <w:rFonts w:asciiTheme="minorHAnsi" w:hAnsiTheme="minorHAnsi" w:cstheme="minorHAnsi"/>
          <w:color w:val="000000" w:themeColor="text1"/>
          <w:sz w:val="12"/>
        </w:rPr>
        <w:t xml:space="preserve"> (AI strategy) </w:t>
      </w:r>
      <w:r w:rsidRPr="00F60172">
        <w:rPr>
          <w:rStyle w:val="StyleUnderline"/>
          <w:rFonts w:asciiTheme="minorHAnsi" w:hAnsiTheme="minorHAnsi" w:cstheme="minorHAnsi"/>
          <w:color w:val="000000" w:themeColor="text1"/>
        </w:rPr>
        <w:t xml:space="preserve">should mean </w:t>
      </w:r>
      <w:r w:rsidRPr="00F60172">
        <w:rPr>
          <w:rStyle w:val="Emphasis"/>
          <w:rFonts w:asciiTheme="minorHAnsi" w:hAnsiTheme="minorHAnsi" w:cstheme="minorHAnsi"/>
          <w:color w:val="000000" w:themeColor="text1"/>
          <w:szCs w:val="26"/>
        </w:rPr>
        <w:t>dropping our other, immediate projects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of</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rPr>
        <w:t>world-fixing and world-making</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as </w:t>
      </w:r>
      <w:r w:rsidRPr="00F60172">
        <w:rPr>
          <w:rStyle w:val="Emphasis"/>
          <w:rFonts w:asciiTheme="minorHAnsi" w:hAnsiTheme="minorHAnsi" w:cstheme="minorHAnsi"/>
          <w:color w:val="000000" w:themeColor="text1"/>
        </w:rPr>
        <w:t>any suffering</w:t>
      </w:r>
      <w:r w:rsidRPr="00F60172">
        <w:rPr>
          <w:rStyle w:val="StyleUnderline"/>
          <w:rFonts w:asciiTheme="minorHAnsi" w:hAnsiTheme="minorHAnsi" w:cstheme="minorHAnsi"/>
          <w:color w:val="000000" w:themeColor="text1"/>
        </w:rPr>
        <w:t xml:space="preserve"> we might alleviate now is </w:t>
      </w:r>
      <w:r w:rsidRPr="00F60172">
        <w:rPr>
          <w:rStyle w:val="Emphasis"/>
          <w:rFonts w:asciiTheme="minorHAnsi" w:hAnsiTheme="minorHAnsi" w:cstheme="minorHAnsi"/>
          <w:color w:val="000000" w:themeColor="text1"/>
        </w:rPr>
        <w:t xml:space="preserve">secondary to the </w:t>
      </w:r>
      <w:r w:rsidRPr="00F60172">
        <w:rPr>
          <w:rStyle w:val="Emphasis"/>
          <w:rFonts w:asciiTheme="minorHAnsi" w:hAnsiTheme="minorHAnsi" w:cstheme="minorHAnsi"/>
          <w:color w:val="000000" w:themeColor="text1"/>
          <w:highlight w:val="yellow"/>
        </w:rPr>
        <w:t>possibility of extinction</w:t>
      </w:r>
      <w:r w:rsidRPr="00F60172">
        <w:rPr>
          <w:rFonts w:asciiTheme="minorHAnsi" w:hAnsiTheme="minorHAnsi" w:cstheme="minorHAnsi"/>
          <w:color w:val="000000" w:themeColor="text1"/>
          <w:sz w:val="12"/>
        </w:rPr>
        <w:t xml:space="preserve">. I have too many reservations about Bostrom’s strategic ideas, his thoughts on how change gets made, and his ability to consistently distinguish sci-fi from reality, to buy that fully. Big-history thinking raises questions, though, that go beyond Bostrom’s exclusive focus on AI scenarios. What if, to have any hope of building the world we want, the first step is to prioritize catastrophic threats, even others like climate change or biosecurity? </w:t>
      </w:r>
      <w:r w:rsidRPr="00F60172">
        <w:rPr>
          <w:rStyle w:val="StyleUnderline"/>
          <w:rFonts w:asciiTheme="minorHAnsi" w:hAnsiTheme="minorHAnsi" w:cstheme="minorHAnsi"/>
          <w:color w:val="000000" w:themeColor="text1"/>
        </w:rPr>
        <w:t xml:space="preserve">Maybe the state of </w:t>
      </w:r>
      <w:r w:rsidRPr="00F60172">
        <w:rPr>
          <w:rStyle w:val="StyleUnderline"/>
          <w:rFonts w:asciiTheme="minorHAnsi" w:hAnsiTheme="minorHAnsi" w:cstheme="minorHAnsi"/>
          <w:color w:val="000000" w:themeColor="text1"/>
          <w:highlight w:val="yellow"/>
        </w:rPr>
        <w:t>tech</w:t>
      </w:r>
      <w:r w:rsidRPr="00F60172">
        <w:rPr>
          <w:rStyle w:val="StyleUnderline"/>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rPr>
        <w:t xml:space="preserve">does </w:t>
      </w:r>
      <w:r w:rsidRPr="00F60172">
        <w:rPr>
          <w:rStyle w:val="Emphasis"/>
          <w:rFonts w:asciiTheme="minorHAnsi" w:hAnsiTheme="minorHAnsi" w:cstheme="minorHAnsi"/>
          <w:color w:val="000000" w:themeColor="text1"/>
          <w:highlight w:val="yellow"/>
        </w:rPr>
        <w:t>place us</w:t>
      </w:r>
      <w:r w:rsidRPr="00F60172">
        <w:rPr>
          <w:rStyle w:val="StyleUnderline"/>
          <w:rFonts w:asciiTheme="minorHAnsi" w:hAnsiTheme="minorHAnsi" w:cstheme="minorHAnsi"/>
          <w:color w:val="000000" w:themeColor="text1"/>
          <w:highlight w:val="yellow"/>
        </w:rPr>
        <w:t xml:space="preserve"> at</w:t>
      </w:r>
      <w:r w:rsidRPr="00F60172">
        <w:rPr>
          <w:rStyle w:val="StyleUnderline"/>
          <w:rFonts w:asciiTheme="minorHAnsi" w:hAnsiTheme="minorHAnsi" w:cstheme="minorHAnsi"/>
          <w:color w:val="000000" w:themeColor="text1"/>
        </w:rPr>
        <w:t xml:space="preserve"> a </w:t>
      </w:r>
      <w:r w:rsidRPr="00F60172">
        <w:rPr>
          <w:rStyle w:val="Emphasis"/>
          <w:rFonts w:asciiTheme="minorHAnsi" w:hAnsiTheme="minorHAnsi" w:cstheme="minorHAnsi"/>
          <w:color w:val="000000" w:themeColor="text1"/>
          <w:highlight w:val="yellow"/>
        </w:rPr>
        <w:t>unique moment</w:t>
      </w:r>
      <w:r w:rsidRPr="00F60172">
        <w:rPr>
          <w:rStyle w:val="Emphasis"/>
          <w:rFonts w:asciiTheme="minorHAnsi" w:hAnsiTheme="minorHAnsi" w:cstheme="minorHAnsi"/>
          <w:color w:val="000000" w:themeColor="text1"/>
        </w:rPr>
        <w:t xml:space="preserve"> in history</w:t>
      </w:r>
      <w:r w:rsidRPr="00F60172">
        <w:rPr>
          <w:rStyle w:val="StyleUnderline"/>
          <w:rFonts w:asciiTheme="minorHAnsi" w:hAnsiTheme="minorHAnsi" w:cstheme="minorHAnsi"/>
          <w:color w:val="000000" w:themeColor="text1"/>
        </w:rPr>
        <w:t xml:space="preserve">, with the </w:t>
      </w:r>
      <w:r w:rsidRPr="00F60172">
        <w:rPr>
          <w:rStyle w:val="Emphasis"/>
          <w:rFonts w:asciiTheme="minorHAnsi" w:hAnsiTheme="minorHAnsi" w:cstheme="minorHAnsi"/>
          <w:color w:val="000000" w:themeColor="text1"/>
        </w:rPr>
        <w:t>unique urgency Bostrom feels.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Which would mean we ought to </w:t>
      </w:r>
      <w:r w:rsidRPr="00F60172">
        <w:rPr>
          <w:rStyle w:val="Emphasis"/>
          <w:rFonts w:asciiTheme="minorHAnsi" w:hAnsiTheme="minorHAnsi" w:cstheme="minorHAnsi"/>
          <w:color w:val="000000" w:themeColor="text1"/>
        </w:rPr>
        <w:t>think more strategically</w:t>
      </w:r>
      <w:r w:rsidRPr="00F60172">
        <w:rPr>
          <w:rStyle w:val="StyleUnderline"/>
          <w:rFonts w:asciiTheme="minorHAnsi" w:hAnsiTheme="minorHAnsi" w:cstheme="minorHAnsi"/>
          <w:color w:val="000000" w:themeColor="text1"/>
        </w:rPr>
        <w:t xml:space="preserve"> about </w:t>
      </w:r>
      <w:r w:rsidRPr="00F60172">
        <w:rPr>
          <w:rStyle w:val="Emphasis"/>
          <w:rFonts w:asciiTheme="minorHAnsi" w:hAnsiTheme="minorHAnsi" w:cstheme="minorHAnsi"/>
          <w:color w:val="000000" w:themeColor="text1"/>
        </w:rPr>
        <w:t>where to apply that urgency</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rPr>
        <w:t>Terrifying as it is, Bostrom might have a point.</w:t>
      </w:r>
    </w:p>
    <w:p w14:paraId="6307156E" w14:textId="77777777" w:rsidR="00FF4E45" w:rsidRPr="00F60172" w:rsidRDefault="00FF4E45" w:rsidP="00FF4E45">
      <w:pPr>
        <w:pStyle w:val="Heading4"/>
        <w:rPr>
          <w:color w:val="000000" w:themeColor="text1"/>
        </w:rPr>
      </w:pPr>
      <w:r w:rsidRPr="00F60172">
        <w:rPr>
          <w:color w:val="000000" w:themeColor="text1"/>
          <w:u w:val="single"/>
        </w:rPr>
        <w:t>Thoughts themselves</w:t>
      </w:r>
      <w:r w:rsidRPr="00F60172">
        <w:rPr>
          <w:color w:val="000000" w:themeColor="text1"/>
        </w:rPr>
        <w:t xml:space="preserve"> are finite and trade off –</w:t>
      </w:r>
      <w:proofErr w:type="gramStart"/>
      <w:r w:rsidRPr="00F60172">
        <w:rPr>
          <w:color w:val="000000" w:themeColor="text1"/>
        </w:rPr>
        <w:t>all of</w:t>
      </w:r>
      <w:proofErr w:type="gramEnd"/>
      <w:r w:rsidRPr="00F60172">
        <w:rPr>
          <w:color w:val="000000" w:themeColor="text1"/>
        </w:rPr>
        <w:t xml:space="preserve"> the thought behind the 1ac </w:t>
      </w:r>
      <w:r w:rsidRPr="00F60172">
        <w:rPr>
          <w:color w:val="000000" w:themeColor="text1"/>
          <w:u w:val="single"/>
        </w:rPr>
        <w:t>must</w:t>
      </w:r>
      <w:r w:rsidRPr="00F60172">
        <w:rPr>
          <w:color w:val="000000" w:themeColor="text1"/>
        </w:rPr>
        <w:t xml:space="preserve"> be devoted to transhumanism. </w:t>
      </w:r>
    </w:p>
    <w:p w14:paraId="21CDFD3F" w14:textId="77777777" w:rsidR="00FF4E45" w:rsidRPr="00F60172" w:rsidRDefault="00FF4E45" w:rsidP="00FF4E45">
      <w:pPr>
        <w:pStyle w:val="ListParagraph"/>
        <w:ind w:left="0"/>
        <w:rPr>
          <w:rFonts w:asciiTheme="minorHAnsi" w:hAnsiTheme="minorHAnsi" w:cstheme="minorHAnsi"/>
          <w:color w:val="000000" w:themeColor="text1"/>
        </w:rPr>
      </w:pPr>
      <w:r w:rsidRPr="00F60172">
        <w:rPr>
          <w:rFonts w:asciiTheme="minorHAnsi" w:hAnsiTheme="minorHAnsi" w:cstheme="minorHAnsi"/>
          <w:color w:val="000000" w:themeColor="text1"/>
        </w:rPr>
        <w:t xml:space="preserve">Eliezer </w:t>
      </w:r>
      <w:r w:rsidRPr="00F60172">
        <w:rPr>
          <w:rStyle w:val="Style13ptBold"/>
          <w:rFonts w:asciiTheme="minorHAnsi" w:hAnsiTheme="minorHAnsi" w:cstheme="minorHAnsi"/>
          <w:color w:val="000000" w:themeColor="text1"/>
        </w:rPr>
        <w:t>Yudkowsky 8</w:t>
      </w:r>
      <w:r w:rsidRPr="00F60172">
        <w:rPr>
          <w:rFonts w:asciiTheme="minorHAnsi" w:hAnsiTheme="minorHAnsi" w:cstheme="minorHAnsi"/>
          <w:color w:val="000000" w:themeColor="text1"/>
        </w:rPr>
        <w:t>, Research Fellow and Director of the Singularity Institute for Artificial Intelligence, The “Intuitions” Behind “Utilitarianism”, https://www.lesswrong.com/posts/r5MSQ83gtbjWRBDWJ/the-intuitions-behind-utilitarianism</w:t>
      </w:r>
    </w:p>
    <w:p w14:paraId="76791D05" w14:textId="77777777" w:rsidR="00FF4E45" w:rsidRPr="00F60172" w:rsidRDefault="00FF4E45" w:rsidP="00FF4E45">
      <w:pPr>
        <w:pStyle w:val="ListParagraph"/>
        <w:ind w:left="0"/>
        <w:rPr>
          <w:rFonts w:asciiTheme="minorHAnsi" w:hAnsiTheme="minorHAnsi" w:cstheme="minorHAnsi"/>
          <w:color w:val="000000" w:themeColor="text1"/>
          <w:sz w:val="12"/>
        </w:rPr>
      </w:pPr>
      <w:r w:rsidRPr="00F60172">
        <w:rPr>
          <w:rStyle w:val="StyleUnderline"/>
          <w:rFonts w:asciiTheme="minorHAnsi" w:hAnsiTheme="minorHAnsi" w:cstheme="minorHAnsi"/>
          <w:color w:val="000000" w:themeColor="text1"/>
          <w:highlight w:val="yellow"/>
        </w:rPr>
        <w:t>Whatever</w:t>
      </w:r>
      <w:r w:rsidRPr="00F60172">
        <w:rPr>
          <w:rStyle w:val="StyleUnderline"/>
          <w:rFonts w:asciiTheme="minorHAnsi" w:hAnsiTheme="minorHAnsi" w:cstheme="minorHAnsi"/>
          <w:color w:val="000000" w:themeColor="text1"/>
        </w:rPr>
        <w:t xml:space="preserve"> value </w:t>
      </w:r>
      <w:r w:rsidRPr="00F60172">
        <w:rPr>
          <w:rStyle w:val="StyleUnderline"/>
          <w:rFonts w:asciiTheme="minorHAnsi" w:hAnsiTheme="minorHAnsi" w:cstheme="minorHAnsi"/>
          <w:color w:val="000000" w:themeColor="text1"/>
          <w:highlight w:val="yellow"/>
        </w:rPr>
        <w:t xml:space="preserve">is worth </w:t>
      </w:r>
      <w:r w:rsidRPr="00F60172">
        <w:rPr>
          <w:rStyle w:val="Emphasis"/>
          <w:rFonts w:asciiTheme="minorHAnsi" w:hAnsiTheme="minorHAnsi" w:cstheme="minorHAnsi"/>
          <w:color w:val="000000" w:themeColor="text1"/>
          <w:highlight w:val="yellow"/>
        </w:rPr>
        <w:t>thinking about</w:t>
      </w:r>
      <w:r w:rsidRPr="00F60172">
        <w:rPr>
          <w:rStyle w:val="StyleUnderline"/>
          <w:rFonts w:asciiTheme="minorHAnsi" w:hAnsiTheme="minorHAnsi" w:cstheme="minorHAnsi"/>
          <w:color w:val="000000" w:themeColor="text1"/>
        </w:rPr>
        <w:t xml:space="preserve"> at all </w:t>
      </w:r>
      <w:r w:rsidRPr="00F60172">
        <w:rPr>
          <w:rStyle w:val="StyleUnderline"/>
          <w:rFonts w:asciiTheme="minorHAnsi" w:hAnsiTheme="minorHAnsi" w:cstheme="minorHAnsi"/>
          <w:color w:val="000000" w:themeColor="text1"/>
          <w:highlight w:val="yellow"/>
        </w:rPr>
        <w:t xml:space="preserve">must be worth </w:t>
      </w:r>
      <w:r w:rsidRPr="00F60172">
        <w:rPr>
          <w:rStyle w:val="Emphasis"/>
          <w:rFonts w:asciiTheme="minorHAnsi" w:hAnsiTheme="minorHAnsi" w:cstheme="minorHAnsi"/>
          <w:color w:val="000000" w:themeColor="text1"/>
          <w:highlight w:val="yellow"/>
        </w:rPr>
        <w:t>trading off</w:t>
      </w:r>
      <w:r w:rsidRPr="00F60172">
        <w:rPr>
          <w:rStyle w:val="StyleUnderline"/>
          <w:rFonts w:asciiTheme="minorHAnsi" w:hAnsiTheme="minorHAnsi" w:cstheme="minorHAnsi"/>
          <w:color w:val="000000" w:themeColor="text1"/>
          <w:highlight w:val="yellow"/>
        </w:rPr>
        <w:t xml:space="preserve"> against </w:t>
      </w:r>
      <w:r w:rsidRPr="00F60172">
        <w:rPr>
          <w:rStyle w:val="Emphasis"/>
          <w:rFonts w:asciiTheme="minorHAnsi" w:hAnsiTheme="minorHAnsi" w:cstheme="minorHAnsi"/>
          <w:color w:val="000000" w:themeColor="text1"/>
          <w:highlight w:val="yellow"/>
        </w:rPr>
        <w:t>all other values worth thinking about</w:t>
      </w:r>
      <w:r w:rsidRPr="00F60172">
        <w:rPr>
          <w:rStyle w:val="StyleUnderline"/>
          <w:rFonts w:asciiTheme="minorHAnsi" w:hAnsiTheme="minorHAnsi" w:cstheme="minorHAnsi"/>
          <w:color w:val="000000" w:themeColor="text1"/>
          <w:highlight w:val="yellow"/>
        </w:rPr>
        <w:t xml:space="preserve">, because </w:t>
      </w:r>
      <w:r w:rsidRPr="00F60172">
        <w:rPr>
          <w:rStyle w:val="Emphasis"/>
          <w:rFonts w:asciiTheme="minorHAnsi" w:hAnsiTheme="minorHAnsi" w:cstheme="minorHAnsi"/>
          <w:color w:val="000000" w:themeColor="text1"/>
          <w:highlight w:val="yellow"/>
        </w:rPr>
        <w:t>thought itself is a limited resource that must be traded off</w:t>
      </w:r>
      <w:r w:rsidRPr="00F60172">
        <w:rPr>
          <w:rFonts w:asciiTheme="minorHAnsi" w:hAnsiTheme="minorHAnsi" w:cstheme="minorHAnsi"/>
          <w:color w:val="000000" w:themeColor="text1"/>
          <w:sz w:val="12"/>
        </w:rPr>
        <w:t>. When you reveal a value, you reveal a utility.</w:t>
      </w:r>
    </w:p>
    <w:p w14:paraId="1F5B3F6E" w14:textId="77777777" w:rsidR="00FF4E45" w:rsidRPr="00F60172" w:rsidRDefault="00FF4E45" w:rsidP="00FF4E45">
      <w:pPr>
        <w:pStyle w:val="Heading4"/>
        <w:rPr>
          <w:color w:val="000000" w:themeColor="text1"/>
        </w:rPr>
      </w:pPr>
      <w:r w:rsidRPr="00F60172">
        <w:rPr>
          <w:color w:val="000000" w:themeColor="text1"/>
        </w:rPr>
        <w:t xml:space="preserve">Transhumanism must be the </w:t>
      </w:r>
      <w:r w:rsidRPr="00F60172">
        <w:rPr>
          <w:color w:val="000000" w:themeColor="text1"/>
          <w:u w:val="single"/>
        </w:rPr>
        <w:t>highest priority</w:t>
      </w:r>
      <w:r w:rsidRPr="00F60172">
        <w:rPr>
          <w:color w:val="000000" w:themeColor="text1"/>
        </w:rPr>
        <w:t xml:space="preserve"> – debates most focus it</w:t>
      </w:r>
    </w:p>
    <w:p w14:paraId="0A9D271F" w14:textId="77777777" w:rsidR="00FF4E45" w:rsidRPr="00F60172" w:rsidRDefault="00FF4E45" w:rsidP="00FF4E45">
      <w:pPr>
        <w:pStyle w:val="ListParagraph"/>
        <w:ind w:left="0"/>
        <w:rPr>
          <w:rFonts w:asciiTheme="minorHAnsi" w:hAnsiTheme="minorHAnsi" w:cstheme="minorHAnsi"/>
          <w:color w:val="000000" w:themeColor="text1"/>
        </w:rPr>
      </w:pPr>
      <w:r w:rsidRPr="00F60172">
        <w:rPr>
          <w:rFonts w:asciiTheme="minorHAnsi" w:hAnsiTheme="minorHAnsi" w:cstheme="minorHAnsi"/>
          <w:color w:val="000000" w:themeColor="text1"/>
        </w:rPr>
        <w:t xml:space="preserve">Carlos </w:t>
      </w:r>
      <w:r w:rsidRPr="00F60172">
        <w:rPr>
          <w:rStyle w:val="Style13ptBold"/>
          <w:rFonts w:asciiTheme="minorHAnsi" w:hAnsiTheme="minorHAnsi" w:cstheme="minorHAnsi"/>
          <w:color w:val="000000" w:themeColor="text1"/>
        </w:rPr>
        <w:t>Moreira 19</w:t>
      </w:r>
      <w:r w:rsidRPr="00F60172">
        <w:rPr>
          <w:rFonts w:asciiTheme="minorHAnsi" w:hAnsiTheme="minorHAnsi" w:cstheme="minorHAnsi"/>
          <w:color w:val="000000" w:themeColor="text1"/>
        </w:rPr>
        <w:t xml:space="preserve">, founder and CEO of </w:t>
      </w:r>
      <w:proofErr w:type="spellStart"/>
      <w:r w:rsidRPr="00F60172">
        <w:rPr>
          <w:rFonts w:asciiTheme="minorHAnsi" w:hAnsiTheme="minorHAnsi" w:cstheme="minorHAnsi"/>
          <w:color w:val="000000" w:themeColor="text1"/>
        </w:rPr>
        <w:t>WiseKey</w:t>
      </w:r>
      <w:proofErr w:type="spellEnd"/>
      <w:r w:rsidRPr="00F60172">
        <w:rPr>
          <w:rFonts w:asciiTheme="minorHAnsi" w:hAnsiTheme="minorHAnsi" w:cstheme="minorHAnsi"/>
          <w:color w:val="000000" w:themeColor="text1"/>
        </w:rPr>
        <w:t xml:space="preserve">, Adjunct Professor of the Graduate School of Engineering Royal Melbourne Institute of Technology from 1995 to 1999 as well as Head of the Trade </w:t>
      </w:r>
      <w:r w:rsidRPr="00F60172">
        <w:rPr>
          <w:rFonts w:asciiTheme="minorHAnsi" w:hAnsiTheme="minorHAnsi" w:cstheme="minorHAnsi"/>
          <w:color w:val="000000" w:themeColor="text1"/>
        </w:rPr>
        <w:lastRenderedPageBreak/>
        <w:t xml:space="preserve">Efficiency Lab at the Graduate School of Engineering at RMIT, “The </w:t>
      </w:r>
      <w:proofErr w:type="spellStart"/>
      <w:r w:rsidRPr="00F60172">
        <w:rPr>
          <w:rFonts w:asciiTheme="minorHAnsi" w:hAnsiTheme="minorHAnsi" w:cstheme="minorHAnsi"/>
          <w:color w:val="000000" w:themeColor="text1"/>
        </w:rPr>
        <w:t>transHuman</w:t>
      </w:r>
      <w:proofErr w:type="spellEnd"/>
      <w:r w:rsidRPr="00F60172">
        <w:rPr>
          <w:rFonts w:asciiTheme="minorHAnsi" w:hAnsiTheme="minorHAnsi" w:cstheme="minorHAnsi"/>
          <w:color w:val="000000" w:themeColor="text1"/>
        </w:rPr>
        <w:t xml:space="preserve"> Code: How </w:t>
      </w:r>
      <w:proofErr w:type="gramStart"/>
      <w:r w:rsidRPr="00F60172">
        <w:rPr>
          <w:rFonts w:asciiTheme="minorHAnsi" w:hAnsiTheme="minorHAnsi" w:cstheme="minorHAnsi"/>
          <w:color w:val="000000" w:themeColor="text1"/>
        </w:rPr>
        <w:t>To</w:t>
      </w:r>
      <w:proofErr w:type="gramEnd"/>
      <w:r w:rsidRPr="00F60172">
        <w:rPr>
          <w:rFonts w:asciiTheme="minorHAnsi" w:hAnsiTheme="minorHAnsi" w:cstheme="minorHAnsi"/>
          <w:color w:val="000000" w:themeColor="text1"/>
        </w:rPr>
        <w:t xml:space="preserve"> Program Your Future”, google books</w:t>
      </w:r>
    </w:p>
    <w:p w14:paraId="49F280AA" w14:textId="77777777" w:rsidR="00FF4E45" w:rsidRPr="00F60172" w:rsidRDefault="00FF4E45" w:rsidP="00FF4E45">
      <w:pPr>
        <w:pStyle w:val="ListParagraph"/>
        <w:ind w:left="0"/>
        <w:rPr>
          <w:rStyle w:val="Emphasis"/>
          <w:rFonts w:asciiTheme="minorHAnsi" w:hAnsiTheme="minorHAnsi" w:cstheme="minorHAnsi"/>
          <w:color w:val="000000" w:themeColor="text1"/>
        </w:rPr>
      </w:pPr>
      <w:r w:rsidRPr="00F60172">
        <w:rPr>
          <w:rStyle w:val="StyleUnderline"/>
          <w:rFonts w:asciiTheme="minorHAnsi" w:hAnsiTheme="minorHAnsi" w:cstheme="minorHAnsi"/>
          <w:color w:val="000000" w:themeColor="text1"/>
          <w:highlight w:val="yellow"/>
        </w:rPr>
        <w:t xml:space="preserve">We're </w:t>
      </w:r>
      <w:r w:rsidRPr="00F60172">
        <w:rPr>
          <w:rStyle w:val="Emphasis"/>
          <w:rFonts w:asciiTheme="minorHAnsi" w:hAnsiTheme="minorHAnsi" w:cstheme="minorHAnsi"/>
          <w:color w:val="000000" w:themeColor="text1"/>
          <w:highlight w:val="yellow"/>
        </w:rPr>
        <w:t>not even scratching the surface</w:t>
      </w:r>
      <w:r w:rsidRPr="00F60172">
        <w:rPr>
          <w:rStyle w:val="StyleUnderline"/>
          <w:rFonts w:asciiTheme="minorHAnsi" w:hAnsiTheme="minorHAnsi" w:cstheme="minorHAnsi"/>
          <w:color w:val="000000" w:themeColor="text1"/>
        </w:rPr>
        <w:t xml:space="preserve"> of the </w:t>
      </w:r>
      <w:r w:rsidRPr="00F60172">
        <w:rPr>
          <w:rStyle w:val="Emphasis"/>
          <w:rFonts w:asciiTheme="minorHAnsi" w:hAnsiTheme="minorHAnsi" w:cstheme="minorHAnsi"/>
          <w:color w:val="000000" w:themeColor="text1"/>
        </w:rPr>
        <w:t>artistic</w:t>
      </w:r>
      <w:r w:rsidRPr="00F60172">
        <w:rPr>
          <w:rStyle w:val="StyleUnderline"/>
          <w:rFonts w:asciiTheme="minorHAnsi" w:hAnsiTheme="minorHAnsi" w:cstheme="minorHAnsi"/>
          <w:color w:val="000000" w:themeColor="text1"/>
        </w:rPr>
        <w:t xml:space="preserve"> and </w:t>
      </w:r>
      <w:r w:rsidRPr="00F60172">
        <w:rPr>
          <w:rStyle w:val="Emphasis"/>
          <w:rFonts w:asciiTheme="minorHAnsi" w:hAnsiTheme="minorHAnsi" w:cstheme="minorHAnsi"/>
          <w:color w:val="000000" w:themeColor="text1"/>
        </w:rPr>
        <w:t>spiritual</w:t>
      </w:r>
      <w:r w:rsidRPr="00F60172">
        <w:rPr>
          <w:rStyle w:val="StyleUnderline"/>
          <w:rFonts w:asciiTheme="minorHAnsi" w:hAnsiTheme="minorHAnsi" w:cstheme="minorHAnsi"/>
          <w:color w:val="000000" w:themeColor="text1"/>
        </w:rPr>
        <w:t xml:space="preserve"> complexities</w:t>
      </w:r>
      <w:r w:rsidRPr="00F60172">
        <w:rPr>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rPr>
        <w:t>found in every human on the planet, or the abilities to love, to long, to dream, and to resolve</w:t>
      </w:r>
      <w:r w:rsidRPr="00F60172">
        <w:rPr>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The human is</w:t>
      </w:r>
      <w:r w:rsidRPr="00F60172">
        <w:rPr>
          <w:rStyle w:val="StyleUnderline"/>
          <w:rFonts w:asciiTheme="minorHAnsi" w:hAnsiTheme="minorHAnsi" w:cstheme="minorHAnsi"/>
          <w:color w:val="000000" w:themeColor="text1"/>
        </w:rPr>
        <w:t xml:space="preserve"> and will always be </w:t>
      </w:r>
      <w:r w:rsidRPr="00F60172">
        <w:rPr>
          <w:rStyle w:val="StyleUnderline"/>
          <w:rFonts w:asciiTheme="minorHAnsi" w:hAnsiTheme="minorHAnsi" w:cstheme="minorHAnsi"/>
          <w:color w:val="000000" w:themeColor="text1"/>
          <w:highlight w:val="yellow"/>
        </w:rPr>
        <w:t xml:space="preserve">the </w:t>
      </w:r>
      <w:r w:rsidRPr="00F60172">
        <w:rPr>
          <w:rStyle w:val="Emphasis"/>
          <w:rFonts w:asciiTheme="minorHAnsi" w:hAnsiTheme="minorHAnsi" w:cstheme="minorHAnsi"/>
          <w:color w:val="000000" w:themeColor="text1"/>
          <w:highlight w:val="yellow"/>
        </w:rPr>
        <w:t>greatest and most advanced technology</w:t>
      </w:r>
      <w:r w:rsidRPr="00F60172">
        <w:rPr>
          <w:rStyle w:val="StyleUnderline"/>
          <w:rFonts w:asciiTheme="minorHAnsi" w:hAnsiTheme="minorHAnsi" w:cstheme="minorHAnsi"/>
          <w:color w:val="000000" w:themeColor="text1"/>
          <w:highlight w:val="yellow"/>
        </w:rPr>
        <w:t xml:space="preserve"> the world has ever known</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 xml:space="preserve">Doesn't it then make the most sense to </w:t>
      </w:r>
      <w:r w:rsidRPr="00F60172">
        <w:rPr>
          <w:rStyle w:val="Emphasis"/>
          <w:rFonts w:asciiTheme="minorHAnsi" w:hAnsiTheme="minorHAnsi" w:cstheme="minorHAnsi"/>
          <w:color w:val="000000" w:themeColor="text1"/>
          <w:highlight w:val="yellow"/>
        </w:rPr>
        <w:t>place</w:t>
      </w:r>
      <w:r w:rsidRPr="00F60172">
        <w:rPr>
          <w:rStyle w:val="StyleUnderline"/>
          <w:rFonts w:asciiTheme="minorHAnsi" w:hAnsiTheme="minorHAnsi" w:cstheme="minorHAnsi"/>
          <w:color w:val="000000" w:themeColor="text1"/>
        </w:rPr>
        <w:t xml:space="preserve"> the </w:t>
      </w:r>
      <w:r w:rsidRPr="00F60172">
        <w:rPr>
          <w:rStyle w:val="Emphasis"/>
          <w:rFonts w:asciiTheme="minorHAnsi" w:hAnsiTheme="minorHAnsi" w:cstheme="minorHAnsi"/>
          <w:color w:val="000000" w:themeColor="text1"/>
          <w:highlight w:val="yellow"/>
        </w:rPr>
        <w:t>understanding</w:t>
      </w:r>
      <w:r w:rsidRPr="00F60172">
        <w:rPr>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highlight w:val="yellow"/>
        </w:rPr>
        <w:t>improvement</w:t>
      </w:r>
      <w:r w:rsidRPr="00F60172">
        <w:rPr>
          <w:rFonts w:asciiTheme="minorHAnsi" w:hAnsiTheme="minorHAnsi" w:cstheme="minorHAnsi"/>
          <w:color w:val="000000" w:themeColor="text1"/>
          <w:highlight w:val="yellow"/>
        </w:rPr>
        <w:t xml:space="preserve">, </w:t>
      </w:r>
      <w:r w:rsidRPr="00F60172">
        <w:rPr>
          <w:rStyle w:val="StyleUnderline"/>
          <w:rFonts w:asciiTheme="minorHAnsi" w:hAnsiTheme="minorHAnsi" w:cstheme="minorHAnsi"/>
          <w:color w:val="000000" w:themeColor="text1"/>
          <w:highlight w:val="yellow"/>
        </w:rPr>
        <w:t>and</w:t>
      </w:r>
      <w:r w:rsidRPr="00F60172">
        <w:rPr>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highlight w:val="yellow"/>
        </w:rPr>
        <w:t>utilization</w:t>
      </w:r>
      <w:r w:rsidRPr="00F60172">
        <w:rPr>
          <w:rFonts w:asciiTheme="minorHAnsi" w:hAnsiTheme="minorHAnsi" w:cstheme="minorHAnsi"/>
          <w:color w:val="000000" w:themeColor="text1"/>
          <w:highlight w:val="yellow"/>
        </w:rPr>
        <w:t xml:space="preserve"> </w:t>
      </w:r>
      <w:r w:rsidRPr="00F60172">
        <w:rPr>
          <w:rStyle w:val="StyleUnderline"/>
          <w:rFonts w:asciiTheme="minorHAnsi" w:hAnsiTheme="minorHAnsi" w:cstheme="minorHAnsi"/>
          <w:color w:val="000000" w:themeColor="text1"/>
          <w:highlight w:val="yellow"/>
        </w:rPr>
        <w:t xml:space="preserve">of humanity as </w:t>
      </w:r>
      <w:r w:rsidRPr="00F60172">
        <w:rPr>
          <w:rStyle w:val="Emphasis"/>
          <w:rFonts w:asciiTheme="minorHAnsi" w:hAnsiTheme="minorHAnsi" w:cstheme="minorHAnsi"/>
          <w:color w:val="000000" w:themeColor="text1"/>
          <w:highlight w:val="yellow"/>
        </w:rPr>
        <w:t>today's highest priority?</w:t>
      </w:r>
    </w:p>
    <w:p w14:paraId="773EE0A2" w14:textId="77777777" w:rsidR="00FF4E45" w:rsidRPr="00F60172" w:rsidRDefault="00FF4E45" w:rsidP="00FF4E45">
      <w:pPr>
        <w:pStyle w:val="Heading4"/>
        <w:rPr>
          <w:color w:val="000000" w:themeColor="text1"/>
        </w:rPr>
      </w:pPr>
      <w:r w:rsidRPr="00F60172">
        <w:rPr>
          <w:color w:val="000000" w:themeColor="text1"/>
        </w:rPr>
        <w:t xml:space="preserve">Probabilistic thinking makes a litany of extinction events inevitable and devalues mitigation strategies like transhumanism </w:t>
      </w:r>
    </w:p>
    <w:p w14:paraId="423C8FC0" w14:textId="77777777" w:rsidR="00FF4E45" w:rsidRPr="00F60172" w:rsidRDefault="00FF4E45" w:rsidP="00FF4E45">
      <w:pPr>
        <w:rPr>
          <w:rFonts w:asciiTheme="minorHAnsi" w:hAnsiTheme="minorHAnsi" w:cstheme="minorHAnsi"/>
          <w:color w:val="000000" w:themeColor="text1"/>
        </w:rPr>
      </w:pPr>
      <w:r w:rsidRPr="00F60172">
        <w:rPr>
          <w:rStyle w:val="Style13ptBold"/>
          <w:rFonts w:asciiTheme="minorHAnsi" w:hAnsiTheme="minorHAnsi" w:cstheme="minorHAnsi"/>
          <w:color w:val="000000" w:themeColor="text1"/>
        </w:rPr>
        <w:t xml:space="preserve">Clarke 8 ---- </w:t>
      </w:r>
      <w:r w:rsidRPr="00F60172">
        <w:rPr>
          <w:rFonts w:asciiTheme="minorHAnsi" w:hAnsiTheme="minorHAnsi" w:cstheme="minorHAnsi"/>
          <w:color w:val="000000" w:themeColor="text1"/>
        </w:rPr>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28639DFB" w14:textId="77777777" w:rsidR="00FF4E45" w:rsidRPr="00F60172" w:rsidRDefault="00FF4E45" w:rsidP="00FF4E45">
      <w:pPr>
        <w:rPr>
          <w:rStyle w:val="StyleUnderline"/>
          <w:rFonts w:asciiTheme="minorHAnsi" w:hAnsiTheme="minorHAnsi" w:cstheme="minorHAnsi"/>
          <w:color w:val="000000" w:themeColor="text1"/>
        </w:rPr>
      </w:pPr>
      <w:r w:rsidRPr="00F60172">
        <w:rPr>
          <w:rFonts w:asciiTheme="minorHAnsi" w:hAnsiTheme="minorHAnsi" w:cstheme="minorHAnsi"/>
          <w:color w:val="000000" w:themeColor="text1"/>
          <w:sz w:val="16"/>
        </w:rPr>
        <w:t xml:space="preserve">Clearly, </w:t>
      </w:r>
      <w:r w:rsidRPr="00F60172">
        <w:rPr>
          <w:rStyle w:val="StyleUnderline"/>
          <w:rFonts w:asciiTheme="minorHAnsi" w:hAnsiTheme="minorHAnsi" w:cstheme="minorHAnsi"/>
          <w:color w:val="000000" w:themeColor="text1"/>
          <w:highlight w:val="yellow"/>
        </w:rPr>
        <w:t xml:space="preserve">probabilistic thinking </w:t>
      </w:r>
      <w:r w:rsidRPr="00F60172">
        <w:rPr>
          <w:rStyle w:val="Emphasis"/>
          <w:rFonts w:asciiTheme="minorHAnsi" w:hAnsiTheme="minorHAnsi" w:cstheme="minorHAnsi"/>
          <w:color w:val="000000" w:themeColor="text1"/>
          <w:highlight w:val="yellow"/>
        </w:rPr>
        <w:t>cannot</w:t>
      </w:r>
      <w:r w:rsidRPr="00F60172">
        <w:rPr>
          <w:rStyle w:val="StyleUnderline"/>
          <w:rFonts w:asciiTheme="minorHAnsi" w:hAnsiTheme="minorHAnsi" w:cstheme="minorHAnsi"/>
          <w:color w:val="000000" w:themeColor="text1"/>
          <w:highlight w:val="yellow"/>
        </w:rPr>
        <w:t xml:space="preserve"> provide</w:t>
      </w:r>
      <w:r w:rsidRPr="00F60172">
        <w:rPr>
          <w:rStyle w:val="StyleUnderline"/>
          <w:rFonts w:asciiTheme="minorHAnsi" w:hAnsiTheme="minorHAnsi" w:cstheme="minorHAnsi"/>
          <w:color w:val="000000" w:themeColor="text1"/>
        </w:rPr>
        <w:t xml:space="preserve"> the full range of </w:t>
      </w:r>
      <w:r w:rsidRPr="00F60172">
        <w:rPr>
          <w:rStyle w:val="StyleUnderline"/>
          <w:rFonts w:asciiTheme="minorHAnsi" w:hAnsiTheme="minorHAnsi" w:cstheme="minorHAnsi"/>
          <w:color w:val="000000" w:themeColor="text1"/>
          <w:highlight w:val="yellow"/>
        </w:rPr>
        <w:t>concepts necessary to understand extreme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events. Nor can probabilistic thinking provide</w:t>
      </w:r>
      <w:r w:rsidRPr="00F60172">
        <w:rPr>
          <w:rStyle w:val="StyleUnderline"/>
          <w:rFonts w:asciiTheme="minorHAnsi" w:hAnsiTheme="minorHAnsi" w:cstheme="minorHAnsi"/>
          <w:color w:val="000000" w:themeColor="text1"/>
        </w:rPr>
        <w:t xml:space="preserve"> clear and unequivocal </w:t>
      </w:r>
      <w:r w:rsidRPr="00F60172">
        <w:rPr>
          <w:rStyle w:val="StyleUnderline"/>
          <w:rFonts w:asciiTheme="minorHAnsi" w:hAnsiTheme="minorHAnsi" w:cstheme="minorHAnsi"/>
          <w:color w:val="000000" w:themeColor="text1"/>
          <w:highlight w:val="yellow"/>
        </w:rPr>
        <w:t>counsel for</w:t>
      </w:r>
      <w:r w:rsidRPr="00F60172">
        <w:rPr>
          <w:rStyle w:val="StyleUnderline"/>
          <w:rFonts w:asciiTheme="minorHAnsi" w:hAnsiTheme="minorHAnsi" w:cstheme="minorHAnsi"/>
          <w:color w:val="000000" w:themeColor="text1"/>
        </w:rPr>
        <w:t xml:space="preserve"> social </w:t>
      </w:r>
      <w:r w:rsidRPr="00F60172">
        <w:rPr>
          <w:rStyle w:val="Emphasis"/>
          <w:rFonts w:asciiTheme="minorHAnsi" w:hAnsiTheme="minorHAnsi" w:cstheme="minorHAnsi"/>
          <w:color w:val="000000" w:themeColor="text1"/>
          <w:highlight w:val="yellow"/>
        </w:rPr>
        <w:t>policy</w:t>
      </w:r>
      <w:r w:rsidRPr="00F60172">
        <w:rPr>
          <w:rStyle w:val="StyleUnderline"/>
          <w:rFonts w:asciiTheme="minorHAnsi" w:hAnsiTheme="minorHAnsi" w:cstheme="minorHAnsi"/>
          <w:color w:val="000000" w:themeColor="text1"/>
          <w:highlight w:val="yellow"/>
        </w:rPr>
        <w:t xml:space="preserve"> regarding disaster</w:t>
      </w:r>
      <w:r w:rsidRPr="00F60172">
        <w:rPr>
          <w:rFonts w:asciiTheme="minorHAnsi" w:hAnsiTheme="minorHAnsi" w:cstheme="minorHAnsi"/>
          <w:color w:val="000000" w:themeColor="text1"/>
          <w:sz w:val="16"/>
          <w:highlight w:val="yellow"/>
        </w:rPr>
        <w:t>.</w:t>
      </w:r>
      <w:r w:rsidRPr="00F60172">
        <w:rPr>
          <w:rFonts w:asciiTheme="minorHAnsi" w:hAnsiTheme="minorHAnsi" w:cstheme="minorHAnsi"/>
          <w:color w:val="000000" w:themeColor="text1"/>
          <w:sz w:val="16"/>
        </w:rPr>
        <w:t xml:space="preserve"> For </w:t>
      </w:r>
      <w:r w:rsidRPr="00F60172">
        <w:rPr>
          <w:rStyle w:val="StyleUnderline"/>
          <w:rFonts w:asciiTheme="minorHAnsi" w:hAnsiTheme="minorHAnsi" w:cstheme="minorHAnsi"/>
          <w:color w:val="000000" w:themeColor="text1"/>
        </w:rPr>
        <w:t xml:space="preserve">if decisions were made and policy formulated only </w:t>
      </w:r>
      <w:proofErr w:type="gramStart"/>
      <w:r w:rsidRPr="00F60172">
        <w:rPr>
          <w:rStyle w:val="StyleUnderline"/>
          <w:rFonts w:asciiTheme="minorHAnsi" w:hAnsiTheme="minorHAnsi" w:cstheme="minorHAnsi"/>
          <w:color w:val="000000" w:themeColor="text1"/>
        </w:rPr>
        <w:t>on</w:t>
      </w:r>
      <w:r w:rsidRPr="00F60172">
        <w:rPr>
          <w:rFonts w:asciiTheme="minorHAnsi" w:hAnsiTheme="minorHAnsi" w:cstheme="minorHAnsi"/>
          <w:color w:val="000000" w:themeColor="text1"/>
          <w:sz w:val="16"/>
        </w:rPr>
        <w:t xml:space="preserve"> the basis of</w:t>
      </w:r>
      <w:proofErr w:type="gramEnd"/>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probabilities, </w:t>
      </w:r>
      <w:r w:rsidRPr="00F60172">
        <w:rPr>
          <w:rStyle w:val="StyleUnderline"/>
          <w:rFonts w:asciiTheme="minorHAnsi" w:hAnsiTheme="minorHAnsi" w:cstheme="minorHAnsi"/>
          <w:color w:val="000000" w:themeColor="text1"/>
          <w:highlight w:val="yellow"/>
        </w:rPr>
        <w:t>we would</w:t>
      </w:r>
      <w:r w:rsidRPr="00F60172">
        <w:rPr>
          <w:rStyle w:val="StyleUnderline"/>
          <w:rFonts w:asciiTheme="minorHAnsi" w:hAnsiTheme="minorHAnsi" w:cstheme="minorHAnsi"/>
          <w:color w:val="000000" w:themeColor="text1"/>
        </w:rPr>
        <w:t xml:space="preserve"> be pushed in the direction of </w:t>
      </w:r>
      <w:r w:rsidRPr="00F60172">
        <w:rPr>
          <w:rStyle w:val="StyleUnderline"/>
          <w:rFonts w:asciiTheme="minorHAnsi" w:hAnsiTheme="minorHAnsi" w:cstheme="minorHAnsi"/>
          <w:color w:val="000000" w:themeColor="text1"/>
          <w:highlight w:val="yellow"/>
        </w:rPr>
        <w:t xml:space="preserve">committing resources </w:t>
      </w:r>
      <w:r w:rsidRPr="00F60172">
        <w:rPr>
          <w:rStyle w:val="StyleUnderline"/>
          <w:rFonts w:asciiTheme="minorHAnsi" w:hAnsiTheme="minorHAnsi" w:cstheme="minorHAnsi"/>
          <w:color w:val="000000" w:themeColor="text1"/>
        </w:rPr>
        <w:t xml:space="preserve">to hazards </w:t>
      </w:r>
      <w:r w:rsidRPr="00F60172">
        <w:rPr>
          <w:rStyle w:val="StyleUnderline"/>
          <w:rFonts w:asciiTheme="minorHAnsi" w:hAnsiTheme="minorHAnsi" w:cstheme="minorHAnsi"/>
          <w:color w:val="000000" w:themeColor="text1"/>
          <w:highlight w:val="yellow"/>
        </w:rPr>
        <w:t xml:space="preserve">only on </w:t>
      </w:r>
      <w:r w:rsidRPr="00F60172">
        <w:rPr>
          <w:rStyle w:val="StyleUnderline"/>
          <w:rFonts w:asciiTheme="minorHAnsi" w:hAnsiTheme="minorHAnsi" w:cstheme="minorHAnsi"/>
          <w:color w:val="000000" w:themeColor="text1"/>
        </w:rPr>
        <w:t xml:space="preserve">the basis of their </w:t>
      </w:r>
      <w:r w:rsidRPr="00F60172">
        <w:rPr>
          <w:rStyle w:val="StyleUnderline"/>
          <w:rFonts w:asciiTheme="minorHAnsi" w:hAnsiTheme="minorHAnsi" w:cstheme="minorHAnsi"/>
          <w:color w:val="000000" w:themeColor="text1"/>
          <w:highlight w:val="yellow"/>
        </w:rPr>
        <w:t>likelihood</w:t>
      </w:r>
      <w:r w:rsidRPr="00F60172">
        <w:rPr>
          <w:rFonts w:asciiTheme="minorHAnsi" w:hAnsiTheme="minorHAnsi" w:cstheme="minorHAnsi"/>
          <w:color w:val="000000" w:themeColor="text1"/>
          <w:sz w:val="16"/>
        </w:rPr>
        <w:t xml:space="preserve"> of occurrence. While that is a sensible way to approach resource allocation, it is not the only sensible way. </w:t>
      </w:r>
      <w:r w:rsidRPr="00F60172">
        <w:rPr>
          <w:rStyle w:val="StyleUnderline"/>
          <w:rFonts w:asciiTheme="minorHAnsi" w:hAnsiTheme="minorHAnsi" w:cstheme="minorHAnsi"/>
          <w:color w:val="000000" w:themeColor="text1"/>
          <w:highlight w:val="yellow"/>
        </w:rPr>
        <w:t>Relying</w:t>
      </w:r>
      <w:r w:rsidRPr="00F60172">
        <w:rPr>
          <w:rFonts w:asciiTheme="minorHAnsi" w:hAnsiTheme="minorHAnsi" w:cstheme="minorHAnsi"/>
          <w:color w:val="000000" w:themeColor="text1"/>
          <w:sz w:val="16"/>
        </w:rPr>
        <w:t xml:space="preserve"> almost </w:t>
      </w:r>
      <w:r w:rsidRPr="00F60172">
        <w:rPr>
          <w:rStyle w:val="StyleUnderline"/>
          <w:rFonts w:asciiTheme="minorHAnsi" w:hAnsiTheme="minorHAnsi" w:cstheme="minorHAnsi"/>
          <w:color w:val="000000" w:themeColor="text1"/>
          <w:highlight w:val="yellow"/>
        </w:rPr>
        <w:t>exclusively on a probabilistic approach</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leaves little room</w:t>
      </w:r>
      <w:r w:rsidRPr="00F60172">
        <w:rPr>
          <w:rStyle w:val="StyleUnderline"/>
          <w:rFonts w:asciiTheme="minorHAnsi" w:hAnsiTheme="minorHAnsi" w:cstheme="minorHAnsi"/>
          <w:color w:val="000000" w:themeColor="text1"/>
          <w:highlight w:val="yellow"/>
        </w:rPr>
        <w:t xml:space="preserve"> for </w:t>
      </w:r>
      <w:r w:rsidRPr="00F60172">
        <w:rPr>
          <w:rStyle w:val="StyleUnderline"/>
          <w:rFonts w:asciiTheme="minorHAnsi" w:hAnsiTheme="minorHAnsi" w:cstheme="minorHAnsi"/>
          <w:color w:val="000000" w:themeColor="text1"/>
        </w:rPr>
        <w:t xml:space="preserve">a </w:t>
      </w:r>
      <w:r w:rsidRPr="00F60172">
        <w:rPr>
          <w:rStyle w:val="Emphasis"/>
          <w:rFonts w:asciiTheme="minorHAnsi" w:hAnsiTheme="minorHAnsi" w:cstheme="minorHAnsi"/>
          <w:color w:val="000000" w:themeColor="text1"/>
          <w:highlight w:val="yellow"/>
        </w:rPr>
        <w:t>reasonable</w:t>
      </w:r>
      <w:r w:rsidRPr="00F60172">
        <w:rPr>
          <w:rStyle w:val="StyleUnderline"/>
          <w:rFonts w:asciiTheme="minorHAnsi" w:hAnsiTheme="minorHAnsi" w:cstheme="minorHAnsi"/>
          <w:color w:val="000000" w:themeColor="text1"/>
        </w:rPr>
        <w:t xml:space="preserve"> argument</w:t>
      </w:r>
      <w:r w:rsidRPr="00F60172">
        <w:rPr>
          <w:rFonts w:asciiTheme="minorHAnsi" w:hAnsiTheme="minorHAnsi" w:cstheme="minorHAnsi"/>
          <w:color w:val="000000" w:themeColor="text1"/>
          <w:sz w:val="16"/>
        </w:rPr>
        <w:t xml:space="preserve"> that </w:t>
      </w:r>
      <w:r w:rsidRPr="00F60172">
        <w:rPr>
          <w:rStyle w:val="StyleUnderline"/>
          <w:rFonts w:asciiTheme="minorHAnsi" w:hAnsiTheme="minorHAnsi" w:cstheme="minorHAnsi"/>
          <w:color w:val="000000" w:themeColor="text1"/>
        </w:rPr>
        <w:t xml:space="preserve">we should also </w:t>
      </w:r>
      <w:r w:rsidRPr="00F60172">
        <w:rPr>
          <w:rStyle w:val="StyleUnderline"/>
          <w:rFonts w:asciiTheme="minorHAnsi" w:hAnsiTheme="minorHAnsi" w:cstheme="minorHAnsi"/>
          <w:color w:val="000000" w:themeColor="text1"/>
          <w:highlight w:val="yellow"/>
        </w:rPr>
        <w:t>worry about</w:t>
      </w:r>
      <w:r w:rsidRPr="00F60172">
        <w:rPr>
          <w:rFonts w:asciiTheme="minorHAnsi" w:hAnsiTheme="minorHAnsi" w:cstheme="minorHAnsi"/>
          <w:color w:val="000000" w:themeColor="text1"/>
          <w:sz w:val="16"/>
        </w:rPr>
        <w:t xml:space="preserve"> nuclear plant </w:t>
      </w:r>
      <w:r w:rsidRPr="00F60172">
        <w:rPr>
          <w:rStyle w:val="Emphasis"/>
          <w:rFonts w:asciiTheme="minorHAnsi" w:hAnsiTheme="minorHAnsi" w:cstheme="minorHAnsi"/>
          <w:color w:val="000000" w:themeColor="text1"/>
          <w:highlight w:val="yellow"/>
        </w:rPr>
        <w:t>meltdowns</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train </w:t>
      </w:r>
      <w:r w:rsidRPr="00F60172">
        <w:rPr>
          <w:rStyle w:val="StyleUnderline"/>
          <w:rFonts w:asciiTheme="minorHAnsi" w:hAnsiTheme="minorHAnsi" w:cstheme="minorHAnsi"/>
          <w:color w:val="000000" w:themeColor="text1"/>
          <w:highlight w:val="yellow"/>
        </w:rPr>
        <w:t>accidents</w:t>
      </w:r>
      <w:r w:rsidRPr="00F60172">
        <w:rPr>
          <w:rFonts w:asciiTheme="minorHAnsi" w:hAnsiTheme="minorHAnsi" w:cstheme="minorHAnsi"/>
          <w:color w:val="000000" w:themeColor="text1"/>
          <w:sz w:val="16"/>
        </w:rPr>
        <w:t xml:space="preserve"> involving toxic </w:t>
      </w:r>
      <w:proofErr w:type="spellStart"/>
      <w:r w:rsidRPr="00F60172">
        <w:rPr>
          <w:rFonts w:asciiTheme="minorHAnsi" w:hAnsiTheme="minorHAnsi" w:cstheme="minorHAnsi"/>
          <w:color w:val="000000" w:themeColor="text1"/>
          <w:sz w:val="16"/>
        </w:rPr>
        <w:t>chemi</w:t>
      </w:r>
      <w:proofErr w:type="spellEnd"/>
      <w:r w:rsidRPr="00F60172">
        <w:rPr>
          <w:rFonts w:asciiTheme="minorHAnsi" w:hAnsiTheme="minorHAnsi" w:cstheme="minorHAnsi"/>
          <w:color w:val="000000" w:themeColor="text1"/>
          <w:sz w:val="16"/>
        </w:rPr>
        <w:t xml:space="preserve">- </w:t>
      </w:r>
      <w:proofErr w:type="spellStart"/>
      <w:r w:rsidRPr="00F60172">
        <w:rPr>
          <w:rFonts w:asciiTheme="minorHAnsi" w:hAnsiTheme="minorHAnsi" w:cstheme="minorHAnsi"/>
          <w:color w:val="000000" w:themeColor="text1"/>
          <w:sz w:val="16"/>
        </w:rPr>
        <w:t>cals</w:t>
      </w:r>
      <w:proofErr w:type="spellEnd"/>
      <w:r w:rsidRPr="00F60172">
        <w:rPr>
          <w:rFonts w:asciiTheme="minorHAnsi" w:hAnsiTheme="minorHAnsi" w:cstheme="minorHAnsi"/>
          <w:color w:val="000000" w:themeColor="text1"/>
          <w:sz w:val="16"/>
        </w:rPr>
        <w:t xml:space="preserve">, increases in hurricane intensity from </w:t>
      </w:r>
      <w:r w:rsidRPr="00F60172">
        <w:rPr>
          <w:rStyle w:val="Emphasis"/>
          <w:rFonts w:asciiTheme="minorHAnsi" w:hAnsiTheme="minorHAnsi" w:cstheme="minorHAnsi"/>
          <w:color w:val="000000" w:themeColor="text1"/>
        </w:rPr>
        <w:t xml:space="preserve">global </w:t>
      </w:r>
      <w:r w:rsidRPr="00F60172">
        <w:rPr>
          <w:rStyle w:val="Emphasis"/>
          <w:rFonts w:asciiTheme="minorHAnsi" w:hAnsiTheme="minorHAnsi" w:cstheme="minorHAnsi"/>
          <w:color w:val="000000" w:themeColor="text1"/>
          <w:highlight w:val="yellow"/>
        </w:rPr>
        <w:t>warming</w:t>
      </w:r>
      <w:r w:rsidRPr="00F60172">
        <w:rPr>
          <w:rStyle w:val="StyleUnderline"/>
          <w:rFonts w:asciiTheme="minorHAnsi" w:hAnsiTheme="minorHAnsi" w:cstheme="minorHAnsi"/>
          <w:color w:val="000000" w:themeColor="text1"/>
          <w:highlight w:val="yellow"/>
        </w:rPr>
        <w:t>, asteroid strikes</w:t>
      </w:r>
      <w:r w:rsidRPr="00F60172">
        <w:rPr>
          <w:rStyle w:val="StyleUnderline"/>
          <w:rFonts w:asciiTheme="minorHAnsi" w:hAnsiTheme="minorHAnsi" w:cstheme="minorHAnsi"/>
          <w:color w:val="000000" w:themeColor="text1"/>
        </w:rPr>
        <w:t xml:space="preserve">, airplane </w:t>
      </w:r>
      <w:r w:rsidRPr="00F60172">
        <w:rPr>
          <w:rStyle w:val="StyleUnderline"/>
          <w:rFonts w:asciiTheme="minorHAnsi" w:hAnsiTheme="minorHAnsi" w:cstheme="minorHAnsi"/>
          <w:color w:val="000000" w:themeColor="text1"/>
          <w:highlight w:val="yellow"/>
        </w:rPr>
        <w:t xml:space="preserve">crashes, or </w:t>
      </w:r>
      <w:r w:rsidRPr="00F60172">
        <w:rPr>
          <w:rStyle w:val="Emphasis"/>
          <w:rFonts w:asciiTheme="minorHAnsi" w:hAnsiTheme="minorHAnsi" w:cstheme="minorHAnsi"/>
          <w:color w:val="000000" w:themeColor="text1"/>
          <w:highlight w:val="yellow"/>
        </w:rPr>
        <w:t>bird flu</w:t>
      </w:r>
      <w:r w:rsidRPr="00F60172">
        <w:rPr>
          <w:rStyle w:val="StyleUnderline"/>
          <w:rFonts w:asciiTheme="minorHAnsi" w:hAnsiTheme="minorHAnsi" w:cstheme="minorHAnsi"/>
          <w:color w:val="000000" w:themeColor="text1"/>
          <w:highlight w:val="yellow"/>
        </w:rPr>
        <w:t>.</w:t>
      </w:r>
      <w:r w:rsidRPr="00F60172">
        <w:rPr>
          <w:rStyle w:val="StyleUnderline"/>
          <w:rFonts w:asciiTheme="minorHAnsi" w:hAnsiTheme="minorHAnsi" w:cstheme="minorHAnsi"/>
          <w:color w:val="000000" w:themeColor="text1"/>
        </w:rPr>
        <w:t xml:space="preserve"> It is in the </w:t>
      </w:r>
      <w:r w:rsidRPr="00F60172">
        <w:rPr>
          <w:rStyle w:val="Emphasis"/>
          <w:rFonts w:asciiTheme="minorHAnsi" w:hAnsiTheme="minorHAnsi" w:cstheme="minorHAnsi"/>
          <w:color w:val="000000" w:themeColor="text1"/>
        </w:rPr>
        <w:t>nature</w:t>
      </w:r>
      <w:r w:rsidRPr="00F60172">
        <w:rPr>
          <w:rStyle w:val="StyleUnderline"/>
          <w:rFonts w:asciiTheme="minorHAnsi" w:hAnsiTheme="minorHAnsi" w:cstheme="minorHAnsi"/>
          <w:color w:val="000000" w:themeColor="text1"/>
        </w:rPr>
        <w:t xml:space="preserve"> of </w:t>
      </w:r>
      <w:r w:rsidRPr="00F60172">
        <w:rPr>
          <w:rStyle w:val="StyleUnderline"/>
          <w:rFonts w:asciiTheme="minorHAnsi" w:hAnsiTheme="minorHAnsi" w:cstheme="minorHAnsi"/>
          <w:color w:val="000000" w:themeColor="text1"/>
          <w:highlight w:val="yellow"/>
        </w:rPr>
        <w:t>"extreme events</w:t>
      </w:r>
      <w:r w:rsidRPr="00F60172">
        <w:rPr>
          <w:rFonts w:asciiTheme="minorHAnsi" w:hAnsiTheme="minorHAnsi" w:cstheme="minorHAnsi"/>
          <w:color w:val="000000" w:themeColor="text1"/>
          <w:sz w:val="16"/>
        </w:rPr>
        <w:t xml:space="preserve">" that </w:t>
      </w:r>
      <w:r w:rsidRPr="00F60172">
        <w:rPr>
          <w:rStyle w:val="StyleUnderline"/>
          <w:rFonts w:asciiTheme="minorHAnsi" w:hAnsiTheme="minorHAnsi" w:cstheme="minorHAnsi"/>
          <w:color w:val="000000" w:themeColor="text1"/>
        </w:rPr>
        <w:t xml:space="preserve">they </w:t>
      </w:r>
      <w:r w:rsidRPr="00F60172">
        <w:rPr>
          <w:rStyle w:val="StyleUnderline"/>
          <w:rFonts w:asciiTheme="minorHAnsi" w:hAnsiTheme="minorHAnsi" w:cstheme="minorHAnsi"/>
          <w:color w:val="000000" w:themeColor="text1"/>
          <w:highlight w:val="yellow"/>
        </w:rPr>
        <w:t>are</w:t>
      </w:r>
      <w:r w:rsidRPr="00F60172">
        <w:rPr>
          <w:rFonts w:asciiTheme="minorHAnsi" w:hAnsiTheme="minorHAnsi" w:cstheme="minorHAnsi"/>
          <w:color w:val="000000" w:themeColor="text1"/>
          <w:sz w:val="16"/>
        </w:rPr>
        <w:t xml:space="preserve"> statistically </w:t>
      </w:r>
      <w:r w:rsidRPr="00F60172">
        <w:rPr>
          <w:rStyle w:val="StyleUnderline"/>
          <w:rFonts w:asciiTheme="minorHAnsi" w:hAnsiTheme="minorHAnsi" w:cstheme="minorHAnsi"/>
          <w:color w:val="000000" w:themeColor="text1"/>
          <w:highlight w:val="yellow"/>
        </w:rPr>
        <w:t>rare</w:t>
      </w:r>
      <w:r w:rsidRPr="00F60172">
        <w:rPr>
          <w:rFonts w:asciiTheme="minorHAnsi" w:hAnsiTheme="minorHAnsi" w:cstheme="minorHAnsi"/>
          <w:color w:val="000000" w:themeColor="text1"/>
          <w:sz w:val="16"/>
        </w:rPr>
        <w:t xml:space="preserve"> and that they do not provide us with a distribution of events to which we could attach </w:t>
      </w:r>
      <w:proofErr w:type="spellStart"/>
      <w:r w:rsidRPr="00F60172">
        <w:rPr>
          <w:rFonts w:asciiTheme="minorHAnsi" w:hAnsiTheme="minorHAnsi" w:cstheme="minorHAnsi"/>
          <w:color w:val="000000" w:themeColor="text1"/>
          <w:sz w:val="16"/>
        </w:rPr>
        <w:t>probabili</w:t>
      </w:r>
      <w:proofErr w:type="spellEnd"/>
      <w:r w:rsidRPr="00F60172">
        <w:rPr>
          <w:rFonts w:asciiTheme="minorHAnsi" w:hAnsiTheme="minorHAnsi" w:cstheme="minorHAnsi"/>
          <w:color w:val="000000" w:themeColor="text1"/>
          <w:sz w:val="16"/>
        </w:rPr>
        <w:t xml:space="preserve">- ties. </w:t>
      </w:r>
      <w:r w:rsidRPr="00F60172">
        <w:rPr>
          <w:rStyle w:val="StyleUnderline"/>
          <w:rFonts w:asciiTheme="minorHAnsi" w:hAnsiTheme="minorHAnsi" w:cstheme="minorHAnsi"/>
          <w:color w:val="000000" w:themeColor="text1"/>
        </w:rPr>
        <w:t xml:space="preserve">The idea of possibilistic thinking </w:t>
      </w:r>
      <w:r w:rsidRPr="00F60172">
        <w:rPr>
          <w:rStyle w:val="Emphasis"/>
          <w:rFonts w:asciiTheme="minorHAnsi" w:hAnsiTheme="minorHAnsi" w:cstheme="minorHAnsi"/>
          <w:color w:val="000000" w:themeColor="text1"/>
        </w:rPr>
        <w:t>complements</w:t>
      </w:r>
      <w:r w:rsidRPr="00F60172">
        <w:rPr>
          <w:rStyle w:val="StyleUnderline"/>
          <w:rFonts w:asciiTheme="minorHAnsi" w:hAnsiTheme="minorHAnsi" w:cstheme="minorHAnsi"/>
          <w:color w:val="000000" w:themeColor="text1"/>
        </w:rPr>
        <w:t xml:space="preserve"> probabilistic thinking in the social scientific quest to understand how and why people behave as they do.</w:t>
      </w:r>
    </w:p>
    <w:p w14:paraId="10B068DF" w14:textId="77777777" w:rsidR="00FF4E45" w:rsidRPr="00F60172" w:rsidRDefault="00FF4E45" w:rsidP="00FF4E45">
      <w:pPr>
        <w:pStyle w:val="Heading4"/>
        <w:rPr>
          <w:color w:val="000000" w:themeColor="text1"/>
        </w:rPr>
      </w:pPr>
      <w:r w:rsidRPr="00F60172">
        <w:rPr>
          <w:color w:val="000000" w:themeColor="text1"/>
        </w:rPr>
        <w:t>Any distraction from transhumanism kills thousands – even a second difference means that 2 people die – even if it’s a small difference it is still a reason the alt is net better – it also risks extinction – every second transhumanism isn’t achieved extinction is more likely – that outweighs</w:t>
      </w:r>
    </w:p>
    <w:p w14:paraId="5AB3FFD0" w14:textId="77777777" w:rsidR="00FF4E45" w:rsidRPr="00F60172" w:rsidRDefault="00FF4E45" w:rsidP="00FF4E45">
      <w:pPr>
        <w:rPr>
          <w:rStyle w:val="Style13ptBold"/>
          <w:bCs w:val="0"/>
          <w:color w:val="000000" w:themeColor="text1"/>
        </w:rPr>
      </w:pPr>
      <w:r w:rsidRPr="00F60172">
        <w:rPr>
          <w:rStyle w:val="Style13ptBold"/>
          <w:rFonts w:asciiTheme="minorHAnsi" w:hAnsiTheme="minorHAnsi" w:cstheme="minorHAnsi"/>
          <w:color w:val="000000" w:themeColor="text1"/>
        </w:rPr>
        <w:t xml:space="preserve">Bostrom 13 </w:t>
      </w:r>
      <w:r w:rsidRPr="00F60172">
        <w:rPr>
          <w:rFonts w:asciiTheme="minorHAnsi" w:hAnsiTheme="minorHAnsi" w:cstheme="minorHAnsi"/>
          <w:color w:val="000000" w:themeColor="text1"/>
        </w:rPr>
        <w:t xml:space="preserve">{Nick, Philosopher and professor (Oxford), Ph.D. (LSOE), director of The Future of Humanity Institute and the </w:t>
      </w:r>
      <w:proofErr w:type="spellStart"/>
      <w:r w:rsidRPr="00F60172">
        <w:rPr>
          <w:rFonts w:asciiTheme="minorHAnsi" w:hAnsiTheme="minorHAnsi" w:cstheme="minorHAnsi"/>
          <w:color w:val="000000" w:themeColor="text1"/>
        </w:rPr>
        <w:t>Programme</w:t>
      </w:r>
      <w:proofErr w:type="spellEnd"/>
      <w:r w:rsidRPr="00F60172">
        <w:rPr>
          <w:rFonts w:asciiTheme="minorHAnsi" w:hAnsiTheme="minorHAnsi" w:cstheme="minorHAnsi"/>
          <w:color w:val="000000" w:themeColor="text1"/>
        </w:rPr>
        <w:t xml:space="preserve"> on the Impacts of Future Technology, of course, he’s also the inaugural recipient of “The Eugene R. Gannon Award for the Continued Pursuit of Human Advancement,” “Existential Risk Prevention as Global Priority,” Global Policy, Vol 4, Issue 1, </w:t>
      </w:r>
      <w:hyperlink r:id="rId6" w:history="1">
        <w:r w:rsidRPr="00F60172">
          <w:rPr>
            <w:rStyle w:val="Hyperlink"/>
            <w:rFonts w:asciiTheme="minorHAnsi" w:hAnsiTheme="minorHAnsi" w:cstheme="minorHAnsi"/>
            <w:color w:val="000000" w:themeColor="text1"/>
          </w:rPr>
          <w:t>http://www.existential-risk.org/concept.html</w:t>
        </w:r>
      </w:hyperlink>
      <w:r w:rsidRPr="00F60172">
        <w:rPr>
          <w:rFonts w:asciiTheme="minorHAnsi" w:hAnsiTheme="minorHAnsi" w:cstheme="minorHAnsi"/>
          <w:color w:val="000000" w:themeColor="text1"/>
        </w:rPr>
        <w:t>#THUR}</w:t>
      </w:r>
    </w:p>
    <w:p w14:paraId="4669AF5F" w14:textId="77777777" w:rsidR="00FF4E45" w:rsidRPr="00F60172" w:rsidRDefault="00FF4E45" w:rsidP="00FF4E45">
      <w:pPr>
        <w:rPr>
          <w:rStyle w:val="Emphasis"/>
          <w:b w:val="0"/>
          <w:iCs w:val="0"/>
          <w:color w:val="000000" w:themeColor="text1"/>
          <w:sz w:val="12"/>
          <w:u w:val="none"/>
        </w:rPr>
      </w:pPr>
      <w:r w:rsidRPr="00F60172">
        <w:rPr>
          <w:rFonts w:asciiTheme="minorHAnsi" w:hAnsiTheme="minorHAnsi" w:cstheme="minorHAnsi"/>
          <w:color w:val="000000" w:themeColor="text1"/>
          <w:sz w:val="12"/>
        </w:rPr>
        <w:t xml:space="preserve">The </w:t>
      </w:r>
      <w:proofErr w:type="spellStart"/>
      <w:r w:rsidRPr="00F60172">
        <w:rPr>
          <w:rFonts w:asciiTheme="minorHAnsi" w:hAnsiTheme="minorHAnsi" w:cstheme="minorHAnsi"/>
          <w:color w:val="000000" w:themeColor="text1"/>
          <w:sz w:val="12"/>
        </w:rPr>
        <w:t>maxipok</w:t>
      </w:r>
      <w:proofErr w:type="spellEnd"/>
      <w:r w:rsidRPr="00F60172">
        <w:rPr>
          <w:rFonts w:asciiTheme="minorHAnsi" w:hAnsiTheme="minorHAnsi" w:cstheme="minorHAnsi"/>
          <w:color w:val="000000" w:themeColor="text1"/>
          <w:sz w:val="12"/>
        </w:rPr>
        <w:t xml:space="preserve"> rule 1.1. Existential risk and uncertainty </w:t>
      </w:r>
      <w:proofErr w:type="gramStart"/>
      <w:r w:rsidRPr="00F60172">
        <w:rPr>
          <w:rFonts w:asciiTheme="minorHAnsi" w:hAnsiTheme="minorHAnsi" w:cstheme="minorHAnsi"/>
          <w:color w:val="000000" w:themeColor="text1"/>
          <w:sz w:val="12"/>
        </w:rPr>
        <w:t>An</w:t>
      </w:r>
      <w:proofErr w:type="gramEnd"/>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existential risk </w:t>
      </w:r>
      <w:r w:rsidRPr="00F60172">
        <w:rPr>
          <w:rFonts w:asciiTheme="minorHAnsi" w:hAnsiTheme="minorHAnsi" w:cstheme="minorHAnsi"/>
          <w:color w:val="000000" w:themeColor="text1"/>
          <w:sz w:val="12"/>
        </w:rPr>
        <w:t xml:space="preserve">is one that </w:t>
      </w:r>
      <w:r w:rsidRPr="00F60172">
        <w:rPr>
          <w:rStyle w:val="StyleUnderline"/>
          <w:rFonts w:asciiTheme="minorHAnsi" w:hAnsiTheme="minorHAnsi" w:cstheme="minorHAnsi"/>
          <w:color w:val="000000" w:themeColor="text1"/>
        </w:rPr>
        <w:t>threatens the premature extinction of Earth</w:t>
      </w:r>
      <w:r w:rsidRPr="00F60172">
        <w:rPr>
          <w:rFonts w:asciiTheme="minorHAnsi" w:hAnsiTheme="minorHAnsi" w:cstheme="minorHAnsi"/>
          <w:color w:val="000000" w:themeColor="text1"/>
          <w:sz w:val="12"/>
        </w:rPr>
        <w:t xml:space="preserve">-originating intelligent life or the permanent and drastic destruction of its potential for desirable future development (Bostrom 2002). </w:t>
      </w:r>
      <w:r w:rsidRPr="00F60172">
        <w:rPr>
          <w:rStyle w:val="StyleUnderline"/>
          <w:rFonts w:asciiTheme="minorHAnsi" w:hAnsiTheme="minorHAnsi" w:cstheme="minorHAnsi"/>
          <w:color w:val="000000" w:themeColor="text1"/>
        </w:rPr>
        <w:t>Although it is</w:t>
      </w:r>
      <w:r w:rsidRPr="00F60172">
        <w:rPr>
          <w:rFonts w:asciiTheme="minorHAnsi" w:hAnsiTheme="minorHAnsi" w:cstheme="minorHAnsi"/>
          <w:color w:val="000000" w:themeColor="text1"/>
          <w:sz w:val="12"/>
        </w:rPr>
        <w:t xml:space="preserve"> often </w:t>
      </w:r>
      <w:r w:rsidRPr="00F60172">
        <w:rPr>
          <w:rStyle w:val="StyleUnderline"/>
          <w:rFonts w:asciiTheme="minorHAnsi" w:hAnsiTheme="minorHAnsi" w:cstheme="minorHAnsi"/>
          <w:color w:val="000000" w:themeColor="text1"/>
        </w:rPr>
        <w:t>difficult to assess the probability of existential risks, there are</w:t>
      </w:r>
      <w:r w:rsidRPr="00F60172">
        <w:rPr>
          <w:rFonts w:asciiTheme="minorHAnsi" w:hAnsiTheme="minorHAnsi" w:cstheme="minorHAnsi"/>
          <w:color w:val="000000" w:themeColor="text1"/>
          <w:sz w:val="12"/>
        </w:rPr>
        <w:t xml:space="preserve"> many </w:t>
      </w:r>
      <w:r w:rsidRPr="00F60172">
        <w:rPr>
          <w:rStyle w:val="StyleUnderline"/>
          <w:rFonts w:asciiTheme="minorHAnsi" w:hAnsiTheme="minorHAnsi" w:cstheme="minorHAnsi"/>
          <w:color w:val="000000" w:themeColor="text1"/>
        </w:rPr>
        <w:t>reasons to suppose that the total such risk</w:t>
      </w:r>
      <w:r w:rsidRPr="00F60172">
        <w:rPr>
          <w:rFonts w:asciiTheme="minorHAnsi" w:hAnsiTheme="minorHAnsi" w:cstheme="minorHAnsi"/>
          <w:color w:val="000000" w:themeColor="text1"/>
          <w:sz w:val="12"/>
        </w:rPr>
        <w:t xml:space="preserve"> confronting humanity over the next few centuries </w:t>
      </w:r>
      <w:r w:rsidRPr="00F60172">
        <w:rPr>
          <w:rStyle w:val="StyleUnderline"/>
          <w:rFonts w:asciiTheme="minorHAnsi" w:hAnsiTheme="minorHAnsi" w:cstheme="minorHAnsi"/>
          <w:color w:val="000000" w:themeColor="text1"/>
        </w:rPr>
        <w:t xml:space="preserve">is </w:t>
      </w:r>
      <w:r w:rsidRPr="00F60172">
        <w:rPr>
          <w:rStyle w:val="Emphasis"/>
          <w:rFonts w:asciiTheme="minorHAnsi" w:hAnsiTheme="minorHAnsi" w:cstheme="minorHAnsi"/>
          <w:color w:val="000000" w:themeColor="text1"/>
        </w:rPr>
        <w:t>significant</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Estimates of </w:t>
      </w:r>
      <w:r w:rsidRPr="00F60172">
        <w:rPr>
          <w:rFonts w:asciiTheme="minorHAnsi" w:hAnsiTheme="minorHAnsi" w:cstheme="minorHAnsi"/>
          <w:color w:val="000000" w:themeColor="text1"/>
          <w:sz w:val="12"/>
        </w:rPr>
        <w:t>10-</w:t>
      </w:r>
      <w:r w:rsidRPr="00F60172">
        <w:rPr>
          <w:rStyle w:val="StyleUnderline"/>
          <w:rFonts w:asciiTheme="minorHAnsi" w:hAnsiTheme="minorHAnsi" w:cstheme="minorHAnsi"/>
          <w:color w:val="000000" w:themeColor="text1"/>
        </w:rPr>
        <w:t>20%</w:t>
      </w:r>
      <w:r w:rsidRPr="00F60172">
        <w:rPr>
          <w:rFonts w:asciiTheme="minorHAnsi" w:hAnsiTheme="minorHAnsi" w:cstheme="minorHAnsi"/>
          <w:color w:val="000000" w:themeColor="text1"/>
          <w:sz w:val="12"/>
        </w:rPr>
        <w:t xml:space="preserve"> total existential </w:t>
      </w:r>
      <w:r w:rsidRPr="00F60172">
        <w:rPr>
          <w:rStyle w:val="StyleUnderline"/>
          <w:rFonts w:asciiTheme="minorHAnsi" w:hAnsiTheme="minorHAnsi" w:cstheme="minorHAnsi"/>
          <w:color w:val="000000" w:themeColor="text1"/>
        </w:rPr>
        <w:t>risk</w:t>
      </w:r>
      <w:r w:rsidRPr="00F60172">
        <w:rPr>
          <w:rFonts w:asciiTheme="minorHAnsi" w:hAnsiTheme="minorHAnsi" w:cstheme="minorHAnsi"/>
          <w:color w:val="000000" w:themeColor="text1"/>
          <w:sz w:val="12"/>
        </w:rPr>
        <w:t xml:space="preserve"> in this century </w:t>
      </w:r>
      <w:proofErr w:type="gramStart"/>
      <w:r w:rsidRPr="00F60172">
        <w:rPr>
          <w:rStyle w:val="StyleUnderline"/>
          <w:rFonts w:asciiTheme="minorHAnsi" w:hAnsiTheme="minorHAnsi" w:cstheme="minorHAnsi"/>
          <w:color w:val="000000" w:themeColor="text1"/>
        </w:rPr>
        <w:t>are</w:t>
      </w:r>
      <w:proofErr w:type="gramEnd"/>
      <w:r w:rsidRPr="00F60172">
        <w:rPr>
          <w:rStyle w:val="StyleUnderline"/>
          <w:rFonts w:asciiTheme="minorHAnsi" w:hAnsiTheme="minorHAnsi" w:cstheme="minorHAnsi"/>
          <w:color w:val="000000" w:themeColor="text1"/>
        </w:rPr>
        <w:t xml:space="preserve"> fairly typical</w:t>
      </w:r>
      <w:r w:rsidRPr="00F60172">
        <w:rPr>
          <w:rFonts w:asciiTheme="minorHAnsi" w:hAnsiTheme="minorHAnsi" w:cstheme="minorHAnsi"/>
          <w:color w:val="000000" w:themeColor="text1"/>
          <w:sz w:val="12"/>
        </w:rPr>
        <w:t xml:space="preserve"> among those who have examined the issue, though inevitably such estimates rely heavily on subjective judgment.1 The most reasonable estimate might be substantially higher or lower. But perhaps </w:t>
      </w:r>
      <w:r w:rsidRPr="00F60172">
        <w:rPr>
          <w:rStyle w:val="StyleUnderline"/>
          <w:rFonts w:asciiTheme="minorHAnsi" w:hAnsiTheme="minorHAnsi" w:cstheme="minorHAnsi"/>
          <w:color w:val="000000" w:themeColor="text1"/>
        </w:rPr>
        <w:t xml:space="preserve">the strongest </w:t>
      </w:r>
      <w:r w:rsidRPr="00F60172">
        <w:rPr>
          <w:rStyle w:val="StyleUnderline"/>
          <w:rFonts w:asciiTheme="minorHAnsi" w:hAnsiTheme="minorHAnsi" w:cstheme="minorHAnsi"/>
          <w:color w:val="000000" w:themeColor="text1"/>
          <w:highlight w:val="yellow"/>
        </w:rPr>
        <w:t>reason</w:t>
      </w:r>
      <w:r w:rsidRPr="00F60172">
        <w:rPr>
          <w:rStyle w:val="StyleUnderline"/>
          <w:rFonts w:asciiTheme="minorHAnsi" w:hAnsiTheme="minorHAnsi" w:cstheme="minorHAnsi"/>
          <w:color w:val="000000" w:themeColor="text1"/>
        </w:rPr>
        <w:t xml:space="preserve"> for judging the total </w:t>
      </w:r>
      <w:r w:rsidRPr="00F60172">
        <w:rPr>
          <w:rStyle w:val="StyleUnderline"/>
          <w:rFonts w:asciiTheme="minorHAnsi" w:hAnsiTheme="minorHAnsi" w:cstheme="minorHAnsi"/>
          <w:color w:val="000000" w:themeColor="text1"/>
          <w:highlight w:val="yellow"/>
        </w:rPr>
        <w:t>existential risk</w:t>
      </w:r>
      <w:r w:rsidRPr="00F60172">
        <w:rPr>
          <w:rStyle w:val="StyleUnderline"/>
          <w:rFonts w:asciiTheme="minorHAnsi" w:hAnsiTheme="minorHAnsi" w:cstheme="minorHAnsi"/>
          <w:color w:val="000000" w:themeColor="text1"/>
        </w:rPr>
        <w:t xml:space="preserve"> within the next few centuries to be </w:t>
      </w:r>
      <w:r w:rsidRPr="00F60172">
        <w:rPr>
          <w:rStyle w:val="StyleUnderline"/>
          <w:rFonts w:asciiTheme="minorHAnsi" w:hAnsiTheme="minorHAnsi" w:cstheme="minorHAnsi"/>
          <w:color w:val="000000" w:themeColor="text1"/>
          <w:highlight w:val="yellow"/>
        </w:rPr>
        <w:t>significant</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is</w:t>
      </w:r>
      <w:r w:rsidRPr="00F60172">
        <w:rPr>
          <w:rStyle w:val="StyleUnderline"/>
          <w:rFonts w:asciiTheme="minorHAnsi" w:hAnsiTheme="minorHAnsi" w:cstheme="minorHAnsi"/>
          <w:color w:val="000000" w:themeColor="text1"/>
        </w:rPr>
        <w:t xml:space="preserve"> the </w:t>
      </w:r>
      <w:r w:rsidRPr="00F60172">
        <w:rPr>
          <w:rStyle w:val="Emphasis"/>
          <w:rFonts w:asciiTheme="minorHAnsi" w:hAnsiTheme="minorHAnsi" w:cstheme="minorHAnsi"/>
          <w:color w:val="000000" w:themeColor="text1"/>
        </w:rPr>
        <w:t xml:space="preserve">extreme </w:t>
      </w:r>
      <w:r w:rsidRPr="00F60172">
        <w:rPr>
          <w:rStyle w:val="Emphasis"/>
          <w:rFonts w:asciiTheme="minorHAnsi" w:hAnsiTheme="minorHAnsi" w:cstheme="minorHAnsi"/>
          <w:color w:val="000000" w:themeColor="text1"/>
          <w:highlight w:val="yellow"/>
        </w:rPr>
        <w:t>magnitude of the values</w:t>
      </w:r>
      <w:r w:rsidRPr="00F60172">
        <w:rPr>
          <w:rStyle w:val="StyleUnderline"/>
          <w:rFonts w:asciiTheme="minorHAnsi" w:hAnsiTheme="minorHAnsi" w:cstheme="minorHAnsi"/>
          <w:color w:val="000000" w:themeColor="text1"/>
          <w:highlight w:val="yellow"/>
        </w:rPr>
        <w:t xml:space="preserve"> at stake</w:t>
      </w:r>
      <w:r w:rsidRPr="00F60172">
        <w:rPr>
          <w:rStyle w:val="StyleUnderline"/>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Even a small probability</w:t>
      </w:r>
      <w:r w:rsidRPr="00F60172">
        <w:rPr>
          <w:rStyle w:val="StyleUnderline"/>
          <w:rFonts w:asciiTheme="minorHAnsi" w:hAnsiTheme="minorHAnsi" w:cstheme="minorHAnsi"/>
          <w:color w:val="000000" w:themeColor="text1"/>
          <w:highlight w:val="yellow"/>
        </w:rPr>
        <w:t xml:space="preserve"> of</w:t>
      </w:r>
      <w:r w:rsidRPr="00F60172">
        <w:rPr>
          <w:rStyle w:val="StyleUnderline"/>
          <w:rFonts w:asciiTheme="minorHAnsi" w:hAnsiTheme="minorHAnsi" w:cstheme="minorHAnsi"/>
          <w:color w:val="000000" w:themeColor="text1"/>
        </w:rPr>
        <w:t xml:space="preserve"> existential </w:t>
      </w:r>
      <w:r w:rsidRPr="00F60172">
        <w:rPr>
          <w:rStyle w:val="StyleUnderline"/>
          <w:rFonts w:asciiTheme="minorHAnsi" w:hAnsiTheme="minorHAnsi" w:cstheme="minorHAnsi"/>
          <w:color w:val="000000" w:themeColor="text1"/>
          <w:highlight w:val="yellow"/>
        </w:rPr>
        <w:t>catastrophe</w:t>
      </w:r>
      <w:r w:rsidRPr="00F60172">
        <w:rPr>
          <w:rStyle w:val="StyleUnderline"/>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could be</w:t>
      </w:r>
      <w:r w:rsidRPr="00F60172">
        <w:rPr>
          <w:rStyle w:val="Emphasis"/>
          <w:rFonts w:asciiTheme="minorHAnsi" w:hAnsiTheme="minorHAnsi" w:cstheme="minorHAnsi"/>
          <w:color w:val="000000" w:themeColor="text1"/>
        </w:rPr>
        <w:t xml:space="preserve"> highly practically </w:t>
      </w:r>
      <w:r w:rsidRPr="00F60172">
        <w:rPr>
          <w:rStyle w:val="Emphasis"/>
          <w:rFonts w:asciiTheme="minorHAnsi" w:hAnsiTheme="minorHAnsi" w:cstheme="minorHAnsi"/>
          <w:color w:val="000000" w:themeColor="text1"/>
          <w:highlight w:val="yellow"/>
        </w:rPr>
        <w:t>significant</w:t>
      </w:r>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2"/>
        </w:rPr>
        <w:t xml:space="preserve">(Bostrom 2003; Matheny 2007; Posner 2004; Weitzman 2009). </w:t>
      </w:r>
      <w:r w:rsidRPr="00F60172">
        <w:rPr>
          <w:rStyle w:val="StyleUnderline"/>
          <w:rFonts w:asciiTheme="minorHAnsi" w:hAnsiTheme="minorHAnsi" w:cstheme="minorHAnsi"/>
          <w:color w:val="000000" w:themeColor="text1"/>
        </w:rPr>
        <w:t>Humanity has survived</w:t>
      </w:r>
      <w:r w:rsidRPr="00F60172">
        <w:rPr>
          <w:rFonts w:asciiTheme="minorHAnsi" w:hAnsiTheme="minorHAnsi" w:cstheme="minorHAnsi"/>
          <w:color w:val="000000" w:themeColor="text1"/>
          <w:sz w:val="12"/>
        </w:rPr>
        <w:t xml:space="preserve"> what we might call </w:t>
      </w:r>
      <w:r w:rsidRPr="00F60172">
        <w:rPr>
          <w:rStyle w:val="StyleUnderline"/>
          <w:rFonts w:asciiTheme="minorHAnsi" w:hAnsiTheme="minorHAnsi" w:cstheme="minorHAnsi"/>
          <w:color w:val="000000" w:themeColor="text1"/>
        </w:rPr>
        <w:t xml:space="preserve">natural </w:t>
      </w:r>
      <w:r w:rsidRPr="00F60172">
        <w:rPr>
          <w:rStyle w:val="StyleUnderline"/>
          <w:rFonts w:asciiTheme="minorHAnsi" w:hAnsiTheme="minorHAnsi" w:cstheme="minorHAnsi"/>
          <w:color w:val="000000" w:themeColor="text1"/>
        </w:rPr>
        <w:lastRenderedPageBreak/>
        <w:t>existential risks for hundreds of thousands of years;</w:t>
      </w:r>
      <w:r w:rsidRPr="00F60172">
        <w:rPr>
          <w:rFonts w:asciiTheme="minorHAnsi" w:hAnsiTheme="minorHAnsi" w:cstheme="minorHAnsi"/>
          <w:color w:val="000000" w:themeColor="text1"/>
          <w:sz w:val="12"/>
        </w:rPr>
        <w:t xml:space="preserve"> thus it is prima facie unlikely that any of them will do us in within the next hundred.2 This conclusion is buttressed when we analyze specific risks from nature, such as asteroid impacts, </w:t>
      </w:r>
      <w:proofErr w:type="spellStart"/>
      <w:r w:rsidRPr="00F60172">
        <w:rPr>
          <w:rFonts w:asciiTheme="minorHAnsi" w:hAnsiTheme="minorHAnsi" w:cstheme="minorHAnsi"/>
          <w:color w:val="000000" w:themeColor="text1"/>
          <w:sz w:val="12"/>
        </w:rPr>
        <w:t>supervolcanic</w:t>
      </w:r>
      <w:proofErr w:type="spellEnd"/>
      <w:r w:rsidRPr="00F60172">
        <w:rPr>
          <w:rFonts w:asciiTheme="minorHAnsi" w:hAnsiTheme="minorHAnsi" w:cstheme="minorHAnsi"/>
          <w:color w:val="000000" w:themeColor="text1"/>
          <w:sz w:val="12"/>
        </w:rPr>
        <w:t xml:space="preserve"> eruptions, earthquakes, gamma-ray bursts, and so forth: Empirical impact distributions and scientific models suggest that the likelihood of extinction because of these kinds of risk is extremely small on a time scale of a century or so.3 </w:t>
      </w:r>
      <w:r w:rsidRPr="00F60172">
        <w:rPr>
          <w:rStyle w:val="StyleUnderline"/>
          <w:rFonts w:asciiTheme="minorHAnsi" w:hAnsiTheme="minorHAnsi" w:cstheme="minorHAnsi"/>
          <w:color w:val="000000" w:themeColor="text1"/>
        </w:rPr>
        <w:t>In contrast</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our species is introducing</w:t>
      </w:r>
      <w:r w:rsidRPr="00F60172">
        <w:rPr>
          <w:rFonts w:asciiTheme="minorHAnsi" w:hAnsiTheme="minorHAnsi" w:cstheme="minorHAnsi"/>
          <w:color w:val="000000" w:themeColor="text1"/>
          <w:sz w:val="12"/>
        </w:rPr>
        <w:t xml:space="preserve"> entirely </w:t>
      </w:r>
      <w:r w:rsidRPr="00F60172">
        <w:rPr>
          <w:rStyle w:val="StyleUnderline"/>
          <w:rFonts w:asciiTheme="minorHAnsi" w:hAnsiTheme="minorHAnsi" w:cstheme="minorHAnsi"/>
          <w:color w:val="000000" w:themeColor="text1"/>
        </w:rPr>
        <w:t>new</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kinds </w:t>
      </w:r>
      <w:r w:rsidRPr="00F60172">
        <w:rPr>
          <w:rFonts w:asciiTheme="minorHAnsi" w:hAnsiTheme="minorHAnsi" w:cstheme="minorHAnsi"/>
          <w:color w:val="000000" w:themeColor="text1"/>
          <w:sz w:val="12"/>
        </w:rPr>
        <w:t xml:space="preserve">of existential risk — </w:t>
      </w:r>
      <w:r w:rsidRPr="00F60172">
        <w:rPr>
          <w:rStyle w:val="StyleUnderline"/>
          <w:rFonts w:asciiTheme="minorHAnsi" w:hAnsiTheme="minorHAnsi" w:cstheme="minorHAnsi"/>
          <w:color w:val="000000" w:themeColor="text1"/>
        </w:rPr>
        <w:t>threats we have no track record of surviving</w:t>
      </w:r>
      <w:r w:rsidRPr="00F60172">
        <w:rPr>
          <w:rFonts w:asciiTheme="minorHAnsi" w:hAnsiTheme="minorHAnsi" w:cstheme="minorHAnsi"/>
          <w:color w:val="000000" w:themeColor="text1"/>
          <w:sz w:val="12"/>
        </w:rPr>
        <w:t xml:space="preserve">. Our longevity as a species therefore offers no strong prior grounds for confident optimism. </w:t>
      </w:r>
      <w:r w:rsidRPr="00F60172">
        <w:rPr>
          <w:rStyle w:val="StyleUnderline"/>
          <w:rFonts w:asciiTheme="minorHAnsi" w:hAnsiTheme="minorHAnsi" w:cstheme="minorHAnsi"/>
          <w:color w:val="000000" w:themeColor="text1"/>
        </w:rPr>
        <w:t xml:space="preserve">Consideration of specific existential-risk scenarios bears out the suspicion that the great bulk of existential risk </w:t>
      </w:r>
      <w:r w:rsidRPr="00F60172">
        <w:rPr>
          <w:rFonts w:asciiTheme="minorHAnsi" w:hAnsiTheme="minorHAnsi" w:cstheme="minorHAnsi"/>
          <w:color w:val="000000" w:themeColor="text1"/>
          <w:sz w:val="12"/>
        </w:rPr>
        <w:t xml:space="preserve">in the foreseeable future </w:t>
      </w:r>
      <w:r w:rsidRPr="00F60172">
        <w:rPr>
          <w:rStyle w:val="StyleUnderline"/>
          <w:rFonts w:asciiTheme="minorHAnsi" w:hAnsiTheme="minorHAnsi" w:cstheme="minorHAnsi"/>
          <w:color w:val="000000" w:themeColor="text1"/>
        </w:rPr>
        <w:t xml:space="preserve">consists of anthropogenic existential risks </w:t>
      </w:r>
      <w:r w:rsidRPr="00F60172">
        <w:rPr>
          <w:rFonts w:asciiTheme="minorHAnsi" w:hAnsiTheme="minorHAnsi" w:cstheme="minorHAnsi"/>
          <w:color w:val="000000" w:themeColor="text1"/>
          <w:sz w:val="12"/>
        </w:rPr>
        <w:t xml:space="preserve">— that is, those arising from human activity. </w:t>
      </w:r>
      <w:proofErr w:type="gramStart"/>
      <w:r w:rsidRPr="00F60172">
        <w:rPr>
          <w:rFonts w:asciiTheme="minorHAnsi" w:hAnsiTheme="minorHAnsi" w:cstheme="minorHAnsi"/>
          <w:color w:val="000000" w:themeColor="text1"/>
          <w:sz w:val="12"/>
        </w:rPr>
        <w:t>In particular, most</w:t>
      </w:r>
      <w:proofErr w:type="gramEnd"/>
      <w:r w:rsidRPr="00F60172">
        <w:rPr>
          <w:rFonts w:asciiTheme="minorHAnsi" w:hAnsiTheme="minorHAnsi" w:cstheme="minorHAnsi"/>
          <w:color w:val="000000" w:themeColor="text1"/>
          <w:sz w:val="12"/>
        </w:rPr>
        <w:t xml:space="preserve"> of the biggest existential risks seem to be linked to potential future technological breakthroughs that may radically expand our ability to manipulate the external world or our own biology. </w:t>
      </w:r>
      <w:r w:rsidRPr="00F60172">
        <w:rPr>
          <w:rStyle w:val="StyleUnderline"/>
          <w:rFonts w:asciiTheme="minorHAnsi" w:hAnsiTheme="minorHAnsi" w:cstheme="minorHAnsi"/>
          <w:color w:val="000000" w:themeColor="text1"/>
        </w:rPr>
        <w:t>As our powers expand, so will the scale of their potential consequences</w:t>
      </w:r>
      <w:r w:rsidRPr="00F60172">
        <w:rPr>
          <w:rFonts w:asciiTheme="minorHAnsi" w:hAnsiTheme="minorHAnsi" w:cstheme="minorHAnsi"/>
          <w:color w:val="000000" w:themeColor="text1"/>
          <w:sz w:val="12"/>
        </w:rPr>
        <w:t xml:space="preserve"> — intended and unintended, </w:t>
      </w:r>
      <w:proofErr w:type="gramStart"/>
      <w:r w:rsidRPr="00F60172">
        <w:rPr>
          <w:rFonts w:asciiTheme="minorHAnsi" w:hAnsiTheme="minorHAnsi" w:cstheme="minorHAnsi"/>
          <w:color w:val="000000" w:themeColor="text1"/>
          <w:sz w:val="12"/>
        </w:rPr>
        <w:t>positive</w:t>
      </w:r>
      <w:proofErr w:type="gramEnd"/>
      <w:r w:rsidRPr="00F60172">
        <w:rPr>
          <w:rFonts w:asciiTheme="minorHAnsi" w:hAnsiTheme="minorHAnsi" w:cstheme="minorHAnsi"/>
          <w:color w:val="000000" w:themeColor="text1"/>
          <w:sz w:val="12"/>
        </w:rPr>
        <w:t xml:space="preserve"> and negative. For example, there appear to be significant existential risks in some of the advanced forms of biotechnology, molecular nanotechnology, and machine intelligence that might be developed in the decades ahead. </w:t>
      </w:r>
      <w:r w:rsidRPr="00F60172">
        <w:rPr>
          <w:rStyle w:val="StyleUnderline"/>
          <w:rFonts w:asciiTheme="minorHAnsi" w:hAnsiTheme="minorHAnsi" w:cstheme="minorHAnsi"/>
          <w:color w:val="000000" w:themeColor="text1"/>
        </w:rPr>
        <w:t xml:space="preserve">The bulk of existential risk over the next century may thus reside in rather speculative scenarios to which </w:t>
      </w:r>
      <w:r w:rsidRPr="00F60172">
        <w:rPr>
          <w:rStyle w:val="Emphasis"/>
          <w:rFonts w:asciiTheme="minorHAnsi" w:hAnsiTheme="minorHAnsi" w:cstheme="minorHAnsi"/>
          <w:color w:val="000000" w:themeColor="text1"/>
        </w:rPr>
        <w:t>we cannot assign precise probabilities</w:t>
      </w:r>
      <w:r w:rsidRPr="00F60172">
        <w:rPr>
          <w:rFonts w:asciiTheme="minorHAnsi" w:hAnsiTheme="minorHAnsi" w:cstheme="minorHAnsi"/>
          <w:color w:val="000000" w:themeColor="text1"/>
          <w:sz w:val="12"/>
        </w:rPr>
        <w:t xml:space="preserve"> through any rigorous statistical or scientific method. </w:t>
      </w:r>
      <w:r w:rsidRPr="00F60172">
        <w:rPr>
          <w:rStyle w:val="StyleUnderline"/>
          <w:rFonts w:asciiTheme="minorHAnsi" w:hAnsiTheme="minorHAnsi" w:cstheme="minorHAnsi"/>
          <w:color w:val="000000" w:themeColor="text1"/>
        </w:rPr>
        <w:t xml:space="preserve">But the fact that the probability of some risk is difficult to quantify </w:t>
      </w:r>
      <w:r w:rsidRPr="00F60172">
        <w:rPr>
          <w:rStyle w:val="Emphasis"/>
          <w:rFonts w:asciiTheme="minorHAnsi" w:hAnsiTheme="minorHAnsi" w:cstheme="minorHAnsi"/>
          <w:color w:val="000000" w:themeColor="text1"/>
        </w:rPr>
        <w:t>does not imply that the risk is negligible</w:t>
      </w:r>
      <w:r w:rsidRPr="00F60172">
        <w:rPr>
          <w:rStyle w:val="StyleUnderline"/>
          <w:rFonts w:asciiTheme="minorHAnsi" w:hAnsiTheme="minorHAnsi" w:cstheme="minorHAnsi"/>
          <w:color w:val="000000" w:themeColor="text1"/>
        </w:rPr>
        <w:t xml:space="preserve">. Probability can be understood in </w:t>
      </w:r>
      <w:r w:rsidRPr="00F60172">
        <w:rPr>
          <w:rStyle w:val="Emphasis"/>
          <w:rFonts w:asciiTheme="minorHAnsi" w:hAnsiTheme="minorHAnsi" w:cstheme="minorHAnsi"/>
          <w:color w:val="000000" w:themeColor="text1"/>
        </w:rPr>
        <w:t>different senses</w:t>
      </w:r>
      <w:r w:rsidRPr="00F60172">
        <w:rPr>
          <w:rFonts w:asciiTheme="minorHAnsi" w:hAnsiTheme="minorHAnsi" w:cstheme="minorHAnsi"/>
          <w:color w:val="000000" w:themeColor="text1"/>
          <w:sz w:val="12"/>
        </w:rPr>
        <w:t xml:space="preserve">. Most relevant </w:t>
      </w:r>
      <w:r w:rsidRPr="00F60172">
        <w:rPr>
          <w:rStyle w:val="StyleUnderline"/>
          <w:rFonts w:asciiTheme="minorHAnsi" w:hAnsiTheme="minorHAnsi" w:cstheme="minorHAnsi"/>
          <w:color w:val="000000" w:themeColor="text1"/>
        </w:rPr>
        <w:t>here</w:t>
      </w:r>
      <w:r w:rsidRPr="00F60172">
        <w:rPr>
          <w:rFonts w:asciiTheme="minorHAnsi" w:hAnsiTheme="minorHAnsi" w:cstheme="minorHAnsi"/>
          <w:color w:val="000000" w:themeColor="text1"/>
          <w:sz w:val="12"/>
        </w:rPr>
        <w:t xml:space="preserve"> is the epistemic sense in which probability is construed as (something like) the credence that an ideally reasonable observer should assign to the risk's materializing based on currently available evidence.4 </w:t>
      </w:r>
      <w:r w:rsidRPr="00F60172">
        <w:rPr>
          <w:rStyle w:val="StyleUnderline"/>
          <w:rFonts w:asciiTheme="minorHAnsi" w:hAnsiTheme="minorHAnsi" w:cstheme="minorHAnsi"/>
          <w:color w:val="000000" w:themeColor="text1"/>
          <w:highlight w:val="yellow"/>
        </w:rPr>
        <w:t>If something cannot</w:t>
      </w:r>
      <w:r w:rsidRPr="00F60172">
        <w:rPr>
          <w:rStyle w:val="StyleUnderline"/>
          <w:rFonts w:asciiTheme="minorHAnsi" w:hAnsiTheme="minorHAnsi" w:cstheme="minorHAnsi"/>
          <w:color w:val="000000" w:themeColor="text1"/>
        </w:rPr>
        <w:t xml:space="preserve"> presently </w:t>
      </w:r>
      <w:r w:rsidRPr="00F60172">
        <w:rPr>
          <w:rStyle w:val="StyleUnderline"/>
          <w:rFonts w:asciiTheme="minorHAnsi" w:hAnsiTheme="minorHAnsi" w:cstheme="minorHAnsi"/>
          <w:color w:val="000000" w:themeColor="text1"/>
          <w:highlight w:val="yellow"/>
        </w:rPr>
        <w:t>be known to be</w:t>
      </w:r>
      <w:r w:rsidRPr="00F60172">
        <w:rPr>
          <w:rStyle w:val="StyleUnderline"/>
          <w:rFonts w:asciiTheme="minorHAnsi" w:hAnsiTheme="minorHAnsi" w:cstheme="minorHAnsi"/>
          <w:color w:val="000000" w:themeColor="text1"/>
        </w:rPr>
        <w:t xml:space="preserve"> objectively </w:t>
      </w:r>
      <w:r w:rsidRPr="00F60172">
        <w:rPr>
          <w:rStyle w:val="StyleUnderline"/>
          <w:rFonts w:asciiTheme="minorHAnsi" w:hAnsiTheme="minorHAnsi" w:cstheme="minorHAnsi"/>
          <w:color w:val="000000" w:themeColor="text1"/>
          <w:highlight w:val="yellow"/>
        </w:rPr>
        <w:t>safe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it is risky</w:t>
      </w:r>
      <w:r w:rsidRPr="00F60172">
        <w:rPr>
          <w:rStyle w:val="StyleUnderline"/>
          <w:rFonts w:asciiTheme="minorHAnsi" w:hAnsiTheme="minorHAnsi" w:cstheme="minorHAnsi"/>
          <w:color w:val="000000" w:themeColor="text1"/>
        </w:rPr>
        <w:t xml:space="preserve"> at least in the subjective sense</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relevant to decision making</w:t>
      </w:r>
      <w:r w:rsidRPr="00F60172">
        <w:rPr>
          <w:rFonts w:asciiTheme="minorHAnsi" w:hAnsiTheme="minorHAnsi" w:cstheme="minorHAnsi"/>
          <w:color w:val="000000" w:themeColor="text1"/>
          <w:sz w:val="12"/>
        </w:rPr>
        <w:t xml:space="preserve">. An empty cave is unsafe in just this sense if you cannot tell </w:t>
      </w:r>
      <w:proofErr w:type="gramStart"/>
      <w:r w:rsidRPr="00F60172">
        <w:rPr>
          <w:rFonts w:asciiTheme="minorHAnsi" w:hAnsiTheme="minorHAnsi" w:cstheme="minorHAnsi"/>
          <w:color w:val="000000" w:themeColor="text1"/>
          <w:sz w:val="12"/>
        </w:rPr>
        <w:t>whether or not</w:t>
      </w:r>
      <w:proofErr w:type="gramEnd"/>
      <w:r w:rsidRPr="00F60172">
        <w:rPr>
          <w:rFonts w:asciiTheme="minorHAnsi" w:hAnsiTheme="minorHAnsi" w:cstheme="minorHAnsi"/>
          <w:color w:val="000000" w:themeColor="text1"/>
          <w:sz w:val="12"/>
        </w:rPr>
        <w:t xml:space="preserve"> it is home to a hungry lion. It would be rational for you to avoid the cave if you reasonably judge that the expected harm of entry outweighs the expected benefit. </w:t>
      </w:r>
      <w:r w:rsidRPr="00F60172">
        <w:rPr>
          <w:rStyle w:val="StyleUnderline"/>
          <w:rFonts w:asciiTheme="minorHAnsi" w:hAnsiTheme="minorHAnsi" w:cstheme="minorHAnsi"/>
          <w:color w:val="000000" w:themeColor="text1"/>
        </w:rPr>
        <w:t xml:space="preserve">The </w:t>
      </w:r>
      <w:r w:rsidRPr="00F60172">
        <w:rPr>
          <w:rStyle w:val="Emphasis"/>
          <w:rFonts w:asciiTheme="minorHAnsi" w:hAnsiTheme="minorHAnsi" w:cstheme="minorHAnsi"/>
          <w:color w:val="000000" w:themeColor="text1"/>
        </w:rPr>
        <w:t>uncertainty and error-proneness</w:t>
      </w:r>
      <w:r w:rsidRPr="00F60172">
        <w:rPr>
          <w:rStyle w:val="StyleUnderline"/>
          <w:rFonts w:asciiTheme="minorHAnsi" w:hAnsiTheme="minorHAnsi" w:cstheme="minorHAnsi"/>
          <w:color w:val="000000" w:themeColor="text1"/>
        </w:rPr>
        <w:t xml:space="preserve"> of our first-order assessments of risk is</w:t>
      </w:r>
      <w:r w:rsidRPr="00F60172">
        <w:rPr>
          <w:rFonts w:asciiTheme="minorHAnsi" w:hAnsiTheme="minorHAnsi" w:cstheme="minorHAnsi"/>
          <w:color w:val="000000" w:themeColor="text1"/>
          <w:sz w:val="12"/>
        </w:rPr>
        <w:t xml:space="preserve"> itself </w:t>
      </w:r>
      <w:r w:rsidRPr="00F60172">
        <w:rPr>
          <w:rStyle w:val="StyleUnderline"/>
          <w:rFonts w:asciiTheme="minorHAnsi" w:hAnsiTheme="minorHAnsi" w:cstheme="minorHAnsi"/>
          <w:color w:val="000000" w:themeColor="text1"/>
        </w:rPr>
        <w:t xml:space="preserve">something </w:t>
      </w:r>
      <w:r w:rsidRPr="00F60172">
        <w:rPr>
          <w:rStyle w:val="Emphasis"/>
          <w:rFonts w:asciiTheme="minorHAnsi" w:hAnsiTheme="minorHAnsi" w:cstheme="minorHAnsi"/>
          <w:color w:val="000000" w:themeColor="text1"/>
        </w:rPr>
        <w:t>we must factor</w:t>
      </w:r>
      <w:r w:rsidRPr="00F60172">
        <w:rPr>
          <w:rStyle w:val="StyleUnderline"/>
          <w:rFonts w:asciiTheme="minorHAnsi" w:hAnsiTheme="minorHAnsi" w:cstheme="minorHAnsi"/>
          <w:color w:val="000000" w:themeColor="text1"/>
        </w:rPr>
        <w:t xml:space="preserve"> into our all-things-considered probability assignments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This</w:t>
      </w:r>
      <w:r w:rsidRPr="00F60172">
        <w:rPr>
          <w:rFonts w:asciiTheme="minorHAnsi" w:hAnsiTheme="minorHAnsi" w:cstheme="minorHAnsi"/>
          <w:color w:val="000000" w:themeColor="text1"/>
          <w:sz w:val="12"/>
        </w:rPr>
        <w:t xml:space="preserve"> factor often </w:t>
      </w:r>
      <w:r w:rsidRPr="00F60172">
        <w:rPr>
          <w:rStyle w:val="Emphasis"/>
          <w:rFonts w:asciiTheme="minorHAnsi" w:hAnsiTheme="minorHAnsi" w:cstheme="minorHAnsi"/>
          <w:color w:val="000000" w:themeColor="text1"/>
          <w:highlight w:val="yellow"/>
        </w:rPr>
        <w:t>dominates</w:t>
      </w:r>
      <w:r w:rsidRPr="00F60172">
        <w:rPr>
          <w:rStyle w:val="Emphasis"/>
          <w:rFonts w:asciiTheme="minorHAnsi" w:hAnsiTheme="minorHAnsi" w:cstheme="minorHAnsi"/>
          <w:color w:val="000000" w:themeColor="text1"/>
        </w:rPr>
        <w:t xml:space="preserve"> in low</w:t>
      </w:r>
      <w:r w:rsidRPr="00F60172">
        <w:rPr>
          <w:rStyle w:val="Emphasis"/>
          <w:rFonts w:asciiTheme="minorHAnsi" w:hAnsiTheme="minorHAnsi" w:cstheme="minorHAnsi"/>
          <w:color w:val="000000" w:themeColor="text1"/>
          <w:highlight w:val="yellow"/>
        </w:rPr>
        <w:t>-probability, high-consequence</w:t>
      </w:r>
      <w:r w:rsidRPr="00F60172">
        <w:rPr>
          <w:rStyle w:val="StyleUnderline"/>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highlight w:val="yellow"/>
        </w:rPr>
        <w:t>risks</w:t>
      </w:r>
      <w:r w:rsidRPr="00F60172">
        <w:rPr>
          <w:rFonts w:asciiTheme="minorHAnsi" w:hAnsiTheme="minorHAnsi" w:cstheme="minorHAnsi"/>
          <w:color w:val="000000" w:themeColor="text1"/>
          <w:sz w:val="12"/>
        </w:rPr>
        <w:t xml:space="preserve"> — </w:t>
      </w:r>
      <w:r w:rsidRPr="00F60172">
        <w:rPr>
          <w:rStyle w:val="StyleUnderline"/>
          <w:rFonts w:asciiTheme="minorHAnsi" w:hAnsiTheme="minorHAnsi" w:cstheme="minorHAnsi"/>
          <w:color w:val="000000" w:themeColor="text1"/>
        </w:rPr>
        <w:t>especially</w:t>
      </w:r>
      <w:r w:rsidRPr="00F60172">
        <w:rPr>
          <w:rFonts w:asciiTheme="minorHAnsi" w:hAnsiTheme="minorHAnsi" w:cstheme="minorHAnsi"/>
          <w:color w:val="000000" w:themeColor="text1"/>
          <w:sz w:val="12"/>
        </w:rPr>
        <w:t xml:space="preserve"> those </w:t>
      </w:r>
      <w:r w:rsidRPr="00F60172">
        <w:rPr>
          <w:rStyle w:val="StyleUnderline"/>
          <w:rFonts w:asciiTheme="minorHAnsi" w:hAnsiTheme="minorHAnsi" w:cstheme="minorHAnsi"/>
          <w:color w:val="000000" w:themeColor="text1"/>
        </w:rPr>
        <w:t>involving</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poorly</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understood</w:t>
      </w:r>
      <w:r w:rsidRPr="00F60172">
        <w:rPr>
          <w:rFonts w:asciiTheme="minorHAnsi" w:hAnsiTheme="minorHAnsi" w:cstheme="minorHAnsi"/>
          <w:color w:val="000000" w:themeColor="text1"/>
          <w:sz w:val="12"/>
        </w:rPr>
        <w:t xml:space="preserve"> natural </w:t>
      </w:r>
      <w:r w:rsidRPr="00F60172">
        <w:rPr>
          <w:rStyle w:val="StyleUnderline"/>
          <w:rFonts w:asciiTheme="minorHAnsi" w:hAnsiTheme="minorHAnsi" w:cstheme="minorHAnsi"/>
          <w:color w:val="000000" w:themeColor="text1"/>
        </w:rPr>
        <w:t>phenomena</w:t>
      </w:r>
      <w:r w:rsidRPr="00F60172">
        <w:rPr>
          <w:rFonts w:asciiTheme="minorHAnsi" w:hAnsiTheme="minorHAnsi" w:cstheme="minorHAnsi"/>
          <w:color w:val="000000" w:themeColor="text1"/>
          <w:sz w:val="12"/>
        </w:rPr>
        <w:t xml:space="preserve">, complex </w:t>
      </w:r>
      <w:r w:rsidRPr="00F60172">
        <w:rPr>
          <w:rStyle w:val="StyleUnderline"/>
          <w:rFonts w:asciiTheme="minorHAnsi" w:hAnsiTheme="minorHAnsi" w:cstheme="minorHAnsi"/>
          <w:color w:val="000000" w:themeColor="text1"/>
        </w:rPr>
        <w:t>social dynamics, or</w:t>
      </w:r>
      <w:r w:rsidRPr="00F60172">
        <w:rPr>
          <w:rFonts w:asciiTheme="minorHAnsi" w:hAnsiTheme="minorHAnsi" w:cstheme="minorHAnsi"/>
          <w:color w:val="000000" w:themeColor="text1"/>
          <w:sz w:val="12"/>
        </w:rPr>
        <w:t xml:space="preserve"> new </w:t>
      </w:r>
      <w:r w:rsidRPr="00F60172">
        <w:rPr>
          <w:rStyle w:val="StyleUnderline"/>
          <w:rFonts w:asciiTheme="minorHAnsi" w:hAnsiTheme="minorHAnsi" w:cstheme="minorHAnsi"/>
          <w:color w:val="000000" w:themeColor="text1"/>
        </w:rPr>
        <w:t>technology</w:t>
      </w:r>
      <w:r w:rsidRPr="00F60172">
        <w:rPr>
          <w:rFonts w:asciiTheme="minorHAnsi" w:hAnsiTheme="minorHAnsi" w:cstheme="minorHAnsi"/>
          <w:color w:val="000000" w:themeColor="text1"/>
          <w:sz w:val="12"/>
        </w:rPr>
        <w:t xml:space="preserve">, or </w:t>
      </w:r>
      <w:r w:rsidRPr="00F60172">
        <w:rPr>
          <w:rStyle w:val="StyleUnderline"/>
          <w:rFonts w:asciiTheme="minorHAnsi" w:hAnsiTheme="minorHAnsi" w:cstheme="minorHAnsi"/>
          <w:color w:val="000000" w:themeColor="text1"/>
        </w:rPr>
        <w:t>that are difficult to assess</w:t>
      </w:r>
      <w:r w:rsidRPr="00F60172">
        <w:rPr>
          <w:rFonts w:asciiTheme="minorHAnsi" w:hAnsiTheme="minorHAnsi" w:cstheme="minorHAnsi"/>
          <w:color w:val="000000" w:themeColor="text1"/>
          <w:sz w:val="12"/>
        </w:rPr>
        <w:t xml:space="preserve"> for other reasons. </w:t>
      </w:r>
      <w:r w:rsidRPr="00F60172">
        <w:rPr>
          <w:rStyle w:val="StyleUnderline"/>
          <w:rFonts w:asciiTheme="minorHAnsi" w:hAnsiTheme="minorHAnsi" w:cstheme="minorHAnsi"/>
          <w:color w:val="000000" w:themeColor="text1"/>
        </w:rPr>
        <w:t>Suppose</w:t>
      </w:r>
      <w:r w:rsidRPr="00F60172">
        <w:rPr>
          <w:rFonts w:asciiTheme="minorHAnsi" w:hAnsiTheme="minorHAnsi" w:cstheme="minorHAnsi"/>
          <w:color w:val="000000" w:themeColor="text1"/>
          <w:sz w:val="12"/>
        </w:rPr>
        <w:t xml:space="preserve"> that some scientific </w:t>
      </w:r>
      <w:r w:rsidRPr="00F60172">
        <w:rPr>
          <w:rStyle w:val="StyleUnderline"/>
          <w:rFonts w:asciiTheme="minorHAnsi" w:hAnsiTheme="minorHAnsi" w:cstheme="minorHAnsi"/>
          <w:color w:val="000000" w:themeColor="text1"/>
        </w:rPr>
        <w:t>analysis A indicates</w:t>
      </w:r>
      <w:r w:rsidRPr="00F60172">
        <w:rPr>
          <w:rFonts w:asciiTheme="minorHAnsi" w:hAnsiTheme="minorHAnsi" w:cstheme="minorHAnsi"/>
          <w:color w:val="000000" w:themeColor="text1"/>
          <w:sz w:val="12"/>
        </w:rPr>
        <w:t xml:space="preserve"> that some </w:t>
      </w:r>
      <w:r w:rsidRPr="00F60172">
        <w:rPr>
          <w:rStyle w:val="StyleUnderline"/>
          <w:rFonts w:asciiTheme="minorHAnsi" w:hAnsiTheme="minorHAnsi" w:cstheme="minorHAnsi"/>
          <w:color w:val="000000" w:themeColor="text1"/>
        </w:rPr>
        <w:t>catastrophe X has an extremely small probability</w:t>
      </w:r>
      <w:r w:rsidRPr="00F60172">
        <w:rPr>
          <w:rFonts w:asciiTheme="minorHAnsi" w:hAnsiTheme="minorHAnsi" w:cstheme="minorHAnsi"/>
          <w:color w:val="000000" w:themeColor="text1"/>
          <w:sz w:val="12"/>
        </w:rPr>
        <w:t xml:space="preserve"> P(X) of occurring. </w:t>
      </w:r>
      <w:r w:rsidRPr="00F60172">
        <w:rPr>
          <w:rStyle w:val="StyleUnderline"/>
          <w:rFonts w:asciiTheme="minorHAnsi" w:hAnsiTheme="minorHAnsi" w:cstheme="minorHAnsi"/>
          <w:color w:val="000000" w:themeColor="text1"/>
        </w:rPr>
        <w:t>Then the probability</w:t>
      </w:r>
      <w:r w:rsidRPr="00F60172">
        <w:rPr>
          <w:rFonts w:asciiTheme="minorHAnsi" w:hAnsiTheme="minorHAnsi" w:cstheme="minorHAnsi"/>
          <w:color w:val="000000" w:themeColor="text1"/>
          <w:sz w:val="12"/>
        </w:rPr>
        <w:t xml:space="preserve"> that </w:t>
      </w:r>
      <w:r w:rsidRPr="00F60172">
        <w:rPr>
          <w:rStyle w:val="StyleUnderline"/>
          <w:rFonts w:asciiTheme="minorHAnsi" w:hAnsiTheme="minorHAnsi" w:cstheme="minorHAnsi"/>
          <w:color w:val="000000" w:themeColor="text1"/>
        </w:rPr>
        <w:t>A has some hidden crucial flaw may easily be much greater</w:t>
      </w:r>
      <w:r w:rsidRPr="00F60172">
        <w:rPr>
          <w:rFonts w:asciiTheme="minorHAnsi" w:hAnsiTheme="minorHAnsi" w:cstheme="minorHAnsi"/>
          <w:color w:val="000000" w:themeColor="text1"/>
          <w:sz w:val="12"/>
        </w:rPr>
        <w:t xml:space="preserve"> than P(X).5 </w:t>
      </w:r>
      <w:r w:rsidRPr="00F60172">
        <w:rPr>
          <w:rStyle w:val="StyleUnderline"/>
          <w:rFonts w:asciiTheme="minorHAnsi" w:hAnsiTheme="minorHAnsi" w:cstheme="minorHAnsi"/>
          <w:color w:val="000000" w:themeColor="text1"/>
        </w:rPr>
        <w:t>Furthermore, the conditional probability of X given that A is crucially flawed</w:t>
      </w:r>
      <w:r w:rsidRPr="00F60172">
        <w:rPr>
          <w:rFonts w:asciiTheme="minorHAnsi" w:hAnsiTheme="minorHAnsi" w:cstheme="minorHAnsi"/>
          <w:color w:val="000000" w:themeColor="text1"/>
          <w:sz w:val="12"/>
        </w:rPr>
        <w:t xml:space="preserve">, P(X|¬A), </w:t>
      </w:r>
      <w:r w:rsidRPr="00F60172">
        <w:rPr>
          <w:rStyle w:val="StyleUnderline"/>
          <w:rFonts w:asciiTheme="minorHAnsi" w:hAnsiTheme="minorHAnsi" w:cstheme="minorHAnsi"/>
          <w:color w:val="000000" w:themeColor="text1"/>
        </w:rPr>
        <w:t>may be</w:t>
      </w:r>
      <w:r w:rsidRPr="00F60172">
        <w:rPr>
          <w:rFonts w:asciiTheme="minorHAnsi" w:hAnsiTheme="minorHAnsi" w:cstheme="minorHAnsi"/>
          <w:color w:val="000000" w:themeColor="text1"/>
          <w:sz w:val="12"/>
        </w:rPr>
        <w:t xml:space="preserve"> </w:t>
      </w:r>
      <w:proofErr w:type="gramStart"/>
      <w:r w:rsidRPr="00F60172">
        <w:rPr>
          <w:rFonts w:asciiTheme="minorHAnsi" w:hAnsiTheme="minorHAnsi" w:cstheme="minorHAnsi"/>
          <w:color w:val="000000" w:themeColor="text1"/>
          <w:sz w:val="12"/>
        </w:rPr>
        <w:t xml:space="preserve">fairly </w:t>
      </w:r>
      <w:r w:rsidRPr="00F60172">
        <w:rPr>
          <w:rStyle w:val="StyleUnderline"/>
          <w:rFonts w:asciiTheme="minorHAnsi" w:hAnsiTheme="minorHAnsi" w:cstheme="minorHAnsi"/>
          <w:color w:val="000000" w:themeColor="text1"/>
        </w:rPr>
        <w:t>high</w:t>
      </w:r>
      <w:proofErr w:type="gramEnd"/>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We may then find that most of the risk of X resides in the uncertainty of our scientific assessment</w:t>
      </w:r>
      <w:r w:rsidRPr="00F60172">
        <w:rPr>
          <w:rFonts w:asciiTheme="minorHAnsi" w:hAnsiTheme="minorHAnsi" w:cstheme="minorHAnsi"/>
          <w:color w:val="000000" w:themeColor="text1"/>
          <w:sz w:val="12"/>
        </w:rPr>
        <w:t xml:space="preserve"> that P(X) was small (figure 1) (Ord, </w:t>
      </w:r>
      <w:proofErr w:type="spellStart"/>
      <w:r w:rsidRPr="00F60172">
        <w:rPr>
          <w:rFonts w:asciiTheme="minorHAnsi" w:hAnsiTheme="minorHAnsi" w:cstheme="minorHAnsi"/>
          <w:color w:val="000000" w:themeColor="text1"/>
          <w:sz w:val="12"/>
        </w:rPr>
        <w:t>Hillerbrand</w:t>
      </w:r>
      <w:proofErr w:type="spellEnd"/>
      <w:r w:rsidRPr="00F60172">
        <w:rPr>
          <w:rFonts w:asciiTheme="minorHAnsi" w:hAnsiTheme="minorHAnsi" w:cstheme="minorHAnsi"/>
          <w:color w:val="000000" w:themeColor="text1"/>
          <w:sz w:val="12"/>
        </w:rPr>
        <w:t xml:space="preserve"> and Sandberg 2010). </w:t>
      </w:r>
    </w:p>
    <w:p w14:paraId="5F799D10" w14:textId="77777777" w:rsidR="00FF4E45" w:rsidRPr="00F60172" w:rsidRDefault="00FF4E45" w:rsidP="00FF4E45">
      <w:pPr>
        <w:pStyle w:val="Heading4"/>
        <w:rPr>
          <w:color w:val="000000" w:themeColor="text1"/>
        </w:rPr>
      </w:pPr>
      <w:proofErr w:type="gramStart"/>
      <w:r w:rsidRPr="00F60172">
        <w:rPr>
          <w:color w:val="000000" w:themeColor="text1"/>
        </w:rPr>
        <w:t>Thus</w:t>
      </w:r>
      <w:proofErr w:type="gramEnd"/>
      <w:r w:rsidRPr="00F60172">
        <w:rPr>
          <w:color w:val="000000" w:themeColor="text1"/>
        </w:rPr>
        <w:t xml:space="preserve"> the Role of the ballot is to affirm transhumanism – </w:t>
      </w:r>
    </w:p>
    <w:p w14:paraId="578B4893" w14:textId="77777777" w:rsidR="00FF4E45" w:rsidRPr="00F60172" w:rsidRDefault="00FF4E45" w:rsidP="00FF4E45">
      <w:pPr>
        <w:pStyle w:val="Heading4"/>
        <w:rPr>
          <w:color w:val="000000" w:themeColor="text1"/>
        </w:rPr>
      </w:pPr>
      <w:r w:rsidRPr="00F60172">
        <w:rPr>
          <w:color w:val="000000" w:themeColor="text1"/>
        </w:rPr>
        <w:t xml:space="preserve">Prefer it - </w:t>
      </w:r>
    </w:p>
    <w:p w14:paraId="156C2079" w14:textId="77777777" w:rsidR="00FF4E45" w:rsidRPr="00F60172" w:rsidRDefault="00FF4E45" w:rsidP="00FF4E45">
      <w:pPr>
        <w:pStyle w:val="Heading4"/>
        <w:rPr>
          <w:color w:val="000000" w:themeColor="text1"/>
        </w:rPr>
      </w:pPr>
      <w:r w:rsidRPr="00F60172">
        <w:rPr>
          <w:color w:val="000000" w:themeColor="text1"/>
        </w:rPr>
        <w:t xml:space="preserve">1] Transhumanist thought DA – only our </w:t>
      </w:r>
      <w:proofErr w:type="spellStart"/>
      <w:r w:rsidRPr="00F60172">
        <w:rPr>
          <w:color w:val="000000" w:themeColor="text1"/>
        </w:rPr>
        <w:t>interp</w:t>
      </w:r>
      <w:proofErr w:type="spellEnd"/>
      <w:r w:rsidRPr="00F60172">
        <w:rPr>
          <w:color w:val="000000" w:themeColor="text1"/>
        </w:rPr>
        <w:t xml:space="preserve"> allows for maximum transhumanist education – that’s uniquely key to developing transhumanism </w:t>
      </w:r>
    </w:p>
    <w:p w14:paraId="7026791A" w14:textId="77777777" w:rsidR="00FF4E45" w:rsidRPr="00F60172" w:rsidRDefault="00FF4E45" w:rsidP="00FF4E45">
      <w:pPr>
        <w:pStyle w:val="ListParagraph"/>
        <w:ind w:left="0"/>
        <w:rPr>
          <w:rFonts w:asciiTheme="minorHAnsi" w:hAnsiTheme="minorHAnsi" w:cstheme="minorHAnsi"/>
          <w:color w:val="000000" w:themeColor="text1"/>
        </w:rPr>
      </w:pPr>
      <w:r w:rsidRPr="00F60172">
        <w:rPr>
          <w:rFonts w:asciiTheme="minorHAnsi" w:hAnsiTheme="minorHAnsi" w:cstheme="minorHAnsi"/>
          <w:color w:val="000000" w:themeColor="text1"/>
        </w:rPr>
        <w:t xml:space="preserve">Nick </w:t>
      </w:r>
      <w:r w:rsidRPr="00F60172">
        <w:rPr>
          <w:rStyle w:val="Style13ptBold"/>
          <w:rFonts w:asciiTheme="minorHAnsi" w:hAnsiTheme="minorHAnsi" w:cstheme="minorHAnsi"/>
          <w:color w:val="000000" w:themeColor="text1"/>
        </w:rPr>
        <w:t>Bostrom 5</w:t>
      </w:r>
      <w:r w:rsidRPr="00F60172">
        <w:rPr>
          <w:rFonts w:asciiTheme="minorHAnsi" w:hAnsiTheme="minorHAnsi" w:cstheme="minorHAnsi"/>
          <w:color w:val="000000" w:themeColor="text1"/>
        </w:rPr>
        <w:t>, Ph.D. in philosophy from the London School of Economics, was a British Academy Postdoctoral Fellow at the University of Oxford, founding director of the Future of Humanity Institute at Oxford University, “Transhumanist Values”, https://www.nickbostrom.com/ethics/values.html</w:t>
      </w:r>
    </w:p>
    <w:p w14:paraId="0F00CEAA" w14:textId="77777777" w:rsidR="00FF4E45" w:rsidRPr="00F60172" w:rsidRDefault="00FF4E45" w:rsidP="00FF4E45">
      <w:pPr>
        <w:pStyle w:val="ListParagraph"/>
        <w:ind w:left="0"/>
        <w:rPr>
          <w:rStyle w:val="StyleUnderline"/>
          <w:color w:val="000000" w:themeColor="text1"/>
        </w:rPr>
      </w:pPr>
      <w:r w:rsidRPr="00F60172">
        <w:rPr>
          <w:rStyle w:val="StyleUnderline"/>
          <w:rFonts w:asciiTheme="minorHAnsi" w:hAnsiTheme="minorHAnsi" w:cstheme="minorHAnsi"/>
          <w:color w:val="000000" w:themeColor="text1"/>
        </w:rPr>
        <w:t xml:space="preserve">Another </w:t>
      </w:r>
      <w:r w:rsidRPr="00F60172">
        <w:rPr>
          <w:rStyle w:val="StyleUnderline"/>
          <w:rFonts w:asciiTheme="minorHAnsi" w:hAnsiTheme="minorHAnsi" w:cstheme="minorHAnsi"/>
          <w:color w:val="000000" w:themeColor="text1"/>
          <w:highlight w:val="yellow"/>
        </w:rPr>
        <w:t xml:space="preserve">transhumanist priority is </w:t>
      </w:r>
      <w:r w:rsidRPr="00F60172">
        <w:rPr>
          <w:rStyle w:val="StyleUnderline"/>
          <w:rFonts w:asciiTheme="minorHAnsi" w:hAnsiTheme="minorHAnsi" w:cstheme="minorHAnsi"/>
          <w:color w:val="000000" w:themeColor="text1"/>
        </w:rPr>
        <w:t xml:space="preserve">to </w:t>
      </w:r>
      <w:r w:rsidRPr="00F60172">
        <w:rPr>
          <w:rStyle w:val="Emphasis"/>
          <w:rFonts w:asciiTheme="minorHAnsi" w:hAnsiTheme="minorHAnsi" w:cstheme="minorHAnsi"/>
          <w:color w:val="000000" w:themeColor="text1"/>
          <w:highlight w:val="yellow"/>
        </w:rPr>
        <w:t>put ourselves in</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a</w:t>
      </w:r>
      <w:r w:rsidRPr="00F60172">
        <w:rPr>
          <w:rStyle w:val="Emphasis"/>
          <w:rFonts w:asciiTheme="minorHAnsi" w:hAnsiTheme="minorHAnsi" w:cstheme="minorHAnsi"/>
          <w:color w:val="000000" w:themeColor="text1"/>
        </w:rPr>
        <w:t xml:space="preserve"> better </w:t>
      </w:r>
      <w:r w:rsidRPr="00F60172">
        <w:rPr>
          <w:rStyle w:val="Emphasis"/>
          <w:rFonts w:asciiTheme="minorHAnsi" w:hAnsiTheme="minorHAnsi" w:cstheme="minorHAnsi"/>
          <w:color w:val="000000" w:themeColor="text1"/>
          <w:highlight w:val="yellow"/>
        </w:rPr>
        <w:t>position</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 xml:space="preserve">to make </w:t>
      </w:r>
      <w:r w:rsidRPr="00F60172">
        <w:rPr>
          <w:rStyle w:val="Emphasis"/>
          <w:rFonts w:asciiTheme="minorHAnsi" w:hAnsiTheme="minorHAnsi" w:cstheme="minorHAnsi"/>
          <w:color w:val="000000" w:themeColor="text1"/>
        </w:rPr>
        <w:t xml:space="preserve">wise </w:t>
      </w:r>
      <w:r w:rsidRPr="00F60172">
        <w:rPr>
          <w:rStyle w:val="Emphasis"/>
          <w:rFonts w:asciiTheme="minorHAnsi" w:hAnsiTheme="minorHAnsi" w:cstheme="minorHAnsi"/>
          <w:color w:val="000000" w:themeColor="text1"/>
          <w:highlight w:val="yellow"/>
        </w:rPr>
        <w:t>choices</w:t>
      </w:r>
      <w:r w:rsidRPr="00F60172">
        <w:rPr>
          <w:rStyle w:val="StyleUnderline"/>
          <w:rFonts w:asciiTheme="minorHAnsi" w:hAnsiTheme="minorHAnsi" w:cstheme="minorHAnsi"/>
          <w:color w:val="000000" w:themeColor="text1"/>
          <w:highlight w:val="yellow"/>
        </w:rPr>
        <w:t xml:space="preserve"> </w:t>
      </w:r>
      <w:r w:rsidRPr="00F60172">
        <w:rPr>
          <w:rStyle w:val="StyleUnderline"/>
          <w:rFonts w:asciiTheme="minorHAnsi" w:hAnsiTheme="minorHAnsi" w:cstheme="minorHAnsi"/>
          <w:color w:val="000000" w:themeColor="text1"/>
        </w:rPr>
        <w:t xml:space="preserve">about </w:t>
      </w:r>
      <w:r w:rsidRPr="00F60172">
        <w:rPr>
          <w:rStyle w:val="Emphasis"/>
          <w:rFonts w:asciiTheme="minorHAnsi" w:hAnsiTheme="minorHAnsi" w:cstheme="minorHAnsi"/>
          <w:color w:val="000000" w:themeColor="text1"/>
        </w:rPr>
        <w:t>where we are going</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highlight w:val="yellow"/>
        </w:rPr>
        <w:t>We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will</w:t>
      </w:r>
      <w:r w:rsidRPr="00F60172">
        <w:rPr>
          <w:rStyle w:val="StyleUnderline"/>
          <w:rFonts w:asciiTheme="minorHAnsi" w:hAnsiTheme="minorHAnsi" w:cstheme="minorHAnsi"/>
          <w:color w:val="000000" w:themeColor="text1"/>
        </w:rPr>
        <w:t xml:space="preserve"> need </w:t>
      </w:r>
      <w:r w:rsidRPr="00F60172">
        <w:rPr>
          <w:rStyle w:val="Emphasis"/>
          <w:rFonts w:asciiTheme="minorHAnsi" w:hAnsiTheme="minorHAnsi" w:cstheme="minorHAnsi"/>
          <w:color w:val="000000" w:themeColor="text1"/>
        </w:rPr>
        <w:t xml:space="preserve">all the </w:t>
      </w:r>
      <w:r w:rsidRPr="00F60172">
        <w:rPr>
          <w:rStyle w:val="Emphasis"/>
          <w:rFonts w:asciiTheme="minorHAnsi" w:hAnsiTheme="minorHAnsi" w:cstheme="minorHAnsi"/>
          <w:color w:val="000000" w:themeColor="text1"/>
          <w:highlight w:val="yellow"/>
        </w:rPr>
        <w:t>wisdom</w:t>
      </w:r>
      <w:r w:rsidRPr="00F60172">
        <w:rPr>
          <w:rStyle w:val="Emphasis"/>
          <w:rFonts w:asciiTheme="minorHAnsi" w:hAnsiTheme="minorHAnsi" w:cstheme="minorHAnsi"/>
          <w:color w:val="000000" w:themeColor="text1"/>
        </w:rPr>
        <w:t xml:space="preserve"> we can get</w:t>
      </w:r>
      <w:r w:rsidRPr="00F60172">
        <w:rPr>
          <w:rStyle w:val="StyleUnderline"/>
          <w:rFonts w:asciiTheme="minorHAnsi" w:hAnsiTheme="minorHAnsi" w:cstheme="minorHAnsi"/>
          <w:color w:val="000000" w:themeColor="text1"/>
        </w:rPr>
        <w:t xml:space="preserve"> when negotiating the posthuman transition</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Transhumanists place a high value on improvements in our individual and collective powers of understanding and in our ability to implement responsible decisions</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Collectively, </w:t>
      </w:r>
      <w:r w:rsidRPr="00F60172">
        <w:rPr>
          <w:rStyle w:val="StyleUnderline"/>
          <w:rFonts w:asciiTheme="minorHAnsi" w:hAnsiTheme="minorHAnsi" w:cstheme="minorHAnsi"/>
          <w:color w:val="000000" w:themeColor="text1"/>
          <w:highlight w:val="yellow"/>
        </w:rPr>
        <w:t xml:space="preserve">we might get smarter and </w:t>
      </w:r>
      <w:r w:rsidRPr="00F60172">
        <w:rPr>
          <w:rStyle w:val="StyleUnderline"/>
          <w:rFonts w:asciiTheme="minorHAnsi" w:hAnsiTheme="minorHAnsi" w:cstheme="minorHAnsi"/>
          <w:color w:val="000000" w:themeColor="text1"/>
        </w:rPr>
        <w:t xml:space="preserve">more </w:t>
      </w:r>
      <w:r w:rsidRPr="00F60172">
        <w:rPr>
          <w:rStyle w:val="StyleUnderline"/>
          <w:rFonts w:asciiTheme="minorHAnsi" w:hAnsiTheme="minorHAnsi" w:cstheme="minorHAnsi"/>
          <w:color w:val="000000" w:themeColor="text1"/>
          <w:highlight w:val="yellow"/>
        </w:rPr>
        <w:t xml:space="preserve">informed through such </w:t>
      </w:r>
      <w:r w:rsidRPr="00F60172">
        <w:rPr>
          <w:rStyle w:val="StyleUnderline"/>
          <w:rFonts w:asciiTheme="minorHAnsi" w:hAnsiTheme="minorHAnsi" w:cstheme="minorHAnsi"/>
          <w:color w:val="000000" w:themeColor="text1"/>
        </w:rPr>
        <w:t xml:space="preserve">means as </w:t>
      </w:r>
      <w:r w:rsidRPr="00F60172">
        <w:rPr>
          <w:rStyle w:val="Emphasis"/>
          <w:rFonts w:asciiTheme="minorHAnsi" w:hAnsiTheme="minorHAnsi" w:cstheme="minorHAnsi"/>
          <w:color w:val="000000" w:themeColor="text1"/>
        </w:rPr>
        <w:t xml:space="preserve">scientific </w:t>
      </w:r>
      <w:r w:rsidRPr="00F60172">
        <w:rPr>
          <w:rStyle w:val="Emphasis"/>
          <w:rFonts w:asciiTheme="minorHAnsi" w:hAnsiTheme="minorHAnsi" w:cstheme="minorHAnsi"/>
          <w:color w:val="000000" w:themeColor="text1"/>
          <w:highlight w:val="yellow"/>
        </w:rPr>
        <w:t>research,</w:t>
      </w:r>
      <w:r w:rsidRPr="00F60172">
        <w:rPr>
          <w:rStyle w:val="StyleUnderline"/>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rPr>
        <w:t xml:space="preserve">public </w:t>
      </w:r>
      <w:r w:rsidRPr="00F60172">
        <w:rPr>
          <w:rStyle w:val="Emphasis"/>
          <w:rFonts w:asciiTheme="minorHAnsi" w:hAnsiTheme="minorHAnsi" w:cstheme="minorHAnsi"/>
          <w:color w:val="000000" w:themeColor="text1"/>
          <w:highlight w:val="yellow"/>
        </w:rPr>
        <w:t>debate</w:t>
      </w:r>
      <w:r w:rsidRPr="00F60172">
        <w:rPr>
          <w:rStyle w:val="StyleUnderline"/>
          <w:rFonts w:asciiTheme="minorHAnsi" w:hAnsiTheme="minorHAnsi" w:cstheme="minorHAnsi"/>
          <w:color w:val="000000" w:themeColor="text1"/>
          <w:highlight w:val="yellow"/>
        </w:rPr>
        <w:t xml:space="preserve"> and </w:t>
      </w:r>
      <w:r w:rsidRPr="00F60172">
        <w:rPr>
          <w:rStyle w:val="Emphasis"/>
          <w:rFonts w:asciiTheme="minorHAnsi" w:hAnsiTheme="minorHAnsi" w:cstheme="minorHAnsi"/>
          <w:color w:val="000000" w:themeColor="text1"/>
        </w:rPr>
        <w:t xml:space="preserve">open </w:t>
      </w:r>
      <w:r w:rsidRPr="00F60172">
        <w:rPr>
          <w:rStyle w:val="Emphasis"/>
          <w:rFonts w:asciiTheme="minorHAnsi" w:hAnsiTheme="minorHAnsi" w:cstheme="minorHAnsi"/>
          <w:color w:val="000000" w:themeColor="text1"/>
          <w:highlight w:val="yellow"/>
        </w:rPr>
        <w:t xml:space="preserve">discussion </w:t>
      </w:r>
      <w:r w:rsidRPr="00F60172">
        <w:rPr>
          <w:rStyle w:val="Emphasis"/>
          <w:rFonts w:asciiTheme="minorHAnsi" w:hAnsiTheme="minorHAnsi" w:cstheme="minorHAnsi"/>
          <w:color w:val="000000" w:themeColor="text1"/>
        </w:rPr>
        <w:t>of the future</w:t>
      </w:r>
      <w:r w:rsidRPr="00F60172">
        <w:rPr>
          <w:rStyle w:val="StyleUnderline"/>
          <w:rFonts w:asciiTheme="minorHAnsi" w:hAnsiTheme="minorHAnsi" w:cstheme="minorHAnsi"/>
          <w:color w:val="000000" w:themeColor="text1"/>
          <w:highlight w:val="yellow"/>
        </w:rPr>
        <w:t>,</w:t>
      </w:r>
      <w:r w:rsidRPr="00F60172">
        <w:rPr>
          <w:rStyle w:val="StyleUnderline"/>
          <w:rFonts w:asciiTheme="minorHAnsi" w:hAnsiTheme="minorHAnsi" w:cstheme="minorHAnsi"/>
          <w:color w:val="000000" w:themeColor="text1"/>
        </w:rPr>
        <w:t xml:space="preserve"> information </w:t>
      </w:r>
      <w:proofErr w:type="gramStart"/>
      <w:r w:rsidRPr="00F60172">
        <w:rPr>
          <w:rStyle w:val="StyleUnderline"/>
          <w:rFonts w:asciiTheme="minorHAnsi" w:hAnsiTheme="minorHAnsi" w:cstheme="minorHAnsi"/>
          <w:color w:val="000000" w:themeColor="text1"/>
        </w:rPr>
        <w:t>markets</w:t>
      </w:r>
      <w:bookmarkStart w:id="0" w:name="_ftnref8"/>
      <w:r w:rsidRPr="00F60172">
        <w:rPr>
          <w:rStyle w:val="StyleUnderline"/>
          <w:rFonts w:asciiTheme="minorHAnsi" w:hAnsiTheme="minorHAnsi" w:cstheme="minorHAnsi"/>
          <w:color w:val="000000" w:themeColor="text1"/>
        </w:rPr>
        <w:t>[</w:t>
      </w:r>
      <w:proofErr w:type="gramEnd"/>
      <w:r w:rsidRPr="00F60172">
        <w:rPr>
          <w:rStyle w:val="StyleUnderline"/>
          <w:rFonts w:asciiTheme="minorHAnsi" w:hAnsiTheme="minorHAnsi" w:cstheme="minorHAnsi"/>
          <w:color w:val="000000" w:themeColor="text1"/>
        </w:rPr>
        <w:t>8]</w:t>
      </w:r>
      <w:bookmarkEnd w:id="0"/>
      <w:r w:rsidRPr="00F60172">
        <w:rPr>
          <w:rStyle w:val="StyleUnderline"/>
          <w:rFonts w:asciiTheme="minorHAnsi" w:hAnsiTheme="minorHAnsi" w:cstheme="minorHAnsi"/>
          <w:color w:val="000000" w:themeColor="text1"/>
        </w:rPr>
        <w:t>, collaborative information filtering</w:t>
      </w:r>
      <w:bookmarkStart w:id="1" w:name="_ftnref9"/>
      <w:r w:rsidRPr="00F60172">
        <w:rPr>
          <w:rFonts w:asciiTheme="minorHAnsi" w:hAnsiTheme="minorHAnsi" w:cstheme="minorHAnsi"/>
          <w:color w:val="000000" w:themeColor="text1"/>
          <w:sz w:val="16"/>
        </w:rPr>
        <w:t>[9]</w:t>
      </w:r>
      <w:bookmarkEnd w:id="1"/>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highlight w:val="yellow"/>
        </w:rPr>
        <w:t>On an individual level,</w:t>
      </w:r>
      <w:r w:rsidRPr="00F60172">
        <w:rPr>
          <w:rStyle w:val="StyleUnderline"/>
          <w:rFonts w:asciiTheme="minorHAnsi" w:hAnsiTheme="minorHAnsi" w:cstheme="minorHAnsi"/>
          <w:color w:val="000000" w:themeColor="text1"/>
          <w:highlight w:val="yellow"/>
        </w:rPr>
        <w:t xml:space="preserve"> we can benefit from </w:t>
      </w:r>
      <w:r w:rsidRPr="00F60172">
        <w:rPr>
          <w:rStyle w:val="Emphasis"/>
          <w:rFonts w:asciiTheme="minorHAnsi" w:hAnsiTheme="minorHAnsi" w:cstheme="minorHAnsi"/>
          <w:color w:val="000000" w:themeColor="text1"/>
          <w:highlight w:val="yellow"/>
        </w:rPr>
        <w:t>education</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critical thinking</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open-mindedness</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study techniques</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information</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technology</w:t>
      </w:r>
      <w:r w:rsidRPr="00F60172">
        <w:rPr>
          <w:rFonts w:asciiTheme="minorHAnsi" w:hAnsiTheme="minorHAnsi" w:cstheme="minorHAnsi"/>
          <w:color w:val="000000" w:themeColor="text1"/>
          <w:sz w:val="16"/>
        </w:rPr>
        <w:t xml:space="preserve">, and perhaps memory- or attention-enhancing drugs and other cognitive enhancement technologies. </w:t>
      </w:r>
      <w:r w:rsidRPr="00F60172">
        <w:rPr>
          <w:rStyle w:val="StyleUnderline"/>
          <w:rFonts w:asciiTheme="minorHAnsi" w:hAnsiTheme="minorHAnsi" w:cstheme="minorHAnsi"/>
          <w:color w:val="000000" w:themeColor="text1"/>
        </w:rPr>
        <w:t>Our ability to implement responsible decisions can be improved by expanding the rule of law and democracy on the international plane</w:t>
      </w:r>
      <w:r w:rsidRPr="00F60172">
        <w:rPr>
          <w:rFonts w:asciiTheme="minorHAnsi" w:hAnsiTheme="minorHAnsi" w:cstheme="minorHAnsi"/>
          <w:color w:val="000000" w:themeColor="text1"/>
          <w:sz w:val="16"/>
        </w:rPr>
        <w:t xml:space="preserve">. Additionally, artificial intelligence, especially </w:t>
      </w:r>
      <w:proofErr w:type="gramStart"/>
      <w:r w:rsidRPr="00F60172">
        <w:rPr>
          <w:rFonts w:asciiTheme="minorHAnsi" w:hAnsiTheme="minorHAnsi" w:cstheme="minorHAnsi"/>
          <w:color w:val="000000" w:themeColor="text1"/>
          <w:sz w:val="16"/>
        </w:rPr>
        <w:t>if and when</w:t>
      </w:r>
      <w:proofErr w:type="gramEnd"/>
      <w:r w:rsidRPr="00F60172">
        <w:rPr>
          <w:rFonts w:asciiTheme="minorHAnsi" w:hAnsiTheme="minorHAnsi" w:cstheme="minorHAnsi"/>
          <w:color w:val="000000" w:themeColor="text1"/>
          <w:sz w:val="16"/>
        </w:rPr>
        <w:t xml:space="preserve"> it reaches human-equivalence or greater, could give an enormous boost to the quest for knowledge and wisdom. </w:t>
      </w:r>
      <w:r w:rsidRPr="00F60172">
        <w:rPr>
          <w:rStyle w:val="StyleUnderline"/>
          <w:rFonts w:asciiTheme="minorHAnsi" w:hAnsiTheme="minorHAnsi" w:cstheme="minorHAnsi"/>
          <w:color w:val="000000" w:themeColor="text1"/>
        </w:rPr>
        <w:t>Given the limitations of our current wisdom</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highlight w:val="yellow"/>
        </w:rPr>
        <w:t>a certain epistemic tentativeness is appropriate</w:t>
      </w:r>
      <w:r w:rsidRPr="00F60172">
        <w:rPr>
          <w:rFonts w:asciiTheme="minorHAnsi" w:hAnsiTheme="minorHAnsi" w:cstheme="minorHAnsi"/>
          <w:color w:val="000000" w:themeColor="text1"/>
          <w:sz w:val="16"/>
        </w:rPr>
        <w:t xml:space="preserve">, along with a readiness to continually reassess our assumptions as more information becomes </w:t>
      </w:r>
      <w:r w:rsidRPr="00F60172">
        <w:rPr>
          <w:rFonts w:asciiTheme="minorHAnsi" w:hAnsiTheme="minorHAnsi" w:cstheme="minorHAnsi"/>
          <w:color w:val="000000" w:themeColor="text1"/>
          <w:sz w:val="16"/>
        </w:rPr>
        <w:lastRenderedPageBreak/>
        <w:t xml:space="preserve">available. </w:t>
      </w:r>
      <w:r w:rsidRPr="00F60172">
        <w:rPr>
          <w:rStyle w:val="StyleUnderline"/>
          <w:rFonts w:asciiTheme="minorHAnsi" w:hAnsiTheme="minorHAnsi" w:cstheme="minorHAnsi"/>
          <w:color w:val="000000" w:themeColor="text1"/>
          <w:highlight w:val="yellow"/>
        </w:rPr>
        <w:t xml:space="preserve">We cannot </w:t>
      </w:r>
      <w:r w:rsidRPr="00F60172">
        <w:rPr>
          <w:rStyle w:val="Emphasis"/>
          <w:rFonts w:asciiTheme="minorHAnsi" w:hAnsiTheme="minorHAnsi" w:cstheme="minorHAnsi"/>
          <w:color w:val="000000" w:themeColor="text1"/>
          <w:highlight w:val="yellow"/>
        </w:rPr>
        <w:t>take for granted</w:t>
      </w:r>
      <w:r w:rsidRPr="00F60172">
        <w:rPr>
          <w:rStyle w:val="StyleUnderline"/>
          <w:rFonts w:asciiTheme="minorHAnsi" w:hAnsiTheme="minorHAnsi" w:cstheme="minorHAnsi"/>
          <w:color w:val="000000" w:themeColor="text1"/>
          <w:highlight w:val="yellow"/>
        </w:rPr>
        <w:t xml:space="preserve"> that our </w:t>
      </w:r>
      <w:r w:rsidRPr="00F60172">
        <w:rPr>
          <w:rStyle w:val="Emphasis"/>
          <w:rFonts w:asciiTheme="minorHAnsi" w:hAnsiTheme="minorHAnsi" w:cstheme="minorHAnsi"/>
          <w:color w:val="000000" w:themeColor="text1"/>
          <w:highlight w:val="yellow"/>
        </w:rPr>
        <w:t>old habits</w:t>
      </w:r>
      <w:r w:rsidRPr="00F60172">
        <w:rPr>
          <w:rFonts w:asciiTheme="minorHAnsi" w:hAnsiTheme="minorHAnsi" w:cstheme="minorHAnsi"/>
          <w:color w:val="000000" w:themeColor="text1"/>
          <w:sz w:val="16"/>
          <w:highlight w:val="yellow"/>
        </w:rPr>
        <w:t xml:space="preserve"> </w:t>
      </w:r>
      <w:r w:rsidRPr="00F60172">
        <w:rPr>
          <w:rStyle w:val="StyleUnderline"/>
          <w:rFonts w:asciiTheme="minorHAnsi" w:hAnsiTheme="minorHAnsi" w:cstheme="minorHAnsi"/>
          <w:color w:val="000000" w:themeColor="text1"/>
          <w:highlight w:val="yellow"/>
        </w:rPr>
        <w:t>and</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beliefs</w:t>
      </w:r>
      <w:r w:rsidRPr="00F60172">
        <w:rPr>
          <w:rFonts w:asciiTheme="minorHAnsi" w:hAnsiTheme="minorHAnsi" w:cstheme="minorHAnsi"/>
          <w:color w:val="000000" w:themeColor="text1"/>
          <w:sz w:val="16"/>
          <w:highlight w:val="yellow"/>
        </w:rPr>
        <w:t xml:space="preserve"> </w:t>
      </w:r>
      <w:r w:rsidRPr="00F60172">
        <w:rPr>
          <w:rStyle w:val="StyleUnderline"/>
          <w:rFonts w:asciiTheme="minorHAnsi" w:hAnsiTheme="minorHAnsi" w:cstheme="minorHAnsi"/>
          <w:color w:val="000000" w:themeColor="text1"/>
          <w:highlight w:val="yellow"/>
        </w:rPr>
        <w:t xml:space="preserve">will prove </w:t>
      </w:r>
      <w:r w:rsidRPr="00F60172">
        <w:rPr>
          <w:rStyle w:val="Emphasis"/>
          <w:rFonts w:asciiTheme="minorHAnsi" w:hAnsiTheme="minorHAnsi" w:cstheme="minorHAnsi"/>
          <w:color w:val="000000" w:themeColor="text1"/>
          <w:highlight w:val="yellow"/>
        </w:rPr>
        <w:t>adequate</w:t>
      </w:r>
      <w:r w:rsidRPr="00F60172">
        <w:rPr>
          <w:rStyle w:val="StyleUnderline"/>
          <w:rFonts w:asciiTheme="minorHAnsi" w:hAnsiTheme="minorHAnsi" w:cstheme="minorHAnsi"/>
          <w:color w:val="000000" w:themeColor="text1"/>
        </w:rPr>
        <w:t xml:space="preserve"> in navigating our new circumstances.</w:t>
      </w:r>
    </w:p>
    <w:p w14:paraId="2D04F8BF" w14:textId="77777777" w:rsidR="00FF4E45" w:rsidRPr="00F60172" w:rsidRDefault="00FF4E45" w:rsidP="00FF4E45">
      <w:pPr>
        <w:pStyle w:val="Heading4"/>
        <w:rPr>
          <w:color w:val="000000" w:themeColor="text1"/>
        </w:rPr>
      </w:pPr>
      <w:r w:rsidRPr="00F60172">
        <w:rPr>
          <w:color w:val="000000" w:themeColor="text1"/>
        </w:rPr>
        <w:t xml:space="preserve">2] Epistemology DA – developing transhuman epistemology is uniquely key and it solves their education offense </w:t>
      </w:r>
    </w:p>
    <w:p w14:paraId="32C77893" w14:textId="77777777" w:rsidR="00FF4E45" w:rsidRPr="00F60172" w:rsidRDefault="00FF4E45" w:rsidP="00FF4E45">
      <w:pPr>
        <w:rPr>
          <w:rFonts w:asciiTheme="minorHAnsi" w:hAnsiTheme="minorHAnsi" w:cstheme="minorHAnsi"/>
          <w:bCs/>
          <w:color w:val="000000" w:themeColor="text1"/>
          <w:sz w:val="20"/>
          <w:szCs w:val="20"/>
        </w:rPr>
      </w:pPr>
      <w:r w:rsidRPr="00F60172">
        <w:rPr>
          <w:rStyle w:val="Style13ptBold"/>
          <w:rFonts w:asciiTheme="minorHAnsi" w:hAnsiTheme="minorHAnsi" w:cstheme="minorHAnsi"/>
          <w:color w:val="000000" w:themeColor="text1"/>
        </w:rPr>
        <w:t xml:space="preserve">Bostrom 98 </w:t>
      </w:r>
      <w:r w:rsidRPr="00F60172">
        <w:rPr>
          <w:rStyle w:val="Style13ptBold"/>
          <w:rFonts w:asciiTheme="minorHAnsi" w:hAnsiTheme="minorHAnsi" w:cstheme="minorHAnsi"/>
          <w:color w:val="000000" w:themeColor="text1"/>
          <w:sz w:val="20"/>
          <w:szCs w:val="20"/>
        </w:rPr>
        <w:t xml:space="preserve">(Nick, PhD in philosophy from LSE, Lecturer at the Department of Philosophy at Yale University, “WHAT IS TRANSHUMANISM?,” </w:t>
      </w:r>
      <w:hyperlink r:id="rId7" w:history="1">
        <w:r w:rsidRPr="00F60172">
          <w:rPr>
            <w:rStyle w:val="Hyperlink"/>
            <w:rFonts w:asciiTheme="minorHAnsi" w:hAnsiTheme="minorHAnsi" w:cstheme="minorHAnsi"/>
            <w:color w:val="000000" w:themeColor="text1"/>
            <w:sz w:val="20"/>
            <w:szCs w:val="20"/>
          </w:rPr>
          <w:t>http://www.nickbostrom.com/old/transhumanism.html, **We don’t endorse ableist language)</w:t>
        </w:r>
      </w:hyperlink>
      <w:r w:rsidRPr="00F60172">
        <w:rPr>
          <w:rStyle w:val="Style13ptBold"/>
          <w:rFonts w:asciiTheme="minorHAnsi" w:hAnsiTheme="minorHAnsi" w:cstheme="minorHAnsi"/>
          <w:color w:val="000000" w:themeColor="text1"/>
          <w:sz w:val="20"/>
          <w:szCs w:val="20"/>
        </w:rPr>
        <w:t>//</w:t>
      </w:r>
      <w:proofErr w:type="spellStart"/>
      <w:r w:rsidRPr="00F60172">
        <w:rPr>
          <w:rStyle w:val="Style13ptBold"/>
          <w:rFonts w:asciiTheme="minorHAnsi" w:hAnsiTheme="minorHAnsi" w:cstheme="minorHAnsi"/>
          <w:color w:val="000000" w:themeColor="text1"/>
          <w:sz w:val="20"/>
          <w:szCs w:val="20"/>
        </w:rPr>
        <w:t>dping</w:t>
      </w:r>
      <w:proofErr w:type="spellEnd"/>
      <w:r w:rsidRPr="00F60172">
        <w:rPr>
          <w:rStyle w:val="Style13ptBold"/>
          <w:rFonts w:asciiTheme="minorHAnsi" w:hAnsiTheme="minorHAnsi" w:cstheme="minorHAnsi"/>
          <w:color w:val="000000" w:themeColor="text1"/>
          <w:sz w:val="20"/>
          <w:szCs w:val="20"/>
        </w:rPr>
        <w:t xml:space="preserve">  </w:t>
      </w:r>
    </w:p>
    <w:p w14:paraId="29697A4B" w14:textId="77777777" w:rsidR="00FF4E45" w:rsidRPr="00F60172" w:rsidRDefault="00FF4E45" w:rsidP="00FF4E45">
      <w:pPr>
        <w:rPr>
          <w:rStyle w:val="StyleUnderline"/>
          <w:rFonts w:asciiTheme="minorHAnsi" w:hAnsiTheme="minorHAnsi" w:cstheme="minorHAnsi"/>
          <w:color w:val="000000" w:themeColor="text1"/>
        </w:rPr>
      </w:pPr>
      <w:r w:rsidRPr="00F60172">
        <w:rPr>
          <w:rStyle w:val="StyleUnderline"/>
          <w:rFonts w:asciiTheme="minorHAnsi" w:hAnsiTheme="minorHAnsi" w:cstheme="minorHAnsi"/>
          <w:color w:val="000000" w:themeColor="text1"/>
        </w:rPr>
        <w:t xml:space="preserve">An important </w:t>
      </w:r>
      <w:r w:rsidRPr="00F60172">
        <w:rPr>
          <w:rStyle w:val="StyleUnderline"/>
          <w:rFonts w:asciiTheme="minorHAnsi" w:hAnsiTheme="minorHAnsi" w:cstheme="minorHAnsi"/>
          <w:color w:val="000000" w:themeColor="text1"/>
          <w:highlight w:val="yellow"/>
        </w:rPr>
        <w:t>transhumanist goal is to improve</w:t>
      </w:r>
      <w:r w:rsidRPr="00F60172">
        <w:rPr>
          <w:rStyle w:val="StyleUnderline"/>
          <w:rFonts w:asciiTheme="minorHAnsi" w:hAnsiTheme="minorHAnsi" w:cstheme="minorHAnsi"/>
          <w:color w:val="000000" w:themeColor="text1"/>
        </w:rPr>
        <w:t xml:space="preserve"> the functioning of human society as an </w:t>
      </w:r>
      <w:r w:rsidRPr="00F60172">
        <w:rPr>
          <w:rStyle w:val="Emphasis"/>
          <w:rFonts w:asciiTheme="minorHAnsi" w:hAnsiTheme="minorHAnsi" w:cstheme="minorHAnsi"/>
          <w:color w:val="000000" w:themeColor="text1"/>
          <w:highlight w:val="yellow"/>
        </w:rPr>
        <w:t>epistemic</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community</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2"/>
        </w:rPr>
        <w:t xml:space="preserve"> In addition to trying to figure out what is happening, </w:t>
      </w:r>
      <w:r w:rsidRPr="00F60172">
        <w:rPr>
          <w:rStyle w:val="StyleUnderline"/>
          <w:rFonts w:asciiTheme="minorHAnsi" w:hAnsiTheme="minorHAnsi" w:cstheme="minorHAnsi"/>
          <w:color w:val="000000" w:themeColor="text1"/>
        </w:rPr>
        <w:t xml:space="preserve">we can try to </w:t>
      </w:r>
      <w:r w:rsidRPr="00F60172">
        <w:rPr>
          <w:rStyle w:val="StyleUnderline"/>
          <w:rFonts w:asciiTheme="minorHAnsi" w:hAnsiTheme="minorHAnsi" w:cstheme="minorHAnsi"/>
          <w:color w:val="000000" w:themeColor="text1"/>
          <w:highlight w:val="yellow"/>
        </w:rPr>
        <w:t>figure out ways of making ourselves better at figuring out what is happening</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We can create institutions that </w:t>
      </w:r>
      <w:r w:rsidRPr="00F60172">
        <w:rPr>
          <w:rStyle w:val="StyleUnderline"/>
          <w:rFonts w:asciiTheme="minorHAnsi" w:hAnsiTheme="minorHAnsi" w:cstheme="minorHAnsi"/>
          <w:color w:val="000000" w:themeColor="text1"/>
          <w:highlight w:val="yellow"/>
        </w:rPr>
        <w:t>increase the efficiency of</w:t>
      </w:r>
      <w:r w:rsidRPr="00F60172">
        <w:rPr>
          <w:rFonts w:asciiTheme="minorHAnsi" w:hAnsiTheme="minorHAnsi" w:cstheme="minorHAnsi"/>
          <w:color w:val="000000" w:themeColor="text1"/>
          <w:sz w:val="12"/>
        </w:rPr>
        <w:t xml:space="preserve"> the </w:t>
      </w:r>
      <w:r w:rsidRPr="00F60172">
        <w:rPr>
          <w:rStyle w:val="StyleUnderline"/>
          <w:rFonts w:asciiTheme="minorHAnsi" w:hAnsiTheme="minorHAnsi" w:cstheme="minorHAnsi"/>
          <w:color w:val="000000" w:themeColor="text1"/>
        </w:rPr>
        <w:t>academic</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and </w:t>
      </w:r>
      <w:r w:rsidRPr="00F60172">
        <w:rPr>
          <w:rStyle w:val="StyleUnderline"/>
          <w:rFonts w:asciiTheme="minorHAnsi" w:hAnsiTheme="minorHAnsi" w:cstheme="minorHAnsi"/>
          <w:color w:val="000000" w:themeColor="text1"/>
          <w:highlight w:val="yellow"/>
        </w:rPr>
        <w:t>other knowledge</w:t>
      </w:r>
      <w:r w:rsidRPr="00F60172">
        <w:rPr>
          <w:rStyle w:val="StyleUnderline"/>
          <w:rFonts w:asciiTheme="minorHAnsi" w:hAnsiTheme="minorHAnsi" w:cstheme="minorHAnsi"/>
          <w:color w:val="000000" w:themeColor="text1"/>
        </w:rPr>
        <w:t>-</w:t>
      </w:r>
      <w:r w:rsidRPr="00F60172">
        <w:rPr>
          <w:rStyle w:val="StyleUnderline"/>
          <w:rFonts w:asciiTheme="minorHAnsi" w:hAnsiTheme="minorHAnsi" w:cstheme="minorHAnsi"/>
          <w:color w:val="000000" w:themeColor="text1"/>
          <w:highlight w:val="yellow"/>
        </w:rPr>
        <w:t>communities</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2"/>
        </w:rPr>
        <w:t xml:space="preserve"> More and more people are gaining access to the Internet. Programmers, software designers, IT consultants and others are involved in projects that are constantly increasing the quality and quantity of advantages of being connected. Hypertext publishing and the </w:t>
      </w:r>
      <w:r w:rsidRPr="00F60172">
        <w:rPr>
          <w:rStyle w:val="StyleUnderline"/>
          <w:rFonts w:asciiTheme="minorHAnsi" w:hAnsiTheme="minorHAnsi" w:cstheme="minorHAnsi"/>
          <w:color w:val="000000" w:themeColor="text1"/>
        </w:rPr>
        <w:t xml:space="preserve">collaborative </w:t>
      </w:r>
      <w:r w:rsidRPr="00F60172">
        <w:rPr>
          <w:rStyle w:val="StyleUnderline"/>
          <w:rFonts w:asciiTheme="minorHAnsi" w:hAnsiTheme="minorHAnsi" w:cstheme="minorHAnsi"/>
          <w:color w:val="000000" w:themeColor="text1"/>
          <w:highlight w:val="yellow"/>
        </w:rPr>
        <w:t>information filtering paradigm</w:t>
      </w:r>
      <w:r w:rsidRPr="00F60172">
        <w:rPr>
          <w:rStyle w:val="StyleUnderline"/>
          <w:rFonts w:asciiTheme="minorHAnsi" w:hAnsiTheme="minorHAnsi" w:cstheme="minorHAnsi"/>
          <w:color w:val="000000" w:themeColor="text1"/>
        </w:rPr>
        <w:t xml:space="preserve"> have the potential to </w:t>
      </w:r>
      <w:r w:rsidRPr="00F60172">
        <w:rPr>
          <w:rStyle w:val="StyleUnderline"/>
          <w:rFonts w:asciiTheme="minorHAnsi" w:hAnsiTheme="minorHAnsi" w:cstheme="minorHAnsi"/>
          <w:color w:val="000000" w:themeColor="text1"/>
          <w:highlight w:val="yellow"/>
        </w:rPr>
        <w:t>accelerate</w:t>
      </w:r>
      <w:r w:rsidRPr="00F60172">
        <w:rPr>
          <w:rStyle w:val="StyleUnderline"/>
          <w:rFonts w:asciiTheme="minorHAnsi" w:hAnsiTheme="minorHAnsi" w:cstheme="minorHAnsi"/>
          <w:color w:val="000000" w:themeColor="text1"/>
        </w:rPr>
        <w:t xml:space="preserve"> the propagation of </w:t>
      </w:r>
      <w:r w:rsidRPr="00F60172">
        <w:rPr>
          <w:rStyle w:val="StyleUnderline"/>
          <w:rFonts w:asciiTheme="minorHAnsi" w:hAnsiTheme="minorHAnsi" w:cstheme="minorHAnsi"/>
          <w:color w:val="000000" w:themeColor="text1"/>
          <w:highlight w:val="yellow"/>
        </w:rPr>
        <w:t>valuable information</w:t>
      </w:r>
      <w:r w:rsidRPr="00F60172">
        <w:rPr>
          <w:rStyle w:val="StyleUnderline"/>
          <w:rFonts w:asciiTheme="minorHAnsi" w:hAnsiTheme="minorHAnsi" w:cstheme="minorHAnsi"/>
          <w:color w:val="000000" w:themeColor="text1"/>
        </w:rPr>
        <w:t xml:space="preserve"> and </w:t>
      </w:r>
      <w:r w:rsidRPr="00F60172">
        <w:rPr>
          <w:rStyle w:val="StyleUnderline"/>
          <w:rFonts w:asciiTheme="minorHAnsi" w:hAnsiTheme="minorHAnsi" w:cstheme="minorHAnsi"/>
          <w:color w:val="000000" w:themeColor="text1"/>
          <w:highlight w:val="yellow"/>
        </w:rPr>
        <w:t xml:space="preserve">aid the </w:t>
      </w:r>
      <w:r w:rsidRPr="00F60172">
        <w:rPr>
          <w:rStyle w:val="Emphasis"/>
          <w:rFonts w:asciiTheme="minorHAnsi" w:hAnsiTheme="minorHAnsi" w:cstheme="minorHAnsi"/>
          <w:color w:val="000000" w:themeColor="text1"/>
          <w:highlight w:val="yellow"/>
        </w:rPr>
        <w:t>demolition of</w:t>
      </w:r>
      <w:r w:rsidRPr="00F60172">
        <w:rPr>
          <w:rStyle w:val="StyleUnderline"/>
          <w:rFonts w:asciiTheme="minorHAnsi" w:hAnsiTheme="minorHAnsi" w:cstheme="minorHAnsi"/>
          <w:color w:val="000000" w:themeColor="text1"/>
        </w:rPr>
        <w:t xml:space="preserve"> what transpire to be </w:t>
      </w:r>
      <w:r w:rsidRPr="00F60172">
        <w:rPr>
          <w:rStyle w:val="Emphasis"/>
          <w:rFonts w:asciiTheme="minorHAnsi" w:hAnsiTheme="minorHAnsi" w:cstheme="minorHAnsi"/>
          <w:color w:val="000000" w:themeColor="text1"/>
          <w:highlight w:val="yellow"/>
        </w:rPr>
        <w:t>misconceptions</w:t>
      </w:r>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2"/>
        </w:rPr>
        <w:t xml:space="preserve">and </w:t>
      </w:r>
      <w:r w:rsidRPr="00F60172">
        <w:rPr>
          <w:rFonts w:asciiTheme="minorHAnsi" w:hAnsiTheme="minorHAnsi" w:cstheme="minorHAnsi"/>
          <w:strike/>
          <w:color w:val="000000" w:themeColor="text1"/>
          <w:sz w:val="12"/>
        </w:rPr>
        <w:t>crackpot</w:t>
      </w:r>
      <w:r w:rsidRPr="00F60172">
        <w:rPr>
          <w:rFonts w:asciiTheme="minorHAnsi" w:hAnsiTheme="minorHAnsi" w:cstheme="minorHAnsi"/>
          <w:color w:val="000000" w:themeColor="text1"/>
          <w:sz w:val="12"/>
        </w:rPr>
        <w:t xml:space="preserve"> claims. </w:t>
      </w:r>
      <w:r w:rsidRPr="00F60172">
        <w:rPr>
          <w:rStyle w:val="StyleUnderline"/>
          <w:rFonts w:asciiTheme="minorHAnsi" w:hAnsiTheme="minorHAnsi" w:cstheme="minorHAnsi"/>
          <w:color w:val="000000" w:themeColor="text1"/>
        </w:rPr>
        <w:t>The people working in information technology are</w:t>
      </w:r>
      <w:r w:rsidRPr="00F60172">
        <w:rPr>
          <w:rFonts w:asciiTheme="minorHAnsi" w:hAnsiTheme="minorHAnsi" w:cstheme="minorHAnsi"/>
          <w:color w:val="000000" w:themeColor="text1"/>
          <w:sz w:val="12"/>
        </w:rPr>
        <w:t xml:space="preserve"> only </w:t>
      </w:r>
      <w:r w:rsidRPr="00F60172">
        <w:rPr>
          <w:rStyle w:val="StyleUnderline"/>
          <w:rFonts w:asciiTheme="minorHAnsi" w:hAnsiTheme="minorHAnsi" w:cstheme="minorHAnsi"/>
          <w:color w:val="000000" w:themeColor="text1"/>
        </w:rPr>
        <w:t>the latest reinforcement to the body of educators</w:t>
      </w:r>
      <w:r w:rsidRPr="00F60172">
        <w:rPr>
          <w:rFonts w:asciiTheme="minorHAnsi" w:hAnsiTheme="minorHAnsi" w:cstheme="minorHAnsi"/>
          <w:color w:val="000000" w:themeColor="text1"/>
          <w:sz w:val="12"/>
        </w:rPr>
        <w:t xml:space="preserve">, scientists, humanists, </w:t>
      </w:r>
      <w:proofErr w:type="gramStart"/>
      <w:r w:rsidRPr="00F60172">
        <w:rPr>
          <w:rFonts w:asciiTheme="minorHAnsi" w:hAnsiTheme="minorHAnsi" w:cstheme="minorHAnsi"/>
          <w:color w:val="000000" w:themeColor="text1"/>
          <w:sz w:val="12"/>
        </w:rPr>
        <w:t>teachers</w:t>
      </w:r>
      <w:proofErr w:type="gramEnd"/>
      <w:r w:rsidRPr="00F60172">
        <w:rPr>
          <w:rFonts w:asciiTheme="minorHAnsi" w:hAnsiTheme="minorHAnsi" w:cstheme="minorHAnsi"/>
          <w:color w:val="000000" w:themeColor="text1"/>
          <w:sz w:val="12"/>
        </w:rPr>
        <w:t xml:space="preserve"> and responsible journalists </w:t>
      </w:r>
      <w:r w:rsidRPr="00F60172">
        <w:rPr>
          <w:rStyle w:val="StyleUnderline"/>
          <w:rFonts w:asciiTheme="minorHAnsi" w:hAnsiTheme="minorHAnsi" w:cstheme="minorHAnsi"/>
          <w:color w:val="000000" w:themeColor="text1"/>
        </w:rPr>
        <w:t>who have been striving throughout the ages to decrease ignorance and make humankind as a whole more rational.</w:t>
      </w:r>
    </w:p>
    <w:p w14:paraId="4E854F62" w14:textId="77777777" w:rsidR="00FF4E45" w:rsidRPr="00F60172" w:rsidRDefault="00FF4E45" w:rsidP="00FF4E45">
      <w:pPr>
        <w:pStyle w:val="Heading4"/>
        <w:rPr>
          <w:rFonts w:asciiTheme="minorHAnsi" w:hAnsiTheme="minorHAnsi" w:cstheme="minorHAnsi"/>
          <w:color w:val="000000" w:themeColor="text1"/>
        </w:rPr>
      </w:pPr>
      <w:r w:rsidRPr="00F60172">
        <w:rPr>
          <w:rStyle w:val="Style13ptBold"/>
          <w:b/>
          <w:bCs w:val="0"/>
          <w:color w:val="000000" w:themeColor="text1"/>
        </w:rPr>
        <w:t>3</w:t>
      </w:r>
      <w:r w:rsidRPr="00F60172">
        <w:rPr>
          <w:color w:val="000000" w:themeColor="text1"/>
        </w:rPr>
        <w:t>] Our education is better – that’s the impact debate and debate must center existential risks – that’s key to civic engagement and academic research to combat crisis</w:t>
      </w:r>
      <w:r w:rsidRPr="00F60172">
        <w:rPr>
          <w:rFonts w:asciiTheme="minorHAnsi" w:hAnsiTheme="minorHAnsi" w:cstheme="minorHAnsi"/>
          <w:b w:val="0"/>
          <w:color w:val="000000" w:themeColor="text1"/>
        </w:rPr>
        <w:t xml:space="preserve"> </w:t>
      </w:r>
    </w:p>
    <w:p w14:paraId="6B434F05" w14:textId="77777777" w:rsidR="00FF4E45" w:rsidRPr="00F60172" w:rsidRDefault="00FF4E45" w:rsidP="00FF4E45">
      <w:pPr>
        <w:rPr>
          <w:rFonts w:asciiTheme="minorHAnsi" w:hAnsiTheme="minorHAnsi" w:cstheme="minorHAnsi"/>
          <w:color w:val="000000" w:themeColor="text1"/>
        </w:rPr>
      </w:pPr>
      <w:r w:rsidRPr="00F60172">
        <w:rPr>
          <w:rStyle w:val="Style13ptBold"/>
          <w:rFonts w:asciiTheme="minorHAnsi" w:hAnsiTheme="minorHAnsi" w:cstheme="minorHAnsi"/>
          <w:color w:val="000000" w:themeColor="text1"/>
        </w:rPr>
        <w:t>Javorsky 18</w:t>
      </w:r>
      <w:r w:rsidRPr="00F60172">
        <w:rPr>
          <w:rFonts w:asciiTheme="minorHAnsi" w:hAnsiTheme="minorHAnsi" w:cstheme="minorHAnsi"/>
          <w:color w:val="000000" w:themeColor="text1"/>
        </w:rPr>
        <w:t xml:space="preserve"> - [Emilia Javorsky, leads an Artificial Intelligence in Medicine initiative with The Future Society at the Harvard Kennedy School of Government, “Why Human Extinction Needs a Marketing Department” </w:t>
      </w:r>
      <w:proofErr w:type="spellStart"/>
      <w:r w:rsidRPr="00F60172">
        <w:rPr>
          <w:rFonts w:asciiTheme="minorHAnsi" w:hAnsiTheme="minorHAnsi" w:cstheme="minorHAnsi"/>
          <w:color w:val="000000" w:themeColor="text1"/>
        </w:rPr>
        <w:t>Xconomy</w:t>
      </w:r>
      <w:proofErr w:type="spellEnd"/>
      <w:r w:rsidRPr="00F60172">
        <w:rPr>
          <w:rFonts w:asciiTheme="minorHAnsi" w:hAnsiTheme="minorHAnsi" w:cstheme="minorHAnsi"/>
          <w:color w:val="000000" w:themeColor="text1"/>
        </w:rPr>
        <w:t>, 1-15-18, https://www.xconomy.com/boston/2018/01/15/why-human-extinction-needs-a-marketing-department/]</w:t>
      </w:r>
    </w:p>
    <w:p w14:paraId="103B6CA7" w14:textId="77777777" w:rsidR="00FF4E45" w:rsidRPr="00F60172" w:rsidRDefault="00FF4E45" w:rsidP="00FF4E45">
      <w:pPr>
        <w:rPr>
          <w:rFonts w:asciiTheme="minorHAnsi" w:hAnsiTheme="minorHAnsi" w:cstheme="minorHAnsi"/>
          <w:color w:val="000000" w:themeColor="text1"/>
          <w:sz w:val="14"/>
        </w:rPr>
      </w:pPr>
      <w:r w:rsidRPr="00F60172">
        <w:rPr>
          <w:rFonts w:asciiTheme="minorHAnsi" w:hAnsiTheme="minorHAnsi" w:cstheme="minorHAnsi"/>
          <w:color w:val="000000" w:themeColor="text1"/>
          <w:u w:val="single"/>
        </w:rPr>
        <w:t>Experts at Oxford</w:t>
      </w:r>
      <w:r w:rsidRPr="00F60172">
        <w:rPr>
          <w:rFonts w:asciiTheme="minorHAnsi" w:hAnsiTheme="minorHAnsi" w:cstheme="minorHAnsi"/>
          <w:color w:val="000000" w:themeColor="text1"/>
          <w:sz w:val="14"/>
        </w:rPr>
        <w:t xml:space="preserve"> University </w:t>
      </w:r>
      <w:r w:rsidRPr="00F60172">
        <w:rPr>
          <w:rFonts w:asciiTheme="minorHAnsi" w:hAnsiTheme="minorHAnsi" w:cstheme="minorHAnsi"/>
          <w:color w:val="000000" w:themeColor="text1"/>
          <w:u w:val="single"/>
        </w:rPr>
        <w:t xml:space="preserve">and elsewhere have estimated that the </w:t>
      </w:r>
      <w:r w:rsidRPr="00F60172">
        <w:rPr>
          <w:rFonts w:asciiTheme="minorHAnsi" w:hAnsiTheme="minorHAnsi" w:cstheme="minorHAnsi"/>
          <w:color w:val="000000" w:themeColor="text1"/>
          <w:highlight w:val="yellow"/>
          <w:u w:val="single"/>
        </w:rPr>
        <w:t>risk of</w:t>
      </w:r>
      <w:r w:rsidRPr="00F60172">
        <w:rPr>
          <w:rFonts w:asciiTheme="minorHAnsi" w:hAnsiTheme="minorHAnsi" w:cstheme="minorHAnsi"/>
          <w:color w:val="000000" w:themeColor="text1"/>
          <w:u w:val="single"/>
        </w:rPr>
        <w:t xml:space="preserve"> a global human </w:t>
      </w:r>
      <w:r w:rsidRPr="00F60172">
        <w:rPr>
          <w:rFonts w:asciiTheme="minorHAnsi" w:hAnsiTheme="minorHAnsi" w:cstheme="minorHAnsi"/>
          <w:color w:val="000000" w:themeColor="text1"/>
          <w:highlight w:val="yellow"/>
          <w:u w:val="single"/>
        </w:rPr>
        <w:t>extinction</w:t>
      </w:r>
      <w:r w:rsidRPr="00F60172">
        <w:rPr>
          <w:rFonts w:asciiTheme="minorHAnsi" w:hAnsiTheme="minorHAnsi" w:cstheme="minorHAnsi"/>
          <w:color w:val="000000" w:themeColor="text1"/>
          <w:u w:val="single"/>
        </w:rPr>
        <w:t xml:space="preserve"> event</w:t>
      </w:r>
      <w:r w:rsidRPr="00F60172">
        <w:rPr>
          <w:rFonts w:asciiTheme="minorHAnsi" w:hAnsiTheme="minorHAnsi" w:cstheme="minorHAnsi"/>
          <w:color w:val="000000" w:themeColor="text1"/>
          <w:sz w:val="14"/>
        </w:rPr>
        <w:t xml:space="preserve"> this century—or at least of an event that wipes out 10 percent or more of the world’s population— </w:t>
      </w:r>
      <w:r w:rsidRPr="00F60172">
        <w:rPr>
          <w:rFonts w:asciiTheme="minorHAnsi" w:hAnsiTheme="minorHAnsi" w:cstheme="minorHAnsi"/>
          <w:color w:val="000000" w:themeColor="text1"/>
          <w:u w:val="single"/>
        </w:rPr>
        <w:t xml:space="preserve">is around </w:t>
      </w:r>
      <w:r w:rsidRPr="00F60172">
        <w:rPr>
          <w:rStyle w:val="Emphasis"/>
          <w:rFonts w:asciiTheme="minorHAnsi" w:hAnsiTheme="minorHAnsi" w:cstheme="minorHAnsi"/>
          <w:color w:val="000000" w:themeColor="text1"/>
          <w:highlight w:val="yellow"/>
        </w:rPr>
        <w:t>1 in 10</w:t>
      </w:r>
      <w:r w:rsidRPr="00F60172">
        <w:rPr>
          <w:rFonts w:asciiTheme="minorHAnsi" w:hAnsiTheme="minorHAnsi" w:cstheme="minorHAnsi"/>
          <w:color w:val="000000" w:themeColor="text1"/>
          <w:sz w:val="14"/>
        </w:rPr>
        <w:t xml:space="preserve">. </w:t>
      </w:r>
      <w:r w:rsidRPr="00F60172">
        <w:rPr>
          <w:rFonts w:asciiTheme="minorHAnsi" w:hAnsiTheme="minorHAnsi" w:cstheme="minorHAnsi"/>
          <w:color w:val="000000" w:themeColor="text1"/>
          <w:u w:val="single"/>
        </w:rPr>
        <w:t>The most probable culprits</w:t>
      </w:r>
      <w:r w:rsidRPr="00F60172">
        <w:rPr>
          <w:rFonts w:asciiTheme="minorHAnsi" w:hAnsiTheme="minorHAnsi" w:cstheme="minorHAnsi"/>
          <w:color w:val="000000" w:themeColor="text1"/>
          <w:sz w:val="14"/>
        </w:rPr>
        <w:t xml:space="preserve"> sending us the way of the dinosaur </w:t>
      </w:r>
      <w:r w:rsidRPr="00F60172">
        <w:rPr>
          <w:rFonts w:asciiTheme="minorHAnsi" w:hAnsiTheme="minorHAnsi" w:cstheme="minorHAnsi"/>
          <w:color w:val="000000" w:themeColor="text1"/>
          <w:u w:val="single"/>
        </w:rPr>
        <w:t>are</w:t>
      </w:r>
      <w:r w:rsidRPr="00F60172">
        <w:rPr>
          <w:rFonts w:asciiTheme="minorHAnsi" w:hAnsiTheme="minorHAnsi" w:cstheme="minorHAnsi"/>
          <w:color w:val="000000" w:themeColor="text1"/>
          <w:sz w:val="14"/>
        </w:rPr>
        <w:t xml:space="preserve"> mostly </w:t>
      </w:r>
      <w:r w:rsidRPr="00F60172">
        <w:rPr>
          <w:rStyle w:val="Emphasis"/>
          <w:rFonts w:asciiTheme="minorHAnsi" w:hAnsiTheme="minorHAnsi" w:cstheme="minorHAnsi"/>
          <w:color w:val="000000" w:themeColor="text1"/>
        </w:rPr>
        <w:t>anthropogenic risks</w:t>
      </w:r>
      <w:r w:rsidRPr="00F60172">
        <w:rPr>
          <w:rFonts w:asciiTheme="minorHAnsi" w:hAnsiTheme="minorHAnsi" w:cstheme="minorHAnsi"/>
          <w:color w:val="000000" w:themeColor="text1"/>
          <w:sz w:val="14"/>
        </w:rPr>
        <w:t xml:space="preserve">, meaning those created by humans. </w:t>
      </w:r>
      <w:r w:rsidRPr="00F60172">
        <w:rPr>
          <w:rFonts w:asciiTheme="minorHAnsi" w:hAnsiTheme="minorHAnsi" w:cstheme="minorHAnsi"/>
          <w:color w:val="000000" w:themeColor="text1"/>
          <w:u w:val="single"/>
        </w:rPr>
        <w:t>These include</w:t>
      </w:r>
      <w:r w:rsidRPr="00F60172">
        <w:rPr>
          <w:rFonts w:asciiTheme="minorHAnsi" w:hAnsiTheme="minorHAnsi" w:cstheme="minorHAnsi"/>
          <w:color w:val="000000" w:themeColor="text1"/>
          <w:sz w:val="14"/>
        </w:rPr>
        <w:t xml:space="preserve"> climate change, </w:t>
      </w:r>
      <w:r w:rsidRPr="00F60172">
        <w:rPr>
          <w:rStyle w:val="Emphasis"/>
          <w:rFonts w:asciiTheme="minorHAnsi" w:hAnsiTheme="minorHAnsi" w:cstheme="minorHAnsi"/>
          <w:color w:val="000000" w:themeColor="text1"/>
        </w:rPr>
        <w:t>nuclear disaster</w:t>
      </w:r>
      <w:r w:rsidRPr="00F60172">
        <w:rPr>
          <w:rFonts w:asciiTheme="minorHAnsi" w:hAnsiTheme="minorHAnsi" w:cstheme="minorHAnsi"/>
          <w:color w:val="000000" w:themeColor="text1"/>
          <w:sz w:val="14"/>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52C403A1" w14:textId="77777777" w:rsidR="00FF4E45" w:rsidRPr="00F60172" w:rsidRDefault="00FF4E45" w:rsidP="00FF4E45">
      <w:pPr>
        <w:rPr>
          <w:rFonts w:asciiTheme="minorHAnsi" w:hAnsiTheme="minorHAnsi" w:cstheme="minorHAnsi"/>
          <w:color w:val="000000" w:themeColor="text1"/>
          <w:sz w:val="14"/>
        </w:rPr>
      </w:pPr>
      <w:r w:rsidRPr="00F60172">
        <w:rPr>
          <w:rFonts w:asciiTheme="minorHAnsi" w:hAnsiTheme="minorHAnsi" w:cstheme="minorHAnsi"/>
          <w:color w:val="000000" w:themeColor="text1"/>
          <w:u w:val="single"/>
        </w:rPr>
        <w:t xml:space="preserve">A big part of the </w:t>
      </w:r>
      <w:r w:rsidRPr="00F60172">
        <w:rPr>
          <w:rFonts w:asciiTheme="minorHAnsi" w:hAnsiTheme="minorHAnsi" w:cstheme="minorHAnsi"/>
          <w:color w:val="000000" w:themeColor="text1"/>
          <w:highlight w:val="yellow"/>
          <w:u w:val="single"/>
        </w:rPr>
        <w:t xml:space="preserve">problem is a </w:t>
      </w:r>
      <w:r w:rsidRPr="00F60172">
        <w:rPr>
          <w:rStyle w:val="Emphasis"/>
          <w:rFonts w:asciiTheme="minorHAnsi" w:hAnsiTheme="minorHAnsi" w:cstheme="minorHAnsi"/>
          <w:color w:val="000000" w:themeColor="text1"/>
          <w:highlight w:val="yellow"/>
        </w:rPr>
        <w:t>lack of awareness</w:t>
      </w:r>
      <w:r w:rsidRPr="00F60172">
        <w:rPr>
          <w:rFonts w:asciiTheme="minorHAnsi" w:hAnsiTheme="minorHAnsi" w:cstheme="minorHAnsi"/>
          <w:color w:val="000000" w:themeColor="text1"/>
          <w:sz w:val="26"/>
          <w:u w:val="single"/>
        </w:rPr>
        <w:t xml:space="preserve"> </w:t>
      </w:r>
      <w:r w:rsidRPr="00F60172">
        <w:rPr>
          <w:rFonts w:asciiTheme="minorHAnsi" w:hAnsiTheme="minorHAnsi" w:cstheme="minorHAnsi"/>
          <w:color w:val="000000" w:themeColor="text1"/>
          <w:u w:val="single"/>
        </w:rPr>
        <w:t xml:space="preserve">about the </w:t>
      </w:r>
      <w:r w:rsidRPr="00F60172">
        <w:rPr>
          <w:rStyle w:val="Emphasis"/>
          <w:rFonts w:asciiTheme="minorHAnsi" w:hAnsiTheme="minorHAnsi" w:cstheme="minorHAnsi"/>
          <w:color w:val="000000" w:themeColor="text1"/>
        </w:rPr>
        <w:t>real threats</w:t>
      </w:r>
      <w:r w:rsidRPr="00F60172">
        <w:rPr>
          <w:rFonts w:asciiTheme="minorHAnsi" w:hAnsiTheme="minorHAnsi" w:cstheme="minorHAnsi"/>
          <w:color w:val="000000" w:themeColor="text1"/>
          <w:sz w:val="26"/>
          <w:u w:val="single"/>
        </w:rPr>
        <w:t xml:space="preserve"> </w:t>
      </w:r>
      <w:r w:rsidRPr="00F60172">
        <w:rPr>
          <w:rFonts w:asciiTheme="minorHAnsi" w:hAnsiTheme="minorHAnsi" w:cstheme="minorHAnsi"/>
          <w:color w:val="000000" w:themeColor="text1"/>
          <w:u w:val="single"/>
        </w:rPr>
        <w:t>we face</w:t>
      </w:r>
      <w:r w:rsidRPr="00F60172">
        <w:rPr>
          <w:rFonts w:asciiTheme="minorHAnsi" w:hAnsiTheme="minorHAnsi" w:cstheme="minorHAnsi"/>
          <w:color w:val="000000" w:themeColor="text1"/>
          <w:sz w:val="14"/>
        </w:rPr>
        <w:t xml:space="preserve"> and what can be done about them. </w:t>
      </w:r>
      <w:r w:rsidRPr="00F60172">
        <w:rPr>
          <w:rFonts w:asciiTheme="minorHAnsi" w:hAnsiTheme="minorHAnsi" w:cstheme="minorHAnsi"/>
          <w:color w:val="000000" w:themeColor="text1"/>
          <w:u w:val="single"/>
        </w:rPr>
        <w:t>When asked to estimate the chance of an extinction event in the next 50 years, U.S. adults in surveys reported</w:t>
      </w:r>
      <w:r w:rsidRPr="00F60172">
        <w:rPr>
          <w:rFonts w:asciiTheme="minorHAnsi" w:hAnsiTheme="minorHAnsi" w:cstheme="minorHAnsi"/>
          <w:color w:val="000000" w:themeColor="text1"/>
          <w:sz w:val="14"/>
        </w:rPr>
        <w:t xml:space="preserve"> chances ranging from </w:t>
      </w:r>
      <w:r w:rsidRPr="00F60172">
        <w:rPr>
          <w:rStyle w:val="Emphasis"/>
          <w:rFonts w:asciiTheme="minorHAnsi" w:hAnsiTheme="minorHAnsi" w:cstheme="minorHAnsi"/>
          <w:color w:val="000000" w:themeColor="text1"/>
        </w:rPr>
        <w:t>1 in 10 million</w:t>
      </w:r>
      <w:r w:rsidRPr="00F60172">
        <w:rPr>
          <w:rFonts w:asciiTheme="minorHAnsi" w:hAnsiTheme="minorHAnsi" w:cstheme="minorHAnsi"/>
          <w:color w:val="000000" w:themeColor="text1"/>
          <w:sz w:val="14"/>
        </w:rPr>
        <w:t xml:space="preserve"> to 1 in 100, certainly not 10 percent. </w:t>
      </w:r>
      <w:r w:rsidRPr="00F60172">
        <w:rPr>
          <w:rFonts w:asciiTheme="minorHAnsi" w:hAnsiTheme="minorHAnsi" w:cstheme="minorHAnsi"/>
          <w:color w:val="000000" w:themeColor="text1"/>
          <w:u w:val="single"/>
        </w:rPr>
        <w:t xml:space="preserve">The </w:t>
      </w:r>
      <w:r w:rsidRPr="00F60172">
        <w:rPr>
          <w:rStyle w:val="Emphasis"/>
          <w:rFonts w:asciiTheme="minorHAnsi" w:hAnsiTheme="minorHAnsi" w:cstheme="minorHAnsi"/>
          <w:color w:val="000000" w:themeColor="text1"/>
          <w:highlight w:val="yellow"/>
        </w:rPr>
        <w:t>awareness</w:t>
      </w:r>
      <w:r w:rsidRPr="00F60172">
        <w:rPr>
          <w:rFonts w:asciiTheme="minorHAnsi" w:hAnsiTheme="minorHAnsi" w:cstheme="minorHAnsi"/>
          <w:color w:val="000000" w:themeColor="text1"/>
          <w:highlight w:val="yellow"/>
          <w:u w:val="single"/>
        </w:rPr>
        <w:t xml:space="preserve"> and </w:t>
      </w:r>
      <w:r w:rsidRPr="00F60172">
        <w:rPr>
          <w:rStyle w:val="Emphasis"/>
          <w:rFonts w:asciiTheme="minorHAnsi" w:hAnsiTheme="minorHAnsi" w:cstheme="minorHAnsi"/>
          <w:color w:val="000000" w:themeColor="text1"/>
          <w:highlight w:val="yellow"/>
        </w:rPr>
        <w:t>engagement issues</w:t>
      </w:r>
      <w:r w:rsidRPr="00F60172">
        <w:rPr>
          <w:rFonts w:asciiTheme="minorHAnsi" w:hAnsiTheme="minorHAnsi" w:cstheme="minorHAnsi"/>
          <w:color w:val="000000" w:themeColor="text1"/>
          <w:highlight w:val="yellow"/>
          <w:u w:val="single"/>
        </w:rPr>
        <w:t xml:space="preserve"> extend to the </w:t>
      </w:r>
      <w:r w:rsidRPr="00F60172">
        <w:rPr>
          <w:rStyle w:val="Emphasis"/>
          <w:rFonts w:asciiTheme="minorHAnsi" w:hAnsiTheme="minorHAnsi" w:cstheme="minorHAnsi"/>
          <w:color w:val="000000" w:themeColor="text1"/>
          <w:highlight w:val="yellow"/>
        </w:rPr>
        <w:t>academic community</w:t>
      </w:r>
      <w:r w:rsidRPr="00F60172">
        <w:rPr>
          <w:rFonts w:asciiTheme="minorHAnsi" w:hAnsiTheme="minorHAnsi" w:cstheme="minorHAnsi"/>
          <w:color w:val="000000" w:themeColor="text1"/>
          <w:u w:val="single"/>
        </w:rPr>
        <w:t xml:space="preserve"> as well, where </w:t>
      </w:r>
      <w:r w:rsidRPr="00F60172">
        <w:rPr>
          <w:rStyle w:val="Emphasis"/>
          <w:rFonts w:asciiTheme="minorHAnsi" w:hAnsiTheme="minorHAnsi" w:cstheme="minorHAnsi"/>
          <w:color w:val="000000" w:themeColor="text1"/>
        </w:rPr>
        <w:t>a key bottleneck</w:t>
      </w:r>
      <w:r w:rsidRPr="00F60172">
        <w:rPr>
          <w:rFonts w:asciiTheme="minorHAnsi" w:hAnsiTheme="minorHAnsi" w:cstheme="minorHAnsi"/>
          <w:color w:val="000000" w:themeColor="text1"/>
          <w:u w:val="single"/>
        </w:rPr>
        <w:t xml:space="preserve"> is a </w:t>
      </w:r>
      <w:r w:rsidRPr="00F60172">
        <w:rPr>
          <w:rFonts w:asciiTheme="minorHAnsi" w:hAnsiTheme="minorHAnsi" w:cstheme="minorHAnsi"/>
          <w:color w:val="000000" w:themeColor="text1"/>
          <w:highlight w:val="yellow"/>
          <w:u w:val="single"/>
        </w:rPr>
        <w:t>lack</w:t>
      </w:r>
      <w:r w:rsidRPr="00F60172">
        <w:rPr>
          <w:rFonts w:asciiTheme="minorHAnsi" w:hAnsiTheme="minorHAnsi" w:cstheme="minorHAnsi"/>
          <w:color w:val="000000" w:themeColor="text1"/>
          <w:u w:val="single"/>
        </w:rPr>
        <w:t xml:space="preserve"> </w:t>
      </w:r>
      <w:r w:rsidRPr="00F60172">
        <w:rPr>
          <w:rFonts w:asciiTheme="minorHAnsi" w:hAnsiTheme="minorHAnsi" w:cstheme="minorHAnsi"/>
          <w:color w:val="000000" w:themeColor="text1"/>
          <w:highlight w:val="yellow"/>
          <w:u w:val="single"/>
        </w:rPr>
        <w:t>of</w:t>
      </w:r>
      <w:r w:rsidRPr="00F60172">
        <w:rPr>
          <w:rFonts w:asciiTheme="minorHAnsi" w:hAnsiTheme="minorHAnsi" w:cstheme="minorHAnsi"/>
          <w:color w:val="000000" w:themeColor="text1"/>
          <w:u w:val="single"/>
        </w:rPr>
        <w:t xml:space="preserve"> talented </w:t>
      </w:r>
      <w:r w:rsidRPr="00F60172">
        <w:rPr>
          <w:rFonts w:asciiTheme="minorHAnsi" w:hAnsiTheme="minorHAnsi" w:cstheme="minorHAnsi"/>
          <w:color w:val="000000" w:themeColor="text1"/>
          <w:highlight w:val="yellow"/>
          <w:u w:val="single"/>
        </w:rPr>
        <w:t xml:space="preserve">people </w:t>
      </w:r>
      <w:r w:rsidRPr="00F60172">
        <w:rPr>
          <w:rStyle w:val="Emphasis"/>
          <w:rFonts w:asciiTheme="minorHAnsi" w:hAnsiTheme="minorHAnsi" w:cstheme="minorHAnsi"/>
          <w:color w:val="000000" w:themeColor="text1"/>
          <w:highlight w:val="yellow"/>
        </w:rPr>
        <w:t>studying existential risks</w:t>
      </w:r>
      <w:r w:rsidRPr="00F60172">
        <w:rPr>
          <w:rFonts w:asciiTheme="minorHAnsi" w:hAnsiTheme="minorHAnsi" w:cstheme="minorHAnsi"/>
          <w:color w:val="000000" w:themeColor="text1"/>
          <w:sz w:val="14"/>
        </w:rPr>
        <w:t xml:space="preserve">. </w:t>
      </w:r>
      <w:r w:rsidRPr="00F60172">
        <w:rPr>
          <w:rFonts w:asciiTheme="minorHAnsi" w:hAnsiTheme="minorHAnsi" w:cstheme="minorHAnsi"/>
          <w:color w:val="000000" w:themeColor="text1"/>
          <w:highlight w:val="yellow"/>
          <w:u w:val="single"/>
        </w:rPr>
        <w:t>Developing</w:t>
      </w:r>
      <w:r w:rsidRPr="00F60172">
        <w:rPr>
          <w:rFonts w:asciiTheme="minorHAnsi" w:hAnsiTheme="minorHAnsi" w:cstheme="minorHAnsi"/>
          <w:color w:val="000000" w:themeColor="text1"/>
          <w:u w:val="single"/>
        </w:rPr>
        <w:t xml:space="preserve"> viable </w:t>
      </w:r>
      <w:r w:rsidRPr="00F60172">
        <w:rPr>
          <w:rStyle w:val="Emphasis"/>
          <w:rFonts w:asciiTheme="minorHAnsi" w:hAnsiTheme="minorHAnsi" w:cstheme="minorHAnsi"/>
          <w:color w:val="000000" w:themeColor="text1"/>
        </w:rPr>
        <w:t xml:space="preserve">risk </w:t>
      </w:r>
      <w:r w:rsidRPr="00F60172">
        <w:rPr>
          <w:rStyle w:val="Emphasis"/>
          <w:rFonts w:asciiTheme="minorHAnsi" w:hAnsiTheme="minorHAnsi" w:cstheme="minorHAnsi"/>
          <w:color w:val="000000" w:themeColor="text1"/>
          <w:highlight w:val="yellow"/>
        </w:rPr>
        <w:t>mitigation strategies</w:t>
      </w:r>
      <w:r w:rsidRPr="00F60172">
        <w:rPr>
          <w:rFonts w:asciiTheme="minorHAnsi" w:hAnsiTheme="minorHAnsi" w:cstheme="minorHAnsi"/>
          <w:color w:val="000000" w:themeColor="text1"/>
          <w:highlight w:val="yellow"/>
          <w:u w:val="single"/>
        </w:rPr>
        <w:t xml:space="preserve"> will require</w:t>
      </w:r>
      <w:r w:rsidRPr="00F60172">
        <w:rPr>
          <w:rFonts w:asciiTheme="minorHAnsi" w:hAnsiTheme="minorHAnsi" w:cstheme="minorHAnsi"/>
          <w:color w:val="000000" w:themeColor="text1"/>
          <w:u w:val="single"/>
        </w:rPr>
        <w:t xml:space="preserve"> widespread </w:t>
      </w:r>
      <w:r w:rsidRPr="00F60172">
        <w:rPr>
          <w:rStyle w:val="Emphasis"/>
          <w:rFonts w:asciiTheme="minorHAnsi" w:hAnsiTheme="minorHAnsi" w:cstheme="minorHAnsi"/>
          <w:color w:val="000000" w:themeColor="text1"/>
        </w:rPr>
        <w:t xml:space="preserve">civic </w:t>
      </w:r>
      <w:r w:rsidRPr="00F60172">
        <w:rPr>
          <w:rStyle w:val="Emphasis"/>
          <w:rFonts w:asciiTheme="minorHAnsi" w:hAnsiTheme="minorHAnsi" w:cstheme="minorHAnsi"/>
          <w:color w:val="000000" w:themeColor="text1"/>
          <w:highlight w:val="yellow"/>
        </w:rPr>
        <w:t>engagement</w:t>
      </w:r>
      <w:r w:rsidRPr="00F60172">
        <w:rPr>
          <w:rFonts w:asciiTheme="minorHAnsi" w:hAnsiTheme="minorHAnsi" w:cstheme="minorHAnsi"/>
          <w:color w:val="000000" w:themeColor="text1"/>
          <w:highlight w:val="yellow"/>
          <w:u w:val="single"/>
        </w:rPr>
        <w:t xml:space="preserve"> and</w:t>
      </w:r>
      <w:r w:rsidRPr="00F60172">
        <w:rPr>
          <w:rFonts w:asciiTheme="minorHAnsi" w:hAnsiTheme="minorHAnsi" w:cstheme="minorHAnsi"/>
          <w:color w:val="000000" w:themeColor="text1"/>
          <w:u w:val="single"/>
        </w:rPr>
        <w:t xml:space="preserve"> </w:t>
      </w:r>
      <w:r w:rsidRPr="00F60172">
        <w:rPr>
          <w:rStyle w:val="Emphasis"/>
          <w:rFonts w:asciiTheme="minorHAnsi" w:hAnsiTheme="minorHAnsi" w:cstheme="minorHAnsi"/>
          <w:color w:val="000000" w:themeColor="text1"/>
        </w:rPr>
        <w:t xml:space="preserve">concerted </w:t>
      </w:r>
      <w:r w:rsidRPr="00F60172">
        <w:rPr>
          <w:rStyle w:val="Emphasis"/>
          <w:rFonts w:asciiTheme="minorHAnsi" w:hAnsiTheme="minorHAnsi" w:cstheme="minorHAnsi"/>
          <w:color w:val="000000" w:themeColor="text1"/>
          <w:highlight w:val="yellow"/>
        </w:rPr>
        <w:t>research</w:t>
      </w:r>
      <w:r w:rsidRPr="00F60172">
        <w:rPr>
          <w:rFonts w:asciiTheme="minorHAnsi" w:hAnsiTheme="minorHAnsi" w:cstheme="minorHAnsi"/>
          <w:color w:val="000000" w:themeColor="text1"/>
          <w:u w:val="single"/>
        </w:rPr>
        <w:t xml:space="preserve"> efforts</w:t>
      </w:r>
      <w:r w:rsidRPr="00F60172">
        <w:rPr>
          <w:rFonts w:asciiTheme="minorHAnsi" w:hAnsiTheme="minorHAnsi" w:cstheme="minorHAnsi"/>
          <w:color w:val="000000" w:themeColor="text1"/>
          <w:sz w:val="14"/>
        </w:rPr>
        <w:t xml:space="preserve">. Consequently, </w:t>
      </w:r>
      <w:r w:rsidRPr="00F60172">
        <w:rPr>
          <w:rFonts w:asciiTheme="minorHAnsi" w:hAnsiTheme="minorHAnsi" w:cstheme="minorHAnsi"/>
          <w:color w:val="000000" w:themeColor="text1"/>
          <w:u w:val="single"/>
        </w:rPr>
        <w:t xml:space="preserve">there is an </w:t>
      </w:r>
      <w:r w:rsidRPr="00F60172">
        <w:rPr>
          <w:rStyle w:val="Emphasis"/>
          <w:rFonts w:asciiTheme="minorHAnsi" w:hAnsiTheme="minorHAnsi" w:cstheme="minorHAnsi"/>
          <w:color w:val="000000" w:themeColor="text1"/>
        </w:rPr>
        <w:t>urgent need</w:t>
      </w:r>
      <w:r w:rsidRPr="00F60172">
        <w:rPr>
          <w:rFonts w:asciiTheme="minorHAnsi" w:hAnsiTheme="minorHAnsi" w:cstheme="minorHAnsi"/>
          <w:color w:val="000000" w:themeColor="text1"/>
          <w:u w:val="single"/>
        </w:rPr>
        <w:t xml:space="preserve"> to improve the </w:t>
      </w:r>
      <w:r w:rsidRPr="00F60172">
        <w:rPr>
          <w:rStyle w:val="Emphasis"/>
          <w:rFonts w:asciiTheme="minorHAnsi" w:hAnsiTheme="minorHAnsi" w:cstheme="minorHAnsi"/>
          <w:color w:val="000000" w:themeColor="text1"/>
        </w:rPr>
        <w:t>communication</w:t>
      </w:r>
      <w:r w:rsidRPr="00F60172">
        <w:rPr>
          <w:rFonts w:asciiTheme="minorHAnsi" w:hAnsiTheme="minorHAnsi" w:cstheme="minorHAnsi"/>
          <w:color w:val="000000" w:themeColor="text1"/>
          <w:sz w:val="26"/>
          <w:u w:val="single"/>
        </w:rPr>
        <w:t xml:space="preserve"> </w:t>
      </w:r>
      <w:r w:rsidRPr="00F60172">
        <w:rPr>
          <w:rFonts w:asciiTheme="minorHAnsi" w:hAnsiTheme="minorHAnsi" w:cstheme="minorHAnsi"/>
          <w:color w:val="000000" w:themeColor="text1"/>
          <w:u w:val="single"/>
        </w:rPr>
        <w:t xml:space="preserve">of the </w:t>
      </w:r>
      <w:r w:rsidRPr="00F60172">
        <w:rPr>
          <w:rStyle w:val="Emphasis"/>
          <w:rFonts w:asciiTheme="minorHAnsi" w:hAnsiTheme="minorHAnsi" w:cstheme="minorHAnsi"/>
          <w:color w:val="000000" w:themeColor="text1"/>
        </w:rPr>
        <w:t>magnitude</w:t>
      </w:r>
      <w:r w:rsidRPr="00F60172">
        <w:rPr>
          <w:rFonts w:asciiTheme="minorHAnsi" w:hAnsiTheme="minorHAnsi" w:cstheme="minorHAnsi"/>
          <w:color w:val="000000" w:themeColor="text1"/>
          <w:u w:val="single"/>
        </w:rPr>
        <w:t xml:space="preserve"> and importance of </w:t>
      </w:r>
      <w:r w:rsidRPr="00F60172">
        <w:rPr>
          <w:rStyle w:val="Emphasis"/>
          <w:rFonts w:asciiTheme="minorHAnsi" w:hAnsiTheme="minorHAnsi" w:cstheme="minorHAnsi"/>
          <w:color w:val="000000" w:themeColor="text1"/>
        </w:rPr>
        <w:t>existential risks</w:t>
      </w:r>
      <w:r w:rsidRPr="00F60172">
        <w:rPr>
          <w:rFonts w:asciiTheme="minorHAnsi" w:hAnsiTheme="minorHAnsi" w:cstheme="minorHAnsi"/>
          <w:color w:val="000000" w:themeColor="text1"/>
          <w:sz w:val="14"/>
        </w:rPr>
        <w:t>. The first step is getting an audience to pay attention to this issue.</w:t>
      </w:r>
    </w:p>
    <w:p w14:paraId="44CC23D6" w14:textId="77777777" w:rsidR="00FF4E45" w:rsidRPr="00F60172" w:rsidRDefault="00FF4E45" w:rsidP="00FF4E45">
      <w:pPr>
        <w:pStyle w:val="Heading4"/>
        <w:rPr>
          <w:rFonts w:asciiTheme="minorHAnsi" w:hAnsiTheme="minorHAnsi" w:cstheme="minorHAnsi"/>
          <w:color w:val="000000" w:themeColor="text1"/>
        </w:rPr>
      </w:pPr>
      <w:r w:rsidRPr="00F60172">
        <w:rPr>
          <w:color w:val="000000" w:themeColor="text1"/>
        </w:rPr>
        <w:lastRenderedPageBreak/>
        <w:t xml:space="preserve">4] Our scenario planning is better – </w:t>
      </w:r>
      <w:proofErr w:type="spellStart"/>
      <w:r w:rsidRPr="00F60172">
        <w:rPr>
          <w:color w:val="000000" w:themeColor="text1"/>
        </w:rPr>
        <w:t>squo</w:t>
      </w:r>
      <w:proofErr w:type="spellEnd"/>
      <w:r w:rsidRPr="00F60172">
        <w:rPr>
          <w:color w:val="000000" w:themeColor="text1"/>
        </w:rPr>
        <w:t xml:space="preserve"> scenario planning reifies harmful biases about extinction events undercutting the urgency of mitigation strategies like transhumanism </w:t>
      </w:r>
    </w:p>
    <w:p w14:paraId="6687953E" w14:textId="77777777" w:rsidR="00FF4E45" w:rsidRPr="00F60172" w:rsidRDefault="00FF4E45" w:rsidP="00FF4E45">
      <w:pPr>
        <w:rPr>
          <w:rFonts w:asciiTheme="minorHAnsi" w:hAnsiTheme="minorHAnsi" w:cstheme="minorHAnsi"/>
          <w:color w:val="000000" w:themeColor="text1"/>
        </w:rPr>
      </w:pPr>
      <w:r w:rsidRPr="00F60172">
        <w:rPr>
          <w:rStyle w:val="Style13ptBold"/>
          <w:rFonts w:asciiTheme="minorHAnsi" w:hAnsiTheme="minorHAnsi" w:cstheme="minorHAnsi"/>
          <w:color w:val="000000" w:themeColor="text1"/>
        </w:rPr>
        <w:t>GPP 17</w:t>
      </w:r>
      <w:r w:rsidRPr="00F60172">
        <w:rPr>
          <w:rFonts w:asciiTheme="minorHAnsi" w:hAnsiTheme="minorHAnsi" w:cstheme="minorHAnsi"/>
          <w:color w:val="000000" w:themeColor="text1"/>
        </w:rPr>
        <w:t xml:space="preserve">(Global Priorities Project is a non-profit organization of Oxford college professors who have conducted in-depth research of all existential risks facing humanity, authors include Sebastian Farquhar John Halstead Owen Cotton-Barratt Stefan Schubert Haydn Belfield AND Andrew Snyder-Beattie, “Existential Risk Diplomacy and Governance”, 2017, </w:t>
      </w:r>
      <w:hyperlink r:id="rId8" w:history="1">
        <w:r w:rsidRPr="00F60172">
          <w:rPr>
            <w:rStyle w:val="Hyperlink"/>
            <w:rFonts w:asciiTheme="minorHAnsi" w:hAnsiTheme="minorHAnsi" w:cstheme="minorHAnsi"/>
            <w:color w:val="000000" w:themeColor="text1"/>
          </w:rPr>
          <w:t>https://www.fhi.ox.ac.uk/wp-content/uploads/Existential-Risks-2017-01-23.pdf</w:t>
        </w:r>
      </w:hyperlink>
      <w:r w:rsidRPr="00F60172">
        <w:rPr>
          <w:rFonts w:asciiTheme="minorHAnsi" w:hAnsiTheme="minorHAnsi" w:cstheme="minorHAnsi"/>
          <w:color w:val="000000" w:themeColor="text1"/>
        </w:rPr>
        <w:t>, MSCOTT)</w:t>
      </w:r>
    </w:p>
    <w:p w14:paraId="7A7556D1" w14:textId="77777777" w:rsidR="00FF4E45" w:rsidRPr="00F60172" w:rsidRDefault="00FF4E45" w:rsidP="00FF4E45">
      <w:pPr>
        <w:rPr>
          <w:rFonts w:asciiTheme="minorHAnsi" w:hAnsiTheme="minorHAnsi" w:cstheme="minorHAnsi"/>
          <w:color w:val="000000" w:themeColor="text1"/>
          <w:sz w:val="14"/>
        </w:rPr>
      </w:pPr>
      <w:r w:rsidRPr="00F60172">
        <w:rPr>
          <w:rFonts w:asciiTheme="minorHAnsi" w:hAnsiTheme="minorHAnsi" w:cstheme="minorHAnsi"/>
          <w:color w:val="000000" w:themeColor="text1"/>
          <w:sz w:val="14"/>
        </w:rPr>
        <w:t xml:space="preserve">1.3.1. Why existential risks are likely to be underinvested in </w:t>
      </w:r>
      <w:r w:rsidRPr="00F60172">
        <w:rPr>
          <w:rStyle w:val="StyleUnderline"/>
          <w:rFonts w:asciiTheme="minorHAnsi" w:hAnsiTheme="minorHAnsi" w:cstheme="minorHAnsi"/>
          <w:color w:val="000000" w:themeColor="text1"/>
        </w:rPr>
        <w:t xml:space="preserve">There are several reasons why </w:t>
      </w:r>
      <w:r w:rsidRPr="00F60172">
        <w:rPr>
          <w:rStyle w:val="StyleUnderline"/>
          <w:rFonts w:asciiTheme="minorHAnsi" w:hAnsiTheme="minorHAnsi" w:cstheme="minorHAnsi"/>
          <w:color w:val="000000" w:themeColor="text1"/>
          <w:highlight w:val="yellow"/>
        </w:rPr>
        <w:t>existential risk</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reduction</w:t>
      </w:r>
      <w:r w:rsidRPr="00F60172">
        <w:rPr>
          <w:rStyle w:val="StyleUnderline"/>
          <w:rFonts w:asciiTheme="minorHAnsi" w:hAnsiTheme="minorHAnsi" w:cstheme="minorHAnsi"/>
          <w:color w:val="000000" w:themeColor="text1"/>
        </w:rPr>
        <w:t xml:space="preserve"> is likely to be </w:t>
      </w:r>
      <w:r w:rsidRPr="00F60172">
        <w:rPr>
          <w:rStyle w:val="StyleUnderline"/>
          <w:rFonts w:asciiTheme="minorHAnsi" w:hAnsiTheme="minorHAnsi" w:cstheme="minorHAnsi"/>
          <w:color w:val="000000" w:themeColor="text1"/>
          <w:highlight w:val="yellow"/>
        </w:rPr>
        <w:t>underinvested</w:t>
      </w:r>
      <w:r w:rsidRPr="00F60172">
        <w:rPr>
          <w:rStyle w:val="StyleUnderline"/>
          <w:rFonts w:asciiTheme="minorHAnsi" w:hAnsiTheme="minorHAnsi" w:cstheme="minorHAnsi"/>
          <w:color w:val="000000" w:themeColor="text1"/>
        </w:rPr>
        <w:t xml:space="preserve"> in. Firstly, it is a </w:t>
      </w:r>
      <w:r w:rsidRPr="00F60172">
        <w:rPr>
          <w:rStyle w:val="Emphasis"/>
          <w:rFonts w:asciiTheme="minorHAnsi" w:hAnsiTheme="minorHAnsi" w:cstheme="minorHAnsi"/>
          <w:color w:val="000000" w:themeColor="text1"/>
        </w:rPr>
        <w:t>global public good</w:t>
      </w:r>
      <w:r w:rsidRPr="00F60172">
        <w:rPr>
          <w:rFonts w:asciiTheme="minorHAnsi" w:hAnsiTheme="minorHAnsi" w:cstheme="minorHAnsi"/>
          <w:color w:val="000000" w:themeColor="text1"/>
          <w:sz w:val="14"/>
        </w:rPr>
        <w:t xml:space="preserve">. Economic theory predicts that such goods tend to be underprovided. The benefits of existential risk reduction are widely and indivisibly dispersed around the globe from the countries responsible for </w:t>
      </w:r>
      <w:proofErr w:type="gramStart"/>
      <w:r w:rsidRPr="00F60172">
        <w:rPr>
          <w:rFonts w:asciiTheme="minorHAnsi" w:hAnsiTheme="minorHAnsi" w:cstheme="minorHAnsi"/>
          <w:color w:val="000000" w:themeColor="text1"/>
          <w:sz w:val="14"/>
        </w:rPr>
        <w:t>taking action</w:t>
      </w:r>
      <w:proofErr w:type="gramEnd"/>
      <w:r w:rsidRPr="00F60172">
        <w:rPr>
          <w:rFonts w:asciiTheme="minorHAnsi" w:hAnsiTheme="minorHAnsi" w:cstheme="minorHAnsi"/>
          <w:color w:val="000000" w:themeColor="text1"/>
          <w:sz w:val="14"/>
        </w:rPr>
        <w:t xml:space="preserve">. Consequently, </w:t>
      </w:r>
      <w:r w:rsidRPr="00F60172">
        <w:rPr>
          <w:rStyle w:val="StyleUnderline"/>
          <w:rFonts w:asciiTheme="minorHAnsi" w:hAnsiTheme="minorHAnsi" w:cstheme="minorHAnsi"/>
          <w:color w:val="000000" w:themeColor="text1"/>
        </w:rPr>
        <w:t>a country which reduces existential risk gains only a small portion of the benefits but bears the full brunt of the costs. Countries thus have strong incentives to free ride, receiving the benefits of risk reduction without contributing</w:t>
      </w:r>
      <w:r w:rsidRPr="00F60172">
        <w:rPr>
          <w:rFonts w:asciiTheme="minorHAnsi" w:hAnsiTheme="minorHAnsi" w:cstheme="minorHAnsi"/>
          <w:color w:val="000000" w:themeColor="text1"/>
          <w:sz w:val="14"/>
        </w:rPr>
        <w:t xml:space="preserve">. As a result, </w:t>
      </w:r>
      <w:r w:rsidRPr="00F60172">
        <w:rPr>
          <w:rStyle w:val="StyleUnderline"/>
          <w:rFonts w:asciiTheme="minorHAnsi" w:hAnsiTheme="minorHAnsi" w:cstheme="minorHAnsi"/>
          <w:color w:val="000000" w:themeColor="text1"/>
        </w:rPr>
        <w:t>too few do what is in the common interest. Secondly, as already suggested above, existential risk reduction is an</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intergenerational public good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most of the benefits are enjoyed by future generations who have </w:t>
      </w:r>
      <w:r w:rsidRPr="00F60172">
        <w:rPr>
          <w:rStyle w:val="Emphasis"/>
          <w:rFonts w:asciiTheme="minorHAnsi" w:hAnsiTheme="minorHAnsi" w:cstheme="minorHAnsi"/>
          <w:color w:val="000000" w:themeColor="text1"/>
        </w:rPr>
        <w:t>no say</w:t>
      </w:r>
      <w:r w:rsidRPr="00F60172">
        <w:rPr>
          <w:rStyle w:val="StyleUnderline"/>
          <w:rFonts w:asciiTheme="minorHAnsi" w:hAnsiTheme="minorHAnsi" w:cstheme="minorHAnsi"/>
          <w:color w:val="000000" w:themeColor="text1"/>
        </w:rPr>
        <w:t xml:space="preserve"> in the political process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For these goods, the problem is </w:t>
      </w:r>
      <w:r w:rsidRPr="00F60172">
        <w:rPr>
          <w:rStyle w:val="Emphasis"/>
          <w:rFonts w:asciiTheme="minorHAnsi" w:hAnsiTheme="minorHAnsi" w:cstheme="minorHAnsi"/>
          <w:color w:val="000000" w:themeColor="text1"/>
        </w:rPr>
        <w:t>temporal free riding</w:t>
      </w:r>
      <w:r w:rsidRPr="00F60172">
        <w:rPr>
          <w:rStyle w:val="StyleUnderline"/>
          <w:rFonts w:asciiTheme="minorHAnsi" w:hAnsiTheme="minorHAnsi" w:cstheme="minorHAnsi"/>
          <w:color w:val="000000" w:themeColor="text1"/>
        </w:rPr>
        <w:t>: the current generation enjoys the benefits of inaction while future generations bear the costs</w:t>
      </w:r>
      <w:r w:rsidRPr="00F60172">
        <w:rPr>
          <w:rFonts w:asciiTheme="minorHAnsi" w:hAnsiTheme="minorHAnsi" w:cstheme="minorHAnsi"/>
          <w:color w:val="000000" w:themeColor="text1"/>
          <w:sz w:val="14"/>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F60172">
        <w:rPr>
          <w:rFonts w:asciiTheme="minorHAnsi" w:hAnsiTheme="minorHAnsi" w:cstheme="minorHAnsi"/>
          <w:color w:val="000000" w:themeColor="text1"/>
          <w:sz w:val="14"/>
        </w:rPr>
        <w:t>with regard to</w:t>
      </w:r>
      <w:proofErr w:type="gramEnd"/>
      <w:r w:rsidRPr="00F60172">
        <w:rPr>
          <w:rFonts w:asciiTheme="minorHAnsi" w:hAnsiTheme="minorHAnsi" w:cstheme="minorHAnsi"/>
          <w:color w:val="000000" w:themeColor="text1"/>
          <w:sz w:val="14"/>
        </w:rPr>
        <w:t xml:space="preserve"> these emerging risks is comparable to the one we faced when nuclear weapons first became available. </w:t>
      </w:r>
      <w:r w:rsidRPr="00F60172">
        <w:rPr>
          <w:rStyle w:val="Emphasis"/>
          <w:rFonts w:asciiTheme="minorHAnsi" w:hAnsiTheme="minorHAnsi" w:cstheme="minorHAnsi"/>
          <w:color w:val="000000" w:themeColor="text1"/>
          <w:highlight w:val="yellow"/>
        </w:rPr>
        <w:t>Cognitive biases</w:t>
      </w:r>
      <w:r w:rsidRPr="00F60172">
        <w:rPr>
          <w:rFonts w:asciiTheme="minorHAnsi" w:hAnsiTheme="minorHAnsi" w:cstheme="minorHAnsi"/>
          <w:color w:val="000000" w:themeColor="text1"/>
          <w:sz w:val="14"/>
          <w:highlight w:val="yellow"/>
        </w:rPr>
        <w:t xml:space="preserve"> </w:t>
      </w:r>
      <w:r w:rsidRPr="00F60172">
        <w:rPr>
          <w:rStyle w:val="StyleUnderline"/>
          <w:rFonts w:asciiTheme="minorHAnsi" w:hAnsiTheme="minorHAnsi" w:cstheme="minorHAnsi"/>
          <w:color w:val="000000" w:themeColor="text1"/>
        </w:rPr>
        <w:t xml:space="preserve">also lead people to </w:t>
      </w:r>
      <w:r w:rsidRPr="00F60172">
        <w:rPr>
          <w:rStyle w:val="Emphasis"/>
          <w:rFonts w:asciiTheme="minorHAnsi" w:hAnsiTheme="minorHAnsi" w:cstheme="minorHAnsi"/>
          <w:color w:val="000000" w:themeColor="text1"/>
          <w:highlight w:val="yellow"/>
        </w:rPr>
        <w:t>underestimate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existential risks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Since there have not been any catastrophes of this magnitude, these </w:t>
      </w:r>
      <w:r w:rsidRPr="00F60172">
        <w:rPr>
          <w:rStyle w:val="StyleUnderline"/>
          <w:rFonts w:asciiTheme="minorHAnsi" w:hAnsiTheme="minorHAnsi" w:cstheme="minorHAnsi"/>
          <w:color w:val="000000" w:themeColor="text1"/>
          <w:highlight w:val="yellow"/>
        </w:rPr>
        <w:t xml:space="preserve">risks are not salient </w:t>
      </w:r>
      <w:r w:rsidRPr="00F60172">
        <w:rPr>
          <w:rStyle w:val="StyleUnderline"/>
          <w:rFonts w:asciiTheme="minorHAnsi" w:hAnsiTheme="minorHAnsi" w:cstheme="minorHAnsi"/>
          <w:color w:val="000000" w:themeColor="text1"/>
        </w:rPr>
        <w:t>to</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politicians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and the</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public</w:t>
      </w:r>
      <w:r w:rsidRPr="00F60172">
        <w:rPr>
          <w:rFonts w:asciiTheme="minorHAnsi" w:hAnsiTheme="minorHAnsi" w:cstheme="minorHAnsi"/>
          <w:color w:val="000000" w:themeColor="text1"/>
          <w:sz w:val="14"/>
        </w:rPr>
        <w:t>.</w:t>
      </w:r>
      <w:r w:rsidRPr="00F60172">
        <w:rPr>
          <w:rStyle w:val="StyleUnderline"/>
          <w:rFonts w:asciiTheme="minorHAnsi" w:hAnsiTheme="minorHAnsi" w:cstheme="minorHAnsi"/>
          <w:color w:val="000000" w:themeColor="text1"/>
        </w:rPr>
        <w:t xml:space="preserve">72 This is an example of the </w:t>
      </w:r>
      <w:r w:rsidRPr="00F60172">
        <w:rPr>
          <w:rStyle w:val="Emphasis"/>
          <w:rFonts w:asciiTheme="minorHAnsi" w:hAnsiTheme="minorHAnsi" w:cstheme="minorHAnsi"/>
          <w:color w:val="000000" w:themeColor="text1"/>
        </w:rPr>
        <w:t>misapplication of the availability heuristic</w:t>
      </w:r>
      <w:r w:rsidRPr="00F60172">
        <w:rPr>
          <w:rStyle w:val="StyleUnderline"/>
          <w:rFonts w:asciiTheme="minorHAnsi" w:hAnsiTheme="minorHAnsi" w:cstheme="minorHAnsi"/>
          <w:color w:val="000000" w:themeColor="text1"/>
        </w:rPr>
        <w:t>, a mental shortcut which assumes that something is important only if it can be readily recalled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Another</w:t>
      </w:r>
      <w:r w:rsidRPr="00F60172">
        <w:rPr>
          <w:rStyle w:val="StyleUnderline"/>
          <w:rFonts w:asciiTheme="minorHAnsi" w:hAnsiTheme="minorHAnsi" w:cstheme="minorHAnsi"/>
          <w:color w:val="000000" w:themeColor="text1"/>
        </w:rPr>
        <w:t xml:space="preserve"> cognitive bias affecting perceptions of existential risk </w:t>
      </w:r>
      <w:r w:rsidRPr="00F60172">
        <w:rPr>
          <w:rStyle w:val="StyleUnderline"/>
          <w:rFonts w:asciiTheme="minorHAnsi" w:hAnsiTheme="minorHAnsi" w:cstheme="minorHAnsi"/>
          <w:color w:val="000000" w:themeColor="text1"/>
          <w:highlight w:val="yellow"/>
        </w:rPr>
        <w:t>is</w:t>
      </w:r>
      <w:r w:rsidRPr="00F60172">
        <w:rPr>
          <w:rFonts w:asciiTheme="minorHAnsi" w:hAnsiTheme="minorHAnsi" w:cstheme="minorHAnsi"/>
          <w:color w:val="000000" w:themeColor="text1"/>
          <w:sz w:val="14"/>
          <w:highlight w:val="yellow"/>
        </w:rPr>
        <w:t xml:space="preserve"> </w:t>
      </w:r>
      <w:r w:rsidRPr="00F60172">
        <w:rPr>
          <w:rStyle w:val="Emphasis"/>
          <w:rFonts w:asciiTheme="minorHAnsi" w:hAnsiTheme="minorHAnsi" w:cstheme="minorHAnsi"/>
          <w:color w:val="000000" w:themeColor="text1"/>
          <w:highlight w:val="yellow"/>
        </w:rPr>
        <w:t>scope neglect</w:t>
      </w:r>
      <w:r w:rsidRPr="00F60172">
        <w:rPr>
          <w:rFonts w:asciiTheme="minorHAnsi" w:hAnsiTheme="minorHAnsi" w:cstheme="minorHAnsi"/>
          <w:color w:val="000000" w:themeColor="text1"/>
          <w:sz w:val="14"/>
        </w:rPr>
        <w:t>. I</w:t>
      </w:r>
      <w:r w:rsidRPr="00F60172">
        <w:rPr>
          <w:rStyle w:val="StyleUnderline"/>
          <w:rFonts w:asciiTheme="minorHAnsi" w:hAnsiTheme="minorHAnsi" w:cstheme="minorHAnsi"/>
          <w:color w:val="000000" w:themeColor="text1"/>
        </w:rPr>
        <w:t>n a seminal 1992 study, three groups were asked how much they would be willing to pay to save 2,000, 20,000 or 200,000 birds from drowning in uncovered oil ponds. The groups answered $80, $78, and $88, respectively</w:t>
      </w:r>
      <w:r w:rsidRPr="00F60172">
        <w:rPr>
          <w:rFonts w:asciiTheme="minorHAnsi" w:hAnsiTheme="minorHAnsi" w:cstheme="minorHAnsi"/>
          <w:color w:val="000000" w:themeColor="text1"/>
          <w:sz w:val="14"/>
        </w:rPr>
        <w:t xml:space="preserve">.73 </w:t>
      </w:r>
      <w:r w:rsidRPr="00F60172">
        <w:rPr>
          <w:rStyle w:val="StyleUnderline"/>
          <w:rFonts w:asciiTheme="minorHAnsi" w:hAnsiTheme="minorHAnsi" w:cstheme="minorHAnsi"/>
          <w:color w:val="000000" w:themeColor="text1"/>
        </w:rPr>
        <w:t xml:space="preserve">In this case, </w:t>
      </w:r>
      <w:r w:rsidRPr="00F60172">
        <w:rPr>
          <w:rStyle w:val="StyleUnderline"/>
          <w:rFonts w:asciiTheme="minorHAnsi" w:hAnsiTheme="minorHAnsi" w:cstheme="minorHAnsi"/>
          <w:color w:val="000000" w:themeColor="text1"/>
          <w:highlight w:val="yellow"/>
        </w:rPr>
        <w:t xml:space="preserve">the </w:t>
      </w:r>
      <w:r w:rsidRPr="00F60172">
        <w:rPr>
          <w:rStyle w:val="Emphasis"/>
          <w:rFonts w:asciiTheme="minorHAnsi" w:hAnsiTheme="minorHAnsi" w:cstheme="minorHAnsi"/>
          <w:color w:val="000000" w:themeColor="text1"/>
          <w:highlight w:val="yellow"/>
        </w:rPr>
        <w:t>size</w:t>
      </w:r>
      <w:r w:rsidRPr="00F60172">
        <w:rPr>
          <w:rStyle w:val="StyleUnderline"/>
          <w:rFonts w:asciiTheme="minorHAnsi" w:hAnsiTheme="minorHAnsi" w:cstheme="minorHAnsi"/>
          <w:color w:val="000000" w:themeColor="text1"/>
          <w:highlight w:val="yellow"/>
        </w:rPr>
        <w:t xml:space="preserve"> of the benefits had little effect on </w:t>
      </w:r>
      <w:r w:rsidRPr="00F60172">
        <w:rPr>
          <w:rStyle w:val="StyleUnderline"/>
          <w:rFonts w:asciiTheme="minorHAnsi" w:hAnsiTheme="minorHAnsi" w:cstheme="minorHAnsi"/>
          <w:color w:val="000000" w:themeColor="text1"/>
        </w:rPr>
        <w:t xml:space="preserve">the </w:t>
      </w:r>
      <w:r w:rsidRPr="00F60172">
        <w:rPr>
          <w:rStyle w:val="Emphasis"/>
          <w:rFonts w:asciiTheme="minorHAnsi" w:hAnsiTheme="minorHAnsi" w:cstheme="minorHAnsi"/>
          <w:color w:val="000000" w:themeColor="text1"/>
        </w:rPr>
        <w:t>scale</w:t>
      </w:r>
      <w:r w:rsidRPr="00F60172">
        <w:rPr>
          <w:rStyle w:val="StyleUnderline"/>
          <w:rFonts w:asciiTheme="minorHAnsi" w:hAnsiTheme="minorHAnsi" w:cstheme="minorHAnsi"/>
          <w:color w:val="000000" w:themeColor="text1"/>
        </w:rPr>
        <w:t xml:space="preserve"> of the preferred </w:t>
      </w:r>
      <w:r w:rsidRPr="00F60172">
        <w:rPr>
          <w:rStyle w:val="StyleUnderline"/>
          <w:rFonts w:asciiTheme="minorHAnsi" w:hAnsiTheme="minorHAnsi" w:cstheme="minorHAnsi"/>
          <w:color w:val="000000" w:themeColor="text1"/>
          <w:highlight w:val="yellow"/>
        </w:rPr>
        <w:t>response. People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 xml:space="preserve">become </w:t>
      </w:r>
      <w:r w:rsidRPr="00F60172">
        <w:rPr>
          <w:rStyle w:val="Emphasis"/>
          <w:rFonts w:asciiTheme="minorHAnsi" w:hAnsiTheme="minorHAnsi" w:cstheme="minorHAnsi"/>
          <w:color w:val="000000" w:themeColor="text1"/>
          <w:highlight w:val="yellow"/>
        </w:rPr>
        <w:t>numbed</w:t>
      </w:r>
      <w:r w:rsidRPr="00F60172">
        <w:rPr>
          <w:rFonts w:asciiTheme="minorHAnsi" w:hAnsiTheme="minorHAnsi" w:cstheme="minorHAnsi"/>
          <w:color w:val="000000" w:themeColor="text1"/>
          <w:sz w:val="14"/>
          <w:highlight w:val="yellow"/>
        </w:rPr>
        <w:t xml:space="preserve"> </w:t>
      </w:r>
      <w:r w:rsidRPr="00F60172">
        <w:rPr>
          <w:rStyle w:val="StyleUnderline"/>
          <w:rFonts w:asciiTheme="minorHAnsi" w:hAnsiTheme="minorHAnsi" w:cstheme="minorHAnsi"/>
          <w:color w:val="000000" w:themeColor="text1"/>
        </w:rPr>
        <w:t>to the effect of saving lives when the</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numbers get too large</w:t>
      </w:r>
      <w:r w:rsidRPr="00F60172">
        <w:rPr>
          <w:rFonts w:asciiTheme="minorHAnsi" w:hAnsiTheme="minorHAnsi" w:cstheme="minorHAnsi"/>
          <w:color w:val="000000" w:themeColor="text1"/>
          <w:sz w:val="14"/>
        </w:rPr>
        <w:t xml:space="preserve">. 74 Scope neglect is a particularly acute problem for existential risk because the numbers at stake are so large. </w:t>
      </w:r>
      <w:r w:rsidRPr="00F60172">
        <w:rPr>
          <w:rStyle w:val="Emphasis"/>
          <w:rFonts w:asciiTheme="minorHAnsi" w:hAnsiTheme="minorHAnsi" w:cstheme="minorHAnsi"/>
          <w:color w:val="000000" w:themeColor="text1"/>
        </w:rPr>
        <w:t xml:space="preserve">Due to scope neglect, </w:t>
      </w:r>
      <w:r w:rsidRPr="00F60172">
        <w:rPr>
          <w:rStyle w:val="Emphasis"/>
          <w:rFonts w:asciiTheme="minorHAnsi" w:hAnsiTheme="minorHAnsi" w:cstheme="minorHAnsi"/>
          <w:color w:val="000000" w:themeColor="text1"/>
          <w:highlight w:val="yellow"/>
        </w:rPr>
        <w:t>decision-makers</w:t>
      </w:r>
      <w:r w:rsidRPr="00F60172">
        <w:rPr>
          <w:rStyle w:val="Emphasis"/>
          <w:rFonts w:asciiTheme="minorHAnsi" w:hAnsiTheme="minorHAnsi" w:cstheme="minorHAnsi"/>
          <w:color w:val="000000" w:themeColor="text1"/>
        </w:rPr>
        <w:t xml:space="preserve"> are prone to </w:t>
      </w:r>
      <w:r w:rsidRPr="00F60172">
        <w:rPr>
          <w:rStyle w:val="Emphasis"/>
          <w:rFonts w:asciiTheme="minorHAnsi" w:hAnsiTheme="minorHAnsi" w:cstheme="minorHAnsi"/>
          <w:color w:val="000000" w:themeColor="text1"/>
          <w:highlight w:val="yellow"/>
        </w:rPr>
        <w:t>treat existential risks</w:t>
      </w:r>
      <w:r w:rsidRPr="00F60172">
        <w:rPr>
          <w:rStyle w:val="Emphasis"/>
          <w:rFonts w:asciiTheme="minorHAnsi" w:hAnsiTheme="minorHAnsi" w:cstheme="minorHAnsi"/>
          <w:color w:val="000000" w:themeColor="text1"/>
        </w:rPr>
        <w:t xml:space="preserve"> in a </w:t>
      </w:r>
      <w:r w:rsidRPr="00F60172">
        <w:rPr>
          <w:rStyle w:val="Emphasis"/>
          <w:rFonts w:asciiTheme="minorHAnsi" w:hAnsiTheme="minorHAnsi" w:cstheme="minorHAnsi"/>
          <w:color w:val="000000" w:themeColor="text1"/>
          <w:highlight w:val="yellow"/>
        </w:rPr>
        <w:t>similar</w:t>
      </w:r>
      <w:r w:rsidRPr="00F60172">
        <w:rPr>
          <w:rStyle w:val="Emphasis"/>
          <w:rFonts w:asciiTheme="minorHAnsi" w:hAnsiTheme="minorHAnsi" w:cstheme="minorHAnsi"/>
          <w:color w:val="000000" w:themeColor="text1"/>
        </w:rPr>
        <w:t xml:space="preserve"> way </w:t>
      </w:r>
      <w:r w:rsidRPr="00F60172">
        <w:rPr>
          <w:rStyle w:val="Emphasis"/>
          <w:rFonts w:asciiTheme="minorHAnsi" w:hAnsiTheme="minorHAnsi" w:cstheme="minorHAnsi"/>
          <w:color w:val="000000" w:themeColor="text1"/>
          <w:highlight w:val="yellow"/>
        </w:rPr>
        <w:t>to</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problems which are less severe</w:t>
      </w:r>
      <w:r w:rsidRPr="00F60172">
        <w:rPr>
          <w:rStyle w:val="Emphasis"/>
          <w:rFonts w:asciiTheme="minorHAnsi" w:hAnsiTheme="minorHAnsi" w:cstheme="minorHAnsi"/>
          <w:color w:val="000000" w:themeColor="text1"/>
        </w:rPr>
        <w:t xml:space="preserve"> by many orders of magnitude</w:t>
      </w:r>
      <w:r w:rsidRPr="00F60172">
        <w:rPr>
          <w:rFonts w:asciiTheme="minorHAnsi" w:hAnsiTheme="minorHAnsi" w:cstheme="minorHAnsi"/>
          <w:color w:val="000000" w:themeColor="text1"/>
          <w:sz w:val="14"/>
        </w:rPr>
        <w:t xml:space="preserve">. A </w:t>
      </w:r>
      <w:r w:rsidRPr="00F60172">
        <w:rPr>
          <w:rStyle w:val="StyleUnderline"/>
          <w:rFonts w:asciiTheme="minorHAnsi" w:hAnsiTheme="minorHAnsi" w:cstheme="minorHAnsi"/>
          <w:color w:val="000000" w:themeColor="text1"/>
        </w:rPr>
        <w:t>wide range of other cognitive biases are likely to affect the evaluation of existential risks</w:t>
      </w:r>
      <w:r w:rsidRPr="00F60172">
        <w:rPr>
          <w:rFonts w:asciiTheme="minorHAnsi" w:hAnsiTheme="minorHAnsi" w:cstheme="minorHAnsi"/>
          <w:color w:val="000000" w:themeColor="text1"/>
          <w:sz w:val="14"/>
        </w:rPr>
        <w:t>.75</w:t>
      </w:r>
    </w:p>
    <w:p w14:paraId="721FE69C" w14:textId="77777777" w:rsidR="00FF4E45" w:rsidRPr="00FF4E45" w:rsidRDefault="00FF4E45" w:rsidP="00FF4E45"/>
    <w:sectPr w:rsidR="00FF4E45" w:rsidRPr="00FF4E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CC58AA"/>
    <w:multiLevelType w:val="hybridMultilevel"/>
    <w:tmpl w:val="B5842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F9A2646"/>
    <w:multiLevelType w:val="hybridMultilevel"/>
    <w:tmpl w:val="1C704D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02D3D50"/>
    <w:multiLevelType w:val="hybridMultilevel"/>
    <w:tmpl w:val="E9BA3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9FB7356"/>
    <w:multiLevelType w:val="hybridMultilevel"/>
    <w:tmpl w:val="06009F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FA12B15"/>
    <w:multiLevelType w:val="hybridMultilevel"/>
    <w:tmpl w:val="1C704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4E4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6DFF"/>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4E45"/>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3DDB"/>
  <w15:chartTrackingRefBased/>
  <w15:docId w15:val="{18F76661-6C74-4C6B-9C05-05762AE4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E45"/>
    <w:rPr>
      <w:rFonts w:ascii="Calibri" w:hAnsi="Calibri"/>
    </w:rPr>
  </w:style>
  <w:style w:type="paragraph" w:styleId="Heading1">
    <w:name w:val="heading 1"/>
    <w:aliases w:val="Pocket"/>
    <w:basedOn w:val="Normal"/>
    <w:next w:val="Normal"/>
    <w:link w:val="Heading1Char"/>
    <w:qFormat/>
    <w:rsid w:val="00FF4E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4E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FF4E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t, Ch"/>
    <w:basedOn w:val="Normal"/>
    <w:next w:val="Normal"/>
    <w:link w:val="Heading4Char"/>
    <w:uiPriority w:val="3"/>
    <w:unhideWhenUsed/>
    <w:qFormat/>
    <w:rsid w:val="00FF4E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4E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E45"/>
  </w:style>
  <w:style w:type="character" w:customStyle="1" w:styleId="Heading1Char">
    <w:name w:val="Heading 1 Char"/>
    <w:aliases w:val="Pocket Char"/>
    <w:basedOn w:val="DefaultParagraphFont"/>
    <w:link w:val="Heading1"/>
    <w:rsid w:val="00FF4E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4E4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FF4E4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FF4E4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s,Bold Underline"/>
    <w:basedOn w:val="DefaultParagraphFont"/>
    <w:link w:val="textbold"/>
    <w:uiPriority w:val="7"/>
    <w:qFormat/>
    <w:rsid w:val="00FF4E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4E45"/>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Bo,B,cite,9.5 pt,9.5 p,8"/>
    <w:basedOn w:val="DefaultParagraphFont"/>
    <w:uiPriority w:val="6"/>
    <w:qFormat/>
    <w:rsid w:val="00FF4E45"/>
    <w:rPr>
      <w:b w:val="0"/>
      <w:sz w:val="22"/>
      <w:u w:val="single"/>
    </w:rPr>
  </w:style>
  <w:style w:type="character" w:styleId="Hyperlink">
    <w:name w:val="Hyperlink"/>
    <w:aliases w:val="heading 1 (block title),Important,Internet Link,Read,Card Text,Analytic Text,Internet link,Underline Char Char Char Char1,Heading 3 Char Char Char Char Char Char Char Char Char Char1,F2 - Heading 1 Char1,AHeading 1 Char1,Char Char1,Hat Char1,T"/>
    <w:basedOn w:val="DefaultParagraphFont"/>
    <w:uiPriority w:val="99"/>
    <w:unhideWhenUsed/>
    <w:rsid w:val="00FF4E45"/>
    <w:rPr>
      <w:color w:val="auto"/>
      <w:u w:val="none"/>
    </w:rPr>
  </w:style>
  <w:style w:type="character" w:styleId="FollowedHyperlink">
    <w:name w:val="FollowedHyperlink"/>
    <w:basedOn w:val="DefaultParagraphFont"/>
    <w:uiPriority w:val="99"/>
    <w:semiHidden/>
    <w:unhideWhenUsed/>
    <w:rsid w:val="00FF4E45"/>
    <w:rPr>
      <w:color w:val="auto"/>
      <w:u w:val="none"/>
    </w:rPr>
  </w:style>
  <w:style w:type="paragraph" w:customStyle="1" w:styleId="textbold">
    <w:name w:val="text bold"/>
    <w:basedOn w:val="Normal"/>
    <w:link w:val="Emphasis"/>
    <w:uiPriority w:val="7"/>
    <w:qFormat/>
    <w:rsid w:val="00FF4E4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ListParagraph">
    <w:name w:val="List Paragraph"/>
    <w:aliases w:val="6 font"/>
    <w:basedOn w:val="Normal"/>
    <w:uiPriority w:val="99"/>
    <w:qFormat/>
    <w:rsid w:val="00FF4E45"/>
    <w:pPr>
      <w:ind w:left="720"/>
      <w:contextualSpacing/>
    </w:pPr>
  </w:style>
  <w:style w:type="paragraph" w:customStyle="1" w:styleId="Emphasis1">
    <w:name w:val="Emphasis1"/>
    <w:basedOn w:val="Normal"/>
    <w:autoRedefine/>
    <w:uiPriority w:val="7"/>
    <w:qFormat/>
    <w:rsid w:val="00FF4E4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FF4E45"/>
    <w:rPr>
      <w:color w:val="000000" w:themeColor="text1"/>
    </w:rPr>
  </w:style>
  <w:style w:type="character" w:customStyle="1" w:styleId="AnalyticChar">
    <w:name w:val="Analytic Char"/>
    <w:basedOn w:val="DefaultParagraphFont"/>
    <w:link w:val="Analytic"/>
    <w:rsid w:val="00FF4E45"/>
    <w:rPr>
      <w:rFonts w:ascii="Calibri" w:eastAsiaTheme="majorEastAsia" w:hAnsi="Calibri" w:cstheme="majorBidi"/>
      <w:b/>
      <w:iCs/>
      <w:color w:val="000000" w:themeColor="text1"/>
      <w:sz w:val="26"/>
    </w:rPr>
  </w:style>
  <w:style w:type="paragraph" w:customStyle="1" w:styleId="cards">
    <w:name w:val="cards"/>
    <w:basedOn w:val="Normal"/>
    <w:qFormat/>
    <w:rsid w:val="00FF4E45"/>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hi.ox.ac.uk/wp-content/uploads/Existential-Risks-2017-01-23.pdf" TargetMode="External"/><Relationship Id="rId3" Type="http://schemas.openxmlformats.org/officeDocument/2006/relationships/styles" Target="styles.xml"/><Relationship Id="rId7" Type="http://schemas.openxmlformats.org/officeDocument/2006/relationships/hyperlink" Target="http://www.nickbostrom.com/old/transhumanism.html,%20**We%20don't%20endorse%20ableist%20language)/dp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xistential-risk.org/concept.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18</Pages>
  <Words>10462</Words>
  <Characters>59635</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2022-02-19T00:24:00Z</dcterms:created>
  <dcterms:modified xsi:type="dcterms:W3CDTF">2022-02-19T01:37:00Z</dcterms:modified>
</cp:coreProperties>
</file>