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73C4C" w14:textId="602B9A44" w:rsidR="000D1467" w:rsidRDefault="000D1467" w:rsidP="000D1467">
      <w:pPr>
        <w:pStyle w:val="Heading1"/>
      </w:pPr>
      <w:r>
        <w:t>1AR</w:t>
      </w:r>
    </w:p>
    <w:p w14:paraId="03CA0C95" w14:textId="28947FB5" w:rsidR="000D1467" w:rsidRPr="000D1467" w:rsidRDefault="000D1467" w:rsidP="000D1467">
      <w:pPr>
        <w:pStyle w:val="Heading3"/>
      </w:pPr>
      <w:r>
        <w:lastRenderedPageBreak/>
        <w:t>1AR – T</w:t>
      </w:r>
    </w:p>
    <w:p w14:paraId="24BF3B54" w14:textId="77777777" w:rsidR="000D1467" w:rsidRDefault="000D1467" w:rsidP="000D1467">
      <w:pPr>
        <w:pStyle w:val="Heading4"/>
      </w:pPr>
      <w:r>
        <w:t>Counter-</w:t>
      </w:r>
      <w:proofErr w:type="spellStart"/>
      <w:r>
        <w:t>Interp</w:t>
      </w:r>
      <w:proofErr w:type="spellEnd"/>
      <w:r>
        <w:t xml:space="preserve"> – the </w:t>
      </w:r>
      <w:proofErr w:type="spellStart"/>
      <w:r>
        <w:t>Aff</w:t>
      </w:r>
      <w:proofErr w:type="spellEnd"/>
      <w:r>
        <w:t xml:space="preserve"> may </w:t>
      </w:r>
      <w:r>
        <w:rPr>
          <w:u w:val="single"/>
        </w:rPr>
        <w:t>only</w:t>
      </w:r>
      <w:r>
        <w:t xml:space="preserve"> specify intellectual property protections covering </w:t>
      </w:r>
      <w:r>
        <w:rPr>
          <w:u w:val="single"/>
        </w:rPr>
        <w:t>all medicine</w:t>
      </w:r>
      <w:r>
        <w:t xml:space="preserve"> – prefer:</w:t>
      </w:r>
    </w:p>
    <w:p w14:paraId="5753BBC3" w14:textId="77777777" w:rsidR="000D1467" w:rsidRPr="00B161C1" w:rsidRDefault="000D1467" w:rsidP="000D1467">
      <w:pPr>
        <w:pStyle w:val="Heading4"/>
      </w:pPr>
      <w:r>
        <w:t xml:space="preserve">a] </w:t>
      </w:r>
      <w:r>
        <w:rPr>
          <w:u w:val="single"/>
        </w:rPr>
        <w:t>Semantics</w:t>
      </w:r>
      <w:r>
        <w:t xml:space="preserve"> – the word “reduce” before IPR </w:t>
      </w:r>
      <w:proofErr w:type="spellStart"/>
      <w:r>
        <w:t>mans</w:t>
      </w:r>
      <w:proofErr w:type="spellEnd"/>
      <w:r>
        <w:t xml:space="preserve"> it’s </w:t>
      </w:r>
      <w:r>
        <w:rPr>
          <w:u w:val="single"/>
        </w:rPr>
        <w:t>dependent</w:t>
      </w:r>
      <w:r>
        <w:t xml:space="preserve"> not a </w:t>
      </w:r>
      <w:r>
        <w:rPr>
          <w:u w:val="single"/>
        </w:rPr>
        <w:t>topic</w:t>
      </w:r>
      <w:r>
        <w:t xml:space="preserve"> bare plural.</w:t>
      </w:r>
    </w:p>
    <w:p w14:paraId="42571529" w14:textId="77777777" w:rsidR="000D1467" w:rsidRPr="00B161C1" w:rsidRDefault="000D1467" w:rsidP="000D1467">
      <w:r w:rsidRPr="00B161C1">
        <w:rPr>
          <w:rStyle w:val="Style13ptBold"/>
        </w:rPr>
        <w:t>Zweig 07</w:t>
      </w:r>
      <w:r w:rsidRPr="00B161C1">
        <w:t xml:space="preserve"> [</w:t>
      </w:r>
      <w:proofErr w:type="spellStart"/>
      <w:r w:rsidRPr="00B161C1">
        <w:t>Eytan</w:t>
      </w:r>
      <w:proofErr w:type="spellEnd"/>
      <w:r w:rsidRPr="00B161C1">
        <w:t xml:space="preserve"> Zweig(Lecturer @ Department of Language and Linguistic Science @ University of York, PhD in Linguistics at New York University). “Dependent Plurals and Plural Meaning.” New York University. September, 2007. Accessed 11/9/19. </w:t>
      </w:r>
      <w:hyperlink r:id="rId6" w:tgtFrame="_blank" w:history="1">
        <w:r w:rsidRPr="00B161C1">
          <w:rPr>
            <w:rStyle w:val="Hyperlink"/>
          </w:rPr>
          <w:t xml:space="preserve"> https://pdfs.semanticscholar.org/99d6/7de5c764ed56092045c957438e65e5161106.pdf?fbclid=IwAR0N27Jo3Mn9lVi4YKBS95ywbIp_9s_ITC7bpiYGfXgTjjfZzI2ZV0AuU88//</w:t>
        </w:r>
      </w:hyperlink>
      <w:r w:rsidRPr="00B161C1">
        <w:t> Houston Memorial SC]                  </w:t>
      </w:r>
    </w:p>
    <w:p w14:paraId="21D3A043" w14:textId="77777777" w:rsidR="000D1467" w:rsidRDefault="000D1467" w:rsidP="000D1467">
      <w:pPr>
        <w:rPr>
          <w:u w:val="single"/>
        </w:rPr>
      </w:pPr>
      <w:r>
        <w:t xml:space="preserve">Bare plural arguments (dogs) behave in ways that quantified plurals (some dogs) do not. For instance, while the sentence John owns dogs implies that John owns more than one dog, its negation John does not own dogs does not mean “John does not own more than one dog”, but rather “John does not own a </w:t>
      </w:r>
      <w:proofErr w:type="spellStart"/>
      <w:r>
        <w:t>dog”.</w:t>
      </w:r>
      <w:r w:rsidRPr="00E42F32">
        <w:rPr>
          <w:u w:val="single"/>
        </w:rPr>
        <w:t>A</w:t>
      </w:r>
      <w:proofErr w:type="spellEnd"/>
      <w:r w:rsidRPr="00E42F32">
        <w:rPr>
          <w:u w:val="single"/>
        </w:rPr>
        <w:t xml:space="preserve"> second </w:t>
      </w:r>
      <w:r w:rsidRPr="00E42F32">
        <w:rPr>
          <w:rStyle w:val="Emphasis"/>
        </w:rPr>
        <w:t>puzzling behavior</w:t>
      </w:r>
      <w:r w:rsidRPr="00E42F32">
        <w:rPr>
          <w:u w:val="single"/>
        </w:rPr>
        <w:t xml:space="preserve"> is known as the </w:t>
      </w:r>
      <w:r w:rsidRPr="0071310D">
        <w:rPr>
          <w:rStyle w:val="Emphasis"/>
          <w:highlight w:val="green"/>
        </w:rPr>
        <w:t>dependent plural</w:t>
      </w:r>
      <w:r w:rsidRPr="00E42F32">
        <w:rPr>
          <w:u w:val="single"/>
        </w:rPr>
        <w:t xml:space="preserve"> </w:t>
      </w:r>
      <w:r w:rsidRPr="00E42F32">
        <w:rPr>
          <w:rStyle w:val="Emphasis"/>
        </w:rPr>
        <w:t>reading;</w:t>
      </w:r>
      <w:r w:rsidRPr="00E42F32">
        <w:rPr>
          <w:u w:val="single"/>
        </w:rPr>
        <w:t xml:space="preserve"> </w:t>
      </w:r>
      <w:r w:rsidRPr="0071310D">
        <w:rPr>
          <w:rStyle w:val="Emphasis"/>
          <w:highlight w:val="green"/>
        </w:rPr>
        <w:t xml:space="preserve">when in </w:t>
      </w:r>
      <w:r w:rsidRPr="00E42F32">
        <w:rPr>
          <w:rStyle w:val="Emphasis"/>
        </w:rPr>
        <w:t xml:space="preserve">the </w:t>
      </w:r>
      <w:r w:rsidRPr="0071310D">
        <w:rPr>
          <w:rStyle w:val="Emphasis"/>
          <w:highlight w:val="green"/>
        </w:rPr>
        <w:t>scope of another plural,</w:t>
      </w:r>
      <w:r w:rsidRPr="00E42F32">
        <w:rPr>
          <w:u w:val="single"/>
        </w:rPr>
        <w:t xml:space="preserve"> the “</w:t>
      </w:r>
      <w:r w:rsidRPr="00E42F32">
        <w:rPr>
          <w:rStyle w:val="Emphasis"/>
        </w:rPr>
        <w:t xml:space="preserve">more than one” meaning </w:t>
      </w:r>
      <w:r w:rsidRPr="0071310D">
        <w:rPr>
          <w:rStyle w:val="Emphasis"/>
          <w:highlight w:val="green"/>
        </w:rPr>
        <w:t>of the plural is not distributed over</w:t>
      </w:r>
      <w:r w:rsidRPr="0071310D">
        <w:rPr>
          <w:highlight w:val="green"/>
          <w:u w:val="single"/>
        </w:rPr>
        <w:t>, but</w:t>
      </w:r>
      <w:r w:rsidRPr="00E42F32">
        <w:rPr>
          <w:u w:val="single"/>
        </w:rPr>
        <w:t xml:space="preserve"> the </w:t>
      </w:r>
      <w:r w:rsidRPr="0071310D">
        <w:rPr>
          <w:rStyle w:val="Emphasis"/>
          <w:highlight w:val="green"/>
        </w:rPr>
        <w:t>existential</w:t>
      </w:r>
      <w:r w:rsidRPr="00E42F32">
        <w:rPr>
          <w:u w:val="single"/>
        </w:rPr>
        <w:t xml:space="preserve"> force of the plural </w:t>
      </w:r>
      <w:r w:rsidRPr="0071310D">
        <w:rPr>
          <w:rStyle w:val="Emphasis"/>
          <w:highlight w:val="green"/>
        </w:rPr>
        <w:t>is</w:t>
      </w:r>
      <w:r w:rsidRPr="00E42F32">
        <w:rPr>
          <w:u w:val="single"/>
        </w:rPr>
        <w:t xml:space="preserve">. </w:t>
      </w:r>
      <w:r w:rsidRPr="00E42F32">
        <w:rPr>
          <w:rStyle w:val="Emphasis"/>
        </w:rPr>
        <w:t>For example,</w:t>
      </w:r>
      <w:r w:rsidRPr="00E42F32">
        <w:rPr>
          <w:u w:val="single"/>
        </w:rPr>
        <w:t xml:space="preserve"> My </w:t>
      </w:r>
      <w:r w:rsidRPr="0071310D">
        <w:rPr>
          <w:rStyle w:val="Emphasis"/>
          <w:highlight w:val="green"/>
        </w:rPr>
        <w:t>friends attend</w:t>
      </w:r>
      <w:r w:rsidRPr="00E42F32">
        <w:rPr>
          <w:u w:val="single"/>
        </w:rPr>
        <w:t xml:space="preserve"> good </w:t>
      </w:r>
      <w:r w:rsidRPr="0071310D">
        <w:rPr>
          <w:rStyle w:val="Emphasis"/>
          <w:highlight w:val="green"/>
        </w:rPr>
        <w:t>schools</w:t>
      </w:r>
      <w:r w:rsidRPr="00E42F32">
        <w:rPr>
          <w:u w:val="single"/>
        </w:rPr>
        <w:t xml:space="preserve"> </w:t>
      </w:r>
      <w:r w:rsidRPr="0071310D">
        <w:rPr>
          <w:rStyle w:val="Emphasis"/>
          <w:highlight w:val="green"/>
        </w:rPr>
        <w:t>requires</w:t>
      </w:r>
      <w:r w:rsidRPr="00E42F32">
        <w:rPr>
          <w:rStyle w:val="Emphasis"/>
        </w:rPr>
        <w:t xml:space="preserve"> </w:t>
      </w:r>
      <w:r w:rsidRPr="00E42F32">
        <w:rPr>
          <w:u w:val="single"/>
        </w:rPr>
        <w:t xml:space="preserve">that </w:t>
      </w:r>
      <w:r w:rsidRPr="0071310D">
        <w:rPr>
          <w:rStyle w:val="Emphasis"/>
          <w:highlight w:val="green"/>
        </w:rPr>
        <w:t>each of my friends attend one good school, not more</w:t>
      </w:r>
      <w:r w:rsidRPr="00E42F32">
        <w:rPr>
          <w:u w:val="single"/>
        </w:rPr>
        <w:t>, while at the same time being inappropriate if all my friends attend the same school   </w:t>
      </w:r>
    </w:p>
    <w:p w14:paraId="4EB7E010" w14:textId="77777777" w:rsidR="000D1467" w:rsidRDefault="000D1467" w:rsidP="000D1467">
      <w:pPr>
        <w:pStyle w:val="Heading4"/>
      </w:pPr>
      <w:r>
        <w:t xml:space="preserve">“Reduce” is </w:t>
      </w:r>
      <w:r>
        <w:rPr>
          <w:u w:val="single"/>
        </w:rPr>
        <w:t>distinct</w:t>
      </w:r>
      <w:r>
        <w:t xml:space="preserve"> from “eliminate” which means there is </w:t>
      </w:r>
      <w:r>
        <w:rPr>
          <w:u w:val="single"/>
        </w:rPr>
        <w:t>no coherent</w:t>
      </w:r>
      <w:r>
        <w:t xml:space="preserve"> TVA.</w:t>
      </w:r>
    </w:p>
    <w:p w14:paraId="7F1BA8B7" w14:textId="77777777" w:rsidR="000D1467" w:rsidRPr="00AB38EC" w:rsidRDefault="000D1467" w:rsidP="000D1467">
      <w:r w:rsidRPr="00AB38EC">
        <w:rPr>
          <w:rStyle w:val="Style13ptBold"/>
        </w:rPr>
        <w:t xml:space="preserve">Wiki </w:t>
      </w:r>
      <w:proofErr w:type="spellStart"/>
      <w:r w:rsidRPr="00AB38EC">
        <w:rPr>
          <w:rStyle w:val="Style13ptBold"/>
        </w:rPr>
        <w:t>Dif</w:t>
      </w:r>
      <w:proofErr w:type="spellEnd"/>
      <w:r w:rsidRPr="00AB38EC">
        <w:rPr>
          <w:rStyle w:val="Style13ptBold"/>
        </w:rPr>
        <w:t xml:space="preserve"> No Date</w:t>
      </w:r>
      <w:r w:rsidRPr="00AB38EC">
        <w:t xml:space="preserve"> "Reduce vs Eliminate - What's the difference?"</w:t>
      </w:r>
      <w:r>
        <w:t xml:space="preserve"> </w:t>
      </w:r>
      <w:hyperlink r:id="rId7" w:history="1">
        <w:r w:rsidRPr="001C4682">
          <w:rPr>
            <w:rStyle w:val="Hyperlink"/>
          </w:rPr>
          <w:t>https://wikidiff.com/reduce/eliminate</w:t>
        </w:r>
      </w:hyperlink>
      <w:r>
        <w:t xml:space="preserve"> //Elmer </w:t>
      </w:r>
    </w:p>
    <w:p w14:paraId="63246BB1" w14:textId="77777777" w:rsidR="000D1467" w:rsidRDefault="000D1467" w:rsidP="000D1467">
      <w:pPr>
        <w:rPr>
          <w:b/>
          <w:sz w:val="26"/>
          <w:u w:val="single"/>
        </w:rPr>
      </w:pPr>
      <w:r w:rsidRPr="00AB38EC">
        <w:rPr>
          <w:sz w:val="16"/>
        </w:rPr>
        <w:t xml:space="preserve">As verbs the difference between reduce and eliminate is that </w:t>
      </w:r>
      <w:r w:rsidRPr="0071310D">
        <w:rPr>
          <w:b/>
          <w:sz w:val="26"/>
          <w:highlight w:val="green"/>
          <w:u w:val="single"/>
        </w:rPr>
        <w:t>reduce is to bring down</w:t>
      </w:r>
      <w:r w:rsidRPr="0071310D">
        <w:rPr>
          <w:sz w:val="16"/>
          <w:highlight w:val="green"/>
        </w:rPr>
        <w:t xml:space="preserve"> </w:t>
      </w:r>
      <w:r w:rsidRPr="00AB38EC">
        <w:rPr>
          <w:sz w:val="16"/>
        </w:rPr>
        <w:t xml:space="preserve">the </w:t>
      </w:r>
      <w:r w:rsidRPr="0071310D">
        <w:rPr>
          <w:b/>
          <w:sz w:val="26"/>
          <w:highlight w:val="green"/>
          <w:u w:val="single"/>
        </w:rPr>
        <w:t>size</w:t>
      </w:r>
      <w:r w:rsidRPr="00AB38EC">
        <w:rPr>
          <w:sz w:val="16"/>
        </w:rPr>
        <w:t xml:space="preserve">, quantity, quality, value or intensity </w:t>
      </w:r>
      <w:r w:rsidRPr="0071310D">
        <w:rPr>
          <w:b/>
          <w:sz w:val="26"/>
          <w:highlight w:val="green"/>
          <w:u w:val="single"/>
        </w:rPr>
        <w:t>of something</w:t>
      </w:r>
      <w:r w:rsidRPr="00AB38EC">
        <w:rPr>
          <w:sz w:val="16"/>
        </w:rPr>
        <w:t xml:space="preserve">; to diminish, to lower, to impair </w:t>
      </w:r>
      <w:r w:rsidRPr="0071310D">
        <w:rPr>
          <w:b/>
          <w:sz w:val="26"/>
          <w:highlight w:val="green"/>
          <w:u w:val="single"/>
        </w:rPr>
        <w:t>while eliminate is to completely destroy</w:t>
      </w:r>
      <w:r w:rsidRPr="0071310D">
        <w:rPr>
          <w:sz w:val="16"/>
          <w:highlight w:val="green"/>
        </w:rPr>
        <w:t xml:space="preserve"> </w:t>
      </w:r>
      <w:r w:rsidRPr="00AB38EC">
        <w:rPr>
          <w:sz w:val="16"/>
        </w:rPr>
        <w:t xml:space="preserve">(something) </w:t>
      </w:r>
      <w:r w:rsidRPr="0071310D">
        <w:rPr>
          <w:b/>
          <w:sz w:val="26"/>
          <w:highlight w:val="green"/>
          <w:u w:val="single"/>
        </w:rPr>
        <w:t>so that it no longer exists</w:t>
      </w:r>
      <w:r>
        <w:rPr>
          <w:b/>
          <w:sz w:val="26"/>
          <w:u w:val="single"/>
        </w:rPr>
        <w:t>.</w:t>
      </w:r>
    </w:p>
    <w:p w14:paraId="07443ED8" w14:textId="77777777" w:rsidR="000D1467" w:rsidRDefault="000D1467" w:rsidP="000D1467">
      <w:pPr>
        <w:pStyle w:val="Heading4"/>
      </w:pPr>
      <w:r>
        <w:t xml:space="preserve">b] Pragmatics – 1] Nebulous Normal Means Debates cause late-breaking debates that </w:t>
      </w:r>
      <w:r>
        <w:rPr>
          <w:u w:val="single"/>
        </w:rPr>
        <w:t>hurt clash</w:t>
      </w:r>
      <w:r>
        <w:t xml:space="preserve"> since </w:t>
      </w:r>
      <w:proofErr w:type="spellStart"/>
      <w:r>
        <w:t>its</w:t>
      </w:r>
      <w:proofErr w:type="spellEnd"/>
      <w:r>
        <w:t xml:space="preserve"> up to the 1AR to specify and 2] Infinite PICs like IP PICs, Medicine PICs, and Country PICs – outweighs – a] Reversibility – 1AR can’t recover since it moots 6 min of the 1AC and b] Quantifiability – cause meaningful time skew.</w:t>
      </w:r>
    </w:p>
    <w:p w14:paraId="26250E76" w14:textId="317688B5" w:rsidR="000D1467" w:rsidRDefault="000D1467" w:rsidP="000D1467">
      <w:pPr>
        <w:pStyle w:val="Heading4"/>
      </w:pPr>
      <w:r>
        <w:t>Yes pics – o/</w:t>
      </w:r>
      <w:proofErr w:type="spellStart"/>
      <w:r>
        <w:t>ws</w:t>
      </w:r>
      <w:proofErr w:type="spellEnd"/>
      <w:r>
        <w:t xml:space="preserve"> on reversibility since once the abuse occurs </w:t>
      </w:r>
      <w:proofErr w:type="spellStart"/>
      <w:r>
        <w:t>its</w:t>
      </w:r>
      <w:proofErr w:type="spellEnd"/>
      <w:r>
        <w:t xml:space="preserve"> too late.</w:t>
      </w:r>
    </w:p>
    <w:p w14:paraId="2B675648" w14:textId="7A72FC26" w:rsidR="000D1467" w:rsidRDefault="000D1467" w:rsidP="000D1467">
      <w:pPr>
        <w:pStyle w:val="Heading2"/>
      </w:pPr>
      <w:r>
        <w:lastRenderedPageBreak/>
        <w:t>Case</w:t>
      </w:r>
    </w:p>
    <w:p w14:paraId="452CF22A" w14:textId="14926396" w:rsidR="000D1467" w:rsidRDefault="000D1467" w:rsidP="000D1467">
      <w:pPr>
        <w:pStyle w:val="Heading4"/>
      </w:pPr>
      <w:r>
        <w:t xml:space="preserve">Innovation solves anti-biotic resistant </w:t>
      </w:r>
      <w:r>
        <w:rPr>
          <w:u w:val="single"/>
        </w:rPr>
        <w:t>super-bugs</w:t>
      </w:r>
      <w:r>
        <w:t xml:space="preserve"> by staying ahead of the curve and not allowing viruses to survive and develop resistance – that’s 1AC </w:t>
      </w:r>
      <w:proofErr w:type="spellStart"/>
      <w:r>
        <w:t>Sobti</w:t>
      </w:r>
      <w:proofErr w:type="spellEnd"/>
      <w:r>
        <w:t xml:space="preserve">. Those cause Extinction – 1AC Srivatsa says the </w:t>
      </w:r>
      <w:r>
        <w:rPr>
          <w:u w:val="single"/>
        </w:rPr>
        <w:t>speed</w:t>
      </w:r>
      <w:r>
        <w:t xml:space="preserve"> and </w:t>
      </w:r>
      <w:r>
        <w:rPr>
          <w:u w:val="single"/>
        </w:rPr>
        <w:t>magnitude</w:t>
      </w:r>
      <w:r>
        <w:t xml:space="preserve"> of ABR will </w:t>
      </w:r>
      <w:r>
        <w:rPr>
          <w:u w:val="single"/>
        </w:rPr>
        <w:t>cause extinction</w:t>
      </w:r>
      <w:r>
        <w:t xml:space="preserve"> since our immune systems and current medicine has </w:t>
      </w:r>
      <w:r>
        <w:rPr>
          <w:u w:val="single"/>
        </w:rPr>
        <w:t>zero effect</w:t>
      </w:r>
      <w:r>
        <w:t>.</w:t>
      </w:r>
    </w:p>
    <w:p w14:paraId="548E2E3A" w14:textId="77777777" w:rsidR="000D1467" w:rsidRDefault="000D1467" w:rsidP="000D1467">
      <w:pPr>
        <w:pStyle w:val="Heading4"/>
      </w:pPr>
      <w:r>
        <w:t xml:space="preserve">Super-Bugs outweigh – </w:t>
      </w:r>
    </w:p>
    <w:p w14:paraId="6D905B5B" w14:textId="1812A042" w:rsidR="000D1467" w:rsidRPr="005E3490" w:rsidRDefault="000D1467" w:rsidP="000D1467">
      <w:pPr>
        <w:pStyle w:val="Heading4"/>
      </w:pPr>
      <w:r>
        <w:t xml:space="preserve">1] </w:t>
      </w:r>
      <w:r>
        <w:rPr>
          <w:u w:val="single"/>
        </w:rPr>
        <w:t>Magnitude</w:t>
      </w:r>
      <w:r>
        <w:t xml:space="preserve"> – connected urban centers and travel means a single virus can travel the world in </w:t>
      </w:r>
      <w:r>
        <w:rPr>
          <w:u w:val="single"/>
        </w:rPr>
        <w:t>sixty days</w:t>
      </w:r>
      <w:r>
        <w:t xml:space="preserve"> – other impacts are locally constrained </w:t>
      </w:r>
      <w:r w:rsidRPr="000D1467">
        <w:t>like Nuclear War blast radius</w:t>
      </w:r>
      <w:r>
        <w:t xml:space="preserve">– only ABR threatens </w:t>
      </w:r>
      <w:r>
        <w:rPr>
          <w:u w:val="single"/>
        </w:rPr>
        <w:t>immediate global spread</w:t>
      </w:r>
      <w:r>
        <w:t>.</w:t>
      </w:r>
    </w:p>
    <w:p w14:paraId="560DAEAA" w14:textId="77777777" w:rsidR="000D1467" w:rsidRPr="005E3490" w:rsidRDefault="000D1467" w:rsidP="000D1467">
      <w:pPr>
        <w:pStyle w:val="Heading4"/>
      </w:pPr>
      <w:r>
        <w:t xml:space="preserve">2] </w:t>
      </w:r>
      <w:r>
        <w:rPr>
          <w:u w:val="single"/>
        </w:rPr>
        <w:t>Probability</w:t>
      </w:r>
      <w:r>
        <w:t xml:space="preserve"> – ABR is grouped in w/ other diseases meaning people are likely to </w:t>
      </w:r>
      <w:r>
        <w:rPr>
          <w:u w:val="single"/>
        </w:rPr>
        <w:t>ignore</w:t>
      </w:r>
      <w:r>
        <w:t xml:space="preserve"> even though it’s a </w:t>
      </w:r>
      <w:r>
        <w:rPr>
          <w:u w:val="single"/>
        </w:rPr>
        <w:t>high-probability, high-impact event</w:t>
      </w:r>
      <w:r>
        <w:t xml:space="preserve"> proven by the </w:t>
      </w:r>
      <w:r>
        <w:rPr>
          <w:u w:val="single"/>
        </w:rPr>
        <w:t>danger</w:t>
      </w:r>
      <w:r>
        <w:t xml:space="preserve"> of non-resistant pandemics like Influenza.</w:t>
      </w:r>
    </w:p>
    <w:p w14:paraId="67B6CDBF" w14:textId="77777777" w:rsidR="000D1467" w:rsidRDefault="000D1467" w:rsidP="000D1467">
      <w:pPr>
        <w:pStyle w:val="Heading4"/>
      </w:pPr>
    </w:p>
    <w:p w14:paraId="24FCFF9A" w14:textId="522D48E4" w:rsidR="000D1467" w:rsidRDefault="000D1467" w:rsidP="000D1467">
      <w:pPr>
        <w:pStyle w:val="Heading4"/>
      </w:pPr>
      <w:r>
        <w:t xml:space="preserve">On Ahuja </w:t>
      </w:r>
      <w:r>
        <w:t xml:space="preserve">– Reject it – our evidence is </w:t>
      </w:r>
      <w:r>
        <w:rPr>
          <w:u w:val="single"/>
        </w:rPr>
        <w:t>far more specific</w:t>
      </w:r>
      <w:r>
        <w:t xml:space="preserve"> – ABR diseases </w:t>
      </w:r>
      <w:r>
        <w:t>are also adaptable</w:t>
      </w:r>
      <w:r>
        <w:t xml:space="preserve"> and medications meaning </w:t>
      </w:r>
      <w:r>
        <w:rPr>
          <w:u w:val="single"/>
        </w:rPr>
        <w:t>no intervening actors</w:t>
      </w:r>
      <w:r>
        <w:t xml:space="preserve"> since they rely on current medicine.</w:t>
      </w:r>
      <w:r w:rsidR="007266F3">
        <w:t xml:space="preserve"> </w:t>
      </w:r>
    </w:p>
    <w:p w14:paraId="2E5231EA" w14:textId="46074DD5" w:rsidR="007266F3" w:rsidRPr="007266F3" w:rsidRDefault="007266F3" w:rsidP="007266F3">
      <w:pPr>
        <w:pStyle w:val="Heading3"/>
      </w:pPr>
      <w:r>
        <w:lastRenderedPageBreak/>
        <w:t>Innovation link debate</w:t>
      </w:r>
    </w:p>
    <w:p w14:paraId="48AB0E04" w14:textId="77777777" w:rsidR="007266F3" w:rsidRDefault="007266F3" w:rsidP="007266F3">
      <w:pPr>
        <w:pStyle w:val="Heading4"/>
      </w:pPr>
      <w:r>
        <w:t xml:space="preserve">1] </w:t>
      </w:r>
      <w:r w:rsidRPr="005E5B94">
        <w:rPr>
          <w:u w:val="single"/>
        </w:rPr>
        <w:t>Double-Bind</w:t>
      </w:r>
      <w:r>
        <w:t xml:space="preserve"> – either a] secondary patents represent </w:t>
      </w:r>
      <w:r>
        <w:rPr>
          <w:u w:val="single"/>
        </w:rPr>
        <w:t>easy</w:t>
      </w:r>
      <w:r>
        <w:t xml:space="preserve"> and </w:t>
      </w:r>
      <w:r>
        <w:rPr>
          <w:u w:val="single"/>
        </w:rPr>
        <w:t>obvious</w:t>
      </w:r>
      <w:r>
        <w:t xml:space="preserve"> changes so there’s no need for infinite regulatory exclusivity to make-up the cost OR b] there are </w:t>
      </w:r>
      <w:r>
        <w:rPr>
          <w:u w:val="single"/>
        </w:rPr>
        <w:t>significant changes</w:t>
      </w:r>
      <w:r>
        <w:t xml:space="preserve"> so it would be a </w:t>
      </w:r>
      <w:r>
        <w:rPr>
          <w:u w:val="single"/>
        </w:rPr>
        <w:t>new drug</w:t>
      </w:r>
      <w:r>
        <w:t xml:space="preserve"> since the chemical/functional composition would be so different so it wouldn’t be a violation of the plan since it would be a </w:t>
      </w:r>
      <w:r>
        <w:rPr>
          <w:u w:val="single"/>
        </w:rPr>
        <w:t>new patent</w:t>
      </w:r>
      <w:r>
        <w:t>.</w:t>
      </w:r>
    </w:p>
    <w:p w14:paraId="65458B50" w14:textId="77777777" w:rsidR="007266F3" w:rsidRPr="007D700A" w:rsidRDefault="007266F3" w:rsidP="007266F3">
      <w:pPr>
        <w:pStyle w:val="Heading4"/>
      </w:pPr>
      <w:r>
        <w:t xml:space="preserve">2] </w:t>
      </w:r>
      <w:r>
        <w:rPr>
          <w:u w:val="single"/>
        </w:rPr>
        <w:t>Turn</w:t>
      </w:r>
      <w:r>
        <w:t xml:space="preserve"> – The Plan </w:t>
      </w:r>
      <w:r>
        <w:rPr>
          <w:u w:val="single"/>
        </w:rPr>
        <w:t>only</w:t>
      </w:r>
      <w:r>
        <w:t xml:space="preserve"> applies to originator companies – secondary patents by </w:t>
      </w:r>
      <w:r>
        <w:rPr>
          <w:u w:val="single"/>
        </w:rPr>
        <w:t>third parties</w:t>
      </w:r>
      <w:r>
        <w:t xml:space="preserve"> are </w:t>
      </w:r>
      <w:r w:rsidRPr="007D700A">
        <w:rPr>
          <w:u w:val="single"/>
        </w:rPr>
        <w:t>allowed</w:t>
      </w:r>
      <w:r>
        <w:t xml:space="preserve">, </w:t>
      </w:r>
      <w:r w:rsidRPr="007D700A">
        <w:rPr>
          <w:u w:val="single"/>
        </w:rPr>
        <w:t>solves</w:t>
      </w:r>
      <w:r>
        <w:t xml:space="preserve">, and </w:t>
      </w:r>
      <w:r>
        <w:rPr>
          <w:u w:val="single"/>
        </w:rPr>
        <w:t>doesn’t link to our offense</w:t>
      </w:r>
      <w:r>
        <w:t>.</w:t>
      </w:r>
    </w:p>
    <w:p w14:paraId="37FE706D" w14:textId="77777777" w:rsidR="007266F3" w:rsidRDefault="007266F3" w:rsidP="007266F3">
      <w:r w:rsidRPr="00B061C4">
        <w:rPr>
          <w:rStyle w:val="Style13ptBold"/>
        </w:rPr>
        <w:t>Christie</w:t>
      </w:r>
      <w:r>
        <w:rPr>
          <w:rStyle w:val="Style13ptBold"/>
        </w:rPr>
        <w:t xml:space="preserve"> 21</w:t>
      </w:r>
      <w:r w:rsidRPr="00B061C4">
        <w:t xml:space="preserve">, Andrew F., C. H. R. I. S. Dent, and David M. </w:t>
      </w:r>
      <w:proofErr w:type="spellStart"/>
      <w:r w:rsidRPr="00B061C4">
        <w:t>Studdert</w:t>
      </w:r>
      <w:proofErr w:type="spellEnd"/>
      <w:r w:rsidRPr="00B061C4">
        <w:t xml:space="preserve">. "Evidence </w:t>
      </w:r>
      <w:proofErr w:type="spellStart"/>
      <w:r w:rsidRPr="00B061C4">
        <w:t>of'Evergreening'in</w:t>
      </w:r>
      <w:proofErr w:type="spellEnd"/>
      <w:r w:rsidRPr="00B061C4">
        <w:t xml:space="preserve"> secondary patenting of blockbuster drugs." Melbourne University Law Review 44.2 (2021): 537-564.</w:t>
      </w:r>
      <w:r>
        <w:t xml:space="preserve"> (</w:t>
      </w:r>
      <w:r w:rsidRPr="00B061C4">
        <w:t>Associate Professor, School of Law, Murdoch University</w:t>
      </w:r>
      <w:r>
        <w:t>)//Elmer</w:t>
      </w:r>
    </w:p>
    <w:p w14:paraId="372BE2CF" w14:textId="77777777" w:rsidR="007266F3" w:rsidRPr="0071310D" w:rsidRDefault="007266F3" w:rsidP="007266F3">
      <w:pPr>
        <w:rPr>
          <w:b/>
          <w:sz w:val="26"/>
          <w:highlight w:val="green"/>
          <w:u w:val="single"/>
        </w:rPr>
      </w:pPr>
      <w:r w:rsidRPr="007D700A">
        <w:rPr>
          <w:sz w:val="16"/>
        </w:rPr>
        <w:t xml:space="preserve">A surprising finding from our previous study was that, </w:t>
      </w:r>
      <w:r w:rsidRPr="0071310D">
        <w:rPr>
          <w:b/>
          <w:sz w:val="26"/>
          <w:highlight w:val="green"/>
          <w:u w:val="single"/>
        </w:rPr>
        <w:t>of the</w:t>
      </w:r>
      <w:r w:rsidRPr="0071310D">
        <w:rPr>
          <w:highlight w:val="green"/>
          <w:u w:val="single"/>
        </w:rPr>
        <w:t xml:space="preserve"> </w:t>
      </w:r>
      <w:r w:rsidRPr="007D700A">
        <w:rPr>
          <w:u w:val="single"/>
        </w:rPr>
        <w:t xml:space="preserve">large </w:t>
      </w:r>
      <w:r w:rsidRPr="0071310D">
        <w:rPr>
          <w:b/>
          <w:sz w:val="26"/>
          <w:highlight w:val="green"/>
          <w:u w:val="single"/>
        </w:rPr>
        <w:t>number of secondary patents</w:t>
      </w:r>
      <w:r w:rsidRPr="0071310D">
        <w:rPr>
          <w:highlight w:val="green"/>
          <w:u w:val="single"/>
        </w:rPr>
        <w:t xml:space="preserve"> </w:t>
      </w:r>
      <w:r w:rsidRPr="007D700A">
        <w:rPr>
          <w:u w:val="single"/>
        </w:rPr>
        <w:t xml:space="preserve">granted for blockbuster drugs, the </w:t>
      </w:r>
      <w:r w:rsidRPr="0071310D">
        <w:rPr>
          <w:b/>
          <w:sz w:val="26"/>
          <w:highlight w:val="green"/>
          <w:u w:val="single"/>
        </w:rPr>
        <w:t>majority</w:t>
      </w:r>
      <w:r w:rsidRPr="0071310D">
        <w:rPr>
          <w:highlight w:val="green"/>
          <w:u w:val="single"/>
        </w:rPr>
        <w:t xml:space="preserve"> </w:t>
      </w:r>
      <w:r w:rsidRPr="007D700A">
        <w:rPr>
          <w:u w:val="single"/>
        </w:rPr>
        <w:t xml:space="preserve">of them were </w:t>
      </w:r>
      <w:r w:rsidRPr="0071310D">
        <w:rPr>
          <w:b/>
          <w:sz w:val="26"/>
          <w:highlight w:val="green"/>
          <w:u w:val="single"/>
          <w:bdr w:val="single" w:sz="4" w:space="0" w:color="auto"/>
        </w:rPr>
        <w:t>granted to entities other than the originator</w:t>
      </w:r>
      <w:r w:rsidRPr="0071310D">
        <w:rPr>
          <w:highlight w:val="green"/>
          <w:u w:val="single"/>
        </w:rPr>
        <w:t xml:space="preserve"> </w:t>
      </w:r>
      <w:r w:rsidRPr="007D700A">
        <w:rPr>
          <w:u w:val="single"/>
        </w:rPr>
        <w:t>of the drug</w:t>
      </w:r>
      <w:r w:rsidRPr="007D700A">
        <w:rPr>
          <w:sz w:val="16"/>
        </w:rPr>
        <w:t xml:space="preserve">.11 </w:t>
      </w:r>
      <w:r w:rsidRPr="007D700A">
        <w:rPr>
          <w:rFonts w:hint="eastAsia"/>
          <w:u w:val="single"/>
        </w:rPr>
        <w:t>T</w:t>
      </w:r>
      <w:r w:rsidRPr="007D700A">
        <w:rPr>
          <w:u w:val="single"/>
        </w:rPr>
        <w:t xml:space="preserve">hat type of patenting activity </w:t>
      </w:r>
      <w:r w:rsidRPr="0071310D">
        <w:rPr>
          <w:b/>
          <w:sz w:val="26"/>
          <w:highlight w:val="green"/>
          <w:u w:val="single"/>
        </w:rPr>
        <w:t>does not fit</w:t>
      </w:r>
      <w:r w:rsidRPr="0071310D">
        <w:rPr>
          <w:highlight w:val="green"/>
          <w:u w:val="single"/>
        </w:rPr>
        <w:t xml:space="preserve"> </w:t>
      </w:r>
      <w:r w:rsidRPr="007D700A">
        <w:rPr>
          <w:u w:val="single"/>
        </w:rPr>
        <w:t xml:space="preserve">the </w:t>
      </w:r>
      <w:r w:rsidRPr="0071310D">
        <w:rPr>
          <w:b/>
          <w:sz w:val="26"/>
          <w:highlight w:val="green"/>
          <w:u w:val="single"/>
        </w:rPr>
        <w:t>classic</w:t>
      </w:r>
      <w:r w:rsidRPr="0071310D">
        <w:rPr>
          <w:highlight w:val="green"/>
          <w:u w:val="single"/>
        </w:rPr>
        <w:t xml:space="preserve"> </w:t>
      </w:r>
      <w:r w:rsidRPr="007D700A">
        <w:rPr>
          <w:u w:val="single"/>
        </w:rPr>
        <w:t xml:space="preserve">notion </w:t>
      </w:r>
      <w:r w:rsidRPr="0071310D">
        <w:rPr>
          <w:b/>
          <w:sz w:val="26"/>
          <w:highlight w:val="green"/>
          <w:u w:val="single"/>
        </w:rPr>
        <w:t>of evergreening</w:t>
      </w:r>
      <w:r w:rsidRPr="0071310D">
        <w:rPr>
          <w:highlight w:val="green"/>
          <w:u w:val="single"/>
        </w:rPr>
        <w:t xml:space="preserve"> </w:t>
      </w:r>
      <w:r w:rsidRPr="007D700A">
        <w:rPr>
          <w:u w:val="single"/>
        </w:rPr>
        <w:t>through secondary patenting.12</w:t>
      </w:r>
      <w:r w:rsidRPr="007D700A">
        <w:rPr>
          <w:sz w:val="16"/>
        </w:rPr>
        <w:t xml:space="preserve"> In this study, we delve more deeply into those secondary patents. Specifically, we examine by whom and when the applications for them were filed, and for how long these secondary patents were maintained. Unlike prior studies, we consider secondary patents granted to any person, not just to the originator of the API with which they are associated.13 Knowing who owns secondary patents associated with high-cost drugs is important because the identity of the patent owner determines the potential for the secondary patents to have an evergreening effect. </w:t>
      </w:r>
      <w:r w:rsidRPr="007D700A">
        <w:rPr>
          <w:u w:val="single"/>
        </w:rPr>
        <w:t xml:space="preserve">We are able to </w:t>
      </w:r>
      <w:r w:rsidRPr="0071310D">
        <w:rPr>
          <w:b/>
          <w:sz w:val="26"/>
          <w:highlight w:val="green"/>
          <w:u w:val="single"/>
        </w:rPr>
        <w:t>compare</w:t>
      </w:r>
      <w:r w:rsidRPr="0071310D">
        <w:rPr>
          <w:highlight w:val="green"/>
          <w:u w:val="single"/>
        </w:rPr>
        <w:t xml:space="preserve"> </w:t>
      </w:r>
      <w:r w:rsidRPr="0071310D">
        <w:rPr>
          <w:b/>
          <w:sz w:val="26"/>
          <w:highlight w:val="green"/>
          <w:u w:val="single"/>
        </w:rPr>
        <w:t>characteristics</w:t>
      </w:r>
      <w:r w:rsidRPr="0071310D">
        <w:rPr>
          <w:highlight w:val="green"/>
          <w:u w:val="single"/>
        </w:rPr>
        <w:t xml:space="preserve"> </w:t>
      </w:r>
      <w:r w:rsidRPr="0071310D">
        <w:rPr>
          <w:b/>
          <w:sz w:val="26"/>
          <w:highlight w:val="green"/>
          <w:u w:val="single"/>
        </w:rPr>
        <w:t>of</w:t>
      </w:r>
      <w:r w:rsidRPr="0071310D">
        <w:rPr>
          <w:highlight w:val="green"/>
          <w:u w:val="single"/>
        </w:rPr>
        <w:t xml:space="preserve"> </w:t>
      </w:r>
      <w:r w:rsidRPr="0071310D">
        <w:rPr>
          <w:b/>
          <w:sz w:val="26"/>
          <w:highlight w:val="green"/>
          <w:u w:val="single"/>
        </w:rPr>
        <w:t>secondary patents</w:t>
      </w:r>
      <w:r w:rsidRPr="0071310D">
        <w:rPr>
          <w:highlight w:val="green"/>
          <w:u w:val="single"/>
        </w:rPr>
        <w:t xml:space="preserve"> </w:t>
      </w:r>
      <w:r w:rsidRPr="007D700A">
        <w:rPr>
          <w:u w:val="single"/>
        </w:rPr>
        <w:t xml:space="preserve">that raise the </w:t>
      </w:r>
      <w:proofErr w:type="spellStart"/>
      <w:r w:rsidRPr="007D700A">
        <w:rPr>
          <w:u w:val="single"/>
        </w:rPr>
        <w:t>spectre</w:t>
      </w:r>
      <w:proofErr w:type="spellEnd"/>
      <w:r w:rsidRPr="007D700A">
        <w:rPr>
          <w:u w:val="single"/>
        </w:rPr>
        <w:t xml:space="preserve"> of evergreening because they are </w:t>
      </w:r>
      <w:r w:rsidRPr="0071310D">
        <w:rPr>
          <w:b/>
          <w:sz w:val="26"/>
          <w:highlight w:val="green"/>
          <w:u w:val="single"/>
        </w:rPr>
        <w:t>obtained by</w:t>
      </w:r>
      <w:r w:rsidRPr="0071310D">
        <w:rPr>
          <w:highlight w:val="green"/>
          <w:u w:val="single"/>
        </w:rPr>
        <w:t xml:space="preserve"> </w:t>
      </w:r>
      <w:r w:rsidRPr="007D700A">
        <w:rPr>
          <w:u w:val="single"/>
        </w:rPr>
        <w:t xml:space="preserve">the originator of the </w:t>
      </w:r>
      <w:r w:rsidRPr="0071310D">
        <w:rPr>
          <w:b/>
          <w:sz w:val="26"/>
          <w:highlight w:val="green"/>
          <w:u w:val="single"/>
        </w:rPr>
        <w:t>API</w:t>
      </w:r>
      <w:r w:rsidRPr="007D700A">
        <w:rPr>
          <w:u w:val="single"/>
        </w:rPr>
        <w:t xml:space="preserve">, </w:t>
      </w:r>
      <w:r w:rsidRPr="0071310D">
        <w:rPr>
          <w:b/>
          <w:sz w:val="26"/>
          <w:highlight w:val="green"/>
          <w:u w:val="single"/>
        </w:rPr>
        <w:t>with</w:t>
      </w:r>
      <w:r w:rsidRPr="0071310D">
        <w:rPr>
          <w:highlight w:val="green"/>
          <w:u w:val="single"/>
        </w:rPr>
        <w:t xml:space="preserve"> </w:t>
      </w:r>
      <w:r w:rsidRPr="007D700A">
        <w:rPr>
          <w:u w:val="single"/>
        </w:rPr>
        <w:t xml:space="preserve">characteristics of secondary </w:t>
      </w:r>
      <w:r w:rsidRPr="0071310D">
        <w:rPr>
          <w:b/>
          <w:sz w:val="26"/>
          <w:highlight w:val="green"/>
          <w:u w:val="single"/>
        </w:rPr>
        <w:t>patents</w:t>
      </w:r>
      <w:r w:rsidRPr="0071310D">
        <w:rPr>
          <w:highlight w:val="green"/>
          <w:u w:val="single"/>
        </w:rPr>
        <w:t xml:space="preserve"> </w:t>
      </w:r>
      <w:r w:rsidRPr="0071310D">
        <w:rPr>
          <w:b/>
          <w:sz w:val="26"/>
          <w:highlight w:val="green"/>
          <w:u w:val="single"/>
        </w:rPr>
        <w:t>which cannot have</w:t>
      </w:r>
      <w:r w:rsidRPr="007D700A">
        <w:rPr>
          <w:u w:val="single"/>
        </w:rPr>
        <w:t xml:space="preserve"> this effect (under the </w:t>
      </w:r>
      <w:r w:rsidRPr="0071310D">
        <w:rPr>
          <w:b/>
          <w:sz w:val="26"/>
          <w:highlight w:val="green"/>
          <w:u w:val="single"/>
        </w:rPr>
        <w:t>conventional</w:t>
      </w:r>
      <w:r w:rsidRPr="0071310D">
        <w:rPr>
          <w:highlight w:val="green"/>
          <w:u w:val="single"/>
        </w:rPr>
        <w:t xml:space="preserve"> </w:t>
      </w:r>
      <w:r w:rsidRPr="007D700A">
        <w:rPr>
          <w:u w:val="single"/>
        </w:rPr>
        <w:t xml:space="preserve">conception of </w:t>
      </w:r>
      <w:r w:rsidRPr="0071310D">
        <w:rPr>
          <w:b/>
          <w:sz w:val="26"/>
          <w:highlight w:val="green"/>
          <w:u w:val="single"/>
        </w:rPr>
        <w:t>evergreening</w:t>
      </w:r>
      <w:r w:rsidRPr="007D700A">
        <w:rPr>
          <w:u w:val="single"/>
        </w:rPr>
        <w:t xml:space="preserve">) </w:t>
      </w:r>
      <w:r w:rsidRPr="0071310D">
        <w:rPr>
          <w:b/>
          <w:sz w:val="26"/>
          <w:highlight w:val="green"/>
          <w:u w:val="single"/>
          <w:bdr w:val="single" w:sz="4" w:space="0" w:color="auto"/>
        </w:rPr>
        <w:t>because they are obtained by others</w:t>
      </w:r>
      <w:r w:rsidRPr="0071310D">
        <w:rPr>
          <w:b/>
          <w:sz w:val="26"/>
          <w:highlight w:val="green"/>
          <w:u w:val="single"/>
        </w:rPr>
        <w:t>.</w:t>
      </w:r>
    </w:p>
    <w:p w14:paraId="29A8F78B" w14:textId="77777777" w:rsidR="007266F3" w:rsidRDefault="007266F3" w:rsidP="007266F3">
      <w:pPr>
        <w:pStyle w:val="Heading4"/>
      </w:pPr>
      <w:r>
        <w:t xml:space="preserve">3] </w:t>
      </w:r>
      <w:r>
        <w:rPr>
          <w:u w:val="single"/>
        </w:rPr>
        <w:t>Turn</w:t>
      </w:r>
      <w:r>
        <w:t xml:space="preserve"> – evergreening monopolies shuts out </w:t>
      </w:r>
      <w:r>
        <w:rPr>
          <w:u w:val="single"/>
        </w:rPr>
        <w:t>incentives</w:t>
      </w:r>
      <w:r>
        <w:t xml:space="preserve"> for competition and shreds research incentives by allowing major price spikes – that outweighs since competitive incentives </w:t>
      </w:r>
      <w:r>
        <w:rPr>
          <w:u w:val="single"/>
        </w:rPr>
        <w:t>forces</w:t>
      </w:r>
      <w:r>
        <w:t xml:space="preserve"> companies to produce the most innovative and best versions of drugs since they’re pitted against direct competitors while price incentives leads to only ways to </w:t>
      </w:r>
      <w:r w:rsidRPr="00997556">
        <w:rPr>
          <w:u w:val="single"/>
        </w:rPr>
        <w:t xml:space="preserve">maximize </w:t>
      </w:r>
      <w:r>
        <w:rPr>
          <w:u w:val="single"/>
        </w:rPr>
        <w:t>profits</w:t>
      </w:r>
      <w:r>
        <w:t xml:space="preserve"> while spending the least money on innovative measures like bureaucratic gaming of the system.</w:t>
      </w:r>
    </w:p>
    <w:p w14:paraId="5C47C706" w14:textId="77777777" w:rsidR="007266F3" w:rsidRPr="007266F3" w:rsidRDefault="007266F3" w:rsidP="007266F3"/>
    <w:p w14:paraId="335D4F05" w14:textId="77777777" w:rsidR="007266F3" w:rsidRDefault="007266F3" w:rsidP="007266F3">
      <w:pPr>
        <w:pStyle w:val="Heading3"/>
      </w:pPr>
      <w:r>
        <w:lastRenderedPageBreak/>
        <w:t>1Ar – Innovation DA</w:t>
      </w:r>
    </w:p>
    <w:p w14:paraId="1DAD54AD" w14:textId="77777777" w:rsidR="007266F3" w:rsidRDefault="007266F3" w:rsidP="007266F3">
      <w:pPr>
        <w:pStyle w:val="Heading4"/>
      </w:pPr>
      <w:r>
        <w:rPr>
          <w:u w:val="single"/>
        </w:rPr>
        <w:t>1]</w:t>
      </w:r>
      <w:r w:rsidRPr="00997556">
        <w:rPr>
          <w:u w:val="single"/>
        </w:rPr>
        <w:t>Non-Unique</w:t>
      </w:r>
      <w:r>
        <w:t xml:space="preserve"> – innovation is at an all-time low – patent walls </w:t>
      </w:r>
      <w:r>
        <w:rPr>
          <w:u w:val="single"/>
        </w:rPr>
        <w:t>hamper</w:t>
      </w:r>
      <w:r>
        <w:t xml:space="preserve"> new research and encourage </w:t>
      </w:r>
      <w:r>
        <w:rPr>
          <w:u w:val="single"/>
        </w:rPr>
        <w:t>drug recycling</w:t>
      </w:r>
      <w:r>
        <w:t xml:space="preserve"> leading to </w:t>
      </w:r>
      <w:r>
        <w:rPr>
          <w:u w:val="single"/>
        </w:rPr>
        <w:t>80%</w:t>
      </w:r>
      <w:r>
        <w:t xml:space="preserve"> of new patents are the </w:t>
      </w:r>
      <w:r>
        <w:rPr>
          <w:u w:val="single"/>
        </w:rPr>
        <w:t>same exact drug</w:t>
      </w:r>
      <w:r>
        <w:t xml:space="preserve"> – that’s Feldman and Arnold Ventures </w:t>
      </w:r>
    </w:p>
    <w:p w14:paraId="1D962CDE" w14:textId="77777777" w:rsidR="007266F3" w:rsidRDefault="007266F3" w:rsidP="007266F3">
      <w:pPr>
        <w:pStyle w:val="Heading4"/>
      </w:pPr>
      <w:r>
        <w:t xml:space="preserve">– Prefer Arnold Ventures – </w:t>
      </w:r>
    </w:p>
    <w:p w14:paraId="25440715" w14:textId="77777777" w:rsidR="007266F3" w:rsidRDefault="007266F3" w:rsidP="007266F3">
      <w:pPr>
        <w:pStyle w:val="Heading4"/>
      </w:pPr>
      <w:r>
        <w:t xml:space="preserve">a] </w:t>
      </w:r>
      <w:r>
        <w:rPr>
          <w:u w:val="single"/>
        </w:rPr>
        <w:t>Empirical</w:t>
      </w:r>
      <w:r>
        <w:t xml:space="preserve"> over </w:t>
      </w:r>
      <w:r>
        <w:rPr>
          <w:u w:val="single"/>
        </w:rPr>
        <w:t>theoretical</w:t>
      </w:r>
      <w:r>
        <w:t xml:space="preserve"> evidence – they describe what patents are </w:t>
      </w:r>
      <w:r>
        <w:rPr>
          <w:u w:val="single"/>
        </w:rPr>
        <w:t>meant to be</w:t>
      </w:r>
      <w:r>
        <w:t xml:space="preserve">, our evidence is what </w:t>
      </w:r>
      <w:r>
        <w:rPr>
          <w:u w:val="single"/>
        </w:rPr>
        <w:t>they actually are</w:t>
      </w:r>
      <w:r>
        <w:t xml:space="preserve"> which is the only basis for guiding future actions.</w:t>
      </w:r>
    </w:p>
    <w:p w14:paraId="3DD08094" w14:textId="77777777" w:rsidR="007266F3" w:rsidRPr="0069322D" w:rsidRDefault="007266F3" w:rsidP="007266F3">
      <w:pPr>
        <w:pStyle w:val="Heading4"/>
      </w:pPr>
      <w:r>
        <w:t xml:space="preserve">b] Arnold Ventures smokes their evidence – it’s the only </w:t>
      </w:r>
      <w:r>
        <w:rPr>
          <w:u w:val="single"/>
        </w:rPr>
        <w:t>over-arching study</w:t>
      </w:r>
      <w:r>
        <w:t xml:space="preserve"> of </w:t>
      </w:r>
      <w:r>
        <w:rPr>
          <w:u w:val="single"/>
        </w:rPr>
        <w:t>every patent filed</w:t>
      </w:r>
      <w:r>
        <w:t xml:space="preserve"> since 2015 w/ over 160,000 data points showing </w:t>
      </w:r>
      <w:r>
        <w:rPr>
          <w:u w:val="single"/>
        </w:rPr>
        <w:t>comparative proof</w:t>
      </w:r>
      <w:r>
        <w:t>.</w:t>
      </w:r>
    </w:p>
    <w:p w14:paraId="02E18057" w14:textId="77777777" w:rsidR="007266F3" w:rsidRDefault="007266F3" w:rsidP="007266F3">
      <w:pPr>
        <w:pStyle w:val="Heading4"/>
      </w:pPr>
      <w:r>
        <w:t xml:space="preserve">2] </w:t>
      </w:r>
      <w:r w:rsidRPr="00852E05">
        <w:rPr>
          <w:u w:val="single"/>
        </w:rPr>
        <w:t>No internal link</w:t>
      </w:r>
      <w:r>
        <w:t xml:space="preserve"> – no new drug development costs – they’re already developed, just repurposed. </w:t>
      </w:r>
    </w:p>
    <w:p w14:paraId="20054387" w14:textId="77777777" w:rsidR="007266F3" w:rsidRDefault="007266F3" w:rsidP="007266F3">
      <w:pPr>
        <w:pStyle w:val="Heading4"/>
      </w:pPr>
      <w:r>
        <w:t xml:space="preserve">3] </w:t>
      </w:r>
      <w:r w:rsidRPr="00852E05">
        <w:rPr>
          <w:u w:val="single"/>
        </w:rPr>
        <w:t>No link</w:t>
      </w:r>
      <w:r>
        <w:t xml:space="preserve"> – cost of research is massively exaggerated – most money goes to advertising, which is independent of new drug innovations- t</w:t>
      </w:r>
      <w:r w:rsidRPr="00315FE2">
        <w:t xml:space="preserve">hat’s </w:t>
      </w:r>
      <w:r w:rsidRPr="001E406A">
        <w:t>Radhakrishnan</w:t>
      </w:r>
      <w:r>
        <w:t xml:space="preserve">. </w:t>
      </w:r>
    </w:p>
    <w:p w14:paraId="4CFA24A9" w14:textId="77777777" w:rsidR="007266F3" w:rsidRPr="007266F3" w:rsidRDefault="007266F3" w:rsidP="007266F3"/>
    <w:p w14:paraId="7C65C90D" w14:textId="70F6A41D" w:rsidR="007266F3" w:rsidRDefault="007266F3" w:rsidP="007266F3">
      <w:pPr>
        <w:pStyle w:val="Heading3"/>
      </w:pPr>
      <w:proofErr w:type="spellStart"/>
      <w:r>
        <w:lastRenderedPageBreak/>
        <w:t>Disad</w:t>
      </w:r>
      <w:proofErr w:type="spellEnd"/>
    </w:p>
    <w:p w14:paraId="26A0133C" w14:textId="77777777" w:rsidR="007266F3" w:rsidRDefault="007266F3" w:rsidP="007266F3">
      <w:pPr>
        <w:pStyle w:val="Heading4"/>
      </w:pPr>
      <w:r>
        <w:t xml:space="preserve">1] No Drug Price Reforms – House Dems </w:t>
      </w:r>
      <w:r>
        <w:rPr>
          <w:u w:val="single"/>
        </w:rPr>
        <w:t>scrambled it</w:t>
      </w:r>
      <w:r>
        <w:t>.</w:t>
      </w:r>
    </w:p>
    <w:p w14:paraId="660EBBDD" w14:textId="77777777" w:rsidR="007266F3" w:rsidRPr="00ED1B93" w:rsidRDefault="007266F3" w:rsidP="007266F3">
      <w:r w:rsidRPr="00ED1B93">
        <w:t>Peter Sullivan 9-15-2021 "Democrats suffer blow on drug pricing as 3 moderates buck party"</w:t>
      </w:r>
      <w:r>
        <w:t xml:space="preserve"> </w:t>
      </w:r>
      <w:hyperlink r:id="rId8" w:history="1">
        <w:r w:rsidRPr="003F2A95">
          <w:rPr>
            <w:rStyle w:val="Hyperlink"/>
          </w:rPr>
          <w:t>https://thehill.com/policy/healthcare/572447-democrats-suffer-blow-on-drug-pricing-as-3-moderates-buck-party</w:t>
        </w:r>
      </w:hyperlink>
      <w:r>
        <w:t xml:space="preserve"> (Researcher at the Hill)//Elmer</w:t>
      </w:r>
    </w:p>
    <w:p w14:paraId="5E49E9AC" w14:textId="77777777" w:rsidR="007266F3" w:rsidRDefault="007266F3" w:rsidP="007266F3">
      <w:pPr>
        <w:rPr>
          <w:sz w:val="16"/>
        </w:rPr>
      </w:pPr>
      <w:r w:rsidRPr="0071310D">
        <w:rPr>
          <w:b/>
          <w:sz w:val="26"/>
          <w:highlight w:val="green"/>
          <w:u w:val="single"/>
        </w:rPr>
        <w:t xml:space="preserve">Democrats' signature legislation to lower drug prices </w:t>
      </w:r>
      <w:r w:rsidRPr="0071310D">
        <w:rPr>
          <w:b/>
          <w:sz w:val="26"/>
          <w:highlight w:val="green"/>
          <w:u w:val="single"/>
          <w:bdr w:val="single" w:sz="12" w:space="0" w:color="auto"/>
        </w:rPr>
        <w:t>was defeated in a House committee</w:t>
      </w:r>
      <w:r w:rsidRPr="0071310D">
        <w:rPr>
          <w:highlight w:val="green"/>
          <w:u w:val="single"/>
        </w:rPr>
        <w:t xml:space="preserve"> </w:t>
      </w:r>
      <w:r w:rsidRPr="00ED1B93">
        <w:rPr>
          <w:u w:val="single"/>
        </w:rPr>
        <w:t xml:space="preserve">on Wednesday as </w:t>
      </w:r>
      <w:r w:rsidRPr="0071310D">
        <w:rPr>
          <w:b/>
          <w:sz w:val="26"/>
          <w:highlight w:val="green"/>
          <w:u w:val="single"/>
        </w:rPr>
        <w:t xml:space="preserve">three moderate Democrats </w:t>
      </w:r>
      <w:r w:rsidRPr="0071310D">
        <w:rPr>
          <w:b/>
          <w:sz w:val="26"/>
          <w:highlight w:val="green"/>
          <w:u w:val="single"/>
          <w:bdr w:val="single" w:sz="12" w:space="0" w:color="auto"/>
        </w:rPr>
        <w:t>voted against their party</w:t>
      </w:r>
      <w:r w:rsidRPr="00ED1B93">
        <w:rPr>
          <w:u w:val="single"/>
        </w:rPr>
        <w:t xml:space="preserve">. Reps. Kurt </w:t>
      </w:r>
      <w:r w:rsidRPr="0071310D">
        <w:rPr>
          <w:b/>
          <w:sz w:val="26"/>
          <w:highlight w:val="green"/>
          <w:u w:val="single"/>
        </w:rPr>
        <w:t>Schrader</w:t>
      </w:r>
      <w:r w:rsidRPr="0071310D">
        <w:rPr>
          <w:highlight w:val="green"/>
          <w:u w:val="single"/>
        </w:rPr>
        <w:t xml:space="preserve"> </w:t>
      </w:r>
      <w:r w:rsidRPr="00ED1B93">
        <w:rPr>
          <w:u w:val="single"/>
        </w:rPr>
        <w:t xml:space="preserve">(D-Ore.), Scott </w:t>
      </w:r>
      <w:r w:rsidRPr="0071310D">
        <w:rPr>
          <w:b/>
          <w:sz w:val="26"/>
          <w:highlight w:val="green"/>
          <w:u w:val="single"/>
        </w:rPr>
        <w:t>Peters</w:t>
      </w:r>
      <w:r w:rsidRPr="0071310D">
        <w:rPr>
          <w:highlight w:val="green"/>
          <w:u w:val="single"/>
        </w:rPr>
        <w:t xml:space="preserve"> </w:t>
      </w:r>
      <w:r w:rsidRPr="00ED1B93">
        <w:rPr>
          <w:u w:val="single"/>
        </w:rPr>
        <w:t xml:space="preserve">(D-Calif.), </w:t>
      </w:r>
      <w:r w:rsidRPr="0071310D">
        <w:rPr>
          <w:b/>
          <w:sz w:val="26"/>
          <w:highlight w:val="green"/>
          <w:u w:val="single"/>
        </w:rPr>
        <w:t>and</w:t>
      </w:r>
      <w:r w:rsidRPr="0071310D">
        <w:rPr>
          <w:highlight w:val="green"/>
          <w:u w:val="single"/>
        </w:rPr>
        <w:t xml:space="preserve"> </w:t>
      </w:r>
      <w:r w:rsidRPr="00ED1B93">
        <w:rPr>
          <w:u w:val="single"/>
        </w:rPr>
        <w:t xml:space="preserve">Kathleen </w:t>
      </w:r>
      <w:r w:rsidRPr="0071310D">
        <w:rPr>
          <w:b/>
          <w:sz w:val="26"/>
          <w:highlight w:val="green"/>
          <w:u w:val="single"/>
        </w:rPr>
        <w:t>Rice</w:t>
      </w:r>
      <w:r w:rsidRPr="0071310D">
        <w:rPr>
          <w:highlight w:val="green"/>
          <w:u w:val="single"/>
        </w:rPr>
        <w:t xml:space="preserve"> </w:t>
      </w:r>
      <w:r w:rsidRPr="00ED1B93">
        <w:rPr>
          <w:u w:val="single"/>
        </w:rPr>
        <w:t xml:space="preserve">(D-N.Y.) voted against the measure to allow the secretary of Health and Human Services to negotiate lower drug prices, a long-held goal of Democrats. The vote is a </w:t>
      </w:r>
      <w:r w:rsidRPr="0071310D">
        <w:rPr>
          <w:b/>
          <w:sz w:val="26"/>
          <w:highlight w:val="green"/>
          <w:u w:val="single"/>
          <w:bdr w:val="single" w:sz="12" w:space="0" w:color="auto"/>
        </w:rPr>
        <w:t>striking setback</w:t>
      </w:r>
      <w:r w:rsidRPr="0071310D">
        <w:rPr>
          <w:highlight w:val="green"/>
          <w:u w:val="single"/>
        </w:rPr>
        <w:t xml:space="preserve"> </w:t>
      </w:r>
      <w:r w:rsidRPr="00ED1B93">
        <w:rPr>
          <w:u w:val="single"/>
        </w:rPr>
        <w:t>for Democrats' $3.5 trillion package</w:t>
      </w:r>
      <w:r w:rsidRPr="00ED1B93">
        <w:rPr>
          <w:sz w:val="16"/>
        </w:rPr>
        <w:t xml:space="preserve">. Drug pricing is intended to be a key way to pay for the package. </w:t>
      </w:r>
      <w:r w:rsidRPr="00ED1B93">
        <w:rPr>
          <w:u w:val="single"/>
        </w:rPr>
        <w:t xml:space="preserve">Leadership can still add a version of the provision back later in the process, but the </w:t>
      </w:r>
      <w:r w:rsidRPr="0071310D">
        <w:rPr>
          <w:b/>
          <w:sz w:val="26"/>
          <w:highlight w:val="green"/>
          <w:u w:val="single"/>
        </w:rPr>
        <w:t>move shows the depth of some moderate concerns</w:t>
      </w:r>
      <w:r w:rsidRPr="00ED1B93">
        <w:rPr>
          <w:sz w:val="16"/>
        </w:rPr>
        <w:t>.</w:t>
      </w:r>
    </w:p>
    <w:p w14:paraId="549643E6" w14:textId="77777777" w:rsidR="007266F3" w:rsidRDefault="007266F3" w:rsidP="007266F3">
      <w:pPr>
        <w:pStyle w:val="Heading4"/>
      </w:pPr>
      <w:r>
        <w:t xml:space="preserve">Outweighs 1NC </w:t>
      </w:r>
      <w:proofErr w:type="spellStart"/>
      <w:r>
        <w:t>Cancryn</w:t>
      </w:r>
      <w:proofErr w:type="spellEnd"/>
      <w:r>
        <w:t xml:space="preserve"> and Johnson – your evidence doesn’t say it’ll pass, just Biden is pushing it. </w:t>
      </w:r>
    </w:p>
    <w:p w14:paraId="23B7B549" w14:textId="77777777" w:rsidR="007266F3" w:rsidRDefault="007266F3" w:rsidP="007266F3">
      <w:pPr>
        <w:pStyle w:val="Heading4"/>
      </w:pPr>
      <w:r>
        <w:t xml:space="preserve">2] </w:t>
      </w:r>
      <w:r w:rsidRPr="00643C2E">
        <w:rPr>
          <w:u w:val="single"/>
        </w:rPr>
        <w:t>Thumpers</w:t>
      </w:r>
      <w:r>
        <w:t xml:space="preserve"> - COVID and Afghanistan are </w:t>
      </w:r>
      <w:r w:rsidRPr="00385CB8">
        <w:rPr>
          <w:u w:val="single"/>
        </w:rPr>
        <w:t>nuking</w:t>
      </w:r>
      <w:r>
        <w:t xml:space="preserve"> PC</w:t>
      </w:r>
    </w:p>
    <w:p w14:paraId="59B2661E" w14:textId="77777777" w:rsidR="007266F3" w:rsidRPr="00872786" w:rsidRDefault="007266F3" w:rsidP="007266F3">
      <w:r w:rsidRPr="00872786">
        <w:rPr>
          <w:rStyle w:val="Style13ptBold"/>
        </w:rPr>
        <w:t>AFP 9</w:t>
      </w:r>
      <w:r>
        <w:rPr>
          <w:rStyle w:val="Style13ptBold"/>
        </w:rPr>
        <w:t>-</w:t>
      </w:r>
      <w:r w:rsidRPr="00872786">
        <w:rPr>
          <w:rStyle w:val="Style13ptBold"/>
        </w:rPr>
        <w:t>7</w:t>
      </w:r>
      <w:r w:rsidRPr="00385CB8">
        <w:rPr>
          <w:rStyle w:val="Style13ptBold"/>
          <w:b w:val="0"/>
          <w:bCs w:val="0"/>
        </w:rPr>
        <w:t xml:space="preserve"> –</w:t>
      </w:r>
      <w:r>
        <w:t xml:space="preserve"> i24 News, “Biden To Unveil New 'Six-Pronged' Plan On How To Stop Delta Variant”, 9/7/2021, https://www.i24news.tv/en/news/coronavirus/1631027956-biden-to-unveil-new-six-pronged-plan-on-how-to-stop-delta-variant</w:t>
      </w:r>
    </w:p>
    <w:p w14:paraId="2C047A5F" w14:textId="77777777" w:rsidR="007266F3" w:rsidRDefault="007266F3" w:rsidP="007266F3">
      <w:pPr>
        <w:rPr>
          <w:sz w:val="16"/>
        </w:rPr>
      </w:pPr>
      <w:r w:rsidRPr="002F04B0">
        <w:rPr>
          <w:sz w:val="16"/>
        </w:rPr>
        <w:t xml:space="preserve">US President Joe </w:t>
      </w:r>
      <w:r w:rsidRPr="0071310D">
        <w:rPr>
          <w:rStyle w:val="StyleUnderline"/>
          <w:highlight w:val="green"/>
        </w:rPr>
        <w:t>Biden</w:t>
      </w:r>
      <w:r w:rsidRPr="00872786">
        <w:rPr>
          <w:rStyle w:val="StyleUnderline"/>
        </w:rPr>
        <w:t xml:space="preserve"> will make a speech outlining plans to combat the</w:t>
      </w:r>
      <w:r w:rsidRPr="002F04B0">
        <w:rPr>
          <w:sz w:val="16"/>
        </w:rPr>
        <w:t xml:space="preserve"> highly transmissible </w:t>
      </w:r>
      <w:r w:rsidRPr="00872786">
        <w:rPr>
          <w:rStyle w:val="StyleUnderline"/>
        </w:rPr>
        <w:t>Delta variant</w:t>
      </w:r>
      <w:r w:rsidRPr="002F04B0">
        <w:rPr>
          <w:sz w:val="16"/>
        </w:rPr>
        <w:t xml:space="preserve"> of the virus that causes Covid-19 on Thursday, </w:t>
      </w:r>
      <w:r w:rsidRPr="00872786">
        <w:rPr>
          <w:rStyle w:val="StyleUnderline"/>
        </w:rPr>
        <w:t xml:space="preserve">as he </w:t>
      </w:r>
      <w:r w:rsidRPr="0071310D">
        <w:rPr>
          <w:rStyle w:val="StyleUnderline"/>
          <w:highlight w:val="green"/>
        </w:rPr>
        <w:t xml:space="preserve">attempts to recover </w:t>
      </w:r>
      <w:r w:rsidRPr="0071310D">
        <w:rPr>
          <w:rStyle w:val="Emphasis"/>
          <w:highlight w:val="green"/>
        </w:rPr>
        <w:t>rapidly slipping</w:t>
      </w:r>
      <w:r w:rsidRPr="00872786">
        <w:rPr>
          <w:rStyle w:val="StyleUnderline"/>
        </w:rPr>
        <w:t xml:space="preserve"> political </w:t>
      </w:r>
      <w:r w:rsidRPr="0071310D">
        <w:rPr>
          <w:rStyle w:val="StyleUnderline"/>
          <w:highlight w:val="green"/>
        </w:rPr>
        <w:t>momentum</w:t>
      </w:r>
      <w:r w:rsidRPr="002F04B0">
        <w:rPr>
          <w:sz w:val="16"/>
        </w:rPr>
        <w:t>.</w:t>
      </w:r>
      <w:r>
        <w:rPr>
          <w:sz w:val="16"/>
        </w:rPr>
        <w:t xml:space="preserve"> </w:t>
      </w:r>
      <w:r w:rsidRPr="002F04B0">
        <w:rPr>
          <w:sz w:val="16"/>
        </w:rPr>
        <w:t>A White House official said Tuesday that Biden will "speak to the American people about his robust plan to stop the spread of the Delta variant and boost vaccinations."</w:t>
      </w:r>
      <w:r>
        <w:rPr>
          <w:sz w:val="16"/>
        </w:rPr>
        <w:t xml:space="preserve"> </w:t>
      </w:r>
      <w:r w:rsidRPr="002F04B0">
        <w:rPr>
          <w:sz w:val="16"/>
        </w:rPr>
        <w:t>The "six-pronged strategy" will involve both the public and private sectors, the official, who spoke on condition of anonymity, said.</w:t>
      </w:r>
      <w:r>
        <w:rPr>
          <w:sz w:val="16"/>
        </w:rPr>
        <w:t xml:space="preserve"> </w:t>
      </w:r>
      <w:r w:rsidRPr="002F04B0">
        <w:rPr>
          <w:sz w:val="16"/>
        </w:rPr>
        <w:t>"As the president has said since day one, his administration will pull every lever to get the pandemic under control," the official said.</w:t>
      </w:r>
      <w:r>
        <w:rPr>
          <w:sz w:val="16"/>
        </w:rPr>
        <w:t xml:space="preserve"> </w:t>
      </w:r>
      <w:r w:rsidRPr="00872786">
        <w:rPr>
          <w:rStyle w:val="StyleUnderline"/>
        </w:rPr>
        <w:t>Biden</w:t>
      </w:r>
      <w:r w:rsidRPr="002F04B0">
        <w:rPr>
          <w:sz w:val="16"/>
        </w:rPr>
        <w:t xml:space="preserve">, who took office in January, </w:t>
      </w:r>
      <w:r w:rsidRPr="00872786">
        <w:rPr>
          <w:rStyle w:val="StyleUnderline"/>
        </w:rPr>
        <w:t>won praise for</w:t>
      </w:r>
      <w:r w:rsidRPr="002F04B0">
        <w:rPr>
          <w:sz w:val="16"/>
        </w:rPr>
        <w:t xml:space="preserve"> his administration's concerted </w:t>
      </w:r>
      <w:r w:rsidRPr="00872786">
        <w:rPr>
          <w:rStyle w:val="StyleUnderline"/>
        </w:rPr>
        <w:t>effort to get the</w:t>
      </w:r>
      <w:r w:rsidRPr="002F04B0">
        <w:rPr>
          <w:sz w:val="16"/>
        </w:rPr>
        <w:t xml:space="preserve"> coronavirus </w:t>
      </w:r>
      <w:r w:rsidRPr="00872786">
        <w:rPr>
          <w:rStyle w:val="StyleUnderline"/>
        </w:rPr>
        <w:t>pandemic under control</w:t>
      </w:r>
      <w:r w:rsidRPr="002F04B0">
        <w:rPr>
          <w:sz w:val="16"/>
        </w:rPr>
        <w:t>. Mass vaccination campaigns quickly got off the ground, boosting the Democrat's image as a competent crisis manager.</w:t>
      </w:r>
      <w:r>
        <w:rPr>
          <w:sz w:val="16"/>
        </w:rPr>
        <w:t xml:space="preserve"> </w:t>
      </w:r>
      <w:r w:rsidRPr="00872786">
        <w:rPr>
          <w:rStyle w:val="StyleUnderline"/>
        </w:rPr>
        <w:t xml:space="preserve">However, the </w:t>
      </w:r>
      <w:r w:rsidRPr="0071310D">
        <w:rPr>
          <w:rStyle w:val="Emphasis"/>
          <w:highlight w:val="green"/>
        </w:rPr>
        <w:t>combination</w:t>
      </w:r>
      <w:r w:rsidRPr="0071310D">
        <w:rPr>
          <w:rStyle w:val="StyleUnderline"/>
          <w:highlight w:val="green"/>
        </w:rPr>
        <w:t xml:space="preserve"> of</w:t>
      </w:r>
      <w:r w:rsidRPr="00872786">
        <w:rPr>
          <w:rStyle w:val="StyleUnderline"/>
        </w:rPr>
        <w:t xml:space="preserve"> the aggressive </w:t>
      </w:r>
      <w:r w:rsidRPr="0071310D">
        <w:rPr>
          <w:rStyle w:val="Emphasis"/>
          <w:highlight w:val="green"/>
        </w:rPr>
        <w:t>Delta variant</w:t>
      </w:r>
      <w:r w:rsidRPr="0071310D">
        <w:rPr>
          <w:rStyle w:val="StyleUnderline"/>
          <w:highlight w:val="green"/>
        </w:rPr>
        <w:t xml:space="preserve"> and</w:t>
      </w:r>
      <w:r w:rsidRPr="00872786">
        <w:rPr>
          <w:rStyle w:val="StyleUnderline"/>
        </w:rPr>
        <w:t xml:space="preserve"> large, mostly Republican-dominated swaths of the country where </w:t>
      </w:r>
      <w:r w:rsidRPr="0071310D">
        <w:rPr>
          <w:rStyle w:val="Emphasis"/>
          <w:highlight w:val="green"/>
        </w:rPr>
        <w:t>vaccinations continue to lag</w:t>
      </w:r>
      <w:r w:rsidRPr="00872786">
        <w:rPr>
          <w:rStyle w:val="StyleUnderline"/>
        </w:rPr>
        <w:t xml:space="preserve">, has </w:t>
      </w:r>
      <w:r w:rsidRPr="0071310D">
        <w:rPr>
          <w:rStyle w:val="StyleUnderline"/>
          <w:highlight w:val="green"/>
        </w:rPr>
        <w:t>fueled</w:t>
      </w:r>
      <w:r w:rsidRPr="00872786">
        <w:rPr>
          <w:rStyle w:val="StyleUnderline"/>
        </w:rPr>
        <w:t xml:space="preserve"> a </w:t>
      </w:r>
      <w:r w:rsidRPr="0071310D">
        <w:rPr>
          <w:rStyle w:val="Emphasis"/>
          <w:highlight w:val="green"/>
        </w:rPr>
        <w:t>stunning resurgence</w:t>
      </w:r>
      <w:r w:rsidRPr="00872786">
        <w:rPr>
          <w:rStyle w:val="StyleUnderline"/>
        </w:rPr>
        <w:t xml:space="preserve"> of the disease</w:t>
      </w:r>
      <w:r w:rsidRPr="002F04B0">
        <w:rPr>
          <w:sz w:val="16"/>
        </w:rPr>
        <w:t>.</w:t>
      </w:r>
      <w:r>
        <w:rPr>
          <w:sz w:val="16"/>
        </w:rPr>
        <w:t xml:space="preserve"> </w:t>
      </w:r>
      <w:r w:rsidRPr="002F04B0">
        <w:rPr>
          <w:sz w:val="16"/>
        </w:rPr>
        <w:t xml:space="preserve">Despite the role played by Republican leaders in refusing to impose mask mandates in hard-hit areas, </w:t>
      </w:r>
      <w:r w:rsidRPr="0071310D">
        <w:rPr>
          <w:rStyle w:val="Emphasis"/>
          <w:highlight w:val="green"/>
        </w:rPr>
        <w:t>Biden is taking</w:t>
      </w:r>
      <w:r w:rsidRPr="00872786">
        <w:rPr>
          <w:rStyle w:val="Emphasis"/>
        </w:rPr>
        <w:t xml:space="preserve"> much of </w:t>
      </w:r>
      <w:r w:rsidRPr="0071310D">
        <w:rPr>
          <w:rStyle w:val="Emphasis"/>
          <w:highlight w:val="green"/>
        </w:rPr>
        <w:t>the blame</w:t>
      </w:r>
      <w:r w:rsidRPr="002F04B0">
        <w:rPr>
          <w:sz w:val="16"/>
        </w:rPr>
        <w:t>.</w:t>
      </w:r>
      <w:r>
        <w:rPr>
          <w:sz w:val="16"/>
        </w:rPr>
        <w:t xml:space="preserve"> </w:t>
      </w:r>
      <w:r w:rsidRPr="00872786">
        <w:rPr>
          <w:rStyle w:val="StyleUnderline"/>
        </w:rPr>
        <w:t xml:space="preserve">Also </w:t>
      </w:r>
      <w:r w:rsidRPr="0071310D">
        <w:rPr>
          <w:rStyle w:val="Emphasis"/>
          <w:highlight w:val="green"/>
        </w:rPr>
        <w:t>damaged politically</w:t>
      </w:r>
      <w:r w:rsidRPr="0071310D">
        <w:rPr>
          <w:rStyle w:val="StyleUnderline"/>
          <w:highlight w:val="green"/>
        </w:rPr>
        <w:t xml:space="preserve"> by</w:t>
      </w:r>
      <w:r w:rsidRPr="00872786">
        <w:rPr>
          <w:rStyle w:val="StyleUnderline"/>
        </w:rPr>
        <w:t xml:space="preserve"> the traumatic </w:t>
      </w:r>
      <w:r w:rsidRPr="0071310D">
        <w:rPr>
          <w:rStyle w:val="StyleUnderline"/>
          <w:highlight w:val="green"/>
        </w:rPr>
        <w:t xml:space="preserve">exit from </w:t>
      </w:r>
      <w:r w:rsidRPr="0071310D">
        <w:rPr>
          <w:rStyle w:val="Emphasis"/>
          <w:highlight w:val="green"/>
        </w:rPr>
        <w:t>Afghanistan</w:t>
      </w:r>
      <w:r w:rsidRPr="00872786">
        <w:rPr>
          <w:rStyle w:val="StyleUnderline"/>
        </w:rPr>
        <w:t xml:space="preserve">, the 78-year-old Democrat has </w:t>
      </w:r>
      <w:r w:rsidRPr="0071310D">
        <w:rPr>
          <w:rStyle w:val="StyleUnderline"/>
          <w:highlight w:val="green"/>
        </w:rPr>
        <w:t xml:space="preserve">seen his </w:t>
      </w:r>
      <w:r w:rsidRPr="0071310D">
        <w:rPr>
          <w:rStyle w:val="Emphasis"/>
          <w:sz w:val="24"/>
          <w:szCs w:val="26"/>
          <w:highlight w:val="green"/>
        </w:rPr>
        <w:t>p</w:t>
      </w:r>
      <w:r w:rsidRPr="00872786">
        <w:rPr>
          <w:rStyle w:val="Emphasis"/>
          <w:sz w:val="24"/>
          <w:szCs w:val="26"/>
        </w:rPr>
        <w:t xml:space="preserve">olitical </w:t>
      </w:r>
      <w:r w:rsidRPr="0071310D">
        <w:rPr>
          <w:rStyle w:val="Emphasis"/>
          <w:sz w:val="24"/>
          <w:szCs w:val="26"/>
          <w:highlight w:val="green"/>
        </w:rPr>
        <w:t>c</w:t>
      </w:r>
      <w:r w:rsidRPr="00872786">
        <w:rPr>
          <w:rStyle w:val="Emphasis"/>
          <w:sz w:val="24"/>
          <w:szCs w:val="26"/>
        </w:rPr>
        <w:t xml:space="preserve">apital </w:t>
      </w:r>
      <w:r w:rsidRPr="0071310D">
        <w:rPr>
          <w:rStyle w:val="Emphasis"/>
          <w:sz w:val="24"/>
          <w:szCs w:val="26"/>
          <w:highlight w:val="green"/>
        </w:rPr>
        <w:t>plummet</w:t>
      </w:r>
      <w:r w:rsidRPr="00872786">
        <w:rPr>
          <w:rStyle w:val="StyleUnderline"/>
          <w:sz w:val="24"/>
          <w:szCs w:val="26"/>
        </w:rPr>
        <w:t xml:space="preserve"> </w:t>
      </w:r>
      <w:r w:rsidRPr="00872786">
        <w:rPr>
          <w:rStyle w:val="StyleUnderline"/>
        </w:rPr>
        <w:t>in the last few weeks</w:t>
      </w:r>
      <w:r w:rsidRPr="002F04B0">
        <w:rPr>
          <w:sz w:val="16"/>
        </w:rPr>
        <w:t>.</w:t>
      </w:r>
    </w:p>
    <w:p w14:paraId="42D75073" w14:textId="77777777" w:rsidR="007266F3" w:rsidRDefault="007266F3" w:rsidP="007266F3">
      <w:pPr>
        <w:pStyle w:val="Heading4"/>
      </w:pPr>
      <w:r>
        <w:t xml:space="preserve">3] </w:t>
      </w:r>
      <w:r w:rsidRPr="00643C2E">
        <w:rPr>
          <w:u w:val="single"/>
        </w:rPr>
        <w:t>No Link Uniqueness</w:t>
      </w:r>
      <w:r>
        <w:t xml:space="preserve"> – it’s about COVID – Biden has already </w:t>
      </w:r>
      <w:r>
        <w:rPr>
          <w:u w:val="single"/>
        </w:rPr>
        <w:t>signed on</w:t>
      </w:r>
      <w:r>
        <w:t xml:space="preserve">, </w:t>
      </w:r>
      <w:r>
        <w:rPr>
          <w:u w:val="single"/>
        </w:rPr>
        <w:t>is negotiating</w:t>
      </w:r>
      <w:r>
        <w:t xml:space="preserve">, and </w:t>
      </w:r>
      <w:r>
        <w:rPr>
          <w:u w:val="single"/>
        </w:rPr>
        <w:t>pushing</w:t>
      </w:r>
      <w:r>
        <w:t xml:space="preserve"> for COVID waivers.</w:t>
      </w:r>
    </w:p>
    <w:p w14:paraId="59361F9F" w14:textId="77777777" w:rsidR="007266F3" w:rsidRDefault="007266F3" w:rsidP="007266F3">
      <w:pPr>
        <w:pStyle w:val="Heading4"/>
      </w:pPr>
      <w:r>
        <w:t xml:space="preserve">4] </w:t>
      </w:r>
      <w:r>
        <w:rPr>
          <w:u w:val="single"/>
        </w:rPr>
        <w:t>Fiat solves the Link</w:t>
      </w:r>
      <w:r>
        <w:t xml:space="preserve"> – it’s immediate so no time and energy spent.</w:t>
      </w:r>
    </w:p>
    <w:p w14:paraId="0C67FA6B" w14:textId="77777777" w:rsidR="007266F3" w:rsidRDefault="007266F3" w:rsidP="007266F3">
      <w:pPr>
        <w:pStyle w:val="Heading4"/>
      </w:pPr>
      <w:r>
        <w:t xml:space="preserve">5] </w:t>
      </w:r>
      <w:r>
        <w:rPr>
          <w:u w:val="single"/>
        </w:rPr>
        <w:t>Plan solves</w:t>
      </w:r>
      <w:r>
        <w:t xml:space="preserve"> – Evergreening keeps Drug Prices </w:t>
      </w:r>
      <w:r>
        <w:rPr>
          <w:u w:val="single"/>
        </w:rPr>
        <w:t>high</w:t>
      </w:r>
      <w:r>
        <w:t xml:space="preserve">. – That’s 1AC </w:t>
      </w:r>
      <w:proofErr w:type="spellStart"/>
      <w:r>
        <w:t>stanbrook</w:t>
      </w:r>
      <w:proofErr w:type="spellEnd"/>
    </w:p>
    <w:p w14:paraId="0BFEA4AE" w14:textId="77777777" w:rsidR="007266F3" w:rsidRPr="00643C2E" w:rsidRDefault="007266F3" w:rsidP="007266F3">
      <w:pPr>
        <w:pStyle w:val="Heading4"/>
      </w:pPr>
      <w:r>
        <w:t xml:space="preserve">That accesses your Internal Link – 1NC Gamba is about Lowering Prescription Drug Costs which Evergreening is </w:t>
      </w:r>
      <w:r>
        <w:rPr>
          <w:u w:val="single"/>
        </w:rPr>
        <w:t>key to lower</w:t>
      </w:r>
      <w:r>
        <w:t xml:space="preserve"> by spurring generics. </w:t>
      </w:r>
    </w:p>
    <w:p w14:paraId="43005777" w14:textId="77777777" w:rsidR="007266F3" w:rsidRDefault="007266F3" w:rsidP="007266F3"/>
    <w:p w14:paraId="6E9390E3" w14:textId="77777777" w:rsidR="007266F3" w:rsidRPr="009F1251" w:rsidRDefault="007266F3" w:rsidP="007266F3">
      <w:pPr>
        <w:pStyle w:val="Heading4"/>
      </w:pPr>
      <w:r>
        <w:lastRenderedPageBreak/>
        <w:t xml:space="preserve">They concede international reforms are more important than domestic reforms and spillover influence from the plan – memorial read green. </w:t>
      </w:r>
    </w:p>
    <w:p w14:paraId="2E2A399F" w14:textId="77777777" w:rsidR="007266F3" w:rsidRPr="00D9097A" w:rsidRDefault="007266F3" w:rsidP="007266F3">
      <w:pPr>
        <w:spacing w:line="240" w:lineRule="auto"/>
      </w:pPr>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24F144A2" w14:textId="77777777" w:rsidR="007266F3" w:rsidRDefault="007266F3" w:rsidP="007266F3">
      <w:pPr>
        <w:spacing w:line="240" w:lineRule="auto"/>
        <w:rPr>
          <w:sz w:val="16"/>
        </w:rPr>
      </w:pPr>
      <w:r w:rsidRPr="00BE580B">
        <w:rPr>
          <w:sz w:val="16"/>
        </w:rPr>
        <w:t xml:space="preserve">On the other hand, </w:t>
      </w:r>
      <w:r w:rsidRPr="007B4A2E">
        <w:rPr>
          <w:rStyle w:val="StyleUnderline"/>
          <w:highlight w:val="yellow"/>
        </w:rPr>
        <w:t>Biden</w:t>
      </w:r>
      <w:r w:rsidRPr="00BE580B">
        <w:rPr>
          <w:sz w:val="16"/>
        </w:rPr>
        <w:t>, whose political life of half a century was largely spent in the US Congress</w:t>
      </w:r>
      <w:r w:rsidRPr="00BE580B">
        <w:rPr>
          <w:rStyle w:val="StyleUnderline"/>
        </w:rPr>
        <w:t xml:space="preserve">, </w:t>
      </w:r>
      <w:r w:rsidRPr="007B4A2E">
        <w:rPr>
          <w:rStyle w:val="StyleUnderline"/>
          <w:highlight w:val="yellow"/>
        </w:rPr>
        <w:t>is</w:t>
      </w:r>
      <w:r w:rsidRPr="00BE580B">
        <w:rPr>
          <w:rStyle w:val="StyleUnderline"/>
        </w:rPr>
        <w:t xml:space="preserve"> well </w:t>
      </w:r>
      <w:r w:rsidRPr="007B4A2E">
        <w:rPr>
          <w:rStyle w:val="StyleUnderline"/>
          <w:highlight w:val="yellow"/>
        </w:rPr>
        <w:t>aware</w:t>
      </w:r>
      <w:r w:rsidRPr="00BE580B">
        <w:rPr>
          <w:rStyle w:val="StyleUnderline"/>
        </w:rPr>
        <w:t xml:space="preserve"> </w:t>
      </w:r>
      <w:r w:rsidRPr="007B4A2E">
        <w:rPr>
          <w:rStyle w:val="StyleUnderline"/>
          <w:highlight w:val="yellow"/>
        </w:rPr>
        <w:t>of the</w:t>
      </w:r>
      <w:r w:rsidRPr="00BE580B">
        <w:rPr>
          <w:rStyle w:val="StyleUnderline"/>
        </w:rPr>
        <w:t xml:space="preserve"> </w:t>
      </w:r>
      <w:r w:rsidRPr="00BE580B">
        <w:rPr>
          <w:rStyle w:val="Emphasis"/>
        </w:rPr>
        <w:t xml:space="preserve">awesome </w:t>
      </w:r>
      <w:r w:rsidRPr="007B4A2E">
        <w:rPr>
          <w:rStyle w:val="Emphasis"/>
          <w:highlight w:val="yellow"/>
        </w:rPr>
        <w:t>clout</w:t>
      </w:r>
      <w:r w:rsidRPr="00BE580B">
        <w:rPr>
          <w:rStyle w:val="StyleUnderline"/>
        </w:rPr>
        <w:t xml:space="preserve"> </w:t>
      </w:r>
      <w:r w:rsidRPr="007B4A2E">
        <w:rPr>
          <w:rStyle w:val="StyleUnderline"/>
          <w:highlight w:val="yellow"/>
        </w:rPr>
        <w:t>of</w:t>
      </w:r>
      <w:r w:rsidRPr="00BE580B">
        <w:rPr>
          <w:rStyle w:val="StyleUnderline"/>
        </w:rPr>
        <w:t xml:space="preserve"> the </w:t>
      </w:r>
      <w:r w:rsidRPr="007B4A2E">
        <w:rPr>
          <w:rStyle w:val="StyleUnderline"/>
          <w:highlight w:val="yellow"/>
        </w:rPr>
        <w:t>pharma</w:t>
      </w:r>
      <w:r w:rsidRPr="00BE580B">
        <w:rPr>
          <w:rStyle w:val="StyleUnderline"/>
        </w:rPr>
        <w:t xml:space="preserve">ceutical companies </w:t>
      </w:r>
      <w:r w:rsidRPr="007B4A2E">
        <w:rPr>
          <w:rStyle w:val="StyleUnderline"/>
          <w:highlight w:val="yellow"/>
        </w:rPr>
        <w:t>in</w:t>
      </w:r>
      <w:r w:rsidRPr="00BE580B">
        <w:rPr>
          <w:rStyle w:val="StyleUnderline"/>
        </w:rPr>
        <w:t xml:space="preserve"> American </w:t>
      </w:r>
      <w:r w:rsidRPr="007B4A2E">
        <w:rPr>
          <w:rStyle w:val="StyleUnderline"/>
          <w:highlight w:val="yellow"/>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7B4A2E">
        <w:rPr>
          <w:rStyle w:val="StyleUnderline"/>
          <w:highlight w:val="yellow"/>
        </w:rPr>
        <w:t>The</w:t>
      </w:r>
      <w:r w:rsidRPr="00BE580B">
        <w:rPr>
          <w:rStyle w:val="StyleUnderline"/>
        </w:rPr>
        <w:t xml:space="preserve"> US pharmaceutical </w:t>
      </w:r>
      <w:r w:rsidRPr="007B4A2E">
        <w:rPr>
          <w:rStyle w:val="StyleUnderline"/>
          <w:highlight w:val="yellow"/>
        </w:rPr>
        <w:t>industry</w:t>
      </w:r>
      <w:r w:rsidRPr="00BE580B">
        <w:rPr>
          <w:rStyle w:val="StyleUnderline"/>
        </w:rPr>
        <w:t xml:space="preserve"> </w:t>
      </w:r>
      <w:r w:rsidRPr="007B4A2E">
        <w:rPr>
          <w:rStyle w:val="StyleUnderline"/>
          <w:highlight w:val="yellow"/>
        </w:rPr>
        <w:t>and</w:t>
      </w:r>
      <w:r w:rsidRPr="00BE580B">
        <w:rPr>
          <w:rStyle w:val="StyleUnderline"/>
        </w:rPr>
        <w:t xml:space="preserve"> congressional </w:t>
      </w:r>
      <w:r w:rsidRPr="007B4A2E">
        <w:rPr>
          <w:rStyle w:val="StyleUnderline"/>
          <w:highlight w:val="yellow"/>
        </w:rPr>
        <w:t>Republicans</w:t>
      </w:r>
      <w:r w:rsidRPr="00BE580B">
        <w:rPr>
          <w:rStyle w:val="StyleUnderline"/>
        </w:rPr>
        <w:t xml:space="preserve"> </w:t>
      </w:r>
      <w:r w:rsidRPr="007B4A2E">
        <w:rPr>
          <w:rStyle w:val="StyleUnderline"/>
          <w:highlight w:val="yellow"/>
        </w:rPr>
        <w:t>have already</w:t>
      </w:r>
      <w:r w:rsidRPr="00BE580B">
        <w:rPr>
          <w:rStyle w:val="StyleUnderline"/>
        </w:rPr>
        <w:t xml:space="preserve"> </w:t>
      </w:r>
      <w:r w:rsidRPr="007B4A2E">
        <w:rPr>
          <w:rStyle w:val="Emphasis"/>
          <w:highlight w:val="yellow"/>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B91B48">
        <w:rPr>
          <w:rStyle w:val="StyleUnderline"/>
          <w:highlight w:val="green"/>
        </w:rPr>
        <w:t xml:space="preserve">Biden would rather </w:t>
      </w:r>
      <w:r w:rsidRPr="00B91B48">
        <w:rPr>
          <w:rStyle w:val="Emphasis"/>
          <w:highlight w:val="green"/>
        </w:rPr>
        <w:t xml:space="preserve">spend </w:t>
      </w:r>
      <w:r w:rsidRPr="007B4A2E">
        <w:rPr>
          <w:rStyle w:val="Emphasis"/>
          <w:highlight w:val="yellow"/>
        </w:rPr>
        <w:t xml:space="preserve">his </w:t>
      </w:r>
      <w:r w:rsidRPr="00B91B48">
        <w:rPr>
          <w:rStyle w:val="Emphasis"/>
          <w:highlight w:val="green"/>
        </w:rPr>
        <w:t>p</w:t>
      </w:r>
      <w:r w:rsidRPr="007B4A2E">
        <w:rPr>
          <w:rStyle w:val="Emphasis"/>
          <w:highlight w:val="yellow"/>
        </w:rPr>
        <w:t xml:space="preserve">olitical </w:t>
      </w:r>
      <w:r w:rsidRPr="00B91B48">
        <w:rPr>
          <w:rStyle w:val="Emphasis"/>
          <w:highlight w:val="green"/>
        </w:rPr>
        <w:t>c</w:t>
      </w:r>
      <w:r w:rsidRPr="007B4A2E">
        <w:rPr>
          <w:rStyle w:val="Emphasis"/>
          <w:highlight w:val="yellow"/>
        </w:rPr>
        <w:t>apital</w:t>
      </w:r>
      <w:r w:rsidRPr="00BE580B">
        <w:rPr>
          <w:rStyle w:val="Emphasis"/>
        </w:rPr>
        <w:t xml:space="preserve"> </w:t>
      </w:r>
      <w:r w:rsidRPr="00B91B48">
        <w:rPr>
          <w:rStyle w:val="Emphasis"/>
          <w:highlight w:val="green"/>
        </w:rPr>
        <w:t xml:space="preserve">on </w:t>
      </w:r>
      <w:r w:rsidRPr="007B4A2E">
        <w:rPr>
          <w:rStyle w:val="Emphasis"/>
          <w:highlight w:val="yellow"/>
        </w:rPr>
        <w:t>getting</w:t>
      </w:r>
      <w:r w:rsidRPr="00BE580B">
        <w:rPr>
          <w:rStyle w:val="Emphasis"/>
        </w:rPr>
        <w:t xml:space="preserve"> the necessary </w:t>
      </w:r>
      <w:r w:rsidRPr="007B4A2E">
        <w:rPr>
          <w:rStyle w:val="Emphasis"/>
          <w:highlight w:val="yellow"/>
        </w:rPr>
        <w:t>legislation</w:t>
      </w:r>
      <w:r w:rsidRPr="00BE580B">
        <w:rPr>
          <w:rStyle w:val="Emphasis"/>
        </w:rPr>
        <w:t xml:space="preserve"> </w:t>
      </w:r>
      <w:r w:rsidRPr="007B4A2E">
        <w:rPr>
          <w:rStyle w:val="Emphasis"/>
          <w:highlight w:val="yellow"/>
        </w:rPr>
        <w:t>through</w:t>
      </w:r>
      <w:r w:rsidRPr="00BE580B">
        <w:rPr>
          <w:rStyle w:val="Emphasis"/>
        </w:rPr>
        <w:t xml:space="preserve"> </w:t>
      </w:r>
      <w:r w:rsidRPr="007B4A2E">
        <w:rPr>
          <w:rStyle w:val="Emphasis"/>
          <w:highlight w:val="yellow"/>
        </w:rPr>
        <w:t>Congress</w:t>
      </w:r>
      <w:r w:rsidRPr="00BE580B">
        <w:rPr>
          <w:rStyle w:val="Emphasis"/>
        </w:rPr>
        <w:t xml:space="preserve"> </w:t>
      </w:r>
      <w:r w:rsidRPr="007B4A2E">
        <w:rPr>
          <w:rStyle w:val="Emphasis"/>
          <w:highlight w:val="yellow"/>
        </w:rPr>
        <w:t xml:space="preserve">to advance his </w:t>
      </w:r>
      <w:r w:rsidRPr="00B91B48">
        <w:rPr>
          <w:rStyle w:val="Emphasis"/>
          <w:highlight w:val="green"/>
        </w:rPr>
        <w:t xml:space="preserve">domestic reform agenda rather than </w:t>
      </w:r>
      <w:r w:rsidRPr="007B4A2E">
        <w:rPr>
          <w:rStyle w:val="Emphasis"/>
          <w:highlight w:val="yellow"/>
        </w:rPr>
        <w:t>spend time</w:t>
      </w:r>
      <w:r w:rsidRPr="00BE580B">
        <w:rPr>
          <w:rStyle w:val="Emphasis"/>
        </w:rPr>
        <w:t xml:space="preserve"> </w:t>
      </w:r>
      <w:r w:rsidRPr="007B4A2E">
        <w:rPr>
          <w:rStyle w:val="Emphasis"/>
          <w:highlight w:val="yellow"/>
        </w:rPr>
        <w:t xml:space="preserve">and energy to take on the </w:t>
      </w:r>
      <w:r w:rsidRPr="00B91B48">
        <w:rPr>
          <w:rStyle w:val="Emphasis"/>
          <w:highlight w:val="green"/>
        </w:rPr>
        <w:t>pharmaceutical industry</w:t>
      </w:r>
      <w:r w:rsidRPr="00BE580B">
        <w:rPr>
          <w:rStyle w:val="StyleUnderline"/>
        </w:rPr>
        <w:t xml:space="preserve"> to burnish his image as a good Samaritan </w:t>
      </w:r>
      <w:r w:rsidRPr="00B91B48">
        <w:rPr>
          <w:rStyle w:val="StyleUnderline"/>
          <w:highlight w:val="green"/>
        </w:rPr>
        <w:t>on the world stage.</w:t>
      </w:r>
      <w:r>
        <w:rPr>
          <w:rStyle w:val="StyleUnderline"/>
        </w:rPr>
        <w:t xml:space="preserve"> </w:t>
      </w:r>
      <w:r w:rsidRPr="00BE580B">
        <w:rPr>
          <w:sz w:val="16"/>
        </w:rPr>
        <w:t xml:space="preserve">Conceivably, </w:t>
      </w:r>
      <w:r w:rsidRPr="00BE580B">
        <w:rPr>
          <w:rStyle w:val="StyleUnderline"/>
        </w:rPr>
        <w:t>Biden could be counting on the “</w:t>
      </w:r>
      <w:r w:rsidRPr="007B4A2E">
        <w:rPr>
          <w:rStyle w:val="StyleUnderline"/>
          <w:highlight w:val="yellow"/>
        </w:rPr>
        <w:t>text-based negotiations”</w:t>
      </w:r>
      <w:r w:rsidRPr="00BE580B">
        <w:rPr>
          <w:sz w:val="16"/>
        </w:rPr>
        <w:t xml:space="preserve"> </w:t>
      </w:r>
      <w:r w:rsidRPr="007B4A2E">
        <w:rPr>
          <w:rStyle w:val="StyleUnderline"/>
          <w:highlight w:val="yellow"/>
        </w:rPr>
        <w:t>at the WTO</w:t>
      </w:r>
      <w:r w:rsidRPr="007B4A2E">
        <w:rPr>
          <w:sz w:val="16"/>
          <w:highlight w:val="yellow"/>
        </w:rPr>
        <w:t xml:space="preserve"> </w:t>
      </w:r>
      <w:r w:rsidRPr="007B4A2E">
        <w:rPr>
          <w:rStyle w:val="Emphasis"/>
          <w:highlight w:val="yellow"/>
        </w:rPr>
        <w:t>dragging on for months, if not years</w:t>
      </w:r>
      <w:r w:rsidRPr="00BE580B">
        <w:rPr>
          <w:rStyle w:val="StyleUnderline"/>
        </w:rPr>
        <w:t xml:space="preserve">, </w:t>
      </w:r>
      <w:r w:rsidRPr="007B4A2E">
        <w:rPr>
          <w:rStyle w:val="StyleUnderline"/>
          <w:highlight w:val="yellow"/>
        </w:rPr>
        <w:t>without reaching anywhere</w:t>
      </w:r>
      <w:r w:rsidRPr="00BE580B">
        <w:rPr>
          <w:sz w:val="16"/>
        </w:rPr>
        <w:t xml:space="preserve">. </w:t>
      </w:r>
      <w:r w:rsidRPr="00BE580B">
        <w:rPr>
          <w:rStyle w:val="StyleUnderline"/>
        </w:rPr>
        <w:t xml:space="preserve">The </w:t>
      </w:r>
      <w:r w:rsidRPr="002C02F2">
        <w:rPr>
          <w:rStyle w:val="StyleUnderline"/>
          <w:highlight w:val="green"/>
        </w:rPr>
        <w:t>US support</w:t>
      </w:r>
      <w:r w:rsidRPr="00BE580B">
        <w:rPr>
          <w:rStyle w:val="StyleUnderline"/>
        </w:rPr>
        <w:t xml:space="preserve"> for the waiver </w:t>
      </w:r>
      <w:r w:rsidRPr="002C02F2">
        <w:rPr>
          <w:rStyle w:val="StyleUnderline"/>
          <w:highlight w:val="green"/>
        </w:rPr>
        <w:t>could</w:t>
      </w:r>
      <w:r w:rsidRPr="00BE580B">
        <w:rPr>
          <w:rStyle w:val="StyleUnderline"/>
        </w:rPr>
        <w:t xml:space="preserve"> even be a tactic to </w:t>
      </w:r>
      <w:r w:rsidRPr="002C02F2">
        <w:rPr>
          <w:rStyle w:val="StyleUnderline"/>
          <w:highlight w:val="green"/>
        </w:rPr>
        <w:t>persuade</w:t>
      </w:r>
      <w:r w:rsidRPr="00BE580B">
        <w:rPr>
          <w:rStyle w:val="StyleUnderline"/>
        </w:rPr>
        <w:t xml:space="preserve"> pharmaceutical </w:t>
      </w:r>
      <w:r w:rsidRPr="002C02F2">
        <w:rPr>
          <w:rStyle w:val="StyleUnderline"/>
          <w:highlight w:val="green"/>
        </w:rPr>
        <w:t>firms to</w:t>
      </w:r>
      <w:r w:rsidRPr="00BE580B">
        <w:rPr>
          <w:rStyle w:val="StyleUnderline"/>
        </w:rPr>
        <w:t xml:space="preserve"> back less drastic steps like </w:t>
      </w:r>
      <w:r w:rsidRPr="002C02F2">
        <w:rPr>
          <w:rStyle w:val="StyleUnderline"/>
          <w:highlight w:val="green"/>
        </w:rPr>
        <w:t>shari</w:t>
      </w:r>
      <w:r w:rsidRPr="00BE580B">
        <w:rPr>
          <w:rStyle w:val="StyleUnderline"/>
        </w:rPr>
        <w:t xml:space="preserve">ng </w:t>
      </w:r>
      <w:r w:rsidRPr="002C02F2">
        <w:rPr>
          <w:rStyle w:val="StyleUnderline"/>
          <w:highlight w:val="green"/>
        </w:rPr>
        <w:t>tech</w:t>
      </w:r>
      <w:r w:rsidRPr="00BE580B">
        <w:rPr>
          <w:rStyle w:val="StyleUnderline"/>
        </w:rPr>
        <w:t>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7B4A2E">
        <w:rPr>
          <w:rStyle w:val="StyleUnderline"/>
          <w:highlight w:val="yellow"/>
        </w:rPr>
        <w:t>Biden is well aware</w:t>
      </w:r>
      <w:r w:rsidRPr="00BE580B">
        <w:rPr>
          <w:rStyle w:val="StyleUnderline"/>
        </w:rPr>
        <w:t xml:space="preserve"> that </w:t>
      </w:r>
      <w:r w:rsidRPr="007B4A2E">
        <w:rPr>
          <w:rStyle w:val="StyleUnderline"/>
          <w:highlight w:val="yellow"/>
        </w:rPr>
        <w:t xml:space="preserve">there will be </w:t>
      </w:r>
      <w:r w:rsidRPr="007B4A2E">
        <w:rPr>
          <w:rStyle w:val="Emphasis"/>
          <w:highlight w:val="yellow"/>
        </w:rPr>
        <w:t>huge opposition</w:t>
      </w:r>
      <w:r w:rsidRPr="00BE580B">
        <w:rPr>
          <w:rStyle w:val="StyleUnderline"/>
        </w:rPr>
        <w:t xml:space="preserve"> to the TRIPS waiver </w:t>
      </w:r>
      <w:r w:rsidRPr="007B4A2E">
        <w:rPr>
          <w:rStyle w:val="StyleUnderline"/>
          <w:highlight w:val="yellow"/>
        </w:rPr>
        <w:t>from</w:t>
      </w:r>
      <w:r w:rsidRPr="00BE580B">
        <w:rPr>
          <w:rStyle w:val="StyleUnderline"/>
        </w:rPr>
        <w:t xml:space="preserve"> the United States’ </w:t>
      </w:r>
      <w:r w:rsidRPr="007B4A2E">
        <w:rPr>
          <w:rStyle w:val="Emphasis"/>
          <w:highlight w:val="yellow"/>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102E1E0" w14:textId="77777777" w:rsidR="007266F3" w:rsidRPr="007266F3" w:rsidRDefault="007266F3" w:rsidP="007266F3"/>
    <w:p w14:paraId="18E66F12" w14:textId="5332CEA6" w:rsidR="000D1467" w:rsidRDefault="000D1467" w:rsidP="000D1467">
      <w:pPr>
        <w:pStyle w:val="Heading3"/>
      </w:pPr>
      <w:r>
        <w:lastRenderedPageBreak/>
        <w:t>1AR – CP</w:t>
      </w:r>
    </w:p>
    <w:p w14:paraId="5F2E9324" w14:textId="77777777" w:rsidR="000D1467" w:rsidRPr="00583093" w:rsidRDefault="000D1467" w:rsidP="000D1467">
      <w:pPr>
        <w:pStyle w:val="Heading4"/>
      </w:pPr>
      <w:r>
        <w:t xml:space="preserve">Data Integration and Pooling </w:t>
      </w:r>
      <w:r>
        <w:rPr>
          <w:u w:val="single"/>
        </w:rPr>
        <w:t>fails</w:t>
      </w:r>
      <w:r>
        <w:t xml:space="preserve"> absent a reduction of Patents</w:t>
      </w:r>
    </w:p>
    <w:p w14:paraId="18CFA7F1" w14:textId="77777777" w:rsidR="000D1467" w:rsidRPr="00E858C0" w:rsidRDefault="000D1467" w:rsidP="000D1467">
      <w:r w:rsidRPr="00E858C0">
        <w:rPr>
          <w:rStyle w:val="Style13ptBold"/>
        </w:rPr>
        <w:t>Gold</w:t>
      </w:r>
      <w:r>
        <w:rPr>
          <w:rStyle w:val="Style13ptBold"/>
        </w:rPr>
        <w:t xml:space="preserve"> et al 10</w:t>
      </w:r>
      <w:r w:rsidRPr="00E858C0">
        <w:t>, E. Richard, et al. "Are patents impeding medical care and innovation?." </w:t>
      </w:r>
      <w:proofErr w:type="spellStart"/>
      <w:r w:rsidRPr="00E858C0">
        <w:t>PLoS</w:t>
      </w:r>
      <w:proofErr w:type="spellEnd"/>
      <w:r w:rsidRPr="00E858C0">
        <w:t xml:space="preserve"> Medicine 7.1 (2010): e1000208.</w:t>
      </w:r>
      <w:r>
        <w:t xml:space="preserve"> (Faculty of Law at McGill University) </w:t>
      </w:r>
    </w:p>
    <w:p w14:paraId="716A968C" w14:textId="77777777" w:rsidR="000D1467" w:rsidRDefault="000D1467" w:rsidP="000D1467">
      <w:pPr>
        <w:rPr>
          <w:sz w:val="16"/>
        </w:rPr>
      </w:pPr>
      <w:r w:rsidRPr="00E858C0">
        <w:rPr>
          <w:u w:val="single"/>
        </w:rPr>
        <w:t xml:space="preserve">Access to Innovation The </w:t>
      </w:r>
      <w:r w:rsidRPr="0071310D">
        <w:rPr>
          <w:b/>
          <w:sz w:val="26"/>
          <w:highlight w:val="green"/>
          <w:u w:val="single"/>
        </w:rPr>
        <w:t>proliferation of patents</w:t>
      </w:r>
      <w:r w:rsidRPr="0071310D">
        <w:rPr>
          <w:highlight w:val="green"/>
          <w:u w:val="single"/>
        </w:rPr>
        <w:t xml:space="preserve"> </w:t>
      </w:r>
      <w:r w:rsidRPr="0071310D">
        <w:rPr>
          <w:b/>
          <w:sz w:val="26"/>
          <w:highlight w:val="green"/>
          <w:u w:val="single"/>
          <w:bdr w:val="single" w:sz="4" w:space="0" w:color="auto"/>
        </w:rPr>
        <w:t>may block biomedical R&amp;D because researchers are unable to obtain the many different permissions required</w:t>
      </w:r>
      <w:r w:rsidRPr="0071310D">
        <w:rPr>
          <w:highlight w:val="green"/>
          <w:u w:val="single"/>
        </w:rPr>
        <w:t xml:space="preserve"> </w:t>
      </w:r>
      <w:r w:rsidRPr="00E858C0">
        <w:rPr>
          <w:u w:val="single"/>
        </w:rPr>
        <w:t xml:space="preserve">(e.g., permission may be </w:t>
      </w:r>
      <w:r w:rsidRPr="0071310D">
        <w:rPr>
          <w:b/>
          <w:sz w:val="26"/>
          <w:highlight w:val="green"/>
          <w:u w:val="single"/>
        </w:rPr>
        <w:t>required to use</w:t>
      </w:r>
      <w:r w:rsidRPr="00E858C0">
        <w:rPr>
          <w:u w:val="single"/>
        </w:rPr>
        <w:t xml:space="preserve"> patented </w:t>
      </w:r>
      <w:r w:rsidRPr="0071310D">
        <w:rPr>
          <w:b/>
          <w:sz w:val="26"/>
          <w:highlight w:val="green"/>
          <w:u w:val="single"/>
        </w:rPr>
        <w:t>reagents</w:t>
      </w:r>
      <w:r w:rsidRPr="00E858C0">
        <w:rPr>
          <w:u w:val="single"/>
        </w:rPr>
        <w:t xml:space="preserve">, to </w:t>
      </w:r>
      <w:r w:rsidRPr="0071310D">
        <w:rPr>
          <w:b/>
          <w:sz w:val="26"/>
          <w:highlight w:val="green"/>
          <w:u w:val="single"/>
        </w:rPr>
        <w:t xml:space="preserve">try a </w:t>
      </w:r>
      <w:r w:rsidRPr="00E858C0">
        <w:rPr>
          <w:u w:val="single"/>
        </w:rPr>
        <w:t xml:space="preserve">patented </w:t>
      </w:r>
      <w:r w:rsidRPr="0071310D">
        <w:rPr>
          <w:b/>
          <w:sz w:val="26"/>
          <w:highlight w:val="green"/>
          <w:u w:val="single"/>
        </w:rPr>
        <w:t>method</w:t>
      </w:r>
      <w:r w:rsidRPr="00E858C0">
        <w:rPr>
          <w:u w:val="single"/>
        </w:rPr>
        <w:t xml:space="preserve">, </w:t>
      </w:r>
      <w:r w:rsidRPr="0071310D">
        <w:rPr>
          <w:b/>
          <w:sz w:val="26"/>
          <w:highlight w:val="green"/>
          <w:u w:val="single"/>
        </w:rPr>
        <w:t>and/or use a patented device</w:t>
      </w:r>
      <w:r w:rsidRPr="00E858C0">
        <w:rPr>
          <w:u w:val="single"/>
        </w:rPr>
        <w:t xml:space="preserve">) [28]. This situation has been called </w:t>
      </w:r>
      <w:r w:rsidRPr="0071310D">
        <w:rPr>
          <w:b/>
          <w:sz w:val="26"/>
          <w:highlight w:val="green"/>
          <w:u w:val="single"/>
        </w:rPr>
        <w:t>the “</w:t>
      </w:r>
      <w:proofErr w:type="spellStart"/>
      <w:r w:rsidRPr="0071310D">
        <w:rPr>
          <w:b/>
          <w:sz w:val="26"/>
          <w:highlight w:val="green"/>
          <w:u w:val="single"/>
        </w:rPr>
        <w:t>anticommons</w:t>
      </w:r>
      <w:proofErr w:type="spellEnd"/>
      <w:r w:rsidRPr="0071310D">
        <w:rPr>
          <w:b/>
          <w:sz w:val="26"/>
          <w:highlight w:val="green"/>
          <w:u w:val="single"/>
        </w:rPr>
        <w:t>” problem</w:t>
      </w:r>
      <w:r w:rsidRPr="0071310D">
        <w:rPr>
          <w:highlight w:val="green"/>
          <w:u w:val="single"/>
        </w:rPr>
        <w:t xml:space="preserve"> </w:t>
      </w:r>
      <w:r w:rsidRPr="00E858C0">
        <w:rPr>
          <w:u w:val="single"/>
        </w:rPr>
        <w:t>[29]—R&amp;D is inhibited by the presence of many intellectual property owners' exclusive and possibly conflicting rights over devices and methods needed to perform R&amp;D on biomedical products.</w:t>
      </w:r>
      <w:r w:rsidRPr="00E858C0">
        <w:rPr>
          <w:sz w:val="16"/>
        </w:rPr>
        <w:t xml:space="preserve"> However, there is little empirical evidence that an </w:t>
      </w:r>
      <w:proofErr w:type="spellStart"/>
      <w:r w:rsidRPr="00E858C0">
        <w:rPr>
          <w:sz w:val="16"/>
        </w:rPr>
        <w:t>anticommons</w:t>
      </w:r>
      <w:proofErr w:type="spellEnd"/>
      <w:r w:rsidRPr="00E858C0">
        <w:rPr>
          <w:sz w:val="16"/>
        </w:rPr>
        <w:t xml:space="preserve"> problem is impeding innovation. For example, the French Community Innovation Survey found that 14% of R&amp;D collaborating firms had to abandon or delay their innovation projects because of difficulties in their partnerships (“cooperation failures”), and the survey explored reasons for such failures. Intellectual property rights were not a cause of cooperation failure—in fact, the authors found that “industries where firms are able to better appropriate their research results (through patents, models and secrecy) present lower rates of ‘cooperation failures’” [30]. In their analysis of how patents affect medical innovation in Australia, Dianne Nicol and Jane Nielsen concluded that “in general the Australian industry seems to be avoiding an </w:t>
      </w:r>
      <w:proofErr w:type="spellStart"/>
      <w:r w:rsidRPr="00E858C0">
        <w:rPr>
          <w:sz w:val="16"/>
        </w:rPr>
        <w:t>anticommons</w:t>
      </w:r>
      <w:proofErr w:type="spellEnd"/>
      <w:r w:rsidRPr="00E858C0">
        <w:rPr>
          <w:sz w:val="16"/>
        </w:rPr>
        <w:t xml:space="preserve"> situation, but the potential still exists for its emergence” [31]. In the US and Japan, there is also very little evidence of an </w:t>
      </w:r>
      <w:proofErr w:type="spellStart"/>
      <w:r w:rsidRPr="00E858C0">
        <w:rPr>
          <w:sz w:val="16"/>
        </w:rPr>
        <w:t>anticommons</w:t>
      </w:r>
      <w:proofErr w:type="spellEnd"/>
      <w:r w:rsidRPr="00E858C0">
        <w:rPr>
          <w:sz w:val="16"/>
        </w:rPr>
        <w:t xml:space="preserve"> problem preventing innovation [32]. John Walsh and colleagues surveyed 507 academic biomedical researchers, asking them about the impact of patents on access to the knowledge and material inputs that are used in subsequent research [33]. The authors concluded that “access to knowledge inputs is largely unaffected by patents.” A survey of 70 attorneys, scientists, and managers in the biomedical research industry did not find evidence of the </w:t>
      </w:r>
      <w:proofErr w:type="spellStart"/>
      <w:r w:rsidRPr="00E858C0">
        <w:rPr>
          <w:sz w:val="16"/>
        </w:rPr>
        <w:t>anticommons</w:t>
      </w:r>
      <w:proofErr w:type="spellEnd"/>
      <w:r w:rsidRPr="00E858C0">
        <w:rPr>
          <w:sz w:val="16"/>
        </w:rPr>
        <w:t xml:space="preserve"> problem [34]. </w:t>
      </w:r>
      <w:r w:rsidRPr="00E858C0">
        <w:rPr>
          <w:u w:val="single"/>
        </w:rPr>
        <w:t xml:space="preserve">In contrast, Stephen </w:t>
      </w:r>
      <w:proofErr w:type="spellStart"/>
      <w:r w:rsidRPr="0071310D">
        <w:rPr>
          <w:b/>
          <w:sz w:val="26"/>
          <w:highlight w:val="green"/>
          <w:u w:val="single"/>
        </w:rPr>
        <w:t>Meurer</w:t>
      </w:r>
      <w:proofErr w:type="spellEnd"/>
      <w:r w:rsidRPr="0071310D">
        <w:rPr>
          <w:highlight w:val="green"/>
          <w:u w:val="single"/>
        </w:rPr>
        <w:t xml:space="preserve"> </w:t>
      </w:r>
      <w:r w:rsidRPr="00E858C0">
        <w:rPr>
          <w:u w:val="single"/>
        </w:rPr>
        <w:t xml:space="preserve">has </w:t>
      </w:r>
      <w:r w:rsidRPr="0071310D">
        <w:rPr>
          <w:b/>
          <w:sz w:val="26"/>
          <w:highlight w:val="green"/>
          <w:u w:val="single"/>
        </w:rPr>
        <w:t>shown</w:t>
      </w:r>
      <w:r w:rsidRPr="0071310D">
        <w:rPr>
          <w:highlight w:val="green"/>
          <w:u w:val="single"/>
        </w:rPr>
        <w:t xml:space="preserve"> </w:t>
      </w:r>
      <w:r w:rsidRPr="00E858C0">
        <w:rPr>
          <w:u w:val="single"/>
        </w:rPr>
        <w:t xml:space="preserve">that the </w:t>
      </w:r>
      <w:proofErr w:type="spellStart"/>
      <w:r w:rsidRPr="0071310D">
        <w:rPr>
          <w:b/>
          <w:sz w:val="26"/>
          <w:highlight w:val="green"/>
          <w:u w:val="single"/>
        </w:rPr>
        <w:t>anticommons</w:t>
      </w:r>
      <w:proofErr w:type="spellEnd"/>
      <w:r w:rsidRPr="0071310D">
        <w:rPr>
          <w:highlight w:val="green"/>
          <w:u w:val="single"/>
        </w:rPr>
        <w:t xml:space="preserve"> </w:t>
      </w:r>
      <w:r w:rsidRPr="00E858C0">
        <w:rPr>
          <w:u w:val="single"/>
        </w:rPr>
        <w:t xml:space="preserve">problem </w:t>
      </w:r>
      <w:r w:rsidRPr="0071310D">
        <w:rPr>
          <w:b/>
          <w:sz w:val="26"/>
          <w:highlight w:val="green"/>
          <w:u w:val="single"/>
        </w:rPr>
        <w:t>prevented</w:t>
      </w:r>
      <w:r w:rsidRPr="0071310D">
        <w:rPr>
          <w:highlight w:val="green"/>
          <w:u w:val="single"/>
        </w:rPr>
        <w:t xml:space="preserve"> </w:t>
      </w:r>
      <w:r w:rsidRPr="00E858C0">
        <w:rPr>
          <w:u w:val="single"/>
        </w:rPr>
        <w:t xml:space="preserve">a </w:t>
      </w:r>
      <w:r w:rsidRPr="0071310D">
        <w:rPr>
          <w:b/>
          <w:sz w:val="26"/>
          <w:highlight w:val="green"/>
          <w:u w:val="single"/>
        </w:rPr>
        <w:t>group of about 100</w:t>
      </w:r>
      <w:r w:rsidRPr="0071310D">
        <w:rPr>
          <w:highlight w:val="green"/>
          <w:u w:val="single"/>
        </w:rPr>
        <w:t xml:space="preserve"> </w:t>
      </w:r>
      <w:r w:rsidRPr="00E858C0">
        <w:rPr>
          <w:u w:val="single"/>
        </w:rPr>
        <w:t xml:space="preserve">academic </w:t>
      </w:r>
      <w:r w:rsidRPr="0071310D">
        <w:rPr>
          <w:b/>
          <w:sz w:val="26"/>
          <w:highlight w:val="green"/>
          <w:u w:val="single"/>
        </w:rPr>
        <w:t>biologists from building</w:t>
      </w:r>
      <w:r w:rsidRPr="0071310D">
        <w:rPr>
          <w:highlight w:val="green"/>
          <w:u w:val="single"/>
        </w:rPr>
        <w:t xml:space="preserve"> </w:t>
      </w:r>
      <w:r w:rsidRPr="00E858C0">
        <w:rPr>
          <w:u w:val="single"/>
        </w:rPr>
        <w:t xml:space="preserve">a </w:t>
      </w:r>
      <w:r w:rsidRPr="0071310D">
        <w:rPr>
          <w:b/>
          <w:sz w:val="26"/>
          <w:highlight w:val="green"/>
          <w:u w:val="single"/>
        </w:rPr>
        <w:t>worldwide human mutations database</w:t>
      </w:r>
      <w:r w:rsidRPr="0071310D">
        <w:rPr>
          <w:highlight w:val="green"/>
          <w:u w:val="single"/>
        </w:rPr>
        <w:t xml:space="preserve"> </w:t>
      </w:r>
      <w:r w:rsidRPr="00E858C0">
        <w:rPr>
          <w:u w:val="single"/>
        </w:rPr>
        <w:t>[35]. The biologists tried to trade their data for corporate support of the database</w:t>
      </w:r>
      <w:r w:rsidRPr="00E858C0">
        <w:rPr>
          <w:sz w:val="16"/>
        </w:rPr>
        <w:t xml:space="preserve">. Although they received an offer of US$2.3 million, a deadlock occurred because most members of the group could not afford the information costs needed to reach a decision—a prediction of the </w:t>
      </w:r>
      <w:proofErr w:type="spellStart"/>
      <w:r w:rsidRPr="00E858C0">
        <w:rPr>
          <w:sz w:val="16"/>
        </w:rPr>
        <w:t>anticommons</w:t>
      </w:r>
      <w:proofErr w:type="spellEnd"/>
      <w:r w:rsidRPr="00E858C0">
        <w:rPr>
          <w:sz w:val="16"/>
        </w:rPr>
        <w:t xml:space="preserve">. </w:t>
      </w:r>
      <w:r w:rsidRPr="0071310D">
        <w:rPr>
          <w:b/>
          <w:sz w:val="26"/>
          <w:highlight w:val="green"/>
          <w:u w:val="single"/>
        </w:rPr>
        <w:t>Access to materials and/or data</w:t>
      </w:r>
      <w:r w:rsidRPr="00E858C0">
        <w:rPr>
          <w:u w:val="single"/>
        </w:rPr>
        <w:t>—such as cell lines, reagents, genetically modified animals, and unpublished information—</w:t>
      </w:r>
      <w:r w:rsidRPr="0071310D">
        <w:rPr>
          <w:b/>
          <w:sz w:val="26"/>
          <w:highlight w:val="green"/>
          <w:u w:val="single"/>
        </w:rPr>
        <w:t>can be restricted if these are owned by other researchers</w:t>
      </w:r>
      <w:r w:rsidRPr="00E858C0">
        <w:rPr>
          <w:sz w:val="16"/>
        </w:rPr>
        <w:t xml:space="preserve">. In a survey of agricultural biologists [36], and based on my own experience in biotechnology, delayed or </w:t>
      </w:r>
      <w:r w:rsidRPr="00E858C0">
        <w:rPr>
          <w:b/>
          <w:sz w:val="16"/>
        </w:rPr>
        <w:t>blocked access to</w:t>
      </w:r>
      <w:r w:rsidRPr="00E858C0">
        <w:rPr>
          <w:sz w:val="16"/>
        </w:rPr>
        <w:t xml:space="preserve"> such materials results from having to negotiate material transfer agreements (the University of California, Berkeley defines a material transfer agreement as “a contract that governs the transfer of tangible research materials between two organizations, when the recipient intends to use it for his or her own research purposes” [37]). Restrictions on access do not appear to depend on whether the material is itself patented [38]. Typically, no issued patents exist on such materials covered by these material transfer agreements. But it is the possibility of future patent protection and the desire on the part of the supplier to manage this uncertainty that slows down or even eliminates such transfers of technology. Conclusion What are we to make of all this? The actual evidence on whether patents impede innovation or inventiveness in biomedicine is, in a word, ambiguous. </w:t>
      </w:r>
      <w:r w:rsidRPr="00E858C0">
        <w:rPr>
          <w:u w:val="single"/>
        </w:rPr>
        <w:t xml:space="preserve">Yet </w:t>
      </w:r>
      <w:r w:rsidRPr="0071310D">
        <w:rPr>
          <w:b/>
          <w:sz w:val="26"/>
          <w:highlight w:val="green"/>
          <w:u w:val="single"/>
        </w:rPr>
        <w:t xml:space="preserve">firms clearly </w:t>
      </w:r>
      <w:r w:rsidRPr="00E858C0">
        <w:rPr>
          <w:u w:val="single"/>
        </w:rPr>
        <w:t xml:space="preserve">tend to </w:t>
      </w:r>
      <w:r w:rsidRPr="0071310D">
        <w:rPr>
          <w:b/>
          <w:sz w:val="26"/>
          <w:highlight w:val="green"/>
          <w:u w:val="single"/>
        </w:rPr>
        <w:t>avoid research projects for which there are many existing patent</w:t>
      </w:r>
      <w:r w:rsidRPr="00E858C0">
        <w:rPr>
          <w:u w:val="single"/>
        </w:rPr>
        <w:t xml:space="preserve">s [39]. Both the process of determining which potentially relevant patents are important to a research project and the </w:t>
      </w:r>
      <w:r w:rsidRPr="0071310D">
        <w:rPr>
          <w:b/>
          <w:sz w:val="26"/>
          <w:highlight w:val="green"/>
          <w:u w:val="single"/>
        </w:rPr>
        <w:t>negotiations for access</w:t>
      </w:r>
      <w:r w:rsidRPr="0071310D">
        <w:rPr>
          <w:highlight w:val="green"/>
          <w:u w:val="single"/>
        </w:rPr>
        <w:t xml:space="preserve"> </w:t>
      </w:r>
      <w:r w:rsidRPr="00E858C0">
        <w:rPr>
          <w:u w:val="single"/>
        </w:rPr>
        <w:t xml:space="preserve">to them </w:t>
      </w:r>
      <w:r w:rsidRPr="0071310D">
        <w:rPr>
          <w:b/>
          <w:sz w:val="26"/>
          <w:highlight w:val="green"/>
          <w:u w:val="single"/>
        </w:rPr>
        <w:t>can</w:t>
      </w:r>
      <w:r w:rsidRPr="0071310D">
        <w:rPr>
          <w:highlight w:val="green"/>
          <w:u w:val="single"/>
        </w:rPr>
        <w:t xml:space="preserve"> </w:t>
      </w:r>
      <w:r w:rsidRPr="00E858C0">
        <w:rPr>
          <w:u w:val="single"/>
        </w:rPr>
        <w:t xml:space="preserve">delay, but less often </w:t>
      </w:r>
      <w:r w:rsidRPr="0071310D">
        <w:rPr>
          <w:b/>
          <w:sz w:val="26"/>
          <w:highlight w:val="green"/>
          <w:u w:val="single"/>
        </w:rPr>
        <w:t>kills</w:t>
      </w:r>
      <w:r w:rsidRPr="00E858C0">
        <w:rPr>
          <w:u w:val="single"/>
        </w:rPr>
        <w:t xml:space="preserve">, </w:t>
      </w:r>
      <w:r w:rsidRPr="0071310D">
        <w:rPr>
          <w:b/>
          <w:sz w:val="26"/>
          <w:highlight w:val="green"/>
          <w:u w:val="single"/>
        </w:rPr>
        <w:t>innovation</w:t>
      </w:r>
      <w:r w:rsidRPr="00E858C0">
        <w:rPr>
          <w:sz w:val="16"/>
        </w:rPr>
        <w:t>. In industry and universities, researchers adopt strategies of “licensing, inventing around patents, going offshore, the development and use of public databases and research tools, court challenges and … using the technology without a license (i.e. infringement) to achieve their particular goals” [39].</w:t>
      </w:r>
    </w:p>
    <w:p w14:paraId="215944BA" w14:textId="39280793" w:rsidR="000D1467" w:rsidRDefault="007266F3" w:rsidP="007266F3">
      <w:pPr>
        <w:pStyle w:val="Heading4"/>
      </w:pPr>
      <w:r>
        <w:t xml:space="preserve">Perm do both – the CP fails absent the </w:t>
      </w:r>
      <w:proofErr w:type="spellStart"/>
      <w:r>
        <w:t>aff</w:t>
      </w:r>
      <w:proofErr w:type="spellEnd"/>
    </w:p>
    <w:p w14:paraId="4FB77515" w14:textId="3E8522BC" w:rsidR="007266F3" w:rsidRPr="007266F3" w:rsidRDefault="007266F3" w:rsidP="007266F3">
      <w:pPr>
        <w:pStyle w:val="Heading4"/>
      </w:pPr>
      <w:r>
        <w:t xml:space="preserve">3] solvency deficit – its not </w:t>
      </w:r>
      <w:proofErr w:type="spellStart"/>
      <w:r>
        <w:t>guarnatied</w:t>
      </w:r>
      <w:proofErr w:type="spellEnd"/>
      <w:r>
        <w:t xml:space="preserve"> since monopolies are preferable to </w:t>
      </w:r>
      <w:proofErr w:type="spellStart"/>
      <w:r>
        <w:t>unguarnatied</w:t>
      </w:r>
      <w:proofErr w:type="spellEnd"/>
      <w:r>
        <w:t xml:space="preserve"> cash </w:t>
      </w:r>
    </w:p>
    <w:p w14:paraId="28404893" w14:textId="77777777" w:rsidR="000D1467" w:rsidRPr="000D1467" w:rsidRDefault="000D1467" w:rsidP="000D1467"/>
    <w:p w14:paraId="173631AA" w14:textId="004D3975" w:rsidR="000D1467" w:rsidRPr="000D1467" w:rsidRDefault="000D1467" w:rsidP="000D1467">
      <w:pPr>
        <w:pStyle w:val="Heading1"/>
      </w:pPr>
      <w:r>
        <w:lastRenderedPageBreak/>
        <w:t>1AC</w:t>
      </w:r>
    </w:p>
    <w:p w14:paraId="0C4274E9" w14:textId="2BA3EFE7" w:rsidR="00A90C78" w:rsidRPr="00A90C78" w:rsidRDefault="00A90C78" w:rsidP="00A90C78">
      <w:pPr>
        <w:pStyle w:val="Heading3"/>
        <w:rPr>
          <w:color w:val="000000" w:themeColor="text1"/>
        </w:rPr>
      </w:pPr>
      <w:r w:rsidRPr="00A90C78">
        <w:rPr>
          <w:color w:val="000000" w:themeColor="text1"/>
        </w:rPr>
        <w:lastRenderedPageBreak/>
        <w:t>1AC: Innovation</w:t>
      </w:r>
    </w:p>
    <w:p w14:paraId="6C8BB934" w14:textId="77777777" w:rsidR="00A90C78" w:rsidRPr="00A90C78" w:rsidRDefault="00A90C78" w:rsidP="00A90C78">
      <w:pPr>
        <w:pStyle w:val="Heading4"/>
        <w:rPr>
          <w:color w:val="000000" w:themeColor="text1"/>
        </w:rPr>
      </w:pPr>
      <w:r w:rsidRPr="00A90C78">
        <w:rPr>
          <w:color w:val="000000" w:themeColor="text1"/>
        </w:rPr>
        <w:t xml:space="preserve">Advantage 1 is Innovation: </w:t>
      </w:r>
    </w:p>
    <w:p w14:paraId="474CE053" w14:textId="77777777" w:rsidR="00A90C78" w:rsidRPr="00A90C78" w:rsidRDefault="00A90C78" w:rsidP="00A90C78">
      <w:pPr>
        <w:pStyle w:val="Heading4"/>
        <w:rPr>
          <w:color w:val="000000" w:themeColor="text1"/>
        </w:rPr>
      </w:pPr>
      <w:r w:rsidRPr="00A90C78">
        <w:rPr>
          <w:color w:val="000000" w:themeColor="text1"/>
        </w:rPr>
        <w:t xml:space="preserve">We are in an </w:t>
      </w:r>
      <w:r w:rsidRPr="00A90C78">
        <w:rPr>
          <w:color w:val="000000" w:themeColor="text1"/>
          <w:u w:val="single"/>
        </w:rPr>
        <w:t>innovation crisis</w:t>
      </w:r>
      <w:r w:rsidRPr="00A90C78">
        <w:rPr>
          <w:color w:val="000000" w:themeColor="text1"/>
        </w:rPr>
        <w:t xml:space="preserve"> – new drugs are </w:t>
      </w:r>
      <w:r w:rsidRPr="00A90C78">
        <w:rPr>
          <w:color w:val="000000" w:themeColor="text1"/>
          <w:u w:val="single"/>
        </w:rPr>
        <w:t>not being developed</w:t>
      </w:r>
      <w:r w:rsidRPr="00A90C78">
        <w:rPr>
          <w:color w:val="000000" w:themeColor="text1"/>
        </w:rPr>
        <w:t xml:space="preserve"> in favor of re-purposing </w:t>
      </w:r>
      <w:r w:rsidRPr="00A90C78">
        <w:rPr>
          <w:color w:val="000000" w:themeColor="text1"/>
          <w:u w:val="single"/>
        </w:rPr>
        <w:t>old drugs</w:t>
      </w:r>
      <w:r w:rsidRPr="00A90C78">
        <w:rPr>
          <w:color w:val="000000" w:themeColor="text1"/>
        </w:rPr>
        <w:t xml:space="preserve"> to infinitely extend patent expiration.</w:t>
      </w:r>
    </w:p>
    <w:p w14:paraId="6B46A14C" w14:textId="77777777" w:rsidR="00A90C78" w:rsidRPr="00A90C78" w:rsidRDefault="00A90C78" w:rsidP="00A90C78">
      <w:pPr>
        <w:rPr>
          <w:color w:val="000000" w:themeColor="text1"/>
        </w:rPr>
      </w:pPr>
      <w:r w:rsidRPr="00A90C78">
        <w:rPr>
          <w:rStyle w:val="Style13ptBold"/>
          <w:color w:val="000000" w:themeColor="text1"/>
        </w:rPr>
        <w:t>Feldman 1</w:t>
      </w:r>
      <w:r w:rsidRPr="00A90C78">
        <w:rPr>
          <w:color w:val="000000" w:themeColor="text1"/>
        </w:rPr>
        <w:t xml:space="preserve"> Robin Feldman 2-11-2019 "‘One-and-done’ for new drugs could cut patent thickets and boost generic competition" </w:t>
      </w:r>
      <w:hyperlink r:id="rId9" w:history="1">
        <w:r w:rsidRPr="00A90C78">
          <w:rPr>
            <w:rStyle w:val="Hyperlink"/>
            <w:color w:val="000000" w:themeColor="text1"/>
          </w:rPr>
          <w:t>https://www.statnews.com/2019/02/11/drug-patent-protection-one-done/</w:t>
        </w:r>
      </w:hyperlink>
      <w:r w:rsidRPr="00A90C78">
        <w:rPr>
          <w:color w:val="000000" w:themeColor="text1"/>
        </w:rPr>
        <w:t xml:space="preserve"> (Arthur J. Goldberg Distinguished Professor of Law, Albert Abramson ’54 Distinguished Professor of Law Chair, and Director of the Center for Innovation)//</w:t>
      </w:r>
      <w:proofErr w:type="spellStart"/>
      <w:r w:rsidRPr="00A90C78">
        <w:rPr>
          <w:color w:val="000000" w:themeColor="text1"/>
        </w:rPr>
        <w:t>SidK</w:t>
      </w:r>
      <w:proofErr w:type="spellEnd"/>
      <w:r w:rsidRPr="00A90C78">
        <w:rPr>
          <w:color w:val="000000" w:themeColor="text1"/>
        </w:rPr>
        <w:t xml:space="preserve"> + Elmer </w:t>
      </w:r>
    </w:p>
    <w:p w14:paraId="0FA6D5F3" w14:textId="77777777" w:rsidR="00A90C78" w:rsidRPr="00A90C78" w:rsidRDefault="00A90C78" w:rsidP="00A90C78">
      <w:pPr>
        <w:rPr>
          <w:color w:val="000000" w:themeColor="text1"/>
          <w:u w:val="single"/>
        </w:rPr>
      </w:pPr>
      <w:r w:rsidRPr="00A90C78">
        <w:rPr>
          <w:color w:val="000000" w:themeColor="text1"/>
          <w:highlight w:val="green"/>
          <w:u w:val="single"/>
        </w:rPr>
        <w:t>Drug companies</w:t>
      </w:r>
      <w:r w:rsidRPr="00A90C78">
        <w:rPr>
          <w:color w:val="000000" w:themeColor="text1"/>
          <w:sz w:val="16"/>
          <w:highlight w:val="green"/>
        </w:rPr>
        <w:t xml:space="preserve"> </w:t>
      </w:r>
      <w:r w:rsidRPr="00A90C78">
        <w:rPr>
          <w:b/>
          <w:bCs/>
          <w:color w:val="000000" w:themeColor="text1"/>
          <w:highlight w:val="green"/>
          <w:u w:val="single"/>
        </w:rPr>
        <w:t>have brought great innovations</w:t>
      </w:r>
      <w:r w:rsidRPr="00A90C78">
        <w:rPr>
          <w:color w:val="000000" w:themeColor="text1"/>
          <w:sz w:val="16"/>
          <w:highlight w:val="green"/>
        </w:rPr>
        <w:t xml:space="preserve"> </w:t>
      </w:r>
      <w:r w:rsidRPr="00A90C78">
        <w:rPr>
          <w:color w:val="000000" w:themeColor="text1"/>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A90C78">
        <w:rPr>
          <w:color w:val="000000" w:themeColor="text1"/>
          <w:u w:val="single"/>
        </w:rPr>
        <w:t xml:space="preserve">. When patents end, lower-priced competitors should be able to jump into the market and drive down the price. </w:t>
      </w:r>
      <w:r w:rsidRPr="00A90C78">
        <w:rPr>
          <w:b/>
          <w:bCs/>
          <w:color w:val="000000" w:themeColor="text1"/>
          <w:highlight w:val="green"/>
          <w:u w:val="single"/>
          <w:bdr w:val="single" w:sz="4" w:space="0" w:color="auto"/>
        </w:rPr>
        <w:t>But that’s not happening</w:t>
      </w:r>
      <w:r w:rsidRPr="00A90C78">
        <w:rPr>
          <w:color w:val="000000" w:themeColor="text1"/>
          <w:u w:val="single"/>
        </w:rPr>
        <w:t xml:space="preserve">. Instead, </w:t>
      </w:r>
      <w:r w:rsidRPr="00A90C78">
        <w:rPr>
          <w:color w:val="000000" w:themeColor="text1"/>
          <w:highlight w:val="green"/>
          <w:u w:val="single"/>
        </w:rPr>
        <w:t>drug companies build massive patent walls around their products</w:t>
      </w:r>
      <w:r w:rsidRPr="00A90C78">
        <w:rPr>
          <w:color w:val="000000" w:themeColor="text1"/>
          <w:u w:val="single"/>
        </w:rPr>
        <w:t xml:space="preserve">, </w:t>
      </w:r>
      <w:r w:rsidRPr="00A90C78">
        <w:rPr>
          <w:color w:val="000000" w:themeColor="text1"/>
          <w:highlight w:val="green"/>
          <w:u w:val="single"/>
        </w:rPr>
        <w:t>extending</w:t>
      </w:r>
      <w:r w:rsidRPr="00A90C78">
        <w:rPr>
          <w:color w:val="000000" w:themeColor="text1"/>
          <w:u w:val="single"/>
        </w:rPr>
        <w:t xml:space="preserve"> the </w:t>
      </w:r>
      <w:r w:rsidRPr="00A90C78">
        <w:rPr>
          <w:color w:val="000000" w:themeColor="text1"/>
          <w:highlight w:val="green"/>
          <w:u w:val="single"/>
        </w:rPr>
        <w:t xml:space="preserve">protection </w:t>
      </w:r>
      <w:r w:rsidRPr="00A90C78">
        <w:rPr>
          <w:b/>
          <w:bCs/>
          <w:color w:val="000000" w:themeColor="text1"/>
          <w:highlight w:val="green"/>
          <w:u w:val="single"/>
        </w:rPr>
        <w:t>over and over again</w:t>
      </w:r>
      <w:r w:rsidRPr="00A90C78">
        <w:rPr>
          <w:color w:val="000000" w:themeColor="text1"/>
          <w:sz w:val="16"/>
        </w:rPr>
        <w:t xml:space="preserve">. </w:t>
      </w:r>
      <w:r w:rsidRPr="00A90C78">
        <w:rPr>
          <w:color w:val="000000" w:themeColor="text1"/>
          <w:u w:val="single"/>
        </w:rPr>
        <w:t xml:space="preserve">Some modern </w:t>
      </w:r>
      <w:r w:rsidRPr="00A90C78">
        <w:rPr>
          <w:color w:val="000000" w:themeColor="text1"/>
          <w:highlight w:val="green"/>
          <w:u w:val="single"/>
        </w:rPr>
        <w:t xml:space="preserve">drugs have </w:t>
      </w:r>
      <w:r w:rsidRPr="00A90C78">
        <w:rPr>
          <w:color w:val="000000" w:themeColor="text1"/>
          <w:u w:val="single"/>
        </w:rPr>
        <w:t xml:space="preserve">an </w:t>
      </w:r>
      <w:r w:rsidRPr="00A90C78">
        <w:rPr>
          <w:color w:val="000000" w:themeColor="text1"/>
          <w:highlight w:val="green"/>
          <w:u w:val="single"/>
        </w:rPr>
        <w:t>avalanche of U.S. patents</w:t>
      </w:r>
      <w:r w:rsidRPr="00A90C78">
        <w:rPr>
          <w:color w:val="000000" w:themeColor="text1"/>
          <w:u w:val="single"/>
        </w:rPr>
        <w:t xml:space="preserve">, with </w:t>
      </w:r>
      <w:r w:rsidRPr="00A90C78">
        <w:rPr>
          <w:color w:val="000000" w:themeColor="text1"/>
          <w:highlight w:val="green"/>
          <w:u w:val="single"/>
        </w:rPr>
        <w:t xml:space="preserve">expiration dates </w:t>
      </w:r>
      <w:r w:rsidRPr="00A90C78">
        <w:rPr>
          <w:b/>
          <w:bCs/>
          <w:color w:val="000000" w:themeColor="text1"/>
          <w:highlight w:val="green"/>
          <w:u w:val="single"/>
          <w:bdr w:val="single" w:sz="4" w:space="0" w:color="auto"/>
        </w:rPr>
        <w:t>staggered across time</w:t>
      </w:r>
      <w:r w:rsidRPr="00A90C78">
        <w:rPr>
          <w:color w:val="000000" w:themeColor="text1"/>
          <w:highlight w:val="green"/>
          <w:u w:val="single"/>
        </w:rPr>
        <w:t xml:space="preserve">. </w:t>
      </w:r>
      <w:r w:rsidRPr="00A90C78">
        <w:rPr>
          <w:color w:val="000000" w:themeColor="text1"/>
          <w:sz w:val="16"/>
        </w:rPr>
        <w:t>For example</w:t>
      </w:r>
      <w:r w:rsidRPr="00A90C78">
        <w:rPr>
          <w:color w:val="000000" w:themeColor="text1"/>
          <w:u w:val="single"/>
        </w:rPr>
        <w:t xml:space="preserve">, the rheumatoid arthritis drug Humira is </w:t>
      </w:r>
      <w:r w:rsidRPr="00A90C78">
        <w:rPr>
          <w:b/>
          <w:bCs/>
          <w:color w:val="000000" w:themeColor="text1"/>
          <w:u w:val="single"/>
        </w:rPr>
        <w:t>protected by more than 100 patents</w:t>
      </w:r>
      <w:r w:rsidRPr="00A90C78">
        <w:rPr>
          <w:color w:val="000000" w:themeColor="text1"/>
          <w:sz w:val="16"/>
        </w:rPr>
        <w:t xml:space="preserve">. </w:t>
      </w:r>
      <w:r w:rsidRPr="00A90C78">
        <w:rPr>
          <w:color w:val="000000" w:themeColor="text1"/>
          <w:u w:val="single"/>
        </w:rPr>
        <w:t xml:space="preserve">Walls like that </w:t>
      </w:r>
      <w:r w:rsidRPr="00A90C78">
        <w:rPr>
          <w:b/>
          <w:bCs/>
          <w:color w:val="000000" w:themeColor="text1"/>
          <w:u w:val="single"/>
        </w:rPr>
        <w:t>are insurmountable</w:t>
      </w:r>
      <w:r w:rsidRPr="00A90C78">
        <w:rPr>
          <w:color w:val="000000" w:themeColor="text1"/>
          <w:u w:val="single"/>
        </w:rPr>
        <w:t xml:space="preserve">. </w:t>
      </w:r>
      <w:r w:rsidRPr="00A90C78">
        <w:rPr>
          <w:color w:val="000000" w:themeColor="text1"/>
          <w:highlight w:val="green"/>
          <w:u w:val="single"/>
        </w:rPr>
        <w:t>Rather than rewarding innovation</w:t>
      </w:r>
      <w:r w:rsidRPr="00A90C78">
        <w:rPr>
          <w:color w:val="000000" w:themeColor="text1"/>
          <w:u w:val="single"/>
        </w:rPr>
        <w:t xml:space="preserve">, </w:t>
      </w:r>
      <w:r w:rsidRPr="00A90C78">
        <w:rPr>
          <w:color w:val="000000" w:themeColor="text1"/>
          <w:highlight w:val="green"/>
          <w:u w:val="single"/>
        </w:rPr>
        <w:t xml:space="preserve">our patent system is </w:t>
      </w:r>
      <w:r w:rsidRPr="00A90C78">
        <w:rPr>
          <w:color w:val="000000" w:themeColor="text1"/>
          <w:u w:val="single"/>
        </w:rPr>
        <w:t xml:space="preserve">now </w:t>
      </w:r>
      <w:r w:rsidRPr="00A90C78">
        <w:rPr>
          <w:color w:val="000000" w:themeColor="text1"/>
          <w:highlight w:val="green"/>
          <w:u w:val="single"/>
        </w:rPr>
        <w:t>largely repurposing drugs</w:t>
      </w:r>
      <w:r w:rsidRPr="00A90C78">
        <w:rPr>
          <w:color w:val="000000" w:themeColor="text1"/>
          <w:u w:val="single"/>
        </w:rPr>
        <w:t xml:space="preserve">. </w:t>
      </w:r>
      <w:r w:rsidRPr="00A90C78">
        <w:rPr>
          <w:color w:val="000000" w:themeColor="text1"/>
          <w:highlight w:val="green"/>
          <w:u w:val="single"/>
        </w:rPr>
        <w:t>Between 2005 and 2015</w:t>
      </w:r>
      <w:r w:rsidRPr="00A90C78">
        <w:rPr>
          <w:color w:val="000000" w:themeColor="text1"/>
          <w:u w:val="single"/>
        </w:rPr>
        <w:t xml:space="preserve">, </w:t>
      </w:r>
      <w:r w:rsidRPr="00A90C78">
        <w:rPr>
          <w:b/>
          <w:bCs/>
          <w:color w:val="000000" w:themeColor="text1"/>
          <w:highlight w:val="green"/>
          <w:u w:val="single"/>
        </w:rPr>
        <w:t>more than three-quarters</w:t>
      </w:r>
      <w:r w:rsidRPr="00A90C78">
        <w:rPr>
          <w:color w:val="000000" w:themeColor="text1"/>
          <w:highlight w:val="green"/>
          <w:u w:val="single"/>
        </w:rPr>
        <w:t xml:space="preserve"> of </w:t>
      </w:r>
      <w:r w:rsidRPr="00A90C78">
        <w:rPr>
          <w:color w:val="000000" w:themeColor="text1"/>
          <w:u w:val="single"/>
        </w:rPr>
        <w:t xml:space="preserve">the </w:t>
      </w:r>
      <w:r w:rsidRPr="00A90C78">
        <w:rPr>
          <w:color w:val="000000" w:themeColor="text1"/>
          <w:highlight w:val="green"/>
          <w:u w:val="single"/>
        </w:rPr>
        <w:t xml:space="preserve">drugs associated with new patents </w:t>
      </w:r>
      <w:r w:rsidRPr="00A90C78">
        <w:rPr>
          <w:b/>
          <w:bCs/>
          <w:color w:val="000000" w:themeColor="text1"/>
          <w:highlight w:val="green"/>
          <w:u w:val="single"/>
        </w:rPr>
        <w:t>were not new ones</w:t>
      </w:r>
      <w:r w:rsidRPr="00A90C78">
        <w:rPr>
          <w:color w:val="000000" w:themeColor="text1"/>
          <w:highlight w:val="green"/>
          <w:u w:val="single"/>
        </w:rPr>
        <w:t xml:space="preserve"> </w:t>
      </w:r>
      <w:r w:rsidRPr="00A90C78">
        <w:rPr>
          <w:color w:val="000000" w:themeColor="text1"/>
          <w:u w:val="single"/>
        </w:rPr>
        <w:t>coming on the market but existing ones</w:t>
      </w:r>
      <w:r w:rsidRPr="00A90C78">
        <w:rPr>
          <w:color w:val="000000" w:themeColor="text1"/>
          <w:sz w:val="16"/>
        </w:rPr>
        <w:t xml:space="preserve">. In other words, we are mostly churning and recycling. </w:t>
      </w:r>
      <w:r w:rsidRPr="00A90C78">
        <w:rPr>
          <w:color w:val="000000" w:themeColor="text1"/>
          <w:u w:val="single"/>
        </w:rPr>
        <w:t xml:space="preserve">Particularly troubling, </w:t>
      </w:r>
      <w:r w:rsidRPr="00A90C78">
        <w:rPr>
          <w:color w:val="000000" w:themeColor="text1"/>
          <w:highlight w:val="green"/>
          <w:u w:val="single"/>
        </w:rPr>
        <w:t xml:space="preserve">new patents can be </w:t>
      </w:r>
      <w:r w:rsidRPr="00A90C78">
        <w:rPr>
          <w:b/>
          <w:bCs/>
          <w:color w:val="000000" w:themeColor="text1"/>
          <w:highlight w:val="green"/>
          <w:u w:val="single"/>
        </w:rPr>
        <w:t>obtained on minor tweaks</w:t>
      </w:r>
      <w:r w:rsidRPr="00A90C78">
        <w:rPr>
          <w:color w:val="000000" w:themeColor="text1"/>
          <w:highlight w:val="green"/>
          <w:u w:val="single"/>
        </w:rPr>
        <w:t xml:space="preserve"> </w:t>
      </w:r>
      <w:r w:rsidRPr="00A90C78">
        <w:rPr>
          <w:color w:val="000000" w:themeColor="text1"/>
          <w:u w:val="single"/>
        </w:rPr>
        <w:t>such as adjustments to dosage or delivery systems — a once-a-day pill instead of a twice-a-day one; a capsule rather than a tablet</w:t>
      </w:r>
      <w:r w:rsidRPr="00A90C78">
        <w:rPr>
          <w:color w:val="000000" w:themeColor="text1"/>
          <w:sz w:val="16"/>
        </w:rPr>
        <w:t xml:space="preserve">. Tinkering like this may have some value to some patients, but it nowhere near justifies the rewards we lavish on companies for doing it. From society’s standpoint, </w:t>
      </w:r>
      <w:r w:rsidRPr="00A90C78">
        <w:rPr>
          <w:color w:val="000000" w:themeColor="text1"/>
          <w:u w:val="single"/>
        </w:rPr>
        <w:t>incentives should drive scientists back to the lab to look for new things, not to recycle existing drugs for minimal benefit.</w:t>
      </w:r>
    </w:p>
    <w:p w14:paraId="0E6A9024" w14:textId="77777777" w:rsidR="00A90C78" w:rsidRPr="00A90C78" w:rsidRDefault="00A90C78" w:rsidP="00A90C78">
      <w:pPr>
        <w:pStyle w:val="Heading4"/>
        <w:rPr>
          <w:color w:val="000000" w:themeColor="text1"/>
        </w:rPr>
      </w:pPr>
      <w:r w:rsidRPr="00A90C78">
        <w:rPr>
          <w:color w:val="000000" w:themeColor="text1"/>
        </w:rPr>
        <w:t xml:space="preserve">We </w:t>
      </w:r>
      <w:r w:rsidRPr="00A90C78">
        <w:rPr>
          <w:color w:val="000000" w:themeColor="text1"/>
          <w:u w:val="single"/>
        </w:rPr>
        <w:t>control Uniqueness</w:t>
      </w:r>
      <w:r w:rsidRPr="00A90C78">
        <w:rPr>
          <w:color w:val="000000" w:themeColor="text1"/>
        </w:rPr>
        <w:t xml:space="preserve"> – 78% of New Drugs </w:t>
      </w:r>
      <w:r w:rsidRPr="00A90C78">
        <w:rPr>
          <w:color w:val="000000" w:themeColor="text1"/>
          <w:u w:val="single"/>
        </w:rPr>
        <w:t>aren’t innovative</w:t>
      </w:r>
      <w:r w:rsidRPr="00A90C78">
        <w:rPr>
          <w:color w:val="000000" w:themeColor="text1"/>
        </w:rPr>
        <w:t>.</w:t>
      </w:r>
    </w:p>
    <w:p w14:paraId="292865C9" w14:textId="77777777" w:rsidR="00A90C78" w:rsidRPr="00A90C78" w:rsidRDefault="00A90C78" w:rsidP="00A90C78">
      <w:pPr>
        <w:rPr>
          <w:color w:val="000000" w:themeColor="text1"/>
        </w:rPr>
      </w:pPr>
      <w:r w:rsidRPr="00A90C78">
        <w:rPr>
          <w:rStyle w:val="Style13ptBold"/>
          <w:color w:val="000000" w:themeColor="text1"/>
        </w:rPr>
        <w:t>PFAD 21</w:t>
      </w:r>
      <w:r w:rsidRPr="00A90C78">
        <w:rPr>
          <w:color w:val="000000" w:themeColor="text1"/>
        </w:rPr>
        <w:t xml:space="preserve"> Patients for Affordable Drugs 2-3-2021 “BIG PHARMA’S BIG LIE: THE TRUTH ABOUT INNOVATION &amp; DRUG PRICES” </w:t>
      </w:r>
      <w:hyperlink r:id="rId10" w:history="1">
        <w:r w:rsidRPr="00A90C78">
          <w:rPr>
            <w:rStyle w:val="Hyperlink"/>
            <w:color w:val="000000" w:themeColor="text1"/>
          </w:rPr>
          <w:t>https://patientsforaffordabledrugs.org/2021/02/03/innovation-report/</w:t>
        </w:r>
      </w:hyperlink>
      <w:r w:rsidRPr="00A90C78">
        <w:rPr>
          <w:color w:val="000000" w:themeColor="text1"/>
        </w:rPr>
        <w:t xml:space="preserve"> (a patient advocacy and lobbying </w:t>
      </w:r>
      <w:proofErr w:type="spellStart"/>
      <w:r w:rsidRPr="00A90C78">
        <w:rPr>
          <w:color w:val="000000" w:themeColor="text1"/>
        </w:rPr>
        <w:t>organisation</w:t>
      </w:r>
      <w:proofErr w:type="spellEnd"/>
      <w:r w:rsidRPr="00A90C78">
        <w:rPr>
          <w:color w:val="000000" w:themeColor="text1"/>
        </w:rPr>
        <w:t xml:space="preserve"> based in Washington, D.C. founded by David Mitchell who suffers from multiple myeloma. Ben </w:t>
      </w:r>
      <w:proofErr w:type="spellStart"/>
      <w:r w:rsidRPr="00A90C78">
        <w:rPr>
          <w:color w:val="000000" w:themeColor="text1"/>
        </w:rPr>
        <w:t>Wakana</w:t>
      </w:r>
      <w:proofErr w:type="spellEnd"/>
      <w:r w:rsidRPr="00A90C78">
        <w:rPr>
          <w:color w:val="000000" w:themeColor="text1"/>
        </w:rPr>
        <w:t xml:space="preserve"> is the executive director. It focuses on policies to lower drug prices.)//Elmer </w:t>
      </w:r>
    </w:p>
    <w:p w14:paraId="0DD5860C" w14:textId="77777777" w:rsidR="00A90C78" w:rsidRPr="00A90C78" w:rsidRDefault="00A90C78" w:rsidP="00A90C78">
      <w:pPr>
        <w:rPr>
          <w:color w:val="000000" w:themeColor="text1"/>
          <w:u w:val="single"/>
        </w:rPr>
      </w:pPr>
      <w:r w:rsidRPr="00A90C78">
        <w:rPr>
          <w:color w:val="000000" w:themeColor="text1"/>
          <w:sz w:val="16"/>
        </w:rPr>
        <w:t xml:space="preserve">The drug industry talks a </w:t>
      </w:r>
      <w:r w:rsidRPr="00A90C78">
        <w:rPr>
          <w:color w:val="000000" w:themeColor="text1"/>
          <w:u w:val="single"/>
        </w:rPr>
        <w:t>lot about how reforms to lower prices threaten cutting-edge breakthroughs</w:t>
      </w:r>
      <w:r w:rsidRPr="00A90C78">
        <w:rPr>
          <w:color w:val="000000" w:themeColor="text1"/>
          <w:sz w:val="16"/>
        </w:rPr>
        <w:t xml:space="preserve">, but in reality, </w:t>
      </w:r>
      <w:r w:rsidRPr="00A90C78">
        <w:rPr>
          <w:b/>
          <w:color w:val="000000" w:themeColor="text1"/>
          <w:sz w:val="26"/>
          <w:highlight w:val="green"/>
          <w:u w:val="single"/>
          <w:bdr w:val="single" w:sz="12" w:space="0" w:color="auto"/>
        </w:rPr>
        <w:t>only a fraction</w:t>
      </w:r>
      <w:r w:rsidRPr="00A90C78">
        <w:rPr>
          <w:b/>
          <w:color w:val="000000" w:themeColor="text1"/>
          <w:sz w:val="26"/>
          <w:highlight w:val="green"/>
          <w:u w:val="single"/>
        </w:rPr>
        <w:t xml:space="preserve"> of new medications are truly innovative</w:t>
      </w:r>
      <w:r w:rsidRPr="00A90C78">
        <w:rPr>
          <w:color w:val="000000" w:themeColor="text1"/>
          <w:sz w:val="16"/>
        </w:rPr>
        <w:t xml:space="preserve">. </w:t>
      </w:r>
      <w:r w:rsidRPr="00A90C78">
        <w:rPr>
          <w:b/>
          <w:color w:val="000000" w:themeColor="text1"/>
          <w:sz w:val="26"/>
          <w:highlight w:val="green"/>
          <w:u w:val="single"/>
        </w:rPr>
        <w:t>Since 1975</w:t>
      </w:r>
      <w:r w:rsidRPr="00A90C78">
        <w:rPr>
          <w:color w:val="000000" w:themeColor="text1"/>
          <w:sz w:val="16"/>
        </w:rPr>
        <w:t xml:space="preserve">, </w:t>
      </w:r>
      <w:r w:rsidRPr="00A90C78">
        <w:rPr>
          <w:b/>
          <w:color w:val="000000" w:themeColor="text1"/>
          <w:sz w:val="26"/>
          <w:highlight w:val="green"/>
          <w:u w:val="single"/>
        </w:rPr>
        <w:t>only 10</w:t>
      </w:r>
      <w:r w:rsidRPr="00A90C78">
        <w:rPr>
          <w:color w:val="000000" w:themeColor="text1"/>
          <w:sz w:val="16"/>
        </w:rPr>
        <w:t xml:space="preserve"> to 15 </w:t>
      </w:r>
      <w:r w:rsidRPr="00A90C78">
        <w:rPr>
          <w:b/>
          <w:color w:val="000000" w:themeColor="text1"/>
          <w:sz w:val="26"/>
          <w:highlight w:val="green"/>
          <w:u w:val="single"/>
        </w:rPr>
        <w:t>percent</w:t>
      </w:r>
      <w:r w:rsidRPr="00A90C78">
        <w:rPr>
          <w:color w:val="000000" w:themeColor="text1"/>
          <w:sz w:val="16"/>
          <w:highlight w:val="green"/>
        </w:rPr>
        <w:t xml:space="preserve"> </w:t>
      </w:r>
      <w:r w:rsidRPr="00A90C78">
        <w:rPr>
          <w:color w:val="000000" w:themeColor="text1"/>
          <w:sz w:val="16"/>
        </w:rPr>
        <w:t xml:space="preserve">of drugs entering the market </w:t>
      </w:r>
      <w:r w:rsidRPr="00A90C78">
        <w:rPr>
          <w:b/>
          <w:color w:val="000000" w:themeColor="text1"/>
          <w:sz w:val="26"/>
          <w:highlight w:val="green"/>
          <w:u w:val="single"/>
        </w:rPr>
        <w:t>represented</w:t>
      </w:r>
      <w:r w:rsidRPr="00A90C78">
        <w:rPr>
          <w:color w:val="000000" w:themeColor="text1"/>
          <w:sz w:val="16"/>
          <w:highlight w:val="green"/>
        </w:rPr>
        <w:t xml:space="preserve"> </w:t>
      </w:r>
      <w:r w:rsidRPr="00A90C78">
        <w:rPr>
          <w:b/>
          <w:color w:val="000000" w:themeColor="text1"/>
          <w:sz w:val="26"/>
          <w:highlight w:val="green"/>
          <w:u w:val="single"/>
        </w:rPr>
        <w:t>therapeutic advances</w:t>
      </w:r>
      <w:r w:rsidRPr="00A90C78">
        <w:rPr>
          <w:color w:val="000000" w:themeColor="text1"/>
          <w:sz w:val="16"/>
        </w:rPr>
        <w:t xml:space="preserve">; </w:t>
      </w:r>
      <w:r w:rsidRPr="00A90C78">
        <w:rPr>
          <w:b/>
          <w:color w:val="000000" w:themeColor="text1"/>
          <w:sz w:val="26"/>
          <w:highlight w:val="green"/>
          <w:u w:val="single"/>
        </w:rPr>
        <w:t>instead</w:t>
      </w:r>
      <w:r w:rsidRPr="00A90C78">
        <w:rPr>
          <w:color w:val="000000" w:themeColor="text1"/>
          <w:sz w:val="16"/>
        </w:rPr>
        <w:t xml:space="preserve">, </w:t>
      </w:r>
      <w:r w:rsidRPr="00A90C78">
        <w:rPr>
          <w:b/>
          <w:color w:val="000000" w:themeColor="text1"/>
          <w:sz w:val="26"/>
          <w:highlight w:val="green"/>
          <w:u w:val="single"/>
        </w:rPr>
        <w:t xml:space="preserve">drug companies prioritized the development of existing drugs with </w:t>
      </w:r>
      <w:r w:rsidRPr="00A90C78">
        <w:rPr>
          <w:b/>
          <w:color w:val="000000" w:themeColor="text1"/>
          <w:sz w:val="26"/>
          <w:highlight w:val="green"/>
          <w:u w:val="single"/>
          <w:bdr w:val="single" w:sz="12" w:space="0" w:color="auto"/>
        </w:rPr>
        <w:t>minor variations that lack clinical significance</w:t>
      </w:r>
      <w:r w:rsidRPr="00A90C78">
        <w:rPr>
          <w:color w:val="000000" w:themeColor="text1"/>
          <w:sz w:val="16"/>
        </w:rPr>
        <w:t xml:space="preserve">.21 Drug patents offer a stark illustration of this point. Between 2005 and 2015, </w:t>
      </w:r>
      <w:r w:rsidRPr="00A90C78">
        <w:rPr>
          <w:b/>
          <w:color w:val="000000" w:themeColor="text1"/>
          <w:sz w:val="26"/>
          <w:highlight w:val="green"/>
          <w:u w:val="single"/>
          <w:bdr w:val="single" w:sz="12" w:space="0" w:color="auto"/>
        </w:rPr>
        <w:t>78 percent of drug patents were related to drugs already on the market.</w:t>
      </w:r>
      <w:r w:rsidRPr="00A90C78">
        <w:rPr>
          <w:color w:val="000000" w:themeColor="text1"/>
          <w:sz w:val="16"/>
        </w:rPr>
        <w:t xml:space="preserve">22 </w:t>
      </w:r>
      <w:r w:rsidRPr="00A90C78">
        <w:rPr>
          <w:b/>
          <w:color w:val="000000" w:themeColor="text1"/>
          <w:sz w:val="26"/>
          <w:highlight w:val="green"/>
          <w:u w:val="single"/>
        </w:rPr>
        <w:t>Instead of investing in R&amp;D that could lead to new</w:t>
      </w:r>
      <w:r w:rsidRPr="00A90C78">
        <w:rPr>
          <w:color w:val="000000" w:themeColor="text1"/>
          <w:sz w:val="16"/>
          <w:highlight w:val="green"/>
        </w:rPr>
        <w:t xml:space="preserve"> </w:t>
      </w:r>
      <w:r w:rsidRPr="00A90C78">
        <w:rPr>
          <w:color w:val="000000" w:themeColor="text1"/>
          <w:sz w:val="16"/>
        </w:rPr>
        <w:t xml:space="preserve">breakthrough </w:t>
      </w:r>
      <w:r w:rsidRPr="00A90C78">
        <w:rPr>
          <w:b/>
          <w:color w:val="000000" w:themeColor="text1"/>
          <w:sz w:val="26"/>
          <w:highlight w:val="green"/>
          <w:u w:val="single"/>
        </w:rPr>
        <w:t>therapies</w:t>
      </w:r>
      <w:r w:rsidRPr="00A90C78">
        <w:rPr>
          <w:color w:val="000000" w:themeColor="text1"/>
          <w:sz w:val="16"/>
        </w:rPr>
        <w:t xml:space="preserve">, </w:t>
      </w:r>
      <w:r w:rsidRPr="00A90C78">
        <w:rPr>
          <w:b/>
          <w:color w:val="000000" w:themeColor="text1"/>
          <w:sz w:val="26"/>
          <w:highlight w:val="green"/>
          <w:u w:val="single"/>
        </w:rPr>
        <w:t xml:space="preserve">drug companies spend resources </w:t>
      </w:r>
      <w:r w:rsidRPr="00A90C78">
        <w:rPr>
          <w:b/>
          <w:color w:val="000000" w:themeColor="text1"/>
          <w:sz w:val="26"/>
          <w:highlight w:val="green"/>
          <w:u w:val="single"/>
          <w:bdr w:val="single" w:sz="12" w:space="0" w:color="auto"/>
        </w:rPr>
        <w:t>obtaining patents on old drugs</w:t>
      </w:r>
      <w:r w:rsidRPr="00A90C78">
        <w:rPr>
          <w:color w:val="000000" w:themeColor="text1"/>
          <w:sz w:val="16"/>
          <w:highlight w:val="green"/>
        </w:rPr>
        <w:t xml:space="preserve"> </w:t>
      </w:r>
      <w:r w:rsidRPr="00A90C78">
        <w:rPr>
          <w:color w:val="000000" w:themeColor="text1"/>
          <w:u w:val="single"/>
        </w:rPr>
        <w:t xml:space="preserve">— not to improve user experience — but </w:t>
      </w:r>
      <w:r w:rsidRPr="00A90C78">
        <w:rPr>
          <w:b/>
          <w:color w:val="000000" w:themeColor="text1"/>
          <w:sz w:val="26"/>
          <w:highlight w:val="green"/>
          <w:u w:val="single"/>
        </w:rPr>
        <w:t>to extend patent protection</w:t>
      </w:r>
      <w:r w:rsidRPr="00A90C78">
        <w:rPr>
          <w:color w:val="000000" w:themeColor="text1"/>
          <w:u w:val="single"/>
        </w:rPr>
        <w:t>, prolong monopoly pricing periods, and keep generic competitors off the market</w:t>
      </w:r>
      <w:r w:rsidRPr="00A90C78">
        <w:rPr>
          <w:color w:val="000000" w:themeColor="text1"/>
          <w:sz w:val="16"/>
        </w:rPr>
        <w:t xml:space="preserve">. So if we understand that new </w:t>
      </w:r>
      <w:r w:rsidRPr="00A90C78">
        <w:rPr>
          <w:color w:val="000000" w:themeColor="text1"/>
          <w:sz w:val="16"/>
        </w:rPr>
        <w:lastRenderedPageBreak/>
        <w:t xml:space="preserve">drugs are not the same as new cures, a small reduction in new drugs doesn’t pose a threat to innovation. </w:t>
      </w:r>
      <w:r w:rsidRPr="00A90C78">
        <w:rPr>
          <w:color w:val="000000" w:themeColor="text1"/>
          <w:u w:val="single"/>
        </w:rPr>
        <w:t xml:space="preserve">Harvard economist Richard Frank summed it up this way: “If drug companies claim lowering drug prices means somewhat fewer new drug launches, remember that there are </w:t>
      </w:r>
      <w:r w:rsidRPr="00A90C78">
        <w:rPr>
          <w:b/>
          <w:bCs/>
          <w:color w:val="000000" w:themeColor="text1"/>
          <w:u w:val="single"/>
        </w:rPr>
        <w:t>numerous new products sold every year whose elimination would have little to no impact on the health of Americans</w:t>
      </w:r>
      <w:r w:rsidRPr="00A90C78">
        <w:rPr>
          <w:color w:val="000000" w:themeColor="text1"/>
          <w:sz w:val="16"/>
        </w:rPr>
        <w:t xml:space="preserve">.”23 If our current system of drug development does not result primarily in truly innovative drugs, we can’t let the pharmaceutical industry use the threat of R&amp;D cuts as a scapegoat to thwart reforms. </w:t>
      </w:r>
      <w:r w:rsidRPr="00A90C78">
        <w:rPr>
          <w:color w:val="000000" w:themeColor="text1"/>
          <w:u w:val="single"/>
        </w:rPr>
        <w:t>We can create a system that incentivizes valuable innovation that delivers meaningful clinical benefit to patients — instead of repurposing old drugs.</w:t>
      </w:r>
    </w:p>
    <w:p w14:paraId="53842C69" w14:textId="77777777" w:rsidR="00A90C78" w:rsidRPr="00A90C78" w:rsidRDefault="00A90C78" w:rsidP="00A90C78">
      <w:pPr>
        <w:pStyle w:val="Heading4"/>
        <w:rPr>
          <w:color w:val="000000" w:themeColor="text1"/>
        </w:rPr>
      </w:pPr>
      <w:r w:rsidRPr="00A90C78">
        <w:rPr>
          <w:color w:val="000000" w:themeColor="text1"/>
        </w:rPr>
        <w:t xml:space="preserve">The </w:t>
      </w:r>
      <w:r w:rsidRPr="00A90C78">
        <w:rPr>
          <w:color w:val="000000" w:themeColor="text1"/>
          <w:u w:val="single"/>
        </w:rPr>
        <w:t>only</w:t>
      </w:r>
      <w:r w:rsidRPr="00A90C78">
        <w:rPr>
          <w:color w:val="000000" w:themeColor="text1"/>
        </w:rPr>
        <w:t xml:space="preserve"> major study </w:t>
      </w:r>
      <w:r w:rsidRPr="00A90C78">
        <w:rPr>
          <w:color w:val="000000" w:themeColor="text1"/>
          <w:u w:val="single"/>
        </w:rPr>
        <w:t>confirms</w:t>
      </w:r>
      <w:r w:rsidRPr="00A90C78">
        <w:rPr>
          <w:color w:val="000000" w:themeColor="text1"/>
        </w:rPr>
        <w:t xml:space="preserve"> our Internal Link – Evergreening </w:t>
      </w:r>
      <w:r w:rsidRPr="00A90C78">
        <w:rPr>
          <w:color w:val="000000" w:themeColor="text1"/>
          <w:u w:val="single"/>
        </w:rPr>
        <w:t>decimates competition</w:t>
      </w:r>
      <w:r w:rsidRPr="00A90C78">
        <w:rPr>
          <w:color w:val="000000" w:themeColor="text1"/>
        </w:rPr>
        <w:t xml:space="preserve"> by resulting in </w:t>
      </w:r>
      <w:r w:rsidRPr="00A90C78">
        <w:rPr>
          <w:color w:val="000000" w:themeColor="text1"/>
          <w:u w:val="single"/>
        </w:rPr>
        <w:t>functional monopolies</w:t>
      </w:r>
      <w:r w:rsidRPr="00A90C78">
        <w:rPr>
          <w:color w:val="000000" w:themeColor="text1"/>
        </w:rPr>
        <w:t xml:space="preserve"> </w:t>
      </w:r>
    </w:p>
    <w:p w14:paraId="10A89EE0" w14:textId="77777777" w:rsidR="00A90C78" w:rsidRPr="00A90C78" w:rsidRDefault="00A90C78" w:rsidP="00A90C78">
      <w:pPr>
        <w:rPr>
          <w:color w:val="000000" w:themeColor="text1"/>
        </w:rPr>
      </w:pPr>
      <w:r w:rsidRPr="00A90C78">
        <w:rPr>
          <w:rStyle w:val="Style13ptBold"/>
          <w:color w:val="000000" w:themeColor="text1"/>
        </w:rPr>
        <w:t>Arnold Ventures 20</w:t>
      </w:r>
      <w:r w:rsidRPr="00A90C78">
        <w:rPr>
          <w:color w:val="000000" w:themeColor="text1"/>
        </w:rPr>
        <w:t xml:space="preserve"> 9-24-2020 "'Evergreening' Stunts Competition, Costs Consumers and Taxpayers" </w:t>
      </w:r>
      <w:hyperlink r:id="rId11" w:history="1">
        <w:r w:rsidRPr="00A90C78">
          <w:rPr>
            <w:rStyle w:val="Hyperlink"/>
            <w:color w:val="000000" w:themeColor="text1"/>
          </w:rPr>
          <w:t>https://www.arnoldventures.org/stories/evergreening-stunts-competition-costs-consumers-and-taxpayers/</w:t>
        </w:r>
      </w:hyperlink>
      <w:r w:rsidRPr="00A90C78">
        <w:rPr>
          <w:color w:val="000000" w:themeColor="text1"/>
        </w:rPr>
        <w:t xml:space="preserve"> (Arnold Ventures is focused on evidence-based giving in a wide range of categories including: criminal justice, education, health care, and public finance)//Elmer </w:t>
      </w:r>
    </w:p>
    <w:p w14:paraId="2FE3ABFA" w14:textId="77777777" w:rsidR="00A90C78" w:rsidRPr="00A90C78" w:rsidRDefault="00A90C78" w:rsidP="00A90C78">
      <w:pPr>
        <w:rPr>
          <w:color w:val="000000" w:themeColor="text1"/>
          <w:sz w:val="16"/>
          <w:szCs w:val="24"/>
        </w:rPr>
      </w:pPr>
      <w:r w:rsidRPr="00A90C78">
        <w:rPr>
          <w:color w:val="000000" w:themeColor="text1"/>
          <w:szCs w:val="24"/>
          <w:u w:val="single"/>
        </w:rPr>
        <w:t xml:space="preserve">In 2011, Elsa </w:t>
      </w:r>
      <w:proofErr w:type="spellStart"/>
      <w:r w:rsidRPr="00A90C78">
        <w:rPr>
          <w:color w:val="000000" w:themeColor="text1"/>
          <w:szCs w:val="24"/>
          <w:u w:val="single"/>
        </w:rPr>
        <w:t>Dixler</w:t>
      </w:r>
      <w:proofErr w:type="spellEnd"/>
      <w:r w:rsidRPr="00A90C78">
        <w:rPr>
          <w:color w:val="000000" w:themeColor="text1"/>
          <w:szCs w:val="24"/>
          <w:u w:val="single"/>
        </w:rPr>
        <w:t xml:space="preserve"> was diagnosed with multiple myeloma. That August, she was prescribed Revlimid, a drug that had come on the market six years earlier</w:t>
      </w:r>
      <w:r w:rsidRPr="00A90C78">
        <w:rPr>
          <w:color w:val="000000" w:themeColor="text1"/>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A90C78">
        <w:rPr>
          <w:color w:val="000000" w:themeColor="text1"/>
          <w:sz w:val="16"/>
          <w:szCs w:val="24"/>
        </w:rPr>
        <w:t>Ph.D</w:t>
      </w:r>
      <w:proofErr w:type="spellEnd"/>
      <w:r w:rsidRPr="00A90C78">
        <w:rPr>
          <w:color w:val="000000" w:themeColor="text1"/>
          <w:sz w:val="16"/>
          <w:szCs w:val="24"/>
        </w:rPr>
        <w:t xml:space="preserve">, and have a pretty normal life,” said </w:t>
      </w:r>
      <w:proofErr w:type="spellStart"/>
      <w:r w:rsidRPr="00A90C78">
        <w:rPr>
          <w:color w:val="000000" w:themeColor="text1"/>
          <w:sz w:val="16"/>
          <w:szCs w:val="24"/>
        </w:rPr>
        <w:t>Dixler</w:t>
      </w:r>
      <w:proofErr w:type="spellEnd"/>
      <w:r w:rsidRPr="00A90C78">
        <w:rPr>
          <w:color w:val="000000" w:themeColor="text1"/>
          <w:sz w:val="16"/>
          <w:szCs w:val="24"/>
        </w:rPr>
        <w:t xml:space="preserve">, a Brooklyn resident who is now 74. “So, on the one hand, I feel enormously grateful.” </w:t>
      </w:r>
      <w:r w:rsidRPr="00A90C78">
        <w:rPr>
          <w:color w:val="000000" w:themeColor="text1"/>
          <w:szCs w:val="24"/>
          <w:u w:val="single"/>
        </w:rPr>
        <w:t xml:space="preserve">But </w:t>
      </w:r>
      <w:proofErr w:type="spellStart"/>
      <w:r w:rsidRPr="00A90C78">
        <w:rPr>
          <w:color w:val="000000" w:themeColor="text1"/>
          <w:szCs w:val="24"/>
          <w:u w:val="single"/>
        </w:rPr>
        <w:t>Dixler’s</w:t>
      </w:r>
      <w:proofErr w:type="spellEnd"/>
      <w:r w:rsidRPr="00A90C78">
        <w:rPr>
          <w:color w:val="000000" w:themeColor="text1"/>
          <w:szCs w:val="24"/>
          <w:u w:val="single"/>
        </w:rPr>
        <w:t xml:space="preserve"> normal life has come at a steep financial cost to her family and to taxpayers. Revlimid typically costs nearly $800 per capsule, and </w:t>
      </w:r>
      <w:proofErr w:type="spellStart"/>
      <w:r w:rsidRPr="00A90C78">
        <w:rPr>
          <w:color w:val="000000" w:themeColor="text1"/>
          <w:szCs w:val="24"/>
          <w:u w:val="single"/>
        </w:rPr>
        <w:t>Dixler</w:t>
      </w:r>
      <w:proofErr w:type="spellEnd"/>
      <w:r w:rsidRPr="00A90C78">
        <w:rPr>
          <w:color w:val="000000" w:themeColor="text1"/>
          <w:szCs w:val="24"/>
          <w:u w:val="single"/>
        </w:rPr>
        <w:t xml:space="preserve"> takes one capsule per day for 21 days, then seven days off, and then resumes her daily dose, requiring 273 capsules a year</w:t>
      </w:r>
      <w:r w:rsidRPr="00A90C78">
        <w:rPr>
          <w:color w:val="000000" w:themeColor="text1"/>
          <w:sz w:val="16"/>
          <w:szCs w:val="24"/>
        </w:rPr>
        <w:t xml:space="preserve">. Since retiring from The New York Times at the end of 2017, she has been on Medicare. </w:t>
      </w:r>
      <w:proofErr w:type="spellStart"/>
      <w:r w:rsidRPr="00A90C78">
        <w:rPr>
          <w:color w:val="000000" w:themeColor="text1"/>
          <w:sz w:val="16"/>
          <w:szCs w:val="24"/>
        </w:rPr>
        <w:t>Dixler</w:t>
      </w:r>
      <w:proofErr w:type="spellEnd"/>
      <w:r w:rsidRPr="00A90C78">
        <w:rPr>
          <w:color w:val="000000" w:themeColor="text1"/>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A90C78">
        <w:rPr>
          <w:color w:val="000000" w:themeColor="text1"/>
          <w:szCs w:val="24"/>
          <w:highlight w:val="green"/>
          <w:u w:val="single"/>
        </w:rPr>
        <w:t xml:space="preserve">Revlimid should have </w:t>
      </w:r>
      <w:r w:rsidRPr="00A90C78">
        <w:rPr>
          <w:b/>
          <w:bCs/>
          <w:color w:val="000000" w:themeColor="text1"/>
          <w:szCs w:val="24"/>
          <w:highlight w:val="green"/>
          <w:u w:val="single"/>
        </w:rPr>
        <w:t>been subject to competition</w:t>
      </w:r>
      <w:r w:rsidRPr="00A90C78">
        <w:rPr>
          <w:color w:val="000000" w:themeColor="text1"/>
          <w:szCs w:val="24"/>
          <w:highlight w:val="green"/>
          <w:u w:val="single"/>
        </w:rPr>
        <w:t xml:space="preserve"> </w:t>
      </w:r>
      <w:r w:rsidRPr="00A90C78">
        <w:rPr>
          <w:color w:val="000000" w:themeColor="text1"/>
          <w:szCs w:val="24"/>
          <w:u w:val="single"/>
        </w:rPr>
        <w:t xml:space="preserve">from generic drug makers starting </w:t>
      </w:r>
      <w:r w:rsidRPr="00A90C78">
        <w:rPr>
          <w:color w:val="000000" w:themeColor="text1"/>
          <w:szCs w:val="24"/>
          <w:highlight w:val="green"/>
          <w:u w:val="single"/>
        </w:rPr>
        <w:t>in 2009</w:t>
      </w:r>
      <w:r w:rsidRPr="00A90C78">
        <w:rPr>
          <w:color w:val="000000" w:themeColor="text1"/>
          <w:szCs w:val="24"/>
          <w:u w:val="single"/>
        </w:rPr>
        <w:t>, bringing down its cost by many orders of magnitude</w:t>
      </w:r>
      <w:r w:rsidRPr="00A90C78">
        <w:rPr>
          <w:color w:val="000000" w:themeColor="text1"/>
          <w:sz w:val="16"/>
          <w:szCs w:val="24"/>
        </w:rPr>
        <w:t xml:space="preserve">. But </w:t>
      </w:r>
      <w:r w:rsidRPr="00A90C78">
        <w:rPr>
          <w:color w:val="000000" w:themeColor="text1"/>
          <w:szCs w:val="24"/>
          <w:highlight w:val="green"/>
          <w:u w:val="single"/>
        </w:rPr>
        <w:t>by obtaining</w:t>
      </w:r>
      <w:r w:rsidRPr="00A90C78">
        <w:rPr>
          <w:color w:val="000000" w:themeColor="text1"/>
          <w:sz w:val="16"/>
          <w:szCs w:val="24"/>
          <w:highlight w:val="green"/>
        </w:rPr>
        <w:t xml:space="preserve"> </w:t>
      </w:r>
      <w:r w:rsidRPr="00A90C78">
        <w:rPr>
          <w:b/>
          <w:bCs/>
          <w:color w:val="000000" w:themeColor="text1"/>
          <w:szCs w:val="24"/>
          <w:highlight w:val="green"/>
          <w:u w:val="single"/>
        </w:rPr>
        <w:t>27 additional patents</w:t>
      </w:r>
      <w:r w:rsidRPr="00A90C78">
        <w:rPr>
          <w:color w:val="000000" w:themeColor="text1"/>
          <w:sz w:val="16"/>
          <w:szCs w:val="24"/>
        </w:rPr>
        <w:t xml:space="preserve">, eight orphan drug exclusivities and 91 total additional protections from the U.S. Food and Drug Administration (FDA) </w:t>
      </w:r>
      <w:r w:rsidRPr="00A90C78">
        <w:rPr>
          <w:color w:val="000000" w:themeColor="text1"/>
          <w:szCs w:val="24"/>
          <w:u w:val="single"/>
        </w:rPr>
        <w:t xml:space="preserve">since Revlimid’s introduction in 2005, </w:t>
      </w:r>
      <w:r w:rsidRPr="00A90C78">
        <w:rPr>
          <w:color w:val="000000" w:themeColor="text1"/>
          <w:szCs w:val="24"/>
          <w:highlight w:val="green"/>
          <w:u w:val="single"/>
        </w:rPr>
        <w:t>its manufacturer</w:t>
      </w:r>
      <w:r w:rsidRPr="00A90C78">
        <w:rPr>
          <w:color w:val="000000" w:themeColor="text1"/>
          <w:szCs w:val="24"/>
          <w:u w:val="single"/>
        </w:rPr>
        <w:t xml:space="preserve">, Celgene, has </w:t>
      </w:r>
      <w:r w:rsidRPr="00A90C78">
        <w:rPr>
          <w:color w:val="000000" w:themeColor="text1"/>
          <w:szCs w:val="24"/>
          <w:highlight w:val="green"/>
          <w:u w:val="single"/>
        </w:rPr>
        <w:t xml:space="preserve">extended </w:t>
      </w:r>
      <w:r w:rsidRPr="00A90C78">
        <w:rPr>
          <w:color w:val="000000" w:themeColor="text1"/>
          <w:szCs w:val="24"/>
          <w:u w:val="single"/>
        </w:rPr>
        <w:t xml:space="preserve">the drug’s </w:t>
      </w:r>
      <w:r w:rsidRPr="00A90C78">
        <w:rPr>
          <w:b/>
          <w:bCs/>
          <w:color w:val="000000" w:themeColor="text1"/>
          <w:szCs w:val="24"/>
          <w:highlight w:val="green"/>
          <w:u w:val="single"/>
          <w:bdr w:val="single" w:sz="4" w:space="0" w:color="auto"/>
        </w:rPr>
        <w:t>monopoly</w:t>
      </w:r>
      <w:r w:rsidRPr="00A90C78">
        <w:rPr>
          <w:color w:val="000000" w:themeColor="text1"/>
          <w:szCs w:val="24"/>
          <w:highlight w:val="green"/>
          <w:u w:val="single"/>
          <w:bdr w:val="single" w:sz="4" w:space="0" w:color="auto"/>
        </w:rPr>
        <w:t xml:space="preserve"> </w:t>
      </w:r>
      <w:r w:rsidRPr="00A90C78">
        <w:rPr>
          <w:b/>
          <w:bCs/>
          <w:color w:val="000000" w:themeColor="text1"/>
          <w:szCs w:val="24"/>
          <w:highlight w:val="green"/>
          <w:u w:val="single"/>
          <w:bdr w:val="single" w:sz="4" w:space="0" w:color="auto"/>
        </w:rPr>
        <w:t>period</w:t>
      </w:r>
      <w:r w:rsidRPr="00A90C78">
        <w:rPr>
          <w:color w:val="000000" w:themeColor="text1"/>
          <w:szCs w:val="24"/>
          <w:highlight w:val="green"/>
          <w:u w:val="single"/>
          <w:bdr w:val="single" w:sz="4" w:space="0" w:color="auto"/>
        </w:rPr>
        <w:t xml:space="preserve"> </w:t>
      </w:r>
      <w:r w:rsidRPr="00A90C78">
        <w:rPr>
          <w:b/>
          <w:bCs/>
          <w:color w:val="000000" w:themeColor="text1"/>
          <w:szCs w:val="24"/>
          <w:highlight w:val="green"/>
          <w:u w:val="single"/>
          <w:bdr w:val="single" w:sz="4" w:space="0" w:color="auto"/>
        </w:rPr>
        <w:t>by 18 years</w:t>
      </w:r>
      <w:r w:rsidRPr="00A90C78">
        <w:rPr>
          <w:color w:val="000000" w:themeColor="text1"/>
          <w:szCs w:val="24"/>
          <w:highlight w:val="green"/>
          <w:u w:val="single"/>
        </w:rPr>
        <w:t xml:space="preserve"> </w:t>
      </w:r>
      <w:r w:rsidRPr="00A90C78">
        <w:rPr>
          <w:color w:val="000000" w:themeColor="text1"/>
          <w:szCs w:val="24"/>
          <w:u w:val="single"/>
        </w:rPr>
        <w:t>— through March 8, 2028</w:t>
      </w:r>
      <w:r w:rsidRPr="00A90C78">
        <w:rPr>
          <w:color w:val="000000" w:themeColor="text1"/>
          <w:sz w:val="16"/>
          <w:szCs w:val="24"/>
        </w:rPr>
        <w:t xml:space="preserve">. “I cannot fathom </w:t>
      </w:r>
      <w:r w:rsidRPr="00A90C78">
        <w:rPr>
          <w:color w:val="000000" w:themeColor="text1"/>
          <w:szCs w:val="24"/>
          <w:u w:val="single"/>
        </w:rPr>
        <w:t xml:space="preserve">the immorality of a business that relies on </w:t>
      </w:r>
      <w:r w:rsidRPr="00A90C78">
        <w:rPr>
          <w:b/>
          <w:bCs/>
          <w:color w:val="000000" w:themeColor="text1"/>
          <w:szCs w:val="24"/>
          <w:highlight w:val="green"/>
          <w:u w:val="single"/>
          <w:bdr w:val="single" w:sz="4" w:space="0" w:color="auto"/>
        </w:rPr>
        <w:t>squeezing people with cancer</w:t>
      </w:r>
      <w:r w:rsidRPr="00A90C78">
        <w:rPr>
          <w:color w:val="000000" w:themeColor="text1"/>
          <w:sz w:val="16"/>
          <w:szCs w:val="24"/>
        </w:rPr>
        <w:t xml:space="preserve">,” </w:t>
      </w:r>
      <w:proofErr w:type="spellStart"/>
      <w:r w:rsidRPr="00A90C78">
        <w:rPr>
          <w:color w:val="000000" w:themeColor="text1"/>
          <w:sz w:val="16"/>
          <w:szCs w:val="24"/>
        </w:rPr>
        <w:t>Dixler</w:t>
      </w:r>
      <w:proofErr w:type="spellEnd"/>
      <w:r w:rsidRPr="00A90C78">
        <w:rPr>
          <w:color w:val="000000" w:themeColor="text1"/>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A90C78">
        <w:rPr>
          <w:color w:val="000000" w:themeColor="text1"/>
          <w:szCs w:val="24"/>
          <w:u w:val="single"/>
        </w:rPr>
        <w:t>They didn’t invent a new drug, rather, they found a new use for it,” she said.</w:t>
      </w:r>
      <w:r w:rsidRPr="00A90C78">
        <w:rPr>
          <w:color w:val="000000" w:themeColor="text1"/>
          <w:sz w:val="16"/>
          <w:szCs w:val="24"/>
        </w:rPr>
        <w:t xml:space="preserve"> “</w:t>
      </w:r>
      <w:r w:rsidRPr="00A90C78">
        <w:rPr>
          <w:color w:val="000000" w:themeColor="text1"/>
          <w:szCs w:val="24"/>
          <w:u w:val="single"/>
        </w:rPr>
        <w:t>The cost of Revlimid has imposed constraints on our retirement</w:t>
      </w:r>
      <w:r w:rsidRPr="00A90C78">
        <w:rPr>
          <w:color w:val="000000" w:themeColor="text1"/>
          <w:sz w:val="16"/>
          <w:szCs w:val="24"/>
        </w:rPr>
        <w:t xml:space="preserve">,” </w:t>
      </w:r>
      <w:proofErr w:type="spellStart"/>
      <w:r w:rsidRPr="00A90C78">
        <w:rPr>
          <w:color w:val="000000" w:themeColor="text1"/>
          <w:sz w:val="16"/>
          <w:szCs w:val="24"/>
        </w:rPr>
        <w:t>Dixler</w:t>
      </w:r>
      <w:proofErr w:type="spellEnd"/>
      <w:r w:rsidRPr="00A90C78">
        <w:rPr>
          <w:color w:val="000000" w:themeColor="text1"/>
          <w:sz w:val="16"/>
          <w:szCs w:val="24"/>
        </w:rPr>
        <w:t xml:space="preserve"> said, “but when I hear other people’s stories, I feel very lucky. A lot of people have been devastated financially.” </w:t>
      </w:r>
      <w:r w:rsidRPr="00A90C78">
        <w:rPr>
          <w:color w:val="000000" w:themeColor="text1"/>
          <w:szCs w:val="24"/>
          <w:u w:val="single"/>
        </w:rPr>
        <w:t>Revlimid is a case study in a process known as “</w:t>
      </w:r>
      <w:r w:rsidRPr="00A90C78">
        <w:rPr>
          <w:color w:val="000000" w:themeColor="text1"/>
          <w:szCs w:val="24"/>
          <w:highlight w:val="green"/>
          <w:u w:val="single"/>
        </w:rPr>
        <w:t>evergreening</w:t>
      </w:r>
      <w:r w:rsidRPr="00A90C78">
        <w:rPr>
          <w:color w:val="000000" w:themeColor="text1"/>
          <w:szCs w:val="24"/>
          <w:u w:val="single"/>
        </w:rPr>
        <w:t xml:space="preserve">” — </w:t>
      </w:r>
      <w:r w:rsidRPr="00A90C78">
        <w:rPr>
          <w:color w:val="000000" w:themeColor="text1"/>
          <w:szCs w:val="24"/>
          <w:highlight w:val="green"/>
          <w:u w:val="single"/>
        </w:rPr>
        <w:t>artificially sustaining a monopoly for</w:t>
      </w:r>
      <w:r w:rsidRPr="00A90C78">
        <w:rPr>
          <w:color w:val="000000" w:themeColor="text1"/>
          <w:szCs w:val="24"/>
          <w:u w:val="single"/>
        </w:rPr>
        <w:t xml:space="preserve"> years and even </w:t>
      </w:r>
      <w:r w:rsidRPr="00A90C78">
        <w:rPr>
          <w:color w:val="000000" w:themeColor="text1"/>
          <w:szCs w:val="24"/>
          <w:highlight w:val="green"/>
          <w:u w:val="single"/>
        </w:rPr>
        <w:t xml:space="preserve">decades </w:t>
      </w:r>
      <w:r w:rsidRPr="00A90C78">
        <w:rPr>
          <w:color w:val="000000" w:themeColor="text1"/>
          <w:szCs w:val="24"/>
          <w:u w:val="single"/>
        </w:rPr>
        <w:t>by manipulating intellectual property laws and regulations</w:t>
      </w:r>
      <w:r w:rsidRPr="00A90C78">
        <w:rPr>
          <w:color w:val="000000" w:themeColor="text1"/>
          <w:sz w:val="16"/>
          <w:szCs w:val="24"/>
        </w:rPr>
        <w:t xml:space="preserve">. </w:t>
      </w:r>
      <w:r w:rsidRPr="00A90C78">
        <w:rPr>
          <w:color w:val="000000" w:themeColor="text1"/>
          <w:szCs w:val="24"/>
          <w:u w:val="single"/>
        </w:rPr>
        <w:t xml:space="preserve">Evergreening is </w:t>
      </w:r>
      <w:r w:rsidRPr="00A90C78">
        <w:rPr>
          <w:color w:val="000000" w:themeColor="text1"/>
          <w:szCs w:val="24"/>
          <w:highlight w:val="green"/>
          <w:u w:val="single"/>
        </w:rPr>
        <w:t xml:space="preserve">most commonly </w:t>
      </w:r>
      <w:r w:rsidRPr="00A90C78">
        <w:rPr>
          <w:color w:val="000000" w:themeColor="text1"/>
          <w:szCs w:val="24"/>
          <w:u w:val="single"/>
        </w:rPr>
        <w:t xml:space="preserve">used </w:t>
      </w:r>
      <w:r w:rsidRPr="00A90C78">
        <w:rPr>
          <w:color w:val="000000" w:themeColor="text1"/>
          <w:szCs w:val="24"/>
          <w:highlight w:val="green"/>
          <w:u w:val="single"/>
        </w:rPr>
        <w:t xml:space="preserve">with blockbuster drugs </w:t>
      </w:r>
      <w:r w:rsidRPr="00A90C78">
        <w:rPr>
          <w:color w:val="000000" w:themeColor="text1"/>
          <w:szCs w:val="24"/>
          <w:u w:val="single"/>
        </w:rPr>
        <w:t xml:space="preserve">generating the highest prices and profits. </w:t>
      </w:r>
      <w:r w:rsidRPr="00A90C78">
        <w:rPr>
          <w:b/>
          <w:bCs/>
          <w:color w:val="000000" w:themeColor="text1"/>
          <w:szCs w:val="24"/>
          <w:highlight w:val="green"/>
          <w:u w:val="single"/>
        </w:rPr>
        <w:t xml:space="preserve">Of </w:t>
      </w:r>
      <w:r w:rsidRPr="00A90C78">
        <w:rPr>
          <w:b/>
          <w:bCs/>
          <w:color w:val="000000" w:themeColor="text1"/>
          <w:szCs w:val="24"/>
          <w:u w:val="single"/>
        </w:rPr>
        <w:t xml:space="preserve">the roughly </w:t>
      </w:r>
      <w:r w:rsidRPr="00A90C78">
        <w:rPr>
          <w:b/>
          <w:bCs/>
          <w:color w:val="000000" w:themeColor="text1"/>
          <w:szCs w:val="24"/>
          <w:highlight w:val="green"/>
          <w:u w:val="single"/>
        </w:rPr>
        <w:t>100 best-selling drugs</w:t>
      </w:r>
      <w:r w:rsidRPr="00A90C78">
        <w:rPr>
          <w:b/>
          <w:bCs/>
          <w:color w:val="000000" w:themeColor="text1"/>
          <w:szCs w:val="24"/>
          <w:u w:val="single"/>
        </w:rPr>
        <w:t xml:space="preserve">, more than </w:t>
      </w:r>
      <w:r w:rsidRPr="00A90C78">
        <w:rPr>
          <w:b/>
          <w:bCs/>
          <w:color w:val="000000" w:themeColor="text1"/>
          <w:szCs w:val="24"/>
          <w:highlight w:val="green"/>
          <w:u w:val="single"/>
        </w:rPr>
        <w:t xml:space="preserve">70 percent have extended </w:t>
      </w:r>
      <w:r w:rsidRPr="00A90C78">
        <w:rPr>
          <w:b/>
          <w:bCs/>
          <w:color w:val="000000" w:themeColor="text1"/>
          <w:szCs w:val="24"/>
          <w:u w:val="single"/>
        </w:rPr>
        <w:t xml:space="preserve">their </w:t>
      </w:r>
      <w:r w:rsidRPr="00A90C78">
        <w:rPr>
          <w:b/>
          <w:bCs/>
          <w:color w:val="000000" w:themeColor="text1"/>
          <w:szCs w:val="24"/>
          <w:highlight w:val="green"/>
          <w:u w:val="single"/>
        </w:rPr>
        <w:t>protection</w:t>
      </w:r>
      <w:r w:rsidRPr="00A90C78">
        <w:rPr>
          <w:color w:val="000000" w:themeColor="text1"/>
          <w:szCs w:val="24"/>
          <w:highlight w:val="green"/>
          <w:u w:val="single"/>
        </w:rPr>
        <w:t xml:space="preserve"> </w:t>
      </w:r>
      <w:r w:rsidRPr="00A90C78">
        <w:rPr>
          <w:color w:val="000000" w:themeColor="text1"/>
          <w:szCs w:val="24"/>
          <w:u w:val="single"/>
        </w:rPr>
        <w:t>from competition at least once.</w:t>
      </w:r>
      <w:r w:rsidRPr="00A90C78">
        <w:rPr>
          <w:color w:val="000000" w:themeColor="text1"/>
          <w:sz w:val="16"/>
          <w:szCs w:val="24"/>
        </w:rPr>
        <w:t xml:space="preserve"> More than half have extended the protection cliff multiple times. </w:t>
      </w:r>
      <w:r w:rsidRPr="00A90C78">
        <w:rPr>
          <w:color w:val="000000" w:themeColor="text1"/>
          <w:szCs w:val="24"/>
          <w:u w:val="single"/>
        </w:rPr>
        <w:t xml:space="preserve">The true scope and cost of evergreening has been </w:t>
      </w:r>
      <w:r w:rsidRPr="00A90C78">
        <w:rPr>
          <w:color w:val="000000" w:themeColor="text1"/>
          <w:szCs w:val="24"/>
          <w:highlight w:val="green"/>
          <w:u w:val="single"/>
        </w:rPr>
        <w:t xml:space="preserve">brought into </w:t>
      </w:r>
      <w:r w:rsidRPr="00A90C78">
        <w:rPr>
          <w:color w:val="000000" w:themeColor="text1"/>
          <w:szCs w:val="24"/>
          <w:u w:val="single"/>
        </w:rPr>
        <w:t xml:space="preserve">sharper </w:t>
      </w:r>
      <w:r w:rsidRPr="00A90C78">
        <w:rPr>
          <w:color w:val="000000" w:themeColor="text1"/>
          <w:szCs w:val="24"/>
          <w:highlight w:val="green"/>
          <w:u w:val="single"/>
        </w:rPr>
        <w:t xml:space="preserve">focus by </w:t>
      </w:r>
      <w:r w:rsidRPr="00A90C78">
        <w:rPr>
          <w:color w:val="000000" w:themeColor="text1"/>
          <w:szCs w:val="24"/>
          <w:u w:val="single"/>
        </w:rPr>
        <w:t xml:space="preserve">a groundbreaking, publicly available, </w:t>
      </w:r>
      <w:r w:rsidRPr="00A90C78">
        <w:rPr>
          <w:color w:val="000000" w:themeColor="text1"/>
          <w:szCs w:val="24"/>
          <w:highlight w:val="green"/>
          <w:u w:val="single"/>
        </w:rPr>
        <w:t xml:space="preserve">comprehensive database </w:t>
      </w:r>
      <w:r w:rsidRPr="00A90C78">
        <w:rPr>
          <w:color w:val="000000" w:themeColor="text1"/>
          <w:szCs w:val="24"/>
          <w:u w:val="single"/>
        </w:rPr>
        <w:t>released Thursday by the Center for Innovation at the University of California Hastings College of Law and supported by Arnold Ventures</w:t>
      </w:r>
      <w:r w:rsidRPr="00A90C78">
        <w:rPr>
          <w:color w:val="000000" w:themeColor="text1"/>
          <w:sz w:val="16"/>
          <w:szCs w:val="24"/>
        </w:rPr>
        <w:t xml:space="preserve">. </w:t>
      </w:r>
      <w:r w:rsidRPr="00A90C78">
        <w:rPr>
          <w:b/>
          <w:bCs/>
          <w:color w:val="000000" w:themeColor="text1"/>
          <w:szCs w:val="24"/>
          <w:u w:val="single"/>
        </w:rPr>
        <w:t>The Evergreen Drug Patent Search is the first database to exhaustively track the patent protections filed by pharmaceutical companies</w:t>
      </w:r>
      <w:r w:rsidRPr="00A90C78">
        <w:rPr>
          <w:color w:val="000000" w:themeColor="text1"/>
          <w:sz w:val="16"/>
          <w:szCs w:val="24"/>
        </w:rPr>
        <w:t xml:space="preserve">. </w:t>
      </w:r>
      <w:r w:rsidRPr="00A90C78">
        <w:rPr>
          <w:color w:val="000000" w:themeColor="text1"/>
          <w:szCs w:val="24"/>
          <w:u w:val="single"/>
        </w:rPr>
        <w:t>Using data from 2005 to 2018</w:t>
      </w:r>
      <w:r w:rsidRPr="00A90C78">
        <w:rPr>
          <w:color w:val="000000" w:themeColor="text1"/>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A90C78">
        <w:rPr>
          <w:color w:val="000000" w:themeColor="text1"/>
          <w:szCs w:val="24"/>
          <w:u w:val="single"/>
        </w:rPr>
        <w:t xml:space="preserve">But it’s not what we’re seeing in the drug industry. “With evergreening, pharmaceutical companies repeatedly make slight, often trivial, </w:t>
      </w:r>
      <w:r w:rsidRPr="00A90C78">
        <w:rPr>
          <w:color w:val="000000" w:themeColor="text1"/>
          <w:szCs w:val="24"/>
          <w:u w:val="single"/>
        </w:rPr>
        <w:lastRenderedPageBreak/>
        <w:t>modifications to drugs, dosage levels, delivery systems or other aspects to obtain new protections,”</w:t>
      </w:r>
      <w:r w:rsidRPr="00A90C78">
        <w:rPr>
          <w:color w:val="000000" w:themeColor="text1"/>
          <w:sz w:val="16"/>
          <w:szCs w:val="24"/>
        </w:rPr>
        <w:t xml:space="preserve"> she said. “They pile these protections on over and over again — so often that 78 percent of the drugs associated with new patents were not new drugs coming on the market, but existing drugs.” </w:t>
      </w:r>
      <w:r w:rsidRPr="00A90C78">
        <w:rPr>
          <w:color w:val="000000" w:themeColor="text1"/>
          <w:szCs w:val="24"/>
          <w:highlight w:val="green"/>
          <w:u w:val="single"/>
        </w:rPr>
        <w:t xml:space="preserve">Competition is </w:t>
      </w:r>
      <w:r w:rsidRPr="00A90C78">
        <w:rPr>
          <w:color w:val="000000" w:themeColor="text1"/>
          <w:szCs w:val="24"/>
          <w:u w:val="single"/>
        </w:rPr>
        <w:t xml:space="preserve">the backbone of the U.S. economy. But it’s </w:t>
      </w:r>
      <w:r w:rsidRPr="00A90C78">
        <w:rPr>
          <w:color w:val="000000" w:themeColor="text1"/>
          <w:szCs w:val="24"/>
          <w:highlight w:val="green"/>
          <w:u w:val="single"/>
        </w:rPr>
        <w:t xml:space="preserve">not what we’re </w:t>
      </w:r>
      <w:r w:rsidRPr="00A90C78">
        <w:rPr>
          <w:b/>
          <w:bCs/>
          <w:color w:val="000000" w:themeColor="text1"/>
          <w:szCs w:val="24"/>
          <w:highlight w:val="green"/>
          <w:u w:val="single"/>
        </w:rPr>
        <w:t>seeing in the drug industry</w:t>
      </w:r>
      <w:r w:rsidRPr="00A90C78">
        <w:rPr>
          <w:color w:val="000000" w:themeColor="text1"/>
          <w:sz w:val="16"/>
          <w:szCs w:val="24"/>
        </w:rPr>
        <w:t xml:space="preserve">. Professor Robin Feldman Director of the UC Hastings Center for Innovation In recent decades, </w:t>
      </w:r>
      <w:r w:rsidRPr="00A90C78">
        <w:rPr>
          <w:color w:val="000000" w:themeColor="text1"/>
          <w:szCs w:val="24"/>
          <w:u w:val="single"/>
        </w:rPr>
        <w:t>evergreening has systematically undermined the Drug Price Competition and Patent Term Restoration Act of 1984, which created the generic drug industry.</w:t>
      </w:r>
      <w:r w:rsidRPr="00A90C78">
        <w:rPr>
          <w:color w:val="000000" w:themeColor="text1"/>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90C78">
        <w:rPr>
          <w:color w:val="000000" w:themeColor="text1"/>
          <w:szCs w:val="24"/>
          <w:highlight w:val="green"/>
          <w:u w:val="single"/>
        </w:rPr>
        <w:t xml:space="preserve">Drug prices </w:t>
      </w:r>
      <w:r w:rsidRPr="00A90C78">
        <w:rPr>
          <w:color w:val="000000" w:themeColor="text1"/>
          <w:szCs w:val="24"/>
          <w:u w:val="single"/>
        </w:rPr>
        <w:t xml:space="preserve">typically </w:t>
      </w:r>
      <w:r w:rsidRPr="00A90C78">
        <w:rPr>
          <w:color w:val="000000" w:themeColor="text1"/>
          <w:szCs w:val="24"/>
          <w:highlight w:val="green"/>
          <w:u w:val="single"/>
        </w:rPr>
        <w:t xml:space="preserve">drop by </w:t>
      </w:r>
      <w:r w:rsidRPr="00A90C78">
        <w:rPr>
          <w:color w:val="000000" w:themeColor="text1"/>
          <w:szCs w:val="24"/>
          <w:u w:val="single"/>
        </w:rPr>
        <w:t xml:space="preserve">as much as </w:t>
      </w:r>
      <w:r w:rsidRPr="00A90C78">
        <w:rPr>
          <w:color w:val="000000" w:themeColor="text1"/>
          <w:szCs w:val="24"/>
          <w:highlight w:val="green"/>
          <w:u w:val="single"/>
        </w:rPr>
        <w:t xml:space="preserve">20 percent when </w:t>
      </w:r>
      <w:r w:rsidRPr="00A90C78">
        <w:rPr>
          <w:color w:val="000000" w:themeColor="text1"/>
          <w:szCs w:val="24"/>
          <w:u w:val="single"/>
        </w:rPr>
        <w:t xml:space="preserve">the first </w:t>
      </w:r>
      <w:r w:rsidRPr="00A90C78">
        <w:rPr>
          <w:color w:val="000000" w:themeColor="text1"/>
          <w:szCs w:val="24"/>
          <w:highlight w:val="green"/>
          <w:u w:val="single"/>
        </w:rPr>
        <w:t xml:space="preserve">generic enters </w:t>
      </w:r>
      <w:r w:rsidRPr="00A90C78">
        <w:rPr>
          <w:color w:val="000000" w:themeColor="text1"/>
          <w:szCs w:val="24"/>
          <w:u w:val="single"/>
        </w:rPr>
        <w:t>the market</w:t>
      </w:r>
      <w:r w:rsidRPr="00A90C78">
        <w:rPr>
          <w:b/>
          <w:bCs/>
          <w:color w:val="000000" w:themeColor="text1"/>
          <w:szCs w:val="24"/>
          <w:u w:val="single"/>
          <w:bdr w:val="single" w:sz="4" w:space="0" w:color="auto"/>
        </w:rPr>
        <w:t>, and with more than one generic manufacturer, prices can plummet by 80 to 85 percent</w:t>
      </w:r>
      <w:r w:rsidRPr="00A90C78">
        <w:rPr>
          <w:color w:val="000000" w:themeColor="text1"/>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A90C78">
        <w:rPr>
          <w:color w:val="000000" w:themeColor="text1"/>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A90C78">
        <w:rPr>
          <w:color w:val="000000" w:themeColor="text1"/>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A90C78">
        <w:rPr>
          <w:color w:val="000000" w:themeColor="text1"/>
          <w:szCs w:val="24"/>
          <w:u w:val="single"/>
        </w:rPr>
        <w:t xml:space="preserve">The </w:t>
      </w:r>
      <w:r w:rsidRPr="00A90C78">
        <w:rPr>
          <w:b/>
          <w:color w:val="000000" w:themeColor="text1"/>
          <w:sz w:val="26"/>
          <w:szCs w:val="24"/>
          <w:highlight w:val="green"/>
          <w:u w:val="single"/>
        </w:rPr>
        <w:t>database</w:t>
      </w:r>
      <w:r w:rsidRPr="00A90C78">
        <w:rPr>
          <w:color w:val="000000" w:themeColor="text1"/>
          <w:szCs w:val="24"/>
          <w:highlight w:val="green"/>
          <w:u w:val="single"/>
        </w:rPr>
        <w:t xml:space="preserve"> </w:t>
      </w:r>
      <w:r w:rsidRPr="00A90C78">
        <w:rPr>
          <w:color w:val="000000" w:themeColor="text1"/>
          <w:szCs w:val="24"/>
          <w:u w:val="single"/>
        </w:rPr>
        <w:t xml:space="preserve">was </w:t>
      </w:r>
      <w:r w:rsidRPr="00A90C78">
        <w:rPr>
          <w:b/>
          <w:color w:val="000000" w:themeColor="text1"/>
          <w:sz w:val="26"/>
          <w:szCs w:val="24"/>
          <w:highlight w:val="green"/>
          <w:u w:val="single"/>
        </w:rPr>
        <w:t>created through</w:t>
      </w:r>
      <w:r w:rsidRPr="00A90C78">
        <w:rPr>
          <w:color w:val="000000" w:themeColor="text1"/>
          <w:szCs w:val="24"/>
          <w:highlight w:val="green"/>
          <w:u w:val="single"/>
        </w:rPr>
        <w:t xml:space="preserve"> </w:t>
      </w:r>
      <w:r w:rsidRPr="00A90C78">
        <w:rPr>
          <w:color w:val="000000" w:themeColor="text1"/>
          <w:szCs w:val="24"/>
          <w:u w:val="single"/>
        </w:rPr>
        <w:t xml:space="preserve">a painstaking process of </w:t>
      </w:r>
      <w:r w:rsidRPr="00A90C78">
        <w:rPr>
          <w:b/>
          <w:color w:val="000000" w:themeColor="text1"/>
          <w:sz w:val="26"/>
          <w:szCs w:val="24"/>
          <w:highlight w:val="green"/>
          <w:u w:val="single"/>
        </w:rPr>
        <w:t>combing</w:t>
      </w:r>
      <w:r w:rsidRPr="00A90C78">
        <w:rPr>
          <w:color w:val="000000" w:themeColor="text1"/>
          <w:szCs w:val="24"/>
          <w:highlight w:val="green"/>
          <w:u w:val="single"/>
        </w:rPr>
        <w:t xml:space="preserve"> </w:t>
      </w:r>
      <w:r w:rsidRPr="00A90C78">
        <w:rPr>
          <w:color w:val="000000" w:themeColor="text1"/>
          <w:szCs w:val="24"/>
          <w:u w:val="single"/>
        </w:rPr>
        <w:t xml:space="preserve">through </w:t>
      </w:r>
      <w:r w:rsidRPr="00A90C78">
        <w:rPr>
          <w:b/>
          <w:color w:val="000000" w:themeColor="text1"/>
          <w:sz w:val="26"/>
          <w:szCs w:val="24"/>
          <w:highlight w:val="green"/>
          <w:u w:val="single"/>
        </w:rPr>
        <w:t>160,000 data points</w:t>
      </w:r>
      <w:r w:rsidRPr="00A90C78">
        <w:rPr>
          <w:color w:val="000000" w:themeColor="text1"/>
          <w:szCs w:val="24"/>
          <w:highlight w:val="green"/>
          <w:u w:val="single"/>
        </w:rPr>
        <w:t xml:space="preserve"> </w:t>
      </w:r>
      <w:r w:rsidRPr="00A90C78">
        <w:rPr>
          <w:b/>
          <w:color w:val="000000" w:themeColor="text1"/>
          <w:sz w:val="26"/>
          <w:szCs w:val="24"/>
          <w:highlight w:val="green"/>
          <w:u w:val="single"/>
          <w:bdr w:val="single" w:sz="4" w:space="0" w:color="auto"/>
        </w:rPr>
        <w:t>to examine every instance where a pharmaceutical company added a new drug patent or exclusivity</w:t>
      </w:r>
      <w:r w:rsidRPr="00A90C78">
        <w:rPr>
          <w:color w:val="000000" w:themeColor="text1"/>
          <w:szCs w:val="24"/>
          <w:u w:val="single"/>
        </w:rPr>
        <w:t xml:space="preserve">. “Most of it was done by hand,” Feldman said, “with multiple people reviewing it at every stage. And along the way we repeatedly made conservative choices. </w:t>
      </w:r>
      <w:r w:rsidRPr="00A90C78">
        <w:rPr>
          <w:b/>
          <w:color w:val="000000" w:themeColor="text1"/>
          <w:sz w:val="26"/>
          <w:szCs w:val="24"/>
          <w:highlight w:val="green"/>
          <w:u w:val="single"/>
        </w:rPr>
        <w:t>We erred on the side of underrepresenting the evergreen gain</w:t>
      </w:r>
      <w:r w:rsidRPr="00A90C78">
        <w:rPr>
          <w:color w:val="000000" w:themeColor="text1"/>
          <w:sz w:val="16"/>
          <w:szCs w:val="24"/>
          <w:highlight w:val="green"/>
        </w:rPr>
        <w:t xml:space="preserve"> </w:t>
      </w:r>
      <w:r w:rsidRPr="00A90C78">
        <w:rPr>
          <w:color w:val="000000" w:themeColor="text1"/>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A90C78">
        <w:rPr>
          <w:color w:val="000000" w:themeColor="text1"/>
          <w:sz w:val="16"/>
          <w:szCs w:val="24"/>
        </w:rPr>
        <w:t xml:space="preserve">. Nexium </w:t>
      </w:r>
      <w:r w:rsidRPr="00A90C78">
        <w:rPr>
          <w:color w:val="000000" w:themeColor="text1"/>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90C78">
        <w:rPr>
          <w:color w:val="000000" w:themeColor="text1"/>
          <w:szCs w:val="24"/>
          <w:highlight w:val="green"/>
          <w:u w:val="single"/>
        </w:rPr>
        <w:t xml:space="preserve">Nexium’s exclusivity </w:t>
      </w:r>
      <w:r w:rsidRPr="00A90C78">
        <w:rPr>
          <w:color w:val="000000" w:themeColor="text1"/>
          <w:szCs w:val="24"/>
          <w:u w:val="single"/>
        </w:rPr>
        <w:t xml:space="preserve">was then </w:t>
      </w:r>
      <w:r w:rsidRPr="00A90C78">
        <w:rPr>
          <w:color w:val="000000" w:themeColor="text1"/>
          <w:szCs w:val="24"/>
          <w:highlight w:val="green"/>
          <w:u w:val="single"/>
        </w:rPr>
        <w:t>extended by</w:t>
      </w:r>
      <w:r w:rsidRPr="00A90C78">
        <w:rPr>
          <w:color w:val="000000" w:themeColor="text1"/>
          <w:szCs w:val="24"/>
          <w:u w:val="single"/>
        </w:rPr>
        <w:t xml:space="preserve"> more than </w:t>
      </w:r>
      <w:r w:rsidRPr="00A90C78">
        <w:rPr>
          <w:color w:val="000000" w:themeColor="text1"/>
          <w:szCs w:val="24"/>
          <w:highlight w:val="green"/>
          <w:u w:val="single"/>
        </w:rPr>
        <w:t>15 years</w:t>
      </w:r>
      <w:r w:rsidRPr="00A90C78">
        <w:rPr>
          <w:color w:val="000000" w:themeColor="text1"/>
          <w:szCs w:val="24"/>
          <w:u w:val="single"/>
        </w:rPr>
        <w:t xml:space="preserve">, as AstraZeneca received 97 protections stemming from 16 patents. </w:t>
      </w:r>
      <w:r w:rsidRPr="00A90C78">
        <w:rPr>
          <w:color w:val="000000" w:themeColor="text1"/>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A90C78">
        <w:rPr>
          <w:color w:val="000000" w:themeColor="text1"/>
          <w:szCs w:val="24"/>
          <w:u w:val="single"/>
        </w:rPr>
        <w:t xml:space="preserve">When </w:t>
      </w:r>
      <w:r w:rsidRPr="00A90C78">
        <w:rPr>
          <w:color w:val="000000" w:themeColor="text1"/>
          <w:szCs w:val="24"/>
          <w:highlight w:val="green"/>
          <w:u w:val="single"/>
        </w:rPr>
        <w:t>Truvada</w:t>
      </w:r>
      <w:r w:rsidRPr="00A90C78">
        <w:rPr>
          <w:color w:val="000000" w:themeColor="text1"/>
          <w:szCs w:val="24"/>
          <w:u w:val="single"/>
        </w:rPr>
        <w:t xml:space="preserve">, commonly referred to as </w:t>
      </w:r>
      <w:proofErr w:type="spellStart"/>
      <w:r w:rsidRPr="00A90C78">
        <w:rPr>
          <w:color w:val="000000" w:themeColor="text1"/>
          <w:szCs w:val="24"/>
          <w:u w:val="single"/>
        </w:rPr>
        <w:t>PrEP</w:t>
      </w:r>
      <w:proofErr w:type="spellEnd"/>
      <w:r w:rsidRPr="00A90C78">
        <w:rPr>
          <w:color w:val="000000" w:themeColor="text1"/>
          <w:szCs w:val="24"/>
          <w:u w:val="single"/>
        </w:rPr>
        <w:t xml:space="preserve">, was approved in 2004, this HIV-prevention drug was a breakthrough. But </w:t>
      </w:r>
      <w:r w:rsidRPr="00A90C78">
        <w:rPr>
          <w:color w:val="000000" w:themeColor="text1"/>
          <w:szCs w:val="24"/>
          <w:highlight w:val="green"/>
          <w:u w:val="single"/>
        </w:rPr>
        <w:t xml:space="preserve">16 years </w:t>
      </w:r>
      <w:r w:rsidRPr="00A90C78">
        <w:rPr>
          <w:color w:val="000000" w:themeColor="text1"/>
          <w:szCs w:val="24"/>
          <w:u w:val="single"/>
        </w:rPr>
        <w:t>later — and 14 years after its original exclusivity was to expire — it retains its monopoly status.</w:t>
      </w:r>
      <w:r w:rsidRPr="00A90C78">
        <w:rPr>
          <w:color w:val="000000" w:themeColor="text1"/>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A90C78">
        <w:rPr>
          <w:color w:val="000000" w:themeColor="text1"/>
          <w:sz w:val="16"/>
          <w:szCs w:val="24"/>
        </w:rPr>
        <w:t>PrEP</w:t>
      </w:r>
      <w:proofErr w:type="spellEnd"/>
      <w:r w:rsidRPr="00A90C78">
        <w:rPr>
          <w:color w:val="000000" w:themeColor="text1"/>
          <w:sz w:val="16"/>
          <w:szCs w:val="24"/>
        </w:rPr>
        <w:t xml:space="preserve"> costs $100 or less per month, compared to $1,600 to $2,000 in the U.S. </w:t>
      </w:r>
      <w:r w:rsidRPr="00A90C78">
        <w:rPr>
          <w:color w:val="000000" w:themeColor="text1"/>
          <w:szCs w:val="24"/>
          <w:u w:val="single"/>
        </w:rPr>
        <w:t xml:space="preserve">As a result, Truvada is </w:t>
      </w:r>
      <w:r w:rsidRPr="00A90C78">
        <w:rPr>
          <w:color w:val="000000" w:themeColor="text1"/>
          <w:szCs w:val="24"/>
          <w:highlight w:val="green"/>
          <w:u w:val="single"/>
        </w:rPr>
        <w:t xml:space="preserve">unaffordable to </w:t>
      </w:r>
      <w:r w:rsidRPr="00A90C78">
        <w:rPr>
          <w:color w:val="000000" w:themeColor="text1"/>
          <w:szCs w:val="24"/>
          <w:u w:val="single"/>
        </w:rPr>
        <w:t xml:space="preserve">many </w:t>
      </w:r>
      <w:r w:rsidRPr="00A90C78">
        <w:rPr>
          <w:color w:val="000000" w:themeColor="text1"/>
          <w:szCs w:val="24"/>
          <w:highlight w:val="green"/>
          <w:u w:val="single"/>
        </w:rPr>
        <w:t xml:space="preserve">people </w:t>
      </w:r>
      <w:r w:rsidRPr="00A90C78">
        <w:rPr>
          <w:b/>
          <w:bCs/>
          <w:color w:val="000000" w:themeColor="text1"/>
          <w:szCs w:val="24"/>
          <w:highlight w:val="green"/>
          <w:u w:val="single"/>
        </w:rPr>
        <w:t>who need protection from HIV</w:t>
      </w:r>
      <w:r w:rsidRPr="00A90C78">
        <w:rPr>
          <w:color w:val="000000" w:themeColor="text1"/>
          <w:szCs w:val="24"/>
          <w:u w:val="single"/>
        </w:rPr>
        <w:t xml:space="preserve">. Barred from access, they are left </w:t>
      </w:r>
      <w:r w:rsidRPr="00A90C78">
        <w:rPr>
          <w:color w:val="000000" w:themeColor="text1"/>
          <w:szCs w:val="24"/>
          <w:u w:val="single"/>
        </w:rPr>
        <w:lastRenderedPageBreak/>
        <w:t>vulnerable to infection.</w:t>
      </w:r>
      <w:r w:rsidRPr="00A90C78">
        <w:rPr>
          <w:color w:val="000000" w:themeColor="text1"/>
          <w:sz w:val="16"/>
          <w:szCs w:val="24"/>
        </w:rPr>
        <w:t xml:space="preserve"> “</w:t>
      </w:r>
      <w:r w:rsidRPr="00A90C78">
        <w:rPr>
          <w:color w:val="000000" w:themeColor="text1"/>
          <w:szCs w:val="24"/>
          <w:u w:val="single"/>
        </w:rPr>
        <w:t xml:space="preserve">We’re establishing a precedent that a pharmaceutical company can charge whatever it wants even as it allows an epidemic to continue, and the government refuses to intervene,” said James </w:t>
      </w:r>
      <w:proofErr w:type="spellStart"/>
      <w:r w:rsidRPr="00A90C78">
        <w:rPr>
          <w:color w:val="000000" w:themeColor="text1"/>
          <w:szCs w:val="24"/>
          <w:u w:val="single"/>
        </w:rPr>
        <w:t>Krellenstein</w:t>
      </w:r>
      <w:proofErr w:type="spellEnd"/>
      <w:r w:rsidRPr="00A90C78">
        <w:rPr>
          <w:color w:val="000000" w:themeColor="text1"/>
          <w:szCs w:val="24"/>
          <w:u w:val="single"/>
        </w:rPr>
        <w:t>, co-founder of the group PrEP4All. “That should scare every American. If it’s HIV today, it will be another disease tomorrow.”</w:t>
      </w:r>
      <w:r w:rsidRPr="00A90C78">
        <w:rPr>
          <w:color w:val="000000" w:themeColor="text1"/>
          <w:sz w:val="16"/>
          <w:szCs w:val="24"/>
        </w:rPr>
        <w:t xml:space="preserve"> EpiPen First approved in 1987, the </w:t>
      </w:r>
      <w:r w:rsidRPr="00A90C78">
        <w:rPr>
          <w:color w:val="000000" w:themeColor="text1"/>
          <w:szCs w:val="24"/>
          <w:highlight w:val="green"/>
          <w:u w:val="single"/>
        </w:rPr>
        <w:t>EpiPen</w:t>
      </w:r>
      <w:r w:rsidRPr="00A90C78">
        <w:rPr>
          <w:color w:val="000000" w:themeColor="text1"/>
          <w:sz w:val="16"/>
          <w:szCs w:val="24"/>
          <w:highlight w:val="green"/>
        </w:rPr>
        <w:t xml:space="preserve"> </w:t>
      </w:r>
      <w:r w:rsidRPr="00A90C78">
        <w:rPr>
          <w:color w:val="000000" w:themeColor="text1"/>
          <w:sz w:val="16"/>
          <w:szCs w:val="24"/>
        </w:rPr>
        <w:t>has saved the lives of countless numbers of people with deadly allergies</w:t>
      </w:r>
      <w:r w:rsidRPr="00A90C78">
        <w:rPr>
          <w:color w:val="000000" w:themeColor="text1"/>
          <w:szCs w:val="24"/>
          <w:u w:val="single"/>
        </w:rPr>
        <w:t xml:space="preserve">. But it is </w:t>
      </w:r>
      <w:r w:rsidRPr="00A90C78">
        <w:rPr>
          <w:color w:val="000000" w:themeColor="text1"/>
          <w:szCs w:val="24"/>
          <w:highlight w:val="green"/>
          <w:u w:val="single"/>
        </w:rPr>
        <w:t xml:space="preserve">protected </w:t>
      </w:r>
      <w:r w:rsidRPr="00A90C78">
        <w:rPr>
          <w:color w:val="000000" w:themeColor="text1"/>
          <w:szCs w:val="24"/>
          <w:u w:val="single"/>
        </w:rPr>
        <w:t xml:space="preserve">from competition until 2025 — </w:t>
      </w:r>
      <w:r w:rsidRPr="00A90C78">
        <w:rPr>
          <w:color w:val="000000" w:themeColor="text1"/>
          <w:szCs w:val="24"/>
          <w:highlight w:val="green"/>
          <w:u w:val="single"/>
        </w:rPr>
        <w:t xml:space="preserve">38 years </w:t>
      </w:r>
      <w:r w:rsidRPr="00A90C78">
        <w:rPr>
          <w:color w:val="000000" w:themeColor="text1"/>
          <w:szCs w:val="24"/>
          <w:u w:val="single"/>
        </w:rPr>
        <w:t>after its introduction — because its owner, Mylan, has filed five patents, four since 2010, all involving tweaks to the automatic injector.</w:t>
      </w:r>
      <w:r w:rsidRPr="00A90C78">
        <w:rPr>
          <w:color w:val="000000" w:themeColor="text1"/>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A90C78">
        <w:rPr>
          <w:color w:val="000000" w:themeColor="text1"/>
          <w:szCs w:val="24"/>
          <w:u w:val="single"/>
        </w:rPr>
        <w:t>You might say that the patent and regulatory system has been weaponized,” Feldman said. “When billions of dollars are at stake, there’s a lot of money available to look for ways to exploit the legal system</w:t>
      </w:r>
      <w:r w:rsidRPr="00A90C78">
        <w:rPr>
          <w:color w:val="000000" w:themeColor="text1"/>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A90C78">
        <w:rPr>
          <w:color w:val="000000" w:themeColor="text1"/>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A90C78">
        <w:rPr>
          <w:b/>
          <w:bCs/>
          <w:color w:val="000000" w:themeColor="text1"/>
          <w:szCs w:val="24"/>
          <w:u w:val="single"/>
        </w:rPr>
        <w:t>The Evergreen Drug Patent Search provides the publicly available, evidence-based foundation that defines the extent of the problem</w:t>
      </w:r>
      <w:r w:rsidRPr="00A90C78">
        <w:rPr>
          <w:color w:val="000000" w:themeColor="text1"/>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C495CED" w14:textId="77777777" w:rsidR="00A90C78" w:rsidRPr="00A90C78" w:rsidRDefault="00A90C78" w:rsidP="00A90C78">
      <w:pPr>
        <w:pStyle w:val="Heading4"/>
        <w:rPr>
          <w:color w:val="000000" w:themeColor="text1"/>
        </w:rPr>
      </w:pPr>
      <w:r w:rsidRPr="00A90C78">
        <w:rPr>
          <w:color w:val="000000" w:themeColor="text1"/>
        </w:rPr>
        <w:t xml:space="preserve">Reject Negative Turns – they’re </w:t>
      </w:r>
      <w:r w:rsidRPr="00A90C78">
        <w:rPr>
          <w:color w:val="000000" w:themeColor="text1"/>
          <w:u w:val="single"/>
        </w:rPr>
        <w:t>pharmaceutical lies</w:t>
      </w:r>
      <w:r w:rsidRPr="00A90C78">
        <w:rPr>
          <w:color w:val="000000" w:themeColor="text1"/>
        </w:rPr>
        <w:t xml:space="preserve"> – the Plan isn’t </w:t>
      </w:r>
      <w:r w:rsidRPr="00A90C78">
        <w:rPr>
          <w:color w:val="000000" w:themeColor="text1"/>
          <w:u w:val="single"/>
        </w:rPr>
        <w:t>anti-Patent</w:t>
      </w:r>
      <w:r w:rsidRPr="00A90C78">
        <w:rPr>
          <w:color w:val="000000" w:themeColor="text1"/>
        </w:rPr>
        <w:t xml:space="preserve">, just </w:t>
      </w:r>
      <w:r w:rsidRPr="00A90C78">
        <w:rPr>
          <w:color w:val="000000" w:themeColor="text1"/>
          <w:u w:val="single"/>
        </w:rPr>
        <w:t>pro-innovation</w:t>
      </w:r>
      <w:r w:rsidRPr="00A90C78">
        <w:rPr>
          <w:color w:val="000000" w:themeColor="text1"/>
        </w:rPr>
        <w:t xml:space="preserve"> – breaking down secondary patents </w:t>
      </w:r>
      <w:r w:rsidRPr="00A90C78">
        <w:rPr>
          <w:color w:val="000000" w:themeColor="text1"/>
          <w:u w:val="single"/>
        </w:rPr>
        <w:t>is key</w:t>
      </w:r>
      <w:r w:rsidRPr="00A90C78">
        <w:rPr>
          <w:color w:val="000000" w:themeColor="text1"/>
        </w:rPr>
        <w:t>.</w:t>
      </w:r>
    </w:p>
    <w:p w14:paraId="357ED866" w14:textId="77777777" w:rsidR="00A90C78" w:rsidRPr="00A90C78" w:rsidRDefault="00A90C78" w:rsidP="00A90C78">
      <w:pPr>
        <w:pStyle w:val="ListParagraph"/>
        <w:numPr>
          <w:ilvl w:val="0"/>
          <w:numId w:val="16"/>
        </w:numPr>
        <w:rPr>
          <w:color w:val="000000" w:themeColor="text1"/>
        </w:rPr>
      </w:pPr>
      <w:r w:rsidRPr="00A90C78">
        <w:rPr>
          <w:color w:val="000000" w:themeColor="text1"/>
        </w:rPr>
        <w:t>AT Advantage CPs to solve Drug Prices</w:t>
      </w:r>
    </w:p>
    <w:p w14:paraId="5E4094E6" w14:textId="77777777" w:rsidR="00A90C78" w:rsidRPr="00A90C78" w:rsidRDefault="00A90C78" w:rsidP="00A90C78">
      <w:pPr>
        <w:rPr>
          <w:color w:val="000000" w:themeColor="text1"/>
        </w:rPr>
      </w:pPr>
      <w:r w:rsidRPr="00A90C78">
        <w:rPr>
          <w:rStyle w:val="Style13ptBold"/>
          <w:color w:val="000000" w:themeColor="text1"/>
        </w:rPr>
        <w:t>Radhakrishnan 16</w:t>
      </w:r>
      <w:r w:rsidRPr="00A90C78">
        <w:rPr>
          <w:color w:val="000000" w:themeColor="text1"/>
        </w:rPr>
        <w:t xml:space="preserve"> </w:t>
      </w:r>
      <w:proofErr w:type="spellStart"/>
      <w:r w:rsidRPr="00A90C78">
        <w:rPr>
          <w:color w:val="000000" w:themeColor="text1"/>
        </w:rPr>
        <w:t>Priti</w:t>
      </w:r>
      <w:proofErr w:type="spellEnd"/>
      <w:r w:rsidRPr="00A90C78">
        <w:rPr>
          <w:color w:val="000000" w:themeColor="text1"/>
        </w:rPr>
        <w:t xml:space="preserve"> Radhakrishnan 6-14-2016 "Pharma’s secret weapon to keep drug prices high" </w:t>
      </w:r>
      <w:hyperlink r:id="rId12" w:history="1">
        <w:r w:rsidRPr="00A90C78">
          <w:rPr>
            <w:rStyle w:val="Hyperlink"/>
            <w:color w:val="000000" w:themeColor="text1"/>
          </w:rPr>
          <w:t>https://www.statnews.com/2016/06/14/secondary-patent-gilead-sovaldi-harvoni/</w:t>
        </w:r>
      </w:hyperlink>
      <w:r w:rsidRPr="00A90C78">
        <w:rPr>
          <w:color w:val="000000" w:themeColor="text1"/>
        </w:rPr>
        <w:t xml:space="preserve"> (</w:t>
      </w:r>
      <w:proofErr w:type="spellStart"/>
      <w:r w:rsidRPr="00A90C78">
        <w:rPr>
          <w:color w:val="000000" w:themeColor="text1"/>
        </w:rPr>
        <w:t>Priti</w:t>
      </w:r>
      <w:proofErr w:type="spellEnd"/>
      <w:r w:rsidRPr="00A90C78">
        <w:rPr>
          <w:color w:val="000000" w:themeColor="text1"/>
        </w:rPr>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6E9D1F35" w14:textId="77777777" w:rsidR="00A90C78" w:rsidRPr="00A90C78" w:rsidRDefault="00A90C78" w:rsidP="00A90C78">
      <w:pPr>
        <w:rPr>
          <w:color w:val="000000" w:themeColor="text1"/>
          <w:sz w:val="16"/>
        </w:rPr>
      </w:pPr>
      <w:r w:rsidRPr="00A90C78">
        <w:rPr>
          <w:color w:val="000000" w:themeColor="text1"/>
          <w:u w:val="single"/>
        </w:rPr>
        <w:t xml:space="preserve">Skyrocketing drug prices are forcing states to take </w:t>
      </w:r>
      <w:r w:rsidRPr="00A90C78">
        <w:rPr>
          <w:b/>
          <w:bCs/>
          <w:color w:val="000000" w:themeColor="text1"/>
          <w:sz w:val="26"/>
          <w:highlight w:val="green"/>
          <w:u w:val="single"/>
        </w:rPr>
        <w:t>unprecedented measures</w:t>
      </w:r>
      <w:r w:rsidRPr="00A90C78">
        <w:rPr>
          <w:color w:val="000000" w:themeColor="text1"/>
          <w:highlight w:val="green"/>
          <w:u w:val="single"/>
        </w:rPr>
        <w:t xml:space="preserve"> </w:t>
      </w:r>
      <w:r w:rsidRPr="00A90C78">
        <w:rPr>
          <w:color w:val="000000" w:themeColor="text1"/>
          <w:u w:val="single"/>
        </w:rPr>
        <w:t>to rein in health care spending</w:t>
      </w:r>
      <w:r w:rsidRPr="00A90C78">
        <w:rPr>
          <w:color w:val="000000" w:themeColor="text1"/>
          <w:sz w:val="16"/>
        </w:rPr>
        <w:t xml:space="preserve">. Vermont just became the nation’s first state to require prescription </w:t>
      </w:r>
      <w:r w:rsidRPr="00A90C78">
        <w:rPr>
          <w:color w:val="000000" w:themeColor="text1"/>
          <w:u w:val="single"/>
        </w:rPr>
        <w:t>drug pricing transparency</w:t>
      </w:r>
      <w:r w:rsidRPr="00A90C78">
        <w:rPr>
          <w:color w:val="000000" w:themeColor="text1"/>
          <w:sz w:val="16"/>
        </w:rPr>
        <w:t xml:space="preserve">. The New York and Massachusetts attorneys general have launched </w:t>
      </w:r>
      <w:r w:rsidRPr="00A90C78">
        <w:rPr>
          <w:color w:val="000000" w:themeColor="text1"/>
          <w:u w:val="single"/>
        </w:rPr>
        <w:t>investigations into major pharmaceutical companies’ and insurers’ drug pricing policies and strategies.</w:t>
      </w:r>
      <w:r w:rsidRPr="00A90C78">
        <w:rPr>
          <w:color w:val="000000" w:themeColor="text1"/>
          <w:sz w:val="16"/>
        </w:rPr>
        <w:t xml:space="preserve"> These </w:t>
      </w:r>
      <w:r w:rsidRPr="00A90C78">
        <w:rPr>
          <w:b/>
          <w:color w:val="000000" w:themeColor="text1"/>
          <w:sz w:val="26"/>
          <w:highlight w:val="green"/>
          <w:u w:val="single"/>
        </w:rPr>
        <w:t>are important steps</w:t>
      </w:r>
      <w:r w:rsidRPr="00A90C78">
        <w:rPr>
          <w:color w:val="000000" w:themeColor="text1"/>
          <w:sz w:val="16"/>
        </w:rPr>
        <w:t xml:space="preserve">. </w:t>
      </w:r>
      <w:r w:rsidRPr="00A90C78">
        <w:rPr>
          <w:b/>
          <w:color w:val="000000" w:themeColor="text1"/>
          <w:sz w:val="26"/>
          <w:highlight w:val="green"/>
          <w:u w:val="single"/>
        </w:rPr>
        <w:t>But</w:t>
      </w:r>
      <w:r w:rsidRPr="00A90C78">
        <w:rPr>
          <w:color w:val="000000" w:themeColor="text1"/>
          <w:sz w:val="16"/>
          <w:highlight w:val="green"/>
        </w:rPr>
        <w:t xml:space="preserve"> </w:t>
      </w:r>
      <w:r w:rsidRPr="00A90C78">
        <w:rPr>
          <w:color w:val="000000" w:themeColor="text1"/>
          <w:sz w:val="16"/>
        </w:rPr>
        <w:t xml:space="preserve">they </w:t>
      </w:r>
      <w:r w:rsidRPr="00A90C78">
        <w:rPr>
          <w:b/>
          <w:color w:val="000000" w:themeColor="text1"/>
          <w:sz w:val="26"/>
          <w:highlight w:val="green"/>
          <w:u w:val="single"/>
        </w:rPr>
        <w:t xml:space="preserve">ignore a key driver of the problem: </w:t>
      </w:r>
      <w:r w:rsidRPr="00A90C78">
        <w:rPr>
          <w:b/>
          <w:color w:val="000000" w:themeColor="text1"/>
          <w:sz w:val="26"/>
          <w:highlight w:val="green"/>
          <w:u w:val="single"/>
          <w:bdr w:val="single" w:sz="4" w:space="0" w:color="auto"/>
        </w:rPr>
        <w:t>secondary patents</w:t>
      </w:r>
      <w:r w:rsidRPr="00A90C78">
        <w:rPr>
          <w:color w:val="000000" w:themeColor="text1"/>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A90C78">
        <w:rPr>
          <w:color w:val="000000" w:themeColor="text1"/>
          <w:u w:val="single"/>
        </w:rPr>
        <w:t xml:space="preserve">These additional patents </w:t>
      </w:r>
      <w:r w:rsidRPr="00A90C78">
        <w:rPr>
          <w:b/>
          <w:color w:val="000000" w:themeColor="text1"/>
          <w:sz w:val="26"/>
          <w:highlight w:val="green"/>
          <w:u w:val="single"/>
        </w:rPr>
        <w:t>rarely represent anything new in terms of science</w:t>
      </w:r>
      <w:r w:rsidRPr="00A90C78">
        <w:rPr>
          <w:color w:val="000000" w:themeColor="text1"/>
          <w:u w:val="single"/>
        </w:rPr>
        <w:t xml:space="preserve">. Instead, their </w:t>
      </w:r>
      <w:r w:rsidRPr="00A90C78">
        <w:rPr>
          <w:b/>
          <w:color w:val="000000" w:themeColor="text1"/>
          <w:sz w:val="26"/>
          <w:highlight w:val="green"/>
          <w:u w:val="single"/>
        </w:rPr>
        <w:t>purpose is to</w:t>
      </w:r>
      <w:r w:rsidRPr="00A90C78">
        <w:rPr>
          <w:color w:val="000000" w:themeColor="text1"/>
          <w:highlight w:val="green"/>
          <w:u w:val="single"/>
        </w:rPr>
        <w:t xml:space="preserve"> </w:t>
      </w:r>
      <w:r w:rsidRPr="00A90C78">
        <w:rPr>
          <w:b/>
          <w:color w:val="000000" w:themeColor="text1"/>
          <w:sz w:val="26"/>
          <w:highlight w:val="green"/>
          <w:u w:val="single"/>
        </w:rPr>
        <w:t>prolong</w:t>
      </w:r>
      <w:r w:rsidRPr="00A90C78">
        <w:rPr>
          <w:color w:val="000000" w:themeColor="text1"/>
          <w:highlight w:val="green"/>
          <w:u w:val="single"/>
        </w:rPr>
        <w:t xml:space="preserve"> </w:t>
      </w:r>
      <w:r w:rsidRPr="00A90C78">
        <w:rPr>
          <w:b/>
          <w:color w:val="000000" w:themeColor="text1"/>
          <w:sz w:val="26"/>
          <w:highlight w:val="green"/>
          <w:u w:val="single"/>
        </w:rPr>
        <w:t>a</w:t>
      </w:r>
      <w:r w:rsidRPr="00A90C78">
        <w:rPr>
          <w:color w:val="000000" w:themeColor="text1"/>
          <w:highlight w:val="green"/>
          <w:u w:val="single"/>
        </w:rPr>
        <w:t xml:space="preserve"> </w:t>
      </w:r>
      <w:r w:rsidRPr="00A90C78">
        <w:rPr>
          <w:color w:val="000000" w:themeColor="text1"/>
          <w:u w:val="single"/>
        </w:rPr>
        <w:t xml:space="preserve">company’s </w:t>
      </w:r>
      <w:r w:rsidRPr="00A90C78">
        <w:rPr>
          <w:b/>
          <w:color w:val="000000" w:themeColor="text1"/>
          <w:sz w:val="26"/>
          <w:highlight w:val="green"/>
          <w:u w:val="single"/>
        </w:rPr>
        <w:t>monopoly</w:t>
      </w:r>
      <w:r w:rsidRPr="00A90C78">
        <w:rPr>
          <w:color w:val="000000" w:themeColor="text1"/>
          <w:highlight w:val="green"/>
          <w:u w:val="single"/>
        </w:rPr>
        <w:t xml:space="preserve"> </w:t>
      </w:r>
      <w:r w:rsidRPr="00A90C78">
        <w:rPr>
          <w:color w:val="000000" w:themeColor="text1"/>
          <w:u w:val="single"/>
        </w:rPr>
        <w:t>and, along with that, its ability to charge high prices for its drugs</w:t>
      </w:r>
      <w:r w:rsidRPr="00A90C78">
        <w:rPr>
          <w:color w:val="000000" w:themeColor="text1"/>
          <w:sz w:val="16"/>
        </w:rPr>
        <w:t xml:space="preserve">. Some drugs have dozens of secondary patents. Abbott Labs, for example, has </w:t>
      </w:r>
      <w:r w:rsidRPr="00A90C78">
        <w:rPr>
          <w:color w:val="000000" w:themeColor="text1"/>
          <w:u w:val="single"/>
        </w:rPr>
        <w:t xml:space="preserve">over 108 patents on its HIV drug </w:t>
      </w:r>
      <w:proofErr w:type="spellStart"/>
      <w:r w:rsidRPr="00A90C78">
        <w:rPr>
          <w:color w:val="000000" w:themeColor="text1"/>
          <w:u w:val="single"/>
        </w:rPr>
        <w:t>Kaletra</w:t>
      </w:r>
      <w:proofErr w:type="spellEnd"/>
      <w:r w:rsidRPr="00A90C78">
        <w:rPr>
          <w:color w:val="000000" w:themeColor="text1"/>
          <w:sz w:val="16"/>
        </w:rPr>
        <w:t xml:space="preserve">. Take the case of </w:t>
      </w:r>
      <w:proofErr w:type="spellStart"/>
      <w:r w:rsidRPr="00A90C78">
        <w:rPr>
          <w:color w:val="000000" w:themeColor="text1"/>
          <w:u w:val="single"/>
        </w:rPr>
        <w:t>Sovaldi</w:t>
      </w:r>
      <w:proofErr w:type="spellEnd"/>
      <w:r w:rsidRPr="00A90C78">
        <w:rPr>
          <w:color w:val="000000" w:themeColor="text1"/>
          <w:u w:val="single"/>
        </w:rPr>
        <w:t xml:space="preserve">, a treatment for hepatitis C developed by Gilead Sciences. In the United States, </w:t>
      </w:r>
      <w:r w:rsidRPr="00A90C78">
        <w:rPr>
          <w:color w:val="000000" w:themeColor="text1"/>
          <w:u w:val="single"/>
        </w:rPr>
        <w:lastRenderedPageBreak/>
        <w:t xml:space="preserve">Gilead prices </w:t>
      </w:r>
      <w:proofErr w:type="spellStart"/>
      <w:r w:rsidRPr="00A90C78">
        <w:rPr>
          <w:color w:val="000000" w:themeColor="text1"/>
          <w:u w:val="single"/>
        </w:rPr>
        <w:t>Sovaldi</w:t>
      </w:r>
      <w:proofErr w:type="spellEnd"/>
      <w:r w:rsidRPr="00A90C78">
        <w:rPr>
          <w:color w:val="000000" w:themeColor="text1"/>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A90C78">
        <w:rPr>
          <w:color w:val="000000" w:themeColor="text1"/>
          <w:sz w:val="16"/>
        </w:rPr>
        <w:t xml:space="preserve">. </w:t>
      </w:r>
      <w:proofErr w:type="spellStart"/>
      <w:r w:rsidRPr="00A90C78">
        <w:rPr>
          <w:color w:val="000000" w:themeColor="text1"/>
          <w:sz w:val="16"/>
        </w:rPr>
        <w:t>Sovaldi</w:t>
      </w:r>
      <w:proofErr w:type="spellEnd"/>
      <w:r w:rsidRPr="00A90C78">
        <w:rPr>
          <w:color w:val="000000" w:themeColor="text1"/>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A90C78">
        <w:rPr>
          <w:color w:val="000000" w:themeColor="text1"/>
          <w:sz w:val="16"/>
        </w:rPr>
        <w:t>Sovaldi</w:t>
      </w:r>
      <w:proofErr w:type="spellEnd"/>
      <w:r w:rsidRPr="00A90C78">
        <w:rPr>
          <w:color w:val="000000" w:themeColor="text1"/>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A90C78">
        <w:rPr>
          <w:color w:val="000000" w:themeColor="text1"/>
          <w:u w:val="single"/>
        </w:rPr>
        <w:t xml:space="preserve">Stripping away unmerited patents would reduce drug costs and increase access for millions of people in the US and around the world. </w:t>
      </w:r>
      <w:r w:rsidRPr="00A90C78">
        <w:rPr>
          <w:b/>
          <w:color w:val="000000" w:themeColor="text1"/>
          <w:sz w:val="26"/>
          <w:highlight w:val="green"/>
          <w:u w:val="single"/>
        </w:rPr>
        <w:t>Pharmaceutical companies love to claim that winnowing</w:t>
      </w:r>
      <w:r w:rsidRPr="00A90C78">
        <w:rPr>
          <w:color w:val="000000" w:themeColor="text1"/>
          <w:highlight w:val="green"/>
          <w:u w:val="single"/>
        </w:rPr>
        <w:t xml:space="preserve"> </w:t>
      </w:r>
      <w:r w:rsidRPr="00A90C78">
        <w:rPr>
          <w:color w:val="000000" w:themeColor="text1"/>
          <w:u w:val="single"/>
        </w:rPr>
        <w:t xml:space="preserve">their armada of </w:t>
      </w:r>
      <w:r w:rsidRPr="00A90C78">
        <w:rPr>
          <w:b/>
          <w:bCs/>
          <w:color w:val="000000" w:themeColor="text1"/>
          <w:sz w:val="26"/>
          <w:highlight w:val="green"/>
          <w:u w:val="single"/>
        </w:rPr>
        <w:t>patents</w:t>
      </w:r>
      <w:r w:rsidRPr="00A90C78">
        <w:rPr>
          <w:b/>
          <w:color w:val="000000" w:themeColor="text1"/>
          <w:sz w:val="26"/>
          <w:highlight w:val="green"/>
          <w:u w:val="single"/>
        </w:rPr>
        <w:t xml:space="preserve"> would be a disincentive to innovation </w:t>
      </w:r>
      <w:r w:rsidRPr="00A90C78">
        <w:rPr>
          <w:color w:val="000000" w:themeColor="text1"/>
          <w:u w:val="single"/>
        </w:rPr>
        <w:t xml:space="preserve">and would limit research into new drugs. </w:t>
      </w:r>
      <w:r w:rsidRPr="00A90C78">
        <w:rPr>
          <w:b/>
          <w:color w:val="000000" w:themeColor="text1"/>
          <w:sz w:val="26"/>
          <w:highlight w:val="green"/>
          <w:u w:val="single"/>
        </w:rPr>
        <w:t>Don’t believe it</w:t>
      </w:r>
      <w:r w:rsidRPr="00A90C78">
        <w:rPr>
          <w:color w:val="000000" w:themeColor="text1"/>
          <w:u w:val="single"/>
        </w:rPr>
        <w:t xml:space="preserve">. </w:t>
      </w:r>
      <w:r w:rsidRPr="00A90C78">
        <w:rPr>
          <w:b/>
          <w:color w:val="000000" w:themeColor="text1"/>
          <w:sz w:val="26"/>
          <w:highlight w:val="green"/>
          <w:u w:val="single"/>
        </w:rPr>
        <w:t xml:space="preserve">The industry devotes </w:t>
      </w:r>
      <w:r w:rsidRPr="00A90C78">
        <w:rPr>
          <w:b/>
          <w:color w:val="000000" w:themeColor="text1"/>
          <w:sz w:val="26"/>
          <w:highlight w:val="green"/>
          <w:u w:val="single"/>
          <w:bdr w:val="single" w:sz="4" w:space="0" w:color="auto"/>
        </w:rPr>
        <w:t>shockingly little funding to research and development</w:t>
      </w:r>
      <w:r w:rsidRPr="00A90C78">
        <w:rPr>
          <w:color w:val="000000" w:themeColor="text1"/>
          <w:u w:val="single"/>
        </w:rPr>
        <w:t xml:space="preserve">. Companies </w:t>
      </w:r>
      <w:r w:rsidRPr="00A90C78">
        <w:rPr>
          <w:b/>
          <w:color w:val="000000" w:themeColor="text1"/>
          <w:sz w:val="26"/>
          <w:highlight w:val="green"/>
          <w:u w:val="single"/>
        </w:rPr>
        <w:t>spend</w:t>
      </w:r>
      <w:r w:rsidRPr="00A90C78">
        <w:rPr>
          <w:color w:val="000000" w:themeColor="text1"/>
          <w:highlight w:val="green"/>
          <w:u w:val="single"/>
        </w:rPr>
        <w:t xml:space="preserve"> </w:t>
      </w:r>
      <w:r w:rsidRPr="00A90C78">
        <w:rPr>
          <w:color w:val="000000" w:themeColor="text1"/>
          <w:u w:val="single"/>
        </w:rPr>
        <w:t xml:space="preserve">roughly </w:t>
      </w:r>
      <w:r w:rsidRPr="00A90C78">
        <w:rPr>
          <w:b/>
          <w:color w:val="000000" w:themeColor="text1"/>
          <w:sz w:val="26"/>
          <w:highlight w:val="green"/>
          <w:u w:val="single"/>
        </w:rPr>
        <w:t>one-third</w:t>
      </w:r>
      <w:r w:rsidRPr="00A90C78">
        <w:rPr>
          <w:color w:val="000000" w:themeColor="text1"/>
          <w:highlight w:val="green"/>
          <w:u w:val="single"/>
        </w:rPr>
        <w:t xml:space="preserve"> </w:t>
      </w:r>
      <w:r w:rsidRPr="00A90C78">
        <w:rPr>
          <w:color w:val="000000" w:themeColor="text1"/>
          <w:u w:val="single"/>
        </w:rPr>
        <w:t xml:space="preserve">of their revenues </w:t>
      </w:r>
      <w:r w:rsidRPr="00A90C78">
        <w:rPr>
          <w:b/>
          <w:color w:val="000000" w:themeColor="text1"/>
          <w:sz w:val="26"/>
          <w:highlight w:val="green"/>
          <w:u w:val="single"/>
        </w:rPr>
        <w:t>on marketing</w:t>
      </w:r>
      <w:r w:rsidRPr="00A90C78">
        <w:rPr>
          <w:color w:val="000000" w:themeColor="text1"/>
          <w:highlight w:val="green"/>
          <w:u w:val="single"/>
        </w:rPr>
        <w:t xml:space="preserve"> </w:t>
      </w:r>
      <w:r w:rsidRPr="00A90C78">
        <w:rPr>
          <w:b/>
          <w:color w:val="000000" w:themeColor="text1"/>
          <w:sz w:val="26"/>
          <w:highlight w:val="green"/>
          <w:u w:val="single"/>
        </w:rPr>
        <w:t>and only half as much on research</w:t>
      </w:r>
      <w:r w:rsidRPr="00A90C78">
        <w:rPr>
          <w:color w:val="000000" w:themeColor="text1"/>
          <w:highlight w:val="green"/>
          <w:u w:val="single"/>
        </w:rPr>
        <w:t xml:space="preserve"> </w:t>
      </w:r>
      <w:r w:rsidRPr="00A90C78">
        <w:rPr>
          <w:color w:val="000000" w:themeColor="text1"/>
          <w:u w:val="single"/>
        </w:rPr>
        <w:t>and development, while spending big on armies of lawyers to devise and defend secondary patents and other so-called “life cycle management” strategies</w:t>
      </w:r>
      <w:r w:rsidRPr="00A90C78">
        <w:rPr>
          <w:color w:val="000000" w:themeColor="text1"/>
          <w:sz w:val="16"/>
        </w:rPr>
        <w:t xml:space="preserve">. </w:t>
      </w:r>
      <w:r w:rsidRPr="00A90C78">
        <w:rPr>
          <w:color w:val="000000" w:themeColor="text1"/>
          <w:u w:val="single"/>
        </w:rPr>
        <w:t xml:space="preserve">Drug </w:t>
      </w:r>
      <w:r w:rsidRPr="00A90C78">
        <w:rPr>
          <w:b/>
          <w:color w:val="000000" w:themeColor="text1"/>
          <w:sz w:val="26"/>
          <w:highlight w:val="green"/>
          <w:u w:val="single"/>
        </w:rPr>
        <w:t xml:space="preserve">research funding </w:t>
      </w:r>
      <w:r w:rsidRPr="00A90C78">
        <w:rPr>
          <w:color w:val="000000" w:themeColor="text1"/>
          <w:u w:val="single"/>
        </w:rPr>
        <w:t xml:space="preserve">has been </w:t>
      </w:r>
      <w:r w:rsidRPr="00A90C78">
        <w:rPr>
          <w:b/>
          <w:color w:val="000000" w:themeColor="text1"/>
          <w:sz w:val="26"/>
          <w:highlight w:val="green"/>
          <w:u w:val="single"/>
        </w:rPr>
        <w:t>declining for more than a decade</w:t>
      </w:r>
      <w:r w:rsidRPr="00A90C78">
        <w:rPr>
          <w:color w:val="000000" w:themeColor="text1"/>
          <w:u w:val="single"/>
        </w:rPr>
        <w:t xml:space="preserve">, </w:t>
      </w:r>
      <w:r w:rsidRPr="00A90C78">
        <w:rPr>
          <w:b/>
          <w:color w:val="000000" w:themeColor="text1"/>
          <w:sz w:val="26"/>
          <w:highlight w:val="green"/>
          <w:u w:val="single"/>
        </w:rPr>
        <w:t>while</w:t>
      </w:r>
      <w:r w:rsidRPr="00A90C78">
        <w:rPr>
          <w:color w:val="000000" w:themeColor="text1"/>
          <w:highlight w:val="green"/>
          <w:u w:val="single"/>
        </w:rPr>
        <w:t xml:space="preserve"> </w:t>
      </w:r>
      <w:r w:rsidRPr="00A90C78">
        <w:rPr>
          <w:color w:val="000000" w:themeColor="text1"/>
          <w:u w:val="single"/>
        </w:rPr>
        <w:t xml:space="preserve">strategies of </w:t>
      </w:r>
      <w:r w:rsidRPr="00A90C78">
        <w:rPr>
          <w:b/>
          <w:color w:val="000000" w:themeColor="text1"/>
          <w:sz w:val="26"/>
          <w:highlight w:val="green"/>
          <w:u w:val="single"/>
        </w:rPr>
        <w:t>secondary patenting have steadily increased.</w:t>
      </w:r>
      <w:r w:rsidRPr="00A90C78">
        <w:rPr>
          <w:color w:val="000000" w:themeColor="text1"/>
          <w:highlight w:val="green"/>
          <w:u w:val="single"/>
        </w:rPr>
        <w:t xml:space="preserve"> </w:t>
      </w:r>
      <w:r w:rsidRPr="00A90C78">
        <w:rPr>
          <w:color w:val="000000" w:themeColor="text1"/>
          <w:u w:val="single"/>
        </w:rPr>
        <w:t>We support patents — just not those that are unmerited and that unjustly prolong companies’ market power and prevent legitimate competition</w:t>
      </w:r>
      <w:r w:rsidRPr="00A90C78">
        <w:rPr>
          <w:color w:val="000000" w:themeColor="text1"/>
          <w:sz w:val="16"/>
        </w:rPr>
        <w:t>.</w:t>
      </w:r>
    </w:p>
    <w:p w14:paraId="1CC3246D" w14:textId="77777777" w:rsidR="00A90C78" w:rsidRPr="00A90C78" w:rsidRDefault="00A90C78" w:rsidP="00A90C78">
      <w:pPr>
        <w:pStyle w:val="Heading4"/>
        <w:rPr>
          <w:color w:val="000000" w:themeColor="text1"/>
        </w:rPr>
      </w:pPr>
      <w:r w:rsidRPr="00A90C78">
        <w:rPr>
          <w:color w:val="000000" w:themeColor="text1"/>
        </w:rPr>
        <w:t xml:space="preserve">Only innovation now solves </w:t>
      </w:r>
      <w:r w:rsidRPr="00A90C78">
        <w:rPr>
          <w:color w:val="000000" w:themeColor="text1"/>
          <w:u w:val="single"/>
        </w:rPr>
        <w:t>AMR super-bugs</w:t>
      </w:r>
      <w:r w:rsidRPr="00A90C78">
        <w:rPr>
          <w:color w:val="000000" w:themeColor="text1"/>
        </w:rPr>
        <w:t xml:space="preserve"> -- </w:t>
      </w:r>
      <w:r w:rsidRPr="00A90C78">
        <w:rPr>
          <w:color w:val="000000" w:themeColor="text1"/>
          <w:u w:val="single"/>
        </w:rPr>
        <w:t>timeframe’s key</w:t>
      </w:r>
      <w:r w:rsidRPr="00A90C78">
        <w:rPr>
          <w:color w:val="000000" w:themeColor="text1"/>
        </w:rPr>
        <w:t xml:space="preserve">. </w:t>
      </w:r>
    </w:p>
    <w:p w14:paraId="055919EE" w14:textId="77777777" w:rsidR="00A90C78" w:rsidRPr="00A90C78" w:rsidRDefault="00A90C78" w:rsidP="00A90C78">
      <w:pPr>
        <w:rPr>
          <w:color w:val="000000" w:themeColor="text1"/>
        </w:rPr>
      </w:pPr>
      <w:proofErr w:type="spellStart"/>
      <w:r w:rsidRPr="00A90C78">
        <w:rPr>
          <w:rStyle w:val="Style13ptBold"/>
          <w:color w:val="000000" w:themeColor="text1"/>
        </w:rPr>
        <w:t>Sobti</w:t>
      </w:r>
      <w:proofErr w:type="spellEnd"/>
      <w:r w:rsidRPr="00A90C78">
        <w:rPr>
          <w:rStyle w:val="Style13ptBold"/>
          <w:color w:val="000000" w:themeColor="text1"/>
        </w:rPr>
        <w:t xml:space="preserve"> 19</w:t>
      </w:r>
      <w:r w:rsidRPr="00A90C78">
        <w:rPr>
          <w:color w:val="000000" w:themeColor="text1"/>
        </w:rPr>
        <w:t xml:space="preserve"> [Dr. Navjot Kaur </w:t>
      </w:r>
      <w:proofErr w:type="spellStart"/>
      <w:r w:rsidRPr="00A90C78">
        <w:rPr>
          <w:color w:val="000000" w:themeColor="text1"/>
        </w:rPr>
        <w:t>Sobti</w:t>
      </w:r>
      <w:proofErr w:type="spellEnd"/>
      <w:r w:rsidRPr="00A90C78">
        <w:rPr>
          <w:color w:val="000000" w:themeColor="text1"/>
        </w:rPr>
        <w:t xml:space="preserve"> is an internal medicine resident physician at Dartmouth-Hitchcock-Medical Center/Dartmouth School of Medicine and a member of the ABC News Medical Unit. May 1, 2019. “Amid superbug crisis, scientists urge innovation”. </w:t>
      </w:r>
      <w:hyperlink r:id="rId13" w:history="1">
        <w:r w:rsidRPr="00A90C78">
          <w:rPr>
            <w:rStyle w:val="Hyperlink"/>
            <w:color w:val="000000" w:themeColor="text1"/>
          </w:rPr>
          <w:t>https://abcnews.go.com/Health/amidst-superbug-crisis-scientists-urge-innovation/story?id=62763415</w:t>
        </w:r>
      </w:hyperlink>
      <w:r w:rsidRPr="00A90C78">
        <w:rPr>
          <w:color w:val="000000" w:themeColor="text1"/>
        </w:rPr>
        <w:t xml:space="preserve">] Dhruv </w:t>
      </w:r>
    </w:p>
    <w:p w14:paraId="46447901" w14:textId="77777777" w:rsidR="00A90C78" w:rsidRPr="00A90C78" w:rsidRDefault="00A90C78" w:rsidP="00A90C78">
      <w:pPr>
        <w:rPr>
          <w:color w:val="000000" w:themeColor="text1"/>
          <w:sz w:val="16"/>
        </w:rPr>
      </w:pPr>
      <w:hyperlink r:id="rId14" w:tgtFrame="_blank" w:history="1">
        <w:r w:rsidRPr="00A90C78">
          <w:rPr>
            <w:rStyle w:val="StyleUnderline"/>
            <w:color w:val="000000" w:themeColor="text1"/>
          </w:rPr>
          <w:t>The United Nations</w:t>
        </w:r>
      </w:hyperlink>
      <w:r w:rsidRPr="00A90C78">
        <w:rPr>
          <w:color w:val="000000" w:themeColor="text1"/>
        </w:rPr>
        <w:t xml:space="preserve"> </w:t>
      </w:r>
      <w:r w:rsidRPr="00A90C78">
        <w:rPr>
          <w:color w:val="000000" w:themeColor="text1"/>
          <w:sz w:val="16"/>
        </w:rPr>
        <w:t xml:space="preserve">has </w:t>
      </w:r>
      <w:r w:rsidRPr="00A90C78">
        <w:rPr>
          <w:rStyle w:val="StyleUnderline"/>
          <w:color w:val="000000" w:themeColor="text1"/>
        </w:rPr>
        <w:t xml:space="preserve">called </w:t>
      </w:r>
      <w:r w:rsidRPr="00A90C78">
        <w:rPr>
          <w:rStyle w:val="Emphasis"/>
          <w:color w:val="000000" w:themeColor="text1"/>
        </w:rPr>
        <w:t>antimicrobial resistance</w:t>
      </w:r>
      <w:r w:rsidRPr="00A90C78">
        <w:rPr>
          <w:rStyle w:val="StyleUnderline"/>
          <w:color w:val="000000" w:themeColor="text1"/>
        </w:rPr>
        <w:t xml:space="preserve"> a “</w:t>
      </w:r>
      <w:r w:rsidRPr="00A90C78">
        <w:rPr>
          <w:rStyle w:val="Emphasis"/>
          <w:color w:val="000000" w:themeColor="text1"/>
        </w:rPr>
        <w:t>global crisis</w:t>
      </w:r>
      <w:r w:rsidRPr="00A90C78">
        <w:rPr>
          <w:color w:val="000000" w:themeColor="text1"/>
          <w:sz w:val="16"/>
        </w:rPr>
        <w:t xml:space="preserve">.” </w:t>
      </w:r>
      <w:r w:rsidRPr="00A90C78">
        <w:rPr>
          <w:rStyle w:val="StyleUnderline"/>
          <w:color w:val="000000" w:themeColor="text1"/>
        </w:rPr>
        <w:t xml:space="preserve">With </w:t>
      </w:r>
      <w:r w:rsidRPr="00A90C78">
        <w:rPr>
          <w:rStyle w:val="StyleUnderline"/>
          <w:color w:val="000000" w:themeColor="text1"/>
          <w:highlight w:val="green"/>
        </w:rPr>
        <w:t xml:space="preserve">the </w:t>
      </w:r>
      <w:hyperlink r:id="rId15" w:tgtFrame="_blank" w:history="1">
        <w:r w:rsidRPr="00A90C78">
          <w:rPr>
            <w:rStyle w:val="StyleUnderline"/>
            <w:color w:val="000000" w:themeColor="text1"/>
            <w:highlight w:val="green"/>
          </w:rPr>
          <w:t>rise in superbugs</w:t>
        </w:r>
      </w:hyperlink>
      <w:r w:rsidRPr="00A90C78">
        <w:rPr>
          <w:rStyle w:val="StyleUnderline"/>
          <w:color w:val="000000" w:themeColor="text1"/>
        </w:rPr>
        <w:t xml:space="preserve"> across the globe</w:t>
      </w:r>
      <w:r w:rsidRPr="00A90C78">
        <w:rPr>
          <w:color w:val="000000" w:themeColor="text1"/>
          <w:sz w:val="16"/>
        </w:rPr>
        <w:t xml:space="preserve">, common </w:t>
      </w:r>
      <w:r w:rsidRPr="00A90C78">
        <w:rPr>
          <w:rStyle w:val="StyleUnderline"/>
          <w:color w:val="000000" w:themeColor="text1"/>
        </w:rPr>
        <w:t>infections are becoming harder to treat</w:t>
      </w:r>
      <w:r w:rsidRPr="00A90C78">
        <w:rPr>
          <w:color w:val="000000" w:themeColor="text1"/>
          <w:sz w:val="16"/>
        </w:rPr>
        <w:t xml:space="preserve">, </w:t>
      </w:r>
      <w:r w:rsidRPr="00A90C78">
        <w:rPr>
          <w:rStyle w:val="StyleUnderline"/>
          <w:color w:val="000000" w:themeColor="text1"/>
        </w:rPr>
        <w:t>and lifesaving procedures riskier</w:t>
      </w:r>
      <w:r w:rsidRPr="00A90C78">
        <w:rPr>
          <w:color w:val="000000" w:themeColor="text1"/>
          <w:sz w:val="16"/>
        </w:rPr>
        <w:t xml:space="preserve"> to perform. </w:t>
      </w:r>
      <w:r w:rsidRPr="00A90C78">
        <w:rPr>
          <w:rStyle w:val="Emphasis"/>
          <w:color w:val="000000" w:themeColor="text1"/>
        </w:rPr>
        <w:t>Drug-resistant infections</w:t>
      </w:r>
      <w:r w:rsidRPr="00A90C78">
        <w:rPr>
          <w:rStyle w:val="StyleUnderline"/>
          <w:color w:val="000000" w:themeColor="text1"/>
        </w:rPr>
        <w:t xml:space="preserve"> result in</w:t>
      </w:r>
      <w:r w:rsidRPr="00A90C78">
        <w:rPr>
          <w:color w:val="000000" w:themeColor="text1"/>
          <w:sz w:val="16"/>
        </w:rPr>
        <w:t xml:space="preserve"> about </w:t>
      </w:r>
      <w:r w:rsidRPr="00A90C78">
        <w:rPr>
          <w:rStyle w:val="StyleUnderline"/>
          <w:color w:val="000000" w:themeColor="text1"/>
        </w:rPr>
        <w:t>700,000 deaths per year</w:t>
      </w:r>
      <w:r w:rsidRPr="00A90C78">
        <w:rPr>
          <w:color w:val="000000" w:themeColor="text1"/>
          <w:sz w:val="16"/>
        </w:rPr>
        <w:t xml:space="preserve">, with at least 230,000 of those deaths due to multidrug resistant tuberculosis, </w:t>
      </w:r>
      <w:hyperlink r:id="rId16" w:tgtFrame="_blank" w:history="1">
        <w:r w:rsidRPr="00A90C78">
          <w:rPr>
            <w:rStyle w:val="StyleUnderline"/>
            <w:color w:val="000000" w:themeColor="text1"/>
          </w:rPr>
          <w:t>according to</w:t>
        </w:r>
        <w:r w:rsidRPr="00A90C78">
          <w:rPr>
            <w:rStyle w:val="Hyperlink"/>
            <w:color w:val="000000" w:themeColor="text1"/>
            <w:sz w:val="16"/>
          </w:rPr>
          <w:t xml:space="preserve"> a groundbreaking report from </w:t>
        </w:r>
        <w:r w:rsidRPr="00A90C78">
          <w:rPr>
            <w:rStyle w:val="StyleUnderline"/>
            <w:color w:val="000000" w:themeColor="text1"/>
          </w:rPr>
          <w:t>the World Health Organization (WHO).</w:t>
        </w:r>
      </w:hyperlink>
      <w:r w:rsidRPr="00A90C78">
        <w:rPr>
          <w:color w:val="000000" w:themeColor="text1"/>
          <w:sz w:val="16"/>
        </w:rPr>
        <w:t xml:space="preserve"> Given that antibiotic resistance is present in every country, </w:t>
      </w:r>
      <w:r w:rsidRPr="00A90C78">
        <w:rPr>
          <w:rStyle w:val="StyleUnderline"/>
          <w:color w:val="000000" w:themeColor="text1"/>
        </w:rPr>
        <w:t>antimicrobial resistance</w:t>
      </w:r>
      <w:r w:rsidRPr="00A90C78">
        <w:rPr>
          <w:color w:val="000000" w:themeColor="text1"/>
          <w:sz w:val="16"/>
        </w:rPr>
        <w:t xml:space="preserve"> (AMR) now </w:t>
      </w:r>
      <w:r w:rsidRPr="00A90C78">
        <w:rPr>
          <w:rStyle w:val="StyleUnderline"/>
          <w:color w:val="000000" w:themeColor="text1"/>
          <w:highlight w:val="green"/>
        </w:rPr>
        <w:t xml:space="preserve">represents a </w:t>
      </w:r>
      <w:r w:rsidRPr="00A90C78">
        <w:rPr>
          <w:rStyle w:val="Emphasis"/>
          <w:color w:val="000000" w:themeColor="text1"/>
          <w:highlight w:val="green"/>
        </w:rPr>
        <w:t>global health crisis</w:t>
      </w:r>
      <w:r w:rsidRPr="00A90C78">
        <w:rPr>
          <w:color w:val="000000" w:themeColor="text1"/>
          <w:sz w:val="16"/>
        </w:rPr>
        <w:t xml:space="preserve">, according to the UN, which has urged immediate, coordinated and global action to prevent a potentially devastating health and financial crisis. </w:t>
      </w:r>
      <w:r w:rsidRPr="00A90C78">
        <w:rPr>
          <w:rStyle w:val="StyleUnderline"/>
          <w:color w:val="000000" w:themeColor="text1"/>
        </w:rPr>
        <w:t xml:space="preserve">With the </w:t>
      </w:r>
      <w:r w:rsidRPr="00A90C78">
        <w:rPr>
          <w:rStyle w:val="Emphasis"/>
          <w:color w:val="000000" w:themeColor="text1"/>
          <w:highlight w:val="green"/>
        </w:rPr>
        <w:t>rising</w:t>
      </w:r>
      <w:r w:rsidRPr="00A90C78">
        <w:rPr>
          <w:rStyle w:val="Emphasis"/>
          <w:color w:val="000000" w:themeColor="text1"/>
        </w:rPr>
        <w:t xml:space="preserve"> rates</w:t>
      </w:r>
      <w:r w:rsidRPr="00A90C78">
        <w:rPr>
          <w:rStyle w:val="StyleUnderline"/>
          <w:color w:val="000000" w:themeColor="text1"/>
        </w:rPr>
        <w:t xml:space="preserve"> of </w:t>
      </w:r>
      <w:r w:rsidRPr="00A90C78">
        <w:rPr>
          <w:rStyle w:val="StyleUnderline"/>
          <w:color w:val="000000" w:themeColor="text1"/>
          <w:highlight w:val="green"/>
        </w:rPr>
        <w:t>AMR</w:t>
      </w:r>
      <w:r w:rsidRPr="00A90C78">
        <w:rPr>
          <w:color w:val="000000" w:themeColor="text1"/>
          <w:sz w:val="16"/>
        </w:rPr>
        <w:t xml:space="preserve"> -- including antivirals, antibiotics, and antifungals -- </w:t>
      </w:r>
      <w:r w:rsidRPr="00A90C78">
        <w:rPr>
          <w:rStyle w:val="StyleUnderline"/>
          <w:color w:val="000000" w:themeColor="text1"/>
        </w:rPr>
        <w:t xml:space="preserve">estimates from the WHO show that AMR </w:t>
      </w:r>
      <w:r w:rsidRPr="00A90C78">
        <w:rPr>
          <w:rStyle w:val="StyleUnderline"/>
          <w:color w:val="000000" w:themeColor="text1"/>
          <w:highlight w:val="green"/>
        </w:rPr>
        <w:t xml:space="preserve">may cause </w:t>
      </w:r>
      <w:r w:rsidRPr="00A90C78">
        <w:rPr>
          <w:rStyle w:val="Emphasis"/>
          <w:color w:val="000000" w:themeColor="text1"/>
          <w:highlight w:val="green"/>
        </w:rPr>
        <w:t>10 million deaths every year</w:t>
      </w:r>
      <w:r w:rsidRPr="00A90C78">
        <w:rPr>
          <w:color w:val="000000" w:themeColor="text1"/>
          <w:sz w:val="16"/>
        </w:rPr>
        <w:t xml:space="preserve"> by 2050, send 24 million people into extreme poverty by 2030, </w:t>
      </w:r>
      <w:r w:rsidRPr="00A90C78">
        <w:rPr>
          <w:rStyle w:val="StyleUnderline"/>
          <w:color w:val="000000" w:themeColor="text1"/>
        </w:rPr>
        <w:t>and lead to a financial crisis as severe as</w:t>
      </w:r>
      <w:r w:rsidRPr="00A90C78">
        <w:rPr>
          <w:color w:val="000000" w:themeColor="text1"/>
          <w:sz w:val="16"/>
        </w:rPr>
        <w:t xml:space="preserve"> the on the U.S. experienced in </w:t>
      </w:r>
      <w:r w:rsidRPr="00A90C78">
        <w:rPr>
          <w:rStyle w:val="StyleUnderline"/>
          <w:color w:val="000000" w:themeColor="text1"/>
        </w:rPr>
        <w:t>2008</w:t>
      </w:r>
      <w:r w:rsidRPr="00A90C78">
        <w:rPr>
          <w:color w:val="000000" w:themeColor="text1"/>
          <w:sz w:val="16"/>
        </w:rPr>
        <w:t xml:space="preserve">. </w:t>
      </w:r>
      <w:r w:rsidRPr="00A90C78">
        <w:rPr>
          <w:rStyle w:val="StyleUnderline"/>
          <w:color w:val="000000" w:themeColor="text1"/>
        </w:rPr>
        <w:t xml:space="preserve">Antimicrobial </w:t>
      </w:r>
      <w:r w:rsidRPr="00A90C78">
        <w:rPr>
          <w:rStyle w:val="StyleUnderline"/>
          <w:color w:val="000000" w:themeColor="text1"/>
          <w:highlight w:val="green"/>
        </w:rPr>
        <w:t>resistance develops when germs</w:t>
      </w:r>
      <w:r w:rsidRPr="00A90C78">
        <w:rPr>
          <w:color w:val="000000" w:themeColor="text1"/>
          <w:sz w:val="16"/>
        </w:rPr>
        <w:t xml:space="preserve"> like bacteria and fungi are able to “</w:t>
      </w:r>
      <w:r w:rsidRPr="00A90C78">
        <w:rPr>
          <w:rStyle w:val="StyleUnderline"/>
          <w:color w:val="000000" w:themeColor="text1"/>
          <w:highlight w:val="green"/>
        </w:rPr>
        <w:t>defeat</w:t>
      </w:r>
      <w:r w:rsidRPr="00A90C78">
        <w:rPr>
          <w:color w:val="000000" w:themeColor="text1"/>
          <w:sz w:val="16"/>
        </w:rPr>
        <w:t xml:space="preserve"> the </w:t>
      </w:r>
      <w:r w:rsidRPr="00A90C78">
        <w:rPr>
          <w:rStyle w:val="StyleUnderline"/>
          <w:color w:val="000000" w:themeColor="text1"/>
          <w:highlight w:val="green"/>
        </w:rPr>
        <w:t>drugs</w:t>
      </w:r>
      <w:r w:rsidRPr="00A90C78">
        <w:rPr>
          <w:rStyle w:val="StyleUnderline"/>
          <w:color w:val="000000" w:themeColor="text1"/>
        </w:rPr>
        <w:t xml:space="preserve"> designed to kill them</w:t>
      </w:r>
      <w:r w:rsidRPr="00A90C78">
        <w:rPr>
          <w:color w:val="000000" w:themeColor="text1"/>
          <w:sz w:val="16"/>
        </w:rPr>
        <w:t xml:space="preserve">,” according to the Centers for Disease Control and Prevention. Through a biologic “survival of the fittest,” </w:t>
      </w:r>
      <w:r w:rsidRPr="00A90C78">
        <w:rPr>
          <w:rStyle w:val="StyleUnderline"/>
          <w:color w:val="000000" w:themeColor="text1"/>
        </w:rPr>
        <w:t>germs</w:t>
      </w:r>
      <w:r w:rsidRPr="00A90C78">
        <w:rPr>
          <w:color w:val="000000" w:themeColor="text1"/>
          <w:sz w:val="16"/>
        </w:rPr>
        <w:t xml:space="preserve"> that are </w:t>
      </w:r>
      <w:r w:rsidRPr="00A90C78">
        <w:rPr>
          <w:rStyle w:val="StyleUnderline"/>
          <w:color w:val="000000" w:themeColor="text1"/>
        </w:rPr>
        <w:t xml:space="preserve">not killed by antimicrobials and </w:t>
      </w:r>
      <w:r w:rsidRPr="00A90C78">
        <w:rPr>
          <w:rStyle w:val="Emphasis"/>
          <w:color w:val="000000" w:themeColor="text1"/>
        </w:rPr>
        <w:t>continue to grow</w:t>
      </w:r>
      <w:r w:rsidRPr="00A90C78">
        <w:rPr>
          <w:color w:val="000000" w:themeColor="text1"/>
          <w:sz w:val="16"/>
        </w:rPr>
        <w:t xml:space="preserve">. WHO explains that “poor infection control, inadequate sanitary conditions and inappropriate food handling encourage the spread” of AMR, </w:t>
      </w:r>
      <w:r w:rsidRPr="00A90C78">
        <w:rPr>
          <w:rStyle w:val="StyleUnderline"/>
          <w:color w:val="000000" w:themeColor="text1"/>
        </w:rPr>
        <w:t>which can lead to “</w:t>
      </w:r>
      <w:r w:rsidRPr="00A90C78">
        <w:rPr>
          <w:rStyle w:val="Emphasis"/>
          <w:color w:val="000000" w:themeColor="text1"/>
        </w:rPr>
        <w:t>superbugs.</w:t>
      </w:r>
      <w:r w:rsidRPr="00A90C78">
        <w:rPr>
          <w:color w:val="000000" w:themeColor="text1"/>
          <w:sz w:val="16"/>
        </w:rPr>
        <w:t xml:space="preserve">” Those superbugs require powerful and oftentimes more expensive antimicrobials to treat. Examples of </w:t>
      </w:r>
      <w:r w:rsidRPr="00A90C78">
        <w:rPr>
          <w:rStyle w:val="StyleUnderline"/>
          <w:color w:val="000000" w:themeColor="text1"/>
        </w:rPr>
        <w:t>superbugs are far and</w:t>
      </w:r>
      <w:r w:rsidRPr="00A90C78">
        <w:rPr>
          <w:color w:val="000000" w:themeColor="text1"/>
          <w:sz w:val="16"/>
        </w:rPr>
        <w:t xml:space="preserve"> </w:t>
      </w:r>
      <w:r w:rsidRPr="00A90C78">
        <w:rPr>
          <w:rStyle w:val="StyleUnderline"/>
          <w:color w:val="000000" w:themeColor="text1"/>
        </w:rPr>
        <w:t>wide</w:t>
      </w:r>
      <w:r w:rsidRPr="00A90C78">
        <w:rPr>
          <w:color w:val="000000" w:themeColor="text1"/>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A90C78">
        <w:rPr>
          <w:color w:val="000000" w:themeColor="text1"/>
          <w:sz w:val="16"/>
          <w:szCs w:val="18"/>
        </w:rPr>
        <w:t xml:space="preserve">The people at the </w:t>
      </w:r>
      <w:hyperlink r:id="rId17" w:tgtFrame="_blank" w:history="1">
        <w:r w:rsidRPr="00A90C78">
          <w:rPr>
            <w:rStyle w:val="Hyperlink"/>
            <w:color w:val="000000" w:themeColor="text1"/>
            <w:sz w:val="16"/>
            <w:szCs w:val="18"/>
          </w:rPr>
          <w:t>highest risk for AMR</w:t>
        </w:r>
      </w:hyperlink>
      <w:r w:rsidRPr="00A90C78">
        <w:rPr>
          <w:color w:val="000000" w:themeColor="text1"/>
          <w:sz w:val="16"/>
          <w:szCs w:val="18"/>
        </w:rPr>
        <w:t xml:space="preserve"> are those with chronic diseases, people living in nursing homes, hospitalized in the ICU or undergoing life-</w:t>
      </w:r>
      <w:r w:rsidRPr="00A90C78">
        <w:rPr>
          <w:color w:val="000000" w:themeColor="text1"/>
          <w:sz w:val="16"/>
          <w:szCs w:val="18"/>
        </w:rPr>
        <w:lastRenderedPageBreak/>
        <w:t xml:space="preserve">saving treatments such as organ transplantation and cancer therapy. These people often develop infections, which can become antimicrobial-resistant, rendering them difficult, if not impossible, to treat. </w:t>
      </w:r>
      <w:hyperlink r:id="rId18" w:history="1">
        <w:r w:rsidRPr="00A90C78">
          <w:rPr>
            <w:rStyle w:val="Hyperlink"/>
            <w:color w:val="000000" w:themeColor="text1"/>
            <w:sz w:val="16"/>
            <w:szCs w:val="18"/>
          </w:rPr>
          <w:t>(MORE: Melissa Rivers talks about her father's suicide with Dr. Jennifer Ashton)</w:t>
        </w:r>
      </w:hyperlink>
      <w:r w:rsidRPr="00A90C78">
        <w:rPr>
          <w:color w:val="000000" w:themeColor="text1"/>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A90C78">
        <w:rPr>
          <w:color w:val="000000" w:themeColor="text1"/>
          <w:sz w:val="16"/>
          <w:szCs w:val="18"/>
        </w:rPr>
        <w:t>auris</w:t>
      </w:r>
      <w:proofErr w:type="spellEnd"/>
      <w:r w:rsidRPr="00A90C78">
        <w:rPr>
          <w:color w:val="000000" w:themeColor="text1"/>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A90C78">
        <w:rPr>
          <w:color w:val="000000" w:themeColor="text1"/>
          <w:sz w:val="16"/>
        </w:rPr>
        <w:t xml:space="preserve">Noting these trends, </w:t>
      </w:r>
      <w:r w:rsidRPr="00A90C78">
        <w:rPr>
          <w:rStyle w:val="StyleUnderline"/>
          <w:color w:val="000000" w:themeColor="text1"/>
          <w:highlight w:val="green"/>
        </w:rPr>
        <w:t>the WHO has urged</w:t>
      </w:r>
      <w:r w:rsidRPr="00A90C78">
        <w:rPr>
          <w:rStyle w:val="StyleUnderline"/>
          <w:color w:val="000000" w:themeColor="text1"/>
        </w:rPr>
        <w:t xml:space="preserve"> for</w:t>
      </w:r>
      <w:r w:rsidRPr="00A90C78">
        <w:rPr>
          <w:color w:val="000000" w:themeColor="text1"/>
          <w:sz w:val="16"/>
        </w:rPr>
        <w:t xml:space="preserve"> “</w:t>
      </w:r>
      <w:r w:rsidRPr="00A90C78">
        <w:rPr>
          <w:rStyle w:val="Emphasis"/>
          <w:color w:val="000000" w:themeColor="text1"/>
        </w:rPr>
        <w:t>coordinated action</w:t>
      </w:r>
      <w:r w:rsidRPr="00A90C78">
        <w:rPr>
          <w:rStyle w:val="StyleUnderline"/>
          <w:color w:val="000000" w:themeColor="text1"/>
        </w:rPr>
        <w:t>...to minimize the emergence and spread of antimicrobial resistance</w:t>
      </w:r>
      <w:r w:rsidRPr="00A90C78">
        <w:rPr>
          <w:color w:val="000000" w:themeColor="text1"/>
          <w:sz w:val="16"/>
        </w:rPr>
        <w:t xml:space="preserve">.” It urges all countries to make national action plans, </w:t>
      </w:r>
      <w:r w:rsidRPr="00A90C78">
        <w:rPr>
          <w:rStyle w:val="StyleUnderline"/>
          <w:color w:val="000000" w:themeColor="text1"/>
        </w:rPr>
        <w:t xml:space="preserve">with a focus on the </w:t>
      </w:r>
      <w:r w:rsidRPr="00A90C78">
        <w:rPr>
          <w:rStyle w:val="StyleUnderline"/>
          <w:color w:val="000000" w:themeColor="text1"/>
          <w:highlight w:val="green"/>
        </w:rPr>
        <w:t xml:space="preserve">development of </w:t>
      </w:r>
      <w:r w:rsidRPr="00A90C78">
        <w:rPr>
          <w:rStyle w:val="Emphasis"/>
          <w:color w:val="000000" w:themeColor="text1"/>
          <w:highlight w:val="green"/>
        </w:rPr>
        <w:t>new</w:t>
      </w:r>
      <w:r w:rsidRPr="00A90C78">
        <w:rPr>
          <w:rStyle w:val="Emphasis"/>
          <w:color w:val="000000" w:themeColor="text1"/>
        </w:rPr>
        <w:t xml:space="preserve"> antimicrobial </w:t>
      </w:r>
      <w:r w:rsidRPr="00A90C78">
        <w:rPr>
          <w:rStyle w:val="Emphasis"/>
          <w:color w:val="000000" w:themeColor="text1"/>
          <w:highlight w:val="green"/>
        </w:rPr>
        <w:t>medications</w:t>
      </w:r>
      <w:r w:rsidRPr="00A90C78">
        <w:rPr>
          <w:rStyle w:val="StyleUnderline"/>
          <w:color w:val="000000" w:themeColor="text1"/>
        </w:rPr>
        <w:t xml:space="preserve">, </w:t>
      </w:r>
      <w:r w:rsidRPr="00A90C78">
        <w:rPr>
          <w:rStyle w:val="Emphasis"/>
          <w:color w:val="000000" w:themeColor="text1"/>
          <w:highlight w:val="green"/>
        </w:rPr>
        <w:t>vaccines</w:t>
      </w:r>
      <w:r w:rsidRPr="00A90C78">
        <w:rPr>
          <w:rStyle w:val="StyleUnderline"/>
          <w:color w:val="000000" w:themeColor="text1"/>
        </w:rPr>
        <w:t xml:space="preserve">, </w:t>
      </w:r>
      <w:r w:rsidRPr="00A90C78">
        <w:rPr>
          <w:rStyle w:val="StyleUnderline"/>
          <w:color w:val="000000" w:themeColor="text1"/>
          <w:highlight w:val="green"/>
        </w:rPr>
        <w:t>and</w:t>
      </w:r>
      <w:r w:rsidRPr="00A90C78">
        <w:rPr>
          <w:rStyle w:val="StyleUnderline"/>
          <w:color w:val="000000" w:themeColor="text1"/>
        </w:rPr>
        <w:t xml:space="preserve"> careful </w:t>
      </w:r>
      <w:r w:rsidRPr="00A90C78">
        <w:rPr>
          <w:rStyle w:val="StyleUnderline"/>
          <w:color w:val="000000" w:themeColor="text1"/>
          <w:highlight w:val="green"/>
        </w:rPr>
        <w:t>antimicrobial use</w:t>
      </w:r>
      <w:r w:rsidRPr="00A90C78">
        <w:rPr>
          <w:color w:val="000000" w:themeColor="text1"/>
          <w:sz w:val="16"/>
        </w:rPr>
        <w:t xml:space="preserve">. </w:t>
      </w:r>
      <w:r w:rsidRPr="00A90C78">
        <w:rPr>
          <w:rStyle w:val="StyleUnderline"/>
          <w:color w:val="000000" w:themeColor="text1"/>
        </w:rPr>
        <w:t>Redfield emphasized</w:t>
      </w:r>
      <w:r w:rsidRPr="00A90C78">
        <w:rPr>
          <w:color w:val="000000" w:themeColor="text1"/>
          <w:sz w:val="16"/>
        </w:rPr>
        <w:t xml:space="preserve"> the importance of </w:t>
      </w:r>
      <w:r w:rsidRPr="00A90C78">
        <w:rPr>
          <w:rStyle w:val="StyleUnderline"/>
          <w:color w:val="000000" w:themeColor="text1"/>
        </w:rPr>
        <w:t>vaccination during the global superbug crisis</w:t>
      </w:r>
      <w:r w:rsidRPr="00A90C78">
        <w:rPr>
          <w:color w:val="000000" w:themeColor="text1"/>
          <w:sz w:val="16"/>
        </w:rPr>
        <w:t xml:space="preserve">, </w:t>
      </w:r>
      <w:r w:rsidRPr="00A90C78">
        <w:rPr>
          <w:rStyle w:val="StyleUnderline"/>
          <w:color w:val="000000" w:themeColor="text1"/>
        </w:rPr>
        <w:t>stating</w:t>
      </w:r>
      <w:r w:rsidRPr="00A90C78">
        <w:rPr>
          <w:color w:val="000000" w:themeColor="text1"/>
          <w:sz w:val="16"/>
        </w:rPr>
        <w:t xml:space="preserve"> that “</w:t>
      </w:r>
      <w:r w:rsidRPr="00A90C78">
        <w:rPr>
          <w:rStyle w:val="StyleUnderline"/>
          <w:color w:val="000000" w:themeColor="text1"/>
        </w:rPr>
        <w:t>the only way we have to eliminate an infection is vaccination</w:t>
      </w:r>
      <w:r w:rsidRPr="00A90C78">
        <w:rPr>
          <w:color w:val="000000" w:themeColor="text1"/>
          <w:sz w:val="16"/>
        </w:rPr>
        <w:t xml:space="preserve">.” He added that </w:t>
      </w:r>
      <w:r w:rsidRPr="00A90C78">
        <w:rPr>
          <w:rStyle w:val="StyleUnderline"/>
          <w:color w:val="000000" w:themeColor="text1"/>
        </w:rPr>
        <w:t xml:space="preserve">investing in </w:t>
      </w:r>
      <w:r w:rsidRPr="00A90C78">
        <w:rPr>
          <w:rStyle w:val="Emphasis"/>
          <w:color w:val="000000" w:themeColor="text1"/>
          <w:highlight w:val="green"/>
        </w:rPr>
        <w:t>innovation is key to solving the crisis</w:t>
      </w:r>
      <w:r w:rsidRPr="00A90C78">
        <w:rPr>
          <w:rStyle w:val="Emphasis"/>
          <w:color w:val="000000" w:themeColor="text1"/>
        </w:rPr>
        <w:t>.</w:t>
      </w:r>
      <w:r w:rsidRPr="00A90C78">
        <w:rPr>
          <w:color w:val="000000" w:themeColor="text1"/>
          <w:sz w:val="16"/>
        </w:rPr>
        <w:t xml:space="preserve"> While WHO continues to advocate for superbug awareness, they warn that </w:t>
      </w:r>
      <w:r w:rsidRPr="00A90C78">
        <w:rPr>
          <w:rStyle w:val="StyleUnderline"/>
          <w:color w:val="000000" w:themeColor="text1"/>
        </w:rPr>
        <w:t xml:space="preserve">AMR has reversed “a century of progress in health.” </w:t>
      </w:r>
      <w:r w:rsidRPr="00A90C78">
        <w:rPr>
          <w:color w:val="000000" w:themeColor="text1"/>
          <w:sz w:val="16"/>
        </w:rPr>
        <w:t>The WHO added that “</w:t>
      </w:r>
      <w:r w:rsidRPr="00A90C78">
        <w:rPr>
          <w:rStyle w:val="StyleUnderline"/>
          <w:color w:val="000000" w:themeColor="text1"/>
        </w:rPr>
        <w:t xml:space="preserve">the </w:t>
      </w:r>
      <w:r w:rsidRPr="00A90C78">
        <w:rPr>
          <w:rStyle w:val="StyleUnderline"/>
          <w:color w:val="000000" w:themeColor="text1"/>
          <w:highlight w:val="green"/>
        </w:rPr>
        <w:t>challenges</w:t>
      </w:r>
      <w:r w:rsidRPr="00A90C78">
        <w:rPr>
          <w:rStyle w:val="StyleUnderline"/>
          <w:color w:val="000000" w:themeColor="text1"/>
        </w:rPr>
        <w:t xml:space="preserve"> of antimicrobial resistance</w:t>
      </w:r>
      <w:r w:rsidRPr="00A90C78">
        <w:rPr>
          <w:color w:val="000000" w:themeColor="text1"/>
          <w:sz w:val="16"/>
        </w:rPr>
        <w:t xml:space="preserve">” </w:t>
      </w:r>
      <w:r w:rsidRPr="00A90C78">
        <w:rPr>
          <w:rStyle w:val="StyleUnderline"/>
          <w:color w:val="000000" w:themeColor="text1"/>
          <w:highlight w:val="green"/>
        </w:rPr>
        <w:t>are</w:t>
      </w:r>
      <w:r w:rsidRPr="00A90C78">
        <w:rPr>
          <w:color w:val="000000" w:themeColor="text1"/>
          <w:sz w:val="16"/>
        </w:rPr>
        <w:t xml:space="preserve"> “</w:t>
      </w:r>
      <w:r w:rsidRPr="00A90C78">
        <w:rPr>
          <w:rStyle w:val="Emphasis"/>
          <w:color w:val="000000" w:themeColor="text1"/>
          <w:highlight w:val="green"/>
        </w:rPr>
        <w:t>not insurmountable</w:t>
      </w:r>
      <w:r w:rsidRPr="00A90C78">
        <w:rPr>
          <w:color w:val="000000" w:themeColor="text1"/>
          <w:sz w:val="16"/>
        </w:rPr>
        <w:t xml:space="preserve">,” and that </w:t>
      </w:r>
      <w:r w:rsidRPr="00A90C78">
        <w:rPr>
          <w:rStyle w:val="StyleUnderline"/>
          <w:color w:val="000000" w:themeColor="text1"/>
        </w:rPr>
        <w:t xml:space="preserve">coordinated </w:t>
      </w:r>
      <w:r w:rsidRPr="00A90C78">
        <w:rPr>
          <w:rStyle w:val="StyleUnderline"/>
          <w:color w:val="000000" w:themeColor="text1"/>
          <w:highlight w:val="green"/>
        </w:rPr>
        <w:t>action will</w:t>
      </w:r>
      <w:r w:rsidRPr="00A90C78">
        <w:rPr>
          <w:color w:val="000000" w:themeColor="text1"/>
          <w:sz w:val="16"/>
        </w:rPr>
        <w:t xml:space="preserve"> “help to </w:t>
      </w:r>
      <w:r w:rsidRPr="00A90C78">
        <w:rPr>
          <w:rStyle w:val="StyleUnderline"/>
          <w:color w:val="000000" w:themeColor="text1"/>
        </w:rPr>
        <w:t>save millions</w:t>
      </w:r>
      <w:r w:rsidRPr="00A90C78">
        <w:rPr>
          <w:color w:val="000000" w:themeColor="text1"/>
          <w:sz w:val="16"/>
        </w:rPr>
        <w:t xml:space="preserve"> of lives, </w:t>
      </w:r>
      <w:r w:rsidRPr="00A90C78">
        <w:rPr>
          <w:rStyle w:val="StyleUnderline"/>
          <w:color w:val="000000" w:themeColor="text1"/>
        </w:rPr>
        <w:t>preserve antimicrobials for generations</w:t>
      </w:r>
      <w:r w:rsidRPr="00A90C78">
        <w:rPr>
          <w:color w:val="000000" w:themeColor="text1"/>
          <w:sz w:val="16"/>
        </w:rPr>
        <w:t xml:space="preserve"> to come </w:t>
      </w:r>
      <w:r w:rsidRPr="00A90C78">
        <w:rPr>
          <w:rStyle w:val="StyleUnderline"/>
          <w:color w:val="000000" w:themeColor="text1"/>
        </w:rPr>
        <w:t xml:space="preserve">and </w:t>
      </w:r>
      <w:r w:rsidRPr="00A90C78">
        <w:rPr>
          <w:rStyle w:val="Emphasis"/>
          <w:color w:val="000000" w:themeColor="text1"/>
          <w:highlight w:val="green"/>
        </w:rPr>
        <w:t>secure the future</w:t>
      </w:r>
      <w:r w:rsidRPr="00A90C78">
        <w:rPr>
          <w:rStyle w:val="StyleUnderline"/>
          <w:color w:val="000000" w:themeColor="text1"/>
          <w:highlight w:val="green"/>
        </w:rPr>
        <w:t xml:space="preserve"> from drug-resistant diseases</w:t>
      </w:r>
      <w:r w:rsidRPr="00A90C78">
        <w:rPr>
          <w:color w:val="000000" w:themeColor="text1"/>
          <w:sz w:val="16"/>
        </w:rPr>
        <w:t>.”</w:t>
      </w:r>
    </w:p>
    <w:p w14:paraId="4BE30862" w14:textId="77777777" w:rsidR="00A90C78" w:rsidRPr="00A90C78" w:rsidRDefault="00A90C78" w:rsidP="00A90C78">
      <w:pPr>
        <w:pStyle w:val="Heading4"/>
        <w:rPr>
          <w:color w:val="000000" w:themeColor="text1"/>
        </w:rPr>
      </w:pPr>
      <w:r w:rsidRPr="00A90C78">
        <w:rPr>
          <w:color w:val="000000" w:themeColor="text1"/>
        </w:rPr>
        <w:t xml:space="preserve">Extinction - generic defense doesn’t apply. </w:t>
      </w:r>
    </w:p>
    <w:p w14:paraId="5FC57C74" w14:textId="77777777" w:rsidR="00A90C78" w:rsidRPr="00A90C78" w:rsidRDefault="00A90C78" w:rsidP="00A90C78">
      <w:pPr>
        <w:rPr>
          <w:color w:val="000000" w:themeColor="text1"/>
        </w:rPr>
      </w:pPr>
      <w:r w:rsidRPr="00A90C78">
        <w:rPr>
          <w:rStyle w:val="Style13ptBold"/>
          <w:color w:val="000000" w:themeColor="text1"/>
        </w:rPr>
        <w:t>Srivatsa 17</w:t>
      </w:r>
      <w:r w:rsidRPr="00A90C78">
        <w:rPr>
          <w:color w:val="000000" w:themeColor="text1"/>
        </w:rPr>
        <w:t xml:space="preserve"> </w:t>
      </w:r>
      <w:proofErr w:type="spellStart"/>
      <w:r w:rsidRPr="00A90C78">
        <w:rPr>
          <w:color w:val="000000" w:themeColor="text1"/>
        </w:rPr>
        <w:t>Kadiyali</w:t>
      </w:r>
      <w:proofErr w:type="spellEnd"/>
      <w:r w:rsidRPr="00A90C78">
        <w:rPr>
          <w:color w:val="000000" w:themeColor="text1"/>
        </w:rPr>
        <w:t xml:space="preserve"> Srivatsa 1-12-2017 “Superbug Pandemics and How to Prevent Them” </w:t>
      </w:r>
      <w:hyperlink r:id="rId19" w:history="1">
        <w:r w:rsidRPr="00A90C78">
          <w:rPr>
            <w:rStyle w:val="Hyperlink"/>
            <w:color w:val="000000" w:themeColor="text1"/>
          </w:rPr>
          <w:t>https://www.the-american-interest.com/2017/01/12/superbug-pandemics-and-how-to-prevent-them/</w:t>
        </w:r>
      </w:hyperlink>
      <w:r w:rsidRPr="00A90C78">
        <w:rPr>
          <w:color w:val="000000" w:themeColor="text1"/>
        </w:rPr>
        <w:t xml:space="preserve"> (doctor, inventor, and publisher. He worked in acute and intensive pediatric care in British hospitals)//Elmer </w:t>
      </w:r>
    </w:p>
    <w:p w14:paraId="36445AB6" w14:textId="77777777" w:rsidR="00A90C78" w:rsidRPr="00A90C78" w:rsidRDefault="00A90C78" w:rsidP="00A90C78">
      <w:pPr>
        <w:rPr>
          <w:b/>
          <w:iCs/>
          <w:color w:val="000000" w:themeColor="text1"/>
          <w:u w:val="single"/>
          <w:bdr w:val="single" w:sz="18" w:space="0" w:color="auto"/>
        </w:rPr>
      </w:pPr>
      <w:r w:rsidRPr="00A90C78">
        <w:rPr>
          <w:rStyle w:val="StyleUnderline"/>
          <w:color w:val="000000" w:themeColor="text1"/>
          <w:sz w:val="24"/>
        </w:rPr>
        <w:t xml:space="preserve">It is by now no secret that </w:t>
      </w:r>
      <w:r w:rsidRPr="00A90C78">
        <w:rPr>
          <w:rStyle w:val="StyleUnderline"/>
          <w:color w:val="000000" w:themeColor="text1"/>
          <w:sz w:val="24"/>
          <w:highlight w:val="green"/>
        </w:rPr>
        <w:t>the</w:t>
      </w:r>
      <w:r w:rsidRPr="00A90C78">
        <w:rPr>
          <w:rStyle w:val="StyleUnderline"/>
          <w:color w:val="000000" w:themeColor="text1"/>
          <w:sz w:val="24"/>
        </w:rPr>
        <w:t xml:space="preserve"> human </w:t>
      </w:r>
      <w:r w:rsidRPr="00A90C78">
        <w:rPr>
          <w:rStyle w:val="StyleUnderline"/>
          <w:color w:val="000000" w:themeColor="text1"/>
          <w:sz w:val="24"/>
          <w:highlight w:val="green"/>
        </w:rPr>
        <w:t>species is locked in a race</w:t>
      </w:r>
      <w:r w:rsidRPr="00A90C78">
        <w:rPr>
          <w:rStyle w:val="StyleUnderline"/>
          <w:color w:val="000000" w:themeColor="text1"/>
          <w:sz w:val="24"/>
        </w:rPr>
        <w:t xml:space="preserve"> of its own making </w:t>
      </w:r>
      <w:r w:rsidRPr="00A90C78">
        <w:rPr>
          <w:rStyle w:val="StyleUnderline"/>
          <w:color w:val="000000" w:themeColor="text1"/>
          <w:sz w:val="24"/>
          <w:highlight w:val="green"/>
        </w:rPr>
        <w:t>with “</w:t>
      </w:r>
      <w:r w:rsidRPr="00A90C78">
        <w:rPr>
          <w:rStyle w:val="StyleUnderline"/>
          <w:b/>
          <w:bCs/>
          <w:color w:val="000000" w:themeColor="text1"/>
          <w:sz w:val="24"/>
          <w:highlight w:val="green"/>
        </w:rPr>
        <w:t>superbugs</w:t>
      </w:r>
      <w:r w:rsidRPr="00A90C78">
        <w:rPr>
          <w:rStyle w:val="StyleUnderline"/>
          <w:color w:val="000000" w:themeColor="text1"/>
          <w:sz w:val="24"/>
          <w:highlight w:val="green"/>
        </w:rPr>
        <w:t>.”</w:t>
      </w:r>
      <w:r w:rsidRPr="00A90C78">
        <w:rPr>
          <w:color w:val="000000" w:themeColor="text1"/>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90C78">
        <w:rPr>
          <w:rStyle w:val="StyleUnderline"/>
          <w:color w:val="000000" w:themeColor="text1"/>
          <w:sz w:val="24"/>
        </w:rPr>
        <w:t xml:space="preserve">I do not exclude the possibility that bad actors might deliberately engineer deadly superbugs.1 But even if that does not happen, humanity faces </w:t>
      </w:r>
      <w:r w:rsidRPr="00A90C78">
        <w:rPr>
          <w:rStyle w:val="StyleUnderline"/>
          <w:color w:val="000000" w:themeColor="text1"/>
          <w:sz w:val="24"/>
          <w:highlight w:val="green"/>
        </w:rPr>
        <w:t>an</w:t>
      </w:r>
      <w:r w:rsidRPr="00A90C78">
        <w:rPr>
          <w:rStyle w:val="StyleUnderline"/>
          <w:color w:val="000000" w:themeColor="text1"/>
          <w:sz w:val="24"/>
        </w:rPr>
        <w:t xml:space="preserve"> </w:t>
      </w:r>
      <w:r w:rsidRPr="00A90C78">
        <w:rPr>
          <w:rStyle w:val="Emphasis"/>
          <w:color w:val="000000" w:themeColor="text1"/>
          <w:sz w:val="24"/>
          <w:highlight w:val="green"/>
        </w:rPr>
        <w:t>existential threat</w:t>
      </w:r>
      <w:r w:rsidRPr="00A90C78">
        <w:rPr>
          <w:rStyle w:val="StyleUnderline"/>
          <w:color w:val="000000" w:themeColor="text1"/>
          <w:sz w:val="24"/>
        </w:rPr>
        <w:t xml:space="preserve"> largely </w:t>
      </w:r>
      <w:r w:rsidRPr="00A90C78">
        <w:rPr>
          <w:rStyle w:val="StyleUnderline"/>
          <w:color w:val="000000" w:themeColor="text1"/>
          <w:sz w:val="24"/>
          <w:highlight w:val="green"/>
        </w:rPr>
        <w:t>of its</w:t>
      </w:r>
      <w:r w:rsidRPr="00A90C78">
        <w:rPr>
          <w:rStyle w:val="StyleUnderline"/>
          <w:color w:val="000000" w:themeColor="text1"/>
          <w:sz w:val="24"/>
        </w:rPr>
        <w:t xml:space="preserve"> </w:t>
      </w:r>
      <w:r w:rsidRPr="00A90C78">
        <w:rPr>
          <w:rStyle w:val="Emphasis"/>
          <w:color w:val="000000" w:themeColor="text1"/>
          <w:sz w:val="24"/>
          <w:highlight w:val="green"/>
        </w:rPr>
        <w:t>own making</w:t>
      </w:r>
      <w:r w:rsidRPr="00A90C78">
        <w:rPr>
          <w:rStyle w:val="StyleUnderline"/>
          <w:color w:val="000000" w:themeColor="text1"/>
          <w:sz w:val="24"/>
        </w:rPr>
        <w:t xml:space="preserve"> in the absence of malign intentions</w:t>
      </w:r>
      <w:r w:rsidRPr="00A90C78">
        <w:rPr>
          <w:color w:val="000000" w:themeColor="text1"/>
          <w:sz w:val="16"/>
        </w:rPr>
        <w:t xml:space="preserve">. </w:t>
      </w:r>
      <w:r w:rsidRPr="00A90C78">
        <w:rPr>
          <w:rStyle w:val="StyleUnderline"/>
          <w:color w:val="000000" w:themeColor="text1"/>
          <w:sz w:val="24"/>
        </w:rPr>
        <w:t xml:space="preserve">As threats go, this one is entirely predictable. The concept of a “black swan,” Nassim Nicholas </w:t>
      </w:r>
      <w:proofErr w:type="spellStart"/>
      <w:r w:rsidRPr="00A90C78">
        <w:rPr>
          <w:rStyle w:val="StyleUnderline"/>
          <w:color w:val="000000" w:themeColor="text1"/>
          <w:sz w:val="24"/>
        </w:rPr>
        <w:t>Taleb’s</w:t>
      </w:r>
      <w:proofErr w:type="spellEnd"/>
      <w:r w:rsidRPr="00A90C78">
        <w:rPr>
          <w:rStyle w:val="StyleUnderline"/>
          <w:color w:val="000000" w:themeColor="text1"/>
          <w:sz w:val="24"/>
        </w:rPr>
        <w:t xml:space="preserve"> term for low-probability but high-impact events, has become widely known in recent year</w:t>
      </w:r>
      <w:r w:rsidRPr="00A90C78">
        <w:rPr>
          <w:color w:val="000000" w:themeColor="text1"/>
          <w:sz w:val="16"/>
        </w:rPr>
        <w:t xml:space="preserve">s. </w:t>
      </w:r>
      <w:proofErr w:type="spellStart"/>
      <w:r w:rsidRPr="00A90C78">
        <w:rPr>
          <w:color w:val="000000" w:themeColor="text1"/>
          <w:sz w:val="16"/>
        </w:rPr>
        <w:t>Taleb</w:t>
      </w:r>
      <w:proofErr w:type="spellEnd"/>
      <w:r w:rsidRPr="00A90C78">
        <w:rPr>
          <w:color w:val="000000" w:themeColor="text1"/>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90C78">
        <w:rPr>
          <w:rStyle w:val="StyleUnderline"/>
          <w:color w:val="000000" w:themeColor="text1"/>
          <w:sz w:val="24"/>
        </w:rPr>
        <w:t xml:space="preserve">If one likes catchy labels, it better fits the term “gray rhino,” which, explains Michele </w:t>
      </w:r>
      <w:proofErr w:type="spellStart"/>
      <w:r w:rsidRPr="00A90C78">
        <w:rPr>
          <w:rStyle w:val="StyleUnderline"/>
          <w:color w:val="000000" w:themeColor="text1"/>
          <w:sz w:val="24"/>
        </w:rPr>
        <w:t>Wucker</w:t>
      </w:r>
      <w:proofErr w:type="spellEnd"/>
      <w:r w:rsidRPr="00A90C78">
        <w:rPr>
          <w:rStyle w:val="StyleUnderline"/>
          <w:color w:val="000000" w:themeColor="text1"/>
          <w:sz w:val="24"/>
        </w:rPr>
        <w:t xml:space="preserve">, is </w:t>
      </w:r>
      <w:r w:rsidRPr="00A90C78">
        <w:rPr>
          <w:rStyle w:val="StyleUnderline"/>
          <w:color w:val="000000" w:themeColor="text1"/>
          <w:sz w:val="24"/>
          <w:highlight w:val="green"/>
        </w:rPr>
        <w:t>a</w:t>
      </w:r>
      <w:r w:rsidRPr="00A90C78">
        <w:rPr>
          <w:rStyle w:val="StyleUnderline"/>
          <w:color w:val="000000" w:themeColor="text1"/>
          <w:sz w:val="24"/>
        </w:rPr>
        <w:t xml:space="preserve"> </w:t>
      </w:r>
      <w:r w:rsidRPr="00A90C78">
        <w:rPr>
          <w:rStyle w:val="Emphasis"/>
          <w:color w:val="000000" w:themeColor="text1"/>
          <w:sz w:val="24"/>
          <w:highlight w:val="green"/>
        </w:rPr>
        <w:t>high-probability, high-impact event</w:t>
      </w:r>
      <w:r w:rsidRPr="00A90C78">
        <w:rPr>
          <w:rStyle w:val="StyleUnderline"/>
          <w:color w:val="000000" w:themeColor="text1"/>
          <w:sz w:val="24"/>
        </w:rPr>
        <w:t xml:space="preserve"> </w:t>
      </w:r>
      <w:r w:rsidRPr="00A90C78">
        <w:rPr>
          <w:rStyle w:val="StyleUnderline"/>
          <w:color w:val="000000" w:themeColor="text1"/>
          <w:sz w:val="24"/>
          <w:highlight w:val="green"/>
        </w:rPr>
        <w:t>that people</w:t>
      </w:r>
      <w:r w:rsidRPr="00A90C78">
        <w:rPr>
          <w:rStyle w:val="StyleUnderline"/>
          <w:color w:val="000000" w:themeColor="text1"/>
          <w:sz w:val="24"/>
        </w:rPr>
        <w:t xml:space="preserve"> manage to </w:t>
      </w:r>
      <w:r w:rsidRPr="00A90C78">
        <w:rPr>
          <w:rStyle w:val="Emphasis"/>
          <w:color w:val="000000" w:themeColor="text1"/>
          <w:sz w:val="24"/>
          <w:highlight w:val="green"/>
        </w:rPr>
        <w:t>ignore anyway</w:t>
      </w:r>
      <w:r w:rsidRPr="00A90C78">
        <w:rPr>
          <w:rStyle w:val="StyleUnderline"/>
          <w:color w:val="000000" w:themeColor="text1"/>
          <w:sz w:val="24"/>
        </w:rPr>
        <w:t xml:space="preserve"> </w:t>
      </w:r>
      <w:r w:rsidRPr="00A90C78">
        <w:rPr>
          <w:rStyle w:val="StyleUnderline"/>
          <w:color w:val="000000" w:themeColor="text1"/>
          <w:sz w:val="24"/>
          <w:highlight w:val="green"/>
        </w:rPr>
        <w:t>for</w:t>
      </w:r>
      <w:r w:rsidRPr="00A90C78">
        <w:rPr>
          <w:rStyle w:val="StyleUnderline"/>
          <w:color w:val="000000" w:themeColor="text1"/>
          <w:sz w:val="24"/>
        </w:rPr>
        <w:t xml:space="preserve"> a raft of </w:t>
      </w:r>
      <w:r w:rsidRPr="00A90C78">
        <w:rPr>
          <w:rStyle w:val="Emphasis"/>
          <w:color w:val="000000" w:themeColor="text1"/>
          <w:sz w:val="24"/>
          <w:highlight w:val="green"/>
        </w:rPr>
        <w:t>social-psychological reasons</w:t>
      </w:r>
      <w:r w:rsidRPr="00A90C78">
        <w:rPr>
          <w:rStyle w:val="StyleUnderline"/>
          <w:color w:val="000000" w:themeColor="text1"/>
          <w:sz w:val="24"/>
        </w:rPr>
        <w:t xml:space="preserve">.2 </w:t>
      </w:r>
      <w:r w:rsidRPr="00A90C78">
        <w:rPr>
          <w:rStyle w:val="StyleUnderline"/>
          <w:color w:val="000000" w:themeColor="text1"/>
          <w:sz w:val="24"/>
          <w:highlight w:val="green"/>
        </w:rPr>
        <w:t>A pandemic</w:t>
      </w:r>
      <w:r w:rsidRPr="00A90C78">
        <w:rPr>
          <w:rStyle w:val="StyleUnderline"/>
          <w:color w:val="000000" w:themeColor="text1"/>
          <w:sz w:val="24"/>
        </w:rPr>
        <w:t xml:space="preserve"> is a quintessential gray rhino, for it </w:t>
      </w:r>
      <w:r w:rsidRPr="00A90C78">
        <w:rPr>
          <w:rStyle w:val="StyleUnderline"/>
          <w:color w:val="000000" w:themeColor="text1"/>
          <w:sz w:val="24"/>
          <w:highlight w:val="green"/>
        </w:rPr>
        <w:t xml:space="preserve">is no longer a matter of if but of </w:t>
      </w:r>
      <w:r w:rsidRPr="00A90C78">
        <w:rPr>
          <w:rStyle w:val="Emphasis"/>
          <w:color w:val="000000" w:themeColor="text1"/>
          <w:sz w:val="24"/>
          <w:highlight w:val="green"/>
        </w:rPr>
        <w:t>when</w:t>
      </w:r>
      <w:r w:rsidRPr="00A90C78">
        <w:rPr>
          <w:rStyle w:val="StyleUnderline"/>
          <w:color w:val="000000" w:themeColor="text1"/>
          <w:sz w:val="24"/>
        </w:rPr>
        <w:t xml:space="preserve"> it will challenge us—and of how prepared we are to deal with it when it happens. </w:t>
      </w:r>
      <w:r w:rsidRPr="00A90C78">
        <w:rPr>
          <w:color w:val="000000" w:themeColor="text1"/>
          <w:sz w:val="16"/>
        </w:rPr>
        <w:t xml:space="preserve">We have certainly been warned. The curse we have created was understood as a possibility from the very outset, when seventy years ago Sir Alexander Fleming, the discoverer of penicillin, predicted antibiotic resistance. </w:t>
      </w:r>
      <w:r w:rsidRPr="00A90C78">
        <w:rPr>
          <w:rStyle w:val="StyleUnderline"/>
          <w:color w:val="000000" w:themeColor="text1"/>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w:t>
      </w:r>
      <w:r w:rsidRPr="00A90C78">
        <w:rPr>
          <w:rStyle w:val="StyleUnderline"/>
          <w:color w:val="000000" w:themeColor="text1"/>
          <w:sz w:val="24"/>
        </w:rPr>
        <w:lastRenderedPageBreak/>
        <w:t xml:space="preserve">author of the article, Ezra Klein, put it: “No one can say we weren’t warned. And warned. And warned. A pandemic disease is the </w:t>
      </w:r>
      <w:r w:rsidRPr="00A90C78">
        <w:rPr>
          <w:rStyle w:val="Emphasis"/>
          <w:color w:val="000000" w:themeColor="text1"/>
          <w:sz w:val="24"/>
          <w:highlight w:val="green"/>
        </w:rPr>
        <w:t>most predictable catastrophe in</w:t>
      </w:r>
      <w:r w:rsidRPr="00A90C78">
        <w:rPr>
          <w:rStyle w:val="StyleUnderline"/>
          <w:color w:val="000000" w:themeColor="text1"/>
          <w:sz w:val="24"/>
        </w:rPr>
        <w:t xml:space="preserve"> the </w:t>
      </w:r>
      <w:r w:rsidRPr="00A90C78">
        <w:rPr>
          <w:rStyle w:val="Emphasis"/>
          <w:color w:val="000000" w:themeColor="text1"/>
          <w:sz w:val="24"/>
          <w:highlight w:val="green"/>
        </w:rPr>
        <w:t>history</w:t>
      </w:r>
      <w:r w:rsidRPr="00A90C78">
        <w:rPr>
          <w:rStyle w:val="StyleUnderline"/>
          <w:color w:val="000000" w:themeColor="text1"/>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A90C78">
        <w:rPr>
          <w:color w:val="000000" w:themeColor="text1"/>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90C78">
        <w:rPr>
          <w:rStyle w:val="StyleUnderline"/>
          <w:color w:val="000000" w:themeColor="text1"/>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90C78">
        <w:rPr>
          <w:color w:val="000000" w:themeColor="text1"/>
          <w:sz w:val="16"/>
        </w:rPr>
        <w:t xml:space="preserve">. They invade our cells, spread quickly, and cause havoc that we refer to generically as disease. Millions of people used to die every year as a result of bacterial infections, until we developed antibiotics. </w:t>
      </w:r>
      <w:r w:rsidRPr="00A90C78">
        <w:rPr>
          <w:rStyle w:val="StyleUnderline"/>
          <w:color w:val="000000" w:themeColor="text1"/>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90C78">
        <w:rPr>
          <w:color w:val="000000" w:themeColor="text1"/>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90C78">
        <w:rPr>
          <w:rStyle w:val="StyleUnderline"/>
          <w:color w:val="000000" w:themeColor="text1"/>
          <w:sz w:val="24"/>
        </w:rPr>
        <w:t xml:space="preserve">Perhaps even worse, </w:t>
      </w:r>
      <w:r w:rsidRPr="00A90C78">
        <w:rPr>
          <w:rStyle w:val="StyleUnderline"/>
          <w:color w:val="000000" w:themeColor="text1"/>
          <w:sz w:val="24"/>
          <w:highlight w:val="green"/>
        </w:rPr>
        <w:t>hospitals</w:t>
      </w:r>
      <w:r w:rsidRPr="00A90C78">
        <w:rPr>
          <w:rStyle w:val="StyleUnderline"/>
          <w:color w:val="000000" w:themeColor="text1"/>
          <w:sz w:val="24"/>
        </w:rPr>
        <w:t xml:space="preserve"> have </w:t>
      </w:r>
      <w:r w:rsidRPr="00A90C78">
        <w:rPr>
          <w:rStyle w:val="StyleUnderline"/>
          <w:color w:val="000000" w:themeColor="text1"/>
          <w:sz w:val="24"/>
          <w:highlight w:val="green"/>
        </w:rPr>
        <w:t>deployed antimicrobial products on an industrial scale</w:t>
      </w:r>
      <w:r w:rsidRPr="00A90C78">
        <w:rPr>
          <w:rStyle w:val="StyleUnderline"/>
          <w:color w:val="000000" w:themeColor="text1"/>
          <w:sz w:val="24"/>
        </w:rPr>
        <w:t xml:space="preserve"> for a long time now, the result being a sharp rise in iatrogenic bacterial illnesses. </w:t>
      </w:r>
      <w:r w:rsidRPr="00A90C78">
        <w:rPr>
          <w:rStyle w:val="StyleUnderline"/>
          <w:color w:val="000000" w:themeColor="text1"/>
          <w:sz w:val="24"/>
          <w:highlight w:val="green"/>
        </w:rPr>
        <w:t>Overuse</w:t>
      </w:r>
      <w:r w:rsidRPr="00A90C78">
        <w:rPr>
          <w:rStyle w:val="StyleUnderline"/>
          <w:color w:val="000000" w:themeColor="text1"/>
          <w:sz w:val="24"/>
        </w:rPr>
        <w:t xml:space="preserve"> of antibiotics and commercial products containing them has </w:t>
      </w:r>
      <w:r w:rsidRPr="00A90C78">
        <w:rPr>
          <w:rStyle w:val="StyleUnderline"/>
          <w:color w:val="000000" w:themeColor="text1"/>
          <w:sz w:val="24"/>
          <w:highlight w:val="green"/>
        </w:rPr>
        <w:t>helped superbugs</w:t>
      </w:r>
      <w:r w:rsidRPr="00A90C78">
        <w:rPr>
          <w:rStyle w:val="StyleUnderline"/>
          <w:color w:val="000000" w:themeColor="text1"/>
          <w:sz w:val="24"/>
        </w:rPr>
        <w:t xml:space="preserve"> to </w:t>
      </w:r>
      <w:r w:rsidRPr="00A90C78">
        <w:rPr>
          <w:rStyle w:val="StyleUnderline"/>
          <w:color w:val="000000" w:themeColor="text1"/>
          <w:sz w:val="24"/>
          <w:highlight w:val="green"/>
        </w:rPr>
        <w:t>evolve</w:t>
      </w:r>
      <w:r w:rsidRPr="00A90C78">
        <w:rPr>
          <w:rStyle w:val="StyleUnderline"/>
          <w:color w:val="000000" w:themeColor="text1"/>
          <w:sz w:val="24"/>
        </w:rPr>
        <w:t>. We now increasingly face microorganisms that cannot be killed by antibiotics, antifungals, antivirals, or any other chemical weapon we throw at them</w:t>
      </w:r>
      <w:r w:rsidRPr="00A90C78">
        <w:rPr>
          <w:color w:val="000000" w:themeColor="text1"/>
          <w:sz w:val="16"/>
        </w:rPr>
        <w:t xml:space="preserve">. </w:t>
      </w:r>
      <w:r w:rsidRPr="00A90C78">
        <w:rPr>
          <w:rStyle w:val="Emphasis"/>
          <w:color w:val="000000" w:themeColor="text1"/>
          <w:sz w:val="24"/>
        </w:rPr>
        <w:t xml:space="preserve">Pandemics are the major risk we run as a result, but it is not the only one. Overuse of antibiotics by doctors, homemakers, and hospital managers could mean that, in the not-too-distant future, </w:t>
      </w:r>
      <w:r w:rsidRPr="00A90C78">
        <w:rPr>
          <w:rStyle w:val="Emphasis"/>
          <w:color w:val="000000" w:themeColor="text1"/>
          <w:sz w:val="24"/>
          <w:highlight w:val="green"/>
        </w:rPr>
        <w:t>something as simple as a minor cut could</w:t>
      </w:r>
      <w:r w:rsidRPr="00A90C78">
        <w:rPr>
          <w:rStyle w:val="Emphasis"/>
          <w:color w:val="000000" w:themeColor="text1"/>
          <w:sz w:val="24"/>
        </w:rPr>
        <w:t xml:space="preserve"> again </w:t>
      </w:r>
      <w:r w:rsidRPr="00A90C78">
        <w:rPr>
          <w:rStyle w:val="Emphasis"/>
          <w:color w:val="000000" w:themeColor="text1"/>
          <w:sz w:val="24"/>
          <w:highlight w:val="green"/>
        </w:rPr>
        <w:t>become life-threatening if</w:t>
      </w:r>
      <w:r w:rsidRPr="00A90C78">
        <w:rPr>
          <w:rStyle w:val="Emphasis"/>
          <w:color w:val="000000" w:themeColor="text1"/>
          <w:sz w:val="24"/>
        </w:rPr>
        <w:t xml:space="preserve"> it becomes </w:t>
      </w:r>
      <w:r w:rsidRPr="00A90C78">
        <w:rPr>
          <w:rStyle w:val="Emphasis"/>
          <w:color w:val="000000" w:themeColor="text1"/>
          <w:sz w:val="24"/>
          <w:highlight w:val="green"/>
        </w:rPr>
        <w:t>infected</w:t>
      </w:r>
      <w:r w:rsidRPr="00A90C78">
        <w:rPr>
          <w:color w:val="000000" w:themeColor="text1"/>
          <w:sz w:val="16"/>
        </w:rPr>
        <w:t xml:space="preserve">. </w:t>
      </w:r>
      <w:r w:rsidRPr="00A90C78">
        <w:rPr>
          <w:rStyle w:val="StyleUnderline"/>
          <w:color w:val="000000" w:themeColor="text1"/>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A90C78">
        <w:rPr>
          <w:color w:val="000000" w:themeColor="text1"/>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A90C78">
        <w:rPr>
          <w:color w:val="000000" w:themeColor="text1"/>
          <w:sz w:val="16"/>
        </w:rPr>
        <w:t>carbapenemase</w:t>
      </w:r>
      <w:proofErr w:type="spellEnd"/>
      <w:r w:rsidRPr="00A90C78">
        <w:rPr>
          <w:color w:val="000000" w:themeColor="text1"/>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A90C78">
        <w:rPr>
          <w:color w:val="000000" w:themeColor="text1"/>
          <w:sz w:val="16"/>
        </w:rPr>
        <w:t>enterobacteriaceae</w:t>
      </w:r>
      <w:proofErr w:type="spellEnd"/>
      <w:r w:rsidRPr="00A90C78">
        <w:rPr>
          <w:color w:val="000000" w:themeColor="text1"/>
          <w:sz w:val="16"/>
        </w:rPr>
        <w:t xml:space="preserve">) linked to contaminated medical equipment infected 11 patients and killed two in Los Angeles area hospitals. This family of bacteria has evolved resistance to all antibiotics, including the powerful </w:t>
      </w:r>
      <w:r w:rsidRPr="00A90C78">
        <w:rPr>
          <w:color w:val="000000" w:themeColor="text1"/>
          <w:sz w:val="16"/>
        </w:rPr>
        <w:lastRenderedPageBreak/>
        <w:t xml:space="preserve">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90C78">
        <w:rPr>
          <w:rStyle w:val="StyleUnderline"/>
          <w:color w:val="000000" w:themeColor="text1"/>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A90C78">
        <w:rPr>
          <w:color w:val="000000" w:themeColor="text1"/>
          <w:sz w:val="16"/>
        </w:rPr>
        <w:t xml:space="preserve"> </w:t>
      </w:r>
      <w:r w:rsidRPr="00A90C78">
        <w:rPr>
          <w:rStyle w:val="Emphasis"/>
          <w:color w:val="000000" w:themeColor="text1"/>
          <w:sz w:val="24"/>
        </w:rPr>
        <w:t xml:space="preserve">Therefore, the major problem for clinicians is to identify a common symptom that may potentially be an early sign of a major infection that could result in an epidemic. </w:t>
      </w:r>
      <w:r w:rsidRPr="00A90C78">
        <w:rPr>
          <w:rStyle w:val="StyleUnderline"/>
          <w:color w:val="000000" w:themeColor="text1"/>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A90C78">
        <w:rPr>
          <w:color w:val="000000" w:themeColor="text1"/>
          <w:sz w:val="16"/>
        </w:rPr>
        <w:t xml:space="preserve">. They will probably identify diseases that kill fast, but slow-spreading infections such as skin infections that can lead to septicemia are rarely diagnosed early. In addition, I </w:t>
      </w:r>
      <w:r w:rsidRPr="00A90C78">
        <w:rPr>
          <w:rStyle w:val="StyleUnderline"/>
          <w:color w:val="000000" w:themeColor="text1"/>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A90C78">
        <w:rPr>
          <w:color w:val="000000" w:themeColor="text1"/>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w:t>
      </w:r>
      <w:r w:rsidRPr="00A90C78">
        <w:rPr>
          <w:color w:val="000000" w:themeColor="text1"/>
          <w:sz w:val="16"/>
        </w:rPr>
        <w:lastRenderedPageBreak/>
        <w:t xml:space="preserve">Development costs run into billions of dollars, yet there is no guarantee that any new drug will successfully fight infections. At the same conference Dr. Lloyd </w:t>
      </w:r>
      <w:proofErr w:type="spellStart"/>
      <w:r w:rsidRPr="00A90C78">
        <w:rPr>
          <w:color w:val="000000" w:themeColor="text1"/>
          <w:sz w:val="16"/>
        </w:rPr>
        <w:t>Czaplewski</w:t>
      </w:r>
      <w:proofErr w:type="spellEnd"/>
      <w:r w:rsidRPr="00A90C78">
        <w:rPr>
          <w:color w:val="000000" w:themeColor="text1"/>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A90C78">
        <w:rPr>
          <w:color w:val="000000" w:themeColor="text1"/>
          <w:sz w:val="16"/>
        </w:rPr>
        <w:t>every one</w:t>
      </w:r>
      <w:proofErr w:type="spellEnd"/>
      <w:r w:rsidRPr="00A90C78">
        <w:rPr>
          <w:color w:val="000000" w:themeColor="text1"/>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A90C78">
        <w:rPr>
          <w:color w:val="000000" w:themeColor="text1"/>
          <w:sz w:val="16"/>
        </w:rPr>
        <w:t>Frontières</w:t>
      </w:r>
      <w:proofErr w:type="spellEnd"/>
      <w:r w:rsidRPr="00A90C78">
        <w:rPr>
          <w:color w:val="000000" w:themeColor="text1"/>
          <w:sz w:val="16"/>
        </w:rPr>
        <w:t xml:space="preserve">, some of whose doctors had already died on the front line. The outbreak killed more than 28,000 people, far more than would have been the case had it been quickly identified. </w:t>
      </w:r>
      <w:r w:rsidRPr="00A90C78">
        <w:rPr>
          <w:rStyle w:val="StyleUnderline"/>
          <w:color w:val="000000" w:themeColor="text1"/>
          <w:sz w:val="24"/>
        </w:rPr>
        <w:t xml:space="preserve">This isn’t just an issue of bureaucratic incompetence. The </w:t>
      </w:r>
      <w:r w:rsidRPr="00A90C78">
        <w:rPr>
          <w:rStyle w:val="StyleUnderline"/>
          <w:b/>
          <w:bCs/>
          <w:color w:val="000000" w:themeColor="text1"/>
          <w:sz w:val="24"/>
          <w:highlight w:val="green"/>
        </w:rPr>
        <w:t xml:space="preserve">WHO </w:t>
      </w:r>
      <w:r w:rsidRPr="00A90C78">
        <w:rPr>
          <w:rStyle w:val="StyleUnderline"/>
          <w:b/>
          <w:bCs/>
          <w:color w:val="000000" w:themeColor="text1"/>
          <w:sz w:val="24"/>
        </w:rPr>
        <w:t xml:space="preserve">is </w:t>
      </w:r>
      <w:r w:rsidRPr="00A90C78">
        <w:rPr>
          <w:rStyle w:val="StyleUnderline"/>
          <w:b/>
          <w:bCs/>
          <w:color w:val="000000" w:themeColor="text1"/>
          <w:sz w:val="24"/>
          <w:highlight w:val="green"/>
        </w:rPr>
        <w:t xml:space="preserve">under-resourced </w:t>
      </w:r>
      <w:r w:rsidRPr="00A90C78">
        <w:rPr>
          <w:rStyle w:val="StyleUnderline"/>
          <w:b/>
          <w:bCs/>
          <w:color w:val="000000" w:themeColor="text1"/>
          <w:sz w:val="24"/>
        </w:rPr>
        <w:t xml:space="preserve">for the problems it is meant to solve. </w:t>
      </w:r>
      <w:r w:rsidRPr="00A90C78">
        <w:rPr>
          <w:rStyle w:val="StyleUnderline"/>
          <w:b/>
          <w:bCs/>
          <w:color w:val="000000" w:themeColor="text1"/>
          <w:sz w:val="24"/>
          <w:highlight w:val="green"/>
        </w:rPr>
        <w:t>Funding comes from voluntary donations</w:t>
      </w:r>
      <w:r w:rsidRPr="00A90C78">
        <w:rPr>
          <w:rStyle w:val="StyleUnderline"/>
          <w:b/>
          <w:bCs/>
          <w:color w:val="000000" w:themeColor="text1"/>
          <w:sz w:val="24"/>
        </w:rPr>
        <w:t xml:space="preserve">, and there is </w:t>
      </w:r>
      <w:r w:rsidRPr="00A90C78">
        <w:rPr>
          <w:rStyle w:val="StyleUnderline"/>
          <w:b/>
          <w:bCs/>
          <w:color w:val="000000" w:themeColor="text1"/>
          <w:sz w:val="24"/>
          <w:highlight w:val="green"/>
        </w:rPr>
        <w:t xml:space="preserve">no mechanism by which </w:t>
      </w:r>
      <w:r w:rsidRPr="00A90C78">
        <w:rPr>
          <w:rStyle w:val="StyleUnderline"/>
          <w:b/>
          <w:bCs/>
          <w:color w:val="000000" w:themeColor="text1"/>
          <w:sz w:val="24"/>
        </w:rPr>
        <w:t xml:space="preserve">it can quickly </w:t>
      </w:r>
      <w:r w:rsidRPr="00A90C78">
        <w:rPr>
          <w:rStyle w:val="StyleUnderline"/>
          <w:b/>
          <w:bCs/>
          <w:color w:val="000000" w:themeColor="text1"/>
          <w:sz w:val="24"/>
          <w:highlight w:val="green"/>
        </w:rPr>
        <w:t xml:space="preserve">scale up </w:t>
      </w:r>
      <w:r w:rsidRPr="00A90C78">
        <w:rPr>
          <w:rStyle w:val="StyleUnderline"/>
          <w:b/>
          <w:bCs/>
          <w:color w:val="000000" w:themeColor="text1"/>
          <w:sz w:val="24"/>
        </w:rPr>
        <w:t xml:space="preserve">its efforts during an emergency. The </w:t>
      </w:r>
      <w:r w:rsidRPr="00A90C78">
        <w:rPr>
          <w:rStyle w:val="StyleUnderline"/>
          <w:b/>
          <w:bCs/>
          <w:color w:val="000000" w:themeColor="text1"/>
          <w:sz w:val="24"/>
          <w:highlight w:val="green"/>
        </w:rPr>
        <w:t xml:space="preserve">result is </w:t>
      </w:r>
      <w:r w:rsidRPr="00A90C78">
        <w:rPr>
          <w:rStyle w:val="StyleUnderline"/>
          <w:b/>
          <w:bCs/>
          <w:color w:val="000000" w:themeColor="text1"/>
          <w:sz w:val="24"/>
        </w:rPr>
        <w:t xml:space="preserve">that its </w:t>
      </w:r>
      <w:r w:rsidRPr="00A90C78">
        <w:rPr>
          <w:rStyle w:val="StyleUnderline"/>
          <w:b/>
          <w:bCs/>
          <w:color w:val="000000" w:themeColor="text1"/>
          <w:sz w:val="24"/>
          <w:highlight w:val="green"/>
        </w:rPr>
        <w:t>response</w:t>
      </w:r>
      <w:r w:rsidRPr="00A90C78">
        <w:rPr>
          <w:rStyle w:val="StyleUnderline"/>
          <w:b/>
          <w:bCs/>
          <w:color w:val="000000" w:themeColor="text1"/>
          <w:sz w:val="24"/>
        </w:rPr>
        <w:t xml:space="preserve"> to the next major disease outbreak </w:t>
      </w:r>
      <w:r w:rsidRPr="00A90C78">
        <w:rPr>
          <w:rStyle w:val="StyleUnderline"/>
          <w:b/>
          <w:bCs/>
          <w:color w:val="000000" w:themeColor="text1"/>
          <w:sz w:val="24"/>
          <w:highlight w:val="green"/>
        </w:rPr>
        <w:t xml:space="preserve">is </w:t>
      </w:r>
      <w:r w:rsidRPr="00A90C78">
        <w:rPr>
          <w:rStyle w:val="StyleUnderline"/>
          <w:b/>
          <w:bCs/>
          <w:color w:val="000000" w:themeColor="text1"/>
          <w:sz w:val="24"/>
        </w:rPr>
        <w:t xml:space="preserve">likely to be as </w:t>
      </w:r>
      <w:r w:rsidRPr="00A90C78">
        <w:rPr>
          <w:rStyle w:val="StyleUnderline"/>
          <w:b/>
          <w:bCs/>
          <w:color w:val="000000" w:themeColor="text1"/>
          <w:sz w:val="24"/>
          <w:highlight w:val="green"/>
        </w:rPr>
        <w:t xml:space="preserve">inadequate </w:t>
      </w:r>
      <w:r w:rsidRPr="00A90C78">
        <w:rPr>
          <w:rStyle w:val="StyleUnderline"/>
          <w:b/>
          <w:bCs/>
          <w:color w:val="000000" w:themeColor="text1"/>
          <w:sz w:val="24"/>
        </w:rPr>
        <w:t>as were its responses to Ebola, H1N1, and SARS</w:t>
      </w:r>
      <w:r w:rsidRPr="00A90C78">
        <w:rPr>
          <w:rStyle w:val="StyleUnderline"/>
          <w:color w:val="000000" w:themeColor="text1"/>
          <w:sz w:val="24"/>
        </w:rPr>
        <w:t xml:space="preserve">. </w:t>
      </w:r>
      <w:r w:rsidRPr="00A90C78">
        <w:rPr>
          <w:color w:val="000000" w:themeColor="text1"/>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90C78">
        <w:rPr>
          <w:rStyle w:val="StyleUnderline"/>
          <w:color w:val="000000" w:themeColor="text1"/>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w:t>
      </w:r>
      <w:r w:rsidRPr="00A90C78">
        <w:rPr>
          <w:rStyle w:val="StyleUnderline"/>
          <w:color w:val="000000" w:themeColor="text1"/>
          <w:sz w:val="24"/>
        </w:rPr>
        <w:lastRenderedPageBreak/>
        <w:t xml:space="preserve">patients who know they are sick from going to hospitals, work, and school, or from traveling further afield. </w:t>
      </w:r>
      <w:r w:rsidRPr="00A90C78">
        <w:rPr>
          <w:color w:val="000000" w:themeColor="text1"/>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90C78">
        <w:rPr>
          <w:rStyle w:val="Emphasis"/>
          <w:color w:val="000000" w:themeColor="text1"/>
          <w:sz w:val="24"/>
        </w:rPr>
        <w:t xml:space="preserve">Worse, the situation is not static. While we sit paralyzed, </w:t>
      </w:r>
      <w:r w:rsidRPr="00A90C78">
        <w:rPr>
          <w:rStyle w:val="Emphasis"/>
          <w:color w:val="000000" w:themeColor="text1"/>
          <w:sz w:val="24"/>
          <w:highlight w:val="green"/>
        </w:rPr>
        <w:t>superbugs are evolving</w:t>
      </w:r>
      <w:r w:rsidRPr="00A90C78">
        <w:rPr>
          <w:rStyle w:val="Emphasis"/>
          <w:color w:val="000000" w:themeColor="text1"/>
          <w:sz w:val="24"/>
        </w:rPr>
        <w:t xml:space="preserve">. Epidemiological </w:t>
      </w:r>
      <w:r w:rsidRPr="00A90C78">
        <w:rPr>
          <w:rStyle w:val="Emphasis"/>
          <w:color w:val="000000" w:themeColor="text1"/>
          <w:sz w:val="24"/>
          <w:highlight w:val="green"/>
        </w:rPr>
        <w:t xml:space="preserve">models </w:t>
      </w:r>
      <w:r w:rsidRPr="00A90C78">
        <w:rPr>
          <w:rStyle w:val="Emphasis"/>
          <w:color w:val="000000" w:themeColor="text1"/>
          <w:sz w:val="24"/>
        </w:rPr>
        <w:t xml:space="preserve">now </w:t>
      </w:r>
      <w:r w:rsidRPr="00A90C78">
        <w:rPr>
          <w:rStyle w:val="Emphasis"/>
          <w:color w:val="000000" w:themeColor="text1"/>
          <w:sz w:val="24"/>
          <w:highlight w:val="green"/>
        </w:rPr>
        <w:t xml:space="preserve">predict </w:t>
      </w:r>
      <w:r w:rsidRPr="00A90C78">
        <w:rPr>
          <w:rStyle w:val="Emphasis"/>
          <w:color w:val="000000" w:themeColor="text1"/>
          <w:sz w:val="24"/>
        </w:rPr>
        <w:t xml:space="preserve">how an algorithmic process of </w:t>
      </w:r>
      <w:r w:rsidRPr="00A90C78">
        <w:rPr>
          <w:rStyle w:val="Emphasis"/>
          <w:color w:val="000000" w:themeColor="text1"/>
          <w:sz w:val="24"/>
          <w:highlight w:val="green"/>
        </w:rPr>
        <w:t xml:space="preserve">disease </w:t>
      </w:r>
      <w:r w:rsidRPr="00A90C78">
        <w:rPr>
          <w:rStyle w:val="Emphasis"/>
          <w:color w:val="000000" w:themeColor="text1"/>
          <w:sz w:val="24"/>
        </w:rPr>
        <w:t xml:space="preserve">spread will </w:t>
      </w:r>
      <w:r w:rsidRPr="00A90C78">
        <w:rPr>
          <w:rStyle w:val="Emphasis"/>
          <w:color w:val="000000" w:themeColor="text1"/>
          <w:sz w:val="24"/>
          <w:highlight w:val="green"/>
        </w:rPr>
        <w:t>move through the modern world</w:t>
      </w:r>
      <w:r w:rsidRPr="00A90C78">
        <w:rPr>
          <w:rStyle w:val="Emphasis"/>
          <w:color w:val="000000" w:themeColor="text1"/>
          <w:sz w:val="24"/>
        </w:rPr>
        <w:t xml:space="preserve">. </w:t>
      </w:r>
      <w:r w:rsidRPr="00A90C78">
        <w:rPr>
          <w:rStyle w:val="Emphasis"/>
          <w:color w:val="000000" w:themeColor="text1"/>
          <w:sz w:val="24"/>
          <w:highlight w:val="green"/>
        </w:rPr>
        <w:t xml:space="preserve">All urban centers </w:t>
      </w:r>
      <w:r w:rsidRPr="00A90C78">
        <w:rPr>
          <w:rStyle w:val="Emphasis"/>
          <w:color w:val="000000" w:themeColor="text1"/>
          <w:sz w:val="24"/>
        </w:rPr>
        <w:t xml:space="preserve">around the entire globe </w:t>
      </w:r>
      <w:r w:rsidRPr="00A90C78">
        <w:rPr>
          <w:rStyle w:val="Emphasis"/>
          <w:color w:val="000000" w:themeColor="text1"/>
          <w:sz w:val="24"/>
          <w:highlight w:val="green"/>
        </w:rPr>
        <w:t xml:space="preserve">can become infected within sixty days </w:t>
      </w:r>
      <w:r w:rsidRPr="00A90C78">
        <w:rPr>
          <w:rStyle w:val="Emphasis"/>
          <w:color w:val="000000" w:themeColor="text1"/>
          <w:sz w:val="24"/>
        </w:rPr>
        <w:t xml:space="preserve">because we move around and cross borders much more than our ancestors did, thanks to air travel. A new </w:t>
      </w:r>
      <w:r w:rsidRPr="00A90C78">
        <w:rPr>
          <w:rStyle w:val="Emphasis"/>
          <w:color w:val="000000" w:themeColor="text1"/>
          <w:sz w:val="24"/>
          <w:highlight w:val="green"/>
        </w:rPr>
        <w:t xml:space="preserve">pandemic </w:t>
      </w:r>
      <w:r w:rsidRPr="00A90C78">
        <w:rPr>
          <w:rStyle w:val="Emphasis"/>
          <w:color w:val="000000" w:themeColor="text1"/>
          <w:sz w:val="24"/>
        </w:rPr>
        <w:t xml:space="preserve">could start crossing borders before we even know it exists. A flu-like disease </w:t>
      </w:r>
      <w:r w:rsidRPr="00A90C78">
        <w:rPr>
          <w:rStyle w:val="Emphasis"/>
          <w:color w:val="000000" w:themeColor="text1"/>
          <w:sz w:val="24"/>
          <w:highlight w:val="green"/>
        </w:rPr>
        <w:t xml:space="preserve">could kill </w:t>
      </w:r>
      <w:r w:rsidRPr="00A90C78">
        <w:rPr>
          <w:rStyle w:val="Emphasis"/>
          <w:color w:val="000000" w:themeColor="text1"/>
          <w:sz w:val="24"/>
        </w:rPr>
        <w:t xml:space="preserve">more than </w:t>
      </w:r>
      <w:r w:rsidRPr="00A90C78">
        <w:rPr>
          <w:rStyle w:val="Emphasis"/>
          <w:color w:val="000000" w:themeColor="text1"/>
          <w:sz w:val="24"/>
          <w:highlight w:val="green"/>
        </w:rPr>
        <w:t xml:space="preserve">33 million </w:t>
      </w:r>
      <w:r w:rsidRPr="00A90C78">
        <w:rPr>
          <w:rStyle w:val="Emphasis"/>
          <w:color w:val="000000" w:themeColor="text1"/>
          <w:sz w:val="24"/>
        </w:rPr>
        <w:t xml:space="preserve">people </w:t>
      </w:r>
      <w:r w:rsidRPr="00A90C78">
        <w:rPr>
          <w:rStyle w:val="Emphasis"/>
          <w:color w:val="000000" w:themeColor="text1"/>
          <w:sz w:val="24"/>
          <w:highlight w:val="green"/>
        </w:rPr>
        <w:t xml:space="preserve">in </w:t>
      </w:r>
      <w:r w:rsidRPr="00A90C78">
        <w:rPr>
          <w:rStyle w:val="Emphasis"/>
          <w:color w:val="000000" w:themeColor="text1"/>
          <w:sz w:val="24"/>
        </w:rPr>
        <w:t xml:space="preserve">250 </w:t>
      </w:r>
      <w:r w:rsidRPr="00A90C78">
        <w:rPr>
          <w:rStyle w:val="Emphasis"/>
          <w:color w:val="000000" w:themeColor="text1"/>
          <w:sz w:val="24"/>
          <w:highlight w:val="green"/>
        </w:rPr>
        <w:t>days</w:t>
      </w:r>
      <w:r w:rsidRPr="00A90C78">
        <w:rPr>
          <w:rStyle w:val="Emphasis"/>
          <w:color w:val="000000" w:themeColor="text1"/>
          <w:sz w:val="24"/>
        </w:rPr>
        <w:t>.3</w:t>
      </w:r>
    </w:p>
    <w:p w14:paraId="7758D985" w14:textId="77777777" w:rsidR="00A90C78" w:rsidRPr="00A90C78" w:rsidRDefault="00A90C78" w:rsidP="00A90C78">
      <w:pPr>
        <w:pStyle w:val="Heading4"/>
        <w:rPr>
          <w:color w:val="000000" w:themeColor="text1"/>
        </w:rPr>
      </w:pPr>
      <w:r w:rsidRPr="00A90C78">
        <w:rPr>
          <w:color w:val="000000" w:themeColor="text1"/>
        </w:rPr>
        <w:t xml:space="preserve">Disease is a </w:t>
      </w:r>
      <w:r w:rsidRPr="00A90C78">
        <w:rPr>
          <w:color w:val="000000" w:themeColor="text1"/>
          <w:u w:val="single"/>
        </w:rPr>
        <w:t>non-linear</w:t>
      </w:r>
      <w:r w:rsidRPr="00A90C78">
        <w:rPr>
          <w:color w:val="000000" w:themeColor="text1"/>
        </w:rPr>
        <w:t xml:space="preserve">, </w:t>
      </w:r>
      <w:r w:rsidRPr="00A90C78">
        <w:rPr>
          <w:color w:val="000000" w:themeColor="text1"/>
          <w:u w:val="single"/>
        </w:rPr>
        <w:t>existential risk</w:t>
      </w:r>
      <w:r w:rsidRPr="00A90C78">
        <w:rPr>
          <w:color w:val="000000" w:themeColor="text1"/>
        </w:rPr>
        <w:t xml:space="preserve"> - encompasses AND outweighs other threats</w:t>
      </w:r>
    </w:p>
    <w:p w14:paraId="269DC89E" w14:textId="77777777" w:rsidR="00A90C78" w:rsidRPr="00A90C78" w:rsidRDefault="00A90C78" w:rsidP="00A90C78">
      <w:pPr>
        <w:rPr>
          <w:color w:val="000000" w:themeColor="text1"/>
        </w:rPr>
      </w:pPr>
      <w:proofErr w:type="spellStart"/>
      <w:r w:rsidRPr="00A90C78">
        <w:rPr>
          <w:rStyle w:val="Style13ptBold"/>
          <w:color w:val="000000" w:themeColor="text1"/>
        </w:rPr>
        <w:t>Pamlin</w:t>
      </w:r>
      <w:proofErr w:type="spellEnd"/>
      <w:r w:rsidRPr="00A90C78">
        <w:rPr>
          <w:rStyle w:val="Style13ptBold"/>
          <w:color w:val="000000" w:themeColor="text1"/>
        </w:rPr>
        <w:t xml:space="preserve"> and Armstrong 15</w:t>
      </w:r>
      <w:r w:rsidRPr="00A90C78">
        <w:rPr>
          <w:color w:val="000000" w:themeColor="text1"/>
        </w:rPr>
        <w:t xml:space="preserve"> Dennis </w:t>
      </w:r>
      <w:proofErr w:type="spellStart"/>
      <w:r w:rsidRPr="00A90C78">
        <w:rPr>
          <w:color w:val="000000" w:themeColor="text1"/>
        </w:rPr>
        <w:t>Pamlin</w:t>
      </w:r>
      <w:proofErr w:type="spellEnd"/>
      <w:r w:rsidRPr="00A90C78">
        <w:rPr>
          <w:color w:val="000000" w:themeColor="text1"/>
        </w:rPr>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A90C78">
        <w:rPr>
          <w:color w:val="000000" w:themeColor="text1"/>
        </w:rPr>
        <w:t>Pamlin</w:t>
      </w:r>
      <w:proofErr w:type="spellEnd"/>
      <w:r w:rsidRPr="00A90C78">
        <w:rPr>
          <w:color w:val="000000" w:themeColor="text1"/>
        </w:rPr>
        <w:t xml:space="preserve">, Executive Project Manager Global Risks, Global Challenges Foundation, and Stuart Armstrong, James Martin Research Fellow, Future of Humanity Institute, Oxford Martin School, University of Oxford)//Re-cut by Elmer </w:t>
      </w:r>
    </w:p>
    <w:p w14:paraId="0E260E46" w14:textId="77777777" w:rsidR="00A90C78" w:rsidRPr="00A90C78" w:rsidRDefault="00A90C78" w:rsidP="00A90C78">
      <w:pPr>
        <w:rPr>
          <w:color w:val="000000" w:themeColor="text1"/>
          <w:sz w:val="16"/>
        </w:rPr>
      </w:pPr>
      <w:r w:rsidRPr="00A90C78">
        <w:rPr>
          <w:color w:val="000000" w:themeColor="text1"/>
          <w:sz w:val="16"/>
        </w:rPr>
        <w:t xml:space="preserve">3.1 Current risks Pandemic 3.1.4 Global </w:t>
      </w:r>
      <w:r w:rsidRPr="00A90C78">
        <w:rPr>
          <w:b/>
          <w:color w:val="000000" w:themeColor="text1"/>
          <w:sz w:val="26"/>
          <w:highlight w:val="green"/>
          <w:u w:val="single"/>
        </w:rPr>
        <w:t>A pandemic</w:t>
      </w:r>
      <w:r w:rsidRPr="00A90C78">
        <w:rPr>
          <w:color w:val="000000" w:themeColor="text1"/>
          <w:sz w:val="16"/>
        </w:rPr>
        <w:t xml:space="preserve"> (from Greek π</w:t>
      </w:r>
      <w:proofErr w:type="spellStart"/>
      <w:r w:rsidRPr="00A90C78">
        <w:rPr>
          <w:color w:val="000000" w:themeColor="text1"/>
          <w:sz w:val="16"/>
        </w:rPr>
        <w:t>ᾶν</w:t>
      </w:r>
      <w:proofErr w:type="spellEnd"/>
      <w:r w:rsidRPr="00A90C78">
        <w:rPr>
          <w:color w:val="000000" w:themeColor="text1"/>
          <w:sz w:val="16"/>
        </w:rPr>
        <w:t xml:space="preserve">, pan, “all”, and </w:t>
      </w:r>
      <w:proofErr w:type="spellStart"/>
      <w:r w:rsidRPr="00A90C78">
        <w:rPr>
          <w:color w:val="000000" w:themeColor="text1"/>
          <w:sz w:val="16"/>
        </w:rPr>
        <w:t>δῆμος</w:t>
      </w:r>
      <w:proofErr w:type="spellEnd"/>
      <w:r w:rsidRPr="00A90C78">
        <w:rPr>
          <w:color w:val="000000" w:themeColor="text1"/>
          <w:sz w:val="16"/>
        </w:rPr>
        <w:t xml:space="preserve"> demos, “people”) is an epidemic of infectious disease that has spread through human populations across a large region; for instance several continents, or even </w:t>
      </w:r>
      <w:r w:rsidRPr="00A90C78">
        <w:rPr>
          <w:b/>
          <w:color w:val="000000" w:themeColor="text1"/>
          <w:sz w:val="26"/>
          <w:highlight w:val="green"/>
          <w:u w:val="single"/>
        </w:rPr>
        <w:t>worldwide</w:t>
      </w:r>
      <w:r w:rsidRPr="00A90C78">
        <w:rPr>
          <w:color w:val="000000" w:themeColor="text1"/>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A90C78">
        <w:rPr>
          <w:color w:val="000000" w:themeColor="text1"/>
          <w:sz w:val="16"/>
        </w:rPr>
        <w:t>civilisation</w:t>
      </w:r>
      <w:proofErr w:type="spellEnd"/>
      <w:r w:rsidRPr="00A90C78">
        <w:rPr>
          <w:color w:val="000000" w:themeColor="text1"/>
          <w:sz w:val="16"/>
        </w:rPr>
        <w:t xml:space="preserve"> – The case for a new category of risks 3.1 Current risks 3.1.4.1 Expected impact disaggregation 3.1.4.2 Probability Influenza subtypes266 Infectious diseases have been one of the </w:t>
      </w:r>
      <w:r w:rsidRPr="00A90C78">
        <w:rPr>
          <w:b/>
          <w:color w:val="000000" w:themeColor="text1"/>
          <w:sz w:val="26"/>
          <w:highlight w:val="green"/>
          <w:u w:val="single"/>
          <w:bdr w:val="single" w:sz="12" w:space="0" w:color="auto"/>
        </w:rPr>
        <w:t>greatest causes of mortality in history</w:t>
      </w:r>
      <w:r w:rsidRPr="00A90C78">
        <w:rPr>
          <w:color w:val="000000" w:themeColor="text1"/>
          <w:sz w:val="16"/>
        </w:rPr>
        <w:t xml:space="preserve">. Unlike many other global challenges pandemics have happened recently, as we can see where reasonably good data </w:t>
      </w:r>
      <w:r w:rsidRPr="00A90C78">
        <w:rPr>
          <w:color w:val="000000" w:themeColor="text1"/>
          <w:u w:val="single"/>
        </w:rPr>
        <w:t xml:space="preserve">exist. </w:t>
      </w:r>
      <w:r w:rsidRPr="00A90C78">
        <w:rPr>
          <w:b/>
          <w:color w:val="000000" w:themeColor="text1"/>
          <w:sz w:val="26"/>
          <w:highlight w:val="green"/>
          <w:u w:val="single"/>
        </w:rPr>
        <w:t>Plotting</w:t>
      </w:r>
      <w:r w:rsidRPr="00A90C78">
        <w:rPr>
          <w:color w:val="000000" w:themeColor="text1"/>
          <w:highlight w:val="green"/>
          <w:u w:val="single"/>
        </w:rPr>
        <w:t xml:space="preserve"> </w:t>
      </w:r>
      <w:r w:rsidRPr="00A90C78">
        <w:rPr>
          <w:color w:val="000000" w:themeColor="text1"/>
          <w:u w:val="single"/>
        </w:rPr>
        <w:t xml:space="preserve">historic epidemic </w:t>
      </w:r>
      <w:r w:rsidRPr="00A90C78">
        <w:rPr>
          <w:b/>
          <w:color w:val="000000" w:themeColor="text1"/>
          <w:sz w:val="26"/>
          <w:highlight w:val="green"/>
          <w:u w:val="single"/>
        </w:rPr>
        <w:t>fatalities</w:t>
      </w:r>
      <w:r w:rsidRPr="00A90C78">
        <w:rPr>
          <w:color w:val="000000" w:themeColor="text1"/>
          <w:highlight w:val="green"/>
          <w:u w:val="single"/>
        </w:rPr>
        <w:t xml:space="preserve"> </w:t>
      </w:r>
      <w:r w:rsidRPr="00A90C78">
        <w:rPr>
          <w:color w:val="000000" w:themeColor="text1"/>
          <w:u w:val="single"/>
        </w:rPr>
        <w:t xml:space="preserve">on a log scale </w:t>
      </w:r>
      <w:r w:rsidRPr="00A90C78">
        <w:rPr>
          <w:b/>
          <w:color w:val="000000" w:themeColor="text1"/>
          <w:sz w:val="26"/>
          <w:highlight w:val="green"/>
          <w:u w:val="single"/>
        </w:rPr>
        <w:t>reveals</w:t>
      </w:r>
      <w:r w:rsidRPr="00A90C78">
        <w:rPr>
          <w:color w:val="000000" w:themeColor="text1"/>
          <w:highlight w:val="green"/>
          <w:u w:val="single"/>
        </w:rPr>
        <w:t xml:space="preserve"> </w:t>
      </w:r>
      <w:r w:rsidRPr="00A90C78">
        <w:rPr>
          <w:color w:val="000000" w:themeColor="text1"/>
          <w:u w:val="single"/>
        </w:rPr>
        <w:t xml:space="preserve">that these tend to follow </w:t>
      </w:r>
      <w:r w:rsidRPr="00A90C78">
        <w:rPr>
          <w:b/>
          <w:color w:val="000000" w:themeColor="text1"/>
          <w:sz w:val="26"/>
          <w:highlight w:val="green"/>
          <w:u w:val="single"/>
          <w:bdr w:val="single" w:sz="12" w:space="0" w:color="auto"/>
        </w:rPr>
        <w:t>a power law with a small exponent</w:t>
      </w:r>
      <w:r w:rsidRPr="00A90C78">
        <w:rPr>
          <w:color w:val="000000" w:themeColor="text1"/>
          <w:u w:val="single"/>
        </w:rPr>
        <w:t xml:space="preserve">: many plagues have been found to follow a power law with exponent 0.26.261 </w:t>
      </w:r>
      <w:r w:rsidRPr="00A90C78">
        <w:rPr>
          <w:color w:val="000000" w:themeColor="text1"/>
          <w:sz w:val="16"/>
        </w:rPr>
        <w:t xml:space="preserve">These kinds of power laws are </w:t>
      </w:r>
      <w:r w:rsidRPr="00A90C78">
        <w:rPr>
          <w:b/>
          <w:color w:val="000000" w:themeColor="text1"/>
          <w:sz w:val="26"/>
          <w:highlight w:val="green"/>
          <w:u w:val="single"/>
        </w:rPr>
        <w:t>heavy-tailed</w:t>
      </w:r>
      <w:r w:rsidRPr="00A90C78">
        <w:rPr>
          <w:color w:val="000000" w:themeColor="text1"/>
          <w:sz w:val="16"/>
        </w:rPr>
        <w:t xml:space="preserve">262 </w:t>
      </w:r>
      <w:r w:rsidRPr="00A90C78">
        <w:rPr>
          <w:b/>
          <w:color w:val="000000" w:themeColor="text1"/>
          <w:sz w:val="26"/>
          <w:highlight w:val="green"/>
          <w:u w:val="single"/>
          <w:bdr w:val="single" w:sz="12" w:space="0" w:color="auto"/>
        </w:rPr>
        <w:t>to a significant degree</w:t>
      </w:r>
      <w:r w:rsidRPr="00A90C78">
        <w:rPr>
          <w:color w:val="000000" w:themeColor="text1"/>
          <w:sz w:val="16"/>
        </w:rPr>
        <w:t xml:space="preserve">.263 In consequence most of the fatalities are accounted for by the top few events.264 If this law holds for future pandemics as well,265 then </w:t>
      </w:r>
      <w:r w:rsidRPr="00A90C78">
        <w:rPr>
          <w:b/>
          <w:color w:val="000000" w:themeColor="text1"/>
          <w:sz w:val="26"/>
          <w:u w:val="single"/>
        </w:rPr>
        <w:t>the majority</w:t>
      </w:r>
      <w:r w:rsidRPr="00A90C78">
        <w:rPr>
          <w:color w:val="000000" w:themeColor="text1"/>
          <w:sz w:val="16"/>
        </w:rPr>
        <w:t xml:space="preserve"> of people who </w:t>
      </w:r>
      <w:r w:rsidRPr="00A90C78">
        <w:rPr>
          <w:b/>
          <w:color w:val="000000" w:themeColor="text1"/>
          <w:sz w:val="26"/>
          <w:u w:val="single"/>
        </w:rPr>
        <w:t>will die</w:t>
      </w:r>
      <w:r w:rsidRPr="00A90C78">
        <w:rPr>
          <w:color w:val="000000" w:themeColor="text1"/>
          <w:sz w:val="16"/>
        </w:rPr>
        <w:t xml:space="preserve"> from epidemics will likely die </w:t>
      </w:r>
      <w:r w:rsidRPr="00A90C78">
        <w:rPr>
          <w:b/>
          <w:color w:val="000000" w:themeColor="text1"/>
          <w:sz w:val="26"/>
          <w:u w:val="single"/>
          <w:bdr w:val="single" w:sz="12" w:space="0" w:color="auto"/>
        </w:rPr>
        <w:t>from the single largest pandemic</w:t>
      </w:r>
      <w:r w:rsidRPr="00A90C78">
        <w:rPr>
          <w:color w:val="000000" w:themeColor="text1"/>
          <w:sz w:val="16"/>
        </w:rPr>
        <w:t xml:space="preserve">. Most epidemic fatalities follow a power law, with some extreme events – such as the Black Death and Spanish Flu – being even more deadly.267 There are other grounds for suspecting that such a </w:t>
      </w:r>
      <w:proofErr w:type="spellStart"/>
      <w:r w:rsidRPr="00A90C78">
        <w:rPr>
          <w:color w:val="000000" w:themeColor="text1"/>
          <w:sz w:val="16"/>
        </w:rPr>
        <w:t>highimpact</w:t>
      </w:r>
      <w:proofErr w:type="spellEnd"/>
      <w:r w:rsidRPr="00A90C78">
        <w:rPr>
          <w:color w:val="000000" w:themeColor="text1"/>
          <w:sz w:val="16"/>
        </w:rPr>
        <w:t xml:space="preserve"> epidemic will have a </w:t>
      </w:r>
      <w:r w:rsidRPr="00A90C78">
        <w:rPr>
          <w:b/>
          <w:color w:val="000000" w:themeColor="text1"/>
          <w:sz w:val="26"/>
          <w:highlight w:val="green"/>
          <w:u w:val="single"/>
          <w:bdr w:val="single" w:sz="12" w:space="0" w:color="auto"/>
        </w:rPr>
        <w:t>greater probability than usually assumed</w:t>
      </w:r>
      <w:r w:rsidRPr="00A90C78">
        <w:rPr>
          <w:color w:val="000000" w:themeColor="text1"/>
          <w:u w:val="single"/>
        </w:rPr>
        <w:t xml:space="preserve">. </w:t>
      </w:r>
      <w:r w:rsidRPr="00A90C78">
        <w:rPr>
          <w:b/>
          <w:color w:val="000000" w:themeColor="text1"/>
          <w:sz w:val="26"/>
          <w:highlight w:val="green"/>
          <w:u w:val="single"/>
        </w:rPr>
        <w:t>All the features</w:t>
      </w:r>
      <w:r w:rsidRPr="00A90C78">
        <w:rPr>
          <w:color w:val="000000" w:themeColor="text1"/>
          <w:highlight w:val="green"/>
          <w:u w:val="single"/>
        </w:rPr>
        <w:t xml:space="preserve"> </w:t>
      </w:r>
      <w:r w:rsidRPr="00A90C78">
        <w:rPr>
          <w:color w:val="000000" w:themeColor="text1"/>
          <w:u w:val="single"/>
        </w:rPr>
        <w:t xml:space="preserve">of an extremely devastating disease </w:t>
      </w:r>
      <w:r w:rsidRPr="00A90C78">
        <w:rPr>
          <w:b/>
          <w:color w:val="000000" w:themeColor="text1"/>
          <w:sz w:val="26"/>
          <w:highlight w:val="green"/>
          <w:u w:val="single"/>
        </w:rPr>
        <w:t>already exist</w:t>
      </w:r>
      <w:r w:rsidRPr="00A90C78">
        <w:rPr>
          <w:color w:val="000000" w:themeColor="text1"/>
          <w:highlight w:val="green"/>
          <w:u w:val="single"/>
        </w:rPr>
        <w:t xml:space="preserve"> </w:t>
      </w:r>
      <w:r w:rsidRPr="00A90C78">
        <w:rPr>
          <w:color w:val="000000" w:themeColor="text1"/>
          <w:u w:val="single"/>
        </w:rPr>
        <w:t xml:space="preserve">in nature: essentially </w:t>
      </w:r>
      <w:r w:rsidRPr="00A90C78">
        <w:rPr>
          <w:b/>
          <w:color w:val="000000" w:themeColor="text1"/>
          <w:sz w:val="26"/>
          <w:highlight w:val="green"/>
          <w:u w:val="single"/>
        </w:rPr>
        <w:t>incurable</w:t>
      </w:r>
      <w:r w:rsidRPr="00A90C78">
        <w:rPr>
          <w:color w:val="000000" w:themeColor="text1"/>
          <w:highlight w:val="green"/>
          <w:u w:val="single"/>
        </w:rPr>
        <w:t xml:space="preserve"> </w:t>
      </w:r>
      <w:r w:rsidRPr="00A90C78">
        <w:rPr>
          <w:color w:val="000000" w:themeColor="text1"/>
          <w:u w:val="single"/>
        </w:rPr>
        <w:t xml:space="preserve">(Ebola268), nearly </w:t>
      </w:r>
      <w:r w:rsidRPr="00A90C78">
        <w:rPr>
          <w:b/>
          <w:color w:val="000000" w:themeColor="text1"/>
          <w:sz w:val="26"/>
          <w:highlight w:val="green"/>
          <w:u w:val="single"/>
        </w:rPr>
        <w:t>always fatal</w:t>
      </w:r>
      <w:r w:rsidRPr="00A90C78">
        <w:rPr>
          <w:color w:val="000000" w:themeColor="text1"/>
          <w:highlight w:val="green"/>
          <w:u w:val="single"/>
        </w:rPr>
        <w:t xml:space="preserve"> </w:t>
      </w:r>
      <w:r w:rsidRPr="00A90C78">
        <w:rPr>
          <w:color w:val="000000" w:themeColor="text1"/>
          <w:u w:val="single"/>
        </w:rPr>
        <w:t xml:space="preserve">(rabies269), </w:t>
      </w:r>
      <w:r w:rsidRPr="00A90C78">
        <w:rPr>
          <w:b/>
          <w:color w:val="000000" w:themeColor="text1"/>
          <w:sz w:val="26"/>
          <w:highlight w:val="green"/>
          <w:u w:val="single"/>
        </w:rPr>
        <w:t>extremely infectious</w:t>
      </w:r>
      <w:r w:rsidRPr="00A90C78">
        <w:rPr>
          <w:color w:val="000000" w:themeColor="text1"/>
          <w:highlight w:val="green"/>
          <w:u w:val="single"/>
        </w:rPr>
        <w:t xml:space="preserve"> </w:t>
      </w:r>
      <w:r w:rsidRPr="00A90C78">
        <w:rPr>
          <w:color w:val="000000" w:themeColor="text1"/>
          <w:u w:val="single"/>
        </w:rPr>
        <w:t xml:space="preserve">(common cold270), and </w:t>
      </w:r>
      <w:r w:rsidRPr="00A90C78">
        <w:rPr>
          <w:b/>
          <w:color w:val="000000" w:themeColor="text1"/>
          <w:sz w:val="26"/>
          <w:highlight w:val="green"/>
          <w:u w:val="single"/>
        </w:rPr>
        <w:t>long incubation periods</w:t>
      </w:r>
      <w:r w:rsidRPr="00A90C78">
        <w:rPr>
          <w:color w:val="000000" w:themeColor="text1"/>
          <w:highlight w:val="green"/>
          <w:u w:val="single"/>
        </w:rPr>
        <w:t xml:space="preserve"> </w:t>
      </w:r>
      <w:r w:rsidRPr="00A90C78">
        <w:rPr>
          <w:color w:val="000000" w:themeColor="text1"/>
          <w:u w:val="single"/>
        </w:rPr>
        <w:t xml:space="preserve">(HIV271). </w:t>
      </w:r>
      <w:r w:rsidRPr="00A90C78">
        <w:rPr>
          <w:b/>
          <w:color w:val="000000" w:themeColor="text1"/>
          <w:sz w:val="26"/>
          <w:highlight w:val="green"/>
          <w:u w:val="single"/>
        </w:rPr>
        <w:t>If a pathogen</w:t>
      </w:r>
      <w:r w:rsidRPr="00A90C78">
        <w:rPr>
          <w:color w:val="000000" w:themeColor="text1"/>
          <w:highlight w:val="green"/>
          <w:u w:val="single"/>
        </w:rPr>
        <w:t xml:space="preserve"> </w:t>
      </w:r>
      <w:r w:rsidRPr="00A90C78">
        <w:rPr>
          <w:color w:val="000000" w:themeColor="text1"/>
          <w:u w:val="single"/>
        </w:rPr>
        <w:t xml:space="preserve">were to emerge that somehow </w:t>
      </w:r>
      <w:r w:rsidRPr="00A90C78">
        <w:rPr>
          <w:b/>
          <w:color w:val="000000" w:themeColor="text1"/>
          <w:sz w:val="26"/>
          <w:highlight w:val="green"/>
          <w:u w:val="single"/>
        </w:rPr>
        <w:t>combined these</w:t>
      </w:r>
      <w:r w:rsidRPr="00A90C78">
        <w:rPr>
          <w:color w:val="000000" w:themeColor="text1"/>
          <w:highlight w:val="green"/>
          <w:u w:val="single"/>
        </w:rPr>
        <w:t xml:space="preserve"> </w:t>
      </w:r>
      <w:r w:rsidRPr="00A90C78">
        <w:rPr>
          <w:color w:val="000000" w:themeColor="text1"/>
          <w:u w:val="single"/>
        </w:rPr>
        <w:lastRenderedPageBreak/>
        <w:t xml:space="preserve">features (and </w:t>
      </w:r>
      <w:r w:rsidRPr="00A90C78">
        <w:rPr>
          <w:b/>
          <w:color w:val="000000" w:themeColor="text1"/>
          <w:sz w:val="26"/>
          <w:highlight w:val="green"/>
          <w:u w:val="single"/>
        </w:rPr>
        <w:t>influenza</w:t>
      </w:r>
      <w:r w:rsidRPr="00A90C78">
        <w:rPr>
          <w:color w:val="000000" w:themeColor="text1"/>
          <w:highlight w:val="green"/>
          <w:u w:val="single"/>
        </w:rPr>
        <w:t xml:space="preserve"> </w:t>
      </w:r>
      <w:r w:rsidRPr="00A90C78">
        <w:rPr>
          <w:color w:val="000000" w:themeColor="text1"/>
          <w:u w:val="single"/>
        </w:rPr>
        <w:t xml:space="preserve">has </w:t>
      </w:r>
      <w:r w:rsidRPr="00A90C78">
        <w:rPr>
          <w:b/>
          <w:color w:val="000000" w:themeColor="text1"/>
          <w:sz w:val="26"/>
          <w:highlight w:val="green"/>
          <w:u w:val="single"/>
        </w:rPr>
        <w:t>demonstrated antigenic shift</w:t>
      </w:r>
      <w:r w:rsidRPr="00A90C78">
        <w:rPr>
          <w:color w:val="000000" w:themeColor="text1"/>
          <w:u w:val="single"/>
        </w:rPr>
        <w:t xml:space="preserve">, the </w:t>
      </w:r>
      <w:r w:rsidRPr="00A90C78">
        <w:rPr>
          <w:b/>
          <w:color w:val="000000" w:themeColor="text1"/>
          <w:sz w:val="26"/>
          <w:highlight w:val="green"/>
          <w:u w:val="single"/>
        </w:rPr>
        <w:t>ability to combine features from different viruses</w:t>
      </w:r>
      <w:r w:rsidRPr="00A90C78">
        <w:rPr>
          <w:b/>
          <w:color w:val="000000" w:themeColor="text1"/>
          <w:sz w:val="26"/>
          <w:u w:val="single"/>
        </w:rPr>
        <w:t>272</w:t>
      </w:r>
      <w:r w:rsidRPr="00A90C78">
        <w:rPr>
          <w:color w:val="000000" w:themeColor="text1"/>
          <w:u w:val="single"/>
        </w:rPr>
        <w:t xml:space="preserve">), </w:t>
      </w:r>
      <w:r w:rsidRPr="00A90C78">
        <w:rPr>
          <w:b/>
          <w:color w:val="000000" w:themeColor="text1"/>
          <w:sz w:val="26"/>
          <w:highlight w:val="green"/>
          <w:u w:val="single"/>
          <w:bdr w:val="single" w:sz="12" w:space="0" w:color="auto"/>
        </w:rPr>
        <w:t>its death toll would be extreme</w:t>
      </w:r>
      <w:r w:rsidRPr="00A90C78">
        <w:rPr>
          <w:color w:val="000000" w:themeColor="text1"/>
          <w:sz w:val="16"/>
        </w:rPr>
        <w:t xml:space="preserve">. Many relevant features of </w:t>
      </w:r>
      <w:r w:rsidRPr="00A90C78">
        <w:rPr>
          <w:b/>
          <w:color w:val="000000" w:themeColor="text1"/>
          <w:sz w:val="26"/>
          <w:highlight w:val="green"/>
          <w:u w:val="single"/>
        </w:rPr>
        <w:t>the world have</w:t>
      </w:r>
      <w:r w:rsidRPr="00A90C78">
        <w:rPr>
          <w:color w:val="000000" w:themeColor="text1"/>
          <w:sz w:val="16"/>
        </w:rPr>
        <w:t xml:space="preserve"> </w:t>
      </w:r>
      <w:r w:rsidRPr="00A90C78">
        <w:rPr>
          <w:b/>
          <w:color w:val="000000" w:themeColor="text1"/>
          <w:sz w:val="26"/>
          <w:highlight w:val="green"/>
          <w:u w:val="single"/>
        </w:rPr>
        <w:t>changed</w:t>
      </w:r>
      <w:r w:rsidRPr="00A90C78">
        <w:rPr>
          <w:color w:val="000000" w:themeColor="text1"/>
          <w:sz w:val="16"/>
        </w:rPr>
        <w:t xml:space="preserve"> considerably, </w:t>
      </w:r>
      <w:r w:rsidRPr="00A90C78">
        <w:rPr>
          <w:b/>
          <w:color w:val="000000" w:themeColor="text1"/>
          <w:sz w:val="26"/>
          <w:highlight w:val="green"/>
          <w:u w:val="single"/>
          <w:bdr w:val="single" w:sz="12" w:space="0" w:color="auto"/>
        </w:rPr>
        <w:t>making past comparisons problematic</w:t>
      </w:r>
      <w:r w:rsidRPr="00A90C78">
        <w:rPr>
          <w:color w:val="000000" w:themeColor="text1"/>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A90C78">
        <w:rPr>
          <w:b/>
          <w:color w:val="000000" w:themeColor="text1"/>
          <w:sz w:val="26"/>
          <w:highlight w:val="green"/>
          <w:u w:val="single"/>
        </w:rPr>
        <w:t>modern transport</w:t>
      </w:r>
      <w:r w:rsidRPr="00A90C78">
        <w:rPr>
          <w:color w:val="000000" w:themeColor="text1"/>
          <w:highlight w:val="green"/>
          <w:u w:val="single"/>
        </w:rPr>
        <w:t xml:space="preserve"> </w:t>
      </w:r>
      <w:r w:rsidRPr="00A90C78">
        <w:rPr>
          <w:color w:val="000000" w:themeColor="text1"/>
          <w:u w:val="single"/>
        </w:rPr>
        <w:t xml:space="preserve">and </w:t>
      </w:r>
      <w:r w:rsidRPr="00A90C78">
        <w:rPr>
          <w:b/>
          <w:color w:val="000000" w:themeColor="text1"/>
          <w:sz w:val="26"/>
          <w:highlight w:val="green"/>
          <w:u w:val="single"/>
        </w:rPr>
        <w:t>dense</w:t>
      </w:r>
      <w:r w:rsidRPr="00A90C78">
        <w:rPr>
          <w:color w:val="000000" w:themeColor="text1"/>
          <w:highlight w:val="green"/>
          <w:u w:val="single"/>
        </w:rPr>
        <w:t xml:space="preserve"> </w:t>
      </w:r>
      <w:r w:rsidRPr="00A90C78">
        <w:rPr>
          <w:color w:val="000000" w:themeColor="text1"/>
          <w:u w:val="single"/>
        </w:rPr>
        <w:t xml:space="preserve">human </w:t>
      </w:r>
      <w:r w:rsidRPr="00A90C78">
        <w:rPr>
          <w:b/>
          <w:color w:val="000000" w:themeColor="text1"/>
          <w:sz w:val="26"/>
          <w:highlight w:val="green"/>
          <w:u w:val="single"/>
        </w:rPr>
        <w:t>population</w:t>
      </w:r>
      <w:r w:rsidRPr="00A90C78">
        <w:rPr>
          <w:color w:val="000000" w:themeColor="text1"/>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A90C78">
        <w:rPr>
          <w:color w:val="000000" w:themeColor="text1"/>
          <w:u w:val="single"/>
        </w:rPr>
        <w:t xml:space="preserve">And there would probably be survivors, if only in isolated locations. Hence the risk of a </w:t>
      </w:r>
      <w:proofErr w:type="spellStart"/>
      <w:r w:rsidRPr="00A90C78">
        <w:rPr>
          <w:color w:val="000000" w:themeColor="text1"/>
          <w:u w:val="single"/>
        </w:rPr>
        <w:t>civilisation</w:t>
      </w:r>
      <w:proofErr w:type="spellEnd"/>
      <w:r w:rsidRPr="00A90C78">
        <w:rPr>
          <w:color w:val="000000" w:themeColor="text1"/>
          <w:u w:val="single"/>
        </w:rPr>
        <w:t xml:space="preserve"> collapse would come from the </w:t>
      </w:r>
      <w:r w:rsidRPr="00A90C78">
        <w:rPr>
          <w:b/>
          <w:color w:val="000000" w:themeColor="text1"/>
          <w:sz w:val="26"/>
          <w:highlight w:val="green"/>
          <w:u w:val="single"/>
        </w:rPr>
        <w:t>ripple effect</w:t>
      </w:r>
      <w:r w:rsidRPr="00A90C78">
        <w:rPr>
          <w:color w:val="000000" w:themeColor="text1"/>
          <w:highlight w:val="green"/>
          <w:u w:val="single"/>
        </w:rPr>
        <w:t xml:space="preserve"> </w:t>
      </w:r>
      <w:r w:rsidRPr="00A90C78">
        <w:rPr>
          <w:color w:val="000000" w:themeColor="text1"/>
          <w:u w:val="single"/>
        </w:rPr>
        <w:t xml:space="preserve">of the fatalities and the policy responses. These would include </w:t>
      </w:r>
      <w:r w:rsidRPr="00A90C78">
        <w:rPr>
          <w:b/>
          <w:color w:val="000000" w:themeColor="text1"/>
          <w:sz w:val="26"/>
          <w:highlight w:val="green"/>
          <w:u w:val="single"/>
          <w:bdr w:val="single" w:sz="12" w:space="0" w:color="auto"/>
        </w:rPr>
        <w:t>political and agricultural disruption</w:t>
      </w:r>
      <w:r w:rsidRPr="00A90C78">
        <w:rPr>
          <w:color w:val="000000" w:themeColor="text1"/>
          <w:highlight w:val="green"/>
          <w:u w:val="single"/>
        </w:rPr>
        <w:t xml:space="preserve"> </w:t>
      </w:r>
      <w:r w:rsidRPr="00A90C78">
        <w:rPr>
          <w:color w:val="000000" w:themeColor="text1"/>
          <w:u w:val="single"/>
        </w:rPr>
        <w:t xml:space="preserve">as well as economic dislocation and damage to the world’s trade network (including the food trade). Extinction risk is only possible if the aftermath of the </w:t>
      </w:r>
      <w:r w:rsidRPr="00A90C78">
        <w:rPr>
          <w:b/>
          <w:color w:val="000000" w:themeColor="text1"/>
          <w:sz w:val="26"/>
          <w:highlight w:val="green"/>
          <w:u w:val="single"/>
        </w:rPr>
        <w:t>epidemic fragments</w:t>
      </w:r>
      <w:r w:rsidRPr="00A90C78">
        <w:rPr>
          <w:color w:val="000000" w:themeColor="text1"/>
          <w:highlight w:val="green"/>
          <w:u w:val="single"/>
        </w:rPr>
        <w:t xml:space="preserve"> </w:t>
      </w:r>
      <w:r w:rsidRPr="00A90C78">
        <w:rPr>
          <w:color w:val="000000" w:themeColor="text1"/>
          <w:u w:val="single"/>
        </w:rPr>
        <w:t xml:space="preserve">and diminishes </w:t>
      </w:r>
      <w:r w:rsidRPr="00A90C78">
        <w:rPr>
          <w:b/>
          <w:color w:val="000000" w:themeColor="text1"/>
          <w:sz w:val="26"/>
          <w:highlight w:val="green"/>
          <w:u w:val="single"/>
        </w:rPr>
        <w:t xml:space="preserve">human society to the extent that recovery becomes </w:t>
      </w:r>
      <w:r w:rsidRPr="00A90C78">
        <w:rPr>
          <w:b/>
          <w:bCs/>
          <w:color w:val="000000" w:themeColor="text1"/>
          <w:sz w:val="26"/>
          <w:highlight w:val="green"/>
          <w:u w:val="single"/>
        </w:rPr>
        <w:t>impossible</w:t>
      </w:r>
      <w:r w:rsidRPr="00A90C78">
        <w:rPr>
          <w:b/>
          <w:bCs/>
          <w:color w:val="000000" w:themeColor="text1"/>
          <w:sz w:val="26"/>
          <w:u w:val="single"/>
        </w:rPr>
        <w:t xml:space="preserve">277 </w:t>
      </w:r>
      <w:r w:rsidRPr="00A90C78">
        <w:rPr>
          <w:b/>
          <w:bCs/>
          <w:color w:val="000000" w:themeColor="text1"/>
          <w:sz w:val="26"/>
          <w:highlight w:val="green"/>
          <w:u w:val="single"/>
        </w:rPr>
        <w:t>before humanity succumbs to other risks (such as</w:t>
      </w:r>
      <w:r w:rsidRPr="00A90C78">
        <w:rPr>
          <w:color w:val="000000" w:themeColor="text1"/>
          <w:highlight w:val="green"/>
          <w:u w:val="single"/>
        </w:rPr>
        <w:t xml:space="preserve"> </w:t>
      </w:r>
      <w:r w:rsidRPr="00A90C78">
        <w:rPr>
          <w:b/>
          <w:color w:val="000000" w:themeColor="text1"/>
          <w:sz w:val="26"/>
          <w:highlight w:val="green"/>
          <w:u w:val="single"/>
        </w:rPr>
        <w:t>climate</w:t>
      </w:r>
      <w:r w:rsidRPr="00A90C78">
        <w:rPr>
          <w:color w:val="000000" w:themeColor="text1"/>
          <w:highlight w:val="green"/>
          <w:u w:val="single"/>
        </w:rPr>
        <w:t xml:space="preserve"> </w:t>
      </w:r>
      <w:r w:rsidRPr="00A90C78">
        <w:rPr>
          <w:color w:val="000000" w:themeColor="text1"/>
          <w:u w:val="single"/>
        </w:rPr>
        <w:t xml:space="preserve">change </w:t>
      </w:r>
      <w:r w:rsidRPr="00A90C78">
        <w:rPr>
          <w:b/>
          <w:color w:val="000000" w:themeColor="text1"/>
          <w:sz w:val="26"/>
          <w:highlight w:val="green"/>
          <w:u w:val="single"/>
        </w:rPr>
        <w:t>or further pandemics</w:t>
      </w:r>
      <w:r w:rsidRPr="00A90C78">
        <w:rPr>
          <w:color w:val="000000" w:themeColor="text1"/>
          <w:u w:val="single"/>
        </w:rPr>
        <w:t xml:space="preserve">). </w:t>
      </w:r>
      <w:r w:rsidRPr="00A90C78">
        <w:rPr>
          <w:color w:val="000000" w:themeColor="text1"/>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64FE41BC" w14:textId="77777777" w:rsidR="00A90C78" w:rsidRPr="00A90C78" w:rsidRDefault="00A90C78" w:rsidP="00A90C78">
      <w:pPr>
        <w:pStyle w:val="Heading4"/>
        <w:rPr>
          <w:color w:val="000000" w:themeColor="text1"/>
        </w:rPr>
      </w:pPr>
      <w:r w:rsidRPr="00A90C78">
        <w:rPr>
          <w:color w:val="000000" w:themeColor="text1"/>
        </w:rPr>
        <w:t xml:space="preserve">We’re on the Brink – </w:t>
      </w:r>
      <w:r w:rsidRPr="00A90C78">
        <w:rPr>
          <w:color w:val="000000" w:themeColor="text1"/>
          <w:u w:val="single"/>
        </w:rPr>
        <w:t>new diseases</w:t>
      </w:r>
      <w:r w:rsidRPr="00A90C78">
        <w:rPr>
          <w:color w:val="000000" w:themeColor="text1"/>
        </w:rPr>
        <w:t xml:space="preserve"> are </w:t>
      </w:r>
      <w:r w:rsidRPr="00A90C78">
        <w:rPr>
          <w:color w:val="000000" w:themeColor="text1"/>
          <w:u w:val="single"/>
        </w:rPr>
        <w:t>emerging</w:t>
      </w:r>
      <w:r w:rsidRPr="00A90C78">
        <w:rPr>
          <w:color w:val="000000" w:themeColor="text1"/>
        </w:rPr>
        <w:t>.</w:t>
      </w:r>
    </w:p>
    <w:p w14:paraId="092CACE1" w14:textId="77777777" w:rsidR="00A90C78" w:rsidRPr="00A90C78" w:rsidRDefault="00A90C78" w:rsidP="00A90C78">
      <w:pPr>
        <w:rPr>
          <w:color w:val="000000" w:themeColor="text1"/>
        </w:rPr>
      </w:pPr>
      <w:r w:rsidRPr="00A90C78">
        <w:rPr>
          <w:rStyle w:val="Style13ptBold"/>
          <w:color w:val="000000" w:themeColor="text1"/>
        </w:rPr>
        <w:t xml:space="preserve">Deccan Herald 21 </w:t>
      </w:r>
      <w:r w:rsidRPr="00A90C78">
        <w:rPr>
          <w:color w:val="000000" w:themeColor="text1"/>
        </w:rPr>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A90C78">
        <w:rPr>
          <w:color w:val="000000" w:themeColor="text1"/>
        </w:rPr>
        <w:t>Nettakallappa</w:t>
      </w:r>
      <w:proofErr w:type="spellEnd"/>
      <w:r w:rsidRPr="00A90C78">
        <w:rPr>
          <w:color w:val="000000" w:themeColor="text1"/>
        </w:rPr>
        <w:t xml:space="preserve"> family. It has seven editions printed from Bengaluru, </w:t>
      </w:r>
      <w:proofErr w:type="spellStart"/>
      <w:r w:rsidRPr="00A90C78">
        <w:rPr>
          <w:color w:val="000000" w:themeColor="text1"/>
        </w:rPr>
        <w:t>Hubballi</w:t>
      </w:r>
      <w:proofErr w:type="spellEnd"/>
      <w:r w:rsidRPr="00A90C78">
        <w:rPr>
          <w:color w:val="000000" w:themeColor="text1"/>
        </w:rPr>
        <w:t xml:space="preserve">, </w:t>
      </w:r>
      <w:proofErr w:type="spellStart"/>
      <w:r w:rsidRPr="00A90C78">
        <w:rPr>
          <w:color w:val="000000" w:themeColor="text1"/>
        </w:rPr>
        <w:t>Davanagere</w:t>
      </w:r>
      <w:proofErr w:type="spellEnd"/>
      <w:r w:rsidRPr="00A90C78">
        <w:rPr>
          <w:color w:val="000000" w:themeColor="text1"/>
        </w:rPr>
        <w:t xml:space="preserve">, </w:t>
      </w:r>
      <w:proofErr w:type="spellStart"/>
      <w:r w:rsidRPr="00A90C78">
        <w:rPr>
          <w:color w:val="000000" w:themeColor="text1"/>
        </w:rPr>
        <w:t>Hosapete</w:t>
      </w:r>
      <w:proofErr w:type="spellEnd"/>
      <w:r w:rsidRPr="00A90C78">
        <w:rPr>
          <w:color w:val="000000" w:themeColor="text1"/>
        </w:rPr>
        <w:t xml:space="preserve">, Mysuru, </w:t>
      </w:r>
      <w:proofErr w:type="spellStart"/>
      <w:r w:rsidRPr="00A90C78">
        <w:rPr>
          <w:color w:val="000000" w:themeColor="text1"/>
        </w:rPr>
        <w:t>Mangaluru</w:t>
      </w:r>
      <w:proofErr w:type="spellEnd"/>
      <w:r w:rsidRPr="00A90C78">
        <w:rPr>
          <w:color w:val="000000" w:themeColor="text1"/>
        </w:rPr>
        <w:t xml:space="preserve">, and </w:t>
      </w:r>
      <w:proofErr w:type="spellStart"/>
      <w:r w:rsidRPr="00A90C78">
        <w:rPr>
          <w:color w:val="000000" w:themeColor="text1"/>
        </w:rPr>
        <w:t>Kalaburagi</w:t>
      </w:r>
      <w:proofErr w:type="spellEnd"/>
      <w:r w:rsidRPr="00A90C78">
        <w:rPr>
          <w:color w:val="000000" w:themeColor="text1"/>
        </w:rPr>
        <w:t xml:space="preserve">)//Elmer </w:t>
      </w:r>
    </w:p>
    <w:p w14:paraId="11F0F694" w14:textId="77777777" w:rsidR="00A90C78" w:rsidRPr="00A90C78" w:rsidRDefault="00A90C78" w:rsidP="00A90C78">
      <w:pPr>
        <w:rPr>
          <w:color w:val="000000" w:themeColor="text1"/>
          <w:u w:val="single"/>
        </w:rPr>
      </w:pPr>
      <w:r w:rsidRPr="00A90C78">
        <w:rPr>
          <w:color w:val="000000" w:themeColor="text1"/>
          <w:sz w:val="16"/>
        </w:rPr>
        <w:t xml:space="preserve">A </w:t>
      </w:r>
      <w:r w:rsidRPr="00A90C78">
        <w:rPr>
          <w:b/>
          <w:color w:val="000000" w:themeColor="text1"/>
          <w:sz w:val="26"/>
          <w:highlight w:val="green"/>
          <w:u w:val="single"/>
        </w:rPr>
        <w:t>woman</w:t>
      </w:r>
      <w:r w:rsidRPr="00A90C78">
        <w:rPr>
          <w:color w:val="000000" w:themeColor="text1"/>
          <w:sz w:val="16"/>
          <w:highlight w:val="green"/>
        </w:rPr>
        <w:t xml:space="preserve"> </w:t>
      </w:r>
      <w:r w:rsidRPr="00A90C78">
        <w:rPr>
          <w:color w:val="000000" w:themeColor="text1"/>
          <w:sz w:val="16"/>
        </w:rPr>
        <w:t xml:space="preserve">in a remote town in the Democratic Republic of Congo has been </w:t>
      </w:r>
      <w:r w:rsidRPr="00A90C78">
        <w:rPr>
          <w:b/>
          <w:color w:val="000000" w:themeColor="text1"/>
          <w:sz w:val="26"/>
          <w:highlight w:val="green"/>
          <w:u w:val="single"/>
        </w:rPr>
        <w:t>showing</w:t>
      </w:r>
      <w:r w:rsidRPr="00A90C78">
        <w:rPr>
          <w:color w:val="000000" w:themeColor="text1"/>
          <w:sz w:val="16"/>
          <w:highlight w:val="green"/>
        </w:rPr>
        <w:t xml:space="preserve"> </w:t>
      </w:r>
      <w:r w:rsidRPr="00A90C78">
        <w:rPr>
          <w:color w:val="000000" w:themeColor="text1"/>
          <w:sz w:val="16"/>
        </w:rPr>
        <w:t xml:space="preserve">symptoms of hemorrhagic fever, which scientists fear may be a </w:t>
      </w:r>
      <w:r w:rsidRPr="00A90C78">
        <w:rPr>
          <w:b/>
          <w:color w:val="000000" w:themeColor="text1"/>
          <w:sz w:val="26"/>
          <w:highlight w:val="green"/>
          <w:u w:val="single"/>
        </w:rPr>
        <w:t xml:space="preserve">sign of a new deadly virus, </w:t>
      </w:r>
      <w:r w:rsidRPr="00A90C78">
        <w:rPr>
          <w:b/>
          <w:color w:val="000000" w:themeColor="text1"/>
          <w:sz w:val="26"/>
          <w:highlight w:val="green"/>
          <w:u w:val="single"/>
          <w:bdr w:val="single" w:sz="12" w:space="0" w:color="auto"/>
        </w:rPr>
        <w:t>termed ‘Disease X’,</w:t>
      </w:r>
      <w:r w:rsidRPr="00A90C78">
        <w:rPr>
          <w:color w:val="000000" w:themeColor="text1"/>
          <w:sz w:val="16"/>
          <w:highlight w:val="green"/>
        </w:rPr>
        <w:t xml:space="preserve"> </w:t>
      </w:r>
      <w:r w:rsidRPr="00A90C78">
        <w:rPr>
          <w:color w:val="000000" w:themeColor="text1"/>
          <w:sz w:val="16"/>
        </w:rPr>
        <w:t xml:space="preserve">which could be </w:t>
      </w:r>
      <w:r w:rsidRPr="00A90C78">
        <w:rPr>
          <w:b/>
          <w:color w:val="000000" w:themeColor="text1"/>
          <w:sz w:val="26"/>
          <w:highlight w:val="green"/>
          <w:u w:val="single"/>
        </w:rPr>
        <w:t>as contagious as</w:t>
      </w:r>
      <w:r w:rsidRPr="00A90C78">
        <w:rPr>
          <w:color w:val="000000" w:themeColor="text1"/>
          <w:sz w:val="16"/>
          <w:highlight w:val="green"/>
        </w:rPr>
        <w:t xml:space="preserve"> </w:t>
      </w:r>
      <w:r w:rsidRPr="00A90C78">
        <w:rPr>
          <w:b/>
          <w:color w:val="000000" w:themeColor="text1"/>
          <w:sz w:val="26"/>
          <w:highlight w:val="green"/>
          <w:u w:val="single"/>
        </w:rPr>
        <w:t>COVID</w:t>
      </w:r>
      <w:r w:rsidRPr="00A90C78">
        <w:rPr>
          <w:color w:val="000000" w:themeColor="text1"/>
          <w:sz w:val="16"/>
        </w:rPr>
        <w:t xml:space="preserve">-19 virus </w:t>
      </w:r>
      <w:r w:rsidRPr="00A90C78">
        <w:rPr>
          <w:b/>
          <w:color w:val="000000" w:themeColor="text1"/>
          <w:sz w:val="26"/>
          <w:highlight w:val="green"/>
          <w:u w:val="single"/>
        </w:rPr>
        <w:t>but have Ebola’s fatality</w:t>
      </w:r>
      <w:r w:rsidRPr="00A90C78">
        <w:rPr>
          <w:color w:val="000000" w:themeColor="text1"/>
          <w:sz w:val="16"/>
          <w:highlight w:val="green"/>
        </w:rPr>
        <w:t xml:space="preserve"> </w:t>
      </w:r>
      <w:r w:rsidRPr="00A90C78">
        <w:rPr>
          <w:b/>
          <w:color w:val="000000" w:themeColor="text1"/>
          <w:sz w:val="26"/>
          <w:highlight w:val="green"/>
          <w:u w:val="single"/>
        </w:rPr>
        <w:t>rate of</w:t>
      </w:r>
      <w:r w:rsidRPr="00A90C78">
        <w:rPr>
          <w:color w:val="000000" w:themeColor="text1"/>
          <w:sz w:val="16"/>
          <w:highlight w:val="green"/>
        </w:rPr>
        <w:t xml:space="preserve"> </w:t>
      </w:r>
      <w:r w:rsidRPr="00A90C78">
        <w:rPr>
          <w:color w:val="000000" w:themeColor="text1"/>
          <w:sz w:val="16"/>
        </w:rPr>
        <w:t>50-</w:t>
      </w:r>
      <w:r w:rsidRPr="00A90C78">
        <w:rPr>
          <w:b/>
          <w:color w:val="000000" w:themeColor="text1"/>
          <w:sz w:val="26"/>
          <w:highlight w:val="green"/>
          <w:u w:val="single"/>
        </w:rPr>
        <w:t>90 per cent</w:t>
      </w:r>
      <w:r w:rsidRPr="00A90C78">
        <w:rPr>
          <w:color w:val="000000" w:themeColor="text1"/>
          <w:sz w:val="16"/>
        </w:rPr>
        <w:t xml:space="preserve">. Disease X, where the ‘X’ standard for ‘unexpected’, has been termed by the World Health Organization (WHO) as hypothetical for now. But the woman in </w:t>
      </w:r>
      <w:proofErr w:type="spellStart"/>
      <w:r w:rsidRPr="00A90C78">
        <w:rPr>
          <w:color w:val="000000" w:themeColor="text1"/>
          <w:sz w:val="16"/>
        </w:rPr>
        <w:t>Ingende</w:t>
      </w:r>
      <w:proofErr w:type="spellEnd"/>
      <w:r w:rsidRPr="00A90C78">
        <w:rPr>
          <w:color w:val="000000" w:themeColor="text1"/>
          <w:sz w:val="16"/>
        </w:rPr>
        <w:t xml:space="preserve"> has been tested for many diseases, including Ebola, but they have all come out negative. </w:t>
      </w:r>
      <w:r w:rsidRPr="00A90C78">
        <w:rPr>
          <w:color w:val="000000" w:themeColor="text1"/>
          <w:u w:val="single"/>
        </w:rPr>
        <w:t xml:space="preserve">Scientists now fear this could be </w:t>
      </w:r>
      <w:r w:rsidRPr="00A90C78">
        <w:rPr>
          <w:b/>
          <w:color w:val="000000" w:themeColor="text1"/>
          <w:sz w:val="26"/>
          <w:highlight w:val="green"/>
          <w:u w:val="single"/>
        </w:rPr>
        <w:t>that deadly virus</w:t>
      </w:r>
      <w:r w:rsidRPr="00A90C78">
        <w:rPr>
          <w:color w:val="000000" w:themeColor="text1"/>
          <w:u w:val="single"/>
        </w:rPr>
        <w:t xml:space="preserve">, one of many that </w:t>
      </w:r>
      <w:r w:rsidRPr="00A90C78">
        <w:rPr>
          <w:b/>
          <w:color w:val="000000" w:themeColor="text1"/>
          <w:sz w:val="26"/>
          <w:highlight w:val="green"/>
          <w:u w:val="single"/>
        </w:rPr>
        <w:t>could emerge from the</w:t>
      </w:r>
      <w:r w:rsidRPr="00A90C78">
        <w:rPr>
          <w:color w:val="000000" w:themeColor="text1"/>
          <w:highlight w:val="green"/>
          <w:u w:val="single"/>
        </w:rPr>
        <w:t xml:space="preserve"> </w:t>
      </w:r>
      <w:r w:rsidRPr="00A90C78">
        <w:rPr>
          <w:color w:val="000000" w:themeColor="text1"/>
          <w:u w:val="single"/>
        </w:rPr>
        <w:t xml:space="preserve">African tropical </w:t>
      </w:r>
      <w:r w:rsidRPr="00A90C78">
        <w:rPr>
          <w:b/>
          <w:color w:val="000000" w:themeColor="text1"/>
          <w:sz w:val="26"/>
          <w:highlight w:val="green"/>
          <w:u w:val="single"/>
        </w:rPr>
        <w:t>rainforests</w:t>
      </w:r>
      <w:r w:rsidRPr="00A90C78">
        <w:rPr>
          <w:color w:val="000000" w:themeColor="text1"/>
          <w:u w:val="single"/>
        </w:rPr>
        <w:t xml:space="preserve">. “We are now </w:t>
      </w:r>
      <w:r w:rsidRPr="00A90C78">
        <w:rPr>
          <w:b/>
          <w:color w:val="000000" w:themeColor="text1"/>
          <w:sz w:val="26"/>
          <w:highlight w:val="green"/>
          <w:u w:val="single"/>
        </w:rPr>
        <w:t xml:space="preserve">in a world </w:t>
      </w:r>
      <w:r w:rsidRPr="00A90C78">
        <w:rPr>
          <w:b/>
          <w:color w:val="000000" w:themeColor="text1"/>
          <w:sz w:val="26"/>
          <w:highlight w:val="green"/>
          <w:u w:val="single"/>
          <w:bdr w:val="single" w:sz="12" w:space="0" w:color="auto"/>
        </w:rPr>
        <w:t>where new pathogens will come out</w:t>
      </w:r>
      <w:r w:rsidRPr="00A90C78">
        <w:rPr>
          <w:color w:val="000000" w:themeColor="text1"/>
          <w:u w:val="single"/>
        </w:rPr>
        <w:t xml:space="preserve">. And that is what </w:t>
      </w:r>
      <w:r w:rsidRPr="00A90C78">
        <w:rPr>
          <w:b/>
          <w:color w:val="000000" w:themeColor="text1"/>
          <w:sz w:val="26"/>
          <w:highlight w:val="green"/>
          <w:u w:val="single"/>
        </w:rPr>
        <w:t>constitutes</w:t>
      </w:r>
      <w:r w:rsidRPr="00A90C78">
        <w:rPr>
          <w:color w:val="000000" w:themeColor="text1"/>
          <w:highlight w:val="green"/>
          <w:u w:val="single"/>
        </w:rPr>
        <w:t xml:space="preserve"> </w:t>
      </w:r>
      <w:r w:rsidRPr="00A90C78">
        <w:rPr>
          <w:color w:val="000000" w:themeColor="text1"/>
          <w:u w:val="single"/>
        </w:rPr>
        <w:t xml:space="preserve">a </w:t>
      </w:r>
      <w:r w:rsidRPr="00A90C78">
        <w:rPr>
          <w:b/>
          <w:color w:val="000000" w:themeColor="text1"/>
          <w:sz w:val="26"/>
          <w:highlight w:val="green"/>
          <w:u w:val="single"/>
          <w:bdr w:val="single" w:sz="12" w:space="0" w:color="auto"/>
        </w:rPr>
        <w:t>threat for humanity</w:t>
      </w:r>
      <w:r w:rsidRPr="00A90C78">
        <w:rPr>
          <w:color w:val="000000" w:themeColor="text1"/>
          <w:sz w:val="16"/>
        </w:rPr>
        <w:t xml:space="preserve">,” Professor Jean-Jacques </w:t>
      </w:r>
      <w:proofErr w:type="spellStart"/>
      <w:r w:rsidRPr="00A90C78">
        <w:rPr>
          <w:color w:val="000000" w:themeColor="text1"/>
          <w:sz w:val="16"/>
        </w:rPr>
        <w:t>Muyembe</w:t>
      </w:r>
      <w:proofErr w:type="spellEnd"/>
      <w:r w:rsidRPr="00A90C78">
        <w:rPr>
          <w:color w:val="000000" w:themeColor="text1"/>
          <w:sz w:val="16"/>
        </w:rPr>
        <w:t xml:space="preserve"> </w:t>
      </w:r>
      <w:proofErr w:type="spellStart"/>
      <w:r w:rsidRPr="00A90C78">
        <w:rPr>
          <w:color w:val="000000" w:themeColor="text1"/>
          <w:sz w:val="16"/>
        </w:rPr>
        <w:t>Tamfum</w:t>
      </w:r>
      <w:proofErr w:type="spellEnd"/>
      <w:r w:rsidRPr="00A90C78">
        <w:rPr>
          <w:color w:val="000000" w:themeColor="text1"/>
          <w:sz w:val="16"/>
        </w:rPr>
        <w:t xml:space="preserve">, the scientist who helped discover the Ebola virus in 1976 told CNN, </w:t>
      </w:r>
      <w:r w:rsidRPr="00A90C78">
        <w:rPr>
          <w:color w:val="000000" w:themeColor="text1"/>
          <w:u w:val="single"/>
        </w:rPr>
        <w:t xml:space="preserve">adding that </w:t>
      </w:r>
      <w:r w:rsidRPr="00A90C78">
        <w:rPr>
          <w:b/>
          <w:color w:val="000000" w:themeColor="text1"/>
          <w:sz w:val="26"/>
          <w:highlight w:val="green"/>
          <w:u w:val="single"/>
        </w:rPr>
        <w:t xml:space="preserve">these new viruses </w:t>
      </w:r>
      <w:r w:rsidRPr="00A90C78">
        <w:rPr>
          <w:color w:val="000000" w:themeColor="text1"/>
          <w:u w:val="single"/>
        </w:rPr>
        <w:t xml:space="preserve">could be </w:t>
      </w:r>
      <w:r w:rsidRPr="00A90C78">
        <w:rPr>
          <w:b/>
          <w:color w:val="000000" w:themeColor="text1"/>
          <w:sz w:val="26"/>
          <w:highlight w:val="green"/>
          <w:u w:val="single"/>
        </w:rPr>
        <w:t>much deadlier than Covid-19</w:t>
      </w:r>
      <w:r w:rsidRPr="00A90C78">
        <w:rPr>
          <w:color w:val="000000" w:themeColor="text1"/>
          <w:u w:val="single"/>
        </w:rPr>
        <w:t xml:space="preserve">. The scientist has warned of </w:t>
      </w:r>
      <w:r w:rsidRPr="00A90C78">
        <w:rPr>
          <w:b/>
          <w:color w:val="000000" w:themeColor="text1"/>
          <w:sz w:val="26"/>
          <w:highlight w:val="green"/>
          <w:u w:val="single"/>
        </w:rPr>
        <w:t>many</w:t>
      </w:r>
      <w:r w:rsidRPr="00A90C78">
        <w:rPr>
          <w:color w:val="000000" w:themeColor="text1"/>
          <w:highlight w:val="green"/>
          <w:u w:val="single"/>
        </w:rPr>
        <w:t xml:space="preserve"> </w:t>
      </w:r>
      <w:r w:rsidRPr="00A90C78">
        <w:rPr>
          <w:color w:val="000000" w:themeColor="text1"/>
          <w:u w:val="single"/>
        </w:rPr>
        <w:t xml:space="preserve">animal-based </w:t>
      </w:r>
      <w:r w:rsidRPr="00A90C78">
        <w:rPr>
          <w:b/>
          <w:color w:val="000000" w:themeColor="text1"/>
          <w:sz w:val="26"/>
          <w:highlight w:val="green"/>
          <w:u w:val="single"/>
        </w:rPr>
        <w:t>viruses</w:t>
      </w:r>
      <w:r w:rsidRPr="00A90C78">
        <w:rPr>
          <w:color w:val="000000" w:themeColor="text1"/>
          <w:highlight w:val="green"/>
          <w:u w:val="single"/>
        </w:rPr>
        <w:t xml:space="preserve"> </w:t>
      </w:r>
      <w:r w:rsidRPr="00A90C78">
        <w:rPr>
          <w:color w:val="000000" w:themeColor="text1"/>
          <w:u w:val="single"/>
        </w:rPr>
        <w:t xml:space="preserve">or those viruses that </w:t>
      </w:r>
      <w:r w:rsidRPr="00A90C78">
        <w:rPr>
          <w:b/>
          <w:color w:val="000000" w:themeColor="text1"/>
          <w:sz w:val="26"/>
          <w:highlight w:val="green"/>
          <w:u w:val="single"/>
        </w:rPr>
        <w:t>can jump the species barrier</w:t>
      </w:r>
      <w:r w:rsidRPr="00A90C78">
        <w:rPr>
          <w:color w:val="000000" w:themeColor="text1"/>
          <w:highlight w:val="green"/>
          <w:u w:val="single"/>
        </w:rPr>
        <w:t xml:space="preserve"> </w:t>
      </w:r>
      <w:r w:rsidRPr="00A90C78">
        <w:rPr>
          <w:color w:val="000000" w:themeColor="text1"/>
          <w:u w:val="single"/>
        </w:rPr>
        <w:t>and infect humans. He said that Covid-19 is among those diseases, along with rabies and yellow fever.</w:t>
      </w:r>
    </w:p>
    <w:p w14:paraId="64304023" w14:textId="77777777" w:rsidR="00A90C78" w:rsidRPr="00A90C78" w:rsidRDefault="00A90C78" w:rsidP="00A90C78">
      <w:pPr>
        <w:pStyle w:val="Heading4"/>
        <w:rPr>
          <w:color w:val="000000" w:themeColor="text1"/>
        </w:rPr>
      </w:pPr>
      <w:r w:rsidRPr="00A90C78">
        <w:rPr>
          <w:color w:val="000000" w:themeColor="text1"/>
        </w:rPr>
        <w:t xml:space="preserve">Pharma </w:t>
      </w:r>
      <w:r w:rsidRPr="00A90C78">
        <w:rPr>
          <w:color w:val="000000" w:themeColor="text1"/>
          <w:u w:val="single"/>
        </w:rPr>
        <w:t>spills-over</w:t>
      </w:r>
      <w:r w:rsidRPr="00A90C78">
        <w:rPr>
          <w:color w:val="000000" w:themeColor="text1"/>
        </w:rPr>
        <w:t xml:space="preserve"> – has cascading </w:t>
      </w:r>
      <w:r w:rsidRPr="00A90C78">
        <w:rPr>
          <w:color w:val="000000" w:themeColor="text1"/>
          <w:u w:val="single"/>
        </w:rPr>
        <w:t>global impacts</w:t>
      </w:r>
      <w:r w:rsidRPr="00A90C78">
        <w:rPr>
          <w:color w:val="000000" w:themeColor="text1"/>
        </w:rPr>
        <w:t xml:space="preserve"> that are necessary for </w:t>
      </w:r>
      <w:r w:rsidRPr="00A90C78">
        <w:rPr>
          <w:color w:val="000000" w:themeColor="text1"/>
          <w:u w:val="single"/>
        </w:rPr>
        <w:t>human survival</w:t>
      </w:r>
      <w:r w:rsidRPr="00A90C78">
        <w:rPr>
          <w:color w:val="000000" w:themeColor="text1"/>
        </w:rPr>
        <w:t>.</w:t>
      </w:r>
    </w:p>
    <w:p w14:paraId="2A197DA5" w14:textId="77777777" w:rsidR="00A90C78" w:rsidRPr="00A90C78" w:rsidRDefault="00A90C78" w:rsidP="00A90C78">
      <w:pPr>
        <w:rPr>
          <w:color w:val="000000" w:themeColor="text1"/>
        </w:rPr>
      </w:pPr>
      <w:r w:rsidRPr="00A90C78">
        <w:rPr>
          <w:rStyle w:val="Style13ptBold"/>
          <w:color w:val="000000" w:themeColor="text1"/>
        </w:rPr>
        <w:t>NAS 8</w:t>
      </w:r>
      <w:r w:rsidRPr="00A90C78">
        <w:rPr>
          <w:color w:val="000000" w:themeColor="text1"/>
        </w:rPr>
        <w:t xml:space="preserve"> National Academy of Sciences 12-3-2008 “The Role of the Life Sciences in Transforming America's Future Summary of a Workshop” //Re-cut by Elmer </w:t>
      </w:r>
    </w:p>
    <w:p w14:paraId="2EF5F13E" w14:textId="77777777" w:rsidR="00A90C78" w:rsidRPr="00A90C78" w:rsidRDefault="00A90C78" w:rsidP="00A90C78">
      <w:pPr>
        <w:rPr>
          <w:color w:val="000000" w:themeColor="text1"/>
          <w:u w:val="single"/>
        </w:rPr>
      </w:pPr>
      <w:r w:rsidRPr="00A90C78">
        <w:rPr>
          <w:color w:val="000000" w:themeColor="text1"/>
          <w:u w:val="single"/>
        </w:rPr>
        <w:lastRenderedPageBreak/>
        <w:t xml:space="preserve">Fostering Industries to Counter Global Problems The </w:t>
      </w:r>
      <w:r w:rsidRPr="00A90C78">
        <w:rPr>
          <w:color w:val="000000" w:themeColor="text1"/>
          <w:highlight w:val="green"/>
          <w:u w:val="single"/>
        </w:rPr>
        <w:t>life sciences</w:t>
      </w:r>
      <w:r w:rsidRPr="00A90C78">
        <w:rPr>
          <w:color w:val="000000" w:themeColor="text1"/>
          <w:u w:val="single"/>
        </w:rPr>
        <w:t xml:space="preserve"> </w:t>
      </w:r>
      <w:r w:rsidRPr="00A90C78">
        <w:rPr>
          <w:color w:val="000000" w:themeColor="text1"/>
          <w:highlight w:val="green"/>
          <w:u w:val="single"/>
        </w:rPr>
        <w:t xml:space="preserve">have applications </w:t>
      </w:r>
      <w:r w:rsidRPr="00A90C78">
        <w:rPr>
          <w:color w:val="000000" w:themeColor="text1"/>
          <w:u w:val="single"/>
        </w:rPr>
        <w:t xml:space="preserve">in areas that range far </w:t>
      </w:r>
      <w:r w:rsidRPr="00A90C78">
        <w:rPr>
          <w:color w:val="000000" w:themeColor="text1"/>
          <w:highlight w:val="green"/>
          <w:u w:val="single"/>
        </w:rPr>
        <w:t>beyond human health</w:t>
      </w:r>
      <w:r w:rsidRPr="00A90C78">
        <w:rPr>
          <w:color w:val="000000" w:themeColor="text1"/>
          <w:u w:val="single"/>
        </w:rPr>
        <w:t xml:space="preserve">. Life-science based approaches could </w:t>
      </w:r>
      <w:r w:rsidRPr="00A90C78">
        <w:rPr>
          <w:b/>
          <w:bCs/>
          <w:color w:val="000000" w:themeColor="text1"/>
          <w:highlight w:val="green"/>
          <w:u w:val="single"/>
        </w:rPr>
        <w:t>contribute to advances in</w:t>
      </w:r>
      <w:r w:rsidRPr="00A90C78">
        <w:rPr>
          <w:color w:val="000000" w:themeColor="text1"/>
          <w:u w:val="single"/>
        </w:rPr>
        <w:t xml:space="preserve"> many industries, from </w:t>
      </w:r>
      <w:r w:rsidRPr="00A90C78">
        <w:rPr>
          <w:rStyle w:val="Emphasis"/>
          <w:color w:val="000000" w:themeColor="text1"/>
          <w:highlight w:val="green"/>
        </w:rPr>
        <w:t>energy production</w:t>
      </w:r>
      <w:r w:rsidRPr="00A90C78">
        <w:rPr>
          <w:color w:val="000000" w:themeColor="text1"/>
          <w:highlight w:val="green"/>
          <w:u w:val="single"/>
        </w:rPr>
        <w:t xml:space="preserve"> and </w:t>
      </w:r>
      <w:r w:rsidRPr="00A90C78">
        <w:rPr>
          <w:rStyle w:val="Emphasis"/>
          <w:color w:val="000000" w:themeColor="text1"/>
          <w:highlight w:val="green"/>
        </w:rPr>
        <w:t>pollution remediation</w:t>
      </w:r>
      <w:r w:rsidRPr="00A90C78">
        <w:rPr>
          <w:color w:val="000000" w:themeColor="text1"/>
          <w:u w:val="single"/>
        </w:rPr>
        <w:t>, to clean manufacturing and the production of new biologically inspired materials. In fact, biological systems could provide the basis for new products, services and industries that we cannot yet imagine</w:t>
      </w:r>
      <w:r w:rsidRPr="00A90C78">
        <w:rPr>
          <w:color w:val="000000" w:themeColor="text1"/>
          <w:sz w:val="16"/>
        </w:rPr>
        <w:t xml:space="preserve">. Microbes are already producing biofuels and could, through further research, provide a major component of future energy supplies. Marine and terrestrial organisms extract carbon dioxide from the atmosphere, which suggests that </w:t>
      </w:r>
      <w:r w:rsidRPr="00A90C78">
        <w:rPr>
          <w:color w:val="000000" w:themeColor="text1"/>
          <w:u w:val="single"/>
        </w:rPr>
        <w:t xml:space="preserve">biological systems could be used </w:t>
      </w:r>
      <w:r w:rsidRPr="00A90C78">
        <w:rPr>
          <w:color w:val="000000" w:themeColor="text1"/>
          <w:highlight w:val="green"/>
          <w:u w:val="single"/>
        </w:rPr>
        <w:t xml:space="preserve">to </w:t>
      </w:r>
      <w:r w:rsidRPr="00A90C78">
        <w:rPr>
          <w:rStyle w:val="Emphasis"/>
          <w:color w:val="000000" w:themeColor="text1"/>
          <w:highlight w:val="green"/>
        </w:rPr>
        <w:t>help manage climate change.</w:t>
      </w:r>
      <w:r w:rsidRPr="00A90C78">
        <w:rPr>
          <w:color w:val="000000" w:themeColor="text1"/>
          <w:u w:val="single"/>
        </w:rPr>
        <w:t xml:space="preserve"> </w:t>
      </w:r>
      <w:r w:rsidRPr="00A90C78">
        <w:rPr>
          <w:color w:val="000000" w:themeColor="text1"/>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A90C78">
        <w:rPr>
          <w:color w:val="000000" w:themeColor="text1"/>
          <w:u w:val="single"/>
        </w:rPr>
        <w:t xml:space="preserve">Fraley said that </w:t>
      </w:r>
      <w:r w:rsidRPr="00A90C78">
        <w:rPr>
          <w:rStyle w:val="Emphasis"/>
          <w:color w:val="000000" w:themeColor="text1"/>
          <w:highlight w:val="green"/>
        </w:rPr>
        <w:t>the global ag</w:t>
      </w:r>
      <w:r w:rsidRPr="00A90C78">
        <w:rPr>
          <w:rStyle w:val="Emphasis"/>
          <w:color w:val="000000" w:themeColor="text1"/>
        </w:rPr>
        <w:t xml:space="preserve">ricultural </w:t>
      </w:r>
      <w:r w:rsidRPr="00A90C78">
        <w:rPr>
          <w:rStyle w:val="Emphasis"/>
          <w:color w:val="000000" w:themeColor="text1"/>
          <w:highlight w:val="green"/>
        </w:rPr>
        <w:t>system</w:t>
      </w:r>
      <w:r w:rsidRPr="00A90C78">
        <w:rPr>
          <w:color w:val="000000" w:themeColor="text1"/>
          <w:highlight w:val="green"/>
          <w:u w:val="single"/>
        </w:rPr>
        <w:t xml:space="preserve"> needs to</w:t>
      </w:r>
      <w:r w:rsidRPr="00A90C78">
        <w:rPr>
          <w:color w:val="000000" w:themeColor="text1"/>
          <w:u w:val="single"/>
        </w:rPr>
        <w:t xml:space="preserve"> adopt the goal of </w:t>
      </w:r>
      <w:r w:rsidRPr="00A90C78">
        <w:rPr>
          <w:color w:val="000000" w:themeColor="text1"/>
          <w:highlight w:val="green"/>
          <w:u w:val="single"/>
        </w:rPr>
        <w:t>doubl</w:t>
      </w:r>
      <w:r w:rsidRPr="00A90C78">
        <w:rPr>
          <w:color w:val="000000" w:themeColor="text1"/>
          <w:u w:val="single"/>
        </w:rPr>
        <w:t xml:space="preserve">ing the current yield of </w:t>
      </w:r>
      <w:r w:rsidRPr="00A90C78">
        <w:rPr>
          <w:b/>
          <w:bCs/>
          <w:color w:val="000000" w:themeColor="text1"/>
          <w:highlight w:val="green"/>
          <w:u w:val="single"/>
        </w:rPr>
        <w:t>crops while reducing</w:t>
      </w:r>
      <w:r w:rsidRPr="00A90C78">
        <w:rPr>
          <w:b/>
          <w:bCs/>
          <w:color w:val="000000" w:themeColor="text1"/>
          <w:u w:val="single"/>
        </w:rPr>
        <w:t xml:space="preserve"> key inputs like pesticides, </w:t>
      </w:r>
      <w:r w:rsidRPr="00A90C78">
        <w:rPr>
          <w:b/>
          <w:bCs/>
          <w:color w:val="000000" w:themeColor="text1"/>
          <w:highlight w:val="green"/>
          <w:u w:val="single"/>
        </w:rPr>
        <w:t>fertilizers, and water</w:t>
      </w:r>
      <w:r w:rsidRPr="00A90C78">
        <w:rPr>
          <w:b/>
          <w:bCs/>
          <w:color w:val="000000" w:themeColor="text1"/>
          <w:u w:val="single"/>
        </w:rPr>
        <w:t xml:space="preserve"> </w:t>
      </w:r>
      <w:r w:rsidRPr="00A90C78">
        <w:rPr>
          <w:color w:val="000000" w:themeColor="text1"/>
          <w:u w:val="single"/>
        </w:rPr>
        <w:t>by one third</w:t>
      </w:r>
      <w:r w:rsidRPr="00A90C78">
        <w:rPr>
          <w:color w:val="000000" w:themeColor="text1"/>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A90C78">
        <w:rPr>
          <w:color w:val="000000" w:themeColor="text1"/>
          <w:u w:val="single"/>
        </w:rPr>
        <w:t xml:space="preserve">And </w:t>
      </w:r>
      <w:r w:rsidRPr="00A90C78">
        <w:rPr>
          <w:rStyle w:val="Emphasis"/>
          <w:color w:val="000000" w:themeColor="text1"/>
        </w:rPr>
        <w:t>all people need and deserve secure access to food supplies</w:t>
      </w:r>
      <w:r w:rsidRPr="00A90C78">
        <w:rPr>
          <w:color w:val="000000" w:themeColor="text1"/>
          <w:u w:val="single"/>
        </w:rPr>
        <w:t xml:space="preserve">. Continued progress will require both </w:t>
      </w:r>
      <w:r w:rsidRPr="00A90C78">
        <w:rPr>
          <w:rStyle w:val="Emphasis"/>
          <w:color w:val="000000" w:themeColor="text1"/>
        </w:rPr>
        <w:t>basic and applied research</w:t>
      </w:r>
      <w:r w:rsidRPr="00A90C78">
        <w:rPr>
          <w:color w:val="000000" w:themeColor="text1"/>
          <w:u w:val="single"/>
        </w:rPr>
        <w:t xml:space="preserve">, </w:t>
      </w:r>
      <w:r w:rsidRPr="00A90C78">
        <w:rPr>
          <w:color w:val="000000" w:themeColor="text1"/>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A90C78">
        <w:rPr>
          <w:color w:val="000000" w:themeColor="text1"/>
          <w:u w:val="single"/>
        </w:rPr>
        <w:t xml:space="preserve">In the past decade, </w:t>
      </w:r>
      <w:r w:rsidRPr="00A90C78">
        <w:rPr>
          <w:color w:val="000000" w:themeColor="text1"/>
          <w:highlight w:val="green"/>
          <w:u w:val="single"/>
        </w:rPr>
        <w:t>new tools</w:t>
      </w:r>
      <w:r w:rsidRPr="00A90C78">
        <w:rPr>
          <w:color w:val="000000" w:themeColor="text1"/>
          <w:u w:val="single"/>
        </w:rPr>
        <w:t xml:space="preserve"> have become available to </w:t>
      </w:r>
      <w:r w:rsidRPr="00A90C78">
        <w:rPr>
          <w:color w:val="000000" w:themeColor="text1"/>
          <w:highlight w:val="green"/>
          <w:u w:val="single"/>
        </w:rPr>
        <w:t>explore</w:t>
      </w:r>
      <w:r w:rsidRPr="00A90C78">
        <w:rPr>
          <w:color w:val="000000" w:themeColor="text1"/>
          <w:u w:val="single"/>
        </w:rPr>
        <w:t xml:space="preserve"> the </w:t>
      </w:r>
      <w:r w:rsidRPr="00A90C78">
        <w:rPr>
          <w:color w:val="000000" w:themeColor="text1"/>
          <w:highlight w:val="green"/>
          <w:u w:val="single"/>
        </w:rPr>
        <w:t>microbial processes that</w:t>
      </w:r>
      <w:r w:rsidRPr="00A90C78">
        <w:rPr>
          <w:color w:val="000000" w:themeColor="text1"/>
          <w:u w:val="single"/>
        </w:rPr>
        <w:t xml:space="preserve"> </w:t>
      </w:r>
      <w:r w:rsidRPr="00A90C78">
        <w:rPr>
          <w:color w:val="000000" w:themeColor="text1"/>
          <w:highlight w:val="green"/>
          <w:u w:val="single"/>
        </w:rPr>
        <w:t xml:space="preserve">drive the </w:t>
      </w:r>
      <w:r w:rsidRPr="00A90C78">
        <w:rPr>
          <w:b/>
          <w:bCs/>
          <w:color w:val="000000" w:themeColor="text1"/>
          <w:highlight w:val="green"/>
          <w:u w:val="single"/>
        </w:rPr>
        <w:t>chemistry of the oceans</w:t>
      </w:r>
      <w:r w:rsidRPr="00A90C78">
        <w:rPr>
          <w:color w:val="000000" w:themeColor="text1"/>
          <w:u w:val="single"/>
        </w:rPr>
        <w:t xml:space="preserve">, observed David Kingsbury, Chief Program Officer for Science at the Gordon and Betty Moore Foundation. </w:t>
      </w:r>
      <w:r w:rsidRPr="00A90C78">
        <w:rPr>
          <w:color w:val="000000" w:themeColor="text1"/>
          <w:highlight w:val="green"/>
          <w:u w:val="single"/>
        </w:rPr>
        <w:t xml:space="preserve">These </w:t>
      </w:r>
      <w:r w:rsidRPr="00A90C78">
        <w:rPr>
          <w:color w:val="000000" w:themeColor="text1"/>
          <w:u w:val="single"/>
        </w:rPr>
        <w:t xml:space="preserve">technologies have </w:t>
      </w:r>
      <w:r w:rsidRPr="00A90C78">
        <w:rPr>
          <w:color w:val="000000" w:themeColor="text1"/>
          <w:highlight w:val="green"/>
          <w:u w:val="single"/>
        </w:rPr>
        <w:t>revealed</w:t>
      </w:r>
      <w:r w:rsidRPr="00A90C78">
        <w:rPr>
          <w:color w:val="000000" w:themeColor="text1"/>
          <w:u w:val="single"/>
        </w:rPr>
        <w:t xml:space="preserve"> that a large proportion of </w:t>
      </w:r>
      <w:r w:rsidRPr="00A90C78">
        <w:rPr>
          <w:rStyle w:val="Emphasis"/>
          <w:color w:val="000000" w:themeColor="text1"/>
        </w:rPr>
        <w:t>the planet’s</w:t>
      </w:r>
      <w:r w:rsidRPr="00A90C78">
        <w:rPr>
          <w:rStyle w:val="Emphasis"/>
          <w:color w:val="000000" w:themeColor="text1"/>
          <w:highlight w:val="green"/>
        </w:rPr>
        <w:t xml:space="preserve"> genetic diversity</w:t>
      </w:r>
      <w:r w:rsidRPr="00A90C78">
        <w:rPr>
          <w:color w:val="000000" w:themeColor="text1"/>
          <w:u w:val="single"/>
        </w:rPr>
        <w:t xml:space="preserve"> resides in the oceans. In addition, many organisms in the oceans readily exchange genes, creating evolutionary forces that can have global effects. The oceans are currently under great stress</w:t>
      </w:r>
      <w:r w:rsidRPr="00A90C78">
        <w:rPr>
          <w:color w:val="000000" w:themeColor="text1"/>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A90C78">
        <w:rPr>
          <w:color w:val="000000" w:themeColor="text1"/>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90C78">
        <w:rPr>
          <w:rStyle w:val="Emphasis"/>
          <w:color w:val="000000" w:themeColor="text1"/>
          <w:highlight w:val="green"/>
        </w:rPr>
        <w:t>If we are not careful, we are not going to have a sustainable planet to live on,</w:t>
      </w:r>
      <w:r w:rsidRPr="00A90C78">
        <w:rPr>
          <w:color w:val="000000" w:themeColor="text1"/>
          <w:u w:val="single"/>
        </w:rPr>
        <w:t>” said Kingsbury. Only by understanding the basic biological processes at work in the oceans can humans live sustainably on earth.</w:t>
      </w:r>
    </w:p>
    <w:p w14:paraId="2C34AA3F" w14:textId="77777777" w:rsidR="00A90C78" w:rsidRPr="00A90C78" w:rsidRDefault="00A90C78" w:rsidP="00A90C78">
      <w:pPr>
        <w:pStyle w:val="Heading4"/>
        <w:rPr>
          <w:color w:val="000000" w:themeColor="text1"/>
        </w:rPr>
      </w:pPr>
      <w:r w:rsidRPr="00A90C78">
        <w:rPr>
          <w:color w:val="000000" w:themeColor="text1"/>
        </w:rPr>
        <w:t xml:space="preserve">Expanding breadth of Pharma Innovation into </w:t>
      </w:r>
      <w:r w:rsidRPr="00A90C78">
        <w:rPr>
          <w:color w:val="000000" w:themeColor="text1"/>
          <w:u w:val="single"/>
        </w:rPr>
        <w:t>neglected diseases</w:t>
      </w:r>
      <w:r w:rsidRPr="00A90C78">
        <w:rPr>
          <w:color w:val="000000" w:themeColor="text1"/>
        </w:rPr>
        <w:t xml:space="preserve"> results in </w:t>
      </w:r>
      <w:r w:rsidRPr="00A90C78">
        <w:rPr>
          <w:color w:val="000000" w:themeColor="text1"/>
          <w:u w:val="single"/>
        </w:rPr>
        <w:t>global linkages</w:t>
      </w:r>
      <w:r w:rsidRPr="00A90C78">
        <w:rPr>
          <w:color w:val="000000" w:themeColor="text1"/>
        </w:rPr>
        <w:t xml:space="preserve"> that revitalizes </w:t>
      </w:r>
      <w:r w:rsidRPr="00A90C78">
        <w:rPr>
          <w:color w:val="000000" w:themeColor="text1"/>
          <w:u w:val="single"/>
        </w:rPr>
        <w:t>global health diplomacy</w:t>
      </w:r>
      <w:r w:rsidRPr="00A90C78">
        <w:rPr>
          <w:color w:val="000000" w:themeColor="text1"/>
        </w:rPr>
        <w:t>.</w:t>
      </w:r>
    </w:p>
    <w:p w14:paraId="7B73FABD" w14:textId="77777777" w:rsidR="00A90C78" w:rsidRPr="00A90C78" w:rsidRDefault="00A90C78" w:rsidP="00A90C78">
      <w:pPr>
        <w:rPr>
          <w:color w:val="000000" w:themeColor="text1"/>
        </w:rPr>
      </w:pPr>
      <w:proofErr w:type="spellStart"/>
      <w:r w:rsidRPr="00A90C78">
        <w:rPr>
          <w:rStyle w:val="Style13ptBold"/>
          <w:color w:val="000000" w:themeColor="text1"/>
        </w:rPr>
        <w:t>Hotez</w:t>
      </w:r>
      <w:proofErr w:type="spellEnd"/>
      <w:r w:rsidRPr="00A90C78">
        <w:rPr>
          <w:rStyle w:val="Style13ptBold"/>
          <w:color w:val="000000" w:themeColor="text1"/>
        </w:rPr>
        <w:t xml:space="preserve"> 16</w:t>
      </w:r>
      <w:r w:rsidRPr="00A90C78">
        <w:rPr>
          <w:color w:val="000000" w:themeColor="text1"/>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2B672C48" w14:textId="77777777" w:rsidR="00A90C78" w:rsidRPr="00A90C78" w:rsidRDefault="00A90C78" w:rsidP="00A90C78">
      <w:pPr>
        <w:rPr>
          <w:color w:val="000000" w:themeColor="text1"/>
          <w:sz w:val="16"/>
        </w:rPr>
      </w:pPr>
      <w:r w:rsidRPr="00A90C78">
        <w:rPr>
          <w:color w:val="000000" w:themeColor="text1"/>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A90C78">
        <w:rPr>
          <w:color w:val="000000" w:themeColor="text1"/>
          <w:sz w:val="16"/>
        </w:rPr>
        <w:t>evi</w:t>
      </w:r>
      <w:proofErr w:type="spellEnd"/>
      <w:r w:rsidRPr="00A90C78">
        <w:rPr>
          <w:color w:val="000000" w:themeColor="text1"/>
          <w:sz w:val="16"/>
        </w:rPr>
        <w:t xml:space="preserve">- </w:t>
      </w:r>
      <w:proofErr w:type="spellStart"/>
      <w:r w:rsidRPr="00A90C78">
        <w:rPr>
          <w:color w:val="000000" w:themeColor="text1"/>
          <w:sz w:val="16"/>
        </w:rPr>
        <w:t>dence</w:t>
      </w:r>
      <w:proofErr w:type="spellEnd"/>
      <w:r w:rsidRPr="00A90C78">
        <w:rPr>
          <w:color w:val="000000" w:themeColor="text1"/>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A90C78">
        <w:rPr>
          <w:rStyle w:val="StyleUnderline"/>
          <w:color w:val="000000" w:themeColor="text1"/>
        </w:rPr>
        <w:t xml:space="preserve">an </w:t>
      </w:r>
      <w:r w:rsidRPr="00A90C78">
        <w:rPr>
          <w:rStyle w:val="Emphasis"/>
          <w:color w:val="000000" w:themeColor="text1"/>
        </w:rPr>
        <w:t xml:space="preserve">important </w:t>
      </w:r>
      <w:r w:rsidRPr="00A90C78">
        <w:rPr>
          <w:rStyle w:val="Emphasis"/>
          <w:color w:val="000000" w:themeColor="text1"/>
          <w:highlight w:val="green"/>
        </w:rPr>
        <w:t>r</w:t>
      </w:r>
      <w:r w:rsidRPr="00A90C78">
        <w:rPr>
          <w:rStyle w:val="Emphasis"/>
          <w:color w:val="000000" w:themeColor="text1"/>
        </w:rPr>
        <w:t xml:space="preserve">esearch </w:t>
      </w:r>
      <w:r w:rsidRPr="00A90C78">
        <w:rPr>
          <w:rStyle w:val="Emphasis"/>
          <w:color w:val="000000" w:themeColor="text1"/>
          <w:highlight w:val="green"/>
        </w:rPr>
        <w:t>and d</w:t>
      </w:r>
      <w:r w:rsidRPr="00A90C78">
        <w:rPr>
          <w:rStyle w:val="Emphasis"/>
          <w:color w:val="000000" w:themeColor="text1"/>
        </w:rPr>
        <w:t>evelopment agenda</w:t>
      </w:r>
      <w:r w:rsidRPr="00A90C78">
        <w:rPr>
          <w:color w:val="000000" w:themeColor="text1"/>
          <w:sz w:val="16"/>
        </w:rPr>
        <w:t xml:space="preserve"> </w:t>
      </w:r>
      <w:r w:rsidRPr="00A90C78">
        <w:rPr>
          <w:rStyle w:val="StyleUnderline"/>
          <w:color w:val="000000" w:themeColor="text1"/>
          <w:highlight w:val="green"/>
        </w:rPr>
        <w:t>for</w:t>
      </w:r>
      <w:r w:rsidRPr="00A90C78">
        <w:rPr>
          <w:color w:val="000000" w:themeColor="text1"/>
          <w:sz w:val="16"/>
        </w:rPr>
        <w:t xml:space="preserve"> the </w:t>
      </w:r>
      <w:r w:rsidRPr="00A90C78">
        <w:rPr>
          <w:rStyle w:val="StyleUnderline"/>
          <w:b/>
          <w:bCs/>
          <w:color w:val="000000" w:themeColor="text1"/>
          <w:highlight w:val="green"/>
        </w:rPr>
        <w:t>NTDs</w:t>
      </w:r>
      <w:r w:rsidRPr="00A90C78">
        <w:rPr>
          <w:rStyle w:val="StyleUnderline"/>
          <w:color w:val="000000" w:themeColor="text1"/>
          <w:highlight w:val="green"/>
        </w:rPr>
        <w:t xml:space="preserve"> in the U</w:t>
      </w:r>
      <w:r w:rsidRPr="00A90C78">
        <w:rPr>
          <w:rStyle w:val="StyleUnderline"/>
          <w:color w:val="000000" w:themeColor="text1"/>
        </w:rPr>
        <w:t xml:space="preserve">nited </w:t>
      </w:r>
      <w:r w:rsidRPr="00A90C78">
        <w:rPr>
          <w:rStyle w:val="StyleUnderline"/>
          <w:color w:val="000000" w:themeColor="text1"/>
          <w:highlight w:val="green"/>
        </w:rPr>
        <w:t>S</w:t>
      </w:r>
      <w:r w:rsidRPr="00A90C78">
        <w:rPr>
          <w:rStyle w:val="StyleUnderline"/>
          <w:color w:val="000000" w:themeColor="text1"/>
        </w:rPr>
        <w:t xml:space="preserve">tates. There are no </w:t>
      </w:r>
      <w:r w:rsidRPr="00A90C78">
        <w:rPr>
          <w:rStyle w:val="Emphasis"/>
          <w:color w:val="000000" w:themeColor="text1"/>
        </w:rPr>
        <w:t>point-of-care diagnostic tests</w:t>
      </w:r>
      <w:r w:rsidRPr="00A90C78">
        <w:rPr>
          <w:color w:val="000000" w:themeColor="text1"/>
          <w:sz w:val="16"/>
        </w:rPr>
        <w:t xml:space="preserve"> available for most of the NTDs endemic to the nation, so blood from pa- </w:t>
      </w:r>
      <w:proofErr w:type="spellStart"/>
      <w:r w:rsidRPr="00A90C78">
        <w:rPr>
          <w:color w:val="000000" w:themeColor="text1"/>
          <w:sz w:val="16"/>
        </w:rPr>
        <w:t>tients</w:t>
      </w:r>
      <w:proofErr w:type="spellEnd"/>
      <w:r w:rsidRPr="00A90C78">
        <w:rPr>
          <w:color w:val="000000" w:themeColor="text1"/>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A90C78">
        <w:rPr>
          <w:rStyle w:val="StyleUnderline"/>
          <w:color w:val="000000" w:themeColor="text1"/>
        </w:rPr>
        <w:t xml:space="preserve">We also </w:t>
      </w:r>
      <w:r w:rsidRPr="00A90C78">
        <w:rPr>
          <w:rStyle w:val="StyleUnderline"/>
          <w:color w:val="000000" w:themeColor="text1"/>
          <w:highlight w:val="green"/>
        </w:rPr>
        <w:t xml:space="preserve">need </w:t>
      </w:r>
      <w:r w:rsidRPr="00A90C78">
        <w:rPr>
          <w:rStyle w:val="Emphasis"/>
          <w:color w:val="000000" w:themeColor="text1"/>
          <w:highlight w:val="green"/>
        </w:rPr>
        <w:t>new</w:t>
      </w:r>
      <w:r w:rsidRPr="00A90C78">
        <w:rPr>
          <w:rStyle w:val="Emphasis"/>
          <w:color w:val="000000" w:themeColor="text1"/>
        </w:rPr>
        <w:t xml:space="preserve"> and improved </w:t>
      </w:r>
      <w:r w:rsidRPr="00A90C78">
        <w:rPr>
          <w:rStyle w:val="Emphasis"/>
          <w:color w:val="000000" w:themeColor="text1"/>
          <w:highlight w:val="green"/>
        </w:rPr>
        <w:t>treatments and vaccines</w:t>
      </w:r>
      <w:r w:rsidRPr="00A90C78">
        <w:rPr>
          <w:color w:val="000000" w:themeColor="text1"/>
          <w:sz w:val="16"/>
        </w:rPr>
        <w:t xml:space="preserve">. </w:t>
      </w:r>
      <w:r w:rsidRPr="00A90C78">
        <w:rPr>
          <w:rStyle w:val="StyleUnderline"/>
          <w:color w:val="000000" w:themeColor="text1"/>
        </w:rPr>
        <w:t xml:space="preserve">Because the </w:t>
      </w:r>
      <w:r w:rsidRPr="00A90C78">
        <w:rPr>
          <w:rStyle w:val="StyleUnderline"/>
          <w:color w:val="000000" w:themeColor="text1"/>
          <w:highlight w:val="green"/>
        </w:rPr>
        <w:t>NTDs</w:t>
      </w:r>
      <w:r w:rsidRPr="00A90C78">
        <w:rPr>
          <w:rStyle w:val="StyleUnderline"/>
          <w:color w:val="000000" w:themeColor="text1"/>
        </w:rPr>
        <w:t xml:space="preserve"> are poverty-related diseases, they often </w:t>
      </w:r>
      <w:r w:rsidRPr="00A90C78">
        <w:rPr>
          <w:rStyle w:val="Emphasis"/>
          <w:color w:val="000000" w:themeColor="text1"/>
          <w:highlight w:val="green"/>
        </w:rPr>
        <w:t>fly below the radar</w:t>
      </w:r>
      <w:r w:rsidRPr="00A90C78">
        <w:rPr>
          <w:rStyle w:val="StyleUnderline"/>
          <w:color w:val="000000" w:themeColor="text1"/>
        </w:rPr>
        <w:t xml:space="preserve"> screen </w:t>
      </w:r>
      <w:r w:rsidRPr="00A90C78">
        <w:rPr>
          <w:rStyle w:val="StyleUnderline"/>
          <w:color w:val="000000" w:themeColor="text1"/>
          <w:highlight w:val="green"/>
        </w:rPr>
        <w:t>of</w:t>
      </w:r>
      <w:r w:rsidRPr="00A90C78">
        <w:rPr>
          <w:rStyle w:val="StyleUnderline"/>
          <w:color w:val="000000" w:themeColor="text1"/>
        </w:rPr>
        <w:t xml:space="preserve"> the major </w:t>
      </w:r>
      <w:r w:rsidRPr="00A90C78">
        <w:rPr>
          <w:rStyle w:val="StyleUnderline"/>
          <w:color w:val="000000" w:themeColor="text1"/>
          <w:highlight w:val="green"/>
        </w:rPr>
        <w:t>pharma</w:t>
      </w:r>
      <w:r w:rsidRPr="00A90C78">
        <w:rPr>
          <w:rStyle w:val="StyleUnderline"/>
          <w:color w:val="000000" w:themeColor="text1"/>
        </w:rPr>
        <w:t xml:space="preserve">ceutical </w:t>
      </w:r>
      <w:r w:rsidRPr="00A90C78">
        <w:rPr>
          <w:rStyle w:val="StyleUnderline"/>
          <w:color w:val="000000" w:themeColor="text1"/>
          <w:highlight w:val="green"/>
        </w:rPr>
        <w:t xml:space="preserve">companies and are </w:t>
      </w:r>
      <w:r w:rsidRPr="00A90C78">
        <w:rPr>
          <w:rStyle w:val="Emphasis"/>
          <w:color w:val="000000" w:themeColor="text1"/>
          <w:highlight w:val="green"/>
        </w:rPr>
        <w:t>not prioritized</w:t>
      </w:r>
      <w:r w:rsidRPr="00A90C78">
        <w:rPr>
          <w:color w:val="000000" w:themeColor="text1"/>
          <w:sz w:val="16"/>
          <w:highlight w:val="green"/>
        </w:rPr>
        <w:t xml:space="preserve">. </w:t>
      </w:r>
      <w:r w:rsidRPr="00A90C78">
        <w:rPr>
          <w:rStyle w:val="StyleUnderline"/>
          <w:color w:val="000000" w:themeColor="text1"/>
          <w:highlight w:val="green"/>
        </w:rPr>
        <w:t>Thus,</w:t>
      </w:r>
      <w:r w:rsidRPr="00A90C78">
        <w:rPr>
          <w:rStyle w:val="StyleUnderline"/>
          <w:color w:val="000000" w:themeColor="text1"/>
        </w:rPr>
        <w:t xml:space="preserve"> the </w:t>
      </w:r>
      <w:r w:rsidRPr="00A90C78">
        <w:rPr>
          <w:rStyle w:val="StyleUnderline"/>
          <w:color w:val="000000" w:themeColor="text1"/>
          <w:highlight w:val="green"/>
        </w:rPr>
        <w:t>drugs</w:t>
      </w:r>
      <w:r w:rsidRPr="00A90C78">
        <w:rPr>
          <w:rStyle w:val="StyleUnderline"/>
          <w:color w:val="000000" w:themeColor="text1"/>
        </w:rPr>
        <w:t xml:space="preserve"> </w:t>
      </w:r>
      <w:r w:rsidRPr="00A90C78">
        <w:rPr>
          <w:rStyle w:val="StyleUnderline"/>
          <w:color w:val="000000" w:themeColor="text1"/>
        </w:rPr>
        <w:lastRenderedPageBreak/>
        <w:t xml:space="preserve">used to treat these illnesses </w:t>
      </w:r>
      <w:r w:rsidRPr="00A90C78">
        <w:rPr>
          <w:rStyle w:val="StyleUnderline"/>
          <w:color w:val="000000" w:themeColor="text1"/>
          <w:highlight w:val="green"/>
        </w:rPr>
        <w:t xml:space="preserve">are </w:t>
      </w:r>
      <w:r w:rsidRPr="00A90C78">
        <w:rPr>
          <w:rStyle w:val="Emphasis"/>
          <w:color w:val="000000" w:themeColor="text1"/>
          <w:highlight w:val="green"/>
        </w:rPr>
        <w:t>not</w:t>
      </w:r>
      <w:r w:rsidRPr="00A90C78">
        <w:rPr>
          <w:rStyle w:val="Emphasis"/>
          <w:color w:val="000000" w:themeColor="text1"/>
        </w:rPr>
        <w:t xml:space="preserve"> widely </w:t>
      </w:r>
      <w:r w:rsidRPr="00A90C78">
        <w:rPr>
          <w:rStyle w:val="Emphasis"/>
          <w:color w:val="000000" w:themeColor="text1"/>
          <w:highlight w:val="green"/>
        </w:rPr>
        <w:t>available</w:t>
      </w:r>
      <w:r w:rsidRPr="00A90C78">
        <w:rPr>
          <w:color w:val="000000" w:themeColor="text1"/>
          <w:sz w:val="16"/>
        </w:rPr>
        <w:t xml:space="preserve">, so typically the CDC has to be contacted in order to access them. </w:t>
      </w:r>
      <w:r w:rsidRPr="00A90C78">
        <w:rPr>
          <w:rStyle w:val="StyleUnderline"/>
          <w:color w:val="000000" w:themeColor="text1"/>
        </w:rPr>
        <w:t xml:space="preserve">In addition, many of these medicines were developed decades ago and produce a lot of </w:t>
      </w:r>
      <w:r w:rsidRPr="00A90C78">
        <w:rPr>
          <w:rStyle w:val="Emphasis"/>
          <w:color w:val="000000" w:themeColor="text1"/>
        </w:rPr>
        <w:t>side effects</w:t>
      </w:r>
      <w:r w:rsidRPr="00A90C78">
        <w:rPr>
          <w:color w:val="000000" w:themeColor="text1"/>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A90C78">
        <w:rPr>
          <w:rStyle w:val="StyleUnderline"/>
          <w:color w:val="000000" w:themeColor="text1"/>
        </w:rPr>
        <w:t xml:space="preserve">Currently, new innovations for NTDs like Chagas dis- multinational ease still rely on </w:t>
      </w:r>
      <w:r w:rsidRPr="00A90C78">
        <w:rPr>
          <w:rStyle w:val="Emphasis"/>
          <w:color w:val="000000" w:themeColor="text1"/>
        </w:rPr>
        <w:t>nonprofit PDPs</w:t>
      </w:r>
      <w:r w:rsidRPr="00A90C78">
        <w:rPr>
          <w:color w:val="000000" w:themeColor="text1"/>
          <w:sz w:val="16"/>
        </w:rPr>
        <w:t xml:space="preserve">. The Geneva-based Drugs pharmaceutical for Neglected Diseases Initiative is leading efforts to de- companies have </w:t>
      </w:r>
      <w:proofErr w:type="spellStart"/>
      <w:r w:rsidRPr="00A90C78">
        <w:rPr>
          <w:color w:val="000000" w:themeColor="text1"/>
          <w:sz w:val="16"/>
        </w:rPr>
        <w:t>velop</w:t>
      </w:r>
      <w:proofErr w:type="spellEnd"/>
      <w:r w:rsidRPr="00A90C78">
        <w:rPr>
          <w:color w:val="000000" w:themeColor="text1"/>
          <w:sz w:val="16"/>
        </w:rPr>
        <w:t xml:space="preserve"> new and safer Chagas disease medicines [60], while shown little or modest at our National School of Tropical Medicine the Sab in interest in American Vaccine Institute and Texas </w:t>
      </w:r>
      <w:proofErr w:type="spellStart"/>
      <w:r w:rsidRPr="00A90C78">
        <w:rPr>
          <w:color w:val="000000" w:themeColor="text1"/>
          <w:sz w:val="16"/>
        </w:rPr>
        <w:t>Childrens</w:t>
      </w:r>
      <w:proofErr w:type="spellEnd"/>
      <w:r w:rsidRPr="00A90C78">
        <w:rPr>
          <w:color w:val="000000" w:themeColor="text1"/>
          <w:sz w:val="16"/>
        </w:rPr>
        <w:t xml:space="preserve"> Hospital Center for NTDs. As a result, new Vaccine Development (Sabin PDP) is working to develop products are being a therapeutic vaccine that could be used alongside exist- developed in the </w:t>
      </w:r>
      <w:proofErr w:type="spellStart"/>
      <w:r w:rsidRPr="00A90C78">
        <w:rPr>
          <w:color w:val="000000" w:themeColor="text1"/>
          <w:sz w:val="16"/>
        </w:rPr>
        <w:t>ing</w:t>
      </w:r>
      <w:proofErr w:type="spellEnd"/>
      <w:r w:rsidRPr="00A90C78">
        <w:rPr>
          <w:color w:val="000000" w:themeColor="text1"/>
          <w:sz w:val="16"/>
        </w:rPr>
        <w:t xml:space="preserve"> treatments [61]. These efforts rely on major </w:t>
      </w:r>
      <w:proofErr w:type="spellStart"/>
      <w:r w:rsidRPr="00A90C78">
        <w:rPr>
          <w:color w:val="000000" w:themeColor="text1"/>
          <w:sz w:val="16"/>
        </w:rPr>
        <w:t>philan</w:t>
      </w:r>
      <w:proofErr w:type="spellEnd"/>
      <w:r w:rsidRPr="00A90C78">
        <w:rPr>
          <w:color w:val="000000" w:themeColor="text1"/>
          <w:sz w:val="16"/>
        </w:rPr>
        <w:t xml:space="preserve">- nonprofit sector. </w:t>
      </w:r>
      <w:proofErr w:type="spellStart"/>
      <w:r w:rsidRPr="00A90C78">
        <w:rPr>
          <w:color w:val="000000" w:themeColor="text1"/>
          <w:sz w:val="16"/>
        </w:rPr>
        <w:t>thropic</w:t>
      </w:r>
      <w:proofErr w:type="spellEnd"/>
      <w:r w:rsidRPr="00A90C78">
        <w:rPr>
          <w:color w:val="000000" w:themeColor="text1"/>
          <w:sz w:val="16"/>
        </w:rPr>
        <w:t xml:space="preserve"> donors. In our case at the Sabin PDP, they include the Kleberg Foundation, the Carlos Slim Foundation, the Southwest Electronic Energy Medical Research Institute, and Texas </w:t>
      </w:r>
      <w:proofErr w:type="spellStart"/>
      <w:r w:rsidRPr="00A90C78">
        <w:rPr>
          <w:color w:val="000000" w:themeColor="text1"/>
          <w:sz w:val="16"/>
        </w:rPr>
        <w:t>Childrens</w:t>
      </w:r>
      <w:proofErr w:type="spellEnd"/>
      <w:r w:rsidRPr="00A90C78">
        <w:rPr>
          <w:color w:val="000000" w:themeColor="text1"/>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A90C78">
        <w:rPr>
          <w:rStyle w:val="StyleUnderline"/>
          <w:color w:val="000000" w:themeColor="text1"/>
        </w:rPr>
        <w:t xml:space="preserve">Approximately </w:t>
      </w:r>
      <w:r w:rsidRPr="00A90C78">
        <w:rPr>
          <w:rStyle w:val="Emphasis"/>
          <w:color w:val="000000" w:themeColor="text1"/>
        </w:rPr>
        <w:t>12 million Americans</w:t>
      </w:r>
      <w:r w:rsidRPr="00A90C78">
        <w:rPr>
          <w:rStyle w:val="StyleUnderline"/>
          <w:color w:val="000000" w:themeColor="text1"/>
        </w:rPr>
        <w:t xml:space="preserve"> are infected with NTDs, led by </w:t>
      </w:r>
      <w:r w:rsidRPr="00A90C78">
        <w:rPr>
          <w:rStyle w:val="Emphasis"/>
          <w:color w:val="000000" w:themeColor="text1"/>
        </w:rPr>
        <w:t>toxocariasis</w:t>
      </w:r>
      <w:r w:rsidRPr="00A90C78">
        <w:rPr>
          <w:rStyle w:val="StyleUnderline"/>
          <w:color w:val="000000" w:themeColor="text1"/>
        </w:rPr>
        <w:t xml:space="preserve"> and </w:t>
      </w:r>
      <w:r w:rsidRPr="00A90C78">
        <w:rPr>
          <w:rStyle w:val="Emphasis"/>
          <w:color w:val="000000" w:themeColor="text1"/>
        </w:rPr>
        <w:t>trichomoniasis</w:t>
      </w:r>
      <w:r w:rsidRPr="00A90C78">
        <w:rPr>
          <w:rStyle w:val="StyleUnderline"/>
          <w:color w:val="000000" w:themeColor="text1"/>
        </w:rPr>
        <w:t xml:space="preserve">—which disproportionately affect African Americans—and </w:t>
      </w:r>
      <w:r w:rsidRPr="00A90C78">
        <w:rPr>
          <w:rStyle w:val="Emphasis"/>
          <w:color w:val="000000" w:themeColor="text1"/>
        </w:rPr>
        <w:t>Chagas</w:t>
      </w:r>
      <w:r w:rsidRPr="00A90C78">
        <w:rPr>
          <w:rStyle w:val="StyleUnderline"/>
          <w:color w:val="000000" w:themeColor="text1"/>
        </w:rPr>
        <w:t xml:space="preserve"> disease</w:t>
      </w:r>
      <w:r w:rsidRPr="00A90C78">
        <w:rPr>
          <w:color w:val="000000" w:themeColor="text1"/>
          <w:sz w:val="16"/>
        </w:rPr>
        <w:t xml:space="preserve"> (American trypanosomiasis) </w:t>
      </w:r>
      <w:r w:rsidRPr="00A90C78">
        <w:rPr>
          <w:rStyle w:val="StyleUnderline"/>
          <w:color w:val="000000" w:themeColor="text1"/>
        </w:rPr>
        <w:t>and cysticercosis—which disproportionately affect people of Hispanic origin</w:t>
      </w:r>
      <w:r w:rsidRPr="00A90C78">
        <w:rPr>
          <w:color w:val="000000" w:themeColor="text1"/>
          <w:sz w:val="16"/>
        </w:rPr>
        <w:t xml:space="preserve">. </w:t>
      </w:r>
      <w:r w:rsidRPr="00A90C78">
        <w:rPr>
          <w:rStyle w:val="Emphasis"/>
          <w:color w:val="000000" w:themeColor="text1"/>
        </w:rPr>
        <w:t>Toxoplasmosis</w:t>
      </w:r>
      <w:r w:rsidRPr="00A90C78">
        <w:rPr>
          <w:color w:val="000000" w:themeColor="text1"/>
          <w:sz w:val="16"/>
        </w:rPr>
        <w:t xml:space="preserve"> </w:t>
      </w:r>
      <w:r w:rsidRPr="00A90C78">
        <w:rPr>
          <w:rStyle w:val="StyleUnderline"/>
          <w:color w:val="000000" w:themeColor="text1"/>
        </w:rPr>
        <w:t xml:space="preserve">is another important NTD. Toxocariasis, cysticercosis, and toxocariasis exert important </w:t>
      </w:r>
      <w:r w:rsidRPr="00A90C78">
        <w:rPr>
          <w:rStyle w:val="Emphasis"/>
          <w:color w:val="000000" w:themeColor="text1"/>
        </w:rPr>
        <w:t>mental health effects</w:t>
      </w:r>
      <w:r w:rsidRPr="00A90C78">
        <w:rPr>
          <w:color w:val="000000" w:themeColor="text1"/>
          <w:sz w:val="16"/>
        </w:rPr>
        <w:t xml:space="preserve"> </w:t>
      </w:r>
      <w:r w:rsidRPr="00A90C78">
        <w:rPr>
          <w:rStyle w:val="StyleUnderline"/>
          <w:color w:val="000000" w:themeColor="text1"/>
        </w:rPr>
        <w:t xml:space="preserve">on impoverished Americans. Many of these NTDs are transmitted </w:t>
      </w:r>
      <w:r w:rsidRPr="00A90C78">
        <w:rPr>
          <w:rStyle w:val="Emphasis"/>
          <w:color w:val="000000" w:themeColor="text1"/>
        </w:rPr>
        <w:t>within US borders</w:t>
      </w:r>
      <w:r w:rsidRPr="00A90C78">
        <w:rPr>
          <w:color w:val="000000" w:themeColor="text1"/>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A90C78">
        <w:rPr>
          <w:rStyle w:val="StyleUnderline"/>
          <w:color w:val="000000" w:themeColor="text1"/>
        </w:rPr>
        <w:t xml:space="preserve">There is an </w:t>
      </w:r>
      <w:r w:rsidRPr="00A90C78">
        <w:rPr>
          <w:rStyle w:val="Emphasis"/>
          <w:color w:val="000000" w:themeColor="text1"/>
        </w:rPr>
        <w:t>urgent need</w:t>
      </w:r>
      <w:r w:rsidRPr="00A90C78">
        <w:rPr>
          <w:color w:val="000000" w:themeColor="text1"/>
          <w:sz w:val="16"/>
        </w:rPr>
        <w:t xml:space="preserve"> </w:t>
      </w:r>
      <w:r w:rsidRPr="00A90C78">
        <w:rPr>
          <w:rStyle w:val="StyleUnderline"/>
          <w:color w:val="000000" w:themeColor="text1"/>
        </w:rPr>
        <w:t xml:space="preserve">for </w:t>
      </w:r>
      <w:r w:rsidRPr="00A90C78">
        <w:rPr>
          <w:rStyle w:val="Emphasis"/>
          <w:color w:val="000000" w:themeColor="text1"/>
        </w:rPr>
        <w:t xml:space="preserve">new “control tools” for American NTDs, </w:t>
      </w:r>
      <w:r w:rsidRPr="00A90C78">
        <w:rPr>
          <w:rStyle w:val="StyleUnderline"/>
          <w:color w:val="000000" w:themeColor="text1"/>
        </w:rPr>
        <w:t>including</w:t>
      </w:r>
      <w:r w:rsidRPr="00A90C78">
        <w:rPr>
          <w:color w:val="000000" w:themeColor="text1"/>
          <w:sz w:val="16"/>
        </w:rPr>
        <w:t xml:space="preserve"> point-of-care </w:t>
      </w:r>
      <w:r w:rsidRPr="00A90C78">
        <w:rPr>
          <w:rStyle w:val="Emphasis"/>
          <w:color w:val="000000" w:themeColor="text1"/>
        </w:rPr>
        <w:t>diagnostics</w:t>
      </w:r>
      <w:r w:rsidRPr="00A90C78">
        <w:rPr>
          <w:color w:val="000000" w:themeColor="text1"/>
          <w:sz w:val="16"/>
        </w:rPr>
        <w:t xml:space="preserve">, </w:t>
      </w:r>
      <w:r w:rsidRPr="00A90C78">
        <w:rPr>
          <w:rStyle w:val="Emphasis"/>
          <w:color w:val="000000" w:themeColor="text1"/>
        </w:rPr>
        <w:t>antiparasitic and antiviral drugs</w:t>
      </w:r>
      <w:r w:rsidRPr="00A90C78">
        <w:rPr>
          <w:color w:val="000000" w:themeColor="text1"/>
          <w:sz w:val="16"/>
        </w:rPr>
        <w:t xml:space="preserve">, </w:t>
      </w:r>
      <w:r w:rsidRPr="00A90C78">
        <w:rPr>
          <w:rStyle w:val="StyleUnderline"/>
          <w:color w:val="000000" w:themeColor="text1"/>
        </w:rPr>
        <w:t>and</w:t>
      </w:r>
      <w:r w:rsidRPr="00A90C78">
        <w:rPr>
          <w:color w:val="000000" w:themeColor="text1"/>
          <w:sz w:val="16"/>
        </w:rPr>
        <w:t xml:space="preserve"> </w:t>
      </w:r>
      <w:r w:rsidRPr="00A90C78">
        <w:rPr>
          <w:rStyle w:val="Emphasis"/>
          <w:color w:val="000000" w:themeColor="text1"/>
        </w:rPr>
        <w:t>vaccines</w:t>
      </w:r>
      <w:r w:rsidRPr="00A90C78">
        <w:rPr>
          <w:color w:val="000000" w:themeColor="text1"/>
          <w:sz w:val="16"/>
        </w:rPr>
        <w:t xml:space="preserve">. </w:t>
      </w:r>
      <w:r w:rsidRPr="00A90C78">
        <w:rPr>
          <w:rStyle w:val="StyleUnderline"/>
          <w:color w:val="000000" w:themeColor="text1"/>
        </w:rPr>
        <w:t xml:space="preserve">Many of these products are being developed by </w:t>
      </w:r>
      <w:r w:rsidRPr="00A90C78">
        <w:rPr>
          <w:rStyle w:val="Emphasis"/>
          <w:color w:val="000000" w:themeColor="text1"/>
        </w:rPr>
        <w:t>nonprofit PDPs</w:t>
      </w:r>
      <w:r w:rsidRPr="00A90C78">
        <w:rPr>
          <w:rStyle w:val="StyleUnderline"/>
          <w:color w:val="000000" w:themeColor="text1"/>
        </w:rPr>
        <w:t xml:space="preserve"> rather than </w:t>
      </w:r>
      <w:r w:rsidRPr="00A90C78">
        <w:rPr>
          <w:rStyle w:val="Emphasis"/>
          <w:color w:val="000000" w:themeColor="text1"/>
        </w:rPr>
        <w:t>pharmaceutical companies</w:t>
      </w:r>
      <w:r w:rsidRPr="00A90C78">
        <w:rPr>
          <w:rStyle w:val="StyleUnderline"/>
          <w:color w:val="000000" w:themeColor="text1"/>
        </w:rPr>
        <w:t xml:space="preserve">. </w:t>
      </w:r>
      <w:r w:rsidRPr="00A90C78">
        <w:rPr>
          <w:color w:val="000000" w:themeColor="text1"/>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A90C78">
        <w:rPr>
          <w:color w:val="000000" w:themeColor="text1"/>
          <w:sz w:val="16"/>
        </w:rPr>
        <w:t>leastadvantaged</w:t>
      </w:r>
      <w:proofErr w:type="spellEnd"/>
      <w:r w:rsidRPr="00A90C78">
        <w:rPr>
          <w:color w:val="000000" w:themeColor="text1"/>
          <w:sz w:val="16"/>
        </w:rPr>
        <w:t xml:space="preserve"> members of the </w:t>
      </w:r>
      <w:proofErr w:type="spellStart"/>
      <w:r w:rsidRPr="00A90C78">
        <w:rPr>
          <w:color w:val="000000" w:themeColor="text1"/>
          <w:sz w:val="16"/>
        </w:rPr>
        <w:t>worlds</w:t>
      </w:r>
      <w:proofErr w:type="spellEnd"/>
      <w:r w:rsidRPr="00A90C78">
        <w:rPr>
          <w:color w:val="000000" w:themeColor="text1"/>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A90C78">
        <w:rPr>
          <w:color w:val="000000" w:themeColor="text1"/>
          <w:sz w:val="16"/>
        </w:rPr>
        <w:t>Eyrun</w:t>
      </w:r>
      <w:proofErr w:type="spellEnd"/>
      <w:r w:rsidRPr="00A90C78">
        <w:rPr>
          <w:color w:val="000000" w:themeColor="text1"/>
          <w:sz w:val="16"/>
        </w:rPr>
        <w:t xml:space="preserve"> </w:t>
      </w:r>
      <w:proofErr w:type="spellStart"/>
      <w:r w:rsidRPr="00A90C78">
        <w:rPr>
          <w:color w:val="000000" w:themeColor="text1"/>
          <w:sz w:val="16"/>
        </w:rPr>
        <w:t>Kjetland</w:t>
      </w:r>
      <w:proofErr w:type="spellEnd"/>
      <w:r w:rsidRPr="00A90C78">
        <w:rPr>
          <w:color w:val="000000" w:themeColor="text1"/>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w:t>
      </w:r>
      <w:r w:rsidRPr="00A90C78">
        <w:rPr>
          <w:color w:val="000000" w:themeColor="text1"/>
          <w:sz w:val="16"/>
        </w:rPr>
        <w:lastRenderedPageBreak/>
        <w:t xml:space="preserve">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A90C78">
        <w:rPr>
          <w:color w:val="000000" w:themeColor="text1"/>
          <w:sz w:val="16"/>
        </w:rPr>
        <w:t>worlds</w:t>
      </w:r>
      <w:proofErr w:type="spellEnd"/>
      <w:r w:rsidRPr="00A90C78">
        <w:rPr>
          <w:color w:val="000000" w:themeColor="text1"/>
          <w:sz w:val="16"/>
        </w:rPr>
        <w:t xml:space="preserve">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A90C78">
        <w:rPr>
          <w:color w:val="000000" w:themeColor="text1"/>
          <w:sz w:val="16"/>
        </w:rPr>
        <w:t>previ</w:t>
      </w:r>
      <w:proofErr w:type="spellEnd"/>
      <w:r w:rsidRPr="00A90C78">
        <w:rPr>
          <w:color w:val="000000" w:themeColor="text1"/>
          <w:sz w:val="16"/>
        </w:rPr>
        <w:t xml:space="preserve">- ------------------- </w:t>
      </w:r>
      <w:proofErr w:type="spellStart"/>
      <w:r w:rsidRPr="00A90C78">
        <w:rPr>
          <w:color w:val="000000" w:themeColor="text1"/>
          <w:sz w:val="16"/>
        </w:rPr>
        <w:t>ously</w:t>
      </w:r>
      <w:proofErr w:type="spellEnd"/>
      <w:r w:rsidRPr="00A90C78">
        <w:rPr>
          <w:color w:val="000000" w:themeColor="text1"/>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A90C78">
        <w:rPr>
          <w:color w:val="000000" w:themeColor="text1"/>
          <w:sz w:val="16"/>
        </w:rPr>
        <w:t>MillenThe</w:t>
      </w:r>
      <w:proofErr w:type="spellEnd"/>
      <w:r w:rsidRPr="00A90C78">
        <w:rPr>
          <w:color w:val="000000" w:themeColor="text1"/>
          <w:sz w:val="16"/>
        </w:rPr>
        <w:t xml:space="preserve"> current status of access to essential medicines for people living in poverty and with NTDs among the G20 countries and Nigeria can be summarized as abysmal. The G20 145 </w:t>
      </w:r>
      <w:proofErr w:type="spellStart"/>
      <w:r w:rsidRPr="00A90C78">
        <w:rPr>
          <w:color w:val="000000" w:themeColor="text1"/>
          <w:sz w:val="16"/>
        </w:rPr>
        <w:t>nium</w:t>
      </w:r>
      <w:proofErr w:type="spellEnd"/>
      <w:r w:rsidRPr="00A90C78">
        <w:rPr>
          <w:color w:val="000000" w:themeColor="text1"/>
          <w:sz w:val="16"/>
        </w:rPr>
        <w:t xml:space="preserve"> Development Goals, with a focus on protecting the health of the </w:t>
      </w:r>
      <w:proofErr w:type="spellStart"/>
      <w:r w:rsidRPr="00A90C78">
        <w:rPr>
          <w:color w:val="000000" w:themeColor="text1"/>
          <w:sz w:val="16"/>
        </w:rPr>
        <w:t>worlds</w:t>
      </w:r>
      <w:proofErr w:type="spellEnd"/>
      <w:r w:rsidRPr="00A90C78">
        <w:rPr>
          <w:color w:val="000000" w:themeColor="text1"/>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A90C78">
        <w:rPr>
          <w:color w:val="000000" w:themeColor="text1"/>
          <w:sz w:val="16"/>
        </w:rPr>
        <w:t>trematodiases</w:t>
      </w:r>
      <w:proofErr w:type="spellEnd"/>
      <w:r w:rsidRPr="00A90C78">
        <w:rPr>
          <w:color w:val="000000" w:themeColor="text1"/>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A90C78">
        <w:rPr>
          <w:color w:val="000000" w:themeColor="text1"/>
          <w:sz w:val="16"/>
        </w:rPr>
        <w:t>worstperforming</w:t>
      </w:r>
      <w:proofErr w:type="spellEnd"/>
      <w:r w:rsidRPr="00A90C78">
        <w:rPr>
          <w:color w:val="000000" w:themeColor="text1"/>
          <w:sz w:val="16"/>
        </w:rPr>
        <w:t xml:space="preserve"> countries were China and Japan. However, in 2013 the Japanese government, together with </w:t>
      </w:r>
      <w:proofErr w:type="spellStart"/>
      <w:r w:rsidRPr="00A90C78">
        <w:rPr>
          <w:color w:val="000000" w:themeColor="text1"/>
          <w:sz w:val="16"/>
        </w:rPr>
        <w:t>Japans</w:t>
      </w:r>
      <w:proofErr w:type="spellEnd"/>
      <w:r w:rsidRPr="00A90C78">
        <w:rPr>
          <w:color w:val="000000" w:themeColor="text1"/>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w:t>
      </w:r>
      <w:r w:rsidRPr="00A90C78">
        <w:rPr>
          <w:color w:val="000000" w:themeColor="text1"/>
          <w:sz w:val="16"/>
        </w:rPr>
        <w:lastRenderedPageBreak/>
        <w:t xml:space="preserve">for instance, has been a major partner in our human hookworm vaccine initiative, while the EU has an important Frameworks Program 7 (FP7) for supporting new technologies [12], including a HOOKVAC Consortium of partners organized through the </w:t>
      </w:r>
      <w:proofErr w:type="spellStart"/>
      <w:r w:rsidRPr="00A90C78">
        <w:rPr>
          <w:color w:val="000000" w:themeColor="text1"/>
          <w:sz w:val="16"/>
        </w:rPr>
        <w:t>Amster</w:t>
      </w:r>
      <w:proofErr w:type="spellEnd"/>
      <w:r w:rsidRPr="00A90C78">
        <w:rPr>
          <w:color w:val="000000" w:themeColor="text1"/>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r w:rsidRPr="00A90C78">
        <w:rPr>
          <w:color w:val="000000" w:themeColor="text1"/>
          <w:sz w:val="16"/>
        </w:rPr>
        <w:t>Re:Search</w:t>
      </w:r>
      <w:proofErr w:type="spellEnd"/>
      <w:r w:rsidRPr="00A90C78">
        <w:rPr>
          <w:color w:val="000000" w:themeColor="text1"/>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A90C78">
        <w:rPr>
          <w:color w:val="000000" w:themeColor="text1"/>
          <w:sz w:val="16"/>
        </w:rPr>
        <w:t>Gurry</w:t>
      </w:r>
      <w:proofErr w:type="spellEnd"/>
      <w:r w:rsidRPr="00A90C78">
        <w:rPr>
          <w:color w:val="000000" w:themeColor="text1"/>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A90C78">
        <w:rPr>
          <w:color w:val="000000" w:themeColor="text1"/>
          <w:sz w:val="16"/>
        </w:rPr>
        <w:t>world s</w:t>
      </w:r>
      <w:proofErr w:type="spellEnd"/>
      <w:r w:rsidRPr="00A90C78">
        <w:rPr>
          <w:color w:val="000000" w:themeColor="text1"/>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w:t>
      </w:r>
      <w:r w:rsidRPr="00A90C78">
        <w:rPr>
          <w:color w:val="000000" w:themeColor="text1"/>
          <w:sz w:val="16"/>
        </w:rPr>
        <w:lastRenderedPageBreak/>
        <w:t xml:space="preserve">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A90C78">
        <w:rPr>
          <w:rStyle w:val="StyleUnderline"/>
          <w:color w:val="000000" w:themeColor="text1"/>
        </w:rPr>
        <w:t>nations</w:t>
      </w:r>
      <w:r w:rsidRPr="00A90C78">
        <w:rPr>
          <w:color w:val="000000" w:themeColor="text1"/>
          <w:sz w:val="16"/>
        </w:rPr>
        <w:t xml:space="preserve"> and Nigeria </w:t>
      </w:r>
      <w:r w:rsidRPr="00A90C78">
        <w:rPr>
          <w:rStyle w:val="StyleUnderline"/>
          <w:color w:val="000000" w:themeColor="text1"/>
        </w:rPr>
        <w:t xml:space="preserve">need to take </w:t>
      </w:r>
      <w:r w:rsidRPr="00A90C78">
        <w:rPr>
          <w:rStyle w:val="Emphasis"/>
          <w:color w:val="000000" w:themeColor="text1"/>
        </w:rPr>
        <w:t>greater responsibility</w:t>
      </w:r>
      <w:r w:rsidRPr="00A90C78">
        <w:rPr>
          <w:rStyle w:val="StyleUnderline"/>
          <w:color w:val="000000" w:themeColor="text1"/>
        </w:rPr>
        <w:t xml:space="preserve"> for their </w:t>
      </w:r>
      <w:r w:rsidRPr="00A90C78">
        <w:rPr>
          <w:rStyle w:val="Emphasis"/>
          <w:color w:val="000000" w:themeColor="text1"/>
        </w:rPr>
        <w:t>own neglected diseases and neglected populations</w:t>
      </w:r>
      <w:r w:rsidRPr="00A90C78">
        <w:rPr>
          <w:rStyle w:val="StyleUnderline"/>
          <w:color w:val="000000" w:themeColor="text1"/>
        </w:rPr>
        <w:t xml:space="preserve">. Doing so could result in the control or elimination of </w:t>
      </w:r>
      <w:r w:rsidRPr="00A90C78">
        <w:rPr>
          <w:rStyle w:val="Emphasis"/>
          <w:color w:val="000000" w:themeColor="text1"/>
        </w:rPr>
        <w:t>one-half or more of the planets NTDs</w:t>
      </w:r>
      <w:r w:rsidRPr="00A90C78">
        <w:rPr>
          <w:color w:val="000000" w:themeColor="text1"/>
          <w:sz w:val="16"/>
        </w:rPr>
        <w:t xml:space="preserve">, </w:t>
      </w:r>
      <w:r w:rsidRPr="00A90C78">
        <w:rPr>
          <w:rStyle w:val="StyleUnderline"/>
          <w:color w:val="000000" w:themeColor="text1"/>
        </w:rPr>
        <w:t>with substantial gains made against HIV/AIDS, ТВ, and malaria</w:t>
      </w:r>
      <w:r w:rsidRPr="00A90C78">
        <w:rPr>
          <w:color w:val="000000" w:themeColor="text1"/>
          <w:sz w:val="16"/>
        </w:rPr>
        <w:t xml:space="preserve">. Thus, while programs of overseas development assistance devoted to health, such as PEPFAR, GFATM, PMI, and USAID’s NTD Program, in which </w:t>
      </w:r>
      <w:r w:rsidRPr="00A90C78">
        <w:rPr>
          <w:rStyle w:val="StyleUnderline"/>
          <w:color w:val="000000" w:themeColor="text1"/>
          <w:highlight w:val="green"/>
        </w:rPr>
        <w:t xml:space="preserve">the </w:t>
      </w:r>
      <w:proofErr w:type="spellStart"/>
      <w:r w:rsidRPr="00A90C78">
        <w:rPr>
          <w:rStyle w:val="StyleUnderline"/>
          <w:color w:val="000000" w:themeColor="text1"/>
          <w:highlight w:val="green"/>
        </w:rPr>
        <w:t>worlds</w:t>
      </w:r>
      <w:proofErr w:type="spellEnd"/>
      <w:r w:rsidRPr="00A90C78">
        <w:rPr>
          <w:rStyle w:val="StyleUnderline"/>
          <w:color w:val="000000" w:themeColor="text1"/>
          <w:highlight w:val="green"/>
        </w:rPr>
        <w:t xml:space="preserve"> richest</w:t>
      </w:r>
      <w:r w:rsidRPr="00A90C78">
        <w:rPr>
          <w:rStyle w:val="StyleUnderline"/>
          <w:color w:val="000000" w:themeColor="text1"/>
        </w:rPr>
        <w:t xml:space="preserve"> countries</w:t>
      </w:r>
      <w:r w:rsidRPr="00A90C78">
        <w:rPr>
          <w:color w:val="000000" w:themeColor="text1"/>
          <w:sz w:val="16"/>
        </w:rPr>
        <w:t xml:space="preserve"> provide support to the poorest nations for their neglected diseases, must continue and should even expand, we </w:t>
      </w:r>
      <w:r w:rsidRPr="00A90C78">
        <w:rPr>
          <w:rStyle w:val="StyleUnderline"/>
          <w:color w:val="000000" w:themeColor="text1"/>
          <w:highlight w:val="green"/>
        </w:rPr>
        <w:t>need</w:t>
      </w:r>
      <w:r w:rsidRPr="00A90C78">
        <w:rPr>
          <w:rStyle w:val="StyleUnderline"/>
          <w:color w:val="000000" w:themeColor="text1"/>
        </w:rPr>
        <w:t xml:space="preserve"> increasingly </w:t>
      </w:r>
      <w:r w:rsidRPr="00A90C78">
        <w:rPr>
          <w:rStyle w:val="StyleUnderline"/>
          <w:color w:val="000000" w:themeColor="text1"/>
          <w:highlight w:val="green"/>
        </w:rPr>
        <w:t>to recognize the</w:t>
      </w:r>
      <w:r w:rsidRPr="00A90C78">
        <w:rPr>
          <w:rStyle w:val="StyleUnderline"/>
          <w:color w:val="000000" w:themeColor="text1"/>
        </w:rPr>
        <w:t xml:space="preserve"> hidden </w:t>
      </w:r>
      <w:r w:rsidRPr="00A90C78">
        <w:rPr>
          <w:rStyle w:val="StyleUnderline"/>
          <w:color w:val="000000" w:themeColor="text1"/>
          <w:highlight w:val="green"/>
        </w:rPr>
        <w:t>burden</w:t>
      </w:r>
      <w:r w:rsidRPr="00A90C78">
        <w:rPr>
          <w:rStyle w:val="StyleUnderline"/>
          <w:color w:val="000000" w:themeColor="text1"/>
        </w:rPr>
        <w:t xml:space="preserve"> of neglected diseases</w:t>
      </w:r>
      <w:r w:rsidRPr="00A90C78">
        <w:rPr>
          <w:color w:val="000000" w:themeColor="text1"/>
          <w:sz w:val="16"/>
        </w:rPr>
        <w:t xml:space="preserve"> among the poor living in wealthy countries. As a first step, we must </w:t>
      </w:r>
      <w:r w:rsidRPr="00A90C78">
        <w:rPr>
          <w:rStyle w:val="StyleUnderline"/>
          <w:color w:val="000000" w:themeColor="text1"/>
          <w:highlight w:val="green"/>
        </w:rPr>
        <w:t>expand</w:t>
      </w:r>
      <w:r w:rsidRPr="00A90C78">
        <w:rPr>
          <w:color w:val="000000" w:themeColor="text1"/>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90C78">
        <w:rPr>
          <w:rStyle w:val="Emphasis"/>
          <w:color w:val="000000" w:themeColor="text1"/>
          <w:highlight w:val="green"/>
        </w:rPr>
        <w:t>extraordinary</w:t>
      </w:r>
      <w:r w:rsidRPr="00A90C78">
        <w:rPr>
          <w:color w:val="000000" w:themeColor="text1"/>
          <w:sz w:val="16"/>
        </w:rPr>
        <w:t xml:space="preserve"> finding is that at least three nations with positive worm indices—India, Pakistan, and China—also maintain nuclear stockpiles [1]. </w:t>
      </w:r>
      <w:r w:rsidRPr="00A90C78">
        <w:rPr>
          <w:rStyle w:val="StyleUnderline"/>
          <w:color w:val="000000" w:themeColor="text1"/>
        </w:rPr>
        <w:t xml:space="preserve">Could the </w:t>
      </w:r>
      <w:r w:rsidRPr="00A90C78">
        <w:rPr>
          <w:rStyle w:val="Emphasis"/>
          <w:color w:val="000000" w:themeColor="text1"/>
          <w:highlight w:val="green"/>
        </w:rPr>
        <w:t>scientific horsepower</w:t>
      </w:r>
      <w:r w:rsidRPr="00A90C78">
        <w:rPr>
          <w:rStyle w:val="Emphasis"/>
          <w:color w:val="000000" w:themeColor="text1"/>
        </w:rPr>
        <w:t xml:space="preserve"> of</w:t>
      </w:r>
      <w:r w:rsidRPr="00A90C78">
        <w:rPr>
          <w:color w:val="000000" w:themeColor="text1"/>
          <w:sz w:val="16"/>
        </w:rPr>
        <w:t xml:space="preserve"> these nuclear </w:t>
      </w:r>
      <w:r w:rsidRPr="00A90C78">
        <w:rPr>
          <w:rStyle w:val="Emphasis"/>
          <w:color w:val="000000" w:themeColor="text1"/>
        </w:rPr>
        <w:t>states</w:t>
      </w:r>
      <w:r w:rsidRPr="00A90C78">
        <w:rPr>
          <w:color w:val="000000" w:themeColor="text1"/>
          <w:sz w:val="16"/>
        </w:rPr>
        <w:t xml:space="preserve"> </w:t>
      </w:r>
      <w:r w:rsidRPr="00A90C78">
        <w:rPr>
          <w:rStyle w:val="StyleUnderline"/>
          <w:color w:val="000000" w:themeColor="text1"/>
        </w:rPr>
        <w:t>be</w:t>
      </w:r>
      <w:r w:rsidRPr="00A90C78">
        <w:rPr>
          <w:color w:val="000000" w:themeColor="text1"/>
          <w:sz w:val="16"/>
        </w:rPr>
        <w:t xml:space="preserve"> </w:t>
      </w:r>
      <w:r w:rsidRPr="00A90C78">
        <w:rPr>
          <w:rStyle w:val="Emphasis"/>
          <w:color w:val="000000" w:themeColor="text1"/>
        </w:rPr>
        <w:t xml:space="preserve">partly redirected </w:t>
      </w:r>
      <w:r w:rsidRPr="00A90C78">
        <w:rPr>
          <w:rStyle w:val="Emphasis"/>
          <w:color w:val="000000" w:themeColor="text1"/>
          <w:highlight w:val="green"/>
        </w:rPr>
        <w:t>toward</w:t>
      </w:r>
      <w:r w:rsidRPr="00A90C78">
        <w:rPr>
          <w:rStyle w:val="Emphasis"/>
          <w:color w:val="000000" w:themeColor="text1"/>
        </w:rPr>
        <w:t xml:space="preserve"> </w:t>
      </w:r>
      <w:r w:rsidRPr="00A90C78">
        <w:rPr>
          <w:rStyle w:val="Emphasis"/>
          <w:color w:val="000000" w:themeColor="text1"/>
          <w:highlight w:val="green"/>
        </w:rPr>
        <w:t>reducing endemic NTDs</w:t>
      </w:r>
      <w:r w:rsidRPr="00A90C78">
        <w:rPr>
          <w:rStyle w:val="Emphasis"/>
          <w:color w:val="000000" w:themeColor="text1"/>
        </w:rPr>
        <w:t xml:space="preserve"> at home? </w:t>
      </w:r>
      <w:r w:rsidRPr="00A90C78">
        <w:rPr>
          <w:color w:val="000000" w:themeColor="text1"/>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A90C78">
        <w:rPr>
          <w:color w:val="000000" w:themeColor="text1"/>
          <w:sz w:val="16"/>
        </w:rPr>
        <w:t>tre</w:t>
      </w:r>
      <w:proofErr w:type="spellEnd"/>
      <w:r w:rsidRPr="00A90C78">
        <w:rPr>
          <w:color w:val="000000" w:themeColor="text1"/>
          <w:sz w:val="16"/>
        </w:rPr>
        <w:t xml:space="preserve">- </w:t>
      </w:r>
      <w:proofErr w:type="spellStart"/>
      <w:r w:rsidRPr="00A90C78">
        <w:rPr>
          <w:color w:val="000000" w:themeColor="text1"/>
          <w:sz w:val="16"/>
        </w:rPr>
        <w:t>mendous</w:t>
      </w:r>
      <w:proofErr w:type="spellEnd"/>
      <w:r w:rsidRPr="00A90C78">
        <w:rPr>
          <w:color w:val="000000" w:themeColor="text1"/>
          <w:sz w:val="16"/>
        </w:rPr>
        <w:t xml:space="preserve"> expertise in MDA for NTDs and could provide Africa with valuable advice in this area. China was the first country to eliminate LF and has achieved successes in re- </w:t>
      </w:r>
      <w:proofErr w:type="spellStart"/>
      <w:r w:rsidRPr="00A90C78">
        <w:rPr>
          <w:color w:val="000000" w:themeColor="text1"/>
          <w:sz w:val="16"/>
        </w:rPr>
        <w:t>ducing</w:t>
      </w:r>
      <w:proofErr w:type="spellEnd"/>
      <w:r w:rsidRPr="00A90C78">
        <w:rPr>
          <w:color w:val="000000" w:themeColor="text1"/>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A90C78">
        <w:rPr>
          <w:rStyle w:val="Emphasis"/>
          <w:color w:val="000000" w:themeColor="text1"/>
        </w:rPr>
        <w:t>International cooperation</w:t>
      </w:r>
      <w:r w:rsidRPr="00A90C78">
        <w:rPr>
          <w:color w:val="000000" w:themeColor="text1"/>
          <w:sz w:val="16"/>
        </w:rPr>
        <w:t xml:space="preserve"> between these three East Asian nations and Nigeria, or with the G20 countries with positive worm indices, especially India, Indonesia, and Brazil (where they are the highest), </w:t>
      </w:r>
      <w:r w:rsidRPr="00A90C78">
        <w:rPr>
          <w:rStyle w:val="StyleUnderline"/>
          <w:color w:val="000000" w:themeColor="text1"/>
          <w:highlight w:val="green"/>
        </w:rPr>
        <w:t xml:space="preserve">could result in </w:t>
      </w:r>
      <w:r w:rsidRPr="00A90C78">
        <w:rPr>
          <w:rStyle w:val="Emphasis"/>
          <w:color w:val="000000" w:themeColor="text1"/>
          <w:highlight w:val="green"/>
        </w:rPr>
        <w:t>important</w:t>
      </w:r>
      <w:r w:rsidRPr="00A90C78">
        <w:rPr>
          <w:rStyle w:val="Emphasis"/>
          <w:color w:val="000000" w:themeColor="text1"/>
        </w:rPr>
        <w:t>, positive health and economic gains</w:t>
      </w:r>
      <w:r w:rsidRPr="00A90C78">
        <w:rPr>
          <w:color w:val="000000" w:themeColor="text1"/>
          <w:sz w:val="16"/>
        </w:rPr>
        <w:t xml:space="preserve">. </w:t>
      </w:r>
      <w:r w:rsidRPr="00A90C78">
        <w:rPr>
          <w:rStyle w:val="StyleUnderline"/>
          <w:color w:val="000000" w:themeColor="text1"/>
        </w:rPr>
        <w:t xml:space="preserve">Each of these activities represents examples of what some refer to as </w:t>
      </w:r>
      <w:r w:rsidRPr="00A90C78">
        <w:rPr>
          <w:rStyle w:val="Emphasis"/>
          <w:color w:val="000000" w:themeColor="text1"/>
          <w:highlight w:val="green"/>
        </w:rPr>
        <w:t>global health diplomacy</w:t>
      </w:r>
      <w:r w:rsidRPr="00A90C78">
        <w:rPr>
          <w:rStyle w:val="StyleUnderline"/>
          <w:color w:val="000000" w:themeColor="text1"/>
        </w:rPr>
        <w:t xml:space="preserve">. </w:t>
      </w:r>
      <w:r w:rsidRPr="00A90C78">
        <w:rPr>
          <w:color w:val="000000" w:themeColor="text1"/>
          <w:sz w:val="16"/>
        </w:rPr>
        <w:t xml:space="preserve">Global Health Diplomacy My former colleague at Yale University, Ilona </w:t>
      </w:r>
      <w:proofErr w:type="spellStart"/>
      <w:r w:rsidRPr="00A90C78">
        <w:rPr>
          <w:color w:val="000000" w:themeColor="text1"/>
          <w:sz w:val="16"/>
        </w:rPr>
        <w:t>Kickbusch</w:t>
      </w:r>
      <w:proofErr w:type="spellEnd"/>
      <w:r w:rsidRPr="00A90C78">
        <w:rPr>
          <w:color w:val="000000" w:themeColor="text1"/>
          <w:sz w:val="16"/>
        </w:rPr>
        <w:t xml:space="preserve">, currently the director of the Global Health </w:t>
      </w:r>
      <w:proofErr w:type="spellStart"/>
      <w:r w:rsidRPr="00A90C78">
        <w:rPr>
          <w:color w:val="000000" w:themeColor="text1"/>
          <w:sz w:val="16"/>
        </w:rPr>
        <w:t>Programme</w:t>
      </w:r>
      <w:proofErr w:type="spellEnd"/>
      <w:r w:rsidRPr="00A90C78">
        <w:rPr>
          <w:color w:val="000000" w:themeColor="text1"/>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A90C78">
        <w:rPr>
          <w:rStyle w:val="StyleUnderline"/>
          <w:color w:val="000000" w:themeColor="text1"/>
        </w:rPr>
        <w:t>global health diplomacy</w:t>
      </w:r>
      <w:r w:rsidRPr="00A90C78">
        <w:rPr>
          <w:color w:val="000000" w:themeColor="text1"/>
          <w:sz w:val="16"/>
        </w:rPr>
        <w:t xml:space="preserve"> initiatives have been enacted that </w:t>
      </w:r>
      <w:r w:rsidRPr="00A90C78">
        <w:rPr>
          <w:rStyle w:val="StyleUnderline"/>
          <w:color w:val="000000" w:themeColor="text1"/>
        </w:rPr>
        <w:t>could</w:t>
      </w:r>
      <w:r w:rsidRPr="00A90C78">
        <w:rPr>
          <w:color w:val="000000" w:themeColor="text1"/>
          <w:sz w:val="16"/>
        </w:rPr>
        <w:t xml:space="preserve"> </w:t>
      </w:r>
      <w:r w:rsidRPr="00A90C78">
        <w:rPr>
          <w:rStyle w:val="Emphasis"/>
          <w:color w:val="000000" w:themeColor="text1"/>
        </w:rPr>
        <w:t>facilitate NTD activities</w:t>
      </w:r>
      <w:r w:rsidRPr="00A90C78">
        <w:rPr>
          <w:color w:val="000000" w:themeColor="text1"/>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A90C78">
        <w:rPr>
          <w:color w:val="000000" w:themeColor="text1"/>
          <w:sz w:val="16"/>
        </w:rPr>
        <w:t>Gostin</w:t>
      </w:r>
      <w:proofErr w:type="spellEnd"/>
      <w:r w:rsidRPr="00A90C78">
        <w:rPr>
          <w:color w:val="000000" w:themeColor="text1"/>
          <w:sz w:val="16"/>
        </w:rPr>
        <w:t xml:space="preserve"> and his colleagues at Georgetown University [6]. The Global Health Security Agenda (GHSA) is </w:t>
      </w:r>
      <w:r w:rsidRPr="00A90C78">
        <w:rPr>
          <w:rStyle w:val="StyleUnderline"/>
          <w:color w:val="000000" w:themeColor="text1"/>
        </w:rPr>
        <w:t>an</w:t>
      </w:r>
      <w:r w:rsidRPr="00A90C78">
        <w:rPr>
          <w:color w:val="000000" w:themeColor="text1"/>
          <w:sz w:val="16"/>
        </w:rPr>
        <w:t xml:space="preserve"> </w:t>
      </w:r>
      <w:r w:rsidRPr="00A90C78">
        <w:rPr>
          <w:rStyle w:val="Emphasis"/>
          <w:color w:val="000000" w:themeColor="text1"/>
        </w:rPr>
        <w:t xml:space="preserve">interagency initiative of </w:t>
      </w:r>
      <w:r w:rsidRPr="00A90C78">
        <w:rPr>
          <w:rStyle w:val="Emphasis"/>
          <w:color w:val="000000" w:themeColor="text1"/>
          <w:highlight w:val="green"/>
        </w:rPr>
        <w:t>the US government</w:t>
      </w:r>
      <w:r w:rsidRPr="00A90C78">
        <w:rPr>
          <w:color w:val="000000" w:themeColor="text1"/>
          <w:sz w:val="16"/>
        </w:rPr>
        <w:t xml:space="preserve"> </w:t>
      </w:r>
      <w:r w:rsidRPr="00A90C78">
        <w:rPr>
          <w:rStyle w:val="StyleUnderline"/>
          <w:color w:val="000000" w:themeColor="text1"/>
        </w:rPr>
        <w:t xml:space="preserve">conducted </w:t>
      </w:r>
      <w:r w:rsidRPr="00A90C78">
        <w:rPr>
          <w:rStyle w:val="StyleUnderline"/>
          <w:color w:val="000000" w:themeColor="text1"/>
          <w:highlight w:val="green"/>
        </w:rPr>
        <w:t>in partnership with other nations</w:t>
      </w:r>
      <w:r w:rsidRPr="00A90C78">
        <w:rPr>
          <w:color w:val="000000" w:themeColor="text1"/>
          <w:sz w:val="16"/>
        </w:rPr>
        <w:t xml:space="preserve"> and international organizations, </w:t>
      </w:r>
      <w:r w:rsidRPr="00A90C78">
        <w:rPr>
          <w:color w:val="000000" w:themeColor="text1"/>
          <w:sz w:val="16"/>
        </w:rPr>
        <w:lastRenderedPageBreak/>
        <w:t xml:space="preserve">including WHO [7]. GHSA </w:t>
      </w:r>
      <w:r w:rsidRPr="00A90C78">
        <w:rPr>
          <w:rStyle w:val="StyleUnderline"/>
          <w:color w:val="000000" w:themeColor="text1"/>
        </w:rPr>
        <w:t>is</w:t>
      </w:r>
      <w:r w:rsidRPr="00A90C78">
        <w:rPr>
          <w:color w:val="000000" w:themeColor="text1"/>
          <w:sz w:val="16"/>
        </w:rPr>
        <w:t xml:space="preserve"> also </w:t>
      </w:r>
      <w:r w:rsidRPr="00A90C78">
        <w:rPr>
          <w:rStyle w:val="StyleUnderline"/>
          <w:color w:val="000000" w:themeColor="text1"/>
        </w:rPr>
        <w:t xml:space="preserve">focused on preventing or reducing the impact of </w:t>
      </w:r>
      <w:r w:rsidRPr="00A90C78">
        <w:rPr>
          <w:rStyle w:val="Emphasis"/>
          <w:color w:val="000000" w:themeColor="text1"/>
        </w:rPr>
        <w:t>epidemics</w:t>
      </w:r>
      <w:r w:rsidRPr="00A90C78">
        <w:rPr>
          <w:color w:val="000000" w:themeColor="text1"/>
          <w:sz w:val="16"/>
        </w:rPr>
        <w:t xml:space="preserve"> </w:t>
      </w:r>
      <w:r w:rsidRPr="00A90C78">
        <w:rPr>
          <w:rStyle w:val="StyleUnderline"/>
          <w:color w:val="000000" w:themeColor="text1"/>
        </w:rPr>
        <w:t>and</w:t>
      </w:r>
      <w:r w:rsidRPr="00A90C78">
        <w:rPr>
          <w:color w:val="000000" w:themeColor="text1"/>
          <w:sz w:val="16"/>
        </w:rPr>
        <w:t xml:space="preserve"> outbreaks of </w:t>
      </w:r>
      <w:r w:rsidRPr="00A90C78">
        <w:rPr>
          <w:rStyle w:val="Emphasis"/>
          <w:color w:val="000000" w:themeColor="text1"/>
        </w:rPr>
        <w:t>pandemic potential</w:t>
      </w:r>
      <w:r w:rsidRPr="00A90C78">
        <w:rPr>
          <w:color w:val="000000" w:themeColor="text1"/>
          <w:sz w:val="16"/>
        </w:rPr>
        <w:t xml:space="preserve">, such as H7N9 influenza virus or MERS coronavirus, as well as detecting emerging threats and implementing rapid and effective responses. In some respects, GHSA represents the </w:t>
      </w:r>
      <w:r w:rsidRPr="00A90C78">
        <w:rPr>
          <w:rStyle w:val="Emphasis"/>
          <w:color w:val="000000" w:themeColor="text1"/>
        </w:rPr>
        <w:t>US</w:t>
      </w:r>
      <w:r w:rsidRPr="00A90C78">
        <w:rPr>
          <w:color w:val="000000" w:themeColor="text1"/>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90C78">
        <w:rPr>
          <w:rStyle w:val="StyleUnderline"/>
          <w:color w:val="000000" w:themeColor="text1"/>
          <w:highlight w:val="green"/>
        </w:rPr>
        <w:t>can</w:t>
      </w:r>
      <w:r w:rsidRPr="00A90C78">
        <w:rPr>
          <w:color w:val="000000" w:themeColor="text1"/>
          <w:sz w:val="16"/>
        </w:rPr>
        <w:t xml:space="preserve"> be as much as 24% in low- and middle-income countries; (2) implementation of a “grand convergence” in global health through </w:t>
      </w:r>
      <w:r w:rsidRPr="00A90C78">
        <w:rPr>
          <w:rStyle w:val="Emphasis"/>
          <w:color w:val="000000" w:themeColor="text1"/>
          <w:highlight w:val="green"/>
        </w:rPr>
        <w:t>scale-up</w:t>
      </w:r>
      <w:r w:rsidRPr="00A90C78">
        <w:rPr>
          <w:rStyle w:val="Emphasis"/>
          <w:color w:val="000000" w:themeColor="text1"/>
        </w:rPr>
        <w:t xml:space="preserve"> of </w:t>
      </w:r>
      <w:r w:rsidRPr="00A90C78">
        <w:rPr>
          <w:rStyle w:val="Emphasis"/>
          <w:color w:val="000000" w:themeColor="text1"/>
          <w:highlight w:val="green"/>
        </w:rPr>
        <w:t>health tech</w:t>
      </w:r>
      <w:r w:rsidRPr="00A90C78">
        <w:rPr>
          <w:rStyle w:val="Emphasis"/>
          <w:color w:val="000000" w:themeColor="text1"/>
        </w:rPr>
        <w:t>nologies</w:t>
      </w:r>
      <w:r w:rsidRPr="00A90C78">
        <w:rPr>
          <w:color w:val="000000" w:themeColor="text1"/>
          <w:sz w:val="16"/>
        </w:rPr>
        <w:t xml:space="preserve"> </w:t>
      </w:r>
      <w:r w:rsidRPr="00A90C78">
        <w:rPr>
          <w:rStyle w:val="StyleUnderline"/>
          <w:color w:val="000000" w:themeColor="text1"/>
          <w:highlight w:val="green"/>
        </w:rPr>
        <w:t xml:space="preserve">and </w:t>
      </w:r>
      <w:r w:rsidRPr="00A90C78">
        <w:rPr>
          <w:rStyle w:val="Emphasis"/>
          <w:color w:val="000000" w:themeColor="text1"/>
          <w:highlight w:val="green"/>
        </w:rPr>
        <w:t>strengthen</w:t>
      </w:r>
      <w:r w:rsidRPr="00A90C78">
        <w:rPr>
          <w:color w:val="000000" w:themeColor="text1"/>
          <w:sz w:val="16"/>
        </w:rPr>
        <w:t xml:space="preserve">ing health systems by the year 2035; (3) fiscal policies such as taxation of tobacco and reduction of subsidies for fossil fuels, which represent powerful forces or “levers” for elected leaders; </w:t>
      </w:r>
      <w:r w:rsidRPr="00A90C78">
        <w:rPr>
          <w:rStyle w:val="StyleUnderline"/>
          <w:color w:val="000000" w:themeColor="text1"/>
        </w:rPr>
        <w:t>and</w:t>
      </w:r>
      <w:r w:rsidRPr="00A90C78">
        <w:rPr>
          <w:color w:val="000000" w:themeColor="text1"/>
          <w:sz w:val="16"/>
        </w:rPr>
        <w:t xml:space="preserve"> (4) </w:t>
      </w:r>
      <w:r w:rsidRPr="00A90C78">
        <w:rPr>
          <w:rStyle w:val="Emphasis"/>
          <w:color w:val="000000" w:themeColor="text1"/>
          <w:highlight w:val="green"/>
        </w:rPr>
        <w:t>universal health coverage</w:t>
      </w:r>
      <w:r w:rsidRPr="00A90C78">
        <w:rPr>
          <w:color w:val="000000" w:themeColor="text1"/>
          <w:sz w:val="16"/>
        </w:rPr>
        <w:t xml:space="preserve"> </w:t>
      </w:r>
      <w:r w:rsidRPr="00A90C78">
        <w:rPr>
          <w:rStyle w:val="StyleUnderline"/>
          <w:color w:val="000000" w:themeColor="text1"/>
        </w:rPr>
        <w:t xml:space="preserve">as an efficient mechanism to improve health as well as </w:t>
      </w:r>
      <w:r w:rsidRPr="00A90C78">
        <w:rPr>
          <w:rStyle w:val="StyleUnderline"/>
          <w:color w:val="000000" w:themeColor="text1"/>
          <w:highlight w:val="green"/>
        </w:rPr>
        <w:t>to provide “financial protection”</w:t>
      </w:r>
      <w:r w:rsidRPr="00A90C78">
        <w:rPr>
          <w:color w:val="000000" w:themeColor="text1"/>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A90C78">
        <w:rPr>
          <w:color w:val="000000" w:themeColor="text1"/>
          <w:sz w:val="16"/>
        </w:rPr>
        <w:t>womens</w:t>
      </w:r>
      <w:proofErr w:type="spellEnd"/>
      <w:r w:rsidRPr="00A90C78">
        <w:rPr>
          <w:color w:val="000000" w:themeColor="text1"/>
          <w:sz w:val="16"/>
        </w:rPr>
        <w:t xml:space="preserve"> and </w:t>
      </w:r>
      <w:proofErr w:type="spellStart"/>
      <w:r w:rsidRPr="00A90C78">
        <w:rPr>
          <w:color w:val="000000" w:themeColor="text1"/>
          <w:sz w:val="16"/>
        </w:rPr>
        <w:t>childrens</w:t>
      </w:r>
      <w:proofErr w:type="spellEnd"/>
      <w:r w:rsidRPr="00A90C78">
        <w:rPr>
          <w:color w:val="000000" w:themeColor="text1"/>
          <w:sz w:val="16"/>
        </w:rPr>
        <w:t xml:space="preserve"> health that would go hand-</w:t>
      </w:r>
      <w:proofErr w:type="spellStart"/>
      <w:r w:rsidRPr="00A90C78">
        <w:rPr>
          <w:color w:val="000000" w:themeColor="text1"/>
          <w:sz w:val="16"/>
        </w:rPr>
        <w:t>inhand</w:t>
      </w:r>
      <w:proofErr w:type="spellEnd"/>
      <w:r w:rsidRPr="00A90C78">
        <w:rPr>
          <w:color w:val="000000" w:themeColor="text1"/>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A90C78">
        <w:rPr>
          <w:rStyle w:val="StyleUnderline"/>
          <w:color w:val="000000" w:themeColor="text1"/>
        </w:rPr>
        <w:t>can</w:t>
      </w:r>
      <w:r w:rsidRPr="00A90C78">
        <w:rPr>
          <w:color w:val="000000" w:themeColor="text1"/>
          <w:sz w:val="16"/>
        </w:rPr>
        <w:t xml:space="preserve"> identify ways to </w:t>
      </w:r>
      <w:r w:rsidRPr="00A90C78">
        <w:rPr>
          <w:rStyle w:val="Emphasis"/>
          <w:color w:val="000000" w:themeColor="text1"/>
        </w:rPr>
        <w:t>address</w:t>
      </w:r>
      <w:r w:rsidRPr="00A90C78">
        <w:rPr>
          <w:color w:val="000000" w:themeColor="text1"/>
          <w:sz w:val="16"/>
        </w:rPr>
        <w:t xml:space="preserve"> blue marble health </w:t>
      </w:r>
      <w:r w:rsidRPr="00A90C78">
        <w:rPr>
          <w:rStyle w:val="Emphasis"/>
          <w:color w:val="000000" w:themeColor="text1"/>
        </w:rPr>
        <w:t>disparities</w:t>
      </w:r>
      <w:r w:rsidRPr="00A90C78">
        <w:rPr>
          <w:color w:val="000000" w:themeColor="text1"/>
          <w:sz w:val="16"/>
        </w:rPr>
        <w:t xml:space="preserve"> </w:t>
      </w:r>
      <w:r w:rsidRPr="00A90C78">
        <w:rPr>
          <w:rStyle w:val="StyleUnderline"/>
          <w:color w:val="000000" w:themeColor="text1"/>
        </w:rPr>
        <w:t>under</w:t>
      </w:r>
      <w:r w:rsidRPr="00A90C78">
        <w:rPr>
          <w:color w:val="000000" w:themeColor="text1"/>
          <w:sz w:val="16"/>
        </w:rPr>
        <w:t xml:space="preserve"> the auspices of the SDGs or the </w:t>
      </w:r>
      <w:r w:rsidRPr="00A90C78">
        <w:rPr>
          <w:rStyle w:val="StyleUnderline"/>
          <w:color w:val="000000" w:themeColor="text1"/>
        </w:rPr>
        <w:t>global health diplomacy</w:t>
      </w:r>
      <w:r w:rsidRPr="00A90C78">
        <w:rPr>
          <w:color w:val="000000" w:themeColor="text1"/>
          <w:sz w:val="16"/>
        </w:rPr>
        <w:t xml:space="preserve"> initiatives highlighted above. However, at present there is no specific mandate for them to do so. Vaccine Science Diplomacy Concurrently, the G20 nations </w:t>
      </w:r>
      <w:r w:rsidRPr="00A90C78">
        <w:rPr>
          <w:rStyle w:val="StyleUnderline"/>
          <w:color w:val="000000" w:themeColor="text1"/>
        </w:rPr>
        <w:t>have opportunities to collaborate in</w:t>
      </w:r>
      <w:r w:rsidRPr="00A90C78">
        <w:rPr>
          <w:color w:val="000000" w:themeColor="text1"/>
          <w:sz w:val="16"/>
        </w:rPr>
        <w:t xml:space="preserve"> scientific activities leading to the development of </w:t>
      </w:r>
      <w:r w:rsidRPr="00A90C78">
        <w:rPr>
          <w:rStyle w:val="Emphasis"/>
          <w:color w:val="000000" w:themeColor="text1"/>
        </w:rPr>
        <w:t>new drugs, diagnostics, and vaccines</w:t>
      </w:r>
      <w:r w:rsidRPr="00A90C78">
        <w:rPr>
          <w:color w:val="000000" w:themeColor="text1"/>
          <w:sz w:val="16"/>
        </w:rPr>
        <w:t xml:space="preserve">. I have used the term “vaccine science diplomacy” to refer to inter- national scientific </w:t>
      </w:r>
      <w:proofErr w:type="spellStart"/>
      <w:r w:rsidRPr="00A90C78">
        <w:rPr>
          <w:rStyle w:val="StyleUnderline"/>
          <w:color w:val="000000" w:themeColor="text1"/>
          <w:highlight w:val="green"/>
        </w:rPr>
        <w:t>codevelopment</w:t>
      </w:r>
      <w:proofErr w:type="spellEnd"/>
      <w:r w:rsidRPr="00A90C78">
        <w:rPr>
          <w:color w:val="000000" w:themeColor="text1"/>
          <w:sz w:val="16"/>
        </w:rPr>
        <w:t xml:space="preserve"> of lifesaving vaccines </w:t>
      </w:r>
      <w:r w:rsidRPr="00A90C78">
        <w:rPr>
          <w:rStyle w:val="StyleUnderline"/>
          <w:color w:val="000000" w:themeColor="text1"/>
          <w:highlight w:val="green"/>
        </w:rPr>
        <w:t>between scientists</w:t>
      </w:r>
      <w:r w:rsidRPr="00A90C78">
        <w:rPr>
          <w:color w:val="000000" w:themeColor="text1"/>
          <w:sz w:val="16"/>
        </w:rPr>
        <w:t xml:space="preserve"> of different nations, but particularly </w:t>
      </w:r>
      <w:r w:rsidRPr="00A90C78">
        <w:rPr>
          <w:rStyle w:val="StyleUnderline"/>
          <w:color w:val="000000" w:themeColor="text1"/>
          <w:highlight w:val="green"/>
        </w:rPr>
        <w:t>from nations with</w:t>
      </w:r>
      <w:r w:rsidRPr="00A90C78">
        <w:rPr>
          <w:rStyle w:val="StyleUnderline"/>
          <w:color w:val="000000" w:themeColor="text1"/>
        </w:rPr>
        <w:t xml:space="preserve"> </w:t>
      </w:r>
      <w:r w:rsidRPr="00A90C78">
        <w:rPr>
          <w:rStyle w:val="Emphasis"/>
          <w:color w:val="000000" w:themeColor="text1"/>
        </w:rPr>
        <w:t xml:space="preserve">strained or evenly </w:t>
      </w:r>
      <w:r w:rsidRPr="00A90C78">
        <w:rPr>
          <w:rStyle w:val="Emphasis"/>
          <w:color w:val="000000" w:themeColor="text1"/>
          <w:highlight w:val="green"/>
        </w:rPr>
        <w:t>openly contentious</w:t>
      </w:r>
      <w:r w:rsidRPr="00A90C78">
        <w:rPr>
          <w:rStyle w:val="Emphasis"/>
          <w:color w:val="000000" w:themeColor="text1"/>
        </w:rPr>
        <w:t xml:space="preserve"> international </w:t>
      </w:r>
      <w:r w:rsidRPr="00A90C78">
        <w:rPr>
          <w:rStyle w:val="Emphasis"/>
          <w:color w:val="000000" w:themeColor="text1"/>
          <w:highlight w:val="green"/>
        </w:rPr>
        <w:t>relations</w:t>
      </w:r>
      <w:r w:rsidRPr="00A90C78">
        <w:rPr>
          <w:color w:val="000000" w:themeColor="text1"/>
          <w:sz w:val="16"/>
        </w:rPr>
        <w:t xml:space="preserve">. The best historical example of vaccine science diplomacy is the </w:t>
      </w:r>
      <w:proofErr w:type="spellStart"/>
      <w:r w:rsidRPr="00A90C78">
        <w:rPr>
          <w:color w:val="000000" w:themeColor="text1"/>
          <w:sz w:val="16"/>
        </w:rPr>
        <w:t>codevelopment</w:t>
      </w:r>
      <w:proofErr w:type="spellEnd"/>
      <w:r w:rsidRPr="00A90C78">
        <w:rPr>
          <w:color w:val="000000" w:themeColor="text1"/>
          <w:sz w:val="16"/>
        </w:rPr>
        <w:t xml:space="preserve"> of the oral polio vaccine, led on the American side by Dr. Albert B. Sabin, and his Soviet virologist counterparts, including Dr. Mikhail </w:t>
      </w:r>
      <w:proofErr w:type="spellStart"/>
      <w:r w:rsidRPr="00A90C78">
        <w:rPr>
          <w:color w:val="000000" w:themeColor="text1"/>
          <w:sz w:val="16"/>
        </w:rPr>
        <w:t>Petrovich</w:t>
      </w:r>
      <w:proofErr w:type="spellEnd"/>
      <w:r w:rsidRPr="00A90C78">
        <w:rPr>
          <w:color w:val="000000" w:themeColor="text1"/>
          <w:sz w:val="16"/>
        </w:rPr>
        <w:t xml:space="preserve"> </w:t>
      </w:r>
      <w:proofErr w:type="spellStart"/>
      <w:r w:rsidRPr="00A90C78">
        <w:rPr>
          <w:color w:val="000000" w:themeColor="text1"/>
          <w:sz w:val="16"/>
        </w:rPr>
        <w:t>Chumakov</w:t>
      </w:r>
      <w:proofErr w:type="spellEnd"/>
      <w:r w:rsidRPr="00A90C78">
        <w:rPr>
          <w:color w:val="000000" w:themeColor="text1"/>
          <w:sz w:val="16"/>
        </w:rPr>
        <w:t xml:space="preserve"> [3]. In modern times there is potential interest in </w:t>
      </w:r>
      <w:proofErr w:type="spellStart"/>
      <w:r w:rsidRPr="00A90C78">
        <w:rPr>
          <w:color w:val="000000" w:themeColor="text1"/>
          <w:sz w:val="16"/>
        </w:rPr>
        <w:t>explor</w:t>
      </w:r>
      <w:proofErr w:type="spellEnd"/>
      <w:r w:rsidRPr="00A90C78">
        <w:rPr>
          <w:color w:val="000000" w:themeColor="text1"/>
          <w:sz w:val="16"/>
        </w:rPr>
        <w:t xml:space="preserve"> </w:t>
      </w:r>
      <w:proofErr w:type="spellStart"/>
      <w:r w:rsidRPr="00A90C78">
        <w:rPr>
          <w:color w:val="000000" w:themeColor="text1"/>
          <w:sz w:val="16"/>
        </w:rPr>
        <w:t>ing</w:t>
      </w:r>
      <w:proofErr w:type="spellEnd"/>
      <w:r w:rsidRPr="00A90C78">
        <w:rPr>
          <w:color w:val="000000" w:themeColor="text1"/>
          <w:sz w:val="16"/>
        </w:rPr>
        <w:t xml:space="preserve"> vaccine science diplomacy opportunities between the United States and some of the worlds Muslim-majority nations belonging to the </w:t>
      </w:r>
      <w:proofErr w:type="spellStart"/>
      <w:r w:rsidRPr="00A90C78">
        <w:rPr>
          <w:color w:val="000000" w:themeColor="text1"/>
          <w:sz w:val="16"/>
        </w:rPr>
        <w:t>Organisation</w:t>
      </w:r>
      <w:proofErr w:type="spellEnd"/>
      <w:r w:rsidRPr="00A90C78">
        <w:rPr>
          <w:color w:val="000000" w:themeColor="text1"/>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spellStart"/>
      <w:r w:rsidRPr="00A90C78">
        <w:rPr>
          <w:color w:val="000000" w:themeColor="text1"/>
          <w:sz w:val="16"/>
        </w:rPr>
        <w:t>worlds</w:t>
      </w:r>
      <w:proofErr w:type="spellEnd"/>
      <w:r w:rsidRPr="00A90C78">
        <w:rPr>
          <w:color w:val="000000" w:themeColor="text1"/>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90C78">
        <w:rPr>
          <w:rStyle w:val="StyleUnderline"/>
          <w:color w:val="000000" w:themeColor="text1"/>
          <w:highlight w:val="green"/>
        </w:rPr>
        <w:t>create</w:t>
      </w:r>
      <w:r w:rsidRPr="00A90C78">
        <w:rPr>
          <w:color w:val="000000" w:themeColor="text1"/>
          <w:sz w:val="16"/>
          <w:highlight w:val="green"/>
        </w:rPr>
        <w:t xml:space="preserve"> </w:t>
      </w:r>
      <w:r w:rsidRPr="00A90C78">
        <w:rPr>
          <w:rStyle w:val="Emphasis"/>
          <w:color w:val="000000" w:themeColor="text1"/>
          <w:highlight w:val="green"/>
        </w:rPr>
        <w:t>new NTD tech</w:t>
      </w:r>
      <w:r w:rsidRPr="00A90C78">
        <w:rPr>
          <w:rStyle w:val="Emphasis"/>
          <w:color w:val="000000" w:themeColor="text1"/>
        </w:rPr>
        <w:t>nologies</w:t>
      </w:r>
      <w:r w:rsidRPr="00A90C78">
        <w:rPr>
          <w:color w:val="000000" w:themeColor="text1"/>
          <w:sz w:val="16"/>
        </w:rPr>
        <w:t xml:space="preserve"> </w:t>
      </w:r>
      <w:r w:rsidRPr="00A90C78">
        <w:rPr>
          <w:rStyle w:val="StyleUnderline"/>
          <w:color w:val="000000" w:themeColor="text1"/>
          <w:highlight w:val="green"/>
        </w:rPr>
        <w:t>for</w:t>
      </w:r>
      <w:r w:rsidRPr="00A90C78">
        <w:rPr>
          <w:color w:val="000000" w:themeColor="text1"/>
          <w:sz w:val="16"/>
        </w:rPr>
        <w:t xml:space="preserve"> some of </w:t>
      </w:r>
      <w:r w:rsidRPr="00A90C78">
        <w:rPr>
          <w:rStyle w:val="StyleUnderline"/>
          <w:color w:val="000000" w:themeColor="text1"/>
          <w:highlight w:val="green"/>
        </w:rPr>
        <w:t>the</w:t>
      </w:r>
      <w:r w:rsidRPr="00A90C78">
        <w:rPr>
          <w:color w:val="000000" w:themeColor="text1"/>
          <w:sz w:val="16"/>
          <w:highlight w:val="green"/>
        </w:rPr>
        <w:t xml:space="preserve"> </w:t>
      </w:r>
      <w:r w:rsidRPr="00A90C78">
        <w:rPr>
          <w:rStyle w:val="Emphasis"/>
          <w:color w:val="000000" w:themeColor="text1"/>
          <w:highlight w:val="green"/>
        </w:rPr>
        <w:t>worst-off</w:t>
      </w:r>
      <w:r w:rsidRPr="00A90C78">
        <w:rPr>
          <w:rStyle w:val="Emphasis"/>
          <w:color w:val="000000" w:themeColor="text1"/>
        </w:rPr>
        <w:t xml:space="preserve"> </w:t>
      </w:r>
      <w:r w:rsidRPr="00A90C78">
        <w:rPr>
          <w:color w:val="000000" w:themeColor="text1"/>
          <w:sz w:val="16"/>
        </w:rPr>
        <w:t xml:space="preserve">Muslim-majority </w:t>
      </w:r>
      <w:r w:rsidRPr="00A90C78">
        <w:rPr>
          <w:rStyle w:val="StyleUnderline"/>
          <w:color w:val="000000" w:themeColor="text1"/>
          <w:highlight w:val="green"/>
        </w:rPr>
        <w:t>countries</w:t>
      </w:r>
      <w:r w:rsidRPr="00A90C78">
        <w:rPr>
          <w:color w:val="000000" w:themeColor="text1"/>
          <w:sz w:val="16"/>
        </w:rPr>
        <w:t>. The “worst-off” might include OIC countries at the high end of the worm index, including Mali, Cote d’Ivoire, Mozambique, Cameroon, Burkina Faso, and Niger, as well as Nigeria [11].</w:t>
      </w:r>
    </w:p>
    <w:p w14:paraId="301A974E" w14:textId="77777777" w:rsidR="00A90C78" w:rsidRPr="00A90C78" w:rsidRDefault="00A90C78" w:rsidP="00A90C78">
      <w:pPr>
        <w:pStyle w:val="Heading4"/>
        <w:rPr>
          <w:color w:val="000000" w:themeColor="text1"/>
        </w:rPr>
      </w:pPr>
      <w:r w:rsidRPr="00A90C78">
        <w:rPr>
          <w:color w:val="000000" w:themeColor="text1"/>
        </w:rPr>
        <w:t>Solves hotspot escalation</w:t>
      </w:r>
    </w:p>
    <w:p w14:paraId="072B5A50" w14:textId="77777777" w:rsidR="00A90C78" w:rsidRPr="00A90C78" w:rsidRDefault="00A90C78" w:rsidP="00A90C78">
      <w:pPr>
        <w:rPr>
          <w:color w:val="000000" w:themeColor="text1"/>
        </w:rPr>
      </w:pPr>
      <w:r w:rsidRPr="00A90C78">
        <w:rPr>
          <w:rStyle w:val="Style13ptBold"/>
          <w:color w:val="000000" w:themeColor="text1"/>
        </w:rPr>
        <w:t>Nang and Martin 17</w:t>
      </w:r>
      <w:r w:rsidRPr="00A90C78">
        <w:rPr>
          <w:color w:val="000000" w:themeColor="text1"/>
        </w:rPr>
        <w:t xml:space="preserve">, Roberto N., and Keith Martin. "Global health diplomacy: A new strategic defense pillar." Military medicine 182.1-2 (2017): 1456-1460. (MC, Global Health Division, Uniformed Services University of the Health Sciences)//Elmer </w:t>
      </w:r>
    </w:p>
    <w:p w14:paraId="253473C6" w14:textId="77777777" w:rsidR="00A90C78" w:rsidRPr="00A90C78" w:rsidRDefault="00A90C78" w:rsidP="00A90C78">
      <w:pPr>
        <w:rPr>
          <w:color w:val="000000" w:themeColor="text1"/>
          <w:sz w:val="14"/>
        </w:rPr>
      </w:pPr>
      <w:r w:rsidRPr="00A90C78">
        <w:rPr>
          <w:color w:val="000000" w:themeColor="text1"/>
          <w:sz w:val="14"/>
        </w:rPr>
        <w:t xml:space="preserve">INTRODUCTION: FORCE IF NECESSARY BUT NOT NECESSARILY FORCE </w:t>
      </w:r>
      <w:r w:rsidRPr="00A90C78">
        <w:rPr>
          <w:rStyle w:val="Emphasis"/>
          <w:color w:val="000000" w:themeColor="text1"/>
        </w:rPr>
        <w:t>The world appears unhinged</w:t>
      </w:r>
      <w:r w:rsidRPr="00A90C78">
        <w:rPr>
          <w:rStyle w:val="StyleUnderline"/>
          <w:color w:val="000000" w:themeColor="text1"/>
        </w:rPr>
        <w:t xml:space="preserve">. </w:t>
      </w:r>
      <w:r w:rsidRPr="00A90C78">
        <w:rPr>
          <w:rStyle w:val="StyleUnderline"/>
          <w:color w:val="000000" w:themeColor="text1"/>
          <w:highlight w:val="green"/>
        </w:rPr>
        <w:t xml:space="preserve">Instability from the </w:t>
      </w:r>
      <w:r w:rsidRPr="00A90C78">
        <w:rPr>
          <w:rStyle w:val="Emphasis"/>
          <w:color w:val="000000" w:themeColor="text1"/>
          <w:highlight w:val="green"/>
        </w:rPr>
        <w:t>Middle East</w:t>
      </w:r>
      <w:r w:rsidRPr="00A90C78">
        <w:rPr>
          <w:rStyle w:val="StyleUnderline"/>
          <w:color w:val="000000" w:themeColor="text1"/>
          <w:highlight w:val="green"/>
        </w:rPr>
        <w:t xml:space="preserve">, </w:t>
      </w:r>
      <w:r w:rsidRPr="00A90C78">
        <w:rPr>
          <w:rStyle w:val="Emphasis"/>
          <w:color w:val="000000" w:themeColor="text1"/>
          <w:highlight w:val="green"/>
        </w:rPr>
        <w:t>Caucasus</w:t>
      </w:r>
      <w:r w:rsidRPr="00A90C78">
        <w:rPr>
          <w:rStyle w:val="StyleUnderline"/>
          <w:color w:val="000000" w:themeColor="text1"/>
          <w:highlight w:val="green"/>
        </w:rPr>
        <w:t xml:space="preserve">, </w:t>
      </w:r>
      <w:r w:rsidRPr="00A90C78">
        <w:rPr>
          <w:rStyle w:val="Emphasis"/>
          <w:color w:val="000000" w:themeColor="text1"/>
          <w:highlight w:val="green"/>
        </w:rPr>
        <w:t>Africa</w:t>
      </w:r>
      <w:r w:rsidRPr="00A90C78">
        <w:rPr>
          <w:rStyle w:val="StyleUnderline"/>
          <w:color w:val="000000" w:themeColor="text1"/>
          <w:highlight w:val="green"/>
        </w:rPr>
        <w:t xml:space="preserve">, and </w:t>
      </w:r>
      <w:r w:rsidRPr="00A90C78">
        <w:rPr>
          <w:rStyle w:val="Emphasis"/>
          <w:color w:val="000000" w:themeColor="text1"/>
          <w:highlight w:val="green"/>
        </w:rPr>
        <w:t>Central America</w:t>
      </w:r>
      <w:r w:rsidRPr="00A90C78">
        <w:rPr>
          <w:rStyle w:val="StyleUnderline"/>
          <w:color w:val="000000" w:themeColor="text1"/>
          <w:highlight w:val="green"/>
        </w:rPr>
        <w:t xml:space="preserve"> to </w:t>
      </w:r>
      <w:r w:rsidRPr="00A90C78">
        <w:rPr>
          <w:rStyle w:val="Emphasis"/>
          <w:color w:val="000000" w:themeColor="text1"/>
          <w:highlight w:val="green"/>
        </w:rPr>
        <w:t>Asia</w:t>
      </w:r>
      <w:r w:rsidRPr="00A90C78">
        <w:rPr>
          <w:rStyle w:val="StyleUnderline"/>
          <w:color w:val="000000" w:themeColor="text1"/>
          <w:highlight w:val="green"/>
        </w:rPr>
        <w:t xml:space="preserve"> abound</w:t>
      </w:r>
      <w:r w:rsidRPr="00A90C78">
        <w:rPr>
          <w:color w:val="000000" w:themeColor="text1"/>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A90C78">
        <w:rPr>
          <w:rStyle w:val="StyleUnderline"/>
          <w:color w:val="000000" w:themeColor="text1"/>
        </w:rPr>
        <w:t>many of these areas of instability</w:t>
      </w:r>
      <w:r w:rsidRPr="00A90C78">
        <w:rPr>
          <w:color w:val="000000" w:themeColor="text1"/>
          <w:sz w:val="14"/>
        </w:rPr>
        <w:t xml:space="preserve"> share underlying causes that </w:t>
      </w:r>
      <w:r w:rsidRPr="00A90C78">
        <w:rPr>
          <w:rStyle w:val="StyleUnderline"/>
          <w:color w:val="000000" w:themeColor="text1"/>
        </w:rPr>
        <w:t>give rise to threats to the</w:t>
      </w:r>
      <w:r w:rsidRPr="00A90C78">
        <w:rPr>
          <w:color w:val="000000" w:themeColor="text1"/>
          <w:sz w:val="14"/>
        </w:rPr>
        <w:t xml:space="preserve"> United States and </w:t>
      </w:r>
      <w:r w:rsidRPr="00A90C78">
        <w:rPr>
          <w:rStyle w:val="StyleUnderline"/>
          <w:color w:val="000000" w:themeColor="text1"/>
        </w:rPr>
        <w:t xml:space="preserve">the </w:t>
      </w:r>
      <w:r w:rsidRPr="00A90C78">
        <w:rPr>
          <w:rStyle w:val="Emphasis"/>
          <w:color w:val="000000" w:themeColor="text1"/>
        </w:rPr>
        <w:t>global community</w:t>
      </w:r>
      <w:r w:rsidRPr="00A90C78">
        <w:rPr>
          <w:color w:val="000000" w:themeColor="text1"/>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w:t>
      </w:r>
      <w:r w:rsidRPr="00A90C78">
        <w:rPr>
          <w:color w:val="000000" w:themeColor="text1"/>
          <w:sz w:val="14"/>
        </w:rPr>
        <w:lastRenderedPageBreak/>
        <w:t xml:space="preserve">include disasters, disease, demographic changes, and limited access to the resources essential for life. </w:t>
      </w:r>
      <w:r w:rsidRPr="00A90C78">
        <w:rPr>
          <w:rStyle w:val="StyleUnderline"/>
          <w:color w:val="000000" w:themeColor="text1"/>
        </w:rPr>
        <w:t>When</w:t>
      </w:r>
      <w:r w:rsidRPr="00A90C78">
        <w:rPr>
          <w:color w:val="000000" w:themeColor="text1"/>
          <w:sz w:val="14"/>
        </w:rPr>
        <w:t xml:space="preserve"> these human or natural </w:t>
      </w:r>
      <w:r w:rsidRPr="00A90C78">
        <w:rPr>
          <w:rStyle w:val="StyleUnderline"/>
          <w:color w:val="000000" w:themeColor="text1"/>
        </w:rPr>
        <w:t>causes</w:t>
      </w:r>
      <w:r w:rsidRPr="00A90C78">
        <w:rPr>
          <w:color w:val="000000" w:themeColor="text1"/>
          <w:sz w:val="14"/>
        </w:rPr>
        <w:t xml:space="preserve"> create conditions that </w:t>
      </w:r>
      <w:r w:rsidRPr="00A90C78">
        <w:rPr>
          <w:rStyle w:val="StyleUnderline"/>
          <w:color w:val="000000" w:themeColor="text1"/>
        </w:rPr>
        <w:t xml:space="preserve">result </w:t>
      </w:r>
      <w:r w:rsidRPr="00A90C78">
        <w:rPr>
          <w:rStyle w:val="StyleUnderline"/>
          <w:color w:val="000000" w:themeColor="text1"/>
          <w:highlight w:val="green"/>
        </w:rPr>
        <w:t>in poor provision of</w:t>
      </w:r>
      <w:r w:rsidRPr="00A90C78">
        <w:rPr>
          <w:color w:val="000000" w:themeColor="text1"/>
          <w:sz w:val="14"/>
        </w:rPr>
        <w:t xml:space="preserve">, or unequal access to essential services, such as water, food, shelter, </w:t>
      </w:r>
      <w:r w:rsidRPr="00A90C78">
        <w:rPr>
          <w:rStyle w:val="StyleUnderline"/>
          <w:color w:val="000000" w:themeColor="text1"/>
          <w:highlight w:val="green"/>
        </w:rPr>
        <w:t>health services</w:t>
      </w:r>
      <w:r w:rsidRPr="00A90C78">
        <w:rPr>
          <w:color w:val="000000" w:themeColor="text1"/>
          <w:sz w:val="14"/>
        </w:rPr>
        <w:t xml:space="preserve">, education, and economic opportunity, </w:t>
      </w:r>
      <w:r w:rsidRPr="00A90C78">
        <w:rPr>
          <w:rStyle w:val="StyleUnderline"/>
          <w:color w:val="000000" w:themeColor="text1"/>
          <w:highlight w:val="green"/>
        </w:rPr>
        <w:t>people</w:t>
      </w:r>
      <w:r w:rsidRPr="00A90C78">
        <w:rPr>
          <w:rStyle w:val="StyleUnderline"/>
          <w:color w:val="000000" w:themeColor="text1"/>
        </w:rPr>
        <w:t xml:space="preserve"> lose confidence</w:t>
      </w:r>
      <w:r w:rsidRPr="00A90C78">
        <w:rPr>
          <w:color w:val="000000" w:themeColor="text1"/>
          <w:sz w:val="14"/>
        </w:rPr>
        <w:t xml:space="preserve"> in government and hope for their children and their future. </w:t>
      </w:r>
      <w:r w:rsidRPr="00A90C78">
        <w:rPr>
          <w:rStyle w:val="StyleUnderline"/>
          <w:color w:val="000000" w:themeColor="text1"/>
        </w:rPr>
        <w:t xml:space="preserve">They </w:t>
      </w:r>
      <w:r w:rsidRPr="00A90C78">
        <w:rPr>
          <w:rStyle w:val="StyleUnderline"/>
          <w:color w:val="000000" w:themeColor="text1"/>
          <w:highlight w:val="green"/>
        </w:rPr>
        <w:t>become</w:t>
      </w:r>
      <w:r w:rsidRPr="00A90C78">
        <w:rPr>
          <w:color w:val="000000" w:themeColor="text1"/>
          <w:sz w:val="14"/>
        </w:rPr>
        <w:t xml:space="preserve"> restless, demonstrate, can become </w:t>
      </w:r>
      <w:r w:rsidRPr="00A90C78">
        <w:rPr>
          <w:rStyle w:val="StyleUnderline"/>
          <w:color w:val="000000" w:themeColor="text1"/>
          <w:highlight w:val="green"/>
        </w:rPr>
        <w:t>violent and overthrow</w:t>
      </w:r>
      <w:r w:rsidRPr="00A90C78">
        <w:rPr>
          <w:color w:val="000000" w:themeColor="text1"/>
          <w:sz w:val="14"/>
        </w:rPr>
        <w:t xml:space="preserve"> their </w:t>
      </w:r>
      <w:r w:rsidRPr="00A90C78">
        <w:rPr>
          <w:rStyle w:val="StyleUnderline"/>
          <w:color w:val="000000" w:themeColor="text1"/>
          <w:highlight w:val="green"/>
        </w:rPr>
        <w:t>governments</w:t>
      </w:r>
      <w:r w:rsidRPr="00A90C78">
        <w:rPr>
          <w:color w:val="000000" w:themeColor="text1"/>
          <w:sz w:val="14"/>
        </w:rPr>
        <w:t xml:space="preserve"> (such as the self-immolation of Mohamed Bouazizi, the Tunisian cart vendor, which sparked 35 more </w:t>
      </w:r>
      <w:proofErr w:type="spellStart"/>
      <w:r w:rsidRPr="00A90C78">
        <w:rPr>
          <w:color w:val="000000" w:themeColor="text1"/>
          <w:sz w:val="14"/>
        </w:rPr>
        <w:t>selfimmolations</w:t>
      </w:r>
      <w:proofErr w:type="spellEnd"/>
      <w:r w:rsidRPr="00A90C78">
        <w:rPr>
          <w:color w:val="000000" w:themeColor="text1"/>
          <w:sz w:val="14"/>
        </w:rPr>
        <w:t xml:space="preserve"> by extralegal businessmen and started the Arab Spring), </w:t>
      </w:r>
      <w:r w:rsidRPr="00A90C78">
        <w:rPr>
          <w:rStyle w:val="StyleUnderline"/>
          <w:color w:val="000000" w:themeColor="text1"/>
        </w:rPr>
        <w:t>or</w:t>
      </w:r>
      <w:r w:rsidRPr="00A90C78">
        <w:rPr>
          <w:color w:val="000000" w:themeColor="text1"/>
          <w:sz w:val="14"/>
        </w:rPr>
        <w:t xml:space="preserve"> can </w:t>
      </w:r>
      <w:r w:rsidRPr="00A90C78">
        <w:rPr>
          <w:rStyle w:val="StyleUnderline"/>
          <w:color w:val="000000" w:themeColor="text1"/>
        </w:rPr>
        <w:t>result in mass migrations</w:t>
      </w:r>
      <w:r w:rsidRPr="00A90C78">
        <w:rPr>
          <w:color w:val="000000" w:themeColor="text1"/>
          <w:sz w:val="14"/>
        </w:rPr>
        <w:t xml:space="preserve">.3 Desperate human security, </w:t>
      </w:r>
      <w:r w:rsidRPr="00A90C78">
        <w:rPr>
          <w:rStyle w:val="StyleUnderline"/>
          <w:color w:val="000000" w:themeColor="text1"/>
        </w:rPr>
        <w:t xml:space="preserve">conditions create desperate people </w:t>
      </w:r>
      <w:r w:rsidRPr="00A90C78">
        <w:rPr>
          <w:rStyle w:val="Emphasis"/>
          <w:color w:val="000000" w:themeColor="text1"/>
        </w:rPr>
        <w:t>undermining stability</w:t>
      </w:r>
      <w:r w:rsidRPr="00A90C78">
        <w:rPr>
          <w:color w:val="000000" w:themeColor="text1"/>
          <w:sz w:val="14"/>
        </w:rPr>
        <w:t xml:space="preserve"> and creating even more demands from host nation governments and governments in neighboring states. Although force and counter terrorism programs are sometimes needed to address security threats, </w:t>
      </w:r>
      <w:r w:rsidRPr="00A90C78">
        <w:rPr>
          <w:rStyle w:val="StyleUnderline"/>
          <w:color w:val="000000" w:themeColor="text1"/>
        </w:rPr>
        <w:t xml:space="preserve">enormous opportunities are available to use </w:t>
      </w:r>
      <w:proofErr w:type="spellStart"/>
      <w:r w:rsidRPr="00A90C78">
        <w:rPr>
          <w:rStyle w:val="StyleUnderline"/>
          <w:color w:val="000000" w:themeColor="text1"/>
        </w:rPr>
        <w:t>nonkinetic</w:t>
      </w:r>
      <w:proofErr w:type="spellEnd"/>
      <w:r w:rsidRPr="00A90C78">
        <w:rPr>
          <w:rStyle w:val="StyleUnderline"/>
          <w:color w:val="000000" w:themeColor="text1"/>
        </w:rPr>
        <w:t xml:space="preserve"> capabilitie</w:t>
      </w:r>
      <w:r w:rsidRPr="00A90C78">
        <w:rPr>
          <w:color w:val="000000" w:themeColor="text1"/>
          <w:sz w:val="14"/>
        </w:rPr>
        <w:t xml:space="preserve">s within the Department of Defense (DoD), Department of State, U.S. Agency for International Development, other U.S. Government agencies, and civilian organizations </w:t>
      </w:r>
      <w:r w:rsidRPr="00A90C78">
        <w:rPr>
          <w:rStyle w:val="StyleUnderline"/>
          <w:color w:val="000000" w:themeColor="text1"/>
        </w:rPr>
        <w:t xml:space="preserve">to address the underlying causes of instability. </w:t>
      </w:r>
      <w:r w:rsidRPr="00A90C78">
        <w:rPr>
          <w:rStyle w:val="Emphasis"/>
          <w:color w:val="000000" w:themeColor="text1"/>
          <w:highlight w:val="green"/>
        </w:rPr>
        <w:t>Global health diplomacy is an underutilized strategic asset to</w:t>
      </w:r>
      <w:r w:rsidRPr="00A90C78">
        <w:rPr>
          <w:rStyle w:val="Emphasis"/>
          <w:color w:val="000000" w:themeColor="text1"/>
        </w:rPr>
        <w:t xml:space="preserve"> do this</w:t>
      </w:r>
      <w:r w:rsidRPr="00A90C78">
        <w:rPr>
          <w:color w:val="000000" w:themeColor="text1"/>
          <w:sz w:val="14"/>
        </w:rPr>
        <w:t xml:space="preserve">. At a far lower cost, </w:t>
      </w:r>
      <w:r w:rsidRPr="00A90C78">
        <w:rPr>
          <w:rStyle w:val="StyleUnderline"/>
          <w:color w:val="000000" w:themeColor="text1"/>
        </w:rPr>
        <w:t xml:space="preserve">it will </w:t>
      </w:r>
      <w:r w:rsidRPr="00A90C78">
        <w:rPr>
          <w:rStyle w:val="StyleUnderline"/>
          <w:color w:val="000000" w:themeColor="text1"/>
          <w:highlight w:val="green"/>
        </w:rPr>
        <w:t>save lives, decrease economic losses, reduce the need for</w:t>
      </w:r>
      <w:r w:rsidRPr="00A90C78">
        <w:rPr>
          <w:rStyle w:val="StyleUnderline"/>
          <w:color w:val="000000" w:themeColor="text1"/>
        </w:rPr>
        <w:t xml:space="preserve"> kinetic </w:t>
      </w:r>
      <w:r w:rsidRPr="00A90C78">
        <w:rPr>
          <w:rStyle w:val="StyleUnderline"/>
          <w:color w:val="000000" w:themeColor="text1"/>
          <w:highlight w:val="green"/>
        </w:rPr>
        <w:t>military op</w:t>
      </w:r>
      <w:r w:rsidRPr="00A90C78">
        <w:rPr>
          <w:rStyle w:val="StyleUnderline"/>
          <w:color w:val="000000" w:themeColor="text1"/>
        </w:rPr>
        <w:t>eration</w:t>
      </w:r>
      <w:r w:rsidRPr="00A90C78">
        <w:rPr>
          <w:rStyle w:val="StyleUnderline"/>
          <w:color w:val="000000" w:themeColor="text1"/>
          <w:highlight w:val="green"/>
        </w:rPr>
        <w:t>s, increase security cooperation, improve</w:t>
      </w:r>
      <w:r w:rsidRPr="00A90C78">
        <w:rPr>
          <w:rStyle w:val="StyleUnderline"/>
          <w:color w:val="000000" w:themeColor="text1"/>
        </w:rPr>
        <w:t xml:space="preserve"> diplomatic </w:t>
      </w:r>
      <w:r w:rsidRPr="00A90C78">
        <w:rPr>
          <w:rStyle w:val="StyleUnderline"/>
          <w:color w:val="000000" w:themeColor="text1"/>
          <w:highlight w:val="green"/>
        </w:rPr>
        <w:t>relations</w:t>
      </w:r>
      <w:r w:rsidRPr="00A90C78">
        <w:rPr>
          <w:rStyle w:val="StyleUnderline"/>
          <w:color w:val="000000" w:themeColor="text1"/>
        </w:rPr>
        <w:t xml:space="preserve">, encourage trade, </w:t>
      </w:r>
      <w:r w:rsidRPr="00A90C78">
        <w:rPr>
          <w:rStyle w:val="StyleUnderline"/>
          <w:color w:val="000000" w:themeColor="text1"/>
          <w:highlight w:val="green"/>
        </w:rPr>
        <w:t xml:space="preserve">and </w:t>
      </w:r>
      <w:r w:rsidRPr="00A90C78">
        <w:rPr>
          <w:rStyle w:val="Emphasis"/>
          <w:color w:val="000000" w:themeColor="text1"/>
          <w:highlight w:val="green"/>
        </w:rPr>
        <w:t xml:space="preserve">create the foundations for </w:t>
      </w:r>
      <w:proofErr w:type="spellStart"/>
      <w:r w:rsidRPr="00A90C78">
        <w:rPr>
          <w:rStyle w:val="Emphasis"/>
          <w:color w:val="000000" w:themeColor="text1"/>
          <w:highlight w:val="green"/>
        </w:rPr>
        <w:t>longterm</w:t>
      </w:r>
      <w:proofErr w:type="spellEnd"/>
      <w:r w:rsidRPr="00A90C78">
        <w:rPr>
          <w:rStyle w:val="Emphasis"/>
          <w:color w:val="000000" w:themeColor="text1"/>
          <w:highlight w:val="green"/>
        </w:rPr>
        <w:t xml:space="preserve"> stability</w:t>
      </w:r>
      <w:r w:rsidRPr="00A90C78">
        <w:rPr>
          <w:color w:val="000000" w:themeColor="text1"/>
          <w:sz w:val="14"/>
        </w:rPr>
        <w:t xml:space="preserve">. HEALTH IS A NATIONAL SECURITY IMPERATIVE—DISTANT HEALTH THREATS ARE GLOBAL THREATS </w:t>
      </w:r>
      <w:r w:rsidRPr="00A90C78">
        <w:rPr>
          <w:rStyle w:val="StyleUnderline"/>
          <w:color w:val="000000" w:themeColor="text1"/>
        </w:rPr>
        <w:t>Health is a national security imperative. The</w:t>
      </w:r>
      <w:r w:rsidRPr="00A90C78">
        <w:rPr>
          <w:color w:val="000000" w:themeColor="text1"/>
          <w:sz w:val="14"/>
        </w:rPr>
        <w:t xml:space="preserve"> second- and </w:t>
      </w:r>
      <w:proofErr w:type="spellStart"/>
      <w:r w:rsidRPr="00A90C78">
        <w:rPr>
          <w:color w:val="000000" w:themeColor="text1"/>
          <w:sz w:val="14"/>
        </w:rPr>
        <w:t>thirdorder</w:t>
      </w:r>
      <w:proofErr w:type="spellEnd"/>
      <w:r w:rsidRPr="00A90C78">
        <w:rPr>
          <w:color w:val="000000" w:themeColor="text1"/>
          <w:sz w:val="14"/>
        </w:rPr>
        <w:t xml:space="preserve"> </w:t>
      </w:r>
      <w:r w:rsidRPr="00A90C78">
        <w:rPr>
          <w:rStyle w:val="StyleUnderline"/>
          <w:color w:val="000000" w:themeColor="text1"/>
        </w:rPr>
        <w:t>effects of a</w:t>
      </w:r>
      <w:r w:rsidRPr="00A90C78">
        <w:rPr>
          <w:color w:val="000000" w:themeColor="text1"/>
          <w:sz w:val="14"/>
        </w:rPr>
        <w:t xml:space="preserve"> strategic health or </w:t>
      </w:r>
      <w:r w:rsidRPr="00A90C78">
        <w:rPr>
          <w:rStyle w:val="StyleUnderline"/>
          <w:color w:val="000000" w:themeColor="text1"/>
        </w:rPr>
        <w:t>global health issue that severely impacts</w:t>
      </w:r>
      <w:r w:rsidRPr="00A90C78">
        <w:rPr>
          <w:color w:val="000000" w:themeColor="text1"/>
          <w:sz w:val="14"/>
        </w:rPr>
        <w:t xml:space="preserve"> and overwhelms the stability of </w:t>
      </w:r>
      <w:r w:rsidRPr="00A90C78">
        <w:rPr>
          <w:rStyle w:val="StyleUnderline"/>
          <w:color w:val="000000" w:themeColor="text1"/>
        </w:rPr>
        <w:t xml:space="preserve">a far-distant nation can have </w:t>
      </w:r>
      <w:r w:rsidRPr="00A90C78">
        <w:rPr>
          <w:rStyle w:val="Emphasis"/>
          <w:color w:val="000000" w:themeColor="text1"/>
        </w:rPr>
        <w:t>broad and multiplying effects</w:t>
      </w:r>
      <w:r w:rsidRPr="00A90C78">
        <w:rPr>
          <w:rStyle w:val="StyleUnderline"/>
          <w:color w:val="000000" w:themeColor="text1"/>
        </w:rPr>
        <w:t xml:space="preserve"> that</w:t>
      </w:r>
      <w:r w:rsidRPr="00A90C78">
        <w:rPr>
          <w:color w:val="000000" w:themeColor="text1"/>
          <w:sz w:val="14"/>
        </w:rPr>
        <w:t xml:space="preserve"> transcend boundaries and can </w:t>
      </w:r>
      <w:r w:rsidRPr="00A90C78">
        <w:rPr>
          <w:rStyle w:val="StyleUnderline"/>
          <w:color w:val="000000" w:themeColor="text1"/>
        </w:rPr>
        <w:t>become</w:t>
      </w:r>
      <w:r w:rsidRPr="00A90C78">
        <w:rPr>
          <w:color w:val="000000" w:themeColor="text1"/>
          <w:sz w:val="14"/>
        </w:rPr>
        <w:t xml:space="preserve"> regional and </w:t>
      </w:r>
      <w:r w:rsidRPr="00A90C78">
        <w:rPr>
          <w:rStyle w:val="Emphasis"/>
          <w:color w:val="000000" w:themeColor="text1"/>
        </w:rPr>
        <w:t>global security threats</w:t>
      </w:r>
      <w:r w:rsidRPr="00A90C78">
        <w:rPr>
          <w:color w:val="000000" w:themeColor="text1"/>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r w:rsidRPr="00A90C78">
        <w:rPr>
          <w:color w:val="000000" w:themeColor="text1"/>
          <w:sz w:val="14"/>
        </w:rPr>
        <w:t>law,medicine</w:t>
      </w:r>
      <w:proofErr w:type="spellEnd"/>
      <w:r w:rsidRPr="00A90C78">
        <w:rPr>
          <w:color w:val="000000" w:themeColor="text1"/>
          <w:sz w:val="14"/>
        </w:rPr>
        <w:t xml:space="preserve">, </w:t>
      </w:r>
      <w:r w:rsidRPr="00A90C78">
        <w:rPr>
          <w:rStyle w:val="StyleUnderline"/>
          <w:color w:val="000000" w:themeColor="text1"/>
          <w:highlight w:val="green"/>
        </w:rPr>
        <w:t>public health</w:t>
      </w:r>
      <w:r w:rsidRPr="00A90C78">
        <w:rPr>
          <w:color w:val="000000" w:themeColor="text1"/>
          <w:sz w:val="14"/>
        </w:rPr>
        <w:t xml:space="preserve">, engineering, veterinary medicine, agronomy, and more. Their </w:t>
      </w:r>
      <w:r w:rsidRPr="00A90C78">
        <w:rPr>
          <w:rStyle w:val="StyleUnderline"/>
          <w:color w:val="000000" w:themeColor="text1"/>
          <w:highlight w:val="green"/>
        </w:rPr>
        <w:t>absence</w:t>
      </w:r>
      <w:r w:rsidRPr="00A90C78">
        <w:rPr>
          <w:rStyle w:val="StyleUnderline"/>
          <w:color w:val="000000" w:themeColor="text1"/>
        </w:rPr>
        <w:t xml:space="preserve"> [undermines]</w:t>
      </w:r>
      <w:r w:rsidRPr="00A90C78">
        <w:rPr>
          <w:color w:val="000000" w:themeColor="text1"/>
          <w:sz w:val="14"/>
        </w:rPr>
        <w:t xml:space="preserve"> </w:t>
      </w:r>
      <w:r w:rsidRPr="00A90C78">
        <w:rPr>
          <w:strike/>
          <w:color w:val="000000" w:themeColor="text1"/>
          <w:sz w:val="14"/>
        </w:rPr>
        <w:t>cripples</w:t>
      </w:r>
      <w:r w:rsidRPr="00A90C78">
        <w:rPr>
          <w:color w:val="000000" w:themeColor="text1"/>
          <w:sz w:val="14"/>
        </w:rPr>
        <w:t xml:space="preserve"> </w:t>
      </w:r>
      <w:r w:rsidRPr="00A90C78">
        <w:rPr>
          <w:rStyle w:val="StyleUnderline"/>
          <w:color w:val="000000" w:themeColor="text1"/>
        </w:rPr>
        <w:t>a nation’s ability to support a foundation for</w:t>
      </w:r>
      <w:r w:rsidRPr="00A90C78">
        <w:rPr>
          <w:color w:val="000000" w:themeColor="text1"/>
          <w:sz w:val="14"/>
        </w:rPr>
        <w:t xml:space="preserve"> human security and </w:t>
      </w:r>
      <w:r w:rsidRPr="00A90C78">
        <w:rPr>
          <w:rStyle w:val="StyleUnderline"/>
          <w:color w:val="000000" w:themeColor="text1"/>
        </w:rPr>
        <w:t>stability</w:t>
      </w:r>
      <w:r w:rsidRPr="00A90C78">
        <w:rPr>
          <w:color w:val="000000" w:themeColor="text1"/>
          <w:sz w:val="14"/>
        </w:rPr>
        <w:t xml:space="preserve">, inhibits its ability to thrive in good times, and respond effectively to natural and man-made threats in bad times. </w:t>
      </w:r>
      <w:r w:rsidRPr="00A90C78">
        <w:rPr>
          <w:rStyle w:val="StyleUnderline"/>
          <w:color w:val="000000" w:themeColor="text1"/>
        </w:rPr>
        <w:t xml:space="preserve">It </w:t>
      </w:r>
      <w:r w:rsidRPr="00A90C78">
        <w:rPr>
          <w:rStyle w:val="StyleUnderline"/>
          <w:b/>
          <w:bCs/>
          <w:color w:val="000000" w:themeColor="text1"/>
          <w:highlight w:val="green"/>
        </w:rPr>
        <w:t>breeds corruption</w:t>
      </w:r>
      <w:r w:rsidRPr="00A90C78">
        <w:rPr>
          <w:rStyle w:val="StyleUnderline"/>
          <w:color w:val="000000" w:themeColor="text1"/>
        </w:rPr>
        <w:t xml:space="preserve">, poverty, poor health outcomes, spread of lethal diseases, gross </w:t>
      </w:r>
      <w:r w:rsidRPr="00A90C78">
        <w:rPr>
          <w:rStyle w:val="StyleUnderline"/>
          <w:b/>
          <w:bCs/>
          <w:color w:val="000000" w:themeColor="text1"/>
          <w:highlight w:val="green"/>
        </w:rPr>
        <w:t>human rights abuses and conflict</w:t>
      </w:r>
      <w:r w:rsidRPr="00A90C78">
        <w:rPr>
          <w:rStyle w:val="StyleUnderline"/>
          <w:b/>
          <w:bCs/>
          <w:color w:val="000000" w:themeColor="text1"/>
        </w:rPr>
        <w:t xml:space="preserve">. This we have </w:t>
      </w:r>
      <w:r w:rsidRPr="00A90C78">
        <w:rPr>
          <w:rStyle w:val="StyleUnderline"/>
          <w:b/>
          <w:bCs/>
          <w:color w:val="000000" w:themeColor="text1"/>
          <w:highlight w:val="green"/>
        </w:rPr>
        <w:t>seen</w:t>
      </w:r>
      <w:r w:rsidRPr="00A90C78">
        <w:rPr>
          <w:rStyle w:val="StyleUnderline"/>
          <w:b/>
          <w:bCs/>
          <w:color w:val="000000" w:themeColor="text1"/>
        </w:rPr>
        <w:t xml:space="preserve"> played out with grim efficiency </w:t>
      </w:r>
      <w:r w:rsidRPr="00A90C78">
        <w:rPr>
          <w:rStyle w:val="StyleUnderline"/>
          <w:b/>
          <w:bCs/>
          <w:color w:val="000000" w:themeColor="text1"/>
          <w:highlight w:val="green"/>
        </w:rPr>
        <w:t>in Afghanistan</w:t>
      </w:r>
      <w:r w:rsidRPr="00A90C78">
        <w:rPr>
          <w:rStyle w:val="StyleUnderline"/>
          <w:b/>
          <w:bCs/>
          <w:color w:val="000000" w:themeColor="text1"/>
        </w:rPr>
        <w:t xml:space="preserve">, Pakistan, </w:t>
      </w:r>
      <w:r w:rsidRPr="00A90C78">
        <w:rPr>
          <w:rStyle w:val="StyleUnderline"/>
          <w:b/>
          <w:bCs/>
          <w:color w:val="000000" w:themeColor="text1"/>
          <w:highlight w:val="green"/>
        </w:rPr>
        <w:t>Iraq, Syria</w:t>
      </w:r>
      <w:r w:rsidRPr="00A90C78">
        <w:rPr>
          <w:rStyle w:val="StyleUnderline"/>
          <w:b/>
          <w:bCs/>
          <w:color w:val="000000" w:themeColor="text1"/>
        </w:rPr>
        <w:t xml:space="preserve">, Sudan, Democratic Republic of the </w:t>
      </w:r>
      <w:r w:rsidRPr="00A90C78">
        <w:rPr>
          <w:rStyle w:val="StyleUnderline"/>
          <w:b/>
          <w:bCs/>
          <w:color w:val="000000" w:themeColor="text1"/>
          <w:highlight w:val="green"/>
        </w:rPr>
        <w:t>Congo</w:t>
      </w:r>
      <w:r w:rsidRPr="00A90C78">
        <w:rPr>
          <w:rStyle w:val="StyleUnderline"/>
          <w:b/>
          <w:bCs/>
          <w:color w:val="000000" w:themeColor="text1"/>
        </w:rPr>
        <w:t xml:space="preserve">, Central African Republic, Libya, Yemen, </w:t>
      </w:r>
      <w:r w:rsidRPr="00A90C78">
        <w:rPr>
          <w:rStyle w:val="StyleUnderline"/>
          <w:b/>
          <w:bCs/>
          <w:color w:val="000000" w:themeColor="text1"/>
          <w:highlight w:val="green"/>
        </w:rPr>
        <w:t>Somalia</w:t>
      </w:r>
      <w:r w:rsidRPr="00A90C78">
        <w:rPr>
          <w:rStyle w:val="StyleUnderline"/>
          <w:b/>
          <w:bCs/>
          <w:color w:val="000000" w:themeColor="text1"/>
        </w:rPr>
        <w:t xml:space="preserve">, Nigeria, Honduras, </w:t>
      </w:r>
      <w:r w:rsidRPr="00A90C78">
        <w:rPr>
          <w:rStyle w:val="StyleUnderline"/>
          <w:b/>
          <w:bCs/>
          <w:color w:val="000000" w:themeColor="text1"/>
          <w:highlight w:val="green"/>
        </w:rPr>
        <w:t>and beyond</w:t>
      </w:r>
      <w:r w:rsidRPr="00A90C78">
        <w:rPr>
          <w:rStyle w:val="StyleUnderline"/>
          <w:color w:val="000000" w:themeColor="text1"/>
        </w:rPr>
        <w:t xml:space="preserve">. All have had </w:t>
      </w:r>
      <w:r w:rsidRPr="00A90C78">
        <w:rPr>
          <w:rStyle w:val="Emphasis"/>
          <w:color w:val="000000" w:themeColor="text1"/>
        </w:rPr>
        <w:t>disastrous regional effects</w:t>
      </w:r>
      <w:r w:rsidRPr="00A90C78">
        <w:rPr>
          <w:color w:val="000000" w:themeColor="text1"/>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A90C78">
        <w:rPr>
          <w:color w:val="000000" w:themeColor="text1"/>
          <w:sz w:val="14"/>
        </w:rPr>
        <w:t>powerfulmagnet</w:t>
      </w:r>
      <w:proofErr w:type="spellEnd"/>
      <w:r w:rsidRPr="00A90C78">
        <w:rPr>
          <w:color w:val="000000" w:themeColor="text1"/>
          <w:sz w:val="14"/>
        </w:rPr>
        <w:t xml:space="preserve"> for youths, the poor, and the </w:t>
      </w:r>
      <w:proofErr w:type="spellStart"/>
      <w:r w:rsidRPr="00A90C78">
        <w:rPr>
          <w:color w:val="000000" w:themeColor="text1"/>
          <w:sz w:val="14"/>
        </w:rPr>
        <w:t>disenfranchised,who</w:t>
      </w:r>
      <w:proofErr w:type="spellEnd"/>
      <w:r w:rsidRPr="00A90C78">
        <w:rPr>
          <w:color w:val="000000" w:themeColor="text1"/>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w:t>
      </w:r>
      <w:r w:rsidRPr="00A90C78">
        <w:rPr>
          <w:color w:val="000000" w:themeColor="text1"/>
          <w:sz w:val="14"/>
        </w:rPr>
        <w:lastRenderedPageBreak/>
        <w:t xml:space="preserve">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A90C78">
        <w:rPr>
          <w:rStyle w:val="StyleUnderline"/>
          <w:color w:val="000000" w:themeColor="text1"/>
        </w:rPr>
        <w:t>However, global health diplomacy</w:t>
      </w:r>
      <w:r w:rsidRPr="00A90C78">
        <w:rPr>
          <w:color w:val="000000" w:themeColor="text1"/>
          <w:sz w:val="14"/>
        </w:rPr>
        <w:t xml:space="preserve">, exercised through civil-military and military-military programs, </w:t>
      </w:r>
      <w:r w:rsidRPr="00A90C78">
        <w:rPr>
          <w:rStyle w:val="StyleUnderline"/>
          <w:color w:val="000000" w:themeColor="text1"/>
        </w:rPr>
        <w:t>is a promising strategic tool that should be employed to address</w:t>
      </w:r>
      <w:r w:rsidRPr="00A90C78">
        <w:rPr>
          <w:color w:val="000000" w:themeColor="text1"/>
          <w:sz w:val="14"/>
        </w:rPr>
        <w:t xml:space="preserve"> these wicked strategic or </w:t>
      </w:r>
      <w:r w:rsidRPr="00A90C78">
        <w:rPr>
          <w:rStyle w:val="StyleUnderline"/>
          <w:color w:val="000000" w:themeColor="text1"/>
        </w:rPr>
        <w:t>global health problems and improve</w:t>
      </w:r>
      <w:r w:rsidRPr="00A90C78">
        <w:rPr>
          <w:color w:val="000000" w:themeColor="text1"/>
          <w:sz w:val="14"/>
        </w:rPr>
        <w:t xml:space="preserve"> domestic and </w:t>
      </w:r>
      <w:r w:rsidRPr="00A90C78">
        <w:rPr>
          <w:rStyle w:val="StyleUnderline"/>
          <w:color w:val="000000" w:themeColor="text1"/>
        </w:rPr>
        <w:t>international security</w:t>
      </w:r>
      <w:r w:rsidRPr="00A90C78">
        <w:rPr>
          <w:color w:val="000000" w:themeColor="text1"/>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684A3C0F" w14:textId="77777777" w:rsidR="00A90C78" w:rsidRPr="00A90C78" w:rsidRDefault="00A90C78" w:rsidP="00A90C78">
      <w:pPr>
        <w:pStyle w:val="Heading4"/>
        <w:rPr>
          <w:color w:val="000000" w:themeColor="text1"/>
        </w:rPr>
      </w:pPr>
      <w:r w:rsidRPr="00A90C78">
        <w:rPr>
          <w:color w:val="000000" w:themeColor="text1"/>
        </w:rPr>
        <w:t xml:space="preserve">Public Health Diplomacy solves </w:t>
      </w:r>
      <w:r w:rsidRPr="00A90C78">
        <w:rPr>
          <w:color w:val="000000" w:themeColor="text1"/>
          <w:u w:val="single"/>
        </w:rPr>
        <w:t>Existential Threats</w:t>
      </w:r>
      <w:r w:rsidRPr="00A90C78">
        <w:rPr>
          <w:color w:val="000000" w:themeColor="text1"/>
        </w:rPr>
        <w:t>.</w:t>
      </w:r>
    </w:p>
    <w:p w14:paraId="02EEF015" w14:textId="77777777" w:rsidR="00A90C78" w:rsidRPr="00A90C78" w:rsidRDefault="00A90C78" w:rsidP="00A90C78">
      <w:pPr>
        <w:rPr>
          <w:color w:val="000000" w:themeColor="text1"/>
        </w:rPr>
      </w:pPr>
      <w:r w:rsidRPr="00A90C78">
        <w:rPr>
          <w:rStyle w:val="Style13ptBold"/>
          <w:color w:val="000000" w:themeColor="text1"/>
        </w:rPr>
        <w:t>James 17</w:t>
      </w:r>
      <w:r w:rsidRPr="00A90C78">
        <w:rPr>
          <w:color w:val="000000" w:themeColor="text1"/>
        </w:rPr>
        <w:t xml:space="preserve"> Wilmot James 4-2-2017 “In an Age of Zika and a Threat of Biochemical Terror, Health Security Must Be Everybody’s Concern” https://archive.is/tUlRX#selection-927.0-930.0</w:t>
      </w:r>
      <w:r w:rsidRPr="00A90C78">
        <w:rPr>
          <w:rStyle w:val="Hyperlink"/>
          <w:color w:val="000000" w:themeColor="text1"/>
        </w:rPr>
        <w:t xml:space="preserve"> (</w:t>
      </w:r>
      <w:r w:rsidRPr="00A90C78">
        <w:rPr>
          <w:color w:val="000000" w:themeColor="text1"/>
        </w:rPr>
        <w:t xml:space="preserve">Honorary Professor in the Division of Human Genetics at the University of Cape Town's Medical School and Non-residential Senior Fellow at Bard College’s Hannah Arendt Centre, Ph.D. from University of Wisconsin at Madison)//re-cut by Elmer </w:t>
      </w:r>
    </w:p>
    <w:p w14:paraId="237D06EF" w14:textId="77777777" w:rsidR="00A90C78" w:rsidRPr="00A90C78" w:rsidRDefault="00A90C78" w:rsidP="00A90C78">
      <w:pPr>
        <w:rPr>
          <w:color w:val="000000" w:themeColor="text1"/>
          <w:sz w:val="16"/>
        </w:rPr>
      </w:pPr>
      <w:r w:rsidRPr="00A90C78">
        <w:rPr>
          <w:color w:val="000000" w:themeColor="text1"/>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A90C78">
        <w:rPr>
          <w:b/>
          <w:color w:val="000000" w:themeColor="text1"/>
          <w:sz w:val="26"/>
          <w:highlight w:val="green"/>
          <w:u w:val="single"/>
        </w:rPr>
        <w:t>Health</w:t>
      </w:r>
      <w:r w:rsidRPr="00A90C78">
        <w:rPr>
          <w:color w:val="000000" w:themeColor="text1"/>
          <w:sz w:val="16"/>
        </w:rPr>
        <w:t xml:space="preserve"> security </w:t>
      </w:r>
      <w:r w:rsidRPr="00A90C78">
        <w:rPr>
          <w:b/>
          <w:color w:val="000000" w:themeColor="text1"/>
          <w:sz w:val="26"/>
          <w:highlight w:val="green"/>
          <w:u w:val="single"/>
        </w:rPr>
        <w:t>is humanity’s shared concern</w:t>
      </w:r>
      <w:r w:rsidRPr="00A90C78">
        <w:rPr>
          <w:color w:val="000000" w:themeColor="text1"/>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A90C78">
        <w:rPr>
          <w:b/>
          <w:color w:val="000000" w:themeColor="text1"/>
          <w:sz w:val="26"/>
          <w:highlight w:val="green"/>
          <w:u w:val="single"/>
        </w:rPr>
        <w:t>Medicine</w:t>
      </w:r>
      <w:r w:rsidRPr="00A90C78">
        <w:rPr>
          <w:color w:val="000000" w:themeColor="text1"/>
          <w:u w:val="single"/>
        </w:rPr>
        <w:t xml:space="preserve"> is one of the earliest and greatest human achievements because it is a </w:t>
      </w:r>
      <w:r w:rsidRPr="00A90C78">
        <w:rPr>
          <w:b/>
          <w:color w:val="000000" w:themeColor="text1"/>
          <w:sz w:val="26"/>
          <w:highlight w:val="green"/>
          <w:u w:val="single"/>
        </w:rPr>
        <w:t>co-operative enterprise</w:t>
      </w:r>
      <w:r w:rsidRPr="00A90C78">
        <w:rPr>
          <w:color w:val="000000" w:themeColor="text1"/>
          <w:u w:val="single"/>
        </w:rPr>
        <w:t xml:space="preserve"> involving highly skilled individuals; </w:t>
      </w:r>
      <w:r w:rsidRPr="00A90C78">
        <w:rPr>
          <w:color w:val="000000" w:themeColor="text1"/>
          <w:highlight w:val="green"/>
          <w:u w:val="single"/>
        </w:rPr>
        <w:t>and</w:t>
      </w:r>
      <w:r w:rsidRPr="00A90C78">
        <w:rPr>
          <w:color w:val="000000" w:themeColor="text1"/>
          <w:u w:val="single"/>
        </w:rPr>
        <w:t xml:space="preserve"> it is </w:t>
      </w:r>
      <w:r w:rsidRPr="00A90C78">
        <w:rPr>
          <w:b/>
          <w:color w:val="000000" w:themeColor="text1"/>
          <w:sz w:val="26"/>
          <w:highlight w:val="green"/>
          <w:u w:val="single"/>
        </w:rPr>
        <w:t>as a result</w:t>
      </w:r>
      <w:r w:rsidRPr="00A90C78">
        <w:rPr>
          <w:color w:val="000000" w:themeColor="text1"/>
          <w:u w:val="single"/>
        </w:rPr>
        <w:t xml:space="preserve"> of cooperation –</w:t>
      </w:r>
      <w:r w:rsidRPr="00A90C78">
        <w:rPr>
          <w:color w:val="000000" w:themeColor="text1"/>
          <w:sz w:val="16"/>
        </w:rPr>
        <w:t xml:space="preserve"> and our unusual ability for complex language – that cumulative </w:t>
      </w:r>
      <w:proofErr w:type="spellStart"/>
      <w:r w:rsidRPr="00A90C78">
        <w:rPr>
          <w:b/>
          <w:color w:val="000000" w:themeColor="text1"/>
          <w:sz w:val="26"/>
          <w:highlight w:val="green"/>
          <w:u w:val="single"/>
          <w:bdr w:val="single" w:sz="12" w:space="0" w:color="auto"/>
        </w:rPr>
        <w:t>civilisation</w:t>
      </w:r>
      <w:proofErr w:type="spellEnd"/>
      <w:r w:rsidRPr="00A90C78">
        <w:rPr>
          <w:b/>
          <w:color w:val="000000" w:themeColor="text1"/>
          <w:sz w:val="26"/>
          <w:highlight w:val="green"/>
          <w:u w:val="single"/>
          <w:bdr w:val="single" w:sz="12" w:space="0" w:color="auto"/>
        </w:rPr>
        <w:t xml:space="preserve"> is possible</w:t>
      </w:r>
      <w:r w:rsidRPr="00A90C78">
        <w:rPr>
          <w:color w:val="000000" w:themeColor="text1"/>
          <w:sz w:val="16"/>
        </w:rPr>
        <w:t xml:space="preserve">. In the age of </w:t>
      </w:r>
      <w:proofErr w:type="spellStart"/>
      <w:r w:rsidRPr="00A90C78">
        <w:rPr>
          <w:color w:val="000000" w:themeColor="text1"/>
          <w:sz w:val="16"/>
        </w:rPr>
        <w:t>globalisation</w:t>
      </w:r>
      <w:proofErr w:type="spellEnd"/>
      <w:r w:rsidRPr="00A90C78">
        <w:rPr>
          <w:color w:val="000000" w:themeColor="text1"/>
          <w:sz w:val="16"/>
        </w:rPr>
        <w:t xml:space="preserve">, it is </w:t>
      </w:r>
      <w:r w:rsidRPr="00A90C78">
        <w:rPr>
          <w:b/>
          <w:color w:val="000000" w:themeColor="text1"/>
          <w:sz w:val="26"/>
          <w:highlight w:val="green"/>
          <w:u w:val="single"/>
        </w:rPr>
        <w:t>health security</w:t>
      </w:r>
      <w:r w:rsidRPr="00A90C78">
        <w:rPr>
          <w:color w:val="000000" w:themeColor="text1"/>
          <w:sz w:val="16"/>
        </w:rPr>
        <w:t xml:space="preserve">, a recent Lancet editorial stated, that “is now the </w:t>
      </w:r>
      <w:r w:rsidRPr="00A90C78">
        <w:rPr>
          <w:b/>
          <w:color w:val="000000" w:themeColor="text1"/>
          <w:sz w:val="26"/>
          <w:highlight w:val="green"/>
          <w:u w:val="single"/>
          <w:bdr w:val="single" w:sz="12" w:space="0" w:color="auto"/>
        </w:rPr>
        <w:t>most important foreign policy issue</w:t>
      </w:r>
      <w:r w:rsidRPr="00A90C78">
        <w:rPr>
          <w:color w:val="000000" w:themeColor="text1"/>
          <w:sz w:val="16"/>
        </w:rPr>
        <w:t xml:space="preserve"> of our time”. The rapid emergence and re-emergence of pathogenic infectious </w:t>
      </w:r>
      <w:r w:rsidRPr="00A90C78">
        <w:rPr>
          <w:b/>
          <w:color w:val="000000" w:themeColor="text1"/>
          <w:sz w:val="26"/>
          <w:highlight w:val="green"/>
          <w:u w:val="single"/>
        </w:rPr>
        <w:t>disease</w:t>
      </w:r>
      <w:r w:rsidRPr="00A90C78">
        <w:rPr>
          <w:color w:val="000000" w:themeColor="text1"/>
          <w:u w:val="single"/>
        </w:rPr>
        <w:t xml:space="preserve">, of which Zika is the most recent, the slow but steady cumulative acts of nature associated with </w:t>
      </w:r>
      <w:r w:rsidRPr="00A90C78">
        <w:rPr>
          <w:b/>
          <w:color w:val="000000" w:themeColor="text1"/>
          <w:sz w:val="26"/>
          <w:highlight w:val="green"/>
          <w:u w:val="single"/>
        </w:rPr>
        <w:t>climate change</w:t>
      </w:r>
      <w:r w:rsidRPr="00A90C78">
        <w:rPr>
          <w:color w:val="000000" w:themeColor="text1"/>
          <w:u w:val="single"/>
        </w:rPr>
        <w:t xml:space="preserve">, high-risk </w:t>
      </w:r>
      <w:r w:rsidRPr="00A90C78">
        <w:rPr>
          <w:b/>
          <w:color w:val="000000" w:themeColor="text1"/>
          <w:sz w:val="26"/>
          <w:highlight w:val="green"/>
          <w:u w:val="single"/>
        </w:rPr>
        <w:t>forced migration</w:t>
      </w:r>
      <w:r w:rsidRPr="00A90C78">
        <w:rPr>
          <w:color w:val="000000" w:themeColor="text1"/>
          <w:u w:val="single"/>
        </w:rPr>
        <w:t xml:space="preserve"> caused by desperation and war, the creeping reality of </w:t>
      </w:r>
      <w:r w:rsidRPr="00A90C78">
        <w:rPr>
          <w:b/>
          <w:color w:val="000000" w:themeColor="text1"/>
          <w:sz w:val="26"/>
          <w:highlight w:val="green"/>
          <w:u w:val="single"/>
        </w:rPr>
        <w:t>biochemical terror and</w:t>
      </w:r>
      <w:r w:rsidRPr="00A90C78">
        <w:rPr>
          <w:color w:val="000000" w:themeColor="text1"/>
          <w:u w:val="single"/>
        </w:rPr>
        <w:t xml:space="preserve"> the threat of </w:t>
      </w:r>
      <w:r w:rsidRPr="00A90C78">
        <w:rPr>
          <w:b/>
          <w:color w:val="000000" w:themeColor="text1"/>
          <w:sz w:val="26"/>
          <w:highlight w:val="green"/>
          <w:u w:val="single"/>
        </w:rPr>
        <w:t>nuclear war, propel human survival</w:t>
      </w:r>
      <w:r w:rsidRPr="00A90C78">
        <w:rPr>
          <w:color w:val="000000" w:themeColor="text1"/>
          <w:u w:val="single"/>
        </w:rPr>
        <w:t xml:space="preserve"> and well-being </w:t>
      </w:r>
      <w:r w:rsidRPr="00A90C78">
        <w:rPr>
          <w:b/>
          <w:color w:val="000000" w:themeColor="text1"/>
          <w:sz w:val="26"/>
          <w:highlight w:val="green"/>
          <w:u w:val="single"/>
        </w:rPr>
        <w:t>to the frontline</w:t>
      </w:r>
      <w:r w:rsidRPr="00A90C78">
        <w:rPr>
          <w:color w:val="000000" w:themeColor="text1"/>
          <w:sz w:val="16"/>
        </w:rPr>
        <w:t xml:space="preserve"> of what today must be everybody’s concern. The field of </w:t>
      </w:r>
      <w:r w:rsidRPr="00A90C78">
        <w:rPr>
          <w:b/>
          <w:color w:val="000000" w:themeColor="text1"/>
          <w:sz w:val="26"/>
          <w:highlight w:val="green"/>
          <w:u w:val="single"/>
        </w:rPr>
        <w:t>health diplomacy provides</w:t>
      </w:r>
      <w:r w:rsidRPr="00A90C78">
        <w:rPr>
          <w:color w:val="000000" w:themeColor="text1"/>
          <w:sz w:val="16"/>
        </w:rPr>
        <w:t xml:space="preserve"> an </w:t>
      </w:r>
      <w:r w:rsidRPr="00A90C78">
        <w:rPr>
          <w:b/>
          <w:color w:val="000000" w:themeColor="text1"/>
          <w:sz w:val="26"/>
          <w:highlight w:val="green"/>
          <w:u w:val="single"/>
        </w:rPr>
        <w:t>unprecedented opportunity to build</w:t>
      </w:r>
      <w:r w:rsidRPr="00A90C78">
        <w:rPr>
          <w:color w:val="000000" w:themeColor="text1"/>
          <w:sz w:val="16"/>
        </w:rPr>
        <w:t xml:space="preserve"> human </w:t>
      </w:r>
      <w:r w:rsidRPr="00A90C78">
        <w:rPr>
          <w:b/>
          <w:color w:val="000000" w:themeColor="text1"/>
          <w:sz w:val="26"/>
          <w:highlight w:val="green"/>
          <w:u w:val="single"/>
        </w:rPr>
        <w:t>solidarity</w:t>
      </w:r>
      <w:r w:rsidRPr="00A90C78">
        <w:rPr>
          <w:color w:val="000000" w:themeColor="text1"/>
          <w:sz w:val="16"/>
        </w:rPr>
        <w:t xml:space="preserve">. </w:t>
      </w:r>
      <w:r w:rsidRPr="00A90C78">
        <w:rPr>
          <w:color w:val="000000" w:themeColor="text1"/>
          <w:u w:val="single"/>
        </w:rPr>
        <w:t xml:space="preserve">It is an area of human </w:t>
      </w:r>
      <w:proofErr w:type="spellStart"/>
      <w:r w:rsidRPr="00A90C78">
        <w:rPr>
          <w:color w:val="000000" w:themeColor="text1"/>
          <w:u w:val="single"/>
        </w:rPr>
        <w:t>endeavour</w:t>
      </w:r>
      <w:proofErr w:type="spellEnd"/>
      <w:r w:rsidRPr="00A90C78">
        <w:rPr>
          <w:color w:val="000000" w:themeColor="text1"/>
          <w:u w:val="single"/>
        </w:rPr>
        <w:t xml:space="preserve"> that </w:t>
      </w:r>
      <w:r w:rsidRPr="00A90C78">
        <w:rPr>
          <w:b/>
          <w:color w:val="000000" w:themeColor="text1"/>
          <w:sz w:val="26"/>
          <w:highlight w:val="green"/>
          <w:u w:val="single"/>
        </w:rPr>
        <w:t>cuts through</w:t>
      </w:r>
      <w:r w:rsidRPr="00A90C78">
        <w:rPr>
          <w:color w:val="000000" w:themeColor="text1"/>
          <w:u w:val="single"/>
        </w:rPr>
        <w:t xml:space="preserve"> inherited </w:t>
      </w:r>
      <w:r w:rsidRPr="00A90C78">
        <w:rPr>
          <w:b/>
          <w:color w:val="000000" w:themeColor="text1"/>
          <w:sz w:val="26"/>
          <w:highlight w:val="green"/>
          <w:u w:val="single"/>
        </w:rPr>
        <w:t>antagonisms</w:t>
      </w:r>
      <w:r w:rsidRPr="00A90C78">
        <w:rPr>
          <w:color w:val="000000" w:themeColor="text1"/>
          <w:highlight w:val="green"/>
          <w:u w:val="single"/>
        </w:rPr>
        <w:t xml:space="preserve">. </w:t>
      </w:r>
      <w:r w:rsidRPr="00A90C78">
        <w:rPr>
          <w:color w:val="000000" w:themeColor="text1"/>
          <w:u w:val="single"/>
        </w:rPr>
        <w:t xml:space="preserve">Governments that offer </w:t>
      </w:r>
      <w:r w:rsidRPr="00A90C78">
        <w:rPr>
          <w:b/>
          <w:color w:val="000000" w:themeColor="text1"/>
          <w:sz w:val="26"/>
          <w:highlight w:val="green"/>
          <w:u w:val="single"/>
        </w:rPr>
        <w:t>health improvements</w:t>
      </w:r>
      <w:r w:rsidRPr="00A90C78">
        <w:rPr>
          <w:color w:val="000000" w:themeColor="text1"/>
          <w:u w:val="single"/>
        </w:rPr>
        <w:t xml:space="preserve"> as part of aid to nations with whom they wish to </w:t>
      </w:r>
      <w:r w:rsidRPr="00A90C78">
        <w:rPr>
          <w:b/>
          <w:color w:val="000000" w:themeColor="text1"/>
          <w:sz w:val="26"/>
          <w:highlight w:val="green"/>
          <w:u w:val="single"/>
        </w:rPr>
        <w:t>develop</w:t>
      </w:r>
      <w:r w:rsidRPr="00A90C78">
        <w:rPr>
          <w:color w:val="000000" w:themeColor="text1"/>
          <w:u w:val="single"/>
        </w:rPr>
        <w:t xml:space="preserve"> stronger </w:t>
      </w:r>
      <w:r w:rsidRPr="00A90C78">
        <w:rPr>
          <w:b/>
          <w:color w:val="000000" w:themeColor="text1"/>
          <w:sz w:val="26"/>
          <w:highlight w:val="green"/>
          <w:u w:val="single"/>
        </w:rPr>
        <w:t>diplomatic links</w:t>
      </w:r>
      <w:r w:rsidRPr="00A90C78">
        <w:rPr>
          <w:color w:val="000000" w:themeColor="text1"/>
          <w:u w:val="single"/>
        </w:rPr>
        <w:t xml:space="preserve"> succeed in cultivating deeper cultural relationships precisely because of their direct benefit to citizens</w:t>
      </w:r>
      <w:r w:rsidRPr="00A90C78">
        <w:rPr>
          <w:color w:val="000000" w:themeColor="text1"/>
          <w:sz w:val="16"/>
        </w:rPr>
        <w:t>. To advance health diplomacy requires health leaders with an inclusive global vision...</w:t>
      </w:r>
    </w:p>
    <w:p w14:paraId="0E7FC63D" w14:textId="77777777" w:rsidR="00A90C78" w:rsidRPr="00A90C78" w:rsidRDefault="00A90C78" w:rsidP="00A90C78">
      <w:pPr>
        <w:pStyle w:val="Heading4"/>
        <w:rPr>
          <w:color w:val="000000" w:themeColor="text1"/>
        </w:rPr>
      </w:pPr>
      <w:r w:rsidRPr="00A90C78">
        <w:rPr>
          <w:color w:val="000000" w:themeColor="text1"/>
        </w:rPr>
        <w:lastRenderedPageBreak/>
        <w:t xml:space="preserve">Pharma Innovation </w:t>
      </w:r>
      <w:r w:rsidRPr="00A90C78">
        <w:rPr>
          <w:color w:val="000000" w:themeColor="text1"/>
          <w:u w:val="single"/>
        </w:rPr>
        <w:t>solves Bioterrorism</w:t>
      </w:r>
      <w:r w:rsidRPr="00A90C78">
        <w:rPr>
          <w:color w:val="000000" w:themeColor="text1"/>
        </w:rPr>
        <w:t>.</w:t>
      </w:r>
    </w:p>
    <w:p w14:paraId="56E4BA3F" w14:textId="77777777" w:rsidR="00A90C78" w:rsidRPr="00A90C78" w:rsidRDefault="00A90C78" w:rsidP="00A90C78">
      <w:pPr>
        <w:rPr>
          <w:color w:val="000000" w:themeColor="text1"/>
        </w:rPr>
      </w:pPr>
      <w:r w:rsidRPr="00A90C78">
        <w:rPr>
          <w:rStyle w:val="Style13ptBold"/>
          <w:color w:val="000000" w:themeColor="text1"/>
        </w:rPr>
        <w:t xml:space="preserve">Marjanovic and </w:t>
      </w:r>
      <w:proofErr w:type="spellStart"/>
      <w:r w:rsidRPr="00A90C78">
        <w:rPr>
          <w:rStyle w:val="Style13ptBold"/>
          <w:color w:val="000000" w:themeColor="text1"/>
        </w:rPr>
        <w:t>Feijao</w:t>
      </w:r>
      <w:proofErr w:type="spellEnd"/>
      <w:r w:rsidRPr="00A90C78">
        <w:rPr>
          <w:rStyle w:val="Style13ptBold"/>
          <w:color w:val="000000" w:themeColor="text1"/>
        </w:rPr>
        <w:t xml:space="preserve"> 20</w:t>
      </w:r>
      <w:r w:rsidRPr="00A90C78">
        <w:rPr>
          <w:color w:val="000000" w:themeColor="text1"/>
        </w:rPr>
        <w:t xml:space="preserve"> Sonja Marjanovic and Carolina </w:t>
      </w:r>
      <w:proofErr w:type="spellStart"/>
      <w:r w:rsidRPr="00A90C78">
        <w:rPr>
          <w:color w:val="000000" w:themeColor="text1"/>
        </w:rPr>
        <w:t>Feijao</w:t>
      </w:r>
      <w:proofErr w:type="spellEnd"/>
      <w:r w:rsidRPr="00A90C78">
        <w:rPr>
          <w:color w:val="000000" w:themeColor="text1"/>
        </w:rPr>
        <w:t xml:space="preserve"> May 2020 "Pharmaceutical Innovation for Infectious Disease Management" </w:t>
      </w:r>
      <w:hyperlink r:id="rId20" w:history="1">
        <w:r w:rsidRPr="00A90C78">
          <w:rPr>
            <w:rStyle w:val="Hyperlink"/>
            <w:color w:val="000000" w:themeColor="text1"/>
          </w:rPr>
          <w:t>https://www.rand.org/content/dam/rand/pubs/perspectives/PEA400/PEA407-1/RAND_PEA407-1.pdf</w:t>
        </w:r>
      </w:hyperlink>
      <w:r w:rsidRPr="00A90C78">
        <w:rPr>
          <w:color w:val="000000" w:themeColor="text1"/>
        </w:rPr>
        <w:t xml:space="preserve"> (directs RAND Europe's portfolio of research in the field of healthcare innovation, industry and policy)//Elmer </w:t>
      </w:r>
    </w:p>
    <w:p w14:paraId="1FC9E38C" w14:textId="77777777" w:rsidR="00A90C78" w:rsidRPr="00A90C78" w:rsidRDefault="00A90C78" w:rsidP="00A90C78">
      <w:pPr>
        <w:rPr>
          <w:color w:val="000000" w:themeColor="text1"/>
          <w:sz w:val="16"/>
        </w:rPr>
      </w:pPr>
      <w:r w:rsidRPr="00A90C78">
        <w:rPr>
          <w:color w:val="000000" w:themeColor="text1"/>
          <w:sz w:val="16"/>
        </w:rPr>
        <w:t xml:space="preserve">We need to </w:t>
      </w:r>
      <w:r w:rsidRPr="00A90C78">
        <w:rPr>
          <w:b/>
          <w:color w:val="000000" w:themeColor="text1"/>
          <w:sz w:val="26"/>
          <w:highlight w:val="green"/>
          <w:u w:val="single"/>
        </w:rPr>
        <w:t>ensure</w:t>
      </w:r>
      <w:r w:rsidRPr="00A90C78">
        <w:rPr>
          <w:color w:val="000000" w:themeColor="text1"/>
          <w:sz w:val="16"/>
          <w:highlight w:val="green"/>
        </w:rPr>
        <w:t xml:space="preserve"> </w:t>
      </w:r>
      <w:r w:rsidRPr="00A90C78">
        <w:rPr>
          <w:b/>
          <w:color w:val="000000" w:themeColor="text1"/>
          <w:sz w:val="26"/>
          <w:highlight w:val="green"/>
          <w:u w:val="single"/>
        </w:rPr>
        <w:t>scalable and sustainable</w:t>
      </w:r>
      <w:r w:rsidRPr="00A90C78">
        <w:rPr>
          <w:color w:val="000000" w:themeColor="text1"/>
          <w:sz w:val="16"/>
          <w:highlight w:val="green"/>
        </w:rPr>
        <w:t xml:space="preserve"> </w:t>
      </w:r>
      <w:r w:rsidRPr="00A90C78">
        <w:rPr>
          <w:b/>
          <w:color w:val="000000" w:themeColor="text1"/>
          <w:sz w:val="26"/>
          <w:highlight w:val="green"/>
          <w:u w:val="single"/>
          <w:bdr w:val="single" w:sz="12" w:space="0" w:color="auto"/>
        </w:rPr>
        <w:t>approaches for pharmaceutical innovation</w:t>
      </w:r>
      <w:r w:rsidRPr="00A90C78">
        <w:rPr>
          <w:color w:val="000000" w:themeColor="text1"/>
          <w:sz w:val="16"/>
          <w:highlight w:val="green"/>
        </w:rPr>
        <w:t xml:space="preserve"> </w:t>
      </w:r>
      <w:r w:rsidRPr="00A90C78">
        <w:rPr>
          <w:b/>
          <w:color w:val="000000" w:themeColor="text1"/>
          <w:sz w:val="26"/>
          <w:highlight w:val="green"/>
          <w:u w:val="single"/>
        </w:rPr>
        <w:t>in response to</w:t>
      </w:r>
      <w:r w:rsidRPr="00A90C78">
        <w:rPr>
          <w:color w:val="000000" w:themeColor="text1"/>
          <w:sz w:val="16"/>
          <w:highlight w:val="green"/>
        </w:rPr>
        <w:t xml:space="preserve"> </w:t>
      </w:r>
      <w:r w:rsidRPr="00A90C78">
        <w:rPr>
          <w:color w:val="000000" w:themeColor="text1"/>
          <w:sz w:val="16"/>
        </w:rPr>
        <w:t xml:space="preserve">infectious disease </w:t>
      </w:r>
      <w:r w:rsidRPr="00A90C78">
        <w:rPr>
          <w:b/>
          <w:color w:val="000000" w:themeColor="text1"/>
          <w:sz w:val="26"/>
          <w:highlight w:val="green"/>
          <w:u w:val="single"/>
        </w:rPr>
        <w:t>threats to public health</w:t>
      </w:r>
      <w:r w:rsidRPr="00A90C78">
        <w:rPr>
          <w:color w:val="000000" w:themeColor="text1"/>
          <w:sz w:val="16"/>
          <w:highlight w:val="green"/>
        </w:rPr>
        <w:t xml:space="preserve"> </w:t>
      </w:r>
      <w:r w:rsidRPr="00A90C78">
        <w:rPr>
          <w:color w:val="000000" w:themeColor="text1"/>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A90C78">
        <w:rPr>
          <w:color w:val="000000" w:themeColor="text1"/>
          <w:u w:val="single"/>
        </w:rPr>
        <w:t xml:space="preserve">For example, MERS, SARS, Ebola, Zika and avian and swine flu are also infectious diseases that represent public health threats. </w:t>
      </w:r>
      <w:r w:rsidRPr="00A90C78">
        <w:rPr>
          <w:b/>
          <w:color w:val="000000" w:themeColor="text1"/>
          <w:sz w:val="26"/>
          <w:highlight w:val="green"/>
          <w:u w:val="single"/>
        </w:rPr>
        <w:t>Infectious agents such as</w:t>
      </w:r>
      <w:r w:rsidRPr="00A90C78">
        <w:rPr>
          <w:color w:val="000000" w:themeColor="text1"/>
          <w:highlight w:val="green"/>
          <w:u w:val="single"/>
        </w:rPr>
        <w:t xml:space="preserve"> </w:t>
      </w:r>
      <w:r w:rsidRPr="00A90C78">
        <w:rPr>
          <w:b/>
          <w:color w:val="000000" w:themeColor="text1"/>
          <w:sz w:val="26"/>
          <w:highlight w:val="green"/>
          <w:u w:val="single"/>
        </w:rPr>
        <w:t>anthrax, smallpox and tularemia</w:t>
      </w:r>
      <w:r w:rsidRPr="00A90C78">
        <w:rPr>
          <w:color w:val="000000" w:themeColor="text1"/>
          <w:highlight w:val="green"/>
          <w:u w:val="single"/>
        </w:rPr>
        <w:t xml:space="preserve"> </w:t>
      </w:r>
      <w:r w:rsidRPr="00A90C78">
        <w:rPr>
          <w:color w:val="000000" w:themeColor="text1"/>
          <w:u w:val="single"/>
        </w:rPr>
        <w:t xml:space="preserve">could </w:t>
      </w:r>
      <w:r w:rsidRPr="00A90C78">
        <w:rPr>
          <w:b/>
          <w:color w:val="000000" w:themeColor="text1"/>
          <w:sz w:val="26"/>
          <w:highlight w:val="green"/>
          <w:u w:val="single"/>
          <w:bdr w:val="single" w:sz="12" w:space="0" w:color="auto"/>
        </w:rPr>
        <w:t>present threats in a bioterrorism context</w:t>
      </w:r>
      <w:r w:rsidRPr="00A90C78">
        <w:rPr>
          <w:color w:val="000000" w:themeColor="text1"/>
          <w:u w:val="single"/>
        </w:rPr>
        <w:t>.1</w:t>
      </w:r>
      <w:r w:rsidRPr="00A90C78">
        <w:rPr>
          <w:color w:val="000000" w:themeColor="text1"/>
          <w:sz w:val="16"/>
        </w:rPr>
        <w:t xml:space="preserve"> The general threat to public health that is posed by antimicrobial resistance is also well-</w:t>
      </w:r>
      <w:proofErr w:type="spellStart"/>
      <w:r w:rsidRPr="00A90C78">
        <w:rPr>
          <w:color w:val="000000" w:themeColor="text1"/>
          <w:sz w:val="16"/>
        </w:rPr>
        <w:t>recognised</w:t>
      </w:r>
      <w:proofErr w:type="spellEnd"/>
      <w:r w:rsidRPr="00A90C78">
        <w:rPr>
          <w:color w:val="000000" w:themeColor="text1"/>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A90C78">
        <w:rPr>
          <w:color w:val="000000" w:themeColor="text1"/>
          <w:u w:val="single"/>
        </w:rPr>
        <w:t xml:space="preserve">However, the </w:t>
      </w:r>
      <w:r w:rsidRPr="00A90C78">
        <w:rPr>
          <w:b/>
          <w:color w:val="000000" w:themeColor="text1"/>
          <w:sz w:val="26"/>
          <w:highlight w:val="green"/>
          <w:u w:val="single"/>
        </w:rPr>
        <w:t>expertise, networks and infrastructure</w:t>
      </w:r>
      <w:r w:rsidRPr="00A90C78">
        <w:rPr>
          <w:color w:val="000000" w:themeColor="text1"/>
          <w:highlight w:val="green"/>
          <w:u w:val="single"/>
        </w:rPr>
        <w:t xml:space="preserve"> </w:t>
      </w:r>
      <w:r w:rsidRPr="00A90C78">
        <w:rPr>
          <w:color w:val="000000" w:themeColor="text1"/>
          <w:u w:val="single"/>
        </w:rPr>
        <w:t xml:space="preserve">that industry has within its reach, as well as public expectations and the moral imperative, </w:t>
      </w:r>
      <w:r w:rsidRPr="00A90C78">
        <w:rPr>
          <w:b/>
          <w:color w:val="000000" w:themeColor="text1"/>
          <w:sz w:val="26"/>
          <w:highlight w:val="green"/>
          <w:u w:val="single"/>
        </w:rPr>
        <w:t xml:space="preserve">make pharmaceutical companies </w:t>
      </w:r>
      <w:r w:rsidRPr="00A90C78">
        <w:rPr>
          <w:color w:val="000000" w:themeColor="text1"/>
          <w:u w:val="single"/>
        </w:rPr>
        <w:t xml:space="preserve">and the wider life sciences sector an </w:t>
      </w:r>
      <w:r w:rsidRPr="00A90C78">
        <w:rPr>
          <w:b/>
          <w:color w:val="000000" w:themeColor="text1"/>
          <w:sz w:val="26"/>
          <w:highlight w:val="green"/>
          <w:u w:val="single"/>
        </w:rPr>
        <w:t>indispensable</w:t>
      </w:r>
      <w:r w:rsidRPr="00A90C78">
        <w:rPr>
          <w:color w:val="000000" w:themeColor="text1"/>
          <w:highlight w:val="green"/>
          <w:u w:val="single"/>
        </w:rPr>
        <w:t xml:space="preserve"> </w:t>
      </w:r>
      <w:r w:rsidRPr="00A90C78">
        <w:rPr>
          <w:color w:val="000000" w:themeColor="text1"/>
          <w:u w:val="single"/>
        </w:rPr>
        <w:t xml:space="preserve">partner </w:t>
      </w:r>
      <w:r w:rsidRPr="00A90C78">
        <w:rPr>
          <w:b/>
          <w:color w:val="000000" w:themeColor="text1"/>
          <w:sz w:val="26"/>
          <w:highlight w:val="green"/>
          <w:u w:val="single"/>
          <w:bdr w:val="single" w:sz="12" w:space="0" w:color="auto"/>
        </w:rPr>
        <w:t>in the search for solutions</w:t>
      </w:r>
      <w:r w:rsidRPr="00A90C78">
        <w:rPr>
          <w:color w:val="000000" w:themeColor="text1"/>
          <w:highlight w:val="green"/>
          <w:u w:val="single"/>
        </w:rPr>
        <w:t xml:space="preserve"> </w:t>
      </w:r>
      <w:r w:rsidRPr="00A90C78">
        <w:rPr>
          <w:color w:val="000000" w:themeColor="text1"/>
          <w:u w:val="single"/>
        </w:rPr>
        <w:t>that save lives.</w:t>
      </w:r>
      <w:r w:rsidRPr="00A90C78">
        <w:rPr>
          <w:color w:val="000000" w:themeColor="text1"/>
          <w:sz w:val="16"/>
        </w:rPr>
        <w:t xml:space="preserve"> This perspective argues for the need to </w:t>
      </w:r>
      <w:r w:rsidRPr="00A90C78">
        <w:rPr>
          <w:color w:val="000000" w:themeColor="text1"/>
          <w:u w:val="single"/>
        </w:rPr>
        <w:t xml:space="preserve">establish more sustainable and scalable ways of </w:t>
      </w:r>
      <w:proofErr w:type="spellStart"/>
      <w:r w:rsidRPr="00A90C78">
        <w:rPr>
          <w:color w:val="000000" w:themeColor="text1"/>
          <w:u w:val="single"/>
        </w:rPr>
        <w:t>incentivising</w:t>
      </w:r>
      <w:proofErr w:type="spellEnd"/>
      <w:r w:rsidRPr="00A90C78">
        <w:rPr>
          <w:color w:val="000000" w:themeColor="text1"/>
          <w:u w:val="single"/>
        </w:rPr>
        <w:t xml:space="preserve"> pharmaceutical innovation </w:t>
      </w:r>
      <w:r w:rsidRPr="00A90C78">
        <w:rPr>
          <w:b/>
          <w:color w:val="000000" w:themeColor="text1"/>
          <w:sz w:val="26"/>
          <w:highlight w:val="green"/>
          <w:u w:val="single"/>
        </w:rPr>
        <w:t>in response to</w:t>
      </w:r>
      <w:r w:rsidRPr="00A90C78">
        <w:rPr>
          <w:color w:val="000000" w:themeColor="text1"/>
          <w:highlight w:val="green"/>
          <w:u w:val="single"/>
        </w:rPr>
        <w:t xml:space="preserve"> </w:t>
      </w:r>
      <w:r w:rsidRPr="00A90C78">
        <w:rPr>
          <w:color w:val="000000" w:themeColor="text1"/>
          <w:u w:val="single"/>
        </w:rPr>
        <w:t xml:space="preserve">infectious </w:t>
      </w:r>
      <w:r w:rsidRPr="00A90C78">
        <w:rPr>
          <w:b/>
          <w:color w:val="000000" w:themeColor="text1"/>
          <w:sz w:val="26"/>
          <w:highlight w:val="green"/>
          <w:u w:val="single"/>
        </w:rPr>
        <w:t>disease threats</w:t>
      </w:r>
      <w:r w:rsidRPr="00A90C78">
        <w:rPr>
          <w:color w:val="000000" w:themeColor="text1"/>
          <w:highlight w:val="green"/>
          <w:u w:val="single"/>
        </w:rPr>
        <w:t xml:space="preserve"> </w:t>
      </w:r>
      <w:r w:rsidRPr="00A90C78">
        <w:rPr>
          <w:color w:val="000000" w:themeColor="text1"/>
          <w:u w:val="single"/>
        </w:rPr>
        <w:t xml:space="preserve">to public health. It considers both past and current examples of efforts to </w:t>
      </w:r>
      <w:proofErr w:type="spellStart"/>
      <w:r w:rsidRPr="00A90C78">
        <w:rPr>
          <w:color w:val="000000" w:themeColor="text1"/>
          <w:u w:val="single"/>
        </w:rPr>
        <w:t>mobilise</w:t>
      </w:r>
      <w:proofErr w:type="spellEnd"/>
      <w:r w:rsidRPr="00A90C78">
        <w:rPr>
          <w:color w:val="000000" w:themeColor="text1"/>
          <w:u w:val="single"/>
        </w:rPr>
        <w:t xml:space="preserve"> pharmaceutical innovation in high commercial risk areas, including in the context of current efforts to respond to the COVID-19 pandemic</w:t>
      </w:r>
      <w:r w:rsidRPr="00A90C78">
        <w:rPr>
          <w:color w:val="000000" w:themeColor="text1"/>
          <w:sz w:val="16"/>
        </w:rPr>
        <w:t>.</w:t>
      </w:r>
    </w:p>
    <w:p w14:paraId="1F2B317A" w14:textId="77777777" w:rsidR="00A90C78" w:rsidRPr="00A90C78" w:rsidRDefault="00A90C78" w:rsidP="00A90C78">
      <w:pPr>
        <w:pStyle w:val="Heading4"/>
        <w:rPr>
          <w:color w:val="000000" w:themeColor="text1"/>
        </w:rPr>
      </w:pPr>
      <w:r w:rsidRPr="00A90C78">
        <w:rPr>
          <w:color w:val="000000" w:themeColor="text1"/>
        </w:rPr>
        <w:t xml:space="preserve">Bioterrorism causes </w:t>
      </w:r>
      <w:r w:rsidRPr="00A90C78">
        <w:rPr>
          <w:color w:val="000000" w:themeColor="text1"/>
          <w:u w:val="single"/>
        </w:rPr>
        <w:t>Extinction</w:t>
      </w:r>
      <w:r w:rsidRPr="00A90C78">
        <w:rPr>
          <w:color w:val="000000" w:themeColor="text1"/>
        </w:rPr>
        <w:t xml:space="preserve"> – overcomes any conventional defense.</w:t>
      </w:r>
    </w:p>
    <w:p w14:paraId="5715D0F6" w14:textId="77777777" w:rsidR="00A90C78" w:rsidRPr="00A90C78" w:rsidRDefault="00A90C78" w:rsidP="00A90C78">
      <w:pPr>
        <w:rPr>
          <w:color w:val="000000" w:themeColor="text1"/>
        </w:rPr>
      </w:pPr>
      <w:r w:rsidRPr="00A90C78">
        <w:rPr>
          <w:rStyle w:val="Style13ptBold"/>
          <w:color w:val="000000" w:themeColor="text1"/>
        </w:rPr>
        <w:t>Walsh 19</w:t>
      </w:r>
      <w:r w:rsidRPr="00A90C78">
        <w:rPr>
          <w:color w:val="000000" w:themeColor="text1"/>
        </w:rPr>
        <w:t xml:space="preserve">, Bryan. End Times: A Brief Guide to the End of the World. Hachette Books, 2019. (Future Correspondent for </w:t>
      </w:r>
      <w:proofErr w:type="spellStart"/>
      <w:r w:rsidRPr="00A90C78">
        <w:rPr>
          <w:color w:val="000000" w:themeColor="text1"/>
        </w:rPr>
        <w:t>Axios</w:t>
      </w:r>
      <w:proofErr w:type="spellEnd"/>
      <w:r w:rsidRPr="00A90C78">
        <w:rPr>
          <w:color w:val="000000" w:themeColor="text1"/>
        </w:rPr>
        <w:t xml:space="preserve">, Editor of the Science and Technology Publication </w:t>
      </w:r>
      <w:proofErr w:type="spellStart"/>
      <w:r w:rsidRPr="00A90C78">
        <w:rPr>
          <w:color w:val="000000" w:themeColor="text1"/>
        </w:rPr>
        <w:t>OneZero</w:t>
      </w:r>
      <w:proofErr w:type="spellEnd"/>
      <w:r w:rsidRPr="00A90C78">
        <w:rPr>
          <w:color w:val="000000" w:themeColor="text1"/>
        </w:rPr>
        <w:t xml:space="preserve">, Former Senior and International Editor at Time Magazine, BA from Princeton University)//Elmer </w:t>
      </w:r>
    </w:p>
    <w:p w14:paraId="7AFE5DAE" w14:textId="77777777" w:rsidR="00A90C78" w:rsidRPr="00A90C78" w:rsidRDefault="00A90C78" w:rsidP="00A90C78">
      <w:pPr>
        <w:rPr>
          <w:color w:val="000000" w:themeColor="text1"/>
          <w:u w:val="single"/>
        </w:rPr>
      </w:pPr>
      <w:r w:rsidRPr="00A90C78">
        <w:rPr>
          <w:color w:val="000000" w:themeColor="text1"/>
          <w:sz w:val="16"/>
        </w:rPr>
        <w:t xml:space="preserve">I’ve lived through disease outbreaks, and in the previous chapter I showed just how unprepared we are to face a widespread pandemic of flu or another new pathogen like SARS. But </w:t>
      </w:r>
      <w:r w:rsidRPr="00A90C78">
        <w:rPr>
          <w:rStyle w:val="StyleUnderline"/>
          <w:color w:val="000000" w:themeColor="text1"/>
          <w:sz w:val="24"/>
        </w:rPr>
        <w:t xml:space="preserve">a </w:t>
      </w:r>
      <w:r w:rsidRPr="00A90C78">
        <w:rPr>
          <w:rStyle w:val="Emphasis"/>
          <w:color w:val="000000" w:themeColor="text1"/>
          <w:sz w:val="24"/>
          <w:highlight w:val="green"/>
        </w:rPr>
        <w:t>deliberate</w:t>
      </w:r>
      <w:r w:rsidRPr="00A90C78">
        <w:rPr>
          <w:rStyle w:val="StyleUnderline"/>
          <w:color w:val="000000" w:themeColor="text1"/>
          <w:sz w:val="24"/>
          <w:highlight w:val="green"/>
        </w:rPr>
        <w:t xml:space="preserve"> outbreak</w:t>
      </w:r>
      <w:r w:rsidRPr="00A90C78">
        <w:rPr>
          <w:rStyle w:val="StyleUnderline"/>
          <w:color w:val="000000" w:themeColor="text1"/>
          <w:sz w:val="24"/>
        </w:rPr>
        <w:t xml:space="preserve"> caused </w:t>
      </w:r>
      <w:r w:rsidRPr="00A90C78">
        <w:rPr>
          <w:rStyle w:val="StyleUnderline"/>
          <w:color w:val="000000" w:themeColor="text1"/>
          <w:sz w:val="24"/>
          <w:highlight w:val="green"/>
        </w:rPr>
        <w:t xml:space="preserve">by an </w:t>
      </w:r>
      <w:r w:rsidRPr="00A90C78">
        <w:rPr>
          <w:rStyle w:val="Emphasis"/>
          <w:color w:val="000000" w:themeColor="text1"/>
          <w:sz w:val="24"/>
          <w:highlight w:val="green"/>
        </w:rPr>
        <w:t>engineered</w:t>
      </w:r>
      <w:r w:rsidRPr="00A90C78">
        <w:rPr>
          <w:rStyle w:val="StyleUnderline"/>
          <w:color w:val="000000" w:themeColor="text1"/>
          <w:sz w:val="24"/>
          <w:highlight w:val="green"/>
        </w:rPr>
        <w:t xml:space="preserve"> pathogen</w:t>
      </w:r>
      <w:r w:rsidRPr="00A90C78">
        <w:rPr>
          <w:rStyle w:val="StyleUnderline"/>
          <w:color w:val="000000" w:themeColor="text1"/>
          <w:sz w:val="24"/>
        </w:rPr>
        <w:t xml:space="preserve"> would be </w:t>
      </w:r>
      <w:r w:rsidRPr="00A90C78">
        <w:rPr>
          <w:rStyle w:val="Emphasis"/>
          <w:color w:val="000000" w:themeColor="text1"/>
          <w:sz w:val="24"/>
        </w:rPr>
        <w:t>far worse</w:t>
      </w:r>
      <w:r w:rsidRPr="00A90C78">
        <w:rPr>
          <w:color w:val="000000" w:themeColor="text1"/>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A90C78">
        <w:rPr>
          <w:color w:val="000000" w:themeColor="text1"/>
          <w:u w:val="single"/>
        </w:rPr>
        <w:t xml:space="preserve">To that dire list add the </w:t>
      </w:r>
      <w:r w:rsidRPr="00A90C78">
        <w:rPr>
          <w:rStyle w:val="StyleUnderline"/>
          <w:color w:val="000000" w:themeColor="text1"/>
          <w:sz w:val="24"/>
        </w:rPr>
        <w:t>terror</w:t>
      </w:r>
      <w:r w:rsidRPr="00A90C78">
        <w:rPr>
          <w:color w:val="000000" w:themeColor="text1"/>
          <w:u w:val="single"/>
        </w:rPr>
        <w:t xml:space="preserve"> that </w:t>
      </w:r>
      <w:r w:rsidRPr="00A90C78">
        <w:rPr>
          <w:rStyle w:val="StyleUnderline"/>
          <w:color w:val="000000" w:themeColor="text1"/>
          <w:sz w:val="24"/>
        </w:rPr>
        <w:t xml:space="preserve">would </w:t>
      </w:r>
      <w:r w:rsidRPr="00A90C78">
        <w:rPr>
          <w:rStyle w:val="Emphasis"/>
          <w:color w:val="000000" w:themeColor="text1"/>
          <w:sz w:val="24"/>
          <w:highlight w:val="green"/>
        </w:rPr>
        <w:t>spread</w:t>
      </w:r>
      <w:r w:rsidRPr="00A90C78">
        <w:rPr>
          <w:color w:val="000000" w:themeColor="text1"/>
          <w:u w:val="single"/>
        </w:rPr>
        <w:t xml:space="preserve"> once it became clear that the death and disease in our midst was not the random work of nature, but a deliberate act of malice</w:t>
      </w:r>
      <w:r w:rsidRPr="00A90C78">
        <w:rPr>
          <w:color w:val="000000" w:themeColor="text1"/>
          <w:sz w:val="16"/>
        </w:rPr>
        <w:t xml:space="preserve">. We’re scared of disease outbreaks and we’re scared of terrorism—put them together and you have </w:t>
      </w:r>
      <w:r w:rsidRPr="00A90C78">
        <w:rPr>
          <w:rStyle w:val="StyleUnderline"/>
          <w:color w:val="000000" w:themeColor="text1"/>
          <w:sz w:val="24"/>
        </w:rPr>
        <w:t xml:space="preserve">a formula for </w:t>
      </w:r>
      <w:r w:rsidRPr="00A90C78">
        <w:rPr>
          <w:rStyle w:val="Emphasis"/>
          <w:color w:val="000000" w:themeColor="text1"/>
          <w:sz w:val="24"/>
          <w:highlight w:val="green"/>
        </w:rPr>
        <w:t>chaos</w:t>
      </w:r>
      <w:r w:rsidRPr="00A90C78">
        <w:rPr>
          <w:color w:val="000000" w:themeColor="text1"/>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A90C78">
        <w:rPr>
          <w:rStyle w:val="StyleUnderline"/>
          <w:color w:val="000000" w:themeColor="text1"/>
          <w:sz w:val="24"/>
        </w:rPr>
        <w:t>a virus engineered in a lab to break</w:t>
      </w:r>
      <w:r w:rsidRPr="00A90C78">
        <w:rPr>
          <w:color w:val="000000" w:themeColor="text1"/>
          <w:sz w:val="16"/>
        </w:rPr>
        <w:t xml:space="preserve"> those </w:t>
      </w:r>
      <w:r w:rsidRPr="00A90C78">
        <w:rPr>
          <w:rStyle w:val="StyleUnderline"/>
          <w:color w:val="000000" w:themeColor="text1"/>
          <w:sz w:val="24"/>
        </w:rPr>
        <w:t xml:space="preserve">laws could </w:t>
      </w:r>
      <w:r w:rsidRPr="00A90C78">
        <w:rPr>
          <w:rStyle w:val="Emphasis"/>
          <w:color w:val="000000" w:themeColor="text1"/>
          <w:sz w:val="24"/>
        </w:rPr>
        <w:t xml:space="preserve">spread </w:t>
      </w:r>
      <w:r w:rsidRPr="00A90C78">
        <w:rPr>
          <w:rStyle w:val="Emphasis"/>
          <w:color w:val="000000" w:themeColor="text1"/>
          <w:sz w:val="24"/>
          <w:highlight w:val="green"/>
        </w:rPr>
        <w:t>fast</w:t>
      </w:r>
      <w:r w:rsidRPr="00A90C78">
        <w:rPr>
          <w:rStyle w:val="Emphasis"/>
          <w:color w:val="000000" w:themeColor="text1"/>
          <w:sz w:val="24"/>
        </w:rPr>
        <w:t>er</w:t>
      </w:r>
      <w:r w:rsidRPr="00A90C78">
        <w:rPr>
          <w:rStyle w:val="StyleUnderline"/>
          <w:color w:val="000000" w:themeColor="text1"/>
          <w:sz w:val="24"/>
        </w:rPr>
        <w:t xml:space="preserve"> </w:t>
      </w:r>
      <w:r w:rsidRPr="00A90C78">
        <w:rPr>
          <w:rStyle w:val="StyleUnderline"/>
          <w:color w:val="000000" w:themeColor="text1"/>
          <w:sz w:val="24"/>
          <w:highlight w:val="green"/>
        </w:rPr>
        <w:t xml:space="preserve">and </w:t>
      </w:r>
      <w:r w:rsidRPr="00A90C78">
        <w:rPr>
          <w:rStyle w:val="Emphasis"/>
          <w:color w:val="000000" w:themeColor="text1"/>
          <w:sz w:val="24"/>
          <w:highlight w:val="green"/>
        </w:rPr>
        <w:t>kill quicker</w:t>
      </w:r>
      <w:r w:rsidRPr="00A90C78">
        <w:rPr>
          <w:rStyle w:val="StyleUnderline"/>
          <w:color w:val="000000" w:themeColor="text1"/>
          <w:sz w:val="24"/>
          <w:highlight w:val="green"/>
        </w:rPr>
        <w:t xml:space="preserve"> than </w:t>
      </w:r>
      <w:r w:rsidRPr="00A90C78">
        <w:rPr>
          <w:rStyle w:val="Emphasis"/>
          <w:color w:val="000000" w:themeColor="text1"/>
          <w:sz w:val="24"/>
          <w:highlight w:val="green"/>
        </w:rPr>
        <w:t>anything</w:t>
      </w:r>
      <w:r w:rsidRPr="00A90C78">
        <w:rPr>
          <w:rStyle w:val="StyleUnderline"/>
          <w:color w:val="000000" w:themeColor="text1"/>
          <w:sz w:val="24"/>
        </w:rPr>
        <w:t xml:space="preserve"> that would emerge out of nature. It can be designed to </w:t>
      </w:r>
      <w:r w:rsidRPr="00A90C78">
        <w:rPr>
          <w:rStyle w:val="Emphasis"/>
          <w:color w:val="000000" w:themeColor="text1"/>
          <w:sz w:val="24"/>
          <w:highlight w:val="green"/>
        </w:rPr>
        <w:t>evade</w:t>
      </w:r>
      <w:r w:rsidRPr="00A90C78">
        <w:rPr>
          <w:rStyle w:val="Emphasis"/>
          <w:color w:val="000000" w:themeColor="text1"/>
          <w:sz w:val="24"/>
        </w:rPr>
        <w:t xml:space="preserve"> medical </w:t>
      </w:r>
      <w:r w:rsidRPr="00A90C78">
        <w:rPr>
          <w:rStyle w:val="Emphasis"/>
          <w:color w:val="000000" w:themeColor="text1"/>
          <w:sz w:val="24"/>
          <w:highlight w:val="green"/>
          <w:bdr w:val="single" w:sz="4" w:space="0" w:color="auto"/>
        </w:rPr>
        <w:t>countermeasures</w:t>
      </w:r>
      <w:r w:rsidRPr="00A90C78">
        <w:rPr>
          <w:rStyle w:val="StyleUnderline"/>
          <w:color w:val="000000" w:themeColor="text1"/>
          <w:sz w:val="24"/>
        </w:rPr>
        <w:t xml:space="preserve">, frustrating doctors’ attempts to diagnose cases and treat patients. If health officials manage to stamp out the outbreak, it could be </w:t>
      </w:r>
      <w:r w:rsidRPr="00A90C78">
        <w:rPr>
          <w:rStyle w:val="Emphasis"/>
          <w:color w:val="000000" w:themeColor="text1"/>
          <w:sz w:val="24"/>
          <w:highlight w:val="green"/>
        </w:rPr>
        <w:t>reintroduced</w:t>
      </w:r>
      <w:r w:rsidRPr="00A90C78">
        <w:rPr>
          <w:rStyle w:val="StyleUnderline"/>
          <w:color w:val="000000" w:themeColor="text1"/>
          <w:sz w:val="24"/>
        </w:rPr>
        <w:t xml:space="preserve"> into the public </w:t>
      </w:r>
      <w:r w:rsidRPr="00A90C78">
        <w:rPr>
          <w:rStyle w:val="StyleUnderline"/>
          <w:color w:val="000000" w:themeColor="text1"/>
          <w:sz w:val="24"/>
          <w:highlight w:val="green"/>
          <w:bdr w:val="single" w:sz="4" w:space="0" w:color="auto"/>
        </w:rPr>
        <w:t>again and again</w:t>
      </w:r>
      <w:r w:rsidRPr="00A90C78">
        <w:rPr>
          <w:rStyle w:val="StyleUnderline"/>
          <w:color w:val="000000" w:themeColor="text1"/>
          <w:sz w:val="24"/>
          <w:bdr w:val="single" w:sz="4" w:space="0" w:color="auto"/>
        </w:rPr>
        <w:t>.</w:t>
      </w:r>
      <w:r w:rsidRPr="00A90C78">
        <w:rPr>
          <w:rStyle w:val="StyleUnderline"/>
          <w:color w:val="000000" w:themeColor="text1"/>
          <w:sz w:val="24"/>
        </w:rPr>
        <w:t xml:space="preserve"> It could, </w:t>
      </w:r>
      <w:r w:rsidRPr="00A90C78">
        <w:rPr>
          <w:rStyle w:val="StyleUnderline"/>
          <w:color w:val="000000" w:themeColor="text1"/>
          <w:sz w:val="24"/>
          <w:highlight w:val="green"/>
        </w:rPr>
        <w:t xml:space="preserve">with the right </w:t>
      </w:r>
      <w:r w:rsidRPr="00A90C78">
        <w:rPr>
          <w:rStyle w:val="StyleUnderline"/>
          <w:color w:val="000000" w:themeColor="text1"/>
          <w:sz w:val="24"/>
        </w:rPr>
        <w:t xml:space="preserve">mix of </w:t>
      </w:r>
      <w:r w:rsidRPr="00A90C78">
        <w:rPr>
          <w:rStyle w:val="StyleUnderline"/>
          <w:color w:val="000000" w:themeColor="text1"/>
          <w:sz w:val="24"/>
          <w:highlight w:val="green"/>
        </w:rPr>
        <w:t>genetic traits</w:t>
      </w:r>
      <w:r w:rsidRPr="00A90C78">
        <w:rPr>
          <w:rStyle w:val="StyleUnderline"/>
          <w:color w:val="000000" w:themeColor="text1"/>
          <w:sz w:val="24"/>
        </w:rPr>
        <w:t xml:space="preserve">, even </w:t>
      </w:r>
      <w:r w:rsidRPr="00A90C78">
        <w:rPr>
          <w:rStyle w:val="Emphasis"/>
          <w:color w:val="000000" w:themeColor="text1"/>
          <w:sz w:val="24"/>
          <w:highlight w:val="green"/>
        </w:rPr>
        <w:lastRenderedPageBreak/>
        <w:t>wipe us off the planet</w:t>
      </w:r>
      <w:r w:rsidRPr="00A90C78">
        <w:rPr>
          <w:rStyle w:val="StyleUnderline"/>
          <w:color w:val="000000" w:themeColor="text1"/>
          <w:sz w:val="24"/>
        </w:rPr>
        <w:t xml:space="preserve">, making engineered viruses </w:t>
      </w:r>
      <w:r w:rsidRPr="00A90C78">
        <w:rPr>
          <w:rStyle w:val="StyleUnderline"/>
          <w:color w:val="000000" w:themeColor="text1"/>
          <w:sz w:val="24"/>
          <w:highlight w:val="green"/>
        </w:rPr>
        <w:t>a</w:t>
      </w:r>
      <w:r w:rsidRPr="00A90C78">
        <w:rPr>
          <w:rStyle w:val="StyleUnderline"/>
          <w:color w:val="000000" w:themeColor="text1"/>
          <w:sz w:val="24"/>
        </w:rPr>
        <w:t xml:space="preserve"> </w:t>
      </w:r>
      <w:r w:rsidRPr="00A90C78">
        <w:rPr>
          <w:rStyle w:val="Emphasis"/>
          <w:color w:val="000000" w:themeColor="text1"/>
          <w:sz w:val="24"/>
        </w:rPr>
        <w:t xml:space="preserve">genuine </w:t>
      </w:r>
      <w:r w:rsidRPr="00A90C78">
        <w:rPr>
          <w:rStyle w:val="Emphasis"/>
          <w:color w:val="000000" w:themeColor="text1"/>
          <w:sz w:val="24"/>
          <w:highlight w:val="green"/>
        </w:rPr>
        <w:t>existential threat</w:t>
      </w:r>
      <w:r w:rsidRPr="00A90C78">
        <w:rPr>
          <w:rStyle w:val="StyleUnderline"/>
          <w:color w:val="000000" w:themeColor="text1"/>
          <w:sz w:val="24"/>
        </w:rPr>
        <w:t>.</w:t>
      </w:r>
      <w:r w:rsidRPr="00A90C78">
        <w:rPr>
          <w:color w:val="000000" w:themeColor="text1"/>
          <w:sz w:val="16"/>
        </w:rPr>
        <w:t xml:space="preserve"> </w:t>
      </w:r>
      <w:r w:rsidRPr="00A90C78">
        <w:rPr>
          <w:rStyle w:val="StyleUnderline"/>
          <w:color w:val="000000" w:themeColor="text1"/>
          <w:sz w:val="24"/>
        </w:rPr>
        <w:t>And</w:t>
      </w:r>
      <w:r w:rsidRPr="00A90C78">
        <w:rPr>
          <w:color w:val="000000" w:themeColor="text1"/>
          <w:sz w:val="16"/>
        </w:rPr>
        <w:t xml:space="preserve"> such </w:t>
      </w:r>
      <w:r w:rsidRPr="00A90C78">
        <w:rPr>
          <w:rStyle w:val="StyleUnderline"/>
          <w:color w:val="000000" w:themeColor="text1"/>
          <w:sz w:val="24"/>
        </w:rPr>
        <w:t xml:space="preserve">an </w:t>
      </w:r>
      <w:r w:rsidRPr="00A90C78">
        <w:rPr>
          <w:rStyle w:val="StyleUnderline"/>
          <w:color w:val="000000" w:themeColor="text1"/>
          <w:sz w:val="24"/>
          <w:highlight w:val="green"/>
        </w:rPr>
        <w:t>attack</w:t>
      </w:r>
      <w:r w:rsidRPr="00A90C78">
        <w:rPr>
          <w:rStyle w:val="StyleUnderline"/>
          <w:color w:val="000000" w:themeColor="text1"/>
          <w:sz w:val="24"/>
        </w:rPr>
        <w:t xml:space="preserve"> may </w:t>
      </w:r>
      <w:r w:rsidRPr="00A90C78">
        <w:rPr>
          <w:rStyle w:val="Emphasis"/>
          <w:color w:val="000000" w:themeColor="text1"/>
          <w:sz w:val="24"/>
          <w:highlight w:val="green"/>
        </w:rPr>
        <w:t>not</w:t>
      </w:r>
      <w:r w:rsidRPr="00A90C78">
        <w:rPr>
          <w:rStyle w:val="Emphasis"/>
          <w:color w:val="000000" w:themeColor="text1"/>
          <w:sz w:val="24"/>
        </w:rPr>
        <w:t xml:space="preserve"> even be that </w:t>
      </w:r>
      <w:r w:rsidRPr="00A90C78">
        <w:rPr>
          <w:rStyle w:val="Emphasis"/>
          <w:color w:val="000000" w:themeColor="text1"/>
          <w:sz w:val="24"/>
          <w:highlight w:val="green"/>
        </w:rPr>
        <w:t>difficult</w:t>
      </w:r>
      <w:r w:rsidRPr="00A90C78">
        <w:rPr>
          <w:rStyle w:val="StyleUnderline"/>
          <w:color w:val="000000" w:themeColor="text1"/>
          <w:sz w:val="24"/>
        </w:rPr>
        <w:t xml:space="preserve"> to carry out. Thanks to </w:t>
      </w:r>
      <w:r w:rsidRPr="00A90C78">
        <w:rPr>
          <w:rStyle w:val="StyleUnderline"/>
          <w:color w:val="000000" w:themeColor="text1"/>
          <w:sz w:val="24"/>
          <w:highlight w:val="green"/>
        </w:rPr>
        <w:t>advances</w:t>
      </w:r>
      <w:r w:rsidRPr="00A90C78">
        <w:rPr>
          <w:rStyle w:val="StyleUnderline"/>
          <w:color w:val="000000" w:themeColor="text1"/>
          <w:sz w:val="24"/>
        </w:rPr>
        <w:t xml:space="preserve"> in </w:t>
      </w:r>
      <w:r w:rsidRPr="00A90C78">
        <w:rPr>
          <w:rStyle w:val="Emphasis"/>
          <w:color w:val="000000" w:themeColor="text1"/>
          <w:sz w:val="24"/>
        </w:rPr>
        <w:t>biotech</w:t>
      </w:r>
      <w:r w:rsidRPr="00A90C78">
        <w:rPr>
          <w:color w:val="000000" w:themeColor="text1"/>
          <w:sz w:val="16"/>
        </w:rPr>
        <w:t xml:space="preserve">nology </w:t>
      </w:r>
      <w:r w:rsidRPr="00A90C78">
        <w:rPr>
          <w:rStyle w:val="StyleUnderline"/>
          <w:color w:val="000000" w:themeColor="text1"/>
          <w:sz w:val="24"/>
        </w:rPr>
        <w:t xml:space="preserve">that have </w:t>
      </w:r>
      <w:r w:rsidRPr="00A90C78">
        <w:rPr>
          <w:rStyle w:val="Emphasis"/>
          <w:color w:val="000000" w:themeColor="text1"/>
          <w:sz w:val="24"/>
        </w:rPr>
        <w:t xml:space="preserve">rapidly </w:t>
      </w:r>
      <w:r w:rsidRPr="00A90C78">
        <w:rPr>
          <w:rStyle w:val="Emphasis"/>
          <w:color w:val="000000" w:themeColor="text1"/>
          <w:sz w:val="24"/>
          <w:highlight w:val="green"/>
        </w:rPr>
        <w:t>reduced</w:t>
      </w:r>
      <w:r w:rsidRPr="00A90C78">
        <w:rPr>
          <w:rStyle w:val="StyleUnderline"/>
          <w:color w:val="000000" w:themeColor="text1"/>
          <w:sz w:val="24"/>
        </w:rPr>
        <w:t xml:space="preserve"> the </w:t>
      </w:r>
      <w:r w:rsidRPr="00A90C78">
        <w:rPr>
          <w:rStyle w:val="Emphasis"/>
          <w:color w:val="000000" w:themeColor="text1"/>
          <w:sz w:val="24"/>
          <w:highlight w:val="green"/>
        </w:rPr>
        <w:t>skill</w:t>
      </w:r>
      <w:r w:rsidRPr="00A90C78">
        <w:rPr>
          <w:rStyle w:val="Emphasis"/>
          <w:color w:val="000000" w:themeColor="text1"/>
          <w:sz w:val="24"/>
        </w:rPr>
        <w:t xml:space="preserve"> level</w:t>
      </w:r>
      <w:r w:rsidRPr="00A90C78">
        <w:rPr>
          <w:rStyle w:val="StyleUnderline"/>
          <w:color w:val="000000" w:themeColor="text1"/>
          <w:sz w:val="24"/>
        </w:rPr>
        <w:t xml:space="preserve"> </w:t>
      </w:r>
      <w:r w:rsidRPr="00A90C78">
        <w:rPr>
          <w:rStyle w:val="StyleUnderline"/>
          <w:color w:val="000000" w:themeColor="text1"/>
          <w:sz w:val="24"/>
          <w:highlight w:val="green"/>
        </w:rPr>
        <w:t xml:space="preserve">and </w:t>
      </w:r>
      <w:r w:rsidRPr="00A90C78">
        <w:rPr>
          <w:rStyle w:val="Emphasis"/>
          <w:color w:val="000000" w:themeColor="text1"/>
          <w:sz w:val="24"/>
          <w:highlight w:val="green"/>
        </w:rPr>
        <w:t>funding</w:t>
      </w:r>
      <w:r w:rsidRPr="00A90C78">
        <w:rPr>
          <w:rStyle w:val="StyleUnderline"/>
          <w:color w:val="000000" w:themeColor="text1"/>
          <w:sz w:val="24"/>
          <w:highlight w:val="green"/>
        </w:rPr>
        <w:t xml:space="preserve"> needed to</w:t>
      </w:r>
      <w:r w:rsidRPr="00A90C78">
        <w:rPr>
          <w:rStyle w:val="StyleUnderline"/>
          <w:color w:val="000000" w:themeColor="text1"/>
          <w:sz w:val="24"/>
        </w:rPr>
        <w:t xml:space="preserve"> perform </w:t>
      </w:r>
      <w:r w:rsidRPr="00A90C78">
        <w:rPr>
          <w:rStyle w:val="Emphasis"/>
          <w:color w:val="000000" w:themeColor="text1"/>
          <w:sz w:val="24"/>
          <w:highlight w:val="green"/>
        </w:rPr>
        <w:t>gene editi</w:t>
      </w:r>
      <w:r w:rsidRPr="00A90C78">
        <w:rPr>
          <w:rStyle w:val="StyleUnderline"/>
          <w:color w:val="000000" w:themeColor="text1"/>
          <w:sz w:val="24"/>
        </w:rPr>
        <w:t xml:space="preserve">ng </w:t>
      </w:r>
      <w:r w:rsidRPr="00A90C78">
        <w:rPr>
          <w:rStyle w:val="StyleUnderline"/>
          <w:color w:val="000000" w:themeColor="text1"/>
          <w:sz w:val="24"/>
          <w:highlight w:val="green"/>
        </w:rPr>
        <w:t xml:space="preserve">and </w:t>
      </w:r>
      <w:r w:rsidRPr="00A90C78">
        <w:rPr>
          <w:rStyle w:val="Emphasis"/>
          <w:color w:val="000000" w:themeColor="text1"/>
          <w:sz w:val="24"/>
          <w:highlight w:val="green"/>
        </w:rPr>
        <w:t>engineer</w:t>
      </w:r>
      <w:r w:rsidRPr="00A90C78">
        <w:rPr>
          <w:rStyle w:val="StyleUnderline"/>
          <w:color w:val="000000" w:themeColor="text1"/>
          <w:sz w:val="24"/>
        </w:rPr>
        <w:t>ing</w:t>
      </w:r>
      <w:r w:rsidRPr="00A90C78">
        <w:rPr>
          <w:color w:val="000000" w:themeColor="text1"/>
          <w:sz w:val="16"/>
        </w:rPr>
        <w:t xml:space="preserve">, what might have once required the </w:t>
      </w:r>
      <w:r w:rsidRPr="00A90C78">
        <w:rPr>
          <w:rStyle w:val="StyleUnderline"/>
          <w:color w:val="000000" w:themeColor="text1"/>
          <w:sz w:val="24"/>
        </w:rPr>
        <w:t>work</w:t>
      </w:r>
      <w:r w:rsidRPr="00A90C78">
        <w:rPr>
          <w:color w:val="000000" w:themeColor="text1"/>
          <w:sz w:val="16"/>
        </w:rPr>
        <w:t xml:space="preserve"> of an army of virologists employed by a nation-state </w:t>
      </w:r>
      <w:r w:rsidRPr="00A90C78">
        <w:rPr>
          <w:rStyle w:val="StyleUnderline"/>
          <w:color w:val="000000" w:themeColor="text1"/>
          <w:sz w:val="24"/>
        </w:rPr>
        <w:t>could soon be done by</w:t>
      </w:r>
      <w:r w:rsidRPr="00A90C78">
        <w:rPr>
          <w:color w:val="000000" w:themeColor="text1"/>
          <w:sz w:val="16"/>
        </w:rPr>
        <w:t xml:space="preserve"> a handful of talented and trained </w:t>
      </w:r>
      <w:r w:rsidRPr="00A90C78">
        <w:rPr>
          <w:rStyle w:val="StyleUnderline"/>
          <w:color w:val="000000" w:themeColor="text1"/>
          <w:sz w:val="24"/>
        </w:rPr>
        <w:t>individuals</w:t>
      </w:r>
      <w:r w:rsidRPr="00A90C78">
        <w:rPr>
          <w:color w:val="000000" w:themeColor="text1"/>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A90C78">
        <w:rPr>
          <w:rStyle w:val="Emphasis"/>
          <w:color w:val="000000" w:themeColor="text1"/>
          <w:sz w:val="24"/>
        </w:rPr>
        <w:t>biotech</w:t>
      </w:r>
      <w:r w:rsidRPr="00A90C78">
        <w:rPr>
          <w:color w:val="000000" w:themeColor="text1"/>
          <w:sz w:val="16"/>
        </w:rPr>
        <w:t xml:space="preserve">nology </w:t>
      </w:r>
      <w:r w:rsidRPr="00A90C78">
        <w:rPr>
          <w:rStyle w:val="StyleUnderline"/>
          <w:color w:val="000000" w:themeColor="text1"/>
          <w:sz w:val="24"/>
        </w:rPr>
        <w:t>had rewritten what was possible in creating new weapons</w:t>
      </w:r>
      <w:r w:rsidRPr="00A90C78">
        <w:rPr>
          <w:color w:val="000000" w:themeColor="text1"/>
          <w:sz w:val="16"/>
        </w:rPr>
        <w:t xml:space="preserve">, while also increasing the range of people capable of carrying out such attacks.3 </w:t>
      </w:r>
      <w:r w:rsidRPr="00A90C78">
        <w:rPr>
          <w:color w:val="000000" w:themeColor="text1"/>
          <w:u w:val="single"/>
        </w:rPr>
        <w:t xml:space="preserve">That’s </w:t>
      </w:r>
      <w:r w:rsidRPr="00A90C78">
        <w:rPr>
          <w:rStyle w:val="StyleUnderline"/>
          <w:color w:val="000000" w:themeColor="text1"/>
          <w:sz w:val="24"/>
        </w:rPr>
        <w:t>a fatal combination</w:t>
      </w:r>
      <w:r w:rsidRPr="00A90C78">
        <w:rPr>
          <w:color w:val="000000" w:themeColor="text1"/>
          <w:u w:val="single"/>
        </w:rPr>
        <w:t xml:space="preserve">, one </w:t>
      </w:r>
      <w:r w:rsidRPr="00A90C78">
        <w:rPr>
          <w:rStyle w:val="StyleUnderline"/>
          <w:color w:val="000000" w:themeColor="text1"/>
          <w:sz w:val="24"/>
        </w:rPr>
        <w:t>that</w:t>
      </w:r>
      <w:r w:rsidRPr="00A90C78">
        <w:rPr>
          <w:color w:val="000000" w:themeColor="text1"/>
          <w:u w:val="single"/>
        </w:rPr>
        <w:t xml:space="preserve"> plausibly </w:t>
      </w:r>
      <w:r w:rsidRPr="00A90C78">
        <w:rPr>
          <w:rStyle w:val="Emphasis"/>
          <w:color w:val="000000" w:themeColor="text1"/>
          <w:sz w:val="24"/>
        </w:rPr>
        <w:t>threatens the future of humanity</w:t>
      </w:r>
      <w:r w:rsidRPr="00A90C78">
        <w:rPr>
          <w:rStyle w:val="StyleUnderline"/>
          <w:color w:val="000000" w:themeColor="text1"/>
          <w:sz w:val="24"/>
        </w:rPr>
        <w:t xml:space="preserve"> like </w:t>
      </w:r>
      <w:r w:rsidRPr="00A90C78">
        <w:rPr>
          <w:rStyle w:val="Emphasis"/>
          <w:color w:val="000000" w:themeColor="text1"/>
          <w:sz w:val="24"/>
        </w:rPr>
        <w:t>nothing else</w:t>
      </w:r>
      <w:r w:rsidRPr="00A90C78">
        <w:rPr>
          <w:color w:val="000000" w:themeColor="text1"/>
          <w:u w:val="single"/>
        </w:rPr>
        <w:t>. “</w:t>
      </w:r>
      <w:r w:rsidRPr="00A90C78">
        <w:rPr>
          <w:rStyle w:val="StyleUnderline"/>
          <w:color w:val="000000" w:themeColor="text1"/>
          <w:sz w:val="24"/>
        </w:rPr>
        <w:t xml:space="preserve">The </w:t>
      </w:r>
      <w:r w:rsidRPr="00A90C78">
        <w:rPr>
          <w:rStyle w:val="Emphasis"/>
          <w:color w:val="000000" w:themeColor="text1"/>
          <w:sz w:val="24"/>
        </w:rPr>
        <w:t xml:space="preserve">existential </w:t>
      </w:r>
      <w:r w:rsidRPr="00A90C78">
        <w:rPr>
          <w:rStyle w:val="Emphasis"/>
          <w:color w:val="000000" w:themeColor="text1"/>
          <w:sz w:val="24"/>
          <w:highlight w:val="green"/>
        </w:rPr>
        <w:t>threat</w:t>
      </w:r>
      <w:r w:rsidRPr="00A90C78">
        <w:rPr>
          <w:rStyle w:val="StyleUnderline"/>
          <w:color w:val="000000" w:themeColor="text1"/>
          <w:sz w:val="24"/>
        </w:rPr>
        <w:t xml:space="preserve"> that would be </w:t>
      </w:r>
      <w:r w:rsidRPr="00A90C78">
        <w:rPr>
          <w:rStyle w:val="Emphasis"/>
          <w:color w:val="000000" w:themeColor="text1"/>
          <w:sz w:val="24"/>
          <w:highlight w:val="green"/>
        </w:rPr>
        <w:t>most available</w:t>
      </w:r>
      <w:r w:rsidRPr="00A90C78">
        <w:rPr>
          <w:rStyle w:val="StyleUnderline"/>
          <w:color w:val="000000" w:themeColor="text1"/>
          <w:sz w:val="24"/>
        </w:rPr>
        <w:t xml:space="preserve"> for someone, if they felt like doing something, would be </w:t>
      </w:r>
      <w:r w:rsidRPr="00A90C78">
        <w:rPr>
          <w:rStyle w:val="StyleUnderline"/>
          <w:color w:val="000000" w:themeColor="text1"/>
          <w:sz w:val="24"/>
          <w:highlight w:val="green"/>
        </w:rPr>
        <w:t xml:space="preserve">a </w:t>
      </w:r>
      <w:r w:rsidRPr="00A90C78">
        <w:rPr>
          <w:rStyle w:val="Emphasis"/>
          <w:color w:val="000000" w:themeColor="text1"/>
          <w:sz w:val="24"/>
          <w:highlight w:val="green"/>
        </w:rPr>
        <w:t>bioweapon</w:t>
      </w:r>
      <w:r w:rsidRPr="00A90C78">
        <w:rPr>
          <w:color w:val="000000" w:themeColor="text1"/>
          <w:u w:val="single"/>
        </w:rPr>
        <w:t xml:space="preserve">,” said Eric </w:t>
      </w:r>
      <w:proofErr w:type="spellStart"/>
      <w:r w:rsidRPr="00A90C78">
        <w:rPr>
          <w:color w:val="000000" w:themeColor="text1"/>
          <w:u w:val="single"/>
        </w:rPr>
        <w:t>Klien</w:t>
      </w:r>
      <w:proofErr w:type="spellEnd"/>
      <w:r w:rsidRPr="00A90C78">
        <w:rPr>
          <w:color w:val="000000" w:themeColor="text1"/>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A90C78">
        <w:rPr>
          <w:rStyle w:val="StyleUnderline"/>
          <w:color w:val="000000" w:themeColor="text1"/>
          <w:sz w:val="24"/>
        </w:rPr>
        <w:t>There are</w:t>
      </w:r>
      <w:r w:rsidRPr="00A90C78">
        <w:rPr>
          <w:color w:val="000000" w:themeColor="text1"/>
          <w:u w:val="single"/>
        </w:rPr>
        <w:t xml:space="preserve"> </w:t>
      </w:r>
      <w:r w:rsidRPr="00A90C78">
        <w:rPr>
          <w:color w:val="000000" w:themeColor="text1"/>
          <w:highlight w:val="green"/>
          <w:u w:val="single"/>
        </w:rPr>
        <w:t xml:space="preserve">probably </w:t>
      </w:r>
      <w:r w:rsidRPr="00A90C78">
        <w:rPr>
          <w:rStyle w:val="StyleUnderline"/>
          <w:color w:val="000000" w:themeColor="text1"/>
          <w:sz w:val="24"/>
          <w:highlight w:val="green"/>
        </w:rPr>
        <w:t>a million people</w:t>
      </w:r>
      <w:r w:rsidRPr="00A90C78">
        <w:rPr>
          <w:color w:val="000000" w:themeColor="text1"/>
          <w:u w:val="single"/>
        </w:rPr>
        <w:t xml:space="preserve"> currently on the planet </w:t>
      </w:r>
      <w:r w:rsidRPr="00A90C78">
        <w:rPr>
          <w:rStyle w:val="StyleUnderline"/>
          <w:color w:val="000000" w:themeColor="text1"/>
          <w:sz w:val="24"/>
          <w:highlight w:val="green"/>
        </w:rPr>
        <w:t xml:space="preserve">who </w:t>
      </w:r>
      <w:r w:rsidRPr="00A90C78">
        <w:rPr>
          <w:rStyle w:val="StyleUnderline"/>
          <w:color w:val="000000" w:themeColor="text1"/>
          <w:sz w:val="24"/>
        </w:rPr>
        <w:t xml:space="preserve">would </w:t>
      </w:r>
      <w:r w:rsidRPr="00A90C78">
        <w:rPr>
          <w:rStyle w:val="StyleUnderline"/>
          <w:color w:val="000000" w:themeColor="text1"/>
          <w:sz w:val="24"/>
          <w:highlight w:val="green"/>
        </w:rPr>
        <w:t xml:space="preserve">have the technical knowledge </w:t>
      </w:r>
      <w:r w:rsidRPr="00A90C78">
        <w:rPr>
          <w:rStyle w:val="StyleUnderline"/>
          <w:color w:val="000000" w:themeColor="text1"/>
          <w:sz w:val="24"/>
        </w:rPr>
        <w:t>to pull this off</w:t>
      </w:r>
      <w:r w:rsidRPr="00A90C78">
        <w:rPr>
          <w:color w:val="000000" w:themeColor="text1"/>
          <w:u w:val="single"/>
        </w:rPr>
        <w:t>. It’s actually surprising that it hasn’t happened yet.”</w:t>
      </w:r>
    </w:p>
    <w:p w14:paraId="0B5CE722" w14:textId="77777777" w:rsidR="00A90C78" w:rsidRPr="00A90C78" w:rsidRDefault="00A90C78" w:rsidP="00A90C78">
      <w:pPr>
        <w:pStyle w:val="Heading3"/>
        <w:rPr>
          <w:color w:val="000000" w:themeColor="text1"/>
        </w:rPr>
      </w:pPr>
      <w:r w:rsidRPr="00A90C78">
        <w:rPr>
          <w:color w:val="000000" w:themeColor="text1"/>
        </w:rPr>
        <w:lastRenderedPageBreak/>
        <w:t>1AC: Plan</w:t>
      </w:r>
    </w:p>
    <w:p w14:paraId="061BADD7" w14:textId="77777777" w:rsidR="00A90C78" w:rsidRPr="00A90C78" w:rsidRDefault="00A90C78" w:rsidP="00A90C78">
      <w:pPr>
        <w:pStyle w:val="Heading4"/>
        <w:rPr>
          <w:color w:val="000000" w:themeColor="text1"/>
        </w:rPr>
      </w:pPr>
      <w:r w:rsidRPr="00A90C78">
        <w:rPr>
          <w:color w:val="000000" w:themeColor="text1"/>
        </w:rPr>
        <w:t>Plan – The member nations of the World Trade Organization ought to reduce intellectual property protections for medicines by implementing a one-and-done approach for patent and exclusivity protection.</w:t>
      </w:r>
    </w:p>
    <w:p w14:paraId="6EE8C434" w14:textId="77777777" w:rsidR="00A90C78" w:rsidRPr="00A90C78" w:rsidRDefault="00A90C78" w:rsidP="00A90C78">
      <w:pPr>
        <w:pStyle w:val="Heading4"/>
        <w:rPr>
          <w:color w:val="000000" w:themeColor="text1"/>
        </w:rPr>
      </w:pPr>
      <w:r w:rsidRPr="00A90C78">
        <w:rPr>
          <w:color w:val="000000" w:themeColor="text1"/>
        </w:rPr>
        <w:t xml:space="preserve">The Plan </w:t>
      </w:r>
      <w:r w:rsidRPr="00A90C78">
        <w:rPr>
          <w:color w:val="000000" w:themeColor="text1"/>
          <w:u w:val="single"/>
        </w:rPr>
        <w:t>solves Evergreening</w:t>
      </w:r>
      <w:r w:rsidRPr="00A90C78">
        <w:rPr>
          <w:color w:val="000000" w:themeColor="text1"/>
        </w:rPr>
        <w:t>.</w:t>
      </w:r>
    </w:p>
    <w:p w14:paraId="72BBFA72" w14:textId="77777777" w:rsidR="00A90C78" w:rsidRPr="00A90C78" w:rsidRDefault="00A90C78" w:rsidP="00A90C78">
      <w:pPr>
        <w:rPr>
          <w:color w:val="000000" w:themeColor="text1"/>
        </w:rPr>
      </w:pPr>
      <w:r w:rsidRPr="00A90C78">
        <w:rPr>
          <w:rStyle w:val="Style13ptBold"/>
          <w:color w:val="000000" w:themeColor="text1"/>
        </w:rPr>
        <w:t>Feldman 3</w:t>
      </w:r>
      <w:r w:rsidRPr="00A90C78">
        <w:rPr>
          <w:color w:val="000000" w:themeColor="text1"/>
        </w:rPr>
        <w:t xml:space="preserve"> Robin Feldman 2-11-2019 "‘One-and-done’ for new drugs could cut patent thickets and boost generic competition" </w:t>
      </w:r>
      <w:hyperlink r:id="rId21" w:history="1">
        <w:r w:rsidRPr="00A90C78">
          <w:rPr>
            <w:rStyle w:val="Hyperlink"/>
            <w:color w:val="000000" w:themeColor="text1"/>
          </w:rPr>
          <w:t>https://www.statnews.com/2019/02/11/drug-patent-protection-one-done/</w:t>
        </w:r>
      </w:hyperlink>
      <w:r w:rsidRPr="00A90C78">
        <w:rPr>
          <w:color w:val="000000" w:themeColor="text1"/>
        </w:rPr>
        <w:t xml:space="preserve"> (Arthur J. Goldberg Distinguished Professor of Law, Albert Abramson ’54 Distinguished Professor of Law Chair, and Director of the Center for Innovation)//</w:t>
      </w:r>
      <w:proofErr w:type="spellStart"/>
      <w:r w:rsidRPr="00A90C78">
        <w:rPr>
          <w:color w:val="000000" w:themeColor="text1"/>
        </w:rPr>
        <w:t>SidK</w:t>
      </w:r>
      <w:proofErr w:type="spellEnd"/>
      <w:r w:rsidRPr="00A90C78">
        <w:rPr>
          <w:color w:val="000000" w:themeColor="text1"/>
        </w:rPr>
        <w:t xml:space="preserve"> + Elmer </w:t>
      </w:r>
    </w:p>
    <w:p w14:paraId="3083D57C" w14:textId="77777777" w:rsidR="00A90C78" w:rsidRPr="00A90C78" w:rsidRDefault="00A90C78" w:rsidP="00A90C78">
      <w:pPr>
        <w:rPr>
          <w:color w:val="000000" w:themeColor="text1"/>
          <w:sz w:val="16"/>
        </w:rPr>
      </w:pPr>
      <w:r w:rsidRPr="00A90C78">
        <w:rPr>
          <w:color w:val="000000" w:themeColor="text1"/>
          <w:u w:val="single"/>
        </w:rPr>
        <w:t xml:space="preserve">I believe that </w:t>
      </w:r>
      <w:r w:rsidRPr="00A90C78">
        <w:rPr>
          <w:color w:val="000000" w:themeColor="text1"/>
          <w:highlight w:val="green"/>
          <w:u w:val="single"/>
        </w:rPr>
        <w:t xml:space="preserve">one period of protection </w:t>
      </w:r>
      <w:r w:rsidRPr="00A90C78">
        <w:rPr>
          <w:b/>
          <w:bCs/>
          <w:color w:val="000000" w:themeColor="text1"/>
          <w:highlight w:val="green"/>
          <w:u w:val="single"/>
          <w:bdr w:val="single" w:sz="4" w:space="0" w:color="auto"/>
        </w:rPr>
        <w:t>should be enough</w:t>
      </w:r>
      <w:r w:rsidRPr="00A90C78">
        <w:rPr>
          <w:color w:val="000000" w:themeColor="text1"/>
          <w:u w:val="single"/>
        </w:rPr>
        <w:t xml:space="preserve">. We should </w:t>
      </w:r>
      <w:r w:rsidRPr="00A90C78">
        <w:rPr>
          <w:color w:val="000000" w:themeColor="text1"/>
          <w:highlight w:val="green"/>
          <w:u w:val="single"/>
        </w:rPr>
        <w:t xml:space="preserve">make </w:t>
      </w:r>
      <w:r w:rsidRPr="00A90C78">
        <w:rPr>
          <w:color w:val="000000" w:themeColor="text1"/>
          <w:u w:val="single"/>
        </w:rPr>
        <w:t xml:space="preserve">the </w:t>
      </w:r>
      <w:r w:rsidRPr="00A90C78">
        <w:rPr>
          <w:color w:val="000000" w:themeColor="text1"/>
          <w:highlight w:val="green"/>
          <w:u w:val="single"/>
        </w:rPr>
        <w:t xml:space="preserve">legal changes </w:t>
      </w:r>
      <w:r w:rsidRPr="00A90C78">
        <w:rPr>
          <w:color w:val="000000" w:themeColor="text1"/>
          <w:u w:val="single"/>
        </w:rPr>
        <w:t xml:space="preserve">necessary </w:t>
      </w:r>
      <w:r w:rsidRPr="00A90C78">
        <w:rPr>
          <w:color w:val="000000" w:themeColor="text1"/>
          <w:highlight w:val="green"/>
          <w:u w:val="single"/>
        </w:rPr>
        <w:t xml:space="preserve">to prevent companies </w:t>
      </w:r>
      <w:r w:rsidRPr="00A90C78">
        <w:rPr>
          <w:b/>
          <w:bCs/>
          <w:color w:val="000000" w:themeColor="text1"/>
          <w:highlight w:val="green"/>
          <w:u w:val="single"/>
        </w:rPr>
        <w:t>from building patent walls</w:t>
      </w:r>
      <w:r w:rsidRPr="00A90C78">
        <w:rPr>
          <w:color w:val="000000" w:themeColor="text1"/>
          <w:highlight w:val="green"/>
          <w:u w:val="single"/>
        </w:rPr>
        <w:t xml:space="preserve"> </w:t>
      </w:r>
      <w:r w:rsidRPr="00A90C78">
        <w:rPr>
          <w:color w:val="000000" w:themeColor="text1"/>
          <w:u w:val="single"/>
        </w:rPr>
        <w:t xml:space="preserve">and piling up mountains of rights. This could be </w:t>
      </w:r>
      <w:r w:rsidRPr="00A90C78">
        <w:rPr>
          <w:color w:val="000000" w:themeColor="text1"/>
          <w:highlight w:val="green"/>
          <w:u w:val="single"/>
        </w:rPr>
        <w:t xml:space="preserve">accomplished </w:t>
      </w:r>
      <w:r w:rsidRPr="00A90C78">
        <w:rPr>
          <w:b/>
          <w:bCs/>
          <w:color w:val="000000" w:themeColor="text1"/>
          <w:highlight w:val="green"/>
          <w:u w:val="single"/>
          <w:bdr w:val="single" w:sz="4" w:space="0" w:color="auto"/>
        </w:rPr>
        <w:t>by a “one-and-done” approach</w:t>
      </w:r>
      <w:r w:rsidRPr="00A90C78">
        <w:rPr>
          <w:color w:val="000000" w:themeColor="text1"/>
          <w:highlight w:val="green"/>
          <w:u w:val="single"/>
        </w:rPr>
        <w:t xml:space="preserve"> </w:t>
      </w:r>
      <w:r w:rsidRPr="00A90C78">
        <w:rPr>
          <w:color w:val="000000" w:themeColor="text1"/>
          <w:u w:val="single"/>
        </w:rPr>
        <w:t>for patent protection. Under it, a drug would receive just one period of exclusivity, and no more</w:t>
      </w:r>
      <w:r w:rsidRPr="00A90C78">
        <w:rPr>
          <w:color w:val="000000" w:themeColor="text1"/>
          <w:sz w:val="16"/>
        </w:rPr>
        <w:t xml:space="preserve">. The choice of which “one” could be left entirely in the hands of the pharmaceutical company, with the election made when the FDA approves the drug. </w:t>
      </w:r>
      <w:r w:rsidRPr="00A90C78">
        <w:rPr>
          <w:color w:val="000000" w:themeColor="text1"/>
          <w:u w:val="single"/>
        </w:rPr>
        <w:t>Perhaps development of the drug went swiftly and smoothly, so the remaining life of one of the drug’s patents is of greatest value</w:t>
      </w:r>
      <w:r w:rsidRPr="00A90C78">
        <w:rPr>
          <w:color w:val="000000" w:themeColor="text1"/>
          <w:sz w:val="16"/>
        </w:rPr>
        <w:t xml:space="preserve">. Perhaps development languished, so designation as an orphan drug or some other benefit would bring greater reward. </w:t>
      </w:r>
      <w:r w:rsidRPr="00A90C78">
        <w:rPr>
          <w:color w:val="000000" w:themeColor="text1"/>
          <w:u w:val="single"/>
        </w:rPr>
        <w:t>The choice would be up to the company itself, based on its own calculation of the maximum benefit.</w:t>
      </w:r>
      <w:r w:rsidRPr="00A90C78">
        <w:rPr>
          <w:color w:val="000000" w:themeColor="text1"/>
          <w:sz w:val="16"/>
        </w:rPr>
        <w:t xml:space="preserve"> </w:t>
      </w:r>
      <w:r w:rsidRPr="00A90C78">
        <w:rPr>
          <w:color w:val="000000" w:themeColor="text1"/>
          <w:highlight w:val="green"/>
          <w:u w:val="single"/>
        </w:rPr>
        <w:t>The result</w:t>
      </w:r>
      <w:r w:rsidRPr="00A90C78">
        <w:rPr>
          <w:color w:val="000000" w:themeColor="text1"/>
          <w:u w:val="single"/>
        </w:rPr>
        <w:t xml:space="preserve">, however, </w:t>
      </w:r>
      <w:r w:rsidRPr="00A90C78">
        <w:rPr>
          <w:color w:val="000000" w:themeColor="text1"/>
          <w:highlight w:val="green"/>
          <w:u w:val="single"/>
        </w:rPr>
        <w:t xml:space="preserve">is that a </w:t>
      </w:r>
      <w:r w:rsidRPr="00A90C78">
        <w:rPr>
          <w:color w:val="000000" w:themeColor="text1"/>
          <w:u w:val="single"/>
        </w:rPr>
        <w:t xml:space="preserve">pharmaceutical </w:t>
      </w:r>
      <w:r w:rsidRPr="00A90C78">
        <w:rPr>
          <w:color w:val="000000" w:themeColor="text1"/>
          <w:highlight w:val="green"/>
          <w:u w:val="single"/>
        </w:rPr>
        <w:t xml:space="preserve">company chooses whether </w:t>
      </w:r>
      <w:r w:rsidRPr="00A90C78">
        <w:rPr>
          <w:color w:val="000000" w:themeColor="text1"/>
          <w:u w:val="single"/>
        </w:rPr>
        <w:t xml:space="preserve">its period of </w:t>
      </w:r>
      <w:r w:rsidRPr="00A90C78">
        <w:rPr>
          <w:color w:val="000000" w:themeColor="text1"/>
          <w:highlight w:val="green"/>
          <w:u w:val="single"/>
        </w:rPr>
        <w:t>exclusivity would be a patent</w:t>
      </w:r>
      <w:r w:rsidRPr="00A90C78">
        <w:rPr>
          <w:color w:val="000000" w:themeColor="text1"/>
          <w:u w:val="single"/>
        </w:rPr>
        <w:t xml:space="preserve">, an </w:t>
      </w:r>
      <w:r w:rsidRPr="00A90C78">
        <w:rPr>
          <w:color w:val="000000" w:themeColor="text1"/>
          <w:highlight w:val="green"/>
          <w:u w:val="single"/>
        </w:rPr>
        <w:t>orphan drug designation</w:t>
      </w:r>
      <w:r w:rsidRPr="00A90C78">
        <w:rPr>
          <w:color w:val="000000" w:themeColor="text1"/>
          <w:u w:val="single"/>
        </w:rPr>
        <w:t xml:space="preserve">, a period of </w:t>
      </w:r>
      <w:r w:rsidRPr="00A90C78">
        <w:rPr>
          <w:color w:val="000000" w:themeColor="text1"/>
          <w:highlight w:val="green"/>
          <w:u w:val="single"/>
        </w:rPr>
        <w:t xml:space="preserve">data exclusivity </w:t>
      </w:r>
      <w:r w:rsidRPr="00A90C78">
        <w:rPr>
          <w:color w:val="000000" w:themeColor="text1"/>
          <w:u w:val="single"/>
        </w:rPr>
        <w:t xml:space="preserve">(in which no generic is allowed to use the original drug’s safety and effectiveness data), or something else — </w:t>
      </w:r>
      <w:r w:rsidRPr="00A90C78">
        <w:rPr>
          <w:color w:val="000000" w:themeColor="text1"/>
          <w:highlight w:val="green"/>
          <w:u w:val="single"/>
        </w:rPr>
        <w:t xml:space="preserve">but </w:t>
      </w:r>
      <w:r w:rsidRPr="00A90C78">
        <w:rPr>
          <w:b/>
          <w:bCs/>
          <w:color w:val="000000" w:themeColor="text1"/>
          <w:highlight w:val="green"/>
          <w:u w:val="single"/>
        </w:rPr>
        <w:t xml:space="preserve">not all of the above </w:t>
      </w:r>
      <w:r w:rsidRPr="00A90C78">
        <w:rPr>
          <w:color w:val="000000" w:themeColor="text1"/>
          <w:u w:val="single"/>
        </w:rPr>
        <w:t>and more</w:t>
      </w:r>
      <w:r w:rsidRPr="00A90C78">
        <w:rPr>
          <w:color w:val="000000" w:themeColor="text1"/>
          <w:sz w:val="16"/>
        </w:rPr>
        <w:t xml:space="preserve">. Consider Suboxone, a combination of buprenorphine and naloxone for treating opioid addiction. </w:t>
      </w:r>
      <w:r w:rsidRPr="00A90C78">
        <w:rPr>
          <w:color w:val="000000" w:themeColor="text1"/>
          <w:u w:val="single"/>
        </w:rPr>
        <w:t>The drug’s maker has extended its protection cliff eight times, including obtaining an orphan drug designation, which is intended for drugs that serve only a small number of patients</w:t>
      </w:r>
      <w:r w:rsidRPr="00A90C78">
        <w:rPr>
          <w:color w:val="000000" w:themeColor="text1"/>
          <w:sz w:val="16"/>
        </w:rPr>
        <w:t xml:space="preserve">. The drug’s first period of exclusivity ended in 2005, but with the additions its protection now lasts until 2024. </w:t>
      </w:r>
      <w:r w:rsidRPr="00A90C78">
        <w:rPr>
          <w:color w:val="000000" w:themeColor="text1"/>
          <w:u w:val="single"/>
        </w:rPr>
        <w:t>That makes almost two additional decades in which the public has borne the burden of monopoly pricing, and access to the medicine may have been constrained</w:t>
      </w:r>
      <w:r w:rsidRPr="00A90C78">
        <w:rPr>
          <w:color w:val="000000" w:themeColor="text1"/>
          <w:sz w:val="16"/>
        </w:rPr>
        <w:t xml:space="preserve">. </w:t>
      </w:r>
      <w:r w:rsidRPr="00A90C78">
        <w:rPr>
          <w:color w:val="000000" w:themeColor="text1"/>
          <w:highlight w:val="green"/>
          <w:u w:val="single"/>
        </w:rPr>
        <w:t>Implementing</w:t>
      </w:r>
      <w:r w:rsidRPr="00A90C78">
        <w:rPr>
          <w:color w:val="000000" w:themeColor="text1"/>
          <w:sz w:val="16"/>
          <w:highlight w:val="green"/>
        </w:rPr>
        <w:t xml:space="preserve"> </w:t>
      </w:r>
      <w:r w:rsidRPr="00A90C78">
        <w:rPr>
          <w:color w:val="000000" w:themeColor="text1"/>
          <w:sz w:val="16"/>
        </w:rPr>
        <w:t xml:space="preserve">a </w:t>
      </w:r>
      <w:r w:rsidRPr="00A90C78">
        <w:rPr>
          <w:color w:val="000000" w:themeColor="text1"/>
          <w:highlight w:val="green"/>
          <w:u w:val="single"/>
        </w:rPr>
        <w:t>one-and-done</w:t>
      </w:r>
      <w:r w:rsidRPr="00A90C78">
        <w:rPr>
          <w:color w:val="000000" w:themeColor="text1"/>
          <w:sz w:val="16"/>
          <w:highlight w:val="green"/>
        </w:rPr>
        <w:t xml:space="preserve"> </w:t>
      </w:r>
      <w:r w:rsidRPr="00A90C78">
        <w:rPr>
          <w:color w:val="000000" w:themeColor="text1"/>
          <w:sz w:val="16"/>
        </w:rPr>
        <w:t xml:space="preserve">approach in conjunction with FDA approval underscores the fact that these problems and solutions are designed for pharmaceuticals, not for all types of technologies. </w:t>
      </w:r>
      <w:r w:rsidRPr="00A90C78">
        <w:rPr>
          <w:color w:val="000000" w:themeColor="text1"/>
          <w:u w:val="single"/>
        </w:rPr>
        <w:t xml:space="preserve">That way, one-and-done could be implemented </w:t>
      </w:r>
      <w:r w:rsidRPr="00A90C78">
        <w:rPr>
          <w:color w:val="000000" w:themeColor="text1"/>
          <w:highlight w:val="green"/>
          <w:u w:val="single"/>
        </w:rPr>
        <w:t xml:space="preserve">through </w:t>
      </w:r>
      <w:r w:rsidRPr="00A90C78">
        <w:rPr>
          <w:b/>
          <w:bCs/>
          <w:color w:val="000000" w:themeColor="text1"/>
          <w:highlight w:val="green"/>
          <w:u w:val="single"/>
          <w:bdr w:val="single" w:sz="4" w:space="0" w:color="auto"/>
        </w:rPr>
        <w:t>legislative changes to the FDA’s drug approval system</w:t>
      </w:r>
      <w:r w:rsidRPr="00A90C78">
        <w:rPr>
          <w:color w:val="000000" w:themeColor="text1"/>
          <w:u w:val="single"/>
        </w:rPr>
        <w:t>, and would apply to patents granted going forward.</w:t>
      </w:r>
      <w:r w:rsidRPr="00A90C78">
        <w:rPr>
          <w:color w:val="000000" w:themeColor="text1"/>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A90C78">
        <w:rPr>
          <w:color w:val="000000" w:themeColor="text1"/>
          <w:u w:val="single"/>
        </w:rPr>
        <w:t>Pharmaceutical companies have become adept at maneuvering through the system of patent and non-patent rights to create mountains of rights that can be applied, one after another.</w:t>
      </w:r>
      <w:r w:rsidRPr="00A90C78">
        <w:rPr>
          <w:color w:val="000000" w:themeColor="text1"/>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CA1C971" w14:textId="77777777" w:rsidR="00A90C78" w:rsidRPr="00A90C78" w:rsidRDefault="00A90C78" w:rsidP="00A90C78">
      <w:pPr>
        <w:pStyle w:val="Heading4"/>
        <w:rPr>
          <w:color w:val="000000" w:themeColor="text1"/>
        </w:rPr>
      </w:pPr>
      <w:r w:rsidRPr="00A90C78">
        <w:rPr>
          <w:color w:val="000000" w:themeColor="text1"/>
        </w:rPr>
        <w:lastRenderedPageBreak/>
        <w:t xml:space="preserve">Reforming the Patent Process would </w:t>
      </w:r>
      <w:r w:rsidRPr="00A90C78">
        <w:rPr>
          <w:color w:val="000000" w:themeColor="text1"/>
          <w:u w:val="single"/>
        </w:rPr>
        <w:t>lower Drug Prices</w:t>
      </w:r>
      <w:r w:rsidRPr="00A90C78">
        <w:rPr>
          <w:color w:val="000000" w:themeColor="text1"/>
        </w:rPr>
        <w:t xml:space="preserve"> and </w:t>
      </w:r>
      <w:r w:rsidRPr="00A90C78">
        <w:rPr>
          <w:color w:val="000000" w:themeColor="text1"/>
          <w:u w:val="single"/>
        </w:rPr>
        <w:t>incentivize Pharma Innovation</w:t>
      </w:r>
      <w:r w:rsidRPr="00A90C78">
        <w:rPr>
          <w:color w:val="000000" w:themeColor="text1"/>
        </w:rPr>
        <w:t xml:space="preserve"> by revitalizing the Market.</w:t>
      </w:r>
    </w:p>
    <w:p w14:paraId="75B9D441" w14:textId="77777777" w:rsidR="00A90C78" w:rsidRPr="00A90C78" w:rsidRDefault="00A90C78" w:rsidP="00A90C78">
      <w:pPr>
        <w:rPr>
          <w:color w:val="000000" w:themeColor="text1"/>
        </w:rPr>
      </w:pPr>
      <w:proofErr w:type="spellStart"/>
      <w:r w:rsidRPr="00A90C78">
        <w:rPr>
          <w:rStyle w:val="Style13ptBold"/>
          <w:color w:val="000000" w:themeColor="text1"/>
        </w:rPr>
        <w:t>Stanbrook</w:t>
      </w:r>
      <w:proofErr w:type="spellEnd"/>
      <w:r w:rsidRPr="00A90C78">
        <w:rPr>
          <w:rStyle w:val="Style13ptBold"/>
          <w:color w:val="000000" w:themeColor="text1"/>
        </w:rPr>
        <w:t xml:space="preserve"> 13</w:t>
      </w:r>
      <w:r w:rsidRPr="00A90C78">
        <w:rPr>
          <w:color w:val="000000" w:themeColor="text1"/>
        </w:rPr>
        <w:t xml:space="preserve">, Matthew B. "Limiting “evergreening” for a better balance of drug innovation incentives." (2013): 939-939. (MD (University of Toronto) PhD (University of Toronto))//Elmer </w:t>
      </w:r>
    </w:p>
    <w:p w14:paraId="7510CA81" w14:textId="77777777" w:rsidR="00A90C78" w:rsidRPr="00A90C78" w:rsidRDefault="00A90C78" w:rsidP="00A90C78">
      <w:pPr>
        <w:rPr>
          <w:color w:val="000000" w:themeColor="text1"/>
          <w:u w:val="single"/>
        </w:rPr>
      </w:pPr>
      <w:r w:rsidRPr="00A90C78">
        <w:rPr>
          <w:color w:val="000000" w:themeColor="text1"/>
          <w:u w:val="single"/>
        </w:rPr>
        <w:t>At issue in the Indian case was “</w:t>
      </w:r>
      <w:r w:rsidRPr="00A90C78">
        <w:rPr>
          <w:color w:val="000000" w:themeColor="text1"/>
          <w:highlight w:val="green"/>
          <w:u w:val="single"/>
        </w:rPr>
        <w:t>evergreening</w:t>
      </w:r>
      <w:r w:rsidRPr="00A90C78">
        <w:rPr>
          <w:color w:val="000000" w:themeColor="text1"/>
          <w:u w:val="single"/>
        </w:rPr>
        <w:t xml:space="preserve">,” </w:t>
      </w:r>
      <w:r w:rsidRPr="00A90C78">
        <w:rPr>
          <w:color w:val="000000" w:themeColor="text1"/>
          <w:highlight w:val="green"/>
          <w:u w:val="single"/>
        </w:rPr>
        <w:t xml:space="preserve">a </w:t>
      </w:r>
      <w:r w:rsidRPr="00A90C78">
        <w:rPr>
          <w:color w:val="000000" w:themeColor="text1"/>
          <w:u w:val="single"/>
        </w:rPr>
        <w:t xml:space="preserve">now </w:t>
      </w:r>
      <w:r w:rsidRPr="00A90C78">
        <w:rPr>
          <w:color w:val="000000" w:themeColor="text1"/>
          <w:highlight w:val="green"/>
          <w:u w:val="single"/>
        </w:rPr>
        <w:t xml:space="preserve">widespread practice </w:t>
      </w:r>
      <w:r w:rsidRPr="00A90C78">
        <w:rPr>
          <w:color w:val="000000" w:themeColor="text1"/>
          <w:u w:val="single"/>
        </w:rPr>
        <w:t>by the pharmaceutical industry designed to extend the monopoly on an existing drug by modifying it and seeking new patents</w:t>
      </w:r>
      <w:r w:rsidRPr="00A90C78">
        <w:rPr>
          <w:color w:val="000000" w:themeColor="text1"/>
          <w:sz w:val="16"/>
        </w:rPr>
        <w:t xml:space="preserve">.2 Currently, half of all drugs patented in Canada have multiple subsequent patents, extending the lifetime of the original patent by about 8 years.3 </w:t>
      </w:r>
      <w:r w:rsidRPr="00A90C78">
        <w:rPr>
          <w:color w:val="000000" w:themeColor="text1"/>
          <w:highlight w:val="green"/>
          <w:u w:val="single"/>
        </w:rPr>
        <w:t>Manufacturers</w:t>
      </w:r>
      <w:r w:rsidRPr="00A90C78">
        <w:rPr>
          <w:color w:val="000000" w:themeColor="text1"/>
          <w:u w:val="single"/>
        </w:rPr>
        <w:t xml:space="preserve">, in </w:t>
      </w:r>
      <w:proofErr w:type="spellStart"/>
      <w:r w:rsidRPr="00A90C78">
        <w:rPr>
          <w:color w:val="000000" w:themeColor="text1"/>
          <w:u w:val="single"/>
        </w:rPr>
        <w:t>defence</w:t>
      </w:r>
      <w:proofErr w:type="spellEnd"/>
      <w:r w:rsidRPr="00A90C78">
        <w:rPr>
          <w:color w:val="000000" w:themeColor="text1"/>
          <w:u w:val="single"/>
        </w:rPr>
        <w:t xml:space="preserve"> of these practices, predictably </w:t>
      </w:r>
      <w:r w:rsidRPr="00A90C78">
        <w:rPr>
          <w:color w:val="000000" w:themeColor="text1"/>
          <w:highlight w:val="green"/>
          <w:u w:val="single"/>
        </w:rPr>
        <w:t xml:space="preserve">tout </w:t>
      </w:r>
      <w:r w:rsidRPr="00A90C78">
        <w:rPr>
          <w:color w:val="000000" w:themeColor="text1"/>
          <w:u w:val="single"/>
        </w:rPr>
        <w:t xml:space="preserve">the </w:t>
      </w:r>
      <w:r w:rsidRPr="00A90C78">
        <w:rPr>
          <w:color w:val="000000" w:themeColor="text1"/>
          <w:highlight w:val="green"/>
          <w:u w:val="single"/>
        </w:rPr>
        <w:t xml:space="preserve">advantages </w:t>
      </w:r>
      <w:r w:rsidRPr="00A90C78">
        <w:rPr>
          <w:color w:val="000000" w:themeColor="text1"/>
          <w:u w:val="single"/>
        </w:rPr>
        <w:t>of new versions of their products, which often represent more potent isomers or salts of the original drugs, longer-lasting formulations or improved delivery systems that make adherence easier or more convenient.</w:t>
      </w:r>
      <w:r w:rsidRPr="00A90C78">
        <w:rPr>
          <w:color w:val="000000" w:themeColor="text1"/>
          <w:sz w:val="16"/>
        </w:rPr>
        <w:t xml:space="preserve"> But the </w:t>
      </w:r>
      <w:r w:rsidRPr="00A90C78">
        <w:rPr>
          <w:color w:val="000000" w:themeColor="text1"/>
          <w:highlight w:val="green"/>
          <w:u w:val="single"/>
        </w:rPr>
        <w:t>new versions are</w:t>
      </w:r>
      <w:r w:rsidRPr="00A90C78">
        <w:rPr>
          <w:color w:val="000000" w:themeColor="text1"/>
          <w:sz w:val="16"/>
          <w:highlight w:val="green"/>
        </w:rPr>
        <w:t xml:space="preserve"> </w:t>
      </w:r>
      <w:r w:rsidRPr="00A90C78">
        <w:rPr>
          <w:color w:val="000000" w:themeColor="text1"/>
          <w:sz w:val="16"/>
        </w:rPr>
        <w:t>by definition “</w:t>
      </w:r>
      <w:r w:rsidRPr="00A90C78">
        <w:rPr>
          <w:b/>
          <w:bCs/>
          <w:color w:val="000000" w:themeColor="text1"/>
          <w:highlight w:val="green"/>
          <w:u w:val="single"/>
        </w:rPr>
        <w:t>me too” drugs</w:t>
      </w:r>
      <w:r w:rsidRPr="00A90C78">
        <w:rPr>
          <w:color w:val="000000" w:themeColor="text1"/>
          <w:highlight w:val="green"/>
          <w:u w:val="single"/>
        </w:rPr>
        <w:t xml:space="preserve">, </w:t>
      </w:r>
      <w:r w:rsidRPr="00A90C78">
        <w:rPr>
          <w:color w:val="000000" w:themeColor="text1"/>
          <w:u w:val="single"/>
        </w:rPr>
        <w:t xml:space="preserve">and demonstration that the resulting </w:t>
      </w:r>
      <w:r w:rsidRPr="00A90C78">
        <w:rPr>
          <w:b/>
          <w:bCs/>
          <w:color w:val="000000" w:themeColor="text1"/>
          <w:highlight w:val="green"/>
          <w:u w:val="single"/>
        </w:rPr>
        <w:t>incremental benefits</w:t>
      </w:r>
      <w:r w:rsidRPr="00A90C78">
        <w:rPr>
          <w:color w:val="000000" w:themeColor="text1"/>
          <w:highlight w:val="green"/>
          <w:u w:val="single"/>
        </w:rPr>
        <w:t xml:space="preserve"> </w:t>
      </w:r>
      <w:r w:rsidRPr="00A90C78">
        <w:rPr>
          <w:color w:val="000000" w:themeColor="text1"/>
          <w:u w:val="single"/>
        </w:rPr>
        <w:t xml:space="preserve">in efficacy and safety are clinically meaningful </w:t>
      </w:r>
      <w:r w:rsidRPr="00A90C78">
        <w:rPr>
          <w:b/>
          <w:bCs/>
          <w:color w:val="000000" w:themeColor="text1"/>
          <w:highlight w:val="green"/>
          <w:u w:val="single"/>
          <w:bdr w:val="single" w:sz="4" w:space="0" w:color="auto"/>
        </w:rPr>
        <w:t>is often lacking</w:t>
      </w:r>
      <w:r w:rsidRPr="00A90C78">
        <w:rPr>
          <w:color w:val="000000" w:themeColor="text1"/>
          <w:u w:val="single"/>
        </w:rPr>
        <w:t>.</w:t>
      </w:r>
      <w:r w:rsidRPr="00A90C78">
        <w:rPr>
          <w:color w:val="000000" w:themeColor="text1"/>
          <w:sz w:val="16"/>
        </w:rPr>
        <w:t xml:space="preserve"> Moreover, </w:t>
      </w:r>
      <w:r w:rsidRPr="00A90C78">
        <w:rPr>
          <w:color w:val="000000" w:themeColor="text1"/>
          <w:u w:val="single"/>
        </w:rPr>
        <w:t>the original drugs have often been “blockbusters” used for years to improve the health of millions of patients. It seems hard to argue convincingly why such beneficial drugs require an upgrade, often just before their patents expire</w:t>
      </w:r>
      <w:r w:rsidRPr="00A90C78">
        <w:rPr>
          <w:color w:val="000000" w:themeColor="text1"/>
          <w:sz w:val="16"/>
        </w:rPr>
        <w:t xml:space="preserve">. </w:t>
      </w:r>
      <w:r w:rsidRPr="00A90C78">
        <w:rPr>
          <w:color w:val="000000" w:themeColor="text1"/>
          <w:highlight w:val="green"/>
          <w:u w:val="single"/>
        </w:rPr>
        <w:t xml:space="preserve">Rather than </w:t>
      </w:r>
      <w:r w:rsidRPr="00A90C78">
        <w:rPr>
          <w:color w:val="000000" w:themeColor="text1"/>
          <w:u w:val="single"/>
        </w:rPr>
        <w:t xml:space="preserve">the </w:t>
      </w:r>
      <w:r w:rsidRPr="00A90C78">
        <w:rPr>
          <w:color w:val="000000" w:themeColor="text1"/>
          <w:highlight w:val="green"/>
          <w:u w:val="single"/>
        </w:rPr>
        <w:t xml:space="preserve">marginal benefits </w:t>
      </w:r>
      <w:r w:rsidRPr="00A90C78">
        <w:rPr>
          <w:color w:val="000000" w:themeColor="text1"/>
          <w:u w:val="single"/>
        </w:rPr>
        <w:t xml:space="preserve">accrued </w:t>
      </w:r>
      <w:r w:rsidRPr="00A90C78">
        <w:rPr>
          <w:color w:val="000000" w:themeColor="text1"/>
          <w:highlight w:val="green"/>
          <w:u w:val="single"/>
        </w:rPr>
        <w:t xml:space="preserve">from tinkering </w:t>
      </w:r>
      <w:r w:rsidRPr="00A90C78">
        <w:rPr>
          <w:color w:val="000000" w:themeColor="text1"/>
          <w:u w:val="single"/>
        </w:rPr>
        <w:t xml:space="preserve">with already effective agents, </w:t>
      </w:r>
      <w:r w:rsidRPr="00A90C78">
        <w:rPr>
          <w:color w:val="000000" w:themeColor="text1"/>
          <w:highlight w:val="green"/>
          <w:u w:val="single"/>
        </w:rPr>
        <w:t xml:space="preserve">patients </w:t>
      </w:r>
      <w:r w:rsidRPr="00A90C78">
        <w:rPr>
          <w:color w:val="000000" w:themeColor="text1"/>
          <w:u w:val="single"/>
        </w:rPr>
        <w:t xml:space="preserve">worldwide </w:t>
      </w:r>
      <w:r w:rsidRPr="00A90C78">
        <w:rPr>
          <w:color w:val="000000" w:themeColor="text1"/>
          <w:highlight w:val="green"/>
          <w:u w:val="single"/>
        </w:rPr>
        <w:t xml:space="preserve">are in desperate need of </w:t>
      </w:r>
      <w:r w:rsidRPr="00A90C78">
        <w:rPr>
          <w:color w:val="000000" w:themeColor="text1"/>
          <w:u w:val="single"/>
        </w:rPr>
        <w:t xml:space="preserve">new </w:t>
      </w:r>
      <w:r w:rsidRPr="00A90C78">
        <w:rPr>
          <w:color w:val="000000" w:themeColor="text1"/>
          <w:highlight w:val="green"/>
          <w:u w:val="single"/>
        </w:rPr>
        <w:t xml:space="preserve">classes of pharmaceuticals </w:t>
      </w:r>
      <w:r w:rsidRPr="00A90C78">
        <w:rPr>
          <w:color w:val="000000" w:themeColor="text1"/>
          <w:u w:val="single"/>
        </w:rPr>
        <w:t>for the great many health conditions for which treatments are presently inadequate or entirely lacking</w:t>
      </w:r>
      <w:r w:rsidRPr="00A90C78">
        <w:rPr>
          <w:color w:val="000000" w:themeColor="text1"/>
          <w:sz w:val="16"/>
        </w:rPr>
        <w:t xml:space="preserve">. But </w:t>
      </w:r>
      <w:r w:rsidRPr="00A90C78">
        <w:rPr>
          <w:color w:val="000000" w:themeColor="text1"/>
          <w:highlight w:val="green"/>
          <w:u w:val="single"/>
        </w:rPr>
        <w:t>developing</w:t>
      </w:r>
      <w:r w:rsidRPr="00A90C78">
        <w:rPr>
          <w:color w:val="000000" w:themeColor="text1"/>
          <w:sz w:val="16"/>
          <w:highlight w:val="green"/>
        </w:rPr>
        <w:t xml:space="preserve"> </w:t>
      </w:r>
      <w:r w:rsidRPr="00A90C78">
        <w:rPr>
          <w:color w:val="000000" w:themeColor="text1"/>
          <w:highlight w:val="green"/>
          <w:u w:val="single"/>
        </w:rPr>
        <w:t>truly innovative drugs is</w:t>
      </w:r>
      <w:r w:rsidRPr="00A90C78">
        <w:rPr>
          <w:color w:val="000000" w:themeColor="text1"/>
          <w:sz w:val="16"/>
          <w:highlight w:val="green"/>
        </w:rPr>
        <w:t xml:space="preserve"> </w:t>
      </w:r>
      <w:r w:rsidRPr="00A90C78">
        <w:rPr>
          <w:color w:val="000000" w:themeColor="text1"/>
          <w:sz w:val="16"/>
        </w:rPr>
        <w:t xml:space="preserve">undeniably a </w:t>
      </w:r>
      <w:r w:rsidRPr="00A90C78">
        <w:rPr>
          <w:color w:val="000000" w:themeColor="text1"/>
          <w:highlight w:val="green"/>
          <w:u w:val="single"/>
        </w:rPr>
        <w:t>high-risk</w:t>
      </w:r>
      <w:r w:rsidRPr="00A90C78">
        <w:rPr>
          <w:color w:val="000000" w:themeColor="text1"/>
          <w:sz w:val="16"/>
          <w:highlight w:val="green"/>
        </w:rPr>
        <w:t xml:space="preserve"> </w:t>
      </w:r>
      <w:r w:rsidRPr="00A90C78">
        <w:rPr>
          <w:color w:val="000000" w:themeColor="text1"/>
          <w:sz w:val="16"/>
        </w:rPr>
        <w:t xml:space="preserve">venture. It is important and necessary that pharmaceutical companies continue to take these risks, because they are usually the only entities with sufficient resources to do so. </w:t>
      </w:r>
      <w:r w:rsidRPr="00A90C78">
        <w:rPr>
          <w:color w:val="000000" w:themeColor="text1"/>
          <w:u w:val="single"/>
        </w:rPr>
        <w:t xml:space="preserve">Therefore, </w:t>
      </w:r>
      <w:r w:rsidRPr="00A90C78">
        <w:rPr>
          <w:color w:val="000000" w:themeColor="text1"/>
          <w:highlight w:val="green"/>
          <w:u w:val="single"/>
        </w:rPr>
        <w:t xml:space="preserve">companies must </w:t>
      </w:r>
      <w:r w:rsidRPr="00A90C78">
        <w:rPr>
          <w:color w:val="000000" w:themeColor="text1"/>
          <w:u w:val="single"/>
        </w:rPr>
        <w:t xml:space="preserve">continue to </w:t>
      </w:r>
      <w:r w:rsidRPr="00A90C78">
        <w:rPr>
          <w:color w:val="000000" w:themeColor="text1"/>
          <w:highlight w:val="green"/>
          <w:u w:val="single"/>
        </w:rPr>
        <w:t xml:space="preserve">perceive </w:t>
      </w:r>
      <w:r w:rsidRPr="00A90C78">
        <w:rPr>
          <w:b/>
          <w:bCs/>
          <w:color w:val="000000" w:themeColor="text1"/>
          <w:highlight w:val="green"/>
          <w:u w:val="single"/>
        </w:rPr>
        <w:t>sufficient incentives</w:t>
      </w:r>
      <w:r w:rsidRPr="00A90C78">
        <w:rPr>
          <w:color w:val="000000" w:themeColor="text1"/>
          <w:highlight w:val="green"/>
          <w:u w:val="single"/>
        </w:rPr>
        <w:t xml:space="preserve"> </w:t>
      </w:r>
      <w:r w:rsidRPr="00A90C78">
        <w:rPr>
          <w:color w:val="000000" w:themeColor="text1"/>
          <w:u w:val="single"/>
        </w:rPr>
        <w:t xml:space="preserve">to continue investing in innovation. Indeed, there is evidence that the </w:t>
      </w:r>
      <w:r w:rsidRPr="00A90C78">
        <w:rPr>
          <w:color w:val="000000" w:themeColor="text1"/>
          <w:highlight w:val="green"/>
          <w:u w:val="single"/>
        </w:rPr>
        <w:t xml:space="preserve">prospect of future evergreening has become </w:t>
      </w:r>
      <w:r w:rsidRPr="00A90C78">
        <w:rPr>
          <w:color w:val="000000" w:themeColor="text1"/>
          <w:u w:val="single"/>
        </w:rPr>
        <w:t xml:space="preserve">part of the incentive </w:t>
      </w:r>
      <w:r w:rsidRPr="00A90C78">
        <w:rPr>
          <w:color w:val="000000" w:themeColor="text1"/>
          <w:highlight w:val="green"/>
          <w:u w:val="single"/>
        </w:rPr>
        <w:t xml:space="preserve">calculation </w:t>
      </w:r>
      <w:r w:rsidRPr="00A90C78">
        <w:rPr>
          <w:color w:val="000000" w:themeColor="text1"/>
          <w:u w:val="single"/>
        </w:rPr>
        <w:t>for innovative drug development</w:t>
      </w:r>
      <w:r w:rsidRPr="00A90C78">
        <w:rPr>
          <w:color w:val="000000" w:themeColor="text1"/>
          <w:sz w:val="16"/>
        </w:rPr>
        <w:t xml:space="preserve">.4 But surely it is </w:t>
      </w:r>
      <w:r w:rsidRPr="00A90C78">
        <w:rPr>
          <w:color w:val="000000" w:themeColor="text1"/>
          <w:highlight w:val="green"/>
          <w:u w:val="single"/>
        </w:rPr>
        <w:t>perverse to</w:t>
      </w:r>
      <w:r w:rsidRPr="00A90C78">
        <w:rPr>
          <w:color w:val="000000" w:themeColor="text1"/>
          <w:sz w:val="16"/>
          <w:highlight w:val="green"/>
        </w:rPr>
        <w:t xml:space="preserve"> </w:t>
      </w:r>
      <w:r w:rsidRPr="00A90C78">
        <w:rPr>
          <w:color w:val="000000" w:themeColor="text1"/>
          <w:sz w:val="16"/>
        </w:rPr>
        <w:t xml:space="preserve">extend unpredictably a period of patent protection that the government intended to be clearly defined and predictable, and to </w:t>
      </w:r>
      <w:r w:rsidRPr="00A90C78">
        <w:rPr>
          <w:color w:val="000000" w:themeColor="text1"/>
          <w:highlight w:val="green"/>
          <w:u w:val="single"/>
        </w:rPr>
        <w:t>maintain incentives</w:t>
      </w:r>
      <w:r w:rsidRPr="00A90C78">
        <w:rPr>
          <w:color w:val="000000" w:themeColor="text1"/>
          <w:sz w:val="16"/>
          <w:highlight w:val="green"/>
        </w:rPr>
        <w:t xml:space="preserve"> </w:t>
      </w:r>
      <w:r w:rsidRPr="00A90C78">
        <w:rPr>
          <w:color w:val="000000" w:themeColor="text1"/>
          <w:highlight w:val="green"/>
          <w:u w:val="single"/>
        </w:rPr>
        <w:t>that drive companies to divert</w:t>
      </w:r>
      <w:r w:rsidRPr="00A90C78">
        <w:rPr>
          <w:color w:val="000000" w:themeColor="text1"/>
          <w:sz w:val="16"/>
          <w:highlight w:val="green"/>
        </w:rPr>
        <w:t xml:space="preserve"> </w:t>
      </w:r>
      <w:r w:rsidRPr="00A90C78">
        <w:rPr>
          <w:color w:val="000000" w:themeColor="text1"/>
          <w:sz w:val="16"/>
        </w:rPr>
        <w:t xml:space="preserve">their </w:t>
      </w:r>
      <w:r w:rsidRPr="00A90C78">
        <w:rPr>
          <w:b/>
          <w:bCs/>
          <w:color w:val="000000" w:themeColor="text1"/>
          <w:highlight w:val="green"/>
          <w:u w:val="single"/>
        </w:rPr>
        <w:t>drug-development resources away from innovation</w:t>
      </w:r>
      <w:r w:rsidRPr="00A90C78">
        <w:rPr>
          <w:color w:val="000000" w:themeColor="text1"/>
          <w:highlight w:val="green"/>
          <w:u w:val="single"/>
        </w:rPr>
        <w:t>.</w:t>
      </w:r>
      <w:r w:rsidRPr="00A90C78">
        <w:rPr>
          <w:color w:val="000000" w:themeColor="text1"/>
          <w:sz w:val="16"/>
        </w:rPr>
        <w:t xml:space="preserve"> </w:t>
      </w:r>
      <w:r w:rsidRPr="00A90C78">
        <w:rPr>
          <w:b/>
          <w:bCs/>
          <w:color w:val="000000" w:themeColor="text1"/>
          <w:u w:val="single"/>
        </w:rPr>
        <w:t>Current patent legislation may not be optimal</w:t>
      </w:r>
      <w:r w:rsidRPr="00A90C78">
        <w:rPr>
          <w:color w:val="000000" w:themeColor="text1"/>
          <w:u w:val="single"/>
        </w:rPr>
        <w:t xml:space="preserve"> for striking the right balance between encouraging innovation and facilitating profiteering. </w:t>
      </w:r>
      <w:r w:rsidRPr="00A90C78">
        <w:rPr>
          <w:color w:val="000000" w:themeColor="text1"/>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A90C78">
        <w:rPr>
          <w:color w:val="000000" w:themeColor="text1"/>
          <w:u w:val="single"/>
        </w:rPr>
        <w:t>Governments, including Canada’s, would do well to take inspiration from India’s example and tighten regulations that currently facilitate evergreening.</w:t>
      </w:r>
      <w:r w:rsidRPr="00A90C78">
        <w:rPr>
          <w:color w:val="000000" w:themeColor="text1"/>
          <w:sz w:val="16"/>
        </w:rPr>
        <w:t xml:space="preserve"> This might involve </w:t>
      </w:r>
      <w:r w:rsidRPr="00A90C78">
        <w:rPr>
          <w:b/>
          <w:bCs/>
          <w:color w:val="000000" w:themeColor="text1"/>
          <w:highlight w:val="green"/>
          <w:u w:val="single"/>
        </w:rPr>
        <w:t>denying future patents for modifications</w:t>
      </w:r>
      <w:r w:rsidRPr="00A90C78">
        <w:rPr>
          <w:color w:val="000000" w:themeColor="text1"/>
          <w:sz w:val="16"/>
          <w:highlight w:val="green"/>
        </w:rPr>
        <w:t xml:space="preserve"> </w:t>
      </w:r>
      <w:r w:rsidRPr="00A90C78">
        <w:rPr>
          <w:color w:val="000000" w:themeColor="text1"/>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A90C78">
        <w:rPr>
          <w:color w:val="000000" w:themeColor="text1"/>
          <w:u w:val="single"/>
        </w:rPr>
        <w:t xml:space="preserve">Limits on evergreening </w:t>
      </w:r>
      <w:r w:rsidRPr="00A90C78">
        <w:rPr>
          <w:color w:val="000000" w:themeColor="text1"/>
          <w:highlight w:val="green"/>
          <w:u w:val="single"/>
        </w:rPr>
        <w:t xml:space="preserve">would </w:t>
      </w:r>
      <w:r w:rsidRPr="00A90C78">
        <w:rPr>
          <w:color w:val="000000" w:themeColor="text1"/>
          <w:u w:val="single"/>
        </w:rPr>
        <w:t xml:space="preserve">likely </w:t>
      </w:r>
      <w:r w:rsidRPr="00A90C78">
        <w:rPr>
          <w:color w:val="000000" w:themeColor="text1"/>
          <w:highlight w:val="green"/>
          <w:u w:val="single"/>
        </w:rPr>
        <w:t xml:space="preserve">reduce </w:t>
      </w:r>
      <w:r w:rsidRPr="00A90C78">
        <w:rPr>
          <w:color w:val="000000" w:themeColor="text1"/>
          <w:u w:val="single"/>
        </w:rPr>
        <w:t xml:space="preserve">the </w:t>
      </w:r>
      <w:r w:rsidRPr="00A90C78">
        <w:rPr>
          <w:b/>
          <w:bCs/>
          <w:color w:val="000000" w:themeColor="text1"/>
          <w:highlight w:val="green"/>
          <w:u w:val="single"/>
        </w:rPr>
        <w:t>extensive patent litigation</w:t>
      </w:r>
      <w:r w:rsidRPr="00A90C78">
        <w:rPr>
          <w:color w:val="000000" w:themeColor="text1"/>
          <w:highlight w:val="green"/>
          <w:u w:val="single"/>
        </w:rPr>
        <w:t xml:space="preserve"> that contributes to </w:t>
      </w:r>
      <w:r w:rsidRPr="00A90C78">
        <w:rPr>
          <w:color w:val="000000" w:themeColor="text1"/>
          <w:u w:val="single"/>
        </w:rPr>
        <w:t xml:space="preserve">the </w:t>
      </w:r>
      <w:r w:rsidRPr="00A90C78">
        <w:rPr>
          <w:b/>
          <w:bCs/>
          <w:color w:val="000000" w:themeColor="text1"/>
          <w:highlight w:val="green"/>
          <w:u w:val="single"/>
        </w:rPr>
        <w:t>high prices of generic drugs</w:t>
      </w:r>
      <w:r w:rsidRPr="00A90C78">
        <w:rPr>
          <w:color w:val="000000" w:themeColor="text1"/>
          <w:highlight w:val="green"/>
          <w:u w:val="single"/>
        </w:rPr>
        <w:t xml:space="preserve"> </w:t>
      </w:r>
      <w:r w:rsidRPr="00A90C78">
        <w:rPr>
          <w:color w:val="000000" w:themeColor="text1"/>
          <w:u w:val="single"/>
        </w:rPr>
        <w:t>in Canada</w:t>
      </w:r>
      <w:r w:rsidRPr="00A90C78">
        <w:rPr>
          <w:color w:val="000000" w:themeColor="text1"/>
          <w:sz w:val="16"/>
        </w:rPr>
        <w:t xml:space="preserve">.3 Reducing economic pressure on generic drug companies may facilitate current provincial initiatives to lower generic drug prices. </w:t>
      </w:r>
      <w:r w:rsidRPr="00A90C78">
        <w:rPr>
          <w:color w:val="000000" w:themeColor="text1"/>
          <w:u w:val="single"/>
        </w:rPr>
        <w:t>As opportunities to generate revenue from evergreening are eliminated, research-based pharmaceutical companies would be left with no choice but to invest more in innovative drug development to maintain their profits.</w:t>
      </w:r>
    </w:p>
    <w:p w14:paraId="2035B1AC" w14:textId="77777777" w:rsidR="00A90C78" w:rsidRPr="00A90C78" w:rsidRDefault="00A90C78" w:rsidP="00A90C78">
      <w:pPr>
        <w:pStyle w:val="Heading3"/>
        <w:rPr>
          <w:color w:val="000000" w:themeColor="text1"/>
        </w:rPr>
      </w:pPr>
      <w:r w:rsidRPr="00A90C78">
        <w:rPr>
          <w:color w:val="000000" w:themeColor="text1"/>
        </w:rPr>
        <w:lastRenderedPageBreak/>
        <w:t>1AC: Framework</w:t>
      </w:r>
    </w:p>
    <w:p w14:paraId="46EDE23C" w14:textId="77777777" w:rsidR="00A90C78" w:rsidRPr="00A90C78" w:rsidRDefault="00A90C78" w:rsidP="00A90C78">
      <w:pPr>
        <w:pStyle w:val="Heading4"/>
        <w:rPr>
          <w:color w:val="000000" w:themeColor="text1"/>
        </w:rPr>
      </w:pPr>
      <w:r w:rsidRPr="00A90C78">
        <w:rPr>
          <w:color w:val="000000" w:themeColor="text1"/>
        </w:rPr>
        <w:t xml:space="preserve">The standard is maximizing expected well-being. Prefer – </w:t>
      </w:r>
    </w:p>
    <w:p w14:paraId="2F0CEDF7" w14:textId="77777777" w:rsidR="00A90C78" w:rsidRPr="00A90C78" w:rsidRDefault="00A90C78" w:rsidP="00A90C78">
      <w:pPr>
        <w:pStyle w:val="Heading4"/>
        <w:rPr>
          <w:color w:val="000000" w:themeColor="text1"/>
        </w:rPr>
      </w:pPr>
      <w:r w:rsidRPr="00A90C78">
        <w:rPr>
          <w:color w:val="000000" w:themeColor="text1"/>
        </w:rPr>
        <w:t>1] Naturalism – Only material realities are epistemically accessible</w:t>
      </w:r>
    </w:p>
    <w:p w14:paraId="1E11F23A" w14:textId="77777777" w:rsidR="00A90C78" w:rsidRPr="00A90C78" w:rsidRDefault="00A90C78" w:rsidP="00A90C78">
      <w:pPr>
        <w:rPr>
          <w:color w:val="000000" w:themeColor="text1"/>
        </w:rPr>
      </w:pPr>
      <w:r w:rsidRPr="00A90C78">
        <w:rPr>
          <w:color w:val="000000" w:themeColor="text1"/>
        </w:rPr>
        <w:t>Papineau ‘07</w:t>
      </w:r>
    </w:p>
    <w:p w14:paraId="31865837" w14:textId="77777777" w:rsidR="00A90C78" w:rsidRPr="00A90C78" w:rsidRDefault="00A90C78" w:rsidP="00A90C78">
      <w:pPr>
        <w:spacing w:line="360" w:lineRule="auto"/>
        <w:rPr>
          <w:color w:val="000000" w:themeColor="text1"/>
          <w:sz w:val="16"/>
          <w:szCs w:val="16"/>
        </w:rPr>
      </w:pPr>
      <w:r w:rsidRPr="00A90C78">
        <w:rPr>
          <w:color w:val="000000" w:themeColor="text1"/>
          <w:sz w:val="16"/>
          <w:szCs w:val="16"/>
        </w:rPr>
        <w:t>David Papineau, “Naturalism”. Stanford Encyclopedia of Philosophy, 2007//KOHS-AG</w:t>
      </w:r>
    </w:p>
    <w:p w14:paraId="09F2F1DA" w14:textId="77777777" w:rsidR="00A90C78" w:rsidRPr="00A90C78" w:rsidRDefault="00A90C78" w:rsidP="00A90C78">
      <w:pPr>
        <w:spacing w:line="360" w:lineRule="auto"/>
        <w:rPr>
          <w:color w:val="000000" w:themeColor="text1"/>
          <w:u w:val="single"/>
        </w:rPr>
      </w:pPr>
      <w:r w:rsidRPr="00A90C78">
        <w:rPr>
          <w:color w:val="000000" w:themeColor="text1"/>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A90C78">
        <w:rPr>
          <w:color w:val="000000" w:themeColor="text1"/>
          <w:highlight w:val="green"/>
          <w:u w:val="single"/>
        </w:rPr>
        <w:t>If</w:t>
      </w:r>
      <w:r w:rsidRPr="00A90C78">
        <w:rPr>
          <w:color w:val="000000" w:themeColor="text1"/>
          <w:u w:val="single"/>
        </w:rPr>
        <w:t xml:space="preserve"> all </w:t>
      </w:r>
      <w:r w:rsidRPr="00A90C78">
        <w:rPr>
          <w:color w:val="000000" w:themeColor="text1"/>
          <w:highlight w:val="green"/>
          <w:u w:val="single"/>
        </w:rPr>
        <w:t xml:space="preserve">physical effects are due to a limited range of natural causes, and if </w:t>
      </w:r>
      <w:r w:rsidRPr="00A90C78">
        <w:rPr>
          <w:b/>
          <w:color w:val="000000" w:themeColor="text1"/>
          <w:highlight w:val="green"/>
          <w:u w:val="single"/>
        </w:rPr>
        <w:t xml:space="preserve">moral facts lie outside </w:t>
      </w:r>
      <w:r w:rsidRPr="00A90C78">
        <w:rPr>
          <w:color w:val="000000" w:themeColor="text1"/>
          <w:highlight w:val="green"/>
          <w:u w:val="single"/>
        </w:rPr>
        <w:t>this range,</w:t>
      </w:r>
      <w:r w:rsidRPr="00A90C78">
        <w:rPr>
          <w:color w:val="000000" w:themeColor="text1"/>
          <w:u w:val="single"/>
        </w:rPr>
        <w:t xml:space="preserve"> </w:t>
      </w:r>
      <w:r w:rsidRPr="00A90C78">
        <w:rPr>
          <w:b/>
          <w:color w:val="000000" w:themeColor="text1"/>
          <w:highlight w:val="green"/>
          <w:u w:val="single"/>
        </w:rPr>
        <w:t>then</w:t>
      </w:r>
      <w:r w:rsidRPr="00A90C78">
        <w:rPr>
          <w:color w:val="000000" w:themeColor="text1"/>
          <w:u w:val="single"/>
        </w:rPr>
        <w:t xml:space="preserve"> it follow that </w:t>
      </w:r>
      <w:r w:rsidRPr="00A90C78">
        <w:rPr>
          <w:b/>
          <w:color w:val="000000" w:themeColor="text1"/>
          <w:highlight w:val="green"/>
          <w:u w:val="single"/>
        </w:rPr>
        <w:t xml:space="preserve">moral facts can never make any difference </w:t>
      </w:r>
      <w:r w:rsidRPr="00A90C78">
        <w:rPr>
          <w:b/>
          <w:color w:val="000000" w:themeColor="text1"/>
          <w:u w:val="single"/>
        </w:rPr>
        <w:t xml:space="preserve">to what happens </w:t>
      </w:r>
      <w:r w:rsidRPr="00A90C78">
        <w:rPr>
          <w:b/>
          <w:color w:val="000000" w:themeColor="text1"/>
          <w:highlight w:val="green"/>
          <w:u w:val="single"/>
        </w:rPr>
        <w:t xml:space="preserve">in the </w:t>
      </w:r>
      <w:r w:rsidRPr="00A90C78">
        <w:rPr>
          <w:b/>
          <w:color w:val="000000" w:themeColor="text1"/>
          <w:u w:val="single"/>
        </w:rPr>
        <w:t xml:space="preserve">physical </w:t>
      </w:r>
      <w:r w:rsidRPr="00A90C78">
        <w:rPr>
          <w:b/>
          <w:color w:val="000000" w:themeColor="text1"/>
          <w:highlight w:val="green"/>
          <w:u w:val="single"/>
        </w:rPr>
        <w:t>world</w:t>
      </w:r>
      <w:r w:rsidRPr="00A90C78">
        <w:rPr>
          <w:color w:val="000000" w:themeColor="text1"/>
          <w:u w:val="single"/>
        </w:rPr>
        <w:t>.</w:t>
      </w:r>
      <w:r w:rsidRPr="00A90C78">
        <w:rPr>
          <w:color w:val="000000" w:themeColor="text1"/>
          <w:sz w:val="16"/>
        </w:rPr>
        <w:t xml:space="preserve"> (Harman, 1986) At first sight this may seem tolerable (perhaps moral facts indeed don't have any physical effects). But it has very awkward epistemological consequences. </w:t>
      </w:r>
      <w:r w:rsidRPr="00A90C78">
        <w:rPr>
          <w:color w:val="000000" w:themeColor="text1"/>
          <w:u w:val="single"/>
        </w:rPr>
        <w:t xml:space="preserve">For beings like us, </w:t>
      </w:r>
      <w:r w:rsidRPr="00A90C78">
        <w:rPr>
          <w:b/>
          <w:color w:val="000000" w:themeColor="text1"/>
          <w:highlight w:val="green"/>
          <w:u w:val="single"/>
        </w:rPr>
        <w:t>knowledge</w:t>
      </w:r>
      <w:r w:rsidRPr="00A90C78">
        <w:rPr>
          <w:color w:val="000000" w:themeColor="text1"/>
          <w:u w:val="single"/>
        </w:rPr>
        <w:t xml:space="preserve"> of the spatiotemporal world </w:t>
      </w:r>
      <w:r w:rsidRPr="00A90C78">
        <w:rPr>
          <w:b/>
          <w:color w:val="000000" w:themeColor="text1"/>
          <w:highlight w:val="green"/>
          <w:u w:val="single"/>
        </w:rPr>
        <w:t>is mediated by physical processes</w:t>
      </w:r>
      <w:r w:rsidRPr="00A90C78">
        <w:rPr>
          <w:color w:val="000000" w:themeColor="text1"/>
          <w:u w:val="single"/>
        </w:rPr>
        <w:t xml:space="preserve"> </w:t>
      </w:r>
      <w:r w:rsidRPr="00A90C78">
        <w:rPr>
          <w:b/>
          <w:color w:val="000000" w:themeColor="text1"/>
          <w:highlight w:val="green"/>
          <w:u w:val="single"/>
        </w:rPr>
        <w:t>involving our</w:t>
      </w:r>
      <w:r w:rsidRPr="00A90C78">
        <w:rPr>
          <w:color w:val="000000" w:themeColor="text1"/>
          <w:u w:val="single"/>
        </w:rPr>
        <w:t xml:space="preserve"> sense organs and </w:t>
      </w:r>
      <w:r w:rsidRPr="00A90C78">
        <w:rPr>
          <w:b/>
          <w:color w:val="000000" w:themeColor="text1"/>
          <w:highlight w:val="green"/>
          <w:u w:val="single"/>
        </w:rPr>
        <w:t>cognitive systems</w:t>
      </w:r>
      <w:r w:rsidRPr="00A90C78">
        <w:rPr>
          <w:color w:val="000000" w:themeColor="text1"/>
          <w:u w:val="single"/>
        </w:rPr>
        <w:t>. If moral facts cannot influence the physical world, then</w:t>
      </w:r>
      <w:r w:rsidRPr="00A90C78">
        <w:rPr>
          <w:color w:val="000000" w:themeColor="text1"/>
          <w:sz w:val="16"/>
        </w:rPr>
        <w:t xml:space="preserve"> it is hard to see </w:t>
      </w:r>
      <w:r w:rsidRPr="00A90C78">
        <w:rPr>
          <w:color w:val="000000" w:themeColor="text1"/>
          <w:u w:val="single"/>
        </w:rPr>
        <w:t>how</w:t>
      </w:r>
      <w:r w:rsidRPr="00A90C78">
        <w:rPr>
          <w:color w:val="000000" w:themeColor="text1"/>
          <w:sz w:val="16"/>
        </w:rPr>
        <w:t xml:space="preserve"> we </w:t>
      </w:r>
      <w:r w:rsidRPr="00A90C78">
        <w:rPr>
          <w:color w:val="000000" w:themeColor="text1"/>
          <w:u w:val="single"/>
        </w:rPr>
        <w:t>can have any knowledge of them.</w:t>
      </w:r>
    </w:p>
    <w:p w14:paraId="4834F0B1" w14:textId="77777777" w:rsidR="00A90C78" w:rsidRPr="00A90C78" w:rsidRDefault="00A90C78" w:rsidP="00A90C78">
      <w:pPr>
        <w:pStyle w:val="Heading4"/>
        <w:rPr>
          <w:color w:val="000000" w:themeColor="text1"/>
        </w:rPr>
      </w:pPr>
      <w:r w:rsidRPr="00A90C78">
        <w:rPr>
          <w:color w:val="000000" w:themeColor="text1"/>
        </w:rPr>
        <w:t>Pleasure is an intrinsic good—solves regress.</w:t>
      </w:r>
    </w:p>
    <w:p w14:paraId="32028E7E" w14:textId="77777777" w:rsidR="00A90C78" w:rsidRPr="00A90C78" w:rsidRDefault="00A90C78" w:rsidP="00A90C78">
      <w:pPr>
        <w:rPr>
          <w:color w:val="000000" w:themeColor="text1"/>
        </w:rPr>
      </w:pPr>
      <w:r w:rsidRPr="00A90C78">
        <w:rPr>
          <w:rStyle w:val="Style13ptBold"/>
          <w:color w:val="000000" w:themeColor="text1"/>
        </w:rPr>
        <w:t>Moen ’16</w:t>
      </w:r>
      <w:r w:rsidRPr="00A90C78">
        <w:rPr>
          <w:color w:val="000000" w:themeColor="text1"/>
        </w:rPr>
        <w:t xml:space="preserve"> – (Ole Martin, PhD, Research Fellow in Philosophy @ University of Oslo, "An Argument for Hedonism." Journal of Value Inquiry 50.2 (2016): 267). Modified for </w:t>
      </w:r>
      <w:proofErr w:type="spellStart"/>
      <w:r w:rsidRPr="00A90C78">
        <w:rPr>
          <w:color w:val="000000" w:themeColor="text1"/>
        </w:rPr>
        <w:t>glang</w:t>
      </w:r>
      <w:proofErr w:type="spellEnd"/>
    </w:p>
    <w:p w14:paraId="27214999" w14:textId="77777777" w:rsidR="00A90C78" w:rsidRPr="00A90C78" w:rsidRDefault="00A90C78" w:rsidP="00A90C78">
      <w:pPr>
        <w:rPr>
          <w:color w:val="000000" w:themeColor="text1"/>
          <w:sz w:val="16"/>
        </w:rPr>
      </w:pPr>
      <w:r w:rsidRPr="00A90C78">
        <w:rPr>
          <w:color w:val="000000" w:themeColor="text1"/>
          <w:sz w:val="16"/>
        </w:rPr>
        <w:t xml:space="preserve">Let us start by observing, </w:t>
      </w:r>
      <w:r w:rsidRPr="00A90C78">
        <w:rPr>
          <w:rStyle w:val="StyleUnderline"/>
          <w:color w:val="000000" w:themeColor="text1"/>
          <w:highlight w:val="cyan"/>
        </w:rPr>
        <w:t>empirically,</w:t>
      </w:r>
      <w:r w:rsidRPr="00A90C78">
        <w:rPr>
          <w:rStyle w:val="StyleUnderline"/>
          <w:color w:val="000000" w:themeColor="text1"/>
        </w:rPr>
        <w:t xml:space="preserve"> that a widely shared judgment about intrinsic value and disvalue is that </w:t>
      </w:r>
      <w:r w:rsidRPr="00A90C78">
        <w:rPr>
          <w:rStyle w:val="StyleUnderline"/>
          <w:color w:val="000000" w:themeColor="text1"/>
          <w:highlight w:val="cyan"/>
        </w:rPr>
        <w:t>pleasure is</w:t>
      </w:r>
      <w:r w:rsidRPr="00A90C78">
        <w:rPr>
          <w:rStyle w:val="StyleUnderline"/>
          <w:color w:val="000000" w:themeColor="text1"/>
        </w:rPr>
        <w:t xml:space="preserve"> intrinsically </w:t>
      </w:r>
      <w:r w:rsidRPr="00A90C78">
        <w:rPr>
          <w:rStyle w:val="StyleUnderline"/>
          <w:color w:val="000000" w:themeColor="text1"/>
          <w:highlight w:val="cyan"/>
        </w:rPr>
        <w:t>valuable and pain is</w:t>
      </w:r>
      <w:r w:rsidRPr="00A90C78">
        <w:rPr>
          <w:rStyle w:val="StyleUnderline"/>
          <w:color w:val="000000" w:themeColor="text1"/>
        </w:rPr>
        <w:t xml:space="preserve"> intrinsically </w:t>
      </w:r>
      <w:proofErr w:type="spellStart"/>
      <w:r w:rsidRPr="00A90C78">
        <w:rPr>
          <w:rStyle w:val="StyleUnderline"/>
          <w:color w:val="000000" w:themeColor="text1"/>
          <w:highlight w:val="cyan"/>
        </w:rPr>
        <w:t>disvaluable</w:t>
      </w:r>
      <w:proofErr w:type="spellEnd"/>
      <w:r w:rsidRPr="00A90C78">
        <w:rPr>
          <w:rStyle w:val="StyleUnderline"/>
          <w:color w:val="000000" w:themeColor="text1"/>
        </w:rPr>
        <w:t>. On virtually any proposed list of intrinsic values and disvalues</w:t>
      </w:r>
      <w:r w:rsidRPr="00A90C78">
        <w:rPr>
          <w:color w:val="000000" w:themeColor="text1"/>
          <w:sz w:val="16"/>
        </w:rPr>
        <w:t xml:space="preserve"> (we will look at some of them below), </w:t>
      </w:r>
      <w:r w:rsidRPr="00A90C78">
        <w:rPr>
          <w:rStyle w:val="StyleUnderline"/>
          <w:color w:val="000000" w:themeColor="text1"/>
        </w:rPr>
        <w:t>pleasure is included among the intrinsic values and pain among the intrinsic disvalues</w:t>
      </w:r>
      <w:r w:rsidRPr="00A90C78">
        <w:rPr>
          <w:rStyle w:val="Emphasis"/>
          <w:color w:val="000000" w:themeColor="text1"/>
        </w:rPr>
        <w:t>.</w:t>
      </w:r>
      <w:r w:rsidRPr="00A90C78">
        <w:rPr>
          <w:color w:val="000000" w:themeColor="text1"/>
          <w:sz w:val="16"/>
        </w:rPr>
        <w:t xml:space="preserve"> This inclusion makes intuitive sense, moreover, for </w:t>
      </w:r>
      <w:r w:rsidRPr="00A90C78">
        <w:rPr>
          <w:rStyle w:val="Emphasis"/>
          <w:color w:val="000000" w:themeColor="text1"/>
          <w:highlight w:val="cyan"/>
        </w:rPr>
        <w:t>there is something undeniably good about</w:t>
      </w:r>
      <w:r w:rsidRPr="00A90C78">
        <w:rPr>
          <w:rStyle w:val="Emphasis"/>
          <w:color w:val="000000" w:themeColor="text1"/>
        </w:rPr>
        <w:t xml:space="preserve"> the way </w:t>
      </w:r>
      <w:r w:rsidRPr="00A90C78">
        <w:rPr>
          <w:rStyle w:val="Emphasis"/>
          <w:color w:val="000000" w:themeColor="text1"/>
          <w:highlight w:val="cyan"/>
        </w:rPr>
        <w:t>pleasure</w:t>
      </w:r>
      <w:r w:rsidRPr="00A90C78">
        <w:rPr>
          <w:rStyle w:val="Emphasis"/>
          <w:color w:val="000000" w:themeColor="text1"/>
        </w:rPr>
        <w:t xml:space="preserve"> feels and something undeniably bad about the way pain feels,</w:t>
      </w:r>
      <w:r w:rsidRPr="00A90C78">
        <w:rPr>
          <w:color w:val="000000" w:themeColor="text1"/>
          <w:sz w:val="16"/>
        </w:rPr>
        <w:t xml:space="preserve"> </w:t>
      </w:r>
      <w:r w:rsidRPr="00A90C78">
        <w:rPr>
          <w:rStyle w:val="StyleUnderline"/>
          <w:color w:val="000000" w:themeColor="text1"/>
        </w:rPr>
        <w:t xml:space="preserve">and neither the goodness of pleasure nor the badness of pain seems to be exhausted by the further effects that these experiences might have. </w:t>
      </w:r>
      <w:r w:rsidRPr="00A90C78">
        <w:rPr>
          <w:color w:val="000000" w:themeColor="text1"/>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A90C78">
        <w:rPr>
          <w:rStyle w:val="StyleUnderline"/>
          <w:color w:val="000000" w:themeColor="text1"/>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A90C78">
        <w:rPr>
          <w:color w:val="000000" w:themeColor="text1"/>
          <w:sz w:val="16"/>
        </w:rPr>
        <w:t xml:space="preserve"> You might answer, for example: </w:t>
      </w:r>
      <w:r w:rsidRPr="00A90C78">
        <w:rPr>
          <w:rStyle w:val="StyleUnderline"/>
          <w:color w:val="000000" w:themeColor="text1"/>
        </w:rPr>
        <w:t xml:space="preserve">“To buy soda.” This answer makes sense, for soda is a nice thing and you can get it at the convenience store. </w:t>
      </w:r>
      <w:r w:rsidRPr="00A90C78">
        <w:rPr>
          <w:rStyle w:val="StyleUnderline"/>
          <w:color w:val="000000" w:themeColor="text1"/>
          <w:highlight w:val="cyan"/>
        </w:rPr>
        <w:t>I might</w:t>
      </w:r>
      <w:r w:rsidRPr="00A90C78">
        <w:rPr>
          <w:rStyle w:val="StyleUnderline"/>
          <w:color w:val="000000" w:themeColor="text1"/>
        </w:rPr>
        <w:t xml:space="preserve"> further </w:t>
      </w:r>
      <w:r w:rsidRPr="00A90C78">
        <w:rPr>
          <w:rStyle w:val="StyleUnderline"/>
          <w:color w:val="000000" w:themeColor="text1"/>
          <w:highlight w:val="cyan"/>
        </w:rPr>
        <w:t>inquire,</w:t>
      </w:r>
      <w:r w:rsidRPr="00A90C78">
        <w:rPr>
          <w:rStyle w:val="StyleUnderline"/>
          <w:color w:val="000000" w:themeColor="text1"/>
        </w:rPr>
        <w:t xml:space="preserve"> however: “</w:t>
      </w:r>
      <w:r w:rsidRPr="00A90C78">
        <w:rPr>
          <w:rStyle w:val="StyleUnderline"/>
          <w:color w:val="000000" w:themeColor="text1"/>
          <w:highlight w:val="cyan"/>
        </w:rPr>
        <w:t>What is buying the soda good for?</w:t>
      </w:r>
      <w:r w:rsidRPr="00A90C78">
        <w:rPr>
          <w:rStyle w:val="StyleUnderline"/>
          <w:color w:val="000000" w:themeColor="text1"/>
        </w:rPr>
        <w:t xml:space="preserve">” This further question can also be a reasonable one, for it need not be obvious why you want the soda. </w:t>
      </w:r>
      <w:r w:rsidRPr="00A90C78">
        <w:rPr>
          <w:rStyle w:val="StyleUnderline"/>
          <w:color w:val="000000" w:themeColor="text1"/>
          <w:highlight w:val="cyan"/>
        </w:rPr>
        <w:t>You might answer: “</w:t>
      </w:r>
      <w:r w:rsidRPr="00A90C78">
        <w:rPr>
          <w:rStyle w:val="StyleUnderline"/>
          <w:color w:val="000000" w:themeColor="text1"/>
        </w:rPr>
        <w:t xml:space="preserve">Well, </w:t>
      </w:r>
      <w:r w:rsidRPr="00A90C78">
        <w:rPr>
          <w:rStyle w:val="StyleUnderline"/>
          <w:color w:val="000000" w:themeColor="text1"/>
          <w:highlight w:val="cyan"/>
        </w:rPr>
        <w:t>I want</w:t>
      </w:r>
      <w:r w:rsidRPr="00A90C78">
        <w:rPr>
          <w:rStyle w:val="StyleUnderline"/>
          <w:color w:val="000000" w:themeColor="text1"/>
        </w:rPr>
        <w:t xml:space="preserve"> it for </w:t>
      </w:r>
      <w:r w:rsidRPr="00A90C78">
        <w:rPr>
          <w:rStyle w:val="StyleUnderline"/>
          <w:color w:val="000000" w:themeColor="text1"/>
          <w:highlight w:val="cyan"/>
        </w:rPr>
        <w:t>the pleasure of drinking it.” If I</w:t>
      </w:r>
      <w:r w:rsidRPr="00A90C78">
        <w:rPr>
          <w:rStyle w:val="StyleUnderline"/>
          <w:color w:val="000000" w:themeColor="text1"/>
        </w:rPr>
        <w:t xml:space="preserve"> then proceed by </w:t>
      </w:r>
      <w:r w:rsidRPr="00A90C78">
        <w:rPr>
          <w:rStyle w:val="StyleUnderline"/>
          <w:color w:val="000000" w:themeColor="text1"/>
          <w:highlight w:val="cyan"/>
        </w:rPr>
        <w:t>ask</w:t>
      </w:r>
      <w:r w:rsidRPr="00A90C78">
        <w:rPr>
          <w:rStyle w:val="StyleUnderline"/>
          <w:color w:val="000000" w:themeColor="text1"/>
        </w:rPr>
        <w:t xml:space="preserve">ing “But </w:t>
      </w:r>
      <w:r w:rsidRPr="00A90C78">
        <w:rPr>
          <w:rStyle w:val="StyleUnderline"/>
          <w:color w:val="000000" w:themeColor="text1"/>
          <w:highlight w:val="cyan"/>
        </w:rPr>
        <w:t>what is</w:t>
      </w:r>
      <w:r w:rsidRPr="00A90C78">
        <w:rPr>
          <w:rStyle w:val="StyleUnderline"/>
          <w:color w:val="000000" w:themeColor="text1"/>
        </w:rPr>
        <w:t xml:space="preserve"> the </w:t>
      </w:r>
      <w:r w:rsidRPr="00A90C78">
        <w:rPr>
          <w:rStyle w:val="StyleUnderline"/>
          <w:color w:val="000000" w:themeColor="text1"/>
          <w:highlight w:val="cyan"/>
        </w:rPr>
        <w:t>pleasure</w:t>
      </w:r>
      <w:r w:rsidRPr="00A90C78">
        <w:rPr>
          <w:rStyle w:val="StyleUnderline"/>
          <w:color w:val="000000" w:themeColor="text1"/>
        </w:rPr>
        <w:t xml:space="preserve"> of drinking the soda </w:t>
      </w:r>
      <w:r w:rsidRPr="00A90C78">
        <w:rPr>
          <w:rStyle w:val="StyleUnderline"/>
          <w:color w:val="000000" w:themeColor="text1"/>
          <w:highlight w:val="cyan"/>
        </w:rPr>
        <w:t>good for?” the discussion</w:t>
      </w:r>
      <w:r w:rsidRPr="00A90C78">
        <w:rPr>
          <w:rStyle w:val="StyleUnderline"/>
          <w:color w:val="000000" w:themeColor="text1"/>
        </w:rPr>
        <w:t xml:space="preserve"> is likely to </w:t>
      </w:r>
      <w:r w:rsidRPr="00A90C78">
        <w:rPr>
          <w:rStyle w:val="StyleUnderline"/>
          <w:color w:val="000000" w:themeColor="text1"/>
          <w:highlight w:val="cyan"/>
        </w:rPr>
        <w:t>reach an</w:t>
      </w:r>
      <w:r w:rsidRPr="00A90C78">
        <w:rPr>
          <w:rStyle w:val="StyleUnderline"/>
          <w:color w:val="000000" w:themeColor="text1"/>
        </w:rPr>
        <w:t xml:space="preserve"> awkward </w:t>
      </w:r>
      <w:r w:rsidRPr="00A90C78">
        <w:rPr>
          <w:rStyle w:val="StyleUnderline"/>
          <w:color w:val="000000" w:themeColor="text1"/>
          <w:highlight w:val="cyan"/>
        </w:rPr>
        <w:t>end.</w:t>
      </w:r>
      <w:r w:rsidRPr="00A90C78">
        <w:rPr>
          <w:rStyle w:val="StyleUnderline"/>
          <w:color w:val="000000" w:themeColor="text1"/>
        </w:rPr>
        <w:t xml:space="preserve"> The reason is that the pleasure is not good for anything further</w:t>
      </w:r>
      <w:r w:rsidRPr="00A90C78">
        <w:rPr>
          <w:color w:val="000000" w:themeColor="text1"/>
          <w:sz w:val="16"/>
        </w:rPr>
        <w:t>; it is simply that for which going to the convenience store and buying the soda is good. 3 As Aristotle observes: “</w:t>
      </w:r>
      <w:r w:rsidRPr="00A90C78">
        <w:rPr>
          <w:rStyle w:val="Emphasis"/>
          <w:color w:val="000000" w:themeColor="text1"/>
          <w:highlight w:val="cyan"/>
        </w:rPr>
        <w:t>We never ask</w:t>
      </w:r>
      <w:r w:rsidRPr="00A90C78">
        <w:rPr>
          <w:rStyle w:val="Emphasis"/>
          <w:color w:val="000000" w:themeColor="text1"/>
        </w:rPr>
        <w:t xml:space="preserve"> what </w:t>
      </w:r>
      <w:proofErr w:type="spellStart"/>
      <w:r w:rsidRPr="00A90C78">
        <w:rPr>
          <w:rStyle w:val="Emphasis"/>
          <w:color w:val="000000" w:themeColor="text1"/>
          <w:highlight w:val="cyan"/>
        </w:rPr>
        <w:t>her</w:t>
      </w:r>
      <w:r w:rsidRPr="00A90C78">
        <w:rPr>
          <w:strike/>
          <w:color w:val="000000" w:themeColor="text1"/>
          <w:sz w:val="16"/>
        </w:rPr>
        <w:t>is</w:t>
      </w:r>
      <w:proofErr w:type="spellEnd"/>
      <w:r w:rsidRPr="00A90C78">
        <w:rPr>
          <w:color w:val="000000" w:themeColor="text1"/>
          <w:sz w:val="16"/>
        </w:rPr>
        <w:t xml:space="preserve"> </w:t>
      </w:r>
      <w:r w:rsidRPr="00A90C78">
        <w:rPr>
          <w:rStyle w:val="Emphasis"/>
          <w:color w:val="000000" w:themeColor="text1"/>
          <w:highlight w:val="cyan"/>
        </w:rPr>
        <w:t>end is</w:t>
      </w:r>
      <w:r w:rsidRPr="00A90C78">
        <w:rPr>
          <w:rStyle w:val="Emphasis"/>
          <w:color w:val="000000" w:themeColor="text1"/>
        </w:rPr>
        <w:t xml:space="preserve"> in being pleased, </w:t>
      </w:r>
      <w:r w:rsidRPr="00A90C78">
        <w:rPr>
          <w:rStyle w:val="Emphasis"/>
          <w:color w:val="000000" w:themeColor="text1"/>
          <w:highlight w:val="cyan"/>
        </w:rPr>
        <w:t>because we assume that pleasure is</w:t>
      </w:r>
      <w:r w:rsidRPr="00A90C78">
        <w:rPr>
          <w:rStyle w:val="Emphasis"/>
          <w:color w:val="000000" w:themeColor="text1"/>
        </w:rPr>
        <w:t xml:space="preserve"> choice </w:t>
      </w:r>
      <w:r w:rsidRPr="00A90C78">
        <w:rPr>
          <w:rStyle w:val="Emphasis"/>
          <w:color w:val="000000" w:themeColor="text1"/>
          <w:highlight w:val="cyan"/>
        </w:rPr>
        <w:t>worthy in itself.</w:t>
      </w:r>
      <w:r w:rsidRPr="00A90C78">
        <w:rPr>
          <w:color w:val="000000" w:themeColor="text1"/>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90C78">
        <w:rPr>
          <w:rStyle w:val="StyleUnderline"/>
          <w:color w:val="000000" w:themeColor="text1"/>
        </w:rPr>
        <w:t xml:space="preserve">pleasure and pain are both places where we reach the end of the line in matters of value. Although pleasure and pain thus seem to be good candidates for </w:t>
      </w:r>
      <w:r w:rsidRPr="00A90C78">
        <w:rPr>
          <w:rStyle w:val="StyleUnderline"/>
          <w:color w:val="000000" w:themeColor="text1"/>
        </w:rPr>
        <w:lastRenderedPageBreak/>
        <w:t>intrinsic value and disvalue</w:t>
      </w:r>
      <w:r w:rsidRPr="00A90C78">
        <w:rPr>
          <w:color w:val="000000" w:themeColor="text1"/>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A90C78">
        <w:rPr>
          <w:color w:val="000000" w:themeColor="text1"/>
          <w:sz w:val="16"/>
        </w:rPr>
        <w:t>disvaluable</w:t>
      </w:r>
      <w:proofErr w:type="spellEnd"/>
      <w:r w:rsidRPr="00A90C78">
        <w:rPr>
          <w:color w:val="000000" w:themeColor="text1"/>
          <w:sz w:val="16"/>
        </w:rPr>
        <w:t xml:space="preserve"> (so-called “noble pains”), and (4) that pain asymbolia, masochism, and practices such as wiggling a loose tooth render it implausible that pain is intrinsically </w:t>
      </w:r>
      <w:proofErr w:type="spellStart"/>
      <w:r w:rsidRPr="00A90C78">
        <w:rPr>
          <w:color w:val="000000" w:themeColor="text1"/>
          <w:sz w:val="16"/>
        </w:rPr>
        <w:t>disvaluable</w:t>
      </w:r>
      <w:proofErr w:type="spellEnd"/>
      <w:r w:rsidRPr="00A90C78">
        <w:rPr>
          <w:color w:val="000000" w:themeColor="text1"/>
          <w:sz w:val="16"/>
        </w:rPr>
        <w:t xml:space="preserve">. I shall argue that these objections fail.  </w:t>
      </w:r>
    </w:p>
    <w:p w14:paraId="4311338C" w14:textId="77777777" w:rsidR="00A90C78" w:rsidRPr="00A90C78" w:rsidRDefault="00A90C78" w:rsidP="00A90C78">
      <w:pPr>
        <w:pStyle w:val="Heading4"/>
        <w:rPr>
          <w:color w:val="000000" w:themeColor="text1"/>
        </w:rPr>
      </w:pPr>
      <w:r w:rsidRPr="00A90C78">
        <w:rPr>
          <w:color w:val="000000" w:themeColor="text1"/>
        </w:rPr>
        <w:t>Extinction o/</w:t>
      </w:r>
      <w:proofErr w:type="spellStart"/>
      <w:r w:rsidRPr="00A90C78">
        <w:rPr>
          <w:color w:val="000000" w:themeColor="text1"/>
        </w:rPr>
        <w:t>ws</w:t>
      </w:r>
      <w:proofErr w:type="spellEnd"/>
    </w:p>
    <w:p w14:paraId="05F347D9" w14:textId="77777777" w:rsidR="00A90C78" w:rsidRPr="000D1467" w:rsidRDefault="00A90C78" w:rsidP="00A90C78">
      <w:pPr>
        <w:pStyle w:val="Heading4"/>
        <w:rPr>
          <w:color w:val="FF0000"/>
        </w:rPr>
      </w:pPr>
      <w:r w:rsidRPr="000D1467">
        <w:rPr>
          <w:color w:val="FF0000"/>
        </w:rPr>
        <w:t xml:space="preserve">Outweighs – </w:t>
      </w:r>
    </w:p>
    <w:p w14:paraId="6117F5F8" w14:textId="77777777" w:rsidR="00A90C78" w:rsidRPr="000D1467" w:rsidRDefault="00A90C78" w:rsidP="00A90C78">
      <w:pPr>
        <w:rPr>
          <w:color w:val="FF0000"/>
        </w:rPr>
      </w:pPr>
      <w:r w:rsidRPr="000D1467">
        <w:rPr>
          <w:color w:val="FF0000"/>
        </w:rPr>
        <w:t>A] Other FWs rely on long questionable claims that make them less likely. Only util is epistemically accessible.</w:t>
      </w:r>
    </w:p>
    <w:p w14:paraId="6F441663" w14:textId="77777777" w:rsidR="00A90C78" w:rsidRPr="000D1467" w:rsidRDefault="00A90C78" w:rsidP="00A90C78">
      <w:pPr>
        <w:rPr>
          <w:color w:val="FF0000"/>
        </w:rPr>
      </w:pPr>
      <w:r w:rsidRPr="000D1467">
        <w:rPr>
          <w:color w:val="FF0000"/>
        </w:rPr>
        <w:t>B] History – Thousands of years of debating haven’t settled ethical questions, so presume util since there’s good in making the world a better place</w:t>
      </w:r>
    </w:p>
    <w:p w14:paraId="221BD85E" w14:textId="77777777" w:rsidR="00A90C78" w:rsidRPr="00A90C78" w:rsidRDefault="00A90C78" w:rsidP="00A90C78">
      <w:pPr>
        <w:pStyle w:val="Heading4"/>
        <w:rPr>
          <w:color w:val="000000" w:themeColor="text1"/>
        </w:rPr>
      </w:pPr>
      <w:r w:rsidRPr="00A90C78">
        <w:rPr>
          <w:color w:val="000000" w:themeColor="text1"/>
        </w:rPr>
        <w:t>2] States must use util – they seek practical benefits for constituents and aren’t unified agents so they don’t have intentions. No calc indicts since states use util successfully all the time and they just prove util’s hard to use not impossible.</w:t>
      </w:r>
    </w:p>
    <w:p w14:paraId="21484021" w14:textId="77777777" w:rsidR="00A90C78" w:rsidRPr="000D1467" w:rsidRDefault="00A90C78" w:rsidP="00A90C78">
      <w:pPr>
        <w:pStyle w:val="Heading4"/>
        <w:rPr>
          <w:color w:val="FF0000"/>
        </w:rPr>
      </w:pPr>
      <w:r w:rsidRPr="000D1467">
        <w:rPr>
          <w:color w:val="FF0000"/>
        </w:rPr>
        <w:t>3] Death outweighs – agents can’t act ethically if they fear bodily harm – turns NCs</w:t>
      </w:r>
    </w:p>
    <w:p w14:paraId="6BD0EB62" w14:textId="77777777" w:rsidR="00A90C78" w:rsidRPr="00A90C78" w:rsidRDefault="00A90C78" w:rsidP="00A90C78">
      <w:pPr>
        <w:pStyle w:val="Heading4"/>
        <w:rPr>
          <w:color w:val="000000" w:themeColor="text1"/>
        </w:rPr>
      </w:pPr>
      <w:r w:rsidRPr="00A90C78">
        <w:rPr>
          <w:color w:val="000000" w:themeColor="text1"/>
        </w:rPr>
        <w:t>4] Extinction comes first under any framing – future value, magnitude, risk parity</w:t>
      </w:r>
    </w:p>
    <w:p w14:paraId="48E2EDAF" w14:textId="77777777" w:rsidR="00A90C78" w:rsidRPr="00A90C78" w:rsidRDefault="00A90C78" w:rsidP="00A90C78">
      <w:pPr>
        <w:shd w:val="clear" w:color="auto" w:fill="FFFFFF"/>
        <w:spacing w:after="0" w:line="240" w:lineRule="auto"/>
        <w:rPr>
          <w:rFonts w:eastAsia="Times New Roman"/>
          <w:color w:val="000000" w:themeColor="text1"/>
        </w:rPr>
      </w:pPr>
      <w:proofErr w:type="spellStart"/>
      <w:r w:rsidRPr="00A90C78">
        <w:rPr>
          <w:rStyle w:val="Style13ptBold"/>
          <w:color w:val="000000" w:themeColor="text1"/>
        </w:rPr>
        <w:t>Pummer</w:t>
      </w:r>
      <w:proofErr w:type="spellEnd"/>
      <w:r w:rsidRPr="00A90C78">
        <w:rPr>
          <w:rStyle w:val="Style13ptBold"/>
          <w:color w:val="000000" w:themeColor="text1"/>
        </w:rPr>
        <w:t xml:space="preserve"> 15</w:t>
      </w:r>
      <w:r w:rsidRPr="00A90C78">
        <w:rPr>
          <w:rFonts w:eastAsia="Times New Roman"/>
          <w:color w:val="000000" w:themeColor="text1"/>
          <w:sz w:val="28"/>
          <w:szCs w:val="28"/>
        </w:rPr>
        <w:t> </w:t>
      </w:r>
      <w:r w:rsidRPr="00A90C78">
        <w:rPr>
          <w:rFonts w:eastAsia="Times New Roman"/>
          <w:color w:val="000000" w:themeColor="text1"/>
        </w:rPr>
        <w:t>Theron, Junior Research Fellow in Philosophy at St. Anne's College, University of Oxford. “Moral Agreement on Saving the World” Practical Ethics, University of Oxford. May 18, 2015 AT, recut BWSEK</w:t>
      </w:r>
    </w:p>
    <w:p w14:paraId="44C53FBF" w14:textId="77777777" w:rsidR="00A90C78" w:rsidRPr="00A90C78" w:rsidRDefault="00A90C78" w:rsidP="00A90C78">
      <w:pPr>
        <w:rPr>
          <w:color w:val="000000" w:themeColor="text1"/>
          <w:sz w:val="16"/>
        </w:rPr>
      </w:pPr>
      <w:r w:rsidRPr="00A90C78">
        <w:rPr>
          <w:color w:val="000000" w:themeColor="text1"/>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A90C78">
        <w:rPr>
          <w:rStyle w:val="StyleUnderline"/>
          <w:color w:val="000000" w:themeColor="text1"/>
        </w:rPr>
        <w:t>consequentialists, </w:t>
      </w:r>
      <w:r w:rsidRPr="00A90C78">
        <w:rPr>
          <w:rStyle w:val="StyleUnderline"/>
          <w:color w:val="000000" w:themeColor="text1"/>
          <w:highlight w:val="cyan"/>
        </w:rPr>
        <w:t>deontologists</w:t>
      </w:r>
      <w:r w:rsidRPr="00A90C78">
        <w:rPr>
          <w:rStyle w:val="StyleUnderline"/>
          <w:color w:val="000000" w:themeColor="text1"/>
        </w:rPr>
        <w:t xml:space="preserve">, or </w:t>
      </w:r>
      <w:r w:rsidRPr="00A90C78">
        <w:rPr>
          <w:rStyle w:val="StyleUnderline"/>
          <w:color w:val="000000" w:themeColor="text1"/>
          <w:highlight w:val="cyan"/>
        </w:rPr>
        <w:t>virtue ethicists</w:t>
      </w:r>
      <w:r w:rsidRPr="00A90C78">
        <w:rPr>
          <w:color w:val="000000" w:themeColor="text1"/>
          <w:sz w:val="16"/>
        </w:rPr>
        <w:t xml:space="preserve"> – should </w:t>
      </w:r>
      <w:r w:rsidRPr="00A90C78">
        <w:rPr>
          <w:rStyle w:val="Emphasis"/>
          <w:color w:val="000000" w:themeColor="text1"/>
          <w:highlight w:val="cyan"/>
        </w:rPr>
        <w:t>all agree</w:t>
      </w:r>
      <w:r w:rsidRPr="00A90C78">
        <w:rPr>
          <w:rStyle w:val="Emphasis"/>
          <w:color w:val="000000" w:themeColor="text1"/>
        </w:rPr>
        <w:t xml:space="preserve"> that </w:t>
      </w:r>
      <w:r w:rsidRPr="00A90C78">
        <w:rPr>
          <w:rStyle w:val="Emphasis"/>
          <w:color w:val="000000" w:themeColor="text1"/>
          <w:highlight w:val="cyan"/>
        </w:rPr>
        <w:t>we should</w:t>
      </w:r>
      <w:r w:rsidRPr="00A90C78">
        <w:rPr>
          <w:rStyle w:val="Emphasis"/>
          <w:color w:val="000000" w:themeColor="text1"/>
        </w:rPr>
        <w:t xml:space="preserve"> try to </w:t>
      </w:r>
      <w:r w:rsidRPr="00A90C78">
        <w:rPr>
          <w:rStyle w:val="Emphasis"/>
          <w:color w:val="000000" w:themeColor="text1"/>
          <w:highlight w:val="cyan"/>
        </w:rPr>
        <w:t>save the world</w:t>
      </w:r>
      <w:r w:rsidRPr="00A90C78">
        <w:rPr>
          <w:color w:val="000000" w:themeColor="text1"/>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A90C78">
        <w:rPr>
          <w:rStyle w:val="StyleUnderline"/>
          <w:color w:val="000000" w:themeColor="text1"/>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A90C78">
        <w:rPr>
          <w:rStyle w:val="StyleUnderline"/>
          <w:color w:val="000000" w:themeColor="text1"/>
          <w:highlight w:val="cyan"/>
        </w:rPr>
        <w:t>there are </w:t>
      </w:r>
      <w:r w:rsidRPr="00A90C78">
        <w:rPr>
          <w:rStyle w:val="Emphasis"/>
          <w:color w:val="000000" w:themeColor="text1"/>
          <w:highlight w:val="cyan"/>
        </w:rPr>
        <w:t>trillions upon trillions</w:t>
      </w:r>
      <w:r w:rsidRPr="00A90C78">
        <w:rPr>
          <w:rStyle w:val="Emphasis"/>
          <w:color w:val="000000" w:themeColor="text1"/>
        </w:rPr>
        <w:t>… upon trillions</w:t>
      </w:r>
      <w:r w:rsidRPr="00A90C78">
        <w:rPr>
          <w:rStyle w:val="StyleUnderline"/>
          <w:color w:val="000000" w:themeColor="text1"/>
        </w:rPr>
        <w:t xml:space="preserve">. There are so many possible </w:t>
      </w:r>
      <w:r w:rsidRPr="00A90C78">
        <w:rPr>
          <w:rStyle w:val="StyleUnderline"/>
          <w:color w:val="000000" w:themeColor="text1"/>
          <w:highlight w:val="cyan"/>
        </w:rPr>
        <w:t>future people</w:t>
      </w:r>
      <w:r w:rsidRPr="00A90C78">
        <w:rPr>
          <w:rStyle w:val="StyleUnderline"/>
          <w:color w:val="000000" w:themeColor="text1"/>
        </w:rPr>
        <w:t> that reducing existential risk is arguably the most important thing in the world, even if the well-being of these possible people were given only 0.001% as much weight as that of existing people. </w:t>
      </w:r>
      <w:r w:rsidRPr="00A90C78">
        <w:rPr>
          <w:color w:val="000000" w:themeColor="text1"/>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RPr="00A90C78">
        <w:rPr>
          <w:rStyle w:val="StyleUnderline"/>
          <w:color w:val="000000" w:themeColor="text1"/>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A90C78">
        <w:rPr>
          <w:rStyle w:val="StyleUnderline"/>
          <w:color w:val="000000" w:themeColor="text1"/>
          <w:highlight w:val="cyan"/>
        </w:rPr>
        <w:t>Non-consequentialism</w:t>
      </w:r>
      <w:r w:rsidRPr="00A90C78">
        <w:rPr>
          <w:rStyle w:val="StyleUnderline"/>
          <w:color w:val="000000" w:themeColor="text1"/>
        </w:rPr>
        <w:t xml:space="preserve"> is the view that there’s more that determines rightness than the goodness of consequences or outcomes; it </w:t>
      </w:r>
      <w:r w:rsidRPr="00A90C78">
        <w:rPr>
          <w:rStyle w:val="StyleUnderline"/>
          <w:color w:val="000000" w:themeColor="text1"/>
          <w:highlight w:val="cyan"/>
        </w:rPr>
        <w:t>is not the view that the latter don’t matter.</w:t>
      </w:r>
      <w:r w:rsidRPr="00A90C78">
        <w:rPr>
          <w:rStyle w:val="StyleUnderline"/>
          <w:color w:val="000000" w:themeColor="text1"/>
        </w:rPr>
        <w:t> </w:t>
      </w:r>
      <w:r w:rsidRPr="00A90C78">
        <w:rPr>
          <w:color w:val="000000" w:themeColor="text1"/>
          <w:sz w:val="16"/>
        </w:rPr>
        <w:t>Even John Rawls wrote, “All ethical doctrines worth our attention take consequences into account in judging rightness. One which did not would simply be irrational, crazy.” </w:t>
      </w:r>
      <w:r w:rsidRPr="00A90C78">
        <w:rPr>
          <w:rStyle w:val="StyleUnderline"/>
          <w:color w:val="000000" w:themeColor="text1"/>
        </w:rPr>
        <w:t xml:space="preserve">Minimally </w:t>
      </w:r>
      <w:r w:rsidRPr="00A90C78">
        <w:rPr>
          <w:rStyle w:val="StyleUnderline"/>
          <w:color w:val="000000" w:themeColor="text1"/>
          <w:highlight w:val="cyan"/>
        </w:rPr>
        <w:t>plausible versions</w:t>
      </w:r>
      <w:r w:rsidRPr="00A90C78">
        <w:rPr>
          <w:rStyle w:val="StyleUnderline"/>
          <w:color w:val="000000" w:themeColor="text1"/>
        </w:rPr>
        <w:t xml:space="preserve"> of deontology and virtue ethics </w:t>
      </w:r>
      <w:r w:rsidRPr="00A90C78">
        <w:rPr>
          <w:rStyle w:val="StyleUnderline"/>
          <w:color w:val="000000" w:themeColor="text1"/>
          <w:highlight w:val="cyan"/>
        </w:rPr>
        <w:t xml:space="preserve">must be concerned </w:t>
      </w:r>
      <w:r w:rsidRPr="00A90C78">
        <w:rPr>
          <w:rStyle w:val="Emphasis"/>
          <w:color w:val="000000" w:themeColor="text1"/>
          <w:highlight w:val="cyan"/>
        </w:rPr>
        <w:t>in part</w:t>
      </w:r>
      <w:r w:rsidRPr="00A90C78">
        <w:rPr>
          <w:rStyle w:val="StyleUnderline"/>
          <w:color w:val="000000" w:themeColor="text1"/>
          <w:highlight w:val="cyan"/>
        </w:rPr>
        <w:t xml:space="preserve"> with promoting</w:t>
      </w:r>
      <w:r w:rsidRPr="00A90C78">
        <w:rPr>
          <w:rStyle w:val="StyleUnderline"/>
          <w:color w:val="000000" w:themeColor="text1"/>
        </w:rPr>
        <w:t xml:space="preserve"> the </w:t>
      </w:r>
      <w:r w:rsidRPr="00A90C78">
        <w:rPr>
          <w:rStyle w:val="StyleUnderline"/>
          <w:color w:val="000000" w:themeColor="text1"/>
          <w:highlight w:val="cyan"/>
        </w:rPr>
        <w:t>good</w:t>
      </w:r>
      <w:r w:rsidRPr="00A90C78">
        <w:rPr>
          <w:rStyle w:val="StyleUnderline"/>
          <w:color w:val="000000" w:themeColor="text1"/>
        </w:rPr>
        <w:t>, from an impartial point of view. </w:t>
      </w:r>
      <w:r w:rsidRPr="00A90C78">
        <w:rPr>
          <w:color w:val="000000" w:themeColor="text1"/>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w:t>
      </w:r>
      <w:r w:rsidRPr="00A90C78">
        <w:rPr>
          <w:color w:val="000000" w:themeColor="text1"/>
          <w:sz w:val="16"/>
        </w:rPr>
        <w:lastRenderedPageBreak/>
        <w:t>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A90C78">
        <w:rPr>
          <w:rStyle w:val="StyleUnderline"/>
          <w:color w:val="000000" w:themeColor="text1"/>
        </w:rPr>
        <w:t>Even if they were 90% sure that their view is the correct one (and 10% sure that one of these other ones is correct), they would have pretty strong reason, from the standpoint of moral uncertainty, to reduce existential risk. Perhaps most disturbingly still, </w:t>
      </w:r>
      <w:r w:rsidRPr="00A90C78">
        <w:rPr>
          <w:rStyle w:val="StyleUnderline"/>
          <w:color w:val="000000" w:themeColor="text1"/>
          <w:highlight w:val="cyan"/>
        </w:rPr>
        <w:t xml:space="preserve">even if we are only </w:t>
      </w:r>
      <w:r w:rsidRPr="00A90C78">
        <w:rPr>
          <w:rStyle w:val="Emphasis"/>
          <w:color w:val="000000" w:themeColor="text1"/>
          <w:highlight w:val="cyan"/>
        </w:rPr>
        <w:t>1% sure</w:t>
      </w:r>
      <w:r w:rsidRPr="00A90C78">
        <w:rPr>
          <w:rStyle w:val="StyleUnderline"/>
          <w:color w:val="000000" w:themeColor="text1"/>
          <w:highlight w:val="cyan"/>
        </w:rPr>
        <w:t xml:space="preserve"> that</w:t>
      </w:r>
      <w:r w:rsidRPr="00A90C78">
        <w:rPr>
          <w:rStyle w:val="StyleUnderline"/>
          <w:color w:val="000000" w:themeColor="text1"/>
        </w:rPr>
        <w:t xml:space="preserve"> the </w:t>
      </w:r>
      <w:r w:rsidRPr="00A90C78">
        <w:rPr>
          <w:rStyle w:val="StyleUnderline"/>
          <w:color w:val="000000" w:themeColor="text1"/>
          <w:highlight w:val="cyan"/>
        </w:rPr>
        <w:t>well-being</w:t>
      </w:r>
      <w:r w:rsidRPr="00A90C78">
        <w:rPr>
          <w:rStyle w:val="StyleUnderline"/>
          <w:color w:val="000000" w:themeColor="text1"/>
        </w:rPr>
        <w:t xml:space="preserve"> of possible future people </w:t>
      </w:r>
      <w:r w:rsidRPr="00A90C78">
        <w:rPr>
          <w:rStyle w:val="StyleUnderline"/>
          <w:color w:val="000000" w:themeColor="text1"/>
          <w:highlight w:val="cyan"/>
        </w:rPr>
        <w:t>matters</w:t>
      </w:r>
      <w:r w:rsidRPr="00A90C78">
        <w:rPr>
          <w:rStyle w:val="StyleUnderline"/>
          <w:color w:val="000000" w:themeColor="text1"/>
        </w:rPr>
        <w:t>, it is at least arguable that, </w:t>
      </w:r>
      <w:r w:rsidRPr="00A90C78">
        <w:rPr>
          <w:rStyle w:val="StyleUnderline"/>
          <w:color w:val="000000" w:themeColor="text1"/>
          <w:highlight w:val="cyan"/>
        </w:rPr>
        <w:t>from the standpoint of</w:t>
      </w:r>
      <w:r w:rsidRPr="00A90C78">
        <w:rPr>
          <w:rStyle w:val="StyleUnderline"/>
          <w:color w:val="000000" w:themeColor="text1"/>
        </w:rPr>
        <w:t xml:space="preserve"> moral </w:t>
      </w:r>
      <w:r w:rsidRPr="00A90C78">
        <w:rPr>
          <w:rStyle w:val="StyleUnderline"/>
          <w:color w:val="000000" w:themeColor="text1"/>
          <w:highlight w:val="cyan"/>
        </w:rPr>
        <w:t>uncertainty, reducing existential risk is the most important thing</w:t>
      </w:r>
      <w:r w:rsidRPr="00A90C78">
        <w:rPr>
          <w:rStyle w:val="StyleUnderline"/>
          <w:color w:val="000000" w:themeColor="text1"/>
        </w:rPr>
        <w:t xml:space="preserve"> in the world. Again, this is largely for the reason that there are so many people who could exist in the future – there are trillions upon trillions… upon trillions</w:t>
      </w:r>
      <w:r w:rsidRPr="00A90C78">
        <w:rPr>
          <w:color w:val="000000" w:themeColor="text1"/>
          <w:sz w:val="16"/>
        </w:rPr>
        <w:t xml:space="preserve">. (For more on this and other related issues, see this excellent dissertation). Of course, it is uncertain whether these untold trillions would, in general, have good lives. It’s possible they’ll be miserable. </w:t>
      </w:r>
    </w:p>
    <w:p w14:paraId="5E2B4ED0" w14:textId="0E3CB1A3" w:rsidR="00A90C78" w:rsidRPr="00A90C78" w:rsidRDefault="00A90C78" w:rsidP="00A90C78">
      <w:pPr>
        <w:rPr>
          <w:color w:val="000000" w:themeColor="text1"/>
        </w:rPr>
      </w:pPr>
    </w:p>
    <w:p w14:paraId="3E7B65E4" w14:textId="77777777" w:rsidR="00A90C78" w:rsidRPr="000D1467" w:rsidRDefault="00A90C78" w:rsidP="00A90C78">
      <w:pPr>
        <w:pStyle w:val="Heading4"/>
        <w:rPr>
          <w:color w:val="FF0000"/>
        </w:rPr>
      </w:pPr>
      <w:r w:rsidRPr="000D1467">
        <w:rPr>
          <w:color w:val="FF0000"/>
        </w:rPr>
        <w:t xml:space="preserve">5] Consequentialism true – </w:t>
      </w:r>
    </w:p>
    <w:p w14:paraId="1F00BDFD" w14:textId="77777777" w:rsidR="00A90C78" w:rsidRPr="000D1467" w:rsidRDefault="00A90C78" w:rsidP="00A90C78">
      <w:pPr>
        <w:rPr>
          <w:color w:val="FF0000"/>
        </w:rPr>
      </w:pPr>
      <w:r w:rsidRPr="000D1467">
        <w:rPr>
          <w:color w:val="FF0000"/>
        </w:rPr>
        <w:t>A] No intent-foresight distinction – when I foresee something it enters into my intention</w:t>
      </w:r>
    </w:p>
    <w:p w14:paraId="7A85446F" w14:textId="77777777" w:rsidR="00A90C78" w:rsidRPr="000D1467" w:rsidRDefault="00A90C78" w:rsidP="00A90C78">
      <w:pPr>
        <w:rPr>
          <w:color w:val="FF0000"/>
        </w:rPr>
      </w:pPr>
      <w:r w:rsidRPr="000D1467">
        <w:rPr>
          <w:color w:val="FF0000"/>
        </w:rPr>
        <w:t>B] No act-omission distinction – omitting is just choosing not to take any other action</w:t>
      </w:r>
    </w:p>
    <w:p w14:paraId="2B9DCE43" w14:textId="77777777" w:rsidR="00A90C78" w:rsidRPr="000D1467" w:rsidRDefault="00A90C78" w:rsidP="00A90C78">
      <w:pPr>
        <w:pStyle w:val="Heading3"/>
        <w:rPr>
          <w:color w:val="FF0000"/>
        </w:rPr>
      </w:pPr>
      <w:r w:rsidRPr="000D1467">
        <w:rPr>
          <w:color w:val="FF0000"/>
        </w:rPr>
        <w:lastRenderedPageBreak/>
        <w:t xml:space="preserve">1AC: </w:t>
      </w:r>
      <w:proofErr w:type="spellStart"/>
      <w:r w:rsidRPr="000D1467">
        <w:rPr>
          <w:color w:val="FF0000"/>
        </w:rPr>
        <w:t>Underview</w:t>
      </w:r>
      <w:proofErr w:type="spellEnd"/>
    </w:p>
    <w:p w14:paraId="5FFEBAED" w14:textId="77777777" w:rsidR="00A90C78" w:rsidRPr="000D1467" w:rsidRDefault="00A90C78" w:rsidP="00A90C78">
      <w:pPr>
        <w:pStyle w:val="Heading4"/>
        <w:rPr>
          <w:rFonts w:cs="Calibri"/>
          <w:color w:val="FF0000"/>
        </w:rPr>
      </w:pPr>
      <w:r w:rsidRPr="000D1467">
        <w:rPr>
          <w:rFonts w:asciiTheme="minorHAnsi" w:hAnsiTheme="minorHAnsi" w:cstheme="minorHAnsi"/>
          <w:color w:val="FF0000"/>
        </w:rPr>
        <w:t>1]</w:t>
      </w:r>
      <w:r w:rsidRPr="000D1467">
        <w:rPr>
          <w:rFonts w:cs="Calibri"/>
          <w:color w:val="FF0000"/>
          <w:szCs w:val="26"/>
        </w:rPr>
        <w:t xml:space="preserve"> 1AR theory is legit and the highest layer – anything else means </w:t>
      </w:r>
      <w:r w:rsidRPr="000D1467">
        <w:rPr>
          <w:rFonts w:cs="Calibri"/>
          <w:color w:val="FF0000"/>
          <w:szCs w:val="26"/>
          <w:u w:val="single"/>
        </w:rPr>
        <w:t xml:space="preserve">infinite abuse </w:t>
      </w:r>
      <w:r w:rsidRPr="000D1467">
        <w:rPr>
          <w:rFonts w:cs="Calibri"/>
          <w:color w:val="FF0000"/>
        </w:rPr>
        <w:t xml:space="preserve">– drop the debater – 1AR is </w:t>
      </w:r>
      <w:r w:rsidRPr="000D1467">
        <w:rPr>
          <w:rFonts w:cs="Calibri"/>
          <w:color w:val="FF0000"/>
          <w:u w:val="single"/>
        </w:rPr>
        <w:t>too short</w:t>
      </w:r>
      <w:r w:rsidRPr="000D1467">
        <w:rPr>
          <w:rFonts w:cs="Calibri"/>
          <w:color w:val="FF0000"/>
        </w:rPr>
        <w:t xml:space="preserve"> to make up for the time trade-off – no RVIs – 6 min 2NR means they can </w:t>
      </w:r>
      <w:r w:rsidRPr="000D1467">
        <w:rPr>
          <w:rFonts w:cs="Calibri"/>
          <w:color w:val="FF0000"/>
          <w:u w:val="single"/>
        </w:rPr>
        <w:t>brute force</w:t>
      </w:r>
      <w:r w:rsidRPr="000D1467">
        <w:rPr>
          <w:rFonts w:cs="Calibri"/>
          <w:color w:val="FF0000"/>
        </w:rPr>
        <w:t xml:space="preserve"> me every time – competing </w:t>
      </w:r>
      <w:proofErr w:type="spellStart"/>
      <w:r w:rsidRPr="000D1467">
        <w:rPr>
          <w:rFonts w:cs="Calibri"/>
          <w:color w:val="FF0000"/>
        </w:rPr>
        <w:t>interps</w:t>
      </w:r>
      <w:proofErr w:type="spellEnd"/>
      <w:r w:rsidRPr="000D1467">
        <w:rPr>
          <w:rFonts w:cs="Calibri"/>
          <w:color w:val="FF0000"/>
        </w:rPr>
        <w:t xml:space="preserve"> – </w:t>
      </w:r>
      <w:r w:rsidRPr="000D1467">
        <w:rPr>
          <w:rFonts w:asciiTheme="minorHAnsi" w:hAnsiTheme="minorHAnsi" w:cstheme="minorHAnsi"/>
          <w:color w:val="FF0000"/>
        </w:rPr>
        <w:t xml:space="preserve">reasonability narrows the theory debate to one issue of </w:t>
      </w:r>
      <w:proofErr w:type="spellStart"/>
      <w:r w:rsidRPr="000D1467">
        <w:rPr>
          <w:rFonts w:asciiTheme="minorHAnsi" w:hAnsiTheme="minorHAnsi" w:cstheme="minorHAnsi"/>
          <w:color w:val="FF0000"/>
        </w:rPr>
        <w:t>brightline</w:t>
      </w:r>
      <w:proofErr w:type="spellEnd"/>
      <w:r w:rsidRPr="000D1467">
        <w:rPr>
          <w:rFonts w:asciiTheme="minorHAnsi" w:hAnsiTheme="minorHAnsi" w:cstheme="minorHAnsi"/>
          <w:color w:val="FF0000"/>
        </w:rPr>
        <w:t>, making it easy for the Neg to collapse to the issue in the long 2NR – 1AR theory is the highest layer – the NC has 7 minutes to be abusive and 6 minutes to leverage the abuse against 1A theory in the 2N, making checking abuse lexically impossible</w:t>
      </w:r>
    </w:p>
    <w:p w14:paraId="4A560717" w14:textId="77777777" w:rsidR="00A90C78" w:rsidRPr="000D1467" w:rsidRDefault="00A90C78" w:rsidP="00A90C78">
      <w:pPr>
        <w:rPr>
          <w:color w:val="FF0000"/>
        </w:rPr>
      </w:pPr>
    </w:p>
    <w:p w14:paraId="615AD3E5" w14:textId="77777777" w:rsidR="00A95652" w:rsidRPr="000D1467" w:rsidRDefault="00A95652" w:rsidP="00B55AD5">
      <w:pPr>
        <w:rPr>
          <w:color w:val="FF0000"/>
        </w:rPr>
      </w:pPr>
    </w:p>
    <w:sectPr w:rsidR="00A95652" w:rsidRPr="000D1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18"/>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0C78"/>
    <w:rsid w:val="000139A3"/>
    <w:rsid w:val="000D146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479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266F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293D"/>
    <w:rsid w:val="00A90C78"/>
    <w:rsid w:val="00A93661"/>
    <w:rsid w:val="00A95652"/>
    <w:rsid w:val="00AB20C5"/>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8971D"/>
  <w15:chartTrackingRefBased/>
  <w15:docId w15:val="{13B75287-2199-42F0-B992-502860FC4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0C78"/>
    <w:rPr>
      <w:rFonts w:ascii="Calibri" w:hAnsi="Calibri"/>
    </w:rPr>
  </w:style>
  <w:style w:type="paragraph" w:styleId="Heading1">
    <w:name w:val="heading 1"/>
    <w:aliases w:val="Pocket"/>
    <w:basedOn w:val="Normal"/>
    <w:next w:val="Normal"/>
    <w:link w:val="Heading1Char"/>
    <w:qFormat/>
    <w:rsid w:val="00A90C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0C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0C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90C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0C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C78"/>
  </w:style>
  <w:style w:type="character" w:customStyle="1" w:styleId="Heading1Char">
    <w:name w:val="Heading 1 Char"/>
    <w:aliases w:val="Pocket Char"/>
    <w:basedOn w:val="DefaultParagraphFont"/>
    <w:link w:val="Heading1"/>
    <w:rsid w:val="00A90C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0C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0C7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90C7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A90C7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0C7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A90C78"/>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A90C78"/>
    <w:rPr>
      <w:color w:val="auto"/>
      <w:u w:val="none"/>
    </w:rPr>
  </w:style>
  <w:style w:type="character" w:styleId="FollowedHyperlink">
    <w:name w:val="FollowedHyperlink"/>
    <w:basedOn w:val="DefaultParagraphFont"/>
    <w:uiPriority w:val="99"/>
    <w:semiHidden/>
    <w:unhideWhenUsed/>
    <w:rsid w:val="00A90C78"/>
    <w:rPr>
      <w:color w:val="auto"/>
      <w:u w:val="none"/>
    </w:rPr>
  </w:style>
  <w:style w:type="character" w:styleId="UnresolvedMention">
    <w:name w:val="Unresolved Mention"/>
    <w:basedOn w:val="DefaultParagraphFont"/>
    <w:uiPriority w:val="99"/>
    <w:semiHidden/>
    <w:unhideWhenUsed/>
    <w:rsid w:val="00A90C78"/>
    <w:rPr>
      <w:color w:val="605E5C"/>
      <w:shd w:val="clear" w:color="auto" w:fill="E1DFDD"/>
    </w:rPr>
  </w:style>
  <w:style w:type="paragraph" w:customStyle="1" w:styleId="textbold">
    <w:name w:val="text bold"/>
    <w:basedOn w:val="Normal"/>
    <w:link w:val="Emphasis"/>
    <w:uiPriority w:val="7"/>
    <w:qFormat/>
    <w:rsid w:val="00A90C78"/>
    <w:pPr>
      <w:ind w:left="720"/>
      <w:jc w:val="both"/>
    </w:pPr>
    <w:rPr>
      <w:b/>
      <w:iCs/>
      <w:u w:val="single"/>
    </w:rPr>
  </w:style>
  <w:style w:type="paragraph" w:styleId="ListParagraph">
    <w:name w:val="List Paragraph"/>
    <w:aliases w:val="6 font"/>
    <w:basedOn w:val="Normal"/>
    <w:uiPriority w:val="34"/>
    <w:unhideWhenUsed/>
    <w:qFormat/>
    <w:rsid w:val="00A90C78"/>
    <w:pPr>
      <w:ind w:left="720"/>
      <w:contextualSpacing/>
    </w:pPr>
  </w:style>
  <w:style w:type="paragraph" w:customStyle="1" w:styleId="card">
    <w:name w:val="card"/>
    <w:aliases w:val="Medium Grid 21"/>
    <w:basedOn w:val="Normal"/>
    <w:next w:val="Normal"/>
    <w:uiPriority w:val="6"/>
    <w:qFormat/>
    <w:rsid w:val="00A90C78"/>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A90C78"/>
    <w:rPr>
      <w:rFonts w:ascii="Lucida Grande" w:hAnsi="Lucida Grande" w:cs="Lucida Grande"/>
    </w:rPr>
  </w:style>
  <w:style w:type="character" w:customStyle="1" w:styleId="DocumentMapChar">
    <w:name w:val="Document Map Char"/>
    <w:basedOn w:val="DefaultParagraphFont"/>
    <w:link w:val="DocumentMap"/>
    <w:uiPriority w:val="99"/>
    <w:semiHidden/>
    <w:rsid w:val="00A90C78"/>
    <w:rPr>
      <w:rFonts w:ascii="Lucida Grande" w:hAnsi="Lucida Grande" w:cs="Lucida Grande"/>
    </w:rPr>
  </w:style>
  <w:style w:type="paragraph" w:customStyle="1" w:styleId="Emphasis1">
    <w:name w:val="Emphasis1"/>
    <w:basedOn w:val="Normal"/>
    <w:uiPriority w:val="7"/>
    <w:qFormat/>
    <w:rsid w:val="00A90C78"/>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A90C78"/>
    <w:pPr>
      <w:widowControl w:val="0"/>
      <w:suppressAutoHyphens/>
      <w:spacing w:after="200"/>
      <w:contextualSpacing/>
    </w:pPr>
    <w:rPr>
      <w:rFonts w:asciiTheme="minorHAnsi" w:hAnsiTheme="minorHAnsi"/>
      <w:sz w:val="26"/>
      <w:u w:val="single"/>
    </w:rPr>
  </w:style>
  <w:style w:type="character" w:styleId="Strong">
    <w:name w:val="Strong"/>
    <w:basedOn w:val="DefaultParagraphFont"/>
    <w:uiPriority w:val="22"/>
    <w:qFormat/>
    <w:rsid w:val="00A90C78"/>
    <w:rPr>
      <w:b/>
      <w:bCs/>
    </w:rPr>
  </w:style>
  <w:style w:type="character" w:customStyle="1" w:styleId="wikiexternallink">
    <w:name w:val="wikiexternallink"/>
    <w:basedOn w:val="DefaultParagraphFont"/>
    <w:rsid w:val="00A90C78"/>
  </w:style>
  <w:style w:type="character" w:customStyle="1" w:styleId="wikigeneratedlinkcontent">
    <w:name w:val="wikigeneratedlinkcontent"/>
    <w:basedOn w:val="DefaultParagraphFont"/>
    <w:rsid w:val="00A90C7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90C78"/>
    <w:pPr>
      <w:spacing w:after="0" w:line="240" w:lineRule="auto"/>
    </w:pPr>
    <w:rPr>
      <w:sz w:val="26"/>
      <w:u w:val="single"/>
    </w:rPr>
  </w:style>
  <w:style w:type="paragraph" w:customStyle="1" w:styleId="Tag2">
    <w:name w:val="Tag2"/>
    <w:basedOn w:val="Normal"/>
    <w:qFormat/>
    <w:rsid w:val="00A90C78"/>
    <w:rPr>
      <w:rFonts w:ascii="Arial" w:hAnsi="Arial" w:cs="Arial"/>
      <w:b/>
      <w:sz w:val="20"/>
    </w:rPr>
  </w:style>
  <w:style w:type="paragraph" w:customStyle="1" w:styleId="cardtext">
    <w:name w:val="card text"/>
    <w:basedOn w:val="Normal"/>
    <w:link w:val="cardtextChar"/>
    <w:qFormat/>
    <w:rsid w:val="00A90C78"/>
    <w:pPr>
      <w:ind w:left="288" w:right="288"/>
    </w:pPr>
  </w:style>
  <w:style w:type="character" w:customStyle="1" w:styleId="cardtextChar">
    <w:name w:val="card text Char"/>
    <w:link w:val="cardtext"/>
    <w:rsid w:val="00A90C78"/>
    <w:rPr>
      <w:rFonts w:ascii="Calibri" w:hAnsi="Calibri"/>
    </w:rPr>
  </w:style>
  <w:style w:type="character" w:customStyle="1" w:styleId="latin24compacttimestamp-2v7xiq">
    <w:name w:val="latin24compacttimestamp-2v7xiq"/>
    <w:basedOn w:val="DefaultParagraphFont"/>
    <w:rsid w:val="00A90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policy/healthcare/572447-democrats-suffer-blow-on-drug-pricing-as-3-moderates-buck-party" TargetMode="Externa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ikidiff.com/reduce/eliminate" TargetMode="Externa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numbering" Target="numbering.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pdfs.semanticscholar.org/99d6/7de5c764ed56092045c957438e65e5161106.pdf?fbclid=IwAR0N27Jo3Mn9lVi4YKBS95ywbIp_9s_ITC7bpiYGfXgTjjfZzI2ZV0AuU88//" TargetMode="Externa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webSettings" Target="webSettings.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36</Pages>
  <Words>23968</Words>
  <Characters>136618</Characters>
  <Application>Microsoft Office Word</Application>
  <DocSecurity>0</DocSecurity>
  <Lines>1138</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2021-09-19T19:55:00Z</dcterms:created>
  <dcterms:modified xsi:type="dcterms:W3CDTF">2021-09-19T20:38:00Z</dcterms:modified>
</cp:coreProperties>
</file>