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70F86" w14:textId="77777777" w:rsidR="00E73762" w:rsidRDefault="00E73762" w:rsidP="00E73762">
      <w:pPr>
        <w:pStyle w:val="Heading3"/>
      </w:pPr>
      <w:r>
        <w:t>1AC: Innovation</w:t>
      </w:r>
    </w:p>
    <w:p w14:paraId="760B742C" w14:textId="77777777" w:rsidR="00E73762" w:rsidRDefault="00E73762" w:rsidP="00E73762">
      <w:pPr>
        <w:pStyle w:val="Heading4"/>
      </w:pPr>
      <w:r>
        <w:t xml:space="preserve">The Advantage is Innovation - </w:t>
      </w:r>
    </w:p>
    <w:p w14:paraId="3074BCCA" w14:textId="77777777" w:rsidR="00E73762" w:rsidRDefault="00E73762" w:rsidP="00E73762">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097B4E27" w14:textId="77777777" w:rsidR="00E73762" w:rsidRPr="005B38BB" w:rsidRDefault="00E73762" w:rsidP="00E73762">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5A71ED8E" w14:textId="77777777" w:rsidR="00E73762" w:rsidRPr="007E660D" w:rsidRDefault="00E73762" w:rsidP="00E73762">
      <w:pPr>
        <w:rPr>
          <w:sz w:val="16"/>
        </w:rPr>
      </w:pPr>
      <w:r w:rsidRPr="00E3202C">
        <w:rPr>
          <w:highlight w:val="green"/>
          <w:u w:val="single"/>
        </w:rPr>
        <w:t>Drug companies</w:t>
      </w:r>
      <w:r w:rsidRPr="00E3202C">
        <w:rPr>
          <w:sz w:val="16"/>
          <w:highlight w:val="green"/>
        </w:rPr>
        <w:t xml:space="preserve"> </w:t>
      </w:r>
      <w:r w:rsidRPr="00E3202C">
        <w:rPr>
          <w:b/>
          <w:bCs/>
          <w:highlight w:val="green"/>
          <w:u w:val="single"/>
        </w:rPr>
        <w:t>have brought great innovations</w:t>
      </w:r>
      <w:r w:rsidRPr="00E3202C">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E3202C">
        <w:rPr>
          <w:b/>
          <w:bCs/>
          <w:highlight w:val="green"/>
          <w:u w:val="single"/>
          <w:bdr w:val="single" w:sz="4" w:space="0" w:color="auto"/>
        </w:rPr>
        <w:t>But that’s not happening</w:t>
      </w:r>
      <w:r w:rsidRPr="007E660D">
        <w:rPr>
          <w:u w:val="single"/>
        </w:rPr>
        <w:t xml:space="preserve">. Instead, </w:t>
      </w:r>
      <w:r w:rsidRPr="00E3202C">
        <w:rPr>
          <w:highlight w:val="green"/>
          <w:u w:val="single"/>
        </w:rPr>
        <w:t>drug companies build massive patent walls around their products</w:t>
      </w:r>
      <w:r w:rsidRPr="007E660D">
        <w:rPr>
          <w:u w:val="single"/>
        </w:rPr>
        <w:t xml:space="preserve">, </w:t>
      </w:r>
      <w:r w:rsidRPr="00E3202C">
        <w:rPr>
          <w:highlight w:val="green"/>
          <w:u w:val="single"/>
        </w:rPr>
        <w:t>extending</w:t>
      </w:r>
      <w:r w:rsidRPr="007E660D">
        <w:rPr>
          <w:u w:val="single"/>
        </w:rPr>
        <w:t xml:space="preserve"> the </w:t>
      </w:r>
      <w:r w:rsidRPr="00E3202C">
        <w:rPr>
          <w:highlight w:val="green"/>
          <w:u w:val="single"/>
        </w:rPr>
        <w:t xml:space="preserve">protection </w:t>
      </w:r>
      <w:r w:rsidRPr="00E3202C">
        <w:rPr>
          <w:b/>
          <w:bCs/>
          <w:highlight w:val="green"/>
          <w:u w:val="single"/>
        </w:rPr>
        <w:t>over and over again</w:t>
      </w:r>
      <w:r w:rsidRPr="007E660D">
        <w:rPr>
          <w:sz w:val="16"/>
        </w:rPr>
        <w:t xml:space="preserve">. </w:t>
      </w:r>
      <w:r w:rsidRPr="007E660D">
        <w:rPr>
          <w:u w:val="single"/>
        </w:rPr>
        <w:t xml:space="preserve">Some modern </w:t>
      </w:r>
      <w:r w:rsidRPr="00E3202C">
        <w:rPr>
          <w:highlight w:val="green"/>
          <w:u w:val="single"/>
        </w:rPr>
        <w:t xml:space="preserve">drugs have </w:t>
      </w:r>
      <w:r w:rsidRPr="007E660D">
        <w:rPr>
          <w:u w:val="single"/>
        </w:rPr>
        <w:t xml:space="preserve">an </w:t>
      </w:r>
      <w:r w:rsidRPr="00E3202C">
        <w:rPr>
          <w:highlight w:val="green"/>
          <w:u w:val="single"/>
        </w:rPr>
        <w:t>avalanche of U.S. patents</w:t>
      </w:r>
      <w:r w:rsidRPr="007E660D">
        <w:rPr>
          <w:u w:val="single"/>
        </w:rPr>
        <w:t xml:space="preserve">, with </w:t>
      </w:r>
      <w:r w:rsidRPr="00E3202C">
        <w:rPr>
          <w:highlight w:val="green"/>
          <w:u w:val="single"/>
        </w:rPr>
        <w:t xml:space="preserve">expiration dates </w:t>
      </w:r>
      <w:r w:rsidRPr="00E3202C">
        <w:rPr>
          <w:b/>
          <w:bCs/>
          <w:highlight w:val="green"/>
          <w:u w:val="single"/>
          <w:bdr w:val="single" w:sz="4" w:space="0" w:color="auto"/>
        </w:rPr>
        <w:t>staggered across time</w:t>
      </w:r>
      <w:r w:rsidRPr="00E3202C">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E3202C">
        <w:rPr>
          <w:highlight w:val="green"/>
          <w:u w:val="single"/>
        </w:rPr>
        <w:t>Rather than rewarding innovation</w:t>
      </w:r>
      <w:r w:rsidRPr="007E660D">
        <w:rPr>
          <w:u w:val="single"/>
        </w:rPr>
        <w:t xml:space="preserve">, </w:t>
      </w:r>
      <w:r w:rsidRPr="00E3202C">
        <w:rPr>
          <w:highlight w:val="green"/>
          <w:u w:val="single"/>
        </w:rPr>
        <w:t xml:space="preserve">our patent system is </w:t>
      </w:r>
      <w:r w:rsidRPr="007E660D">
        <w:rPr>
          <w:u w:val="single"/>
        </w:rPr>
        <w:t xml:space="preserve">now </w:t>
      </w:r>
      <w:r w:rsidRPr="00E3202C">
        <w:rPr>
          <w:highlight w:val="green"/>
          <w:u w:val="single"/>
        </w:rPr>
        <w:t>largely repurposing drugs</w:t>
      </w:r>
      <w:r w:rsidRPr="007E660D">
        <w:rPr>
          <w:u w:val="single"/>
        </w:rPr>
        <w:t xml:space="preserve">. </w:t>
      </w:r>
      <w:r w:rsidRPr="00E3202C">
        <w:rPr>
          <w:highlight w:val="green"/>
          <w:u w:val="single"/>
        </w:rPr>
        <w:t>Between 2005 and 2015</w:t>
      </w:r>
      <w:r w:rsidRPr="007E660D">
        <w:rPr>
          <w:u w:val="single"/>
        </w:rPr>
        <w:t xml:space="preserve">, </w:t>
      </w:r>
      <w:r w:rsidRPr="00E3202C">
        <w:rPr>
          <w:b/>
          <w:bCs/>
          <w:highlight w:val="green"/>
          <w:u w:val="single"/>
        </w:rPr>
        <w:t>more than three-quarters</w:t>
      </w:r>
      <w:r w:rsidRPr="00E3202C">
        <w:rPr>
          <w:highlight w:val="green"/>
          <w:u w:val="single"/>
        </w:rPr>
        <w:t xml:space="preserve"> of </w:t>
      </w:r>
      <w:r w:rsidRPr="007E660D">
        <w:rPr>
          <w:u w:val="single"/>
        </w:rPr>
        <w:t xml:space="preserve">the </w:t>
      </w:r>
      <w:r w:rsidRPr="00E3202C">
        <w:rPr>
          <w:highlight w:val="green"/>
          <w:u w:val="single"/>
        </w:rPr>
        <w:t xml:space="preserve">drugs associated with new patents </w:t>
      </w:r>
      <w:r w:rsidRPr="00E3202C">
        <w:rPr>
          <w:b/>
          <w:bCs/>
          <w:highlight w:val="green"/>
          <w:u w:val="single"/>
        </w:rPr>
        <w:t>were not new ones</w:t>
      </w:r>
      <w:r w:rsidRPr="00E3202C">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E3202C">
        <w:rPr>
          <w:highlight w:val="green"/>
          <w:u w:val="single"/>
        </w:rPr>
        <w:t xml:space="preserve">new patents can be </w:t>
      </w:r>
      <w:r w:rsidRPr="00E3202C">
        <w:rPr>
          <w:b/>
          <w:bCs/>
          <w:highlight w:val="green"/>
          <w:u w:val="single"/>
        </w:rPr>
        <w:t>obtained on minor tweaks</w:t>
      </w:r>
      <w:r w:rsidRPr="00E3202C">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5FB3540C" w14:textId="77777777" w:rsidR="00E73762" w:rsidRDefault="00E73762" w:rsidP="00E73762">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7DAC4D09" w14:textId="77777777" w:rsidR="00E73762" w:rsidRPr="005B38BB" w:rsidRDefault="00E73762" w:rsidP="00E73762">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7"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5B38BB">
        <w:t>sid</w:t>
      </w:r>
      <w:proofErr w:type="spellEnd"/>
    </w:p>
    <w:p w14:paraId="56145C10" w14:textId="77777777" w:rsidR="00E73762" w:rsidRDefault="00E73762" w:rsidP="00E73762">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E3202C">
        <w:rPr>
          <w:highlight w:val="green"/>
          <w:u w:val="single"/>
        </w:rPr>
        <w:t>current</w:t>
      </w:r>
      <w:r w:rsidRPr="007E660D">
        <w:rPr>
          <w:sz w:val="16"/>
        </w:rPr>
        <w:t xml:space="preserve"> </w:t>
      </w:r>
      <w:r w:rsidRPr="00E3202C">
        <w:rPr>
          <w:highlight w:val="green"/>
          <w:u w:val="single"/>
        </w:rPr>
        <w:t>state of affairs</w:t>
      </w:r>
      <w:r w:rsidRPr="007E660D">
        <w:rPr>
          <w:sz w:val="16"/>
        </w:rPr>
        <w:t xml:space="preserve"> </w:t>
      </w:r>
      <w:r w:rsidRPr="00E3202C">
        <w:rPr>
          <w:b/>
          <w:bCs/>
          <w:highlight w:val="green"/>
          <w:u w:val="single"/>
          <w:bdr w:val="single" w:sz="4" w:space="0" w:color="auto"/>
        </w:rPr>
        <w:t>is harming innovation</w:t>
      </w:r>
      <w:r w:rsidRPr="007E660D">
        <w:rPr>
          <w:sz w:val="16"/>
        </w:rPr>
        <w:t xml:space="preserve"> in tangible ways. </w:t>
      </w:r>
      <w:r w:rsidRPr="00E3202C">
        <w:rPr>
          <w:highlight w:val="green"/>
          <w:u w:val="single"/>
        </w:rPr>
        <w:t>Rather than creating new medicines</w:t>
      </w:r>
      <w:r w:rsidRPr="007E660D">
        <w:rPr>
          <w:sz w:val="16"/>
        </w:rPr>
        <w:t>—sallying forth into new frontiers for the benefit of society—</w:t>
      </w:r>
      <w:r w:rsidRPr="00E3202C">
        <w:rPr>
          <w:rStyle w:val="TitleChar"/>
          <w:sz w:val="24"/>
          <w:highlight w:val="green"/>
        </w:rPr>
        <w:t xml:space="preserve">drug companies are focusing </w:t>
      </w:r>
      <w:r w:rsidRPr="007E660D">
        <w:rPr>
          <w:rStyle w:val="TitleChar"/>
          <w:sz w:val="24"/>
        </w:rPr>
        <w:t xml:space="preserve">their </w:t>
      </w:r>
      <w:r w:rsidRPr="00E3202C">
        <w:rPr>
          <w:rStyle w:val="TitleChar"/>
          <w:sz w:val="24"/>
          <w:highlight w:val="green"/>
        </w:rPr>
        <w:t xml:space="preserve">time and effort extending </w:t>
      </w:r>
      <w:r w:rsidRPr="00E3202C">
        <w:rPr>
          <w:rStyle w:val="TitleChar"/>
          <w:b/>
          <w:bCs/>
          <w:sz w:val="24"/>
          <w:highlight w:val="green"/>
          <w:bdr w:val="single" w:sz="4" w:space="0" w:color="auto"/>
        </w:rPr>
        <w:t>the patent life of old products</w:t>
      </w:r>
      <w:r w:rsidRPr="007E660D">
        <w:rPr>
          <w:rStyle w:val="TitleChar"/>
          <w:sz w:val="24"/>
        </w:rPr>
        <w:t>.</w:t>
      </w:r>
      <w:r w:rsidRPr="007E660D">
        <w:rPr>
          <w:sz w:val="16"/>
        </w:rPr>
        <w:t xml:space="preserve"> </w:t>
      </w:r>
      <w:r w:rsidRPr="00E3202C">
        <w:rPr>
          <w:rStyle w:val="TitleChar"/>
          <w:sz w:val="24"/>
          <w:highlight w:val="green"/>
        </w:rPr>
        <w:t>This</w:t>
      </w:r>
      <w:r w:rsidRPr="007E660D">
        <w:rPr>
          <w:sz w:val="16"/>
        </w:rPr>
        <w:t xml:space="preserve">, of course, </w:t>
      </w:r>
      <w:r w:rsidRPr="00E3202C">
        <w:rPr>
          <w:rStyle w:val="TitleChar"/>
          <w:sz w:val="24"/>
          <w:highlight w:val="green"/>
        </w:rPr>
        <w:t xml:space="preserve">is not </w:t>
      </w:r>
      <w:r w:rsidRPr="007E660D">
        <w:rPr>
          <w:rStyle w:val="TitleChar"/>
          <w:sz w:val="24"/>
        </w:rPr>
        <w:t xml:space="preserve">the </w:t>
      </w:r>
      <w:r w:rsidRPr="00E3202C">
        <w:rPr>
          <w:rStyle w:val="TitleChar"/>
          <w:sz w:val="24"/>
          <w:highlight w:val="green"/>
        </w:rPr>
        <w:t xml:space="preserve">innovation </w:t>
      </w:r>
      <w:r w:rsidRPr="007E660D">
        <w:rPr>
          <w:rStyle w:val="TitleChar"/>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 xml:space="preserve">.115 The following sections describe the results obtained through our analysis in detail, but below are the key takeaways from </w:t>
      </w:r>
      <w:r w:rsidRPr="007E660D">
        <w:rPr>
          <w:sz w:val="16"/>
        </w:rPr>
        <w:lastRenderedPageBreak/>
        <w:t>the study: Rather than creating new medicines, pharmaceutical companies are recycling and repurposing old ones</w:t>
      </w:r>
      <w:r w:rsidRPr="007E660D">
        <w:rPr>
          <w:u w:val="single"/>
        </w:rPr>
        <w:t xml:space="preserve">. In fact, </w:t>
      </w:r>
      <w:r w:rsidRPr="00E3202C">
        <w:rPr>
          <w:rStyle w:val="TitleChar"/>
          <w:sz w:val="24"/>
          <w:highlight w:val="green"/>
        </w:rPr>
        <w:t>78% of the drugs associated with new patents</w:t>
      </w:r>
      <w:r w:rsidRPr="00E3202C">
        <w:rPr>
          <w:highlight w:val="green"/>
          <w:u w:val="single"/>
        </w:rPr>
        <w:t xml:space="preserve"> </w:t>
      </w:r>
      <w:r w:rsidRPr="007E660D">
        <w:rPr>
          <w:u w:val="single"/>
        </w:rPr>
        <w:t xml:space="preserve">in the FDA’s records </w:t>
      </w:r>
      <w:r w:rsidRPr="00E3202C">
        <w:rPr>
          <w:rStyle w:val="TitleChar"/>
          <w:b/>
          <w:bCs/>
          <w:sz w:val="24"/>
          <w:highlight w:val="green"/>
          <w:bdr w:val="single" w:sz="4" w:space="0" w:color="auto"/>
        </w:rPr>
        <w:t>were not new drugs</w:t>
      </w:r>
      <w:r w:rsidRPr="00E3202C">
        <w:rPr>
          <w:rStyle w:val="TitleChar"/>
          <w:sz w:val="24"/>
          <w:highlight w:val="green"/>
        </w:rPr>
        <w:t xml:space="preserve"> </w:t>
      </w:r>
      <w:r w:rsidRPr="007E660D">
        <w:rPr>
          <w:u w:val="single"/>
        </w:rPr>
        <w:t xml:space="preserve">coming on the market, </w:t>
      </w:r>
      <w:r w:rsidRPr="00E3202C">
        <w:rPr>
          <w:highlight w:val="green"/>
          <w:u w:val="single"/>
        </w:rPr>
        <w:t>but existing drugs</w:t>
      </w:r>
      <w:r w:rsidRPr="007E660D">
        <w:rPr>
          <w:u w:val="single"/>
        </w:rPr>
        <w:t xml:space="preserve">. In some years, the percentage </w:t>
      </w:r>
      <w:r w:rsidRPr="00E3202C">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E3202C">
        <w:rPr>
          <w:rStyle w:val="TitleChar"/>
          <w:sz w:val="24"/>
          <w:highlight w:val="green"/>
        </w:rPr>
        <w:t xml:space="preserve">40% of all drugs </w:t>
      </w:r>
      <w:r w:rsidRPr="007E660D">
        <w:rPr>
          <w:u w:val="single"/>
        </w:rPr>
        <w:t xml:space="preserve">available on the market </w:t>
      </w:r>
      <w:r w:rsidRPr="00E3202C">
        <w:rPr>
          <w:rStyle w:val="TitleChar"/>
          <w:sz w:val="24"/>
          <w:highlight w:val="green"/>
        </w:rPr>
        <w:t xml:space="preserve">created </w:t>
      </w:r>
      <w:r w:rsidRPr="007E660D">
        <w:rPr>
          <w:rStyle w:val="TitleChar"/>
          <w:sz w:val="24"/>
        </w:rPr>
        <w:t xml:space="preserve">additional </w:t>
      </w:r>
      <w:r w:rsidRPr="00E3202C">
        <w:rPr>
          <w:rStyle w:val="TitleChar"/>
          <w:sz w:val="24"/>
          <w:highlight w:val="green"/>
        </w:rPr>
        <w:t xml:space="preserve">market barriers by </w:t>
      </w:r>
      <w:r w:rsidRPr="00E3202C">
        <w:rPr>
          <w:rStyle w:val="TitleChar"/>
          <w:b/>
          <w:bCs/>
          <w:sz w:val="24"/>
          <w:highlight w:val="green"/>
        </w:rPr>
        <w:t>having patents or exclusivities added</w:t>
      </w:r>
      <w:r w:rsidRPr="00E3202C">
        <w:rPr>
          <w:rStyle w:val="TitleChar"/>
          <w:sz w:val="24"/>
          <w:highlight w:val="green"/>
        </w:rPr>
        <w:t xml:space="preserve"> </w:t>
      </w:r>
      <w:r w:rsidRPr="007E660D">
        <w:rPr>
          <w:u w:val="single"/>
        </w:rPr>
        <w:t xml:space="preserve">to them. </w:t>
      </w:r>
      <w:r w:rsidRPr="00E3202C">
        <w:rPr>
          <w:highlight w:val="green"/>
          <w:u w:val="single"/>
        </w:rPr>
        <w:t xml:space="preserve">Many </w:t>
      </w:r>
      <w:r w:rsidRPr="007E660D">
        <w:rPr>
          <w:u w:val="single"/>
        </w:rPr>
        <w:t xml:space="preserve">of the drugs adding to the Orange Book </w:t>
      </w:r>
      <w:r w:rsidRPr="00E3202C">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661CAD26" w14:textId="77777777" w:rsidR="00E73762" w:rsidRDefault="00E73762" w:rsidP="00E73762">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752B74C0" w14:textId="77777777" w:rsidR="00E73762" w:rsidRPr="00791206" w:rsidRDefault="00E73762" w:rsidP="00E73762">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F2AE3CF" w14:textId="77777777" w:rsidR="00E73762" w:rsidRPr="00E974A9" w:rsidRDefault="00E73762" w:rsidP="00E73762">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r w:rsidRPr="00E974A9">
        <w:rPr>
          <w:sz w:val="16"/>
          <w:szCs w:val="24"/>
        </w:rPr>
        <w:t>Ph.D</w:t>
      </w:r>
      <w:proofErr w:type="spell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E3202C">
        <w:rPr>
          <w:szCs w:val="24"/>
          <w:highlight w:val="green"/>
          <w:u w:val="single"/>
        </w:rPr>
        <w:t xml:space="preserve">Revlimid should have </w:t>
      </w:r>
      <w:r w:rsidRPr="00E3202C">
        <w:rPr>
          <w:b/>
          <w:bCs/>
          <w:szCs w:val="24"/>
          <w:highlight w:val="green"/>
          <w:u w:val="single"/>
        </w:rPr>
        <w:t>been subject to competition</w:t>
      </w:r>
      <w:r w:rsidRPr="00E3202C">
        <w:rPr>
          <w:szCs w:val="24"/>
          <w:highlight w:val="green"/>
          <w:u w:val="single"/>
        </w:rPr>
        <w:t xml:space="preserve"> </w:t>
      </w:r>
      <w:r w:rsidRPr="00E974A9">
        <w:rPr>
          <w:szCs w:val="24"/>
          <w:u w:val="single"/>
        </w:rPr>
        <w:t xml:space="preserve">from generic drug makers starting </w:t>
      </w:r>
      <w:r w:rsidRPr="00E3202C">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E3202C">
        <w:rPr>
          <w:szCs w:val="24"/>
          <w:highlight w:val="green"/>
          <w:u w:val="single"/>
        </w:rPr>
        <w:t>by obtaining</w:t>
      </w:r>
      <w:r w:rsidRPr="00E3202C">
        <w:rPr>
          <w:sz w:val="16"/>
          <w:szCs w:val="24"/>
          <w:highlight w:val="green"/>
        </w:rPr>
        <w:t xml:space="preserve"> </w:t>
      </w:r>
      <w:r w:rsidRPr="00E3202C">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E3202C">
        <w:rPr>
          <w:szCs w:val="24"/>
          <w:highlight w:val="green"/>
          <w:u w:val="single"/>
        </w:rPr>
        <w:t>its manufacturer</w:t>
      </w:r>
      <w:r w:rsidRPr="00E974A9">
        <w:rPr>
          <w:szCs w:val="24"/>
          <w:u w:val="single"/>
        </w:rPr>
        <w:t xml:space="preserve">, Celgene, has </w:t>
      </w:r>
      <w:r w:rsidRPr="00E3202C">
        <w:rPr>
          <w:szCs w:val="24"/>
          <w:highlight w:val="green"/>
          <w:u w:val="single"/>
        </w:rPr>
        <w:t xml:space="preserve">extended </w:t>
      </w:r>
      <w:r w:rsidRPr="00E974A9">
        <w:rPr>
          <w:szCs w:val="24"/>
          <w:u w:val="single"/>
        </w:rPr>
        <w:t xml:space="preserve">the drug’s </w:t>
      </w:r>
      <w:r w:rsidRPr="00E3202C">
        <w:rPr>
          <w:b/>
          <w:bCs/>
          <w:szCs w:val="24"/>
          <w:highlight w:val="green"/>
          <w:u w:val="single"/>
          <w:bdr w:val="single" w:sz="4" w:space="0" w:color="auto"/>
        </w:rPr>
        <w:t>monopoly</w:t>
      </w:r>
      <w:r w:rsidRPr="00E3202C">
        <w:rPr>
          <w:szCs w:val="24"/>
          <w:highlight w:val="green"/>
          <w:u w:val="single"/>
          <w:bdr w:val="single" w:sz="4" w:space="0" w:color="auto"/>
        </w:rPr>
        <w:t xml:space="preserve"> </w:t>
      </w:r>
      <w:r w:rsidRPr="00E3202C">
        <w:rPr>
          <w:b/>
          <w:bCs/>
          <w:szCs w:val="24"/>
          <w:highlight w:val="green"/>
          <w:u w:val="single"/>
          <w:bdr w:val="single" w:sz="4" w:space="0" w:color="auto"/>
        </w:rPr>
        <w:t>period</w:t>
      </w:r>
      <w:r w:rsidRPr="00E3202C">
        <w:rPr>
          <w:szCs w:val="24"/>
          <w:highlight w:val="green"/>
          <w:u w:val="single"/>
          <w:bdr w:val="single" w:sz="4" w:space="0" w:color="auto"/>
        </w:rPr>
        <w:t xml:space="preserve"> </w:t>
      </w:r>
      <w:r w:rsidRPr="00E3202C">
        <w:rPr>
          <w:b/>
          <w:bCs/>
          <w:szCs w:val="24"/>
          <w:highlight w:val="green"/>
          <w:u w:val="single"/>
          <w:bdr w:val="single" w:sz="4" w:space="0" w:color="auto"/>
        </w:rPr>
        <w:t>by 18 years</w:t>
      </w:r>
      <w:r w:rsidRPr="00E3202C">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E3202C">
        <w:rPr>
          <w:b/>
          <w:bCs/>
          <w:szCs w:val="24"/>
          <w:highlight w:val="green"/>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E3202C">
        <w:rPr>
          <w:szCs w:val="24"/>
          <w:highlight w:val="green"/>
          <w:u w:val="single"/>
        </w:rPr>
        <w:t>evergreening</w:t>
      </w:r>
      <w:r w:rsidRPr="00E974A9">
        <w:rPr>
          <w:szCs w:val="24"/>
          <w:u w:val="single"/>
        </w:rPr>
        <w:t xml:space="preserve">” — </w:t>
      </w:r>
      <w:r w:rsidRPr="00E3202C">
        <w:rPr>
          <w:szCs w:val="24"/>
          <w:highlight w:val="green"/>
          <w:u w:val="single"/>
        </w:rPr>
        <w:t>artificially sustaining a monopoly for</w:t>
      </w:r>
      <w:r w:rsidRPr="00E974A9">
        <w:rPr>
          <w:szCs w:val="24"/>
          <w:u w:val="single"/>
        </w:rPr>
        <w:t xml:space="preserve"> years and even </w:t>
      </w:r>
      <w:r w:rsidRPr="00E3202C">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E3202C">
        <w:rPr>
          <w:szCs w:val="24"/>
          <w:highlight w:val="green"/>
          <w:u w:val="single"/>
        </w:rPr>
        <w:t xml:space="preserve">most commonly </w:t>
      </w:r>
      <w:r w:rsidRPr="00E974A9">
        <w:rPr>
          <w:szCs w:val="24"/>
          <w:u w:val="single"/>
        </w:rPr>
        <w:t xml:space="preserve">used </w:t>
      </w:r>
      <w:r w:rsidRPr="00E3202C">
        <w:rPr>
          <w:szCs w:val="24"/>
          <w:highlight w:val="green"/>
          <w:u w:val="single"/>
        </w:rPr>
        <w:t xml:space="preserve">with blockbuster drugs </w:t>
      </w:r>
      <w:r w:rsidRPr="00E974A9">
        <w:rPr>
          <w:szCs w:val="24"/>
          <w:u w:val="single"/>
        </w:rPr>
        <w:t xml:space="preserve">generating the highest prices </w:t>
      </w:r>
      <w:r w:rsidRPr="00E974A9">
        <w:rPr>
          <w:szCs w:val="24"/>
          <w:u w:val="single"/>
        </w:rPr>
        <w:lastRenderedPageBreak/>
        <w:t xml:space="preserve">and profits. </w:t>
      </w:r>
      <w:r w:rsidRPr="00E3202C">
        <w:rPr>
          <w:b/>
          <w:bCs/>
          <w:szCs w:val="24"/>
          <w:highlight w:val="green"/>
          <w:u w:val="single"/>
        </w:rPr>
        <w:t xml:space="preserve">Of </w:t>
      </w:r>
      <w:r w:rsidRPr="00E974A9">
        <w:rPr>
          <w:b/>
          <w:bCs/>
          <w:szCs w:val="24"/>
          <w:u w:val="single"/>
        </w:rPr>
        <w:t xml:space="preserve">the roughly </w:t>
      </w:r>
      <w:r w:rsidRPr="00E3202C">
        <w:rPr>
          <w:b/>
          <w:bCs/>
          <w:szCs w:val="24"/>
          <w:highlight w:val="green"/>
          <w:u w:val="single"/>
        </w:rPr>
        <w:t>100 best-selling drugs</w:t>
      </w:r>
      <w:r w:rsidRPr="00E974A9">
        <w:rPr>
          <w:b/>
          <w:bCs/>
          <w:szCs w:val="24"/>
          <w:u w:val="single"/>
        </w:rPr>
        <w:t xml:space="preserve">, more than </w:t>
      </w:r>
      <w:r w:rsidRPr="00E3202C">
        <w:rPr>
          <w:b/>
          <w:bCs/>
          <w:szCs w:val="24"/>
          <w:highlight w:val="green"/>
          <w:u w:val="single"/>
        </w:rPr>
        <w:t xml:space="preserve">70 percent have extended </w:t>
      </w:r>
      <w:r w:rsidRPr="00E974A9">
        <w:rPr>
          <w:b/>
          <w:bCs/>
          <w:szCs w:val="24"/>
          <w:u w:val="single"/>
        </w:rPr>
        <w:t xml:space="preserve">their </w:t>
      </w:r>
      <w:r w:rsidRPr="00E3202C">
        <w:rPr>
          <w:b/>
          <w:bCs/>
          <w:szCs w:val="24"/>
          <w:highlight w:val="green"/>
          <w:u w:val="single"/>
        </w:rPr>
        <w:t>protection</w:t>
      </w:r>
      <w:r w:rsidRPr="00E3202C">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E3202C">
        <w:rPr>
          <w:szCs w:val="24"/>
          <w:highlight w:val="green"/>
          <w:u w:val="single"/>
        </w:rPr>
        <w:t xml:space="preserve">brought into </w:t>
      </w:r>
      <w:r w:rsidRPr="00E974A9">
        <w:rPr>
          <w:szCs w:val="24"/>
          <w:u w:val="single"/>
        </w:rPr>
        <w:t xml:space="preserve">sharper </w:t>
      </w:r>
      <w:r w:rsidRPr="00E3202C">
        <w:rPr>
          <w:szCs w:val="24"/>
          <w:highlight w:val="green"/>
          <w:u w:val="single"/>
        </w:rPr>
        <w:t xml:space="preserve">focus by </w:t>
      </w:r>
      <w:r w:rsidRPr="00E974A9">
        <w:rPr>
          <w:szCs w:val="24"/>
          <w:u w:val="single"/>
        </w:rPr>
        <w:t xml:space="preserve">a groundbreaking, publicly available, </w:t>
      </w:r>
      <w:r w:rsidRPr="00E3202C">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E3202C">
        <w:rPr>
          <w:szCs w:val="24"/>
          <w:highlight w:val="green"/>
          <w:u w:val="single"/>
        </w:rPr>
        <w:t xml:space="preserve">Competition is </w:t>
      </w:r>
      <w:r w:rsidRPr="00E974A9">
        <w:rPr>
          <w:szCs w:val="24"/>
          <w:u w:val="single"/>
        </w:rPr>
        <w:t xml:space="preserve">the backbone of the U.S. economy. But it’s </w:t>
      </w:r>
      <w:r w:rsidRPr="00E3202C">
        <w:rPr>
          <w:szCs w:val="24"/>
          <w:highlight w:val="green"/>
          <w:u w:val="single"/>
        </w:rPr>
        <w:t xml:space="preserve">not what we’re </w:t>
      </w:r>
      <w:r w:rsidRPr="00E3202C">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202C">
        <w:rPr>
          <w:szCs w:val="24"/>
          <w:highlight w:val="green"/>
          <w:u w:val="single"/>
        </w:rPr>
        <w:t xml:space="preserve">Drug prices </w:t>
      </w:r>
      <w:r w:rsidRPr="00E974A9">
        <w:rPr>
          <w:szCs w:val="24"/>
          <w:u w:val="single"/>
        </w:rPr>
        <w:t xml:space="preserve">typically </w:t>
      </w:r>
      <w:r w:rsidRPr="00E3202C">
        <w:rPr>
          <w:szCs w:val="24"/>
          <w:highlight w:val="green"/>
          <w:u w:val="single"/>
        </w:rPr>
        <w:t xml:space="preserve">drop by </w:t>
      </w:r>
      <w:r w:rsidRPr="00E974A9">
        <w:rPr>
          <w:szCs w:val="24"/>
          <w:u w:val="single"/>
        </w:rPr>
        <w:t xml:space="preserve">as much as </w:t>
      </w:r>
      <w:r w:rsidRPr="00E3202C">
        <w:rPr>
          <w:szCs w:val="24"/>
          <w:highlight w:val="green"/>
          <w:u w:val="single"/>
        </w:rPr>
        <w:t xml:space="preserve">20 percent when </w:t>
      </w:r>
      <w:r w:rsidRPr="00E974A9">
        <w:rPr>
          <w:szCs w:val="24"/>
          <w:u w:val="single"/>
        </w:rPr>
        <w:t xml:space="preserve">the first </w:t>
      </w:r>
      <w:r w:rsidRPr="00E3202C">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E3202C">
        <w:rPr>
          <w:b/>
          <w:sz w:val="26"/>
          <w:szCs w:val="24"/>
          <w:highlight w:val="green"/>
          <w:u w:val="single"/>
        </w:rPr>
        <w:t>database</w:t>
      </w:r>
      <w:r w:rsidRPr="00E3202C">
        <w:rPr>
          <w:szCs w:val="24"/>
          <w:highlight w:val="green"/>
          <w:u w:val="single"/>
        </w:rPr>
        <w:t xml:space="preserve"> </w:t>
      </w:r>
      <w:r w:rsidRPr="00E974A9">
        <w:rPr>
          <w:szCs w:val="24"/>
          <w:u w:val="single"/>
        </w:rPr>
        <w:t xml:space="preserve">was </w:t>
      </w:r>
      <w:r w:rsidRPr="00E3202C">
        <w:rPr>
          <w:b/>
          <w:sz w:val="26"/>
          <w:szCs w:val="24"/>
          <w:highlight w:val="green"/>
          <w:u w:val="single"/>
        </w:rPr>
        <w:t>created through</w:t>
      </w:r>
      <w:r w:rsidRPr="00E3202C">
        <w:rPr>
          <w:szCs w:val="24"/>
          <w:highlight w:val="green"/>
          <w:u w:val="single"/>
        </w:rPr>
        <w:t xml:space="preserve"> </w:t>
      </w:r>
      <w:r w:rsidRPr="00E974A9">
        <w:rPr>
          <w:szCs w:val="24"/>
          <w:u w:val="single"/>
        </w:rPr>
        <w:t xml:space="preserve">a painstaking process of </w:t>
      </w:r>
      <w:r w:rsidRPr="00E3202C">
        <w:rPr>
          <w:b/>
          <w:sz w:val="26"/>
          <w:szCs w:val="24"/>
          <w:highlight w:val="green"/>
          <w:u w:val="single"/>
        </w:rPr>
        <w:t>combing</w:t>
      </w:r>
      <w:r w:rsidRPr="00E3202C">
        <w:rPr>
          <w:szCs w:val="24"/>
          <w:highlight w:val="green"/>
          <w:u w:val="single"/>
        </w:rPr>
        <w:t xml:space="preserve"> </w:t>
      </w:r>
      <w:r w:rsidRPr="00E974A9">
        <w:rPr>
          <w:szCs w:val="24"/>
          <w:u w:val="single"/>
        </w:rPr>
        <w:t xml:space="preserve">through </w:t>
      </w:r>
      <w:r w:rsidRPr="00E3202C">
        <w:rPr>
          <w:b/>
          <w:sz w:val="26"/>
          <w:szCs w:val="24"/>
          <w:highlight w:val="green"/>
          <w:u w:val="single"/>
        </w:rPr>
        <w:t>160,000 data points</w:t>
      </w:r>
      <w:r w:rsidRPr="00E3202C">
        <w:rPr>
          <w:szCs w:val="24"/>
          <w:highlight w:val="green"/>
          <w:u w:val="single"/>
        </w:rPr>
        <w:t xml:space="preserve"> </w:t>
      </w:r>
      <w:r w:rsidRPr="00E3202C">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E3202C">
        <w:rPr>
          <w:b/>
          <w:sz w:val="26"/>
          <w:szCs w:val="24"/>
          <w:highlight w:val="green"/>
          <w:u w:val="single"/>
        </w:rPr>
        <w:t>We erred on the side of underrepresenting the evergreen gain</w:t>
      </w:r>
      <w:r w:rsidRPr="00E3202C">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szCs w:val="24"/>
          <w:highlight w:val="green"/>
          <w:u w:val="single"/>
        </w:rPr>
        <w:t xml:space="preserve">Nexium’s exclusivity </w:t>
      </w:r>
      <w:r w:rsidRPr="00E974A9">
        <w:rPr>
          <w:szCs w:val="24"/>
          <w:u w:val="single"/>
        </w:rPr>
        <w:t xml:space="preserve">was then </w:t>
      </w:r>
      <w:r w:rsidRPr="00E3202C">
        <w:rPr>
          <w:szCs w:val="24"/>
          <w:highlight w:val="green"/>
          <w:u w:val="single"/>
        </w:rPr>
        <w:t>extended by</w:t>
      </w:r>
      <w:r w:rsidRPr="00E974A9">
        <w:rPr>
          <w:szCs w:val="24"/>
          <w:u w:val="single"/>
        </w:rPr>
        <w:t xml:space="preserve"> more than </w:t>
      </w:r>
      <w:r w:rsidRPr="00E3202C">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w:t>
      </w:r>
      <w:r w:rsidRPr="00E974A9">
        <w:rPr>
          <w:sz w:val="16"/>
          <w:szCs w:val="24"/>
        </w:rPr>
        <w:lastRenderedPageBreak/>
        <w:t xml:space="preserve">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E3202C">
        <w:rPr>
          <w:szCs w:val="24"/>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E3202C">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szCs w:val="24"/>
        </w:rPr>
        <w:t>PrEP</w:t>
      </w:r>
      <w:proofErr w:type="spellEnd"/>
      <w:r w:rsidRPr="00E974A9">
        <w:rPr>
          <w:sz w:val="16"/>
          <w:szCs w:val="24"/>
        </w:rPr>
        <w:t xml:space="preserve"> costs $100 or less per month, compared to $1,600 to $2,000 in the U.S. </w:t>
      </w:r>
      <w:r w:rsidRPr="00E974A9">
        <w:rPr>
          <w:szCs w:val="24"/>
          <w:u w:val="single"/>
        </w:rPr>
        <w:t xml:space="preserve">As a result, Truvada is </w:t>
      </w:r>
      <w:r w:rsidRPr="00E3202C">
        <w:rPr>
          <w:szCs w:val="24"/>
          <w:highlight w:val="green"/>
          <w:u w:val="single"/>
        </w:rPr>
        <w:t xml:space="preserve">unaffordable to </w:t>
      </w:r>
      <w:r w:rsidRPr="00E974A9">
        <w:rPr>
          <w:szCs w:val="24"/>
          <w:u w:val="single"/>
        </w:rPr>
        <w:t xml:space="preserve">many </w:t>
      </w:r>
      <w:r w:rsidRPr="00E3202C">
        <w:rPr>
          <w:szCs w:val="24"/>
          <w:highlight w:val="green"/>
          <w:u w:val="single"/>
        </w:rPr>
        <w:t xml:space="preserve">people </w:t>
      </w:r>
      <w:r w:rsidRPr="00E3202C">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E974A9">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E3202C">
        <w:rPr>
          <w:szCs w:val="24"/>
          <w:highlight w:val="green"/>
          <w:u w:val="single"/>
        </w:rPr>
        <w:t>EpiPen</w:t>
      </w:r>
      <w:r w:rsidRPr="00E3202C">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E3202C">
        <w:rPr>
          <w:szCs w:val="24"/>
          <w:highlight w:val="green"/>
          <w:u w:val="single"/>
        </w:rPr>
        <w:t xml:space="preserve">protected </w:t>
      </w:r>
      <w:r w:rsidRPr="00E974A9">
        <w:rPr>
          <w:szCs w:val="24"/>
          <w:u w:val="single"/>
        </w:rPr>
        <w:t xml:space="preserve">from competition until 2025 — </w:t>
      </w:r>
      <w:r w:rsidRPr="00E3202C">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4B7251FE" w14:textId="77777777" w:rsidR="00E73762" w:rsidRDefault="00E73762" w:rsidP="00E73762">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7BC05649" w14:textId="77777777" w:rsidR="00E73762" w:rsidRPr="00E2724F" w:rsidRDefault="00E73762" w:rsidP="00E73762">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1CBB26A2" w14:textId="77777777" w:rsidR="00E73762" w:rsidRPr="001948D4" w:rsidRDefault="00E03DAF" w:rsidP="00E73762">
      <w:pPr>
        <w:rPr>
          <w:sz w:val="16"/>
        </w:rPr>
      </w:pPr>
      <w:hyperlink r:id="rId10" w:tgtFrame="_blank" w:history="1">
        <w:r w:rsidR="00E73762" w:rsidRPr="00E2724F">
          <w:rPr>
            <w:rStyle w:val="TitleChar"/>
          </w:rPr>
          <w:t>The United Nations</w:t>
        </w:r>
      </w:hyperlink>
      <w:r w:rsidR="00E73762">
        <w:t xml:space="preserve"> </w:t>
      </w:r>
      <w:r w:rsidR="00E73762" w:rsidRPr="003C32B5">
        <w:rPr>
          <w:sz w:val="16"/>
        </w:rPr>
        <w:t xml:space="preserve">has </w:t>
      </w:r>
      <w:r w:rsidR="00E73762" w:rsidRPr="00E2724F">
        <w:rPr>
          <w:rStyle w:val="TitleChar"/>
        </w:rPr>
        <w:t xml:space="preserve">called </w:t>
      </w:r>
      <w:r w:rsidR="00E73762" w:rsidRPr="003C32B5">
        <w:rPr>
          <w:rStyle w:val="Emphasis"/>
        </w:rPr>
        <w:t>antimicrobial resistance</w:t>
      </w:r>
      <w:r w:rsidR="00E73762" w:rsidRPr="00E2724F">
        <w:rPr>
          <w:rStyle w:val="TitleChar"/>
        </w:rPr>
        <w:t xml:space="preserve"> a “</w:t>
      </w:r>
      <w:r w:rsidR="00E73762" w:rsidRPr="003C32B5">
        <w:rPr>
          <w:rStyle w:val="Emphasis"/>
        </w:rPr>
        <w:t>global crisis</w:t>
      </w:r>
      <w:r w:rsidR="00E73762" w:rsidRPr="003C32B5">
        <w:rPr>
          <w:sz w:val="16"/>
        </w:rPr>
        <w:t>.”</w:t>
      </w:r>
      <w:r w:rsidR="00E73762">
        <w:rPr>
          <w:sz w:val="16"/>
        </w:rPr>
        <w:t xml:space="preserve"> </w:t>
      </w:r>
      <w:r w:rsidR="00E73762" w:rsidRPr="00E2724F">
        <w:rPr>
          <w:rStyle w:val="TitleChar"/>
        </w:rPr>
        <w:t xml:space="preserve">With </w:t>
      </w:r>
      <w:r w:rsidR="00E73762" w:rsidRPr="00E3202C">
        <w:rPr>
          <w:rStyle w:val="TitleChar"/>
          <w:highlight w:val="green"/>
        </w:rPr>
        <w:t xml:space="preserve">the </w:t>
      </w:r>
      <w:hyperlink r:id="rId11" w:tgtFrame="_blank" w:history="1">
        <w:r w:rsidR="00E73762" w:rsidRPr="00E3202C">
          <w:rPr>
            <w:rStyle w:val="TitleChar"/>
            <w:highlight w:val="green"/>
          </w:rPr>
          <w:t>rise in superbugs</w:t>
        </w:r>
      </w:hyperlink>
      <w:r w:rsidR="00E73762">
        <w:rPr>
          <w:rStyle w:val="TitleChar"/>
        </w:rPr>
        <w:t xml:space="preserve"> </w:t>
      </w:r>
      <w:r w:rsidR="00E73762" w:rsidRPr="00E2724F">
        <w:rPr>
          <w:rStyle w:val="TitleChar"/>
        </w:rPr>
        <w:t>across the globe</w:t>
      </w:r>
      <w:r w:rsidR="00E73762" w:rsidRPr="003C32B5">
        <w:rPr>
          <w:sz w:val="16"/>
        </w:rPr>
        <w:t xml:space="preserve">, common </w:t>
      </w:r>
      <w:r w:rsidR="00E73762" w:rsidRPr="00E2724F">
        <w:rPr>
          <w:rStyle w:val="TitleChar"/>
        </w:rPr>
        <w:t>infections are becoming harder to treat</w:t>
      </w:r>
      <w:r w:rsidR="00E73762" w:rsidRPr="003C32B5">
        <w:rPr>
          <w:sz w:val="16"/>
        </w:rPr>
        <w:t xml:space="preserve">, </w:t>
      </w:r>
      <w:r w:rsidR="00E73762" w:rsidRPr="00E2724F">
        <w:rPr>
          <w:rStyle w:val="TitleChar"/>
        </w:rPr>
        <w:t>and lifesaving procedures riskier</w:t>
      </w:r>
      <w:r w:rsidR="00E73762" w:rsidRPr="003C32B5">
        <w:rPr>
          <w:sz w:val="16"/>
        </w:rPr>
        <w:t xml:space="preserve"> to perform. </w:t>
      </w:r>
      <w:r w:rsidR="00E73762" w:rsidRPr="003C32B5">
        <w:rPr>
          <w:rStyle w:val="Emphasis"/>
        </w:rPr>
        <w:t>Drug-resistant infections</w:t>
      </w:r>
      <w:r w:rsidR="00E73762" w:rsidRPr="00E2724F">
        <w:rPr>
          <w:rStyle w:val="TitleChar"/>
        </w:rPr>
        <w:t xml:space="preserve"> result in</w:t>
      </w:r>
      <w:r w:rsidR="00E73762" w:rsidRPr="003C32B5">
        <w:rPr>
          <w:sz w:val="16"/>
        </w:rPr>
        <w:t xml:space="preserve"> about </w:t>
      </w:r>
      <w:r w:rsidR="00E73762" w:rsidRPr="00E2724F">
        <w:rPr>
          <w:rStyle w:val="TitleChar"/>
        </w:rPr>
        <w:t>700,000 deaths per year</w:t>
      </w:r>
      <w:r w:rsidR="00E73762" w:rsidRPr="003C32B5">
        <w:rPr>
          <w:sz w:val="16"/>
        </w:rPr>
        <w:t>, with at least 230,000 of those deaths due to multidrug resistant tuberculosis,</w:t>
      </w:r>
      <w:r w:rsidR="00E73762">
        <w:rPr>
          <w:sz w:val="16"/>
        </w:rPr>
        <w:t xml:space="preserve"> </w:t>
      </w:r>
      <w:hyperlink r:id="rId12" w:tgtFrame="_blank" w:history="1">
        <w:r w:rsidR="00E73762" w:rsidRPr="00E2724F">
          <w:rPr>
            <w:rStyle w:val="TitleChar"/>
          </w:rPr>
          <w:t>according to</w:t>
        </w:r>
        <w:r w:rsidR="00E73762" w:rsidRPr="003C32B5">
          <w:rPr>
            <w:rStyle w:val="Hyperlink"/>
            <w:sz w:val="16"/>
          </w:rPr>
          <w:t xml:space="preserve"> a groundbreaking report from </w:t>
        </w:r>
        <w:r w:rsidR="00E73762" w:rsidRPr="003C32B5">
          <w:rPr>
            <w:rStyle w:val="TitleChar"/>
          </w:rPr>
          <w:t>the World Health Organization (WHO).</w:t>
        </w:r>
      </w:hyperlink>
      <w:r w:rsidR="00E73762">
        <w:rPr>
          <w:sz w:val="16"/>
        </w:rPr>
        <w:t xml:space="preserve"> </w:t>
      </w:r>
      <w:r w:rsidR="00E73762" w:rsidRPr="003C32B5">
        <w:rPr>
          <w:sz w:val="16"/>
        </w:rPr>
        <w:t xml:space="preserve">Given that </w:t>
      </w:r>
      <w:r w:rsidR="00E73762" w:rsidRPr="003C32B5">
        <w:rPr>
          <w:sz w:val="16"/>
        </w:rPr>
        <w:lastRenderedPageBreak/>
        <w:t xml:space="preserve">antibiotic resistance is present in every country, </w:t>
      </w:r>
      <w:r w:rsidR="00E73762" w:rsidRPr="003C32B5">
        <w:rPr>
          <w:rStyle w:val="TitleChar"/>
        </w:rPr>
        <w:t>antimicrobial resistance</w:t>
      </w:r>
      <w:r w:rsidR="00E73762" w:rsidRPr="003C32B5">
        <w:rPr>
          <w:sz w:val="16"/>
        </w:rPr>
        <w:t xml:space="preserve"> (AMR) now </w:t>
      </w:r>
      <w:r w:rsidR="00E73762" w:rsidRPr="00E3202C">
        <w:rPr>
          <w:rStyle w:val="TitleChar"/>
          <w:highlight w:val="green"/>
        </w:rPr>
        <w:t xml:space="preserve">represents a </w:t>
      </w:r>
      <w:r w:rsidR="00E73762" w:rsidRPr="00E3202C">
        <w:rPr>
          <w:rStyle w:val="Emphasis"/>
          <w:highlight w:val="green"/>
        </w:rPr>
        <w:t>global health crisis</w:t>
      </w:r>
      <w:r w:rsidR="00E73762" w:rsidRPr="003C32B5">
        <w:rPr>
          <w:sz w:val="16"/>
        </w:rPr>
        <w:t>, according to the UN, which has urged immediate, coordinated and global action to prevent a potentially devastating health and financial crisis.</w:t>
      </w:r>
      <w:r w:rsidR="00E73762">
        <w:rPr>
          <w:sz w:val="16"/>
        </w:rPr>
        <w:t xml:space="preserve"> </w:t>
      </w:r>
      <w:r w:rsidR="00E73762" w:rsidRPr="003C32B5">
        <w:rPr>
          <w:rStyle w:val="TitleChar"/>
        </w:rPr>
        <w:t xml:space="preserve">With the </w:t>
      </w:r>
      <w:r w:rsidR="00E73762" w:rsidRPr="00E3202C">
        <w:rPr>
          <w:rStyle w:val="Emphasis"/>
          <w:highlight w:val="green"/>
        </w:rPr>
        <w:t>rising</w:t>
      </w:r>
      <w:r w:rsidR="00E73762" w:rsidRPr="003C32B5">
        <w:rPr>
          <w:rStyle w:val="Emphasis"/>
        </w:rPr>
        <w:t xml:space="preserve"> rates</w:t>
      </w:r>
      <w:r w:rsidR="00E73762" w:rsidRPr="003C32B5">
        <w:rPr>
          <w:rStyle w:val="TitleChar"/>
        </w:rPr>
        <w:t xml:space="preserve"> of </w:t>
      </w:r>
      <w:r w:rsidR="00E73762" w:rsidRPr="00E3202C">
        <w:rPr>
          <w:rStyle w:val="TitleChar"/>
          <w:highlight w:val="green"/>
        </w:rPr>
        <w:t>AMR</w:t>
      </w:r>
      <w:r w:rsidR="00E73762" w:rsidRPr="003C32B5">
        <w:rPr>
          <w:sz w:val="16"/>
        </w:rPr>
        <w:t xml:space="preserve"> -- including antivirals, antibiotics, and antifungals -- </w:t>
      </w:r>
      <w:r w:rsidR="00E73762" w:rsidRPr="003C32B5">
        <w:rPr>
          <w:rStyle w:val="TitleChar"/>
        </w:rPr>
        <w:t xml:space="preserve">estimates from the WHO show that AMR </w:t>
      </w:r>
      <w:r w:rsidR="00E73762" w:rsidRPr="00E3202C">
        <w:rPr>
          <w:rStyle w:val="TitleChar"/>
          <w:highlight w:val="green"/>
        </w:rPr>
        <w:t xml:space="preserve">may cause </w:t>
      </w:r>
      <w:r w:rsidR="00E73762" w:rsidRPr="00E3202C">
        <w:rPr>
          <w:rStyle w:val="Emphasis"/>
          <w:highlight w:val="green"/>
        </w:rPr>
        <w:t>10 million deaths every year</w:t>
      </w:r>
      <w:r w:rsidR="00E73762" w:rsidRPr="003C32B5">
        <w:rPr>
          <w:sz w:val="16"/>
        </w:rPr>
        <w:t xml:space="preserve"> by 2050, send 24 million people into extreme poverty by 2030, </w:t>
      </w:r>
      <w:r w:rsidR="00E73762" w:rsidRPr="003C32B5">
        <w:rPr>
          <w:rStyle w:val="TitleChar"/>
        </w:rPr>
        <w:t>and lead to a financial crisis as severe as</w:t>
      </w:r>
      <w:r w:rsidR="00E73762" w:rsidRPr="003C32B5">
        <w:rPr>
          <w:sz w:val="16"/>
        </w:rPr>
        <w:t xml:space="preserve"> the on the U.S. experienced in </w:t>
      </w:r>
      <w:r w:rsidR="00E73762" w:rsidRPr="003C32B5">
        <w:rPr>
          <w:rStyle w:val="TitleChar"/>
        </w:rPr>
        <w:t>2008</w:t>
      </w:r>
      <w:r w:rsidR="00E73762" w:rsidRPr="003C32B5">
        <w:rPr>
          <w:sz w:val="16"/>
        </w:rPr>
        <w:t>.</w:t>
      </w:r>
      <w:r w:rsidR="00E73762">
        <w:rPr>
          <w:sz w:val="16"/>
        </w:rPr>
        <w:t xml:space="preserve"> </w:t>
      </w:r>
      <w:r w:rsidR="00E73762" w:rsidRPr="003C32B5">
        <w:rPr>
          <w:rStyle w:val="TitleChar"/>
        </w:rPr>
        <w:t xml:space="preserve">Antimicrobial </w:t>
      </w:r>
      <w:r w:rsidR="00E73762" w:rsidRPr="00E3202C">
        <w:rPr>
          <w:rStyle w:val="TitleChar"/>
          <w:highlight w:val="green"/>
        </w:rPr>
        <w:t>resistance develops when germs</w:t>
      </w:r>
      <w:r w:rsidR="00E73762" w:rsidRPr="003C32B5">
        <w:rPr>
          <w:sz w:val="16"/>
        </w:rPr>
        <w:t xml:space="preserve"> like bacteria and fungi are able to “</w:t>
      </w:r>
      <w:r w:rsidR="00E73762" w:rsidRPr="00E3202C">
        <w:rPr>
          <w:rStyle w:val="TitleChar"/>
          <w:highlight w:val="green"/>
        </w:rPr>
        <w:t>defeat</w:t>
      </w:r>
      <w:r w:rsidR="00E73762" w:rsidRPr="003C32B5">
        <w:rPr>
          <w:sz w:val="16"/>
        </w:rPr>
        <w:t xml:space="preserve"> the </w:t>
      </w:r>
      <w:r w:rsidR="00E73762" w:rsidRPr="00E3202C">
        <w:rPr>
          <w:rStyle w:val="TitleChar"/>
          <w:highlight w:val="green"/>
        </w:rPr>
        <w:t>drugs</w:t>
      </w:r>
      <w:r w:rsidR="00E73762" w:rsidRPr="003C32B5">
        <w:rPr>
          <w:rStyle w:val="TitleChar"/>
        </w:rPr>
        <w:t xml:space="preserve"> designed to kill them</w:t>
      </w:r>
      <w:r w:rsidR="00E73762" w:rsidRPr="003C32B5">
        <w:rPr>
          <w:sz w:val="16"/>
        </w:rPr>
        <w:t xml:space="preserve">,” according to the Centers for Disease Control and Prevention. Through a biologic “survival of the fittest,” </w:t>
      </w:r>
      <w:r w:rsidR="00E73762" w:rsidRPr="003C32B5">
        <w:rPr>
          <w:rStyle w:val="TitleChar"/>
        </w:rPr>
        <w:t>germs</w:t>
      </w:r>
      <w:r w:rsidR="00E73762" w:rsidRPr="003C32B5">
        <w:rPr>
          <w:sz w:val="16"/>
        </w:rPr>
        <w:t xml:space="preserve"> that are </w:t>
      </w:r>
      <w:r w:rsidR="00E73762" w:rsidRPr="003C32B5">
        <w:rPr>
          <w:rStyle w:val="TitleChar"/>
        </w:rPr>
        <w:t xml:space="preserve">not killed by antimicrobials and </w:t>
      </w:r>
      <w:r w:rsidR="00E73762" w:rsidRPr="003C32B5">
        <w:rPr>
          <w:rStyle w:val="Emphasis"/>
        </w:rPr>
        <w:t>continue to grow</w:t>
      </w:r>
      <w:r w:rsidR="00E73762" w:rsidRPr="003C32B5">
        <w:rPr>
          <w:sz w:val="16"/>
        </w:rPr>
        <w:t xml:space="preserve">. WHO explains that “poor infection control, inadequate sanitary conditions and inappropriate food handling encourage the spread” of AMR, </w:t>
      </w:r>
      <w:r w:rsidR="00E73762" w:rsidRPr="003C32B5">
        <w:rPr>
          <w:rStyle w:val="TitleChar"/>
        </w:rPr>
        <w:t>which can lead to “</w:t>
      </w:r>
      <w:r w:rsidR="00E73762" w:rsidRPr="003C32B5">
        <w:rPr>
          <w:rStyle w:val="Emphasis"/>
        </w:rPr>
        <w:t>superbugs.</w:t>
      </w:r>
      <w:r w:rsidR="00E73762" w:rsidRPr="003C32B5">
        <w:rPr>
          <w:sz w:val="16"/>
        </w:rPr>
        <w:t>” Those superbugs require powerful and oftentimes more expensive antimicrobials to treat.</w:t>
      </w:r>
      <w:r w:rsidR="00E73762">
        <w:rPr>
          <w:sz w:val="16"/>
        </w:rPr>
        <w:t xml:space="preserve"> </w:t>
      </w:r>
      <w:r w:rsidR="00E73762" w:rsidRPr="003C32B5">
        <w:rPr>
          <w:sz w:val="16"/>
        </w:rPr>
        <w:t xml:space="preserve">Examples of </w:t>
      </w:r>
      <w:r w:rsidR="00E73762" w:rsidRPr="003C32B5">
        <w:rPr>
          <w:rStyle w:val="TitleChar"/>
        </w:rPr>
        <w:t>superbugs are far and</w:t>
      </w:r>
      <w:r w:rsidR="00E73762" w:rsidRPr="003C32B5">
        <w:rPr>
          <w:sz w:val="16"/>
        </w:rPr>
        <w:t xml:space="preserve"> </w:t>
      </w:r>
      <w:r w:rsidR="00E73762" w:rsidRPr="003C32B5">
        <w:rPr>
          <w:rStyle w:val="TitleChar"/>
        </w:rPr>
        <w:t>wide</w:t>
      </w:r>
      <w:r w:rsidR="00E73762"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E73762">
        <w:rPr>
          <w:sz w:val="16"/>
        </w:rPr>
        <w:t xml:space="preserve"> </w:t>
      </w:r>
      <w:r w:rsidR="00E73762" w:rsidRPr="003C32B5">
        <w:rPr>
          <w:sz w:val="16"/>
          <w:szCs w:val="18"/>
        </w:rPr>
        <w:t>The people at the</w:t>
      </w:r>
      <w:r w:rsidR="00E73762">
        <w:rPr>
          <w:sz w:val="16"/>
          <w:szCs w:val="18"/>
        </w:rPr>
        <w:t xml:space="preserve"> </w:t>
      </w:r>
      <w:hyperlink r:id="rId13" w:tgtFrame="_blank" w:history="1">
        <w:r w:rsidR="00E73762" w:rsidRPr="003C32B5">
          <w:rPr>
            <w:rStyle w:val="Hyperlink"/>
            <w:sz w:val="16"/>
            <w:szCs w:val="18"/>
          </w:rPr>
          <w:t>highest risk for AMR</w:t>
        </w:r>
      </w:hyperlink>
      <w:r w:rsidR="00E73762">
        <w:rPr>
          <w:sz w:val="16"/>
          <w:szCs w:val="18"/>
        </w:rPr>
        <w:t xml:space="preserve"> </w:t>
      </w:r>
      <w:r w:rsidR="00E73762"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E73762">
        <w:rPr>
          <w:sz w:val="16"/>
          <w:szCs w:val="18"/>
        </w:rPr>
        <w:t xml:space="preserve"> </w:t>
      </w:r>
      <w:hyperlink r:id="rId14" w:history="1">
        <w:r w:rsidR="00E73762" w:rsidRPr="003C32B5">
          <w:rPr>
            <w:rStyle w:val="Hyperlink"/>
            <w:sz w:val="16"/>
            <w:szCs w:val="18"/>
          </w:rPr>
          <w:t>(MORE: Melissa Rivers talks about her father's suicide with Dr. Jennifer Ashton)</w:t>
        </w:r>
      </w:hyperlink>
      <w:r w:rsidR="00E73762">
        <w:rPr>
          <w:sz w:val="16"/>
          <w:szCs w:val="18"/>
        </w:rPr>
        <w:t xml:space="preserve"> </w:t>
      </w:r>
      <w:r w:rsidR="00E73762"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E73762">
        <w:rPr>
          <w:sz w:val="16"/>
          <w:szCs w:val="18"/>
        </w:rPr>
        <w:t xml:space="preserve"> </w:t>
      </w:r>
      <w:r w:rsidR="00E73762"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E73762" w:rsidRPr="003C32B5">
        <w:rPr>
          <w:sz w:val="16"/>
          <w:szCs w:val="18"/>
        </w:rPr>
        <w:t>auris</w:t>
      </w:r>
      <w:proofErr w:type="spellEnd"/>
      <w:r w:rsidR="00E73762" w:rsidRPr="003C32B5">
        <w:rPr>
          <w:sz w:val="16"/>
          <w:szCs w:val="18"/>
        </w:rPr>
        <w:t xml:space="preserve"> “came from multiple places, at the same time. It wasn’t just one organism that [evolved]” in a single location, Redfield added.</w:t>
      </w:r>
      <w:r w:rsidR="00E73762">
        <w:rPr>
          <w:sz w:val="16"/>
          <w:szCs w:val="18"/>
        </w:rPr>
        <w:t xml:space="preserve"> </w:t>
      </w:r>
      <w:r w:rsidR="00E73762"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E73762">
        <w:rPr>
          <w:sz w:val="16"/>
          <w:szCs w:val="18"/>
        </w:rPr>
        <w:t xml:space="preserve"> </w:t>
      </w:r>
      <w:r w:rsidR="00E73762" w:rsidRPr="003C32B5">
        <w:rPr>
          <w:sz w:val="16"/>
          <w:szCs w:val="18"/>
        </w:rPr>
        <w:t>WHO has also highlighted that the inappropriate use of antimicrobials in agriculture -- such as on farms and in animals -- may be an underappreciated cause of AMR.</w:t>
      </w:r>
      <w:r w:rsidR="00E73762">
        <w:rPr>
          <w:sz w:val="16"/>
          <w:szCs w:val="18"/>
        </w:rPr>
        <w:t xml:space="preserve"> </w:t>
      </w:r>
      <w:r w:rsidR="00E73762" w:rsidRPr="003C32B5">
        <w:rPr>
          <w:sz w:val="16"/>
        </w:rPr>
        <w:t xml:space="preserve">Noting these trends, </w:t>
      </w:r>
      <w:r w:rsidR="00E73762" w:rsidRPr="00E3202C">
        <w:rPr>
          <w:rStyle w:val="TitleChar"/>
          <w:highlight w:val="green"/>
        </w:rPr>
        <w:t>the WHO has urged</w:t>
      </w:r>
      <w:r w:rsidR="00E73762" w:rsidRPr="003C32B5">
        <w:rPr>
          <w:rStyle w:val="TitleChar"/>
        </w:rPr>
        <w:t xml:space="preserve"> for</w:t>
      </w:r>
      <w:r w:rsidR="00E73762" w:rsidRPr="003C32B5">
        <w:rPr>
          <w:sz w:val="16"/>
        </w:rPr>
        <w:t xml:space="preserve"> “</w:t>
      </w:r>
      <w:r w:rsidR="00E73762" w:rsidRPr="003C32B5">
        <w:rPr>
          <w:rStyle w:val="Emphasis"/>
        </w:rPr>
        <w:t>coordinated action</w:t>
      </w:r>
      <w:r w:rsidR="00E73762" w:rsidRPr="003C32B5">
        <w:rPr>
          <w:rStyle w:val="TitleChar"/>
        </w:rPr>
        <w:t>...to minimize the emergence and spread of antimicrobial resistance</w:t>
      </w:r>
      <w:r w:rsidR="00E73762" w:rsidRPr="003C32B5">
        <w:rPr>
          <w:sz w:val="16"/>
        </w:rPr>
        <w:t xml:space="preserve">.” It urges all countries to make national action plans, </w:t>
      </w:r>
      <w:r w:rsidR="00E73762" w:rsidRPr="003C32B5">
        <w:rPr>
          <w:rStyle w:val="TitleChar"/>
        </w:rPr>
        <w:t xml:space="preserve">with a focus on the </w:t>
      </w:r>
      <w:r w:rsidR="00E73762" w:rsidRPr="00E3202C">
        <w:rPr>
          <w:rStyle w:val="TitleChar"/>
          <w:highlight w:val="green"/>
        </w:rPr>
        <w:t xml:space="preserve">development of </w:t>
      </w:r>
      <w:r w:rsidR="00E73762" w:rsidRPr="00E3202C">
        <w:rPr>
          <w:rStyle w:val="Emphasis"/>
          <w:highlight w:val="green"/>
        </w:rPr>
        <w:t>new</w:t>
      </w:r>
      <w:r w:rsidR="00E73762" w:rsidRPr="003C32B5">
        <w:rPr>
          <w:rStyle w:val="Emphasis"/>
        </w:rPr>
        <w:t xml:space="preserve"> antimicrobial </w:t>
      </w:r>
      <w:r w:rsidR="00E73762" w:rsidRPr="00E3202C">
        <w:rPr>
          <w:rStyle w:val="Emphasis"/>
          <w:highlight w:val="green"/>
        </w:rPr>
        <w:t>medications</w:t>
      </w:r>
      <w:r w:rsidR="00E73762" w:rsidRPr="003C32B5">
        <w:rPr>
          <w:rStyle w:val="TitleChar"/>
        </w:rPr>
        <w:t xml:space="preserve">, </w:t>
      </w:r>
      <w:r w:rsidR="00E73762" w:rsidRPr="00E3202C">
        <w:rPr>
          <w:rStyle w:val="Emphasis"/>
          <w:highlight w:val="green"/>
        </w:rPr>
        <w:t>vaccines</w:t>
      </w:r>
      <w:r w:rsidR="00E73762" w:rsidRPr="003C32B5">
        <w:rPr>
          <w:rStyle w:val="TitleChar"/>
        </w:rPr>
        <w:t xml:space="preserve">, </w:t>
      </w:r>
      <w:r w:rsidR="00E73762" w:rsidRPr="00E3202C">
        <w:rPr>
          <w:rStyle w:val="TitleChar"/>
          <w:highlight w:val="green"/>
        </w:rPr>
        <w:t>and</w:t>
      </w:r>
      <w:r w:rsidR="00E73762" w:rsidRPr="003C32B5">
        <w:rPr>
          <w:rStyle w:val="TitleChar"/>
        </w:rPr>
        <w:t xml:space="preserve"> careful </w:t>
      </w:r>
      <w:r w:rsidR="00E73762" w:rsidRPr="00E3202C">
        <w:rPr>
          <w:rStyle w:val="TitleChar"/>
          <w:highlight w:val="green"/>
        </w:rPr>
        <w:t>antimicrobial use</w:t>
      </w:r>
      <w:r w:rsidR="00E73762" w:rsidRPr="003C32B5">
        <w:rPr>
          <w:sz w:val="16"/>
        </w:rPr>
        <w:t>.</w:t>
      </w:r>
      <w:r w:rsidR="00E73762">
        <w:rPr>
          <w:sz w:val="16"/>
        </w:rPr>
        <w:t xml:space="preserve"> </w:t>
      </w:r>
      <w:r w:rsidR="00E73762" w:rsidRPr="003C32B5">
        <w:rPr>
          <w:rStyle w:val="TitleChar"/>
        </w:rPr>
        <w:t>Redfield emphasized</w:t>
      </w:r>
      <w:r w:rsidR="00E73762" w:rsidRPr="003C32B5">
        <w:rPr>
          <w:sz w:val="16"/>
        </w:rPr>
        <w:t xml:space="preserve"> the importance of </w:t>
      </w:r>
      <w:r w:rsidR="00E73762" w:rsidRPr="003C32B5">
        <w:rPr>
          <w:rStyle w:val="TitleChar"/>
        </w:rPr>
        <w:t>vaccination during the global superbug crisis</w:t>
      </w:r>
      <w:r w:rsidR="00E73762" w:rsidRPr="003C32B5">
        <w:rPr>
          <w:sz w:val="16"/>
        </w:rPr>
        <w:t xml:space="preserve">, </w:t>
      </w:r>
      <w:r w:rsidR="00E73762" w:rsidRPr="003C32B5">
        <w:rPr>
          <w:rStyle w:val="TitleChar"/>
        </w:rPr>
        <w:t>stating</w:t>
      </w:r>
      <w:r w:rsidR="00E73762" w:rsidRPr="003C32B5">
        <w:rPr>
          <w:sz w:val="16"/>
        </w:rPr>
        <w:t xml:space="preserve"> that “</w:t>
      </w:r>
      <w:r w:rsidR="00E73762" w:rsidRPr="003C32B5">
        <w:rPr>
          <w:rStyle w:val="TitleChar"/>
        </w:rPr>
        <w:t>the only way we have to eliminate an infection is vaccination</w:t>
      </w:r>
      <w:r w:rsidR="00E73762" w:rsidRPr="003C32B5">
        <w:rPr>
          <w:sz w:val="16"/>
        </w:rPr>
        <w:t xml:space="preserve">.” He added that </w:t>
      </w:r>
      <w:r w:rsidR="00E73762" w:rsidRPr="003C32B5">
        <w:rPr>
          <w:rStyle w:val="TitleChar"/>
        </w:rPr>
        <w:t xml:space="preserve">investing in </w:t>
      </w:r>
      <w:r w:rsidR="00E73762" w:rsidRPr="00E3202C">
        <w:rPr>
          <w:rStyle w:val="Emphasis"/>
          <w:highlight w:val="green"/>
        </w:rPr>
        <w:t>innovation is key to solving the crisis</w:t>
      </w:r>
      <w:r w:rsidR="00E73762" w:rsidRPr="003C32B5">
        <w:rPr>
          <w:rStyle w:val="Emphasis"/>
        </w:rPr>
        <w:t>.</w:t>
      </w:r>
      <w:r w:rsidR="00E73762">
        <w:rPr>
          <w:sz w:val="16"/>
        </w:rPr>
        <w:t xml:space="preserve"> </w:t>
      </w:r>
      <w:r w:rsidR="00E73762" w:rsidRPr="003C32B5">
        <w:rPr>
          <w:sz w:val="16"/>
        </w:rPr>
        <w:t xml:space="preserve">While WHO continues to advocate for superbug awareness, they warn that </w:t>
      </w:r>
      <w:r w:rsidR="00E73762" w:rsidRPr="003C32B5">
        <w:rPr>
          <w:rStyle w:val="TitleChar"/>
        </w:rPr>
        <w:t>AMR has reversed “a century of progress in health.”</w:t>
      </w:r>
      <w:r w:rsidR="00E73762">
        <w:rPr>
          <w:rStyle w:val="TitleChar"/>
        </w:rPr>
        <w:t xml:space="preserve"> </w:t>
      </w:r>
      <w:r w:rsidR="00E73762" w:rsidRPr="003C32B5">
        <w:rPr>
          <w:sz w:val="16"/>
        </w:rPr>
        <w:t>The WHO added that “</w:t>
      </w:r>
      <w:r w:rsidR="00E73762" w:rsidRPr="003C32B5">
        <w:rPr>
          <w:rStyle w:val="TitleChar"/>
        </w:rPr>
        <w:t xml:space="preserve">the </w:t>
      </w:r>
      <w:r w:rsidR="00E73762" w:rsidRPr="00E3202C">
        <w:rPr>
          <w:rStyle w:val="TitleChar"/>
          <w:highlight w:val="green"/>
        </w:rPr>
        <w:t>challenges</w:t>
      </w:r>
      <w:r w:rsidR="00E73762" w:rsidRPr="003C32B5">
        <w:rPr>
          <w:rStyle w:val="TitleChar"/>
        </w:rPr>
        <w:t xml:space="preserve"> of antimicrobial resistance</w:t>
      </w:r>
      <w:r w:rsidR="00E73762" w:rsidRPr="003C32B5">
        <w:rPr>
          <w:sz w:val="16"/>
        </w:rPr>
        <w:t xml:space="preserve">” </w:t>
      </w:r>
      <w:r w:rsidR="00E73762" w:rsidRPr="00E3202C">
        <w:rPr>
          <w:rStyle w:val="TitleChar"/>
          <w:highlight w:val="green"/>
        </w:rPr>
        <w:t>are</w:t>
      </w:r>
      <w:r w:rsidR="00E73762" w:rsidRPr="003C32B5">
        <w:rPr>
          <w:sz w:val="16"/>
        </w:rPr>
        <w:t xml:space="preserve"> “</w:t>
      </w:r>
      <w:r w:rsidR="00E73762" w:rsidRPr="00E3202C">
        <w:rPr>
          <w:rStyle w:val="Emphasis"/>
          <w:highlight w:val="green"/>
        </w:rPr>
        <w:t>not insurmountable</w:t>
      </w:r>
      <w:r w:rsidR="00E73762" w:rsidRPr="003C32B5">
        <w:rPr>
          <w:sz w:val="16"/>
        </w:rPr>
        <w:t xml:space="preserve">,” and that </w:t>
      </w:r>
      <w:r w:rsidR="00E73762" w:rsidRPr="003C32B5">
        <w:rPr>
          <w:rStyle w:val="TitleChar"/>
        </w:rPr>
        <w:t xml:space="preserve">coordinated </w:t>
      </w:r>
      <w:r w:rsidR="00E73762" w:rsidRPr="00E3202C">
        <w:rPr>
          <w:rStyle w:val="TitleChar"/>
          <w:highlight w:val="green"/>
        </w:rPr>
        <w:t>action will</w:t>
      </w:r>
      <w:r w:rsidR="00E73762" w:rsidRPr="003C32B5">
        <w:rPr>
          <w:sz w:val="16"/>
        </w:rPr>
        <w:t xml:space="preserve"> “help to </w:t>
      </w:r>
      <w:r w:rsidR="00E73762" w:rsidRPr="003C32B5">
        <w:rPr>
          <w:rStyle w:val="TitleChar"/>
        </w:rPr>
        <w:t>save millions</w:t>
      </w:r>
      <w:r w:rsidR="00E73762" w:rsidRPr="003C32B5">
        <w:rPr>
          <w:sz w:val="16"/>
        </w:rPr>
        <w:t xml:space="preserve"> of lives, </w:t>
      </w:r>
      <w:r w:rsidR="00E73762" w:rsidRPr="003C32B5">
        <w:rPr>
          <w:rStyle w:val="TitleChar"/>
        </w:rPr>
        <w:t>preserve antimicrobials for generations</w:t>
      </w:r>
      <w:r w:rsidR="00E73762" w:rsidRPr="003C32B5">
        <w:rPr>
          <w:sz w:val="16"/>
        </w:rPr>
        <w:t xml:space="preserve"> to come </w:t>
      </w:r>
      <w:r w:rsidR="00E73762" w:rsidRPr="003C32B5">
        <w:rPr>
          <w:rStyle w:val="TitleChar"/>
        </w:rPr>
        <w:t xml:space="preserve">and </w:t>
      </w:r>
      <w:r w:rsidR="00E73762" w:rsidRPr="00E3202C">
        <w:rPr>
          <w:rStyle w:val="Emphasis"/>
          <w:highlight w:val="green"/>
        </w:rPr>
        <w:t>secure the future</w:t>
      </w:r>
      <w:r w:rsidR="00E73762" w:rsidRPr="00E3202C">
        <w:rPr>
          <w:rStyle w:val="TitleChar"/>
          <w:highlight w:val="green"/>
        </w:rPr>
        <w:t xml:space="preserve"> from drug-resistant diseases</w:t>
      </w:r>
      <w:r w:rsidR="00E73762" w:rsidRPr="003C32B5">
        <w:rPr>
          <w:sz w:val="16"/>
        </w:rPr>
        <w:t>.”</w:t>
      </w:r>
    </w:p>
    <w:p w14:paraId="52C5CEEC" w14:textId="77777777" w:rsidR="00E73762" w:rsidRPr="00E2724F" w:rsidRDefault="00E73762" w:rsidP="00E73762">
      <w:pPr>
        <w:pStyle w:val="Heading4"/>
      </w:pPr>
      <w:r>
        <w:t xml:space="preserve">Extinction - generic defense doesn’t apply. </w:t>
      </w:r>
    </w:p>
    <w:p w14:paraId="09A004CF" w14:textId="77777777" w:rsidR="00E73762" w:rsidRPr="00A10F89" w:rsidRDefault="00E73762" w:rsidP="00E73762">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5"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AE54134" w14:textId="77777777" w:rsidR="00E73762" w:rsidRPr="00A10F89" w:rsidRDefault="00E73762" w:rsidP="00E73762">
      <w:pPr>
        <w:rPr>
          <w:b/>
          <w:iCs/>
          <w:u w:val="single"/>
          <w:bdr w:val="single" w:sz="18" w:space="0" w:color="auto"/>
        </w:rPr>
      </w:pPr>
      <w:r w:rsidRPr="00A10F89">
        <w:rPr>
          <w:rStyle w:val="TitleChar"/>
          <w:sz w:val="24"/>
        </w:rPr>
        <w:t xml:space="preserve">It is by now no secret that </w:t>
      </w:r>
      <w:r w:rsidRPr="00E3202C">
        <w:rPr>
          <w:rStyle w:val="TitleChar"/>
          <w:sz w:val="24"/>
          <w:highlight w:val="green"/>
        </w:rPr>
        <w:t>the</w:t>
      </w:r>
      <w:r w:rsidRPr="00A10F89">
        <w:rPr>
          <w:rStyle w:val="TitleChar"/>
          <w:sz w:val="24"/>
        </w:rPr>
        <w:t xml:space="preserve"> human </w:t>
      </w:r>
      <w:r w:rsidRPr="00E3202C">
        <w:rPr>
          <w:rStyle w:val="TitleChar"/>
          <w:sz w:val="24"/>
          <w:highlight w:val="green"/>
        </w:rPr>
        <w:t>species is locked in a race</w:t>
      </w:r>
      <w:r w:rsidRPr="00A10F89">
        <w:rPr>
          <w:rStyle w:val="TitleChar"/>
          <w:sz w:val="24"/>
        </w:rPr>
        <w:t xml:space="preserve"> of its own making </w:t>
      </w:r>
      <w:r w:rsidRPr="00E3202C">
        <w:rPr>
          <w:rStyle w:val="TitleChar"/>
          <w:sz w:val="24"/>
          <w:highlight w:val="green"/>
        </w:rPr>
        <w:t>with “</w:t>
      </w:r>
      <w:r w:rsidRPr="00E3202C">
        <w:rPr>
          <w:rStyle w:val="TitleChar"/>
          <w:b/>
          <w:bCs/>
          <w:sz w:val="24"/>
          <w:highlight w:val="green"/>
        </w:rPr>
        <w:t>superbugs</w:t>
      </w:r>
      <w:r w:rsidRPr="00E3202C">
        <w:rPr>
          <w:rStyle w:val="TitleChar"/>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TitleChar"/>
          <w:sz w:val="24"/>
        </w:rPr>
        <w:t xml:space="preserve">I do not exclude the possibility that bad actors might deliberately engineer deadly superbugs.1 But even if that does not happen, humanity faces </w:t>
      </w:r>
      <w:r w:rsidRPr="00E3202C">
        <w:rPr>
          <w:rStyle w:val="TitleChar"/>
          <w:sz w:val="24"/>
          <w:highlight w:val="green"/>
        </w:rPr>
        <w:t>an</w:t>
      </w:r>
      <w:r w:rsidRPr="00A10F89">
        <w:rPr>
          <w:rStyle w:val="TitleChar"/>
          <w:sz w:val="24"/>
        </w:rPr>
        <w:t xml:space="preserve"> </w:t>
      </w:r>
      <w:r w:rsidRPr="00E3202C">
        <w:rPr>
          <w:rStyle w:val="Emphasis"/>
          <w:sz w:val="24"/>
          <w:highlight w:val="green"/>
        </w:rPr>
        <w:t>existential threat</w:t>
      </w:r>
      <w:r w:rsidRPr="00A10F89">
        <w:rPr>
          <w:rStyle w:val="TitleChar"/>
          <w:sz w:val="24"/>
        </w:rPr>
        <w:t xml:space="preserve"> largely </w:t>
      </w:r>
      <w:r w:rsidRPr="00E3202C">
        <w:rPr>
          <w:rStyle w:val="TitleChar"/>
          <w:sz w:val="24"/>
          <w:highlight w:val="green"/>
        </w:rPr>
        <w:t>of its</w:t>
      </w:r>
      <w:r w:rsidRPr="00A10F89">
        <w:rPr>
          <w:rStyle w:val="TitleChar"/>
          <w:sz w:val="24"/>
        </w:rPr>
        <w:t xml:space="preserve"> </w:t>
      </w:r>
      <w:r w:rsidRPr="00E3202C">
        <w:rPr>
          <w:rStyle w:val="Emphasis"/>
          <w:sz w:val="24"/>
          <w:highlight w:val="green"/>
        </w:rPr>
        <w:t>own making</w:t>
      </w:r>
      <w:r w:rsidRPr="00A10F89">
        <w:rPr>
          <w:rStyle w:val="TitleChar"/>
          <w:sz w:val="24"/>
        </w:rPr>
        <w:t xml:space="preserve"> in the absence of malign intentions</w:t>
      </w:r>
      <w:r w:rsidRPr="0010630F">
        <w:rPr>
          <w:sz w:val="16"/>
        </w:rPr>
        <w:t xml:space="preserve">. </w:t>
      </w:r>
      <w:r w:rsidRPr="00A10F89">
        <w:rPr>
          <w:rStyle w:val="TitleChar"/>
          <w:sz w:val="24"/>
        </w:rPr>
        <w:t xml:space="preserve">As threats go, this one is entirely predictable. The concept of a “black swan,” Nassim Nicholas </w:t>
      </w:r>
      <w:proofErr w:type="spellStart"/>
      <w:r w:rsidRPr="00A10F89">
        <w:rPr>
          <w:rStyle w:val="TitleChar"/>
          <w:sz w:val="24"/>
        </w:rPr>
        <w:t>Taleb’s</w:t>
      </w:r>
      <w:proofErr w:type="spellEnd"/>
      <w:r w:rsidRPr="00A10F89">
        <w:rPr>
          <w:rStyle w:val="TitleChar"/>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w:t>
      </w:r>
      <w:r w:rsidRPr="0010630F">
        <w:rPr>
          <w:sz w:val="16"/>
        </w:rPr>
        <w:lastRenderedPageBreak/>
        <w:t xml:space="preserve">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TitleChar"/>
          <w:sz w:val="24"/>
        </w:rPr>
        <w:t xml:space="preserve">If one likes catchy labels, it better fits the term “gray rhino,” which, explains Michele </w:t>
      </w:r>
      <w:proofErr w:type="spellStart"/>
      <w:r w:rsidRPr="00A10F89">
        <w:rPr>
          <w:rStyle w:val="TitleChar"/>
          <w:sz w:val="24"/>
        </w:rPr>
        <w:t>Wucker</w:t>
      </w:r>
      <w:proofErr w:type="spellEnd"/>
      <w:r w:rsidRPr="00A10F89">
        <w:rPr>
          <w:rStyle w:val="TitleChar"/>
          <w:sz w:val="24"/>
        </w:rPr>
        <w:t xml:space="preserve">, is </w:t>
      </w:r>
      <w:r w:rsidRPr="00E3202C">
        <w:rPr>
          <w:rStyle w:val="TitleChar"/>
          <w:sz w:val="24"/>
          <w:highlight w:val="green"/>
        </w:rPr>
        <w:t>a</w:t>
      </w:r>
      <w:r w:rsidRPr="00A10F89">
        <w:rPr>
          <w:rStyle w:val="TitleChar"/>
          <w:sz w:val="24"/>
        </w:rPr>
        <w:t xml:space="preserve"> </w:t>
      </w:r>
      <w:r w:rsidRPr="00E3202C">
        <w:rPr>
          <w:rStyle w:val="Emphasis"/>
          <w:sz w:val="24"/>
          <w:highlight w:val="green"/>
        </w:rPr>
        <w:t>high-probability, high-impact event</w:t>
      </w:r>
      <w:r w:rsidRPr="00A10F89">
        <w:rPr>
          <w:rStyle w:val="TitleChar"/>
          <w:sz w:val="24"/>
        </w:rPr>
        <w:t xml:space="preserve"> </w:t>
      </w:r>
      <w:r w:rsidRPr="00E3202C">
        <w:rPr>
          <w:rStyle w:val="TitleChar"/>
          <w:sz w:val="24"/>
          <w:highlight w:val="green"/>
        </w:rPr>
        <w:t>that people</w:t>
      </w:r>
      <w:r w:rsidRPr="00A10F89">
        <w:rPr>
          <w:rStyle w:val="TitleChar"/>
          <w:sz w:val="24"/>
        </w:rPr>
        <w:t xml:space="preserve"> manage to </w:t>
      </w:r>
      <w:r w:rsidRPr="00E3202C">
        <w:rPr>
          <w:rStyle w:val="Emphasis"/>
          <w:sz w:val="24"/>
          <w:highlight w:val="green"/>
        </w:rPr>
        <w:t>ignore anyway</w:t>
      </w:r>
      <w:r w:rsidRPr="00A10F89">
        <w:rPr>
          <w:rStyle w:val="TitleChar"/>
          <w:sz w:val="24"/>
        </w:rPr>
        <w:t xml:space="preserve"> </w:t>
      </w:r>
      <w:r w:rsidRPr="00E3202C">
        <w:rPr>
          <w:rStyle w:val="TitleChar"/>
          <w:sz w:val="24"/>
          <w:highlight w:val="green"/>
        </w:rPr>
        <w:t>for</w:t>
      </w:r>
      <w:r w:rsidRPr="00A10F89">
        <w:rPr>
          <w:rStyle w:val="TitleChar"/>
          <w:sz w:val="24"/>
        </w:rPr>
        <w:t xml:space="preserve"> a raft of </w:t>
      </w:r>
      <w:r w:rsidRPr="00E3202C">
        <w:rPr>
          <w:rStyle w:val="Emphasis"/>
          <w:sz w:val="24"/>
          <w:highlight w:val="green"/>
        </w:rPr>
        <w:t>social-psychological reasons</w:t>
      </w:r>
      <w:r w:rsidRPr="00A10F89">
        <w:rPr>
          <w:rStyle w:val="TitleChar"/>
          <w:sz w:val="24"/>
        </w:rPr>
        <w:t xml:space="preserve">.2 </w:t>
      </w:r>
      <w:r w:rsidRPr="00E3202C">
        <w:rPr>
          <w:rStyle w:val="TitleChar"/>
          <w:sz w:val="24"/>
          <w:highlight w:val="green"/>
        </w:rPr>
        <w:t>A pandemic</w:t>
      </w:r>
      <w:r w:rsidRPr="00A10F89">
        <w:rPr>
          <w:rStyle w:val="TitleChar"/>
          <w:sz w:val="24"/>
        </w:rPr>
        <w:t xml:space="preserve"> is a quintessential gray rhino, for it </w:t>
      </w:r>
      <w:r w:rsidRPr="00E3202C">
        <w:rPr>
          <w:rStyle w:val="TitleChar"/>
          <w:sz w:val="24"/>
          <w:highlight w:val="green"/>
        </w:rPr>
        <w:t xml:space="preserve">is no longer a matter of if but of </w:t>
      </w:r>
      <w:r w:rsidRPr="00E3202C">
        <w:rPr>
          <w:rStyle w:val="Emphasis"/>
          <w:sz w:val="24"/>
          <w:highlight w:val="green"/>
        </w:rPr>
        <w:t>when</w:t>
      </w:r>
      <w:r w:rsidRPr="00A10F89">
        <w:rPr>
          <w:rStyle w:val="TitleChar"/>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TitleChar"/>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TitleChar"/>
          <w:sz w:val="24"/>
        </w:rPr>
        <w:t>A pandemic disease is the</w:t>
      </w:r>
      <w:r w:rsidRPr="00A10F89">
        <w:rPr>
          <w:rStyle w:val="TitleChar"/>
          <w:sz w:val="24"/>
        </w:rPr>
        <w:t xml:space="preserve"> </w:t>
      </w:r>
      <w:r w:rsidRPr="00E3202C">
        <w:rPr>
          <w:rStyle w:val="Emphasis"/>
          <w:sz w:val="24"/>
          <w:highlight w:val="green"/>
        </w:rPr>
        <w:t>most predictable catastrophe in</w:t>
      </w:r>
      <w:r w:rsidRPr="00A10F89">
        <w:rPr>
          <w:rStyle w:val="TitleChar"/>
          <w:sz w:val="24"/>
        </w:rPr>
        <w:t xml:space="preserve"> the </w:t>
      </w:r>
      <w:r w:rsidRPr="00E3202C">
        <w:rPr>
          <w:rStyle w:val="Emphasis"/>
          <w:sz w:val="24"/>
          <w:highlight w:val="green"/>
        </w:rPr>
        <w:t>history</w:t>
      </w:r>
      <w:r w:rsidRPr="00A10F89">
        <w:rPr>
          <w:rStyle w:val="TitleChar"/>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TitleChar"/>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TitleChar"/>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TitleChar"/>
          <w:sz w:val="24"/>
        </w:rPr>
        <w:t xml:space="preserve">Perhaps even worse, </w:t>
      </w:r>
      <w:r w:rsidRPr="00E3202C">
        <w:rPr>
          <w:rStyle w:val="TitleChar"/>
          <w:sz w:val="24"/>
          <w:highlight w:val="green"/>
        </w:rPr>
        <w:t>hospitals</w:t>
      </w:r>
      <w:r w:rsidRPr="00A10F89">
        <w:rPr>
          <w:rStyle w:val="TitleChar"/>
          <w:sz w:val="24"/>
        </w:rPr>
        <w:t xml:space="preserve"> have </w:t>
      </w:r>
      <w:r w:rsidRPr="00E3202C">
        <w:rPr>
          <w:rStyle w:val="TitleChar"/>
          <w:sz w:val="24"/>
          <w:highlight w:val="green"/>
        </w:rPr>
        <w:t>deployed antimicrobial products on an industrial scale</w:t>
      </w:r>
      <w:r w:rsidRPr="00A10F89">
        <w:rPr>
          <w:rStyle w:val="TitleChar"/>
          <w:sz w:val="24"/>
        </w:rPr>
        <w:t xml:space="preserve"> for a long time now, the result being a sharp rise in iatrogenic bacterial illnesses. </w:t>
      </w:r>
      <w:r w:rsidRPr="00E3202C">
        <w:rPr>
          <w:rStyle w:val="TitleChar"/>
          <w:sz w:val="24"/>
          <w:highlight w:val="green"/>
        </w:rPr>
        <w:t>Overuse</w:t>
      </w:r>
      <w:r w:rsidRPr="00A10F89">
        <w:rPr>
          <w:rStyle w:val="TitleChar"/>
          <w:sz w:val="24"/>
        </w:rPr>
        <w:t xml:space="preserve"> of antibiotics and commercial products containing them has </w:t>
      </w:r>
      <w:r w:rsidRPr="00E3202C">
        <w:rPr>
          <w:rStyle w:val="TitleChar"/>
          <w:sz w:val="24"/>
          <w:highlight w:val="green"/>
        </w:rPr>
        <w:t>helped superbugs</w:t>
      </w:r>
      <w:r w:rsidRPr="00A10F89">
        <w:rPr>
          <w:rStyle w:val="TitleChar"/>
          <w:sz w:val="24"/>
        </w:rPr>
        <w:t xml:space="preserve"> to </w:t>
      </w:r>
      <w:r w:rsidRPr="00E3202C">
        <w:rPr>
          <w:rStyle w:val="TitleChar"/>
          <w:sz w:val="24"/>
          <w:highlight w:val="green"/>
        </w:rPr>
        <w:t>evolve</w:t>
      </w:r>
      <w:r w:rsidRPr="00A10F89">
        <w:rPr>
          <w:rStyle w:val="TitleChar"/>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E3202C">
        <w:rPr>
          <w:rStyle w:val="Emphasis"/>
          <w:sz w:val="24"/>
          <w:highlight w:val="green"/>
        </w:rPr>
        <w:t>something as simple as a minor cut could</w:t>
      </w:r>
      <w:r w:rsidRPr="00A10F89">
        <w:rPr>
          <w:rStyle w:val="Emphasis"/>
          <w:sz w:val="24"/>
        </w:rPr>
        <w:t xml:space="preserve"> again </w:t>
      </w:r>
      <w:r w:rsidRPr="00E3202C">
        <w:rPr>
          <w:rStyle w:val="Emphasis"/>
          <w:sz w:val="24"/>
          <w:highlight w:val="green"/>
        </w:rPr>
        <w:t>become life-threatening if</w:t>
      </w:r>
      <w:r w:rsidRPr="00A10F89">
        <w:rPr>
          <w:rStyle w:val="Emphasis"/>
          <w:sz w:val="24"/>
        </w:rPr>
        <w:t xml:space="preserve"> it becomes </w:t>
      </w:r>
      <w:r w:rsidRPr="00E3202C">
        <w:rPr>
          <w:rStyle w:val="Emphasis"/>
          <w:sz w:val="24"/>
          <w:highlight w:val="green"/>
        </w:rPr>
        <w:t>infected</w:t>
      </w:r>
      <w:r w:rsidRPr="0010630F">
        <w:rPr>
          <w:sz w:val="16"/>
        </w:rPr>
        <w:t xml:space="preserve">. </w:t>
      </w:r>
      <w:r w:rsidRPr="00A10F89">
        <w:rPr>
          <w:rStyle w:val="TitleChar"/>
          <w:sz w:val="24"/>
        </w:rPr>
        <w:t xml:space="preserve">Few non-medical professionals are aware that antibiotics are the foundation on which nearly all of modern medicine rests. Cancer therapy, organ </w:t>
      </w:r>
      <w:r w:rsidRPr="00A10F89">
        <w:rPr>
          <w:rStyle w:val="TitleChar"/>
          <w:sz w:val="24"/>
        </w:rPr>
        <w:lastRenderedPageBreak/>
        <w:t xml:space="preserve">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TitleChar"/>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TitleChar"/>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TitleChar"/>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w:t>
      </w:r>
      <w:r w:rsidRPr="0010630F">
        <w:rPr>
          <w:sz w:val="16"/>
        </w:rPr>
        <w:lastRenderedPageBreak/>
        <w:t xml:space="preserve">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10630F">
        <w:rPr>
          <w:sz w:val="16"/>
        </w:rPr>
        <w:t>every one</w:t>
      </w:r>
      <w:proofErr w:type="spellEnd"/>
      <w:r w:rsidRPr="0010630F">
        <w:rPr>
          <w:sz w:val="16"/>
        </w:rPr>
        <w:t xml:space="preserv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TitleChar"/>
          <w:sz w:val="24"/>
        </w:rPr>
        <w:t xml:space="preserve">This isn’t just an issue of bureaucratic incompetence. The </w:t>
      </w:r>
      <w:r w:rsidRPr="00E3202C">
        <w:rPr>
          <w:rStyle w:val="TitleChar"/>
          <w:b/>
          <w:bCs/>
          <w:sz w:val="24"/>
          <w:highlight w:val="green"/>
        </w:rPr>
        <w:t xml:space="preserve">WHO </w:t>
      </w:r>
      <w:r w:rsidRPr="0010630F">
        <w:rPr>
          <w:rStyle w:val="TitleChar"/>
          <w:b/>
          <w:bCs/>
          <w:sz w:val="24"/>
        </w:rPr>
        <w:t xml:space="preserve">is </w:t>
      </w:r>
      <w:r w:rsidRPr="00E3202C">
        <w:rPr>
          <w:rStyle w:val="TitleChar"/>
          <w:b/>
          <w:bCs/>
          <w:sz w:val="24"/>
          <w:highlight w:val="green"/>
        </w:rPr>
        <w:t xml:space="preserve">under-resourced </w:t>
      </w:r>
      <w:r w:rsidRPr="0010630F">
        <w:rPr>
          <w:rStyle w:val="TitleChar"/>
          <w:b/>
          <w:bCs/>
          <w:sz w:val="24"/>
        </w:rPr>
        <w:t xml:space="preserve">for the problems it is meant to solve. </w:t>
      </w:r>
      <w:r w:rsidRPr="00E3202C">
        <w:rPr>
          <w:rStyle w:val="TitleChar"/>
          <w:b/>
          <w:bCs/>
          <w:sz w:val="24"/>
          <w:highlight w:val="green"/>
        </w:rPr>
        <w:t>Funding comes from voluntary donations</w:t>
      </w:r>
      <w:r w:rsidRPr="0010630F">
        <w:rPr>
          <w:rStyle w:val="TitleChar"/>
          <w:b/>
          <w:bCs/>
          <w:sz w:val="24"/>
        </w:rPr>
        <w:t xml:space="preserve">, and there is </w:t>
      </w:r>
      <w:r w:rsidRPr="00E3202C">
        <w:rPr>
          <w:rStyle w:val="TitleChar"/>
          <w:b/>
          <w:bCs/>
          <w:sz w:val="24"/>
          <w:highlight w:val="green"/>
        </w:rPr>
        <w:t xml:space="preserve">no mechanism by which </w:t>
      </w:r>
      <w:r w:rsidRPr="0010630F">
        <w:rPr>
          <w:rStyle w:val="TitleChar"/>
          <w:b/>
          <w:bCs/>
          <w:sz w:val="24"/>
        </w:rPr>
        <w:t xml:space="preserve">it can quickly </w:t>
      </w:r>
      <w:r w:rsidRPr="00E3202C">
        <w:rPr>
          <w:rStyle w:val="TitleChar"/>
          <w:b/>
          <w:bCs/>
          <w:sz w:val="24"/>
          <w:highlight w:val="green"/>
        </w:rPr>
        <w:t xml:space="preserve">scale up </w:t>
      </w:r>
      <w:r w:rsidRPr="0010630F">
        <w:rPr>
          <w:rStyle w:val="TitleChar"/>
          <w:b/>
          <w:bCs/>
          <w:sz w:val="24"/>
        </w:rPr>
        <w:t xml:space="preserve">its efforts during an emergency. The </w:t>
      </w:r>
      <w:r w:rsidRPr="00E3202C">
        <w:rPr>
          <w:rStyle w:val="TitleChar"/>
          <w:b/>
          <w:bCs/>
          <w:sz w:val="24"/>
          <w:highlight w:val="green"/>
        </w:rPr>
        <w:t xml:space="preserve">result is </w:t>
      </w:r>
      <w:r w:rsidRPr="0010630F">
        <w:rPr>
          <w:rStyle w:val="TitleChar"/>
          <w:b/>
          <w:bCs/>
          <w:sz w:val="24"/>
        </w:rPr>
        <w:t xml:space="preserve">that its </w:t>
      </w:r>
      <w:r w:rsidRPr="00E3202C">
        <w:rPr>
          <w:rStyle w:val="TitleChar"/>
          <w:b/>
          <w:bCs/>
          <w:sz w:val="24"/>
          <w:highlight w:val="green"/>
        </w:rPr>
        <w:t>response</w:t>
      </w:r>
      <w:r w:rsidRPr="0010630F">
        <w:rPr>
          <w:rStyle w:val="TitleChar"/>
          <w:b/>
          <w:bCs/>
          <w:sz w:val="24"/>
        </w:rPr>
        <w:t xml:space="preserve"> to the next major disease outbreak </w:t>
      </w:r>
      <w:r w:rsidRPr="00E3202C">
        <w:rPr>
          <w:rStyle w:val="TitleChar"/>
          <w:b/>
          <w:bCs/>
          <w:sz w:val="24"/>
          <w:highlight w:val="green"/>
        </w:rPr>
        <w:t xml:space="preserve">is </w:t>
      </w:r>
      <w:r w:rsidRPr="0010630F">
        <w:rPr>
          <w:rStyle w:val="TitleChar"/>
          <w:b/>
          <w:bCs/>
          <w:sz w:val="24"/>
        </w:rPr>
        <w:t xml:space="preserve">likely to be as </w:t>
      </w:r>
      <w:r w:rsidRPr="00E3202C">
        <w:rPr>
          <w:rStyle w:val="TitleChar"/>
          <w:b/>
          <w:bCs/>
          <w:sz w:val="24"/>
          <w:highlight w:val="green"/>
        </w:rPr>
        <w:t xml:space="preserve">inadequate </w:t>
      </w:r>
      <w:r w:rsidRPr="0010630F">
        <w:rPr>
          <w:rStyle w:val="TitleChar"/>
          <w:b/>
          <w:bCs/>
          <w:sz w:val="24"/>
        </w:rPr>
        <w:t>as were its responses to Ebola, H1N1, and SARS</w:t>
      </w:r>
      <w:r w:rsidRPr="00A10F89">
        <w:rPr>
          <w:rStyle w:val="TitleChar"/>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w:t>
      </w:r>
      <w:r w:rsidRPr="0010630F">
        <w:rPr>
          <w:sz w:val="16"/>
        </w:rPr>
        <w:lastRenderedPageBreak/>
        <w:t xml:space="preserve">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TitleChar"/>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E3202C">
        <w:rPr>
          <w:rStyle w:val="Emphasis"/>
          <w:sz w:val="24"/>
          <w:highlight w:val="green"/>
        </w:rPr>
        <w:t>superbugs are evolving</w:t>
      </w:r>
      <w:r w:rsidRPr="00A10F89">
        <w:rPr>
          <w:rStyle w:val="Emphasis"/>
          <w:sz w:val="24"/>
        </w:rPr>
        <w:t xml:space="preserve">. Epidemiological </w:t>
      </w:r>
      <w:r w:rsidRPr="00E3202C">
        <w:rPr>
          <w:rStyle w:val="Emphasis"/>
          <w:sz w:val="24"/>
          <w:highlight w:val="green"/>
        </w:rPr>
        <w:t xml:space="preserve">models </w:t>
      </w:r>
      <w:r w:rsidRPr="00A10F89">
        <w:rPr>
          <w:rStyle w:val="Emphasis"/>
          <w:sz w:val="24"/>
        </w:rPr>
        <w:t xml:space="preserve">now </w:t>
      </w:r>
      <w:r w:rsidRPr="00E3202C">
        <w:rPr>
          <w:rStyle w:val="Emphasis"/>
          <w:sz w:val="24"/>
          <w:highlight w:val="green"/>
        </w:rPr>
        <w:t xml:space="preserve">predict </w:t>
      </w:r>
      <w:r w:rsidRPr="00A10F89">
        <w:rPr>
          <w:rStyle w:val="Emphasis"/>
          <w:sz w:val="24"/>
        </w:rPr>
        <w:t xml:space="preserve">how an algorithmic process of </w:t>
      </w:r>
      <w:r w:rsidRPr="00E3202C">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E3202C">
        <w:rPr>
          <w:rStyle w:val="Emphasis"/>
          <w:sz w:val="24"/>
          <w:highlight w:val="green"/>
        </w:rPr>
        <w:t>move through the modern world</w:t>
      </w:r>
      <w:r w:rsidRPr="00A10F89">
        <w:rPr>
          <w:rStyle w:val="Emphasis"/>
          <w:sz w:val="24"/>
        </w:rPr>
        <w:t xml:space="preserve">. </w:t>
      </w:r>
      <w:r w:rsidRPr="00E3202C">
        <w:rPr>
          <w:rStyle w:val="Emphasis"/>
          <w:sz w:val="24"/>
          <w:highlight w:val="green"/>
        </w:rPr>
        <w:t xml:space="preserve">All urban centers </w:t>
      </w:r>
      <w:r w:rsidRPr="00A10F89">
        <w:rPr>
          <w:rStyle w:val="Emphasis"/>
          <w:sz w:val="24"/>
        </w:rPr>
        <w:t xml:space="preserve">around the entire globe </w:t>
      </w:r>
      <w:r w:rsidRPr="00E3202C">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E3202C">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E3202C">
        <w:rPr>
          <w:rStyle w:val="Emphasis"/>
          <w:sz w:val="24"/>
          <w:highlight w:val="green"/>
        </w:rPr>
        <w:t xml:space="preserve">could kill </w:t>
      </w:r>
      <w:r w:rsidRPr="00A10F89">
        <w:rPr>
          <w:rStyle w:val="Emphasis"/>
          <w:sz w:val="24"/>
        </w:rPr>
        <w:t xml:space="preserve">more than </w:t>
      </w:r>
      <w:r w:rsidRPr="00E3202C">
        <w:rPr>
          <w:rStyle w:val="Emphasis"/>
          <w:sz w:val="24"/>
          <w:highlight w:val="green"/>
        </w:rPr>
        <w:t xml:space="preserve">33 million </w:t>
      </w:r>
      <w:r w:rsidRPr="00A10F89">
        <w:rPr>
          <w:rStyle w:val="Emphasis"/>
          <w:sz w:val="24"/>
        </w:rPr>
        <w:t xml:space="preserve">people </w:t>
      </w:r>
      <w:r w:rsidRPr="00E3202C">
        <w:rPr>
          <w:rStyle w:val="Emphasis"/>
          <w:sz w:val="24"/>
          <w:highlight w:val="green"/>
        </w:rPr>
        <w:t xml:space="preserve">in </w:t>
      </w:r>
      <w:r w:rsidRPr="00A10F89">
        <w:rPr>
          <w:rStyle w:val="Emphasis"/>
          <w:sz w:val="24"/>
        </w:rPr>
        <w:t xml:space="preserve">250 </w:t>
      </w:r>
      <w:r w:rsidRPr="00E3202C">
        <w:rPr>
          <w:rStyle w:val="Emphasis"/>
          <w:sz w:val="24"/>
          <w:highlight w:val="green"/>
        </w:rPr>
        <w:t>days</w:t>
      </w:r>
      <w:r w:rsidRPr="00A10F89">
        <w:rPr>
          <w:rStyle w:val="Emphasis"/>
          <w:sz w:val="24"/>
        </w:rPr>
        <w:t>.3</w:t>
      </w:r>
    </w:p>
    <w:p w14:paraId="28035716" w14:textId="77777777" w:rsidR="00E73762" w:rsidRDefault="00E73762" w:rsidP="00E73762">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2330AFC0" w14:textId="77777777" w:rsidR="00E73762" w:rsidRPr="00CB1B2A" w:rsidRDefault="00E73762" w:rsidP="00E73762">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1DD31A8A" w14:textId="77777777" w:rsidR="00E73762" w:rsidRDefault="00E73762" w:rsidP="00E73762">
      <w:pPr>
        <w:rPr>
          <w:u w:val="single"/>
        </w:rPr>
      </w:pPr>
      <w:r w:rsidRPr="00CB1B2A">
        <w:rPr>
          <w:u w:val="single"/>
        </w:rPr>
        <w:t xml:space="preserve">Fostering Industries to Counter Global Problems The </w:t>
      </w:r>
      <w:r w:rsidRPr="00E3202C">
        <w:rPr>
          <w:highlight w:val="green"/>
          <w:u w:val="single"/>
        </w:rPr>
        <w:t>life sciences</w:t>
      </w:r>
      <w:r w:rsidRPr="00CB1B2A">
        <w:rPr>
          <w:u w:val="single"/>
        </w:rPr>
        <w:t xml:space="preserve"> </w:t>
      </w:r>
      <w:r w:rsidRPr="00E3202C">
        <w:rPr>
          <w:highlight w:val="green"/>
          <w:u w:val="single"/>
        </w:rPr>
        <w:t xml:space="preserve">have applications </w:t>
      </w:r>
      <w:r w:rsidRPr="00CB1B2A">
        <w:rPr>
          <w:u w:val="single"/>
        </w:rPr>
        <w:t xml:space="preserve">in areas that range far </w:t>
      </w:r>
      <w:r w:rsidRPr="00E3202C">
        <w:rPr>
          <w:highlight w:val="green"/>
          <w:u w:val="single"/>
        </w:rPr>
        <w:t>beyond human health</w:t>
      </w:r>
      <w:r w:rsidRPr="00CB1B2A">
        <w:rPr>
          <w:u w:val="single"/>
        </w:rPr>
        <w:t xml:space="preserve">. Life-science based approaches could </w:t>
      </w:r>
      <w:r w:rsidRPr="00E3202C">
        <w:rPr>
          <w:b/>
          <w:bCs/>
          <w:highlight w:val="green"/>
          <w:u w:val="single"/>
        </w:rPr>
        <w:t>contribute to advances in</w:t>
      </w:r>
      <w:r w:rsidRPr="00CB1B2A">
        <w:rPr>
          <w:u w:val="single"/>
        </w:rPr>
        <w:t xml:space="preserve"> many industries, from </w:t>
      </w:r>
      <w:r w:rsidRPr="00E3202C">
        <w:rPr>
          <w:rStyle w:val="Emphasis"/>
          <w:sz w:val="24"/>
          <w:highlight w:val="green"/>
        </w:rPr>
        <w:t>energy production</w:t>
      </w:r>
      <w:r w:rsidRPr="00E3202C">
        <w:rPr>
          <w:highlight w:val="green"/>
          <w:u w:val="single"/>
        </w:rPr>
        <w:t xml:space="preserve"> and </w:t>
      </w:r>
      <w:r w:rsidRPr="00E3202C">
        <w:rPr>
          <w:rStyle w:val="Emphasis"/>
          <w:sz w:val="24"/>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E3202C">
        <w:rPr>
          <w:highlight w:val="green"/>
          <w:u w:val="single"/>
        </w:rPr>
        <w:t xml:space="preserve">to </w:t>
      </w:r>
      <w:r w:rsidRPr="00E3202C">
        <w:rPr>
          <w:rStyle w:val="Emphasis"/>
          <w:sz w:val="24"/>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E3202C">
        <w:rPr>
          <w:rStyle w:val="Emphasis"/>
          <w:sz w:val="24"/>
          <w:highlight w:val="green"/>
        </w:rPr>
        <w:t>the global ag</w:t>
      </w:r>
      <w:r w:rsidRPr="00CB1B2A">
        <w:rPr>
          <w:rStyle w:val="Emphasis"/>
          <w:sz w:val="24"/>
        </w:rPr>
        <w:t xml:space="preserve">ricultural </w:t>
      </w:r>
      <w:r w:rsidRPr="00E3202C">
        <w:rPr>
          <w:rStyle w:val="Emphasis"/>
          <w:sz w:val="24"/>
          <w:highlight w:val="green"/>
        </w:rPr>
        <w:t>system</w:t>
      </w:r>
      <w:r w:rsidRPr="00E3202C">
        <w:rPr>
          <w:highlight w:val="green"/>
          <w:u w:val="single"/>
        </w:rPr>
        <w:t xml:space="preserve"> needs to</w:t>
      </w:r>
      <w:r w:rsidRPr="00CB1B2A">
        <w:rPr>
          <w:u w:val="single"/>
        </w:rPr>
        <w:t xml:space="preserve"> adopt the goal of </w:t>
      </w:r>
      <w:r w:rsidRPr="00E3202C">
        <w:rPr>
          <w:highlight w:val="green"/>
          <w:u w:val="single"/>
        </w:rPr>
        <w:t>doubl</w:t>
      </w:r>
      <w:r w:rsidRPr="00CB1B2A">
        <w:rPr>
          <w:u w:val="single"/>
        </w:rPr>
        <w:t xml:space="preserve">ing the current yield of </w:t>
      </w:r>
      <w:r w:rsidRPr="00E3202C">
        <w:rPr>
          <w:b/>
          <w:bCs/>
          <w:highlight w:val="green"/>
          <w:u w:val="single"/>
        </w:rPr>
        <w:t>crops while reducing</w:t>
      </w:r>
      <w:r w:rsidRPr="0010630F">
        <w:rPr>
          <w:b/>
          <w:bCs/>
          <w:u w:val="single"/>
        </w:rPr>
        <w:t xml:space="preserve"> key inputs like pesticides, </w:t>
      </w:r>
      <w:r w:rsidRPr="00E3202C">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w:t>
      </w:r>
      <w:r w:rsidRPr="0010630F">
        <w:rPr>
          <w:sz w:val="16"/>
        </w:rPr>
        <w:lastRenderedPageBreak/>
        <w:t xml:space="preserve">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E3202C">
        <w:rPr>
          <w:highlight w:val="green"/>
          <w:u w:val="single"/>
        </w:rPr>
        <w:t>new tools</w:t>
      </w:r>
      <w:r w:rsidRPr="00CB1B2A">
        <w:rPr>
          <w:u w:val="single"/>
        </w:rPr>
        <w:t xml:space="preserve"> have become available to </w:t>
      </w:r>
      <w:r w:rsidRPr="00E3202C">
        <w:rPr>
          <w:highlight w:val="green"/>
          <w:u w:val="single"/>
        </w:rPr>
        <w:t>explore</w:t>
      </w:r>
      <w:r w:rsidRPr="00CB1B2A">
        <w:rPr>
          <w:u w:val="single"/>
        </w:rPr>
        <w:t xml:space="preserve"> the </w:t>
      </w:r>
      <w:r w:rsidRPr="00E3202C">
        <w:rPr>
          <w:highlight w:val="green"/>
          <w:u w:val="single"/>
        </w:rPr>
        <w:t>microbial processes that</w:t>
      </w:r>
      <w:r w:rsidRPr="00CB1B2A">
        <w:rPr>
          <w:u w:val="single"/>
        </w:rPr>
        <w:t xml:space="preserve"> </w:t>
      </w:r>
      <w:r w:rsidRPr="00E3202C">
        <w:rPr>
          <w:highlight w:val="green"/>
          <w:u w:val="single"/>
        </w:rPr>
        <w:t xml:space="preserve">drive the </w:t>
      </w:r>
      <w:r w:rsidRPr="00E3202C">
        <w:rPr>
          <w:b/>
          <w:bCs/>
          <w:highlight w:val="green"/>
          <w:u w:val="single"/>
        </w:rPr>
        <w:t>chemistry of the oceans</w:t>
      </w:r>
      <w:r w:rsidRPr="00CB1B2A">
        <w:rPr>
          <w:u w:val="single"/>
        </w:rPr>
        <w:t xml:space="preserve">, observed David Kingsbury, Chief Program Officer for Science at the Gordon and Betty Moore Foundation. </w:t>
      </w:r>
      <w:r w:rsidRPr="00E3202C">
        <w:rPr>
          <w:highlight w:val="green"/>
          <w:u w:val="single"/>
        </w:rPr>
        <w:t xml:space="preserve">These </w:t>
      </w:r>
      <w:r w:rsidRPr="00CB1B2A">
        <w:rPr>
          <w:u w:val="single"/>
        </w:rPr>
        <w:t xml:space="preserve">technologies have </w:t>
      </w:r>
      <w:r w:rsidRPr="00E3202C">
        <w:rPr>
          <w:highlight w:val="green"/>
          <w:u w:val="single"/>
        </w:rPr>
        <w:t>revealed</w:t>
      </w:r>
      <w:r w:rsidRPr="00CB1B2A">
        <w:rPr>
          <w:u w:val="single"/>
        </w:rPr>
        <w:t xml:space="preserve"> that a large proportion of </w:t>
      </w:r>
      <w:r w:rsidRPr="00CB1B2A">
        <w:rPr>
          <w:rStyle w:val="Emphasis"/>
          <w:sz w:val="24"/>
        </w:rPr>
        <w:t>the planet’s</w:t>
      </w:r>
      <w:r w:rsidRPr="00E3202C">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E3202C">
        <w:rPr>
          <w:rStyle w:val="Emphasis"/>
          <w:sz w:val="24"/>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46ADE60A" w14:textId="77777777" w:rsidR="00E73762" w:rsidRDefault="00E73762" w:rsidP="00E73762">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185EF988" w14:textId="77777777" w:rsidR="00E73762" w:rsidRPr="00CB1B2A" w:rsidRDefault="00E73762" w:rsidP="00E73762">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0E979F77" w14:textId="77777777" w:rsidR="00E73762" w:rsidRPr="00CB1B2A" w:rsidRDefault="00E73762" w:rsidP="00E73762">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TitleChar"/>
          <w:sz w:val="24"/>
        </w:rPr>
        <w:t xml:space="preserve">an </w:t>
      </w:r>
      <w:r w:rsidRPr="00CB1B2A">
        <w:rPr>
          <w:rStyle w:val="Emphasis"/>
          <w:sz w:val="24"/>
        </w:rPr>
        <w:t xml:space="preserve">important </w:t>
      </w:r>
      <w:r w:rsidRPr="00E3202C">
        <w:rPr>
          <w:rStyle w:val="Emphasis"/>
          <w:sz w:val="24"/>
          <w:highlight w:val="green"/>
        </w:rPr>
        <w:t>r</w:t>
      </w:r>
      <w:r w:rsidRPr="00CB1B2A">
        <w:rPr>
          <w:rStyle w:val="Emphasis"/>
          <w:sz w:val="24"/>
        </w:rPr>
        <w:t xml:space="preserve">esearch </w:t>
      </w:r>
      <w:r w:rsidRPr="00E3202C">
        <w:rPr>
          <w:rStyle w:val="Emphasis"/>
          <w:sz w:val="24"/>
          <w:highlight w:val="green"/>
        </w:rPr>
        <w:t>and d</w:t>
      </w:r>
      <w:r w:rsidRPr="00CB1B2A">
        <w:rPr>
          <w:rStyle w:val="Emphasis"/>
          <w:sz w:val="24"/>
        </w:rPr>
        <w:t>evelopment agenda</w:t>
      </w:r>
      <w:r w:rsidRPr="00CB1B2A">
        <w:rPr>
          <w:sz w:val="16"/>
        </w:rPr>
        <w:t xml:space="preserve"> </w:t>
      </w:r>
      <w:r w:rsidRPr="00E3202C">
        <w:rPr>
          <w:rStyle w:val="TitleChar"/>
          <w:sz w:val="24"/>
          <w:highlight w:val="green"/>
        </w:rPr>
        <w:t>for</w:t>
      </w:r>
      <w:r w:rsidRPr="00CB1B2A">
        <w:rPr>
          <w:sz w:val="16"/>
        </w:rPr>
        <w:t xml:space="preserve"> the </w:t>
      </w:r>
      <w:r w:rsidRPr="00E3202C">
        <w:rPr>
          <w:rStyle w:val="TitleChar"/>
          <w:b/>
          <w:bCs/>
          <w:sz w:val="24"/>
          <w:highlight w:val="green"/>
        </w:rPr>
        <w:t>NTDs</w:t>
      </w:r>
      <w:r w:rsidRPr="00E3202C">
        <w:rPr>
          <w:rStyle w:val="TitleChar"/>
          <w:sz w:val="24"/>
          <w:highlight w:val="green"/>
        </w:rPr>
        <w:t xml:space="preserve"> in the U</w:t>
      </w:r>
      <w:r w:rsidRPr="00CB1B2A">
        <w:rPr>
          <w:rStyle w:val="TitleChar"/>
          <w:sz w:val="24"/>
        </w:rPr>
        <w:t xml:space="preserve">nited </w:t>
      </w:r>
      <w:r w:rsidRPr="00E3202C">
        <w:rPr>
          <w:rStyle w:val="TitleChar"/>
          <w:sz w:val="24"/>
          <w:highlight w:val="green"/>
        </w:rPr>
        <w:t>S</w:t>
      </w:r>
      <w:r w:rsidRPr="00CB1B2A">
        <w:rPr>
          <w:rStyle w:val="TitleChar"/>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TitleChar"/>
          <w:sz w:val="24"/>
        </w:rPr>
        <w:t xml:space="preserve">We also </w:t>
      </w:r>
      <w:r w:rsidRPr="00E3202C">
        <w:rPr>
          <w:rStyle w:val="TitleChar"/>
          <w:sz w:val="24"/>
          <w:highlight w:val="green"/>
        </w:rPr>
        <w:t xml:space="preserve">need </w:t>
      </w:r>
      <w:r w:rsidRPr="00E3202C">
        <w:rPr>
          <w:rStyle w:val="Emphasis"/>
          <w:sz w:val="24"/>
          <w:highlight w:val="green"/>
        </w:rPr>
        <w:t>new</w:t>
      </w:r>
      <w:r w:rsidRPr="00CB1B2A">
        <w:rPr>
          <w:rStyle w:val="Emphasis"/>
          <w:sz w:val="24"/>
        </w:rPr>
        <w:t xml:space="preserve"> and improved </w:t>
      </w:r>
      <w:r w:rsidRPr="00E3202C">
        <w:rPr>
          <w:rStyle w:val="Emphasis"/>
          <w:sz w:val="24"/>
          <w:highlight w:val="green"/>
        </w:rPr>
        <w:t>treatments and vaccines</w:t>
      </w:r>
      <w:r w:rsidRPr="00CB1B2A">
        <w:rPr>
          <w:sz w:val="16"/>
        </w:rPr>
        <w:t xml:space="preserve">. </w:t>
      </w:r>
      <w:r w:rsidRPr="00CB1B2A">
        <w:rPr>
          <w:rStyle w:val="TitleChar"/>
          <w:sz w:val="24"/>
        </w:rPr>
        <w:t xml:space="preserve">Because the </w:t>
      </w:r>
      <w:r w:rsidRPr="00E3202C">
        <w:rPr>
          <w:rStyle w:val="TitleChar"/>
          <w:sz w:val="24"/>
          <w:highlight w:val="green"/>
        </w:rPr>
        <w:t>NTDs</w:t>
      </w:r>
      <w:r w:rsidRPr="00CB1B2A">
        <w:rPr>
          <w:rStyle w:val="TitleChar"/>
          <w:sz w:val="24"/>
        </w:rPr>
        <w:t xml:space="preserve"> are poverty-related diseases, they often </w:t>
      </w:r>
      <w:r w:rsidRPr="00E3202C">
        <w:rPr>
          <w:rStyle w:val="Emphasis"/>
          <w:sz w:val="24"/>
          <w:highlight w:val="green"/>
        </w:rPr>
        <w:t>fly below the radar</w:t>
      </w:r>
      <w:r w:rsidRPr="00CB1B2A">
        <w:rPr>
          <w:rStyle w:val="TitleChar"/>
          <w:sz w:val="24"/>
        </w:rPr>
        <w:t xml:space="preserve"> screen </w:t>
      </w:r>
      <w:r w:rsidRPr="00E3202C">
        <w:rPr>
          <w:rStyle w:val="TitleChar"/>
          <w:sz w:val="24"/>
          <w:highlight w:val="green"/>
        </w:rPr>
        <w:t>of</w:t>
      </w:r>
      <w:r w:rsidRPr="00CB1B2A">
        <w:rPr>
          <w:rStyle w:val="TitleChar"/>
          <w:sz w:val="24"/>
        </w:rPr>
        <w:t xml:space="preserve"> the major </w:t>
      </w:r>
      <w:r w:rsidRPr="00E3202C">
        <w:rPr>
          <w:rStyle w:val="TitleChar"/>
          <w:sz w:val="24"/>
          <w:highlight w:val="green"/>
        </w:rPr>
        <w:t>pharma</w:t>
      </w:r>
      <w:r w:rsidRPr="00CB1B2A">
        <w:rPr>
          <w:rStyle w:val="TitleChar"/>
          <w:sz w:val="24"/>
        </w:rPr>
        <w:t xml:space="preserve">ceutical </w:t>
      </w:r>
      <w:r w:rsidRPr="00E3202C">
        <w:rPr>
          <w:rStyle w:val="TitleChar"/>
          <w:sz w:val="24"/>
          <w:highlight w:val="green"/>
        </w:rPr>
        <w:t xml:space="preserve">companies and are </w:t>
      </w:r>
      <w:r w:rsidRPr="00E3202C">
        <w:rPr>
          <w:rStyle w:val="Emphasis"/>
          <w:sz w:val="24"/>
          <w:highlight w:val="green"/>
        </w:rPr>
        <w:t>not prioritized</w:t>
      </w:r>
      <w:r w:rsidRPr="00E3202C">
        <w:rPr>
          <w:sz w:val="16"/>
          <w:highlight w:val="green"/>
        </w:rPr>
        <w:t xml:space="preserve">. </w:t>
      </w:r>
      <w:r w:rsidRPr="00E3202C">
        <w:rPr>
          <w:rStyle w:val="TitleChar"/>
          <w:sz w:val="24"/>
          <w:highlight w:val="green"/>
        </w:rPr>
        <w:t>Thus,</w:t>
      </w:r>
      <w:r w:rsidRPr="00CB1B2A">
        <w:rPr>
          <w:rStyle w:val="TitleChar"/>
          <w:sz w:val="24"/>
        </w:rPr>
        <w:t xml:space="preserve"> the </w:t>
      </w:r>
      <w:r w:rsidRPr="00E3202C">
        <w:rPr>
          <w:rStyle w:val="TitleChar"/>
          <w:sz w:val="24"/>
          <w:highlight w:val="green"/>
        </w:rPr>
        <w:t>drugs</w:t>
      </w:r>
      <w:r w:rsidRPr="00CB1B2A">
        <w:rPr>
          <w:rStyle w:val="TitleChar"/>
          <w:sz w:val="24"/>
        </w:rPr>
        <w:t xml:space="preserve"> used to treat these illnesses </w:t>
      </w:r>
      <w:r w:rsidRPr="00E3202C">
        <w:rPr>
          <w:rStyle w:val="TitleChar"/>
          <w:sz w:val="24"/>
          <w:highlight w:val="green"/>
        </w:rPr>
        <w:t xml:space="preserve">are </w:t>
      </w:r>
      <w:r w:rsidRPr="00E3202C">
        <w:rPr>
          <w:rStyle w:val="Emphasis"/>
          <w:sz w:val="24"/>
          <w:highlight w:val="green"/>
        </w:rPr>
        <w:t>not</w:t>
      </w:r>
      <w:r w:rsidRPr="00CB1B2A">
        <w:rPr>
          <w:rStyle w:val="Emphasis"/>
          <w:sz w:val="24"/>
        </w:rPr>
        <w:t xml:space="preserve"> widely </w:t>
      </w:r>
      <w:r w:rsidRPr="00E3202C">
        <w:rPr>
          <w:rStyle w:val="Emphasis"/>
          <w:sz w:val="24"/>
          <w:highlight w:val="green"/>
        </w:rPr>
        <w:t>available</w:t>
      </w:r>
      <w:r w:rsidRPr="00CB1B2A">
        <w:rPr>
          <w:sz w:val="16"/>
        </w:rPr>
        <w:t xml:space="preserve">, so typically the CDC has to be contacted in order to access them. </w:t>
      </w:r>
      <w:r w:rsidRPr="00CB1B2A">
        <w:rPr>
          <w:rStyle w:val="TitleChar"/>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TitleChar"/>
          <w:sz w:val="24"/>
        </w:rPr>
        <w:t xml:space="preserve">Currently, new innovations for NTDs like Chagas dis- multinational ease still rely on </w:t>
      </w:r>
      <w:r w:rsidRPr="00860251">
        <w:rPr>
          <w:rStyle w:val="Emphasis"/>
          <w:sz w:val="24"/>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w:t>
      </w:r>
      <w:r w:rsidRPr="00860251">
        <w:rPr>
          <w:sz w:val="16"/>
        </w:rPr>
        <w:lastRenderedPageBreak/>
        <w:t xml:space="preserve">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TitleChar"/>
          <w:sz w:val="24"/>
        </w:rPr>
        <w:t xml:space="preserve">Approximately </w:t>
      </w:r>
      <w:r w:rsidRPr="00CB1B2A">
        <w:rPr>
          <w:rStyle w:val="Emphasis"/>
          <w:sz w:val="24"/>
        </w:rPr>
        <w:t>12 million Americans</w:t>
      </w:r>
      <w:r w:rsidRPr="00CB1B2A">
        <w:rPr>
          <w:rStyle w:val="TitleChar"/>
          <w:sz w:val="24"/>
        </w:rPr>
        <w:t xml:space="preserve"> are infected with NTDs, led by </w:t>
      </w:r>
      <w:r w:rsidRPr="00CB1B2A">
        <w:rPr>
          <w:rStyle w:val="Emphasis"/>
          <w:sz w:val="24"/>
        </w:rPr>
        <w:t>toxocariasis</w:t>
      </w:r>
      <w:r w:rsidRPr="00CB1B2A">
        <w:rPr>
          <w:rStyle w:val="TitleChar"/>
          <w:sz w:val="24"/>
        </w:rPr>
        <w:t xml:space="preserve"> and </w:t>
      </w:r>
      <w:r w:rsidRPr="00CB1B2A">
        <w:rPr>
          <w:rStyle w:val="Emphasis"/>
          <w:sz w:val="24"/>
        </w:rPr>
        <w:t>trichomoniasis</w:t>
      </w:r>
      <w:r w:rsidRPr="00CB1B2A">
        <w:rPr>
          <w:rStyle w:val="TitleChar"/>
          <w:sz w:val="24"/>
        </w:rPr>
        <w:t xml:space="preserve">—which disproportionately affect African Americans—and </w:t>
      </w:r>
      <w:r w:rsidRPr="00CB1B2A">
        <w:rPr>
          <w:rStyle w:val="Emphasis"/>
          <w:sz w:val="24"/>
        </w:rPr>
        <w:t>Chagas</w:t>
      </w:r>
      <w:r w:rsidRPr="00CB1B2A">
        <w:rPr>
          <w:rStyle w:val="TitleChar"/>
          <w:sz w:val="24"/>
        </w:rPr>
        <w:t xml:space="preserve"> disease</w:t>
      </w:r>
      <w:r w:rsidRPr="00CB1B2A">
        <w:rPr>
          <w:sz w:val="16"/>
        </w:rPr>
        <w:t xml:space="preserve"> (American trypanosomiasis) </w:t>
      </w:r>
      <w:r w:rsidRPr="00CB1B2A">
        <w:rPr>
          <w:rStyle w:val="TitleChar"/>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TitleChar"/>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TitleChar"/>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TitleChar"/>
          <w:sz w:val="24"/>
        </w:rPr>
        <w:t xml:space="preserve">There is an </w:t>
      </w:r>
      <w:r w:rsidRPr="00860251">
        <w:rPr>
          <w:rStyle w:val="Emphasis"/>
          <w:sz w:val="24"/>
        </w:rPr>
        <w:t>urgent need</w:t>
      </w:r>
      <w:r w:rsidRPr="00860251">
        <w:rPr>
          <w:sz w:val="16"/>
        </w:rPr>
        <w:t xml:space="preserve"> </w:t>
      </w:r>
      <w:r w:rsidRPr="00860251">
        <w:rPr>
          <w:rStyle w:val="TitleChar"/>
          <w:sz w:val="24"/>
        </w:rPr>
        <w:t xml:space="preserve">for </w:t>
      </w:r>
      <w:r w:rsidRPr="00860251">
        <w:rPr>
          <w:rStyle w:val="Emphasis"/>
          <w:sz w:val="24"/>
        </w:rPr>
        <w:t xml:space="preserve">new “control tools” for American NTDs, </w:t>
      </w:r>
      <w:r w:rsidRPr="00860251">
        <w:rPr>
          <w:rStyle w:val="TitleChar"/>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TitleChar"/>
          <w:sz w:val="24"/>
        </w:rPr>
        <w:t>and</w:t>
      </w:r>
      <w:r w:rsidRPr="00860251">
        <w:rPr>
          <w:sz w:val="16"/>
        </w:rPr>
        <w:t xml:space="preserve"> </w:t>
      </w:r>
      <w:r w:rsidRPr="00860251">
        <w:rPr>
          <w:rStyle w:val="Emphasis"/>
          <w:sz w:val="24"/>
        </w:rPr>
        <w:t>vaccines</w:t>
      </w:r>
      <w:r w:rsidRPr="00860251">
        <w:rPr>
          <w:sz w:val="16"/>
        </w:rPr>
        <w:t xml:space="preserve">. </w:t>
      </w:r>
      <w:r w:rsidRPr="00860251">
        <w:rPr>
          <w:rStyle w:val="TitleChar"/>
          <w:sz w:val="24"/>
        </w:rPr>
        <w:t xml:space="preserve">Many of these products are being developed by </w:t>
      </w:r>
      <w:r w:rsidRPr="00860251">
        <w:rPr>
          <w:rStyle w:val="Emphasis"/>
          <w:sz w:val="24"/>
        </w:rPr>
        <w:t>nonprofit PDPs</w:t>
      </w:r>
      <w:r w:rsidRPr="00860251">
        <w:rPr>
          <w:rStyle w:val="TitleChar"/>
          <w:sz w:val="24"/>
        </w:rPr>
        <w:t xml:space="preserve"> rather than </w:t>
      </w:r>
      <w:r w:rsidRPr="00860251">
        <w:rPr>
          <w:rStyle w:val="Emphasis"/>
          <w:sz w:val="24"/>
        </w:rPr>
        <w:t>pharmaceutical companies</w:t>
      </w:r>
      <w:r w:rsidRPr="00860251">
        <w:rPr>
          <w:rStyle w:val="TitleChar"/>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w:t>
      </w:r>
      <w:r w:rsidRPr="00860251">
        <w:rPr>
          <w:sz w:val="16"/>
        </w:rPr>
        <w:lastRenderedPageBreak/>
        <w:t xml:space="preserve">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abysmal.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w:t>
      </w:r>
      <w:r w:rsidRPr="00860251">
        <w:rPr>
          <w:sz w:val="16"/>
        </w:rPr>
        <w:lastRenderedPageBreak/>
        <w:t xml:space="preserve">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r w:rsidRPr="00860251">
        <w:rPr>
          <w:sz w:val="16"/>
        </w:rPr>
        <w:t>Re:Search</w:t>
      </w:r>
      <w:proofErr w:type="spell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w:t>
      </w:r>
      <w:r w:rsidRPr="00860251">
        <w:rPr>
          <w:sz w:val="16"/>
        </w:rPr>
        <w:lastRenderedPageBreak/>
        <w:t xml:space="preserve">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TitleChar"/>
          <w:sz w:val="24"/>
        </w:rPr>
        <w:t>nations</w:t>
      </w:r>
      <w:r w:rsidRPr="00860251">
        <w:rPr>
          <w:sz w:val="16"/>
        </w:rPr>
        <w:t xml:space="preserve"> and Nigeria </w:t>
      </w:r>
      <w:r w:rsidRPr="00860251">
        <w:rPr>
          <w:rStyle w:val="TitleChar"/>
          <w:sz w:val="24"/>
        </w:rPr>
        <w:t xml:space="preserve">need to take </w:t>
      </w:r>
      <w:r w:rsidRPr="00860251">
        <w:rPr>
          <w:rStyle w:val="Emphasis"/>
          <w:sz w:val="24"/>
        </w:rPr>
        <w:t>greater responsibility</w:t>
      </w:r>
      <w:r w:rsidRPr="00860251">
        <w:rPr>
          <w:rStyle w:val="TitleChar"/>
          <w:sz w:val="24"/>
        </w:rPr>
        <w:t xml:space="preserve"> for their </w:t>
      </w:r>
      <w:r w:rsidRPr="00860251">
        <w:rPr>
          <w:rStyle w:val="Emphasis"/>
          <w:sz w:val="24"/>
        </w:rPr>
        <w:t>own neglected diseases and neglected populations</w:t>
      </w:r>
      <w:r w:rsidRPr="00860251">
        <w:rPr>
          <w:rStyle w:val="TitleChar"/>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TitleChar"/>
          <w:sz w:val="24"/>
        </w:rPr>
        <w:t>with substantial gai</w:t>
      </w:r>
      <w:r w:rsidRPr="00CB1B2A">
        <w:rPr>
          <w:rStyle w:val="TitleChar"/>
          <w:sz w:val="24"/>
        </w:rPr>
        <w:t>ns made against HIV/AIDS, ТВ, and malaria</w:t>
      </w:r>
      <w:r w:rsidRPr="00CB1B2A">
        <w:rPr>
          <w:sz w:val="16"/>
        </w:rPr>
        <w:t xml:space="preserve">. Thus, while programs of overseas development assistance devoted to health, such as PEPFAR, GFATM, PMI, and USAID’s NTD Program, in which </w:t>
      </w:r>
      <w:r w:rsidRPr="00E3202C">
        <w:rPr>
          <w:rStyle w:val="TitleChar"/>
          <w:sz w:val="24"/>
          <w:highlight w:val="green"/>
        </w:rPr>
        <w:t xml:space="preserve">the </w:t>
      </w:r>
      <w:proofErr w:type="spellStart"/>
      <w:r w:rsidRPr="00E3202C">
        <w:rPr>
          <w:rStyle w:val="TitleChar"/>
          <w:sz w:val="24"/>
          <w:highlight w:val="green"/>
        </w:rPr>
        <w:t>worlds</w:t>
      </w:r>
      <w:proofErr w:type="spellEnd"/>
      <w:r w:rsidRPr="00E3202C">
        <w:rPr>
          <w:rStyle w:val="TitleChar"/>
          <w:sz w:val="24"/>
          <w:highlight w:val="green"/>
        </w:rPr>
        <w:t xml:space="preserve"> richest</w:t>
      </w:r>
      <w:r w:rsidRPr="00CB1B2A">
        <w:rPr>
          <w:rStyle w:val="TitleChar"/>
          <w:sz w:val="24"/>
        </w:rPr>
        <w:t xml:space="preserve"> countries</w:t>
      </w:r>
      <w:r w:rsidRPr="00CB1B2A">
        <w:rPr>
          <w:sz w:val="16"/>
        </w:rPr>
        <w:t xml:space="preserve"> provide support to the poorest nations for their neglected diseases, must continue and should even expand, we </w:t>
      </w:r>
      <w:r w:rsidRPr="00E3202C">
        <w:rPr>
          <w:rStyle w:val="TitleChar"/>
          <w:sz w:val="24"/>
          <w:highlight w:val="green"/>
        </w:rPr>
        <w:t>need</w:t>
      </w:r>
      <w:r w:rsidRPr="00CB1B2A">
        <w:rPr>
          <w:rStyle w:val="TitleChar"/>
          <w:sz w:val="24"/>
        </w:rPr>
        <w:t xml:space="preserve"> increasingly </w:t>
      </w:r>
      <w:r w:rsidRPr="00E3202C">
        <w:rPr>
          <w:rStyle w:val="TitleChar"/>
          <w:sz w:val="24"/>
          <w:highlight w:val="green"/>
        </w:rPr>
        <w:t>to recognize the</w:t>
      </w:r>
      <w:r w:rsidRPr="00CB1B2A">
        <w:rPr>
          <w:rStyle w:val="TitleChar"/>
          <w:sz w:val="24"/>
        </w:rPr>
        <w:t xml:space="preserve"> hidden </w:t>
      </w:r>
      <w:r w:rsidRPr="00E3202C">
        <w:rPr>
          <w:rStyle w:val="TitleChar"/>
          <w:sz w:val="24"/>
          <w:highlight w:val="green"/>
        </w:rPr>
        <w:t>burden</w:t>
      </w:r>
      <w:r w:rsidRPr="00CB1B2A">
        <w:rPr>
          <w:rStyle w:val="TitleChar"/>
          <w:sz w:val="24"/>
        </w:rPr>
        <w:t xml:space="preserve"> of neglected diseases</w:t>
      </w:r>
      <w:r w:rsidRPr="00CB1B2A">
        <w:rPr>
          <w:sz w:val="16"/>
        </w:rPr>
        <w:t xml:space="preserve"> among the poor living in wealthy countries. As a first step, we must </w:t>
      </w:r>
      <w:r w:rsidRPr="00E3202C">
        <w:rPr>
          <w:rStyle w:val="TitleChar"/>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E3202C">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TitleChar"/>
          <w:sz w:val="24"/>
        </w:rPr>
        <w:t xml:space="preserve">Could the </w:t>
      </w:r>
      <w:r w:rsidRPr="00E3202C">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TitleChar"/>
          <w:sz w:val="24"/>
        </w:rPr>
        <w:t>be</w:t>
      </w:r>
      <w:r w:rsidRPr="00CB1B2A">
        <w:rPr>
          <w:sz w:val="16"/>
        </w:rPr>
        <w:t xml:space="preserve"> </w:t>
      </w:r>
      <w:r w:rsidRPr="00CB1B2A">
        <w:rPr>
          <w:rStyle w:val="Emphasis"/>
          <w:sz w:val="24"/>
        </w:rPr>
        <w:t xml:space="preserve">partly redirected </w:t>
      </w:r>
      <w:r w:rsidRPr="00E3202C">
        <w:rPr>
          <w:rStyle w:val="Emphasis"/>
          <w:sz w:val="24"/>
          <w:highlight w:val="green"/>
        </w:rPr>
        <w:t>toward</w:t>
      </w:r>
      <w:r w:rsidRPr="00CB1B2A">
        <w:rPr>
          <w:rStyle w:val="Emphasis"/>
          <w:sz w:val="24"/>
        </w:rPr>
        <w:t xml:space="preserve"> </w:t>
      </w:r>
      <w:r w:rsidRPr="00E3202C">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E3202C">
        <w:rPr>
          <w:rStyle w:val="TitleChar"/>
          <w:sz w:val="24"/>
          <w:highlight w:val="green"/>
        </w:rPr>
        <w:t xml:space="preserve">could result in </w:t>
      </w:r>
      <w:r w:rsidRPr="00E3202C">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TitleChar"/>
          <w:sz w:val="24"/>
        </w:rPr>
        <w:t xml:space="preserve">Each of these activities represents examples of what some refer to as </w:t>
      </w:r>
      <w:r w:rsidRPr="00E3202C">
        <w:rPr>
          <w:rStyle w:val="Emphasis"/>
          <w:sz w:val="24"/>
          <w:highlight w:val="green"/>
        </w:rPr>
        <w:t>global health diplomacy</w:t>
      </w:r>
      <w:r w:rsidRPr="00CB1B2A">
        <w:rPr>
          <w:rStyle w:val="TitleChar"/>
          <w:sz w:val="24"/>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TitleChar"/>
          <w:sz w:val="24"/>
        </w:rPr>
        <w:t>global health diplomacy</w:t>
      </w:r>
      <w:r w:rsidRPr="00CB1B2A">
        <w:rPr>
          <w:sz w:val="16"/>
        </w:rPr>
        <w:t xml:space="preserve"> initiatives have been enacted that </w:t>
      </w:r>
      <w:r w:rsidRPr="00CB1B2A">
        <w:rPr>
          <w:rStyle w:val="TitleChar"/>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TitleChar"/>
          <w:sz w:val="24"/>
        </w:rPr>
        <w:t>an</w:t>
      </w:r>
      <w:r w:rsidRPr="00CB1B2A">
        <w:rPr>
          <w:sz w:val="16"/>
        </w:rPr>
        <w:t xml:space="preserve"> </w:t>
      </w:r>
      <w:r w:rsidRPr="00CB1B2A">
        <w:rPr>
          <w:rStyle w:val="Emphasis"/>
          <w:sz w:val="24"/>
        </w:rPr>
        <w:t xml:space="preserve">interagency initiative of </w:t>
      </w:r>
      <w:r w:rsidRPr="00E3202C">
        <w:rPr>
          <w:rStyle w:val="Emphasis"/>
          <w:sz w:val="24"/>
          <w:highlight w:val="green"/>
        </w:rPr>
        <w:t>the US government</w:t>
      </w:r>
      <w:r w:rsidRPr="00CB1B2A">
        <w:rPr>
          <w:sz w:val="16"/>
        </w:rPr>
        <w:t xml:space="preserve"> </w:t>
      </w:r>
      <w:r w:rsidRPr="00CB1B2A">
        <w:rPr>
          <w:rStyle w:val="TitleChar"/>
          <w:sz w:val="24"/>
        </w:rPr>
        <w:t xml:space="preserve">conducted </w:t>
      </w:r>
      <w:r w:rsidRPr="00E3202C">
        <w:rPr>
          <w:rStyle w:val="TitleChar"/>
          <w:sz w:val="24"/>
          <w:highlight w:val="green"/>
        </w:rPr>
        <w:t>in partnership with other nations</w:t>
      </w:r>
      <w:r w:rsidRPr="00CB1B2A">
        <w:rPr>
          <w:sz w:val="16"/>
        </w:rPr>
        <w:t xml:space="preserve"> and international organizations, including WHO [7]. GHSA </w:t>
      </w:r>
      <w:r w:rsidRPr="00CB1B2A">
        <w:rPr>
          <w:rStyle w:val="TitleChar"/>
          <w:sz w:val="24"/>
        </w:rPr>
        <w:t>is</w:t>
      </w:r>
      <w:r w:rsidRPr="00CB1B2A">
        <w:rPr>
          <w:sz w:val="16"/>
        </w:rPr>
        <w:t xml:space="preserve"> also </w:t>
      </w:r>
      <w:r w:rsidRPr="00CB1B2A">
        <w:rPr>
          <w:rStyle w:val="TitleChar"/>
          <w:sz w:val="24"/>
        </w:rPr>
        <w:t xml:space="preserve">focused on preventing or reducing the impact of </w:t>
      </w:r>
      <w:r w:rsidRPr="00CB1B2A">
        <w:rPr>
          <w:rStyle w:val="Emphasis"/>
          <w:sz w:val="24"/>
        </w:rPr>
        <w:t>epidemics</w:t>
      </w:r>
      <w:r w:rsidRPr="00CB1B2A">
        <w:rPr>
          <w:sz w:val="16"/>
        </w:rPr>
        <w:t xml:space="preserve"> </w:t>
      </w:r>
      <w:r w:rsidRPr="00CB1B2A">
        <w:rPr>
          <w:rStyle w:val="TitleChar"/>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w:t>
      </w:r>
      <w:r w:rsidRPr="00CB1B2A">
        <w:rPr>
          <w:sz w:val="16"/>
        </w:rPr>
        <w:lastRenderedPageBreak/>
        <w:t xml:space="preserve">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E3202C">
        <w:rPr>
          <w:rStyle w:val="TitleChar"/>
          <w:sz w:val="24"/>
          <w:highlight w:val="green"/>
        </w:rPr>
        <w:t>can</w:t>
      </w:r>
      <w:r w:rsidRPr="00CB1B2A">
        <w:rPr>
          <w:sz w:val="16"/>
        </w:rPr>
        <w:t xml:space="preserve"> be as much as 24% in low- and middle-income countries; (2) implementation of a “grand convergence” in global health through </w:t>
      </w:r>
      <w:r w:rsidRPr="00E3202C">
        <w:rPr>
          <w:rStyle w:val="Emphasis"/>
          <w:sz w:val="24"/>
          <w:highlight w:val="green"/>
        </w:rPr>
        <w:t>scale-up</w:t>
      </w:r>
      <w:r w:rsidRPr="00CB1B2A">
        <w:rPr>
          <w:rStyle w:val="Emphasis"/>
          <w:sz w:val="24"/>
        </w:rPr>
        <w:t xml:space="preserve"> of </w:t>
      </w:r>
      <w:r w:rsidRPr="00E3202C">
        <w:rPr>
          <w:rStyle w:val="Emphasis"/>
          <w:sz w:val="24"/>
          <w:highlight w:val="green"/>
        </w:rPr>
        <w:t>health tech</w:t>
      </w:r>
      <w:r w:rsidRPr="00CB1B2A">
        <w:rPr>
          <w:rStyle w:val="Emphasis"/>
          <w:sz w:val="24"/>
        </w:rPr>
        <w:t>nologies</w:t>
      </w:r>
      <w:r w:rsidRPr="00CB1B2A">
        <w:rPr>
          <w:sz w:val="16"/>
        </w:rPr>
        <w:t xml:space="preserve"> </w:t>
      </w:r>
      <w:r w:rsidRPr="00E3202C">
        <w:rPr>
          <w:rStyle w:val="TitleChar"/>
          <w:sz w:val="24"/>
          <w:highlight w:val="green"/>
        </w:rPr>
        <w:t xml:space="preserve">and </w:t>
      </w:r>
      <w:r w:rsidRPr="00E3202C">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TitleChar"/>
          <w:sz w:val="24"/>
        </w:rPr>
        <w:t>and</w:t>
      </w:r>
      <w:r w:rsidRPr="00CB1B2A">
        <w:rPr>
          <w:sz w:val="16"/>
        </w:rPr>
        <w:t xml:space="preserve"> (4) </w:t>
      </w:r>
      <w:r w:rsidRPr="00E3202C">
        <w:rPr>
          <w:rStyle w:val="Emphasis"/>
          <w:sz w:val="24"/>
          <w:highlight w:val="green"/>
        </w:rPr>
        <w:t>universal health coverage</w:t>
      </w:r>
      <w:r w:rsidRPr="00CB1B2A">
        <w:rPr>
          <w:sz w:val="16"/>
        </w:rPr>
        <w:t xml:space="preserve"> </w:t>
      </w:r>
      <w:r w:rsidRPr="00CB1B2A">
        <w:rPr>
          <w:rStyle w:val="TitleChar"/>
          <w:sz w:val="24"/>
        </w:rPr>
        <w:t xml:space="preserve">as an efficient mechanism to improve health as well as </w:t>
      </w:r>
      <w:r w:rsidRPr="00E3202C">
        <w:rPr>
          <w:rStyle w:val="TitleChar"/>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TitleChar"/>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TitleChar"/>
          <w:sz w:val="24"/>
        </w:rPr>
        <w:t>under</w:t>
      </w:r>
      <w:r w:rsidRPr="00CB1B2A">
        <w:rPr>
          <w:sz w:val="16"/>
        </w:rPr>
        <w:t xml:space="preserve"> the auspices of the SDGs or the </w:t>
      </w:r>
      <w:r w:rsidRPr="00CB1B2A">
        <w:rPr>
          <w:rStyle w:val="TitleChar"/>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TitleChar"/>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proofErr w:type="spellStart"/>
      <w:r w:rsidRPr="00E3202C">
        <w:rPr>
          <w:rStyle w:val="TitleChar"/>
          <w:sz w:val="24"/>
          <w:highlight w:val="green"/>
        </w:rPr>
        <w:t>codevelopment</w:t>
      </w:r>
      <w:proofErr w:type="spellEnd"/>
      <w:r w:rsidRPr="00CB1B2A">
        <w:rPr>
          <w:sz w:val="16"/>
        </w:rPr>
        <w:t xml:space="preserve"> of lifesaving vaccines </w:t>
      </w:r>
      <w:r w:rsidRPr="00E3202C">
        <w:rPr>
          <w:rStyle w:val="TitleChar"/>
          <w:sz w:val="24"/>
          <w:highlight w:val="green"/>
        </w:rPr>
        <w:t>between scientists</w:t>
      </w:r>
      <w:r w:rsidRPr="00CB1B2A">
        <w:rPr>
          <w:sz w:val="16"/>
        </w:rPr>
        <w:t xml:space="preserve"> of different nations, but particularly </w:t>
      </w:r>
      <w:r w:rsidRPr="00E3202C">
        <w:rPr>
          <w:rStyle w:val="TitleChar"/>
          <w:sz w:val="24"/>
          <w:highlight w:val="green"/>
        </w:rPr>
        <w:t>from nations with</w:t>
      </w:r>
      <w:r w:rsidRPr="00CB1B2A">
        <w:rPr>
          <w:rStyle w:val="TitleChar"/>
          <w:sz w:val="24"/>
        </w:rPr>
        <w:t xml:space="preserve"> </w:t>
      </w:r>
      <w:r w:rsidRPr="00CB1B2A">
        <w:rPr>
          <w:rStyle w:val="Emphasis"/>
          <w:sz w:val="24"/>
        </w:rPr>
        <w:t xml:space="preserve">strained or evenly </w:t>
      </w:r>
      <w:r w:rsidRPr="00E3202C">
        <w:rPr>
          <w:rStyle w:val="Emphasis"/>
          <w:sz w:val="24"/>
          <w:highlight w:val="green"/>
        </w:rPr>
        <w:t>openly contentious</w:t>
      </w:r>
      <w:r w:rsidRPr="00CB1B2A">
        <w:rPr>
          <w:rStyle w:val="Emphasis"/>
          <w:sz w:val="24"/>
        </w:rPr>
        <w:t xml:space="preserve"> international </w:t>
      </w:r>
      <w:r w:rsidRPr="00E3202C">
        <w:rPr>
          <w:rStyle w:val="Emphasis"/>
          <w:sz w:val="24"/>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E3202C">
        <w:rPr>
          <w:rStyle w:val="TitleChar"/>
          <w:sz w:val="24"/>
          <w:highlight w:val="green"/>
        </w:rPr>
        <w:t>create</w:t>
      </w:r>
      <w:r w:rsidRPr="00E3202C">
        <w:rPr>
          <w:sz w:val="16"/>
          <w:highlight w:val="green"/>
        </w:rPr>
        <w:t xml:space="preserve"> </w:t>
      </w:r>
      <w:r w:rsidRPr="00E3202C">
        <w:rPr>
          <w:rStyle w:val="Emphasis"/>
          <w:sz w:val="24"/>
          <w:highlight w:val="green"/>
        </w:rPr>
        <w:t>new NTD tech</w:t>
      </w:r>
      <w:r w:rsidRPr="00CB1B2A">
        <w:rPr>
          <w:rStyle w:val="Emphasis"/>
          <w:sz w:val="24"/>
        </w:rPr>
        <w:t>nologies</w:t>
      </w:r>
      <w:r w:rsidRPr="00CB1B2A">
        <w:rPr>
          <w:sz w:val="16"/>
        </w:rPr>
        <w:t xml:space="preserve"> </w:t>
      </w:r>
      <w:r w:rsidRPr="00E3202C">
        <w:rPr>
          <w:rStyle w:val="TitleChar"/>
          <w:sz w:val="24"/>
          <w:highlight w:val="green"/>
        </w:rPr>
        <w:t>for</w:t>
      </w:r>
      <w:r w:rsidRPr="00CB1B2A">
        <w:rPr>
          <w:sz w:val="16"/>
        </w:rPr>
        <w:t xml:space="preserve"> some of </w:t>
      </w:r>
      <w:r w:rsidRPr="00E3202C">
        <w:rPr>
          <w:rStyle w:val="TitleChar"/>
          <w:sz w:val="24"/>
          <w:highlight w:val="green"/>
        </w:rPr>
        <w:t>the</w:t>
      </w:r>
      <w:r w:rsidRPr="00E3202C">
        <w:rPr>
          <w:sz w:val="16"/>
          <w:highlight w:val="green"/>
        </w:rPr>
        <w:t xml:space="preserve"> </w:t>
      </w:r>
      <w:r w:rsidRPr="00E3202C">
        <w:rPr>
          <w:rStyle w:val="Emphasis"/>
          <w:sz w:val="24"/>
          <w:highlight w:val="green"/>
        </w:rPr>
        <w:t>worst-off</w:t>
      </w:r>
      <w:r w:rsidRPr="00CB1B2A">
        <w:rPr>
          <w:rStyle w:val="Emphasis"/>
          <w:sz w:val="24"/>
        </w:rPr>
        <w:t xml:space="preserve"> </w:t>
      </w:r>
      <w:r w:rsidRPr="00CB1B2A">
        <w:rPr>
          <w:sz w:val="16"/>
        </w:rPr>
        <w:t xml:space="preserve">Muslim-majority </w:t>
      </w:r>
      <w:r w:rsidRPr="00E3202C">
        <w:rPr>
          <w:rStyle w:val="TitleChar"/>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69CD4F86" w14:textId="77777777" w:rsidR="00E73762" w:rsidRDefault="00E73762" w:rsidP="00E73762">
      <w:pPr>
        <w:pStyle w:val="Heading4"/>
      </w:pPr>
      <w:r>
        <w:t>Solves hotspot escalation</w:t>
      </w:r>
    </w:p>
    <w:p w14:paraId="0470C9D6" w14:textId="77777777" w:rsidR="00E73762" w:rsidRPr="00CB1B2A" w:rsidRDefault="00E73762" w:rsidP="00E73762">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75FBB768" w14:textId="77777777" w:rsidR="00E73762" w:rsidRPr="00CB1B2A" w:rsidRDefault="00E73762" w:rsidP="00E73762">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TitleChar"/>
          <w:sz w:val="24"/>
        </w:rPr>
        <w:t xml:space="preserve">. </w:t>
      </w:r>
      <w:r w:rsidRPr="00E3202C">
        <w:rPr>
          <w:rStyle w:val="TitleChar"/>
          <w:sz w:val="24"/>
          <w:highlight w:val="green"/>
        </w:rPr>
        <w:t xml:space="preserve">Instability from the </w:t>
      </w:r>
      <w:r w:rsidRPr="00E3202C">
        <w:rPr>
          <w:rStyle w:val="Emphasis"/>
          <w:sz w:val="24"/>
          <w:highlight w:val="green"/>
        </w:rPr>
        <w:t>Middle East</w:t>
      </w:r>
      <w:r w:rsidRPr="00E3202C">
        <w:rPr>
          <w:rStyle w:val="TitleChar"/>
          <w:sz w:val="24"/>
          <w:highlight w:val="green"/>
        </w:rPr>
        <w:t xml:space="preserve">, </w:t>
      </w:r>
      <w:r w:rsidRPr="00E3202C">
        <w:rPr>
          <w:rStyle w:val="Emphasis"/>
          <w:sz w:val="24"/>
          <w:highlight w:val="green"/>
        </w:rPr>
        <w:t>Caucasus</w:t>
      </w:r>
      <w:r w:rsidRPr="00E3202C">
        <w:rPr>
          <w:rStyle w:val="TitleChar"/>
          <w:sz w:val="24"/>
          <w:highlight w:val="green"/>
        </w:rPr>
        <w:t xml:space="preserve">, </w:t>
      </w:r>
      <w:r w:rsidRPr="00E3202C">
        <w:rPr>
          <w:rStyle w:val="Emphasis"/>
          <w:sz w:val="24"/>
          <w:highlight w:val="green"/>
        </w:rPr>
        <w:t>Africa</w:t>
      </w:r>
      <w:r w:rsidRPr="00E3202C">
        <w:rPr>
          <w:rStyle w:val="TitleChar"/>
          <w:sz w:val="24"/>
          <w:highlight w:val="green"/>
        </w:rPr>
        <w:t xml:space="preserve">, and </w:t>
      </w:r>
      <w:r w:rsidRPr="00E3202C">
        <w:rPr>
          <w:rStyle w:val="Emphasis"/>
          <w:sz w:val="24"/>
          <w:highlight w:val="green"/>
        </w:rPr>
        <w:t>Central America</w:t>
      </w:r>
      <w:r w:rsidRPr="00E3202C">
        <w:rPr>
          <w:rStyle w:val="TitleChar"/>
          <w:sz w:val="24"/>
          <w:highlight w:val="green"/>
        </w:rPr>
        <w:t xml:space="preserve"> to </w:t>
      </w:r>
      <w:r w:rsidRPr="00E3202C">
        <w:rPr>
          <w:rStyle w:val="Emphasis"/>
          <w:sz w:val="24"/>
          <w:highlight w:val="green"/>
        </w:rPr>
        <w:t>Asia</w:t>
      </w:r>
      <w:r w:rsidRPr="00E3202C">
        <w:rPr>
          <w:rStyle w:val="TitleChar"/>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TitleChar"/>
          <w:sz w:val="24"/>
        </w:rPr>
        <w:t>many of these areas of instability</w:t>
      </w:r>
      <w:r w:rsidRPr="00CB1B2A">
        <w:rPr>
          <w:sz w:val="16"/>
        </w:rPr>
        <w:t xml:space="preserve"> share underlying causes that </w:t>
      </w:r>
      <w:r w:rsidRPr="00CB1B2A">
        <w:rPr>
          <w:rStyle w:val="TitleChar"/>
          <w:sz w:val="24"/>
        </w:rPr>
        <w:t>give rise to threats to the</w:t>
      </w:r>
      <w:r w:rsidRPr="00CB1B2A">
        <w:rPr>
          <w:sz w:val="16"/>
        </w:rPr>
        <w:t xml:space="preserve"> United States and </w:t>
      </w:r>
      <w:r w:rsidRPr="00CB1B2A">
        <w:rPr>
          <w:rStyle w:val="TitleChar"/>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TitleChar"/>
          <w:sz w:val="24"/>
        </w:rPr>
        <w:t>When</w:t>
      </w:r>
      <w:r w:rsidRPr="00CB1B2A">
        <w:rPr>
          <w:sz w:val="16"/>
        </w:rPr>
        <w:t xml:space="preserve"> these human or natural </w:t>
      </w:r>
      <w:r w:rsidRPr="00CB1B2A">
        <w:rPr>
          <w:rStyle w:val="TitleChar"/>
          <w:sz w:val="24"/>
        </w:rPr>
        <w:t>causes</w:t>
      </w:r>
      <w:r w:rsidRPr="00CB1B2A">
        <w:rPr>
          <w:sz w:val="16"/>
        </w:rPr>
        <w:t xml:space="preserve"> create conditions that </w:t>
      </w:r>
      <w:r w:rsidRPr="00CB1B2A">
        <w:rPr>
          <w:rStyle w:val="TitleChar"/>
          <w:sz w:val="24"/>
        </w:rPr>
        <w:lastRenderedPageBreak/>
        <w:t xml:space="preserve">result </w:t>
      </w:r>
      <w:r w:rsidRPr="00E3202C">
        <w:rPr>
          <w:rStyle w:val="TitleChar"/>
          <w:sz w:val="24"/>
          <w:highlight w:val="green"/>
        </w:rPr>
        <w:t>in poor provision of</w:t>
      </w:r>
      <w:r w:rsidRPr="00CB1B2A">
        <w:rPr>
          <w:sz w:val="16"/>
        </w:rPr>
        <w:t xml:space="preserve">, or unequal access to essential services, such as water, food, shelter, </w:t>
      </w:r>
      <w:r w:rsidRPr="00E3202C">
        <w:rPr>
          <w:rStyle w:val="TitleChar"/>
          <w:sz w:val="24"/>
          <w:highlight w:val="green"/>
        </w:rPr>
        <w:t>health services</w:t>
      </w:r>
      <w:r w:rsidRPr="00CB1B2A">
        <w:rPr>
          <w:sz w:val="16"/>
        </w:rPr>
        <w:t xml:space="preserve">, education, and economic opportunity, </w:t>
      </w:r>
      <w:r w:rsidRPr="00E3202C">
        <w:rPr>
          <w:rStyle w:val="TitleChar"/>
          <w:sz w:val="24"/>
          <w:highlight w:val="green"/>
        </w:rPr>
        <w:t>people</w:t>
      </w:r>
      <w:r w:rsidRPr="00CB1B2A">
        <w:rPr>
          <w:rStyle w:val="TitleChar"/>
          <w:sz w:val="24"/>
        </w:rPr>
        <w:t xml:space="preserve"> lose confidence</w:t>
      </w:r>
      <w:r w:rsidRPr="00CB1B2A">
        <w:rPr>
          <w:sz w:val="16"/>
        </w:rPr>
        <w:t xml:space="preserve"> in government and hope for their children and their future. </w:t>
      </w:r>
      <w:r w:rsidRPr="00CB1B2A">
        <w:rPr>
          <w:rStyle w:val="TitleChar"/>
          <w:sz w:val="24"/>
        </w:rPr>
        <w:t xml:space="preserve">They </w:t>
      </w:r>
      <w:r w:rsidRPr="00E3202C">
        <w:rPr>
          <w:rStyle w:val="TitleChar"/>
          <w:sz w:val="24"/>
          <w:highlight w:val="green"/>
        </w:rPr>
        <w:t>become</w:t>
      </w:r>
      <w:r w:rsidRPr="00CB1B2A">
        <w:rPr>
          <w:sz w:val="16"/>
        </w:rPr>
        <w:t xml:space="preserve"> restless, demonstrate, can become </w:t>
      </w:r>
      <w:r w:rsidRPr="00E3202C">
        <w:rPr>
          <w:rStyle w:val="TitleChar"/>
          <w:sz w:val="24"/>
          <w:highlight w:val="green"/>
        </w:rPr>
        <w:t>violent and overthrow</w:t>
      </w:r>
      <w:r w:rsidRPr="00CB1B2A">
        <w:rPr>
          <w:sz w:val="16"/>
        </w:rPr>
        <w:t xml:space="preserve"> their </w:t>
      </w:r>
      <w:r w:rsidRPr="00E3202C">
        <w:rPr>
          <w:rStyle w:val="TitleChar"/>
          <w:sz w:val="24"/>
          <w:highlight w:val="gree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TitleChar"/>
          <w:sz w:val="24"/>
        </w:rPr>
        <w:t>or</w:t>
      </w:r>
      <w:r w:rsidRPr="00CB1B2A">
        <w:rPr>
          <w:sz w:val="16"/>
        </w:rPr>
        <w:t xml:space="preserve"> can </w:t>
      </w:r>
      <w:r w:rsidRPr="00CB1B2A">
        <w:rPr>
          <w:rStyle w:val="TitleChar"/>
          <w:sz w:val="24"/>
        </w:rPr>
        <w:t>result in mass migrations</w:t>
      </w:r>
      <w:r w:rsidRPr="00CB1B2A">
        <w:rPr>
          <w:sz w:val="16"/>
        </w:rPr>
        <w:t xml:space="preserve">.3 Desperate human security, </w:t>
      </w:r>
      <w:r w:rsidRPr="00CB1B2A">
        <w:rPr>
          <w:rStyle w:val="TitleChar"/>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TitleChar"/>
          <w:sz w:val="24"/>
        </w:rPr>
        <w:t xml:space="preserve">enormous opportunities are available to use </w:t>
      </w:r>
      <w:proofErr w:type="spellStart"/>
      <w:r w:rsidRPr="00CB1B2A">
        <w:rPr>
          <w:rStyle w:val="TitleChar"/>
          <w:sz w:val="24"/>
        </w:rPr>
        <w:t>nonkinetic</w:t>
      </w:r>
      <w:proofErr w:type="spellEnd"/>
      <w:r w:rsidRPr="00CB1B2A">
        <w:rPr>
          <w:rStyle w:val="TitleChar"/>
          <w:sz w:val="24"/>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TitleChar"/>
          <w:sz w:val="24"/>
        </w:rPr>
        <w:t xml:space="preserve">to address the underlying causes of instability. </w:t>
      </w:r>
      <w:r w:rsidRPr="00E3202C">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TitleChar"/>
          <w:sz w:val="24"/>
        </w:rPr>
        <w:t xml:space="preserve">it will </w:t>
      </w:r>
      <w:r w:rsidRPr="00E3202C">
        <w:rPr>
          <w:rStyle w:val="TitleChar"/>
          <w:sz w:val="24"/>
          <w:highlight w:val="green"/>
        </w:rPr>
        <w:t>save lives, decrease economic losses, reduce the need for</w:t>
      </w:r>
      <w:r w:rsidRPr="00CB1B2A">
        <w:rPr>
          <w:rStyle w:val="TitleChar"/>
          <w:sz w:val="24"/>
        </w:rPr>
        <w:t xml:space="preserve"> kinetic </w:t>
      </w:r>
      <w:r w:rsidRPr="00E3202C">
        <w:rPr>
          <w:rStyle w:val="TitleChar"/>
          <w:sz w:val="24"/>
          <w:highlight w:val="green"/>
        </w:rPr>
        <w:t>military op</w:t>
      </w:r>
      <w:r w:rsidRPr="00CB1B2A">
        <w:rPr>
          <w:rStyle w:val="TitleChar"/>
          <w:sz w:val="24"/>
        </w:rPr>
        <w:t>eration</w:t>
      </w:r>
      <w:r w:rsidRPr="00E3202C">
        <w:rPr>
          <w:rStyle w:val="TitleChar"/>
          <w:sz w:val="24"/>
          <w:highlight w:val="green"/>
        </w:rPr>
        <w:t>s, increase security cooperation, improve</w:t>
      </w:r>
      <w:r w:rsidRPr="00CB1B2A">
        <w:rPr>
          <w:rStyle w:val="TitleChar"/>
          <w:sz w:val="24"/>
        </w:rPr>
        <w:t xml:space="preserve"> diplomatic </w:t>
      </w:r>
      <w:r w:rsidRPr="00E3202C">
        <w:rPr>
          <w:rStyle w:val="TitleChar"/>
          <w:sz w:val="24"/>
          <w:highlight w:val="green"/>
        </w:rPr>
        <w:t>relations</w:t>
      </w:r>
      <w:r w:rsidRPr="00CB1B2A">
        <w:rPr>
          <w:rStyle w:val="TitleChar"/>
          <w:sz w:val="24"/>
        </w:rPr>
        <w:t xml:space="preserve">, encourage trade, </w:t>
      </w:r>
      <w:r w:rsidRPr="00E3202C">
        <w:rPr>
          <w:rStyle w:val="TitleChar"/>
          <w:sz w:val="24"/>
          <w:highlight w:val="green"/>
        </w:rPr>
        <w:t xml:space="preserve">and </w:t>
      </w:r>
      <w:r w:rsidRPr="00E3202C">
        <w:rPr>
          <w:rStyle w:val="Emphasis"/>
          <w:sz w:val="24"/>
          <w:highlight w:val="green"/>
        </w:rPr>
        <w:t xml:space="preserve">create the foundations for </w:t>
      </w:r>
      <w:proofErr w:type="spellStart"/>
      <w:r w:rsidRPr="00E3202C">
        <w:rPr>
          <w:rStyle w:val="Emphasis"/>
          <w:sz w:val="24"/>
          <w:highlight w:val="green"/>
        </w:rPr>
        <w:t>longterm</w:t>
      </w:r>
      <w:proofErr w:type="spellEnd"/>
      <w:r w:rsidRPr="00E3202C">
        <w:rPr>
          <w:rStyle w:val="Emphasis"/>
          <w:sz w:val="24"/>
          <w:highlight w:val="green"/>
        </w:rPr>
        <w:t xml:space="preserve"> stability</w:t>
      </w:r>
      <w:r w:rsidRPr="00CB1B2A">
        <w:rPr>
          <w:sz w:val="16"/>
        </w:rPr>
        <w:t xml:space="preserve">. HEALTH IS A NATIONAL SECURITY IMPERATIVE—DISTANT HEALTH THREATS ARE GLOBAL THREATS </w:t>
      </w:r>
      <w:r w:rsidRPr="00CB1B2A">
        <w:rPr>
          <w:rStyle w:val="TitleChar"/>
          <w:sz w:val="24"/>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TitleChar"/>
          <w:sz w:val="24"/>
        </w:rPr>
        <w:t>effects of a</w:t>
      </w:r>
      <w:r w:rsidRPr="00CB1B2A">
        <w:rPr>
          <w:sz w:val="16"/>
        </w:rPr>
        <w:t xml:space="preserve"> strategic health or </w:t>
      </w:r>
      <w:r w:rsidRPr="00CB1B2A">
        <w:rPr>
          <w:rStyle w:val="TitleChar"/>
          <w:sz w:val="24"/>
        </w:rPr>
        <w:t>global health issue that severely impacts</w:t>
      </w:r>
      <w:r w:rsidRPr="00CB1B2A">
        <w:rPr>
          <w:sz w:val="16"/>
        </w:rPr>
        <w:t xml:space="preserve"> and overwhelms the stability of </w:t>
      </w:r>
      <w:r w:rsidRPr="00CB1B2A">
        <w:rPr>
          <w:rStyle w:val="TitleChar"/>
          <w:sz w:val="24"/>
        </w:rPr>
        <w:t xml:space="preserve">a far-distant nation can have </w:t>
      </w:r>
      <w:r w:rsidRPr="00CB1B2A">
        <w:rPr>
          <w:rStyle w:val="Emphasis"/>
          <w:sz w:val="24"/>
        </w:rPr>
        <w:t>broad and multiplying effects</w:t>
      </w:r>
      <w:r w:rsidRPr="00CB1B2A">
        <w:rPr>
          <w:rStyle w:val="TitleChar"/>
          <w:sz w:val="24"/>
        </w:rPr>
        <w:t xml:space="preserve"> that</w:t>
      </w:r>
      <w:r w:rsidRPr="00CB1B2A">
        <w:rPr>
          <w:sz w:val="16"/>
        </w:rPr>
        <w:t xml:space="preserve"> transcend boundaries and can </w:t>
      </w:r>
      <w:r w:rsidRPr="00CB1B2A">
        <w:rPr>
          <w:rStyle w:val="TitleChar"/>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r w:rsidRPr="00CB1B2A">
        <w:rPr>
          <w:sz w:val="16"/>
        </w:rPr>
        <w:t>law,medicine</w:t>
      </w:r>
      <w:proofErr w:type="spellEnd"/>
      <w:r w:rsidRPr="00CB1B2A">
        <w:rPr>
          <w:sz w:val="16"/>
        </w:rPr>
        <w:t xml:space="preserve">, </w:t>
      </w:r>
      <w:r w:rsidRPr="00E3202C">
        <w:rPr>
          <w:rStyle w:val="TitleChar"/>
          <w:sz w:val="24"/>
          <w:highlight w:val="green"/>
        </w:rPr>
        <w:t>public health</w:t>
      </w:r>
      <w:r w:rsidRPr="00CB1B2A">
        <w:rPr>
          <w:sz w:val="16"/>
        </w:rPr>
        <w:t xml:space="preserve">, engineering, veterinary medicine, agronomy, and more. Their </w:t>
      </w:r>
      <w:r w:rsidRPr="00E3202C">
        <w:rPr>
          <w:rStyle w:val="TitleChar"/>
          <w:sz w:val="24"/>
          <w:highlight w:val="green"/>
        </w:rPr>
        <w:t>absence</w:t>
      </w:r>
      <w:r w:rsidRPr="00CB1B2A">
        <w:rPr>
          <w:rStyle w:val="TitleChar"/>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TitleChar"/>
          <w:sz w:val="24"/>
        </w:rPr>
        <w:t>a nation’s ability to support a foundation for</w:t>
      </w:r>
      <w:r w:rsidRPr="00CB1B2A">
        <w:rPr>
          <w:sz w:val="16"/>
        </w:rPr>
        <w:t xml:space="preserve"> human security and </w:t>
      </w:r>
      <w:r w:rsidRPr="00CB1B2A">
        <w:rPr>
          <w:rStyle w:val="TitleChar"/>
          <w:sz w:val="24"/>
        </w:rPr>
        <w:t>stability</w:t>
      </w:r>
      <w:r w:rsidRPr="00CB1B2A">
        <w:rPr>
          <w:sz w:val="16"/>
        </w:rPr>
        <w:t xml:space="preserve">, inhibits its ability to thrive in good times, and respond effectively to natural and man-made threats in bad times. </w:t>
      </w:r>
      <w:r w:rsidRPr="00CB1B2A">
        <w:rPr>
          <w:rStyle w:val="TitleChar"/>
          <w:sz w:val="24"/>
        </w:rPr>
        <w:t xml:space="preserve">It </w:t>
      </w:r>
      <w:r w:rsidRPr="00E3202C">
        <w:rPr>
          <w:rStyle w:val="TitleChar"/>
          <w:b/>
          <w:bCs/>
          <w:sz w:val="24"/>
          <w:highlight w:val="green"/>
        </w:rPr>
        <w:t>breeds corruption</w:t>
      </w:r>
      <w:r w:rsidRPr="00CB1B2A">
        <w:rPr>
          <w:rStyle w:val="TitleChar"/>
          <w:sz w:val="24"/>
        </w:rPr>
        <w:t xml:space="preserve">, poverty, poor health outcomes, spread of lethal diseases, gross </w:t>
      </w:r>
      <w:r w:rsidRPr="00E3202C">
        <w:rPr>
          <w:rStyle w:val="TitleChar"/>
          <w:b/>
          <w:bCs/>
          <w:sz w:val="24"/>
          <w:highlight w:val="green"/>
        </w:rPr>
        <w:t>human rights abuses and conflict</w:t>
      </w:r>
      <w:r w:rsidRPr="001948D4">
        <w:rPr>
          <w:rStyle w:val="TitleChar"/>
          <w:b/>
          <w:bCs/>
          <w:sz w:val="24"/>
        </w:rPr>
        <w:t xml:space="preserve">. This we have </w:t>
      </w:r>
      <w:r w:rsidRPr="00E3202C">
        <w:rPr>
          <w:rStyle w:val="TitleChar"/>
          <w:b/>
          <w:bCs/>
          <w:sz w:val="24"/>
          <w:highlight w:val="green"/>
        </w:rPr>
        <w:t>seen</w:t>
      </w:r>
      <w:r w:rsidRPr="001948D4">
        <w:rPr>
          <w:rStyle w:val="TitleChar"/>
          <w:b/>
          <w:bCs/>
          <w:sz w:val="24"/>
        </w:rPr>
        <w:t xml:space="preserve"> played out with grim efficiency </w:t>
      </w:r>
      <w:r w:rsidRPr="00E3202C">
        <w:rPr>
          <w:rStyle w:val="TitleChar"/>
          <w:b/>
          <w:bCs/>
          <w:sz w:val="24"/>
          <w:highlight w:val="green"/>
        </w:rPr>
        <w:t>in Afghanistan</w:t>
      </w:r>
      <w:r w:rsidRPr="001948D4">
        <w:rPr>
          <w:rStyle w:val="TitleChar"/>
          <w:b/>
          <w:bCs/>
          <w:sz w:val="24"/>
        </w:rPr>
        <w:t xml:space="preserve">, Pakistan, </w:t>
      </w:r>
      <w:r w:rsidRPr="00E3202C">
        <w:rPr>
          <w:rStyle w:val="TitleChar"/>
          <w:b/>
          <w:bCs/>
          <w:sz w:val="24"/>
          <w:highlight w:val="green"/>
        </w:rPr>
        <w:t>Iraq, Syria</w:t>
      </w:r>
      <w:r w:rsidRPr="001948D4">
        <w:rPr>
          <w:rStyle w:val="TitleChar"/>
          <w:b/>
          <w:bCs/>
          <w:sz w:val="24"/>
        </w:rPr>
        <w:t xml:space="preserve">, Sudan, Democratic Republic of the </w:t>
      </w:r>
      <w:r w:rsidRPr="00E3202C">
        <w:rPr>
          <w:rStyle w:val="TitleChar"/>
          <w:b/>
          <w:bCs/>
          <w:sz w:val="24"/>
          <w:highlight w:val="green"/>
        </w:rPr>
        <w:t>Congo</w:t>
      </w:r>
      <w:r w:rsidRPr="001948D4">
        <w:rPr>
          <w:rStyle w:val="TitleChar"/>
          <w:b/>
          <w:bCs/>
          <w:sz w:val="24"/>
        </w:rPr>
        <w:t xml:space="preserve">, Central African Republic, Libya, Yemen, </w:t>
      </w:r>
      <w:r w:rsidRPr="00E3202C">
        <w:rPr>
          <w:rStyle w:val="TitleChar"/>
          <w:b/>
          <w:bCs/>
          <w:sz w:val="24"/>
          <w:highlight w:val="green"/>
        </w:rPr>
        <w:t>Somalia</w:t>
      </w:r>
      <w:r w:rsidRPr="001948D4">
        <w:rPr>
          <w:rStyle w:val="TitleChar"/>
          <w:b/>
          <w:bCs/>
          <w:sz w:val="24"/>
        </w:rPr>
        <w:t xml:space="preserve">, Nigeria, Honduras, </w:t>
      </w:r>
      <w:r w:rsidRPr="00E3202C">
        <w:rPr>
          <w:rStyle w:val="TitleChar"/>
          <w:b/>
          <w:bCs/>
          <w:sz w:val="24"/>
          <w:highlight w:val="green"/>
        </w:rPr>
        <w:t>and beyond</w:t>
      </w:r>
      <w:r w:rsidRPr="00CB1B2A">
        <w:rPr>
          <w:rStyle w:val="TitleChar"/>
          <w:sz w:val="24"/>
        </w:rPr>
        <w:t xml:space="preserve">. All have had </w:t>
      </w:r>
      <w:r w:rsidRPr="00CB1B2A">
        <w:rPr>
          <w:rStyle w:val="Emphasis"/>
          <w:sz w:val="24"/>
        </w:rPr>
        <w:t>disastrous regional effects</w:t>
      </w:r>
      <w:r w:rsidRPr="00CB1B2A">
        <w:rPr>
          <w:sz w:val="16"/>
        </w:rPr>
        <w:t xml:space="preserve">, many have created direct threats to U.S. interests. Islamic State in Iraq and Syria was borne out of the </w:t>
      </w:r>
      <w:r w:rsidRPr="00CB1B2A">
        <w:rPr>
          <w:sz w:val="16"/>
        </w:rPr>
        <w:lastRenderedPageBreak/>
        <w:t xml:space="preserve">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r w:rsidRPr="00CB1B2A">
        <w:rPr>
          <w:sz w:val="16"/>
        </w:rPr>
        <w:t>disenfranchised,who</w:t>
      </w:r>
      <w:proofErr w:type="spell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TitleChar"/>
          <w:sz w:val="24"/>
        </w:rPr>
        <w:t>However, global health diplomacy</w:t>
      </w:r>
      <w:r w:rsidRPr="00CB1B2A">
        <w:rPr>
          <w:sz w:val="16"/>
        </w:rPr>
        <w:t xml:space="preserve">, exercised through civil-military and military-military programs, </w:t>
      </w:r>
      <w:r w:rsidRPr="00CB1B2A">
        <w:rPr>
          <w:rStyle w:val="TitleChar"/>
          <w:sz w:val="24"/>
        </w:rPr>
        <w:t>is a promising strategic tool that should be employed to address</w:t>
      </w:r>
      <w:r w:rsidRPr="00CB1B2A">
        <w:rPr>
          <w:sz w:val="16"/>
        </w:rPr>
        <w:t xml:space="preserve"> these wicked strategic or </w:t>
      </w:r>
      <w:r w:rsidRPr="00CB1B2A">
        <w:rPr>
          <w:rStyle w:val="TitleChar"/>
          <w:sz w:val="24"/>
        </w:rPr>
        <w:t>global health problems and improve</w:t>
      </w:r>
      <w:r w:rsidRPr="00CB1B2A">
        <w:rPr>
          <w:sz w:val="16"/>
        </w:rPr>
        <w:t xml:space="preserve"> domestic and </w:t>
      </w:r>
      <w:r w:rsidRPr="00CB1B2A">
        <w:rPr>
          <w:rStyle w:val="TitleChar"/>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E3202C">
        <w:rPr>
          <w:rStyle w:val="TitleChar"/>
          <w:sz w:val="24"/>
          <w:highlight w:val="green"/>
        </w:rPr>
        <w:t>The U</w:t>
      </w:r>
      <w:r w:rsidRPr="00CB1B2A">
        <w:rPr>
          <w:rStyle w:val="TitleChar"/>
          <w:sz w:val="24"/>
        </w:rPr>
        <w:t xml:space="preserve">nited </w:t>
      </w:r>
      <w:r w:rsidRPr="00E3202C">
        <w:rPr>
          <w:rStyle w:val="TitleChar"/>
          <w:sz w:val="24"/>
          <w:highlight w:val="green"/>
        </w:rPr>
        <w:t>S</w:t>
      </w:r>
      <w:r w:rsidRPr="00CB1B2A">
        <w:rPr>
          <w:rStyle w:val="TitleChar"/>
          <w:sz w:val="24"/>
        </w:rPr>
        <w:t xml:space="preserve">tates, </w:t>
      </w:r>
      <w:r w:rsidRPr="00CB1B2A">
        <w:rPr>
          <w:rStyle w:val="Emphasis"/>
          <w:sz w:val="24"/>
        </w:rPr>
        <w:t>by virtue of its strengths across diplomacy, defense, development, trade, and its inherent domestic civilian capabilities</w:t>
      </w:r>
      <w:r w:rsidRPr="00CB1B2A">
        <w:rPr>
          <w:rStyle w:val="TitleChar"/>
          <w:sz w:val="24"/>
        </w:rPr>
        <w:t xml:space="preserve">, </w:t>
      </w:r>
      <w:r w:rsidRPr="00E3202C">
        <w:rPr>
          <w:rStyle w:val="TitleChar"/>
          <w:sz w:val="24"/>
          <w:highlight w:val="green"/>
        </w:rPr>
        <w:t xml:space="preserve">has an opportunity to </w:t>
      </w:r>
      <w:r w:rsidRPr="00E3202C">
        <w:rPr>
          <w:rStyle w:val="Emphasis"/>
          <w:sz w:val="24"/>
          <w:highlight w:val="green"/>
        </w:rPr>
        <w:t>exercise</w:t>
      </w:r>
      <w:r w:rsidRPr="00CB1B2A">
        <w:rPr>
          <w:rStyle w:val="Emphasis"/>
          <w:sz w:val="24"/>
        </w:rPr>
        <w:t xml:space="preserve"> its </w:t>
      </w:r>
      <w:r w:rsidRPr="00E3202C">
        <w:rPr>
          <w:rStyle w:val="Emphasis"/>
          <w:sz w:val="24"/>
          <w:highlight w:val="green"/>
        </w:rPr>
        <w:t>leadership</w:t>
      </w:r>
      <w:r w:rsidRPr="00E3202C">
        <w:rPr>
          <w:rStyle w:val="TitleChar"/>
          <w:sz w:val="24"/>
          <w:highlight w:val="green"/>
        </w:rPr>
        <w:t xml:space="preserve"> and </w:t>
      </w:r>
      <w:r w:rsidRPr="00E3202C">
        <w:rPr>
          <w:rStyle w:val="Emphasis"/>
          <w:sz w:val="24"/>
          <w:highlight w:val="green"/>
        </w:rPr>
        <w:t>mobilize these assets</w:t>
      </w:r>
      <w:r w:rsidRPr="00CB1B2A">
        <w:rPr>
          <w:rStyle w:val="TitleChar"/>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TitleChar"/>
          <w:sz w:val="24"/>
        </w:rPr>
        <w:t xml:space="preserve"> to start this process and the United States has the </w:t>
      </w:r>
      <w:r w:rsidRPr="00CB1B2A">
        <w:rPr>
          <w:rStyle w:val="Emphasis"/>
          <w:sz w:val="24"/>
        </w:rPr>
        <w:t>ability</w:t>
      </w:r>
      <w:r w:rsidRPr="00CB1B2A">
        <w:rPr>
          <w:rStyle w:val="TitleChar"/>
          <w:sz w:val="24"/>
        </w:rPr>
        <w:t xml:space="preserve"> and </w:t>
      </w:r>
      <w:r w:rsidRPr="00CB1B2A">
        <w:rPr>
          <w:rStyle w:val="Emphasis"/>
          <w:sz w:val="24"/>
        </w:rPr>
        <w:t>authority</w:t>
      </w:r>
      <w:r w:rsidRPr="00CB1B2A">
        <w:rPr>
          <w:rStyle w:val="TitleChar"/>
          <w:sz w:val="24"/>
        </w:rPr>
        <w:t xml:space="preserve"> to do so in the national and international interest</w:t>
      </w:r>
      <w:r w:rsidRPr="00CB1B2A">
        <w:rPr>
          <w:sz w:val="16"/>
        </w:rPr>
        <w:t>.</w:t>
      </w:r>
    </w:p>
    <w:p w14:paraId="54B8187A" w14:textId="77777777" w:rsidR="00E73762" w:rsidRDefault="00E73762" w:rsidP="00E73762">
      <w:pPr>
        <w:pStyle w:val="Heading3"/>
      </w:pPr>
      <w:r>
        <w:lastRenderedPageBreak/>
        <w:t>1AC: Plan</w:t>
      </w:r>
    </w:p>
    <w:p w14:paraId="358FD85D" w14:textId="6B4607D8" w:rsidR="00E73762" w:rsidRDefault="00E73762" w:rsidP="00E73762">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78A7E6AC" w14:textId="407C87B4" w:rsidR="00731A14" w:rsidRPr="00731A14" w:rsidRDefault="00731A14" w:rsidP="00731A14">
      <w:pPr>
        <w:pStyle w:val="Heading4"/>
      </w:pPr>
      <w:r>
        <w:t xml:space="preserve">Spec - </w:t>
      </w:r>
    </w:p>
    <w:p w14:paraId="6A6C2BAB" w14:textId="2EE5CD56" w:rsidR="00E73762" w:rsidRDefault="00E73762" w:rsidP="00E73762">
      <w:pPr>
        <w:pStyle w:val="Heading4"/>
      </w:pPr>
      <w:r>
        <w:t xml:space="preserve">The Plan </w:t>
      </w:r>
      <w:r>
        <w:rPr>
          <w:u w:val="single"/>
        </w:rPr>
        <w:t>solves Evergreening</w:t>
      </w:r>
      <w:r>
        <w:t>.</w:t>
      </w:r>
    </w:p>
    <w:p w14:paraId="52D42EB0" w14:textId="77777777" w:rsidR="00E73762" w:rsidRPr="005B38BB" w:rsidRDefault="00E73762" w:rsidP="00E73762">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31100189" w14:textId="77777777" w:rsidR="00E73762" w:rsidRPr="0072187F" w:rsidRDefault="00E73762" w:rsidP="00E73762">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E17B850" w14:textId="77777777" w:rsidR="00E73762" w:rsidRDefault="00E73762" w:rsidP="00E73762">
      <w:pPr>
        <w:pStyle w:val="Heading4"/>
      </w:pPr>
      <w:r>
        <w:lastRenderedPageBreak/>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7F06C334" w14:textId="77777777" w:rsidR="00E73762" w:rsidRPr="00791206" w:rsidRDefault="00E73762" w:rsidP="00E73762">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417BA28B" w14:textId="77777777" w:rsidR="00E73762" w:rsidRDefault="00E73762" w:rsidP="00E73762">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E3202C">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E3202C">
        <w:rPr>
          <w:highlight w:val="green"/>
          <w:u w:val="single"/>
        </w:rPr>
        <w:t xml:space="preserve">tout </w:t>
      </w:r>
      <w:r w:rsidRPr="0072187F">
        <w:rPr>
          <w:u w:val="single"/>
        </w:rPr>
        <w:t xml:space="preserve">the </w:t>
      </w:r>
      <w:r w:rsidRPr="00E3202C">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202C">
        <w:rPr>
          <w:highlight w:val="green"/>
          <w:u w:val="single"/>
        </w:rPr>
        <w:t>new versions are</w:t>
      </w:r>
      <w:r w:rsidRPr="00E3202C">
        <w:rPr>
          <w:sz w:val="16"/>
          <w:highlight w:val="green"/>
        </w:rPr>
        <w:t xml:space="preserve"> </w:t>
      </w:r>
      <w:r w:rsidRPr="00BA5EC6">
        <w:rPr>
          <w:sz w:val="16"/>
        </w:rPr>
        <w:t>by definition “</w:t>
      </w:r>
      <w:r w:rsidRPr="00E3202C">
        <w:rPr>
          <w:b/>
          <w:bCs/>
          <w:highlight w:val="green"/>
          <w:u w:val="single"/>
        </w:rPr>
        <w:t>me too” drugs</w:t>
      </w:r>
      <w:r w:rsidRPr="00E3202C">
        <w:rPr>
          <w:highlight w:val="green"/>
          <w:u w:val="single"/>
        </w:rPr>
        <w:t xml:space="preserve">, </w:t>
      </w:r>
      <w:r w:rsidRPr="00BA5EC6">
        <w:rPr>
          <w:u w:val="single"/>
        </w:rPr>
        <w:t xml:space="preserve">and demonstration that the resulting </w:t>
      </w:r>
      <w:r w:rsidRPr="00E3202C">
        <w:rPr>
          <w:b/>
          <w:bCs/>
          <w:highlight w:val="green"/>
          <w:u w:val="single"/>
        </w:rPr>
        <w:t>incremental benefits</w:t>
      </w:r>
      <w:r w:rsidRPr="00E3202C">
        <w:rPr>
          <w:highlight w:val="green"/>
          <w:u w:val="single"/>
        </w:rPr>
        <w:t xml:space="preserve"> </w:t>
      </w:r>
      <w:r w:rsidRPr="00BA5EC6">
        <w:rPr>
          <w:u w:val="single"/>
        </w:rPr>
        <w:t xml:space="preserve">in efficacy and safety are clinically meaningful </w:t>
      </w:r>
      <w:r w:rsidRPr="00E3202C">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3F1783B1" w14:textId="77777777" w:rsidR="00E73762" w:rsidRDefault="00E73762" w:rsidP="00E73762">
      <w:pPr>
        <w:pStyle w:val="Heading3"/>
      </w:pPr>
      <w:r>
        <w:lastRenderedPageBreak/>
        <w:t>Framework</w:t>
      </w:r>
    </w:p>
    <w:p w14:paraId="4EA46263" w14:textId="77777777" w:rsidR="00E73762" w:rsidRDefault="00E73762" w:rsidP="00E73762">
      <w:pPr>
        <w:pStyle w:val="Heading4"/>
      </w:pPr>
      <w:r>
        <w:t xml:space="preserve">The standard is maximizing expected well-being. Prefer – </w:t>
      </w:r>
    </w:p>
    <w:p w14:paraId="135F3F9E" w14:textId="77777777" w:rsidR="00E73762" w:rsidRPr="00DF42AB" w:rsidRDefault="00E73762" w:rsidP="00E73762">
      <w:pPr>
        <w:pStyle w:val="Heading4"/>
      </w:pPr>
      <w:r>
        <w:t xml:space="preserve">1] Naturalism – </w:t>
      </w:r>
      <w:r w:rsidRPr="00DF42AB">
        <w:t>Only material realities are epistemically accessible</w:t>
      </w:r>
    </w:p>
    <w:p w14:paraId="48184719" w14:textId="77777777" w:rsidR="00E73762" w:rsidRPr="002510F6" w:rsidRDefault="00E73762" w:rsidP="00E73762">
      <w:r w:rsidRPr="002510F6">
        <w:t>Papineau ‘07</w:t>
      </w:r>
    </w:p>
    <w:p w14:paraId="666C547C" w14:textId="77777777" w:rsidR="00E73762" w:rsidRPr="00DF42AB" w:rsidRDefault="00E73762" w:rsidP="00E73762">
      <w:pPr>
        <w:spacing w:line="360" w:lineRule="auto"/>
        <w:rPr>
          <w:sz w:val="16"/>
          <w:szCs w:val="16"/>
        </w:rPr>
      </w:pPr>
      <w:r w:rsidRPr="00DF42AB">
        <w:rPr>
          <w:sz w:val="16"/>
          <w:szCs w:val="16"/>
        </w:rPr>
        <w:t>David Papineau, “Naturalism”. Stanford Encyclopedia of Philosophy, 2007//KOHS-AG</w:t>
      </w:r>
    </w:p>
    <w:p w14:paraId="64F2010C" w14:textId="77777777" w:rsidR="00E73762" w:rsidRPr="001029C2" w:rsidRDefault="00E73762" w:rsidP="00E73762">
      <w:pPr>
        <w:spacing w:line="360" w:lineRule="auto"/>
        <w:rPr>
          <w:u w:val="single"/>
        </w:rPr>
      </w:pPr>
      <w:r w:rsidRPr="00DF42AB">
        <w:rPr>
          <w:sz w:val="16"/>
        </w:rPr>
        <w:t xml:space="preserve">Moore took this argument to show that moral facts comprise a distinct species of non-natural fact. However, any such non-naturalist view of morality faces immediate difficulties, deriving ultimately from the kind of causal closure thesis discussed above. </w:t>
      </w:r>
      <w:r w:rsidRPr="00DF42AB">
        <w:rPr>
          <w:highlight w:val="green"/>
          <w:u w:val="single"/>
        </w:rPr>
        <w:t>If</w:t>
      </w:r>
      <w:r w:rsidRPr="00DF42AB">
        <w:rPr>
          <w:u w:val="single"/>
        </w:rPr>
        <w:t xml:space="preserve"> all </w:t>
      </w:r>
      <w:r w:rsidRPr="00DF42AB">
        <w:rPr>
          <w:highlight w:val="green"/>
          <w:u w:val="single"/>
        </w:rPr>
        <w:t xml:space="preserve">physical effects are due to a limited range of natural causes, and if </w:t>
      </w:r>
      <w:r w:rsidRPr="00DF42AB">
        <w:rPr>
          <w:b/>
          <w:highlight w:val="green"/>
          <w:u w:val="single"/>
        </w:rPr>
        <w:t xml:space="preserve">moral facts lie outside </w:t>
      </w:r>
      <w:r w:rsidRPr="00DF42AB">
        <w:rPr>
          <w:highlight w:val="green"/>
          <w:u w:val="single"/>
        </w:rPr>
        <w:t>this range,</w:t>
      </w:r>
      <w:r w:rsidRPr="00DF42AB">
        <w:rPr>
          <w:u w:val="single"/>
        </w:rPr>
        <w:t xml:space="preserve"> </w:t>
      </w:r>
      <w:r w:rsidRPr="00DF42AB">
        <w:rPr>
          <w:b/>
          <w:highlight w:val="green"/>
          <w:u w:val="single"/>
        </w:rPr>
        <w:t>then</w:t>
      </w:r>
      <w:r w:rsidRPr="00DF42AB">
        <w:rPr>
          <w:u w:val="single"/>
        </w:rPr>
        <w:t xml:space="preserve"> it follow that </w:t>
      </w:r>
      <w:r w:rsidRPr="00DF42AB">
        <w:rPr>
          <w:b/>
          <w:highlight w:val="green"/>
          <w:u w:val="single"/>
        </w:rPr>
        <w:t xml:space="preserve">moral facts can never make any difference </w:t>
      </w:r>
      <w:r w:rsidRPr="00DF42AB">
        <w:rPr>
          <w:b/>
          <w:u w:val="single"/>
        </w:rPr>
        <w:t xml:space="preserve">to what happens </w:t>
      </w:r>
      <w:r w:rsidRPr="00DF42AB">
        <w:rPr>
          <w:b/>
          <w:highlight w:val="green"/>
          <w:u w:val="single"/>
        </w:rPr>
        <w:t xml:space="preserve">in the </w:t>
      </w:r>
      <w:r w:rsidRPr="00DF42AB">
        <w:rPr>
          <w:b/>
          <w:u w:val="single"/>
        </w:rPr>
        <w:t xml:space="preserve">physical </w:t>
      </w:r>
      <w:r w:rsidRPr="00DF42AB">
        <w:rPr>
          <w:b/>
          <w:highlight w:val="green"/>
          <w:u w:val="single"/>
        </w:rPr>
        <w:t>world</w:t>
      </w:r>
      <w:r w:rsidRPr="00DF42AB">
        <w:rPr>
          <w:u w:val="single"/>
        </w:rPr>
        <w:t>.</w:t>
      </w:r>
      <w:r w:rsidRPr="00DF42AB">
        <w:rPr>
          <w:sz w:val="16"/>
        </w:rPr>
        <w:t xml:space="preserve"> (Harman, 1986) At first sight this may seem tolerable (perhaps moral facts indeed don't have any physical effects). But it has very awkward epistemological consequences. </w:t>
      </w:r>
      <w:r w:rsidRPr="00DF42AB">
        <w:rPr>
          <w:u w:val="single"/>
        </w:rPr>
        <w:t xml:space="preserve">For beings like us, </w:t>
      </w:r>
      <w:r w:rsidRPr="00DF42AB">
        <w:rPr>
          <w:b/>
          <w:highlight w:val="green"/>
          <w:u w:val="single"/>
        </w:rPr>
        <w:t>knowledge</w:t>
      </w:r>
      <w:r w:rsidRPr="00DF42AB">
        <w:rPr>
          <w:u w:val="single"/>
        </w:rPr>
        <w:t xml:space="preserve"> of the spatiotemporal world </w:t>
      </w:r>
      <w:r w:rsidRPr="00DF42AB">
        <w:rPr>
          <w:b/>
          <w:highlight w:val="green"/>
          <w:u w:val="single"/>
        </w:rPr>
        <w:t>is mediated by physical processes</w:t>
      </w:r>
      <w:r w:rsidRPr="00DF42AB">
        <w:rPr>
          <w:u w:val="single"/>
        </w:rPr>
        <w:t xml:space="preserve"> </w:t>
      </w:r>
      <w:r w:rsidRPr="00DF42AB">
        <w:rPr>
          <w:b/>
          <w:highlight w:val="green"/>
          <w:u w:val="single"/>
        </w:rPr>
        <w:t>involving our</w:t>
      </w:r>
      <w:r w:rsidRPr="00DF42AB">
        <w:rPr>
          <w:u w:val="single"/>
        </w:rPr>
        <w:t xml:space="preserve"> sense organs and </w:t>
      </w:r>
      <w:r w:rsidRPr="00DF42AB">
        <w:rPr>
          <w:b/>
          <w:highlight w:val="green"/>
          <w:u w:val="single"/>
        </w:rPr>
        <w:t>cognitive systems</w:t>
      </w:r>
      <w:r w:rsidRPr="00DF42AB">
        <w:rPr>
          <w:u w:val="single"/>
        </w:rPr>
        <w:t>. If moral facts cannot influence the physical world, then</w:t>
      </w:r>
      <w:r w:rsidRPr="00DF42AB">
        <w:rPr>
          <w:sz w:val="16"/>
        </w:rPr>
        <w:t xml:space="preserve"> it is hard to see </w:t>
      </w:r>
      <w:r w:rsidRPr="00DF42AB">
        <w:rPr>
          <w:u w:val="single"/>
        </w:rPr>
        <w:t>how</w:t>
      </w:r>
      <w:r w:rsidRPr="00DF42AB">
        <w:rPr>
          <w:sz w:val="16"/>
        </w:rPr>
        <w:t xml:space="preserve"> we </w:t>
      </w:r>
      <w:r w:rsidRPr="00DF42AB">
        <w:rPr>
          <w:u w:val="single"/>
        </w:rPr>
        <w:t>can have any knowledge of them.</w:t>
      </w:r>
    </w:p>
    <w:p w14:paraId="331F07B2" w14:textId="77777777" w:rsidR="00E73762" w:rsidRPr="009C0E7E" w:rsidRDefault="00E73762" w:rsidP="00E73762">
      <w:pPr>
        <w:pStyle w:val="Heading4"/>
      </w:pPr>
      <w:r>
        <w:t>Pleasure is an intrinsic good—solves regress.</w:t>
      </w:r>
    </w:p>
    <w:p w14:paraId="48770570" w14:textId="77777777" w:rsidR="00E73762" w:rsidRPr="00C704EB" w:rsidRDefault="00E73762" w:rsidP="00E73762">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w:t>
      </w:r>
      <w:proofErr w:type="spellStart"/>
      <w:r>
        <w:t>glang</w:t>
      </w:r>
      <w:proofErr w:type="spellEnd"/>
    </w:p>
    <w:p w14:paraId="1918885C" w14:textId="77777777" w:rsidR="00E73762" w:rsidRPr="00C704EB" w:rsidRDefault="00E73762" w:rsidP="00E73762">
      <w:pPr>
        <w:rPr>
          <w:sz w:val="16"/>
        </w:rPr>
      </w:pPr>
      <w:r w:rsidRPr="00C704EB">
        <w:rPr>
          <w:sz w:val="16"/>
        </w:rPr>
        <w:t xml:space="preserve">Let us start by observing, </w:t>
      </w:r>
      <w:r w:rsidRPr="00911863">
        <w:rPr>
          <w:rStyle w:val="TitleChar"/>
          <w:highlight w:val="cyan"/>
        </w:rPr>
        <w:t>empirically,</w:t>
      </w:r>
      <w:r w:rsidRPr="00911863">
        <w:rPr>
          <w:rStyle w:val="TitleChar"/>
        </w:rPr>
        <w:t xml:space="preserve"> that a widely shared judgment about intrinsic value and disvalue is that </w:t>
      </w:r>
      <w:r w:rsidRPr="00911863">
        <w:rPr>
          <w:rStyle w:val="TitleChar"/>
          <w:highlight w:val="cyan"/>
        </w:rPr>
        <w:t>pleasure is</w:t>
      </w:r>
      <w:r w:rsidRPr="00911863">
        <w:rPr>
          <w:rStyle w:val="TitleChar"/>
        </w:rPr>
        <w:t xml:space="preserve"> intrinsically </w:t>
      </w:r>
      <w:r w:rsidRPr="00911863">
        <w:rPr>
          <w:rStyle w:val="TitleChar"/>
          <w:highlight w:val="cyan"/>
        </w:rPr>
        <w:t>valuable and pain is</w:t>
      </w:r>
      <w:r w:rsidRPr="00911863">
        <w:rPr>
          <w:rStyle w:val="TitleChar"/>
        </w:rPr>
        <w:t xml:space="preserve"> intrinsically </w:t>
      </w:r>
      <w:proofErr w:type="spellStart"/>
      <w:r w:rsidRPr="00911863">
        <w:rPr>
          <w:rStyle w:val="TitleChar"/>
          <w:highlight w:val="cyan"/>
        </w:rPr>
        <w:t>disvaluable</w:t>
      </w:r>
      <w:proofErr w:type="spellEnd"/>
      <w:r w:rsidRPr="00911863">
        <w:rPr>
          <w:rStyle w:val="TitleChar"/>
        </w:rPr>
        <w:t>. On virtually any proposed list of intrinsic values and disvalues</w:t>
      </w:r>
      <w:r w:rsidRPr="00C704EB">
        <w:rPr>
          <w:sz w:val="16"/>
        </w:rPr>
        <w:t xml:space="preserve"> (we will look at some of them below), </w:t>
      </w:r>
      <w:r w:rsidRPr="00911863">
        <w:rPr>
          <w:rStyle w:val="TitleChar"/>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TitleChar"/>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TitleChar"/>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TitleChar"/>
        </w:rPr>
        <w:t xml:space="preserve">“To buy soda.” This answer makes sense, for soda is a nice thing and you can get it at the convenience store. </w:t>
      </w:r>
      <w:r w:rsidRPr="00911863">
        <w:rPr>
          <w:rStyle w:val="TitleChar"/>
          <w:highlight w:val="cyan"/>
        </w:rPr>
        <w:t>I might</w:t>
      </w:r>
      <w:r w:rsidRPr="00911863">
        <w:rPr>
          <w:rStyle w:val="TitleChar"/>
        </w:rPr>
        <w:t xml:space="preserve"> further </w:t>
      </w:r>
      <w:r w:rsidRPr="00911863">
        <w:rPr>
          <w:rStyle w:val="TitleChar"/>
          <w:highlight w:val="cyan"/>
        </w:rPr>
        <w:t>inquire,</w:t>
      </w:r>
      <w:r w:rsidRPr="00911863">
        <w:rPr>
          <w:rStyle w:val="TitleChar"/>
        </w:rPr>
        <w:t xml:space="preserve"> however: “</w:t>
      </w:r>
      <w:r w:rsidRPr="00911863">
        <w:rPr>
          <w:rStyle w:val="TitleChar"/>
          <w:highlight w:val="cyan"/>
        </w:rPr>
        <w:t>What is buying the soda good for?</w:t>
      </w:r>
      <w:r w:rsidRPr="00911863">
        <w:rPr>
          <w:rStyle w:val="TitleChar"/>
        </w:rPr>
        <w:t xml:space="preserve">” This further question can also be a reasonable one, for it need not be obvious why you want the soda. </w:t>
      </w:r>
      <w:r w:rsidRPr="00911863">
        <w:rPr>
          <w:rStyle w:val="TitleChar"/>
          <w:highlight w:val="cyan"/>
        </w:rPr>
        <w:t>You might answer: “</w:t>
      </w:r>
      <w:r w:rsidRPr="00911863">
        <w:rPr>
          <w:rStyle w:val="TitleChar"/>
        </w:rPr>
        <w:t xml:space="preserve">Well, </w:t>
      </w:r>
      <w:r w:rsidRPr="00911863">
        <w:rPr>
          <w:rStyle w:val="TitleChar"/>
          <w:highlight w:val="cyan"/>
        </w:rPr>
        <w:t>I want</w:t>
      </w:r>
      <w:r w:rsidRPr="00911863">
        <w:rPr>
          <w:rStyle w:val="TitleChar"/>
        </w:rPr>
        <w:t xml:space="preserve"> it for </w:t>
      </w:r>
      <w:r w:rsidRPr="00911863">
        <w:rPr>
          <w:rStyle w:val="TitleChar"/>
          <w:highlight w:val="cyan"/>
        </w:rPr>
        <w:t>the pleasure of drinking it.” If I</w:t>
      </w:r>
      <w:r w:rsidRPr="00911863">
        <w:rPr>
          <w:rStyle w:val="TitleChar"/>
        </w:rPr>
        <w:t xml:space="preserve"> then proceed by </w:t>
      </w:r>
      <w:r w:rsidRPr="00911863">
        <w:rPr>
          <w:rStyle w:val="TitleChar"/>
          <w:highlight w:val="cyan"/>
        </w:rPr>
        <w:t>ask</w:t>
      </w:r>
      <w:r w:rsidRPr="00911863">
        <w:rPr>
          <w:rStyle w:val="TitleChar"/>
        </w:rPr>
        <w:t xml:space="preserve">ing “But </w:t>
      </w:r>
      <w:r w:rsidRPr="00911863">
        <w:rPr>
          <w:rStyle w:val="TitleChar"/>
          <w:highlight w:val="cyan"/>
        </w:rPr>
        <w:t>what is</w:t>
      </w:r>
      <w:r w:rsidRPr="00911863">
        <w:rPr>
          <w:rStyle w:val="TitleChar"/>
        </w:rPr>
        <w:t xml:space="preserve"> the </w:t>
      </w:r>
      <w:r w:rsidRPr="00911863">
        <w:rPr>
          <w:rStyle w:val="TitleChar"/>
          <w:highlight w:val="cyan"/>
        </w:rPr>
        <w:t>pleasure</w:t>
      </w:r>
      <w:r w:rsidRPr="00911863">
        <w:rPr>
          <w:rStyle w:val="TitleChar"/>
        </w:rPr>
        <w:t xml:space="preserve"> of drinking the soda </w:t>
      </w:r>
      <w:r w:rsidRPr="00911863">
        <w:rPr>
          <w:rStyle w:val="TitleChar"/>
          <w:highlight w:val="cyan"/>
        </w:rPr>
        <w:t>good for?” the discussion</w:t>
      </w:r>
      <w:r w:rsidRPr="00911863">
        <w:rPr>
          <w:rStyle w:val="TitleChar"/>
        </w:rPr>
        <w:t xml:space="preserve"> is likely to </w:t>
      </w:r>
      <w:r w:rsidRPr="00911863">
        <w:rPr>
          <w:rStyle w:val="TitleChar"/>
          <w:highlight w:val="cyan"/>
        </w:rPr>
        <w:t>reach an</w:t>
      </w:r>
      <w:r w:rsidRPr="00911863">
        <w:rPr>
          <w:rStyle w:val="TitleChar"/>
        </w:rPr>
        <w:t xml:space="preserve"> awkward </w:t>
      </w:r>
      <w:r w:rsidRPr="00911863">
        <w:rPr>
          <w:rStyle w:val="TitleChar"/>
          <w:highlight w:val="cyan"/>
        </w:rPr>
        <w:t>end.</w:t>
      </w:r>
      <w:r w:rsidRPr="00911863">
        <w:rPr>
          <w:rStyle w:val="TitleChar"/>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proofErr w:type="spellStart"/>
      <w:r w:rsidRPr="00C704EB">
        <w:rPr>
          <w:rStyle w:val="Emphasis"/>
          <w:highlight w:val="cyan"/>
        </w:rPr>
        <w:t>her</w:t>
      </w:r>
      <w:r w:rsidRPr="00C704EB">
        <w:rPr>
          <w:strike/>
          <w:sz w:val="16"/>
        </w:rPr>
        <w:t>is</w:t>
      </w:r>
      <w:proofErr w:type="spellEnd"/>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because we 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TitleChar"/>
        </w:rPr>
        <w:t xml:space="preserve">pleasure and pain are both places where we reach the end of the line in matters of value. Although pleasure and pain thus seem to be good candidates for </w:t>
      </w:r>
      <w:r w:rsidRPr="00911863">
        <w:rPr>
          <w:rStyle w:val="TitleChar"/>
        </w:rPr>
        <w:lastRenderedPageBreak/>
        <w:t>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C704EB">
        <w:rPr>
          <w:sz w:val="16"/>
        </w:rPr>
        <w:t>disvaluable</w:t>
      </w:r>
      <w:proofErr w:type="spellEnd"/>
      <w:r w:rsidRPr="00C704EB">
        <w:rPr>
          <w:sz w:val="16"/>
        </w:rPr>
        <w:t xml:space="preserve"> (so-called “noble pains”), and (4) that pain asymbolia, masochism, and practices such as wiggling a loose tooth render it implausible that pain is intrinsically </w:t>
      </w:r>
      <w:proofErr w:type="spellStart"/>
      <w:r w:rsidRPr="00C704EB">
        <w:rPr>
          <w:sz w:val="16"/>
        </w:rPr>
        <w:t>disvaluable</w:t>
      </w:r>
      <w:proofErr w:type="spellEnd"/>
      <w:r w:rsidRPr="00C704EB">
        <w:rPr>
          <w:sz w:val="16"/>
        </w:rPr>
        <w:t xml:space="preserve">. I shall argue that these objections fail.  </w:t>
      </w:r>
    </w:p>
    <w:p w14:paraId="5D33EFC3" w14:textId="77777777" w:rsidR="00E73762" w:rsidRDefault="00E73762" w:rsidP="00E73762">
      <w:pPr>
        <w:pStyle w:val="Heading4"/>
      </w:pPr>
      <w:r>
        <w:t xml:space="preserve">Outweighs – </w:t>
      </w:r>
    </w:p>
    <w:p w14:paraId="2C81EA7A" w14:textId="77777777" w:rsidR="00E73762" w:rsidRPr="00F24676" w:rsidRDefault="00E73762" w:rsidP="00E73762">
      <w:r>
        <w:t>A] Other FWs rely on long questionable claims that make them less likely. Only util is epistemically accessible.</w:t>
      </w:r>
    </w:p>
    <w:p w14:paraId="0F0D0D9C" w14:textId="77777777" w:rsidR="00E73762" w:rsidRDefault="00E73762" w:rsidP="00E73762">
      <w:r>
        <w:t>B] History – Thousands of years of debating haven’t settled ethical questions, so presume util since there’s good in making the world a better place</w:t>
      </w:r>
    </w:p>
    <w:p w14:paraId="02CFD17F" w14:textId="77777777" w:rsidR="00E73762" w:rsidRDefault="00E73762" w:rsidP="00E73762">
      <w:pPr>
        <w:pStyle w:val="Heading4"/>
      </w:pPr>
      <w:r>
        <w:t>2] States must use util – they seek practical benefits for constituents and aren’t unified agents so they don’t have intentions. No calc indicts since states use util successfully all the time and they just prove util’s hard to use not impossible.</w:t>
      </w:r>
    </w:p>
    <w:p w14:paraId="79A4B4F9" w14:textId="77777777" w:rsidR="00E73762" w:rsidRDefault="00E73762" w:rsidP="00E73762">
      <w:pPr>
        <w:pStyle w:val="Heading4"/>
      </w:pPr>
      <w:r>
        <w:t>3] Death outweighs – agents can’t act ethically if they fear bodily harm – turns NCs</w:t>
      </w:r>
    </w:p>
    <w:p w14:paraId="32153CAB" w14:textId="77777777" w:rsidR="00731A14" w:rsidRDefault="00E73762" w:rsidP="00731A14">
      <w:pPr>
        <w:pStyle w:val="Heading4"/>
      </w:pPr>
      <w:r>
        <w:t xml:space="preserve">4] </w:t>
      </w:r>
      <w:r w:rsidR="00731A14">
        <w:t>Extinction outweighs</w:t>
      </w:r>
    </w:p>
    <w:p w14:paraId="73C52ECE" w14:textId="77777777" w:rsidR="00731A14" w:rsidRPr="00166CFF" w:rsidRDefault="00731A14" w:rsidP="00731A14">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6EA18800" w14:textId="77777777" w:rsidR="00731A14" w:rsidRPr="00947060" w:rsidRDefault="00731A14" w:rsidP="00731A14">
      <w:pPr>
        <w:rPr>
          <w:sz w:val="14"/>
        </w:rPr>
      </w:pPr>
      <w:r w:rsidRPr="00166CFF">
        <w:rPr>
          <w:rStyle w:val="TitleChar"/>
        </w:rPr>
        <w:t xml:space="preserve">The human race might go extinct </w:t>
      </w:r>
      <w:r w:rsidRPr="00166CFF">
        <w:rPr>
          <w:sz w:val="14"/>
        </w:rPr>
        <w:t xml:space="preserve">from a number of causes: asteroids, </w:t>
      </w:r>
      <w:proofErr w:type="spellStart"/>
      <w:r w:rsidRPr="00166CFF">
        <w:rPr>
          <w:sz w:val="14"/>
        </w:rPr>
        <w:t>supervolcanoes</w:t>
      </w:r>
      <w:proofErr w:type="spellEnd"/>
      <w:r w:rsidRPr="00166CFF">
        <w:rPr>
          <w:sz w:val="14"/>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TitleChar"/>
        </w:rPr>
        <w:t xml:space="preserve">different moral views give opposing answers to question of whether this would be a </w:t>
      </w:r>
      <w:r w:rsidRPr="00166CFF">
        <w:rPr>
          <w:sz w:val="14"/>
        </w:rPr>
        <w:t>good</w:t>
      </w:r>
      <w:r w:rsidRPr="00166CFF">
        <w:rPr>
          <w:rStyle w:val="TitleChar"/>
        </w:rPr>
        <w:t xml:space="preserve"> </w:t>
      </w:r>
      <w:r w:rsidRPr="00166CFF">
        <w:rPr>
          <w:sz w:val="14"/>
        </w:rPr>
        <w:t xml:space="preserve">or a </w:t>
      </w:r>
      <w:r w:rsidRPr="00166CFF">
        <w:rPr>
          <w:rStyle w:val="TitleChar"/>
        </w:rPr>
        <w:t>bad thing</w:t>
      </w:r>
      <w:r w:rsidRPr="00166CFF">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rPr>
        <w:t>thing.For</w:t>
      </w:r>
      <w:proofErr w:type="spellEnd"/>
      <w:r w:rsidRPr="00166CFF">
        <w:rPr>
          <w:sz w:val="14"/>
        </w:rPr>
        <w:t xml:space="preserve"> example, one might regard the prevention of </w:t>
      </w:r>
      <w:proofErr w:type="spellStart"/>
      <w:r w:rsidRPr="00166CFF">
        <w:rPr>
          <w:sz w:val="14"/>
        </w:rPr>
        <w:t>bads</w:t>
      </w:r>
      <w:proofErr w:type="spellEnd"/>
      <w:r w:rsidRPr="00166CFF">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rPr>
        <w:t>bads</w:t>
      </w:r>
      <w:proofErr w:type="spellEnd"/>
      <w:r w:rsidRPr="00166CFF">
        <w:rPr>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rPr>
        <w:t>bads</w:t>
      </w:r>
      <w:proofErr w:type="spellEnd"/>
      <w:r w:rsidRPr="00166CFF">
        <w:rPr>
          <w:sz w:val="14"/>
        </w:rPr>
        <w:t xml:space="preserve"> as well as objective goods. So, if one weights the </w:t>
      </w:r>
      <w:proofErr w:type="spellStart"/>
      <w:r w:rsidRPr="00166CFF">
        <w:rPr>
          <w:sz w:val="14"/>
        </w:rPr>
        <w:t>bads</w:t>
      </w:r>
      <w:proofErr w:type="spellEnd"/>
      <w:r w:rsidRPr="00166CFF">
        <w:rPr>
          <w:sz w:val="14"/>
        </w:rPr>
        <w:t xml:space="preserve"> sufficiently heavily against the goods, or if one is sufficiently pessimistic about humanity’s ability to achieve good outcomes, then one will regard human extinction as a good thing.187 </w:t>
      </w:r>
      <w:r w:rsidRPr="00166CFF">
        <w:rPr>
          <w:rStyle w:val="TitleChar"/>
        </w:rPr>
        <w:t xml:space="preserve">However, even if we believe in a moral view </w:t>
      </w:r>
      <w:r w:rsidRPr="00166CFF">
        <w:rPr>
          <w:sz w:val="14"/>
        </w:rPr>
        <w:t xml:space="preserve">according to </w:t>
      </w:r>
      <w:r w:rsidRPr="00166CFF">
        <w:rPr>
          <w:rStyle w:val="TitleChar"/>
        </w:rPr>
        <w:t xml:space="preserve">which human extinction would be a good thing, </w:t>
      </w:r>
      <w:r w:rsidRPr="00973948">
        <w:rPr>
          <w:rStyle w:val="TitleChar"/>
          <w:highlight w:val="green"/>
        </w:rPr>
        <w:t xml:space="preserve">we </w:t>
      </w:r>
      <w:r w:rsidRPr="00166CFF">
        <w:rPr>
          <w:rStyle w:val="TitleChar"/>
        </w:rPr>
        <w:t xml:space="preserve">still </w:t>
      </w:r>
      <w:r w:rsidRPr="00973948">
        <w:rPr>
          <w:rStyle w:val="TitleChar"/>
          <w:highlight w:val="green"/>
        </w:rPr>
        <w:t>have strong reason to prevent near-term</w:t>
      </w:r>
      <w:r w:rsidRPr="00166CFF">
        <w:rPr>
          <w:rStyle w:val="TitleChar"/>
        </w:rPr>
        <w:t xml:space="preserve"> </w:t>
      </w:r>
      <w:r w:rsidRPr="00166CFF">
        <w:rPr>
          <w:sz w:val="14"/>
        </w:rPr>
        <w:t>human</w:t>
      </w:r>
      <w:r w:rsidRPr="00166CFF">
        <w:rPr>
          <w:rStyle w:val="TitleChar"/>
        </w:rPr>
        <w:t xml:space="preserve"> </w:t>
      </w:r>
      <w:r w:rsidRPr="00973948">
        <w:rPr>
          <w:rStyle w:val="TitleChar"/>
          <w:highlight w:val="green"/>
        </w:rPr>
        <w:t>extinction</w:t>
      </w:r>
      <w:r w:rsidRPr="00166CFF">
        <w:rPr>
          <w:sz w:val="14"/>
        </w:rPr>
        <w:t xml:space="preserve">. To see this, we must note three points. </w:t>
      </w:r>
      <w:r w:rsidRPr="00166CFF">
        <w:rPr>
          <w:rStyle w:val="TitleChar"/>
        </w:rPr>
        <w:t>First</w:t>
      </w:r>
      <w:r w:rsidRPr="00166CFF">
        <w:rPr>
          <w:sz w:val="14"/>
        </w:rPr>
        <w:t xml:space="preserve">, we should note that the </w:t>
      </w:r>
      <w:r w:rsidRPr="00166CFF">
        <w:rPr>
          <w:rStyle w:val="TitleChar"/>
        </w:rPr>
        <w:t>extinction</w:t>
      </w:r>
      <w:r w:rsidRPr="00166CFF">
        <w:rPr>
          <w:sz w:val="14"/>
        </w:rPr>
        <w:t xml:space="preserve"> of the human race </w:t>
      </w:r>
      <w:r w:rsidRPr="00166CFF">
        <w:rPr>
          <w:rStyle w:val="TitleChar"/>
        </w:rPr>
        <w:t xml:space="preserve">is </w:t>
      </w:r>
      <w:r w:rsidRPr="00166CFF">
        <w:rPr>
          <w:sz w:val="14"/>
        </w:rPr>
        <w:t xml:space="preserve">an </w:t>
      </w:r>
      <w:r w:rsidRPr="00973948">
        <w:rPr>
          <w:rStyle w:val="TitleChar"/>
          <w:highlight w:val="green"/>
        </w:rPr>
        <w:t>extremely high stakes</w:t>
      </w:r>
      <w:r w:rsidRPr="00166CFF">
        <w:rPr>
          <w:sz w:val="14"/>
        </w:rPr>
        <w:t xml:space="preserve"> moral issue. Humanity could be around for a very long time: if humans survive as long as the median mammal species, we will last another two million years. On this estimate, </w:t>
      </w:r>
      <w:r w:rsidRPr="00166CFF">
        <w:rPr>
          <w:rStyle w:val="TitleChar"/>
        </w:rPr>
        <w:t xml:space="preserve">the number of humans in existence </w:t>
      </w:r>
      <w:r w:rsidRPr="00166CFF">
        <w:rPr>
          <w:sz w:val="14"/>
        </w:rPr>
        <w:t>in the</w:t>
      </w:r>
      <w:r w:rsidRPr="00166CFF">
        <w:rPr>
          <w:rStyle w:val="TitleChar"/>
        </w:rPr>
        <w:t xml:space="preserve"> </w:t>
      </w:r>
      <w:proofErr w:type="spellStart"/>
      <w:r w:rsidRPr="00166CFF">
        <w:rPr>
          <w:sz w:val="14"/>
        </w:rPr>
        <w:t>The</w:t>
      </w:r>
      <w:proofErr w:type="spellEnd"/>
      <w:r w:rsidRPr="00166CFF">
        <w:rPr>
          <w:sz w:val="14"/>
        </w:rPr>
        <w:t xml:space="preserve"> future, </w:t>
      </w:r>
      <w:r w:rsidRPr="00166CFF">
        <w:rPr>
          <w:rStyle w:val="TitleChar"/>
        </w:rPr>
        <w:t>given that we don’t go extinct</w:t>
      </w:r>
      <w:r w:rsidRPr="00166CFF">
        <w:rPr>
          <w:sz w:val="14"/>
        </w:rPr>
        <w:t xml:space="preserve"> any time soon, </w:t>
      </w:r>
      <w:r w:rsidRPr="00166CFF">
        <w:rPr>
          <w:rStyle w:val="TitleChar"/>
        </w:rPr>
        <w:t>would be 2×10^14</w:t>
      </w:r>
      <w:r w:rsidRPr="00166CFF">
        <w:rPr>
          <w:sz w:val="14"/>
        </w:rPr>
        <w:t xml:space="preserve">. </w:t>
      </w:r>
      <w:r w:rsidRPr="00166CFF">
        <w:rPr>
          <w:rStyle w:val="TitleChar"/>
        </w:rPr>
        <w:t xml:space="preserve">So if it is good to bring new people into existence, then it’s very good to prevent </w:t>
      </w:r>
      <w:r w:rsidRPr="00166CFF">
        <w:rPr>
          <w:sz w:val="14"/>
        </w:rPr>
        <w:t>human</w:t>
      </w:r>
      <w:r w:rsidRPr="00166CFF">
        <w:rPr>
          <w:rStyle w:val="TitleChar"/>
        </w:rPr>
        <w:t xml:space="preserve"> extinction. Second</w:t>
      </w:r>
      <w:r w:rsidRPr="00166CFF">
        <w:rPr>
          <w:sz w:val="14"/>
        </w:rPr>
        <w:t xml:space="preserve">, human </w:t>
      </w:r>
      <w:r w:rsidRPr="00973948">
        <w:rPr>
          <w:rStyle w:val="TitleChar"/>
          <w:highlight w:val="green"/>
        </w:rPr>
        <w:t>extinction is</w:t>
      </w:r>
      <w:r w:rsidRPr="00166CFF">
        <w:rPr>
          <w:rStyle w:val="TitleChar"/>
        </w:rPr>
        <w:t xml:space="preserve"> </w:t>
      </w:r>
      <w:r w:rsidRPr="00166CFF">
        <w:rPr>
          <w:sz w:val="14"/>
        </w:rPr>
        <w:t xml:space="preserve">by its nature an </w:t>
      </w:r>
      <w:r w:rsidRPr="00973948">
        <w:rPr>
          <w:rStyle w:val="TitleChar"/>
          <w:highlight w:val="green"/>
        </w:rPr>
        <w:t>irreversible</w:t>
      </w:r>
      <w:r w:rsidRPr="00166CFF">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TitleChar"/>
        </w:rPr>
        <w:t xml:space="preserve">Third, we should </w:t>
      </w:r>
      <w:r w:rsidRPr="00973948">
        <w:rPr>
          <w:rStyle w:val="TitleChar"/>
          <w:highlight w:val="green"/>
        </w:rPr>
        <w:t>expect</w:t>
      </w:r>
      <w:r w:rsidRPr="00166CFF">
        <w:rPr>
          <w:sz w:val="14"/>
        </w:rPr>
        <w:t xml:space="preserve"> ourselves </w:t>
      </w:r>
      <w:r w:rsidRPr="00973948">
        <w:rPr>
          <w:rStyle w:val="TitleChar"/>
          <w:highlight w:val="green"/>
        </w:rPr>
        <w:t>to progress, morally</w:t>
      </w:r>
      <w:r w:rsidRPr="00166CFF">
        <w:rPr>
          <w:sz w:val="14"/>
        </w:rPr>
        <w:t xml:space="preserve">, over the next few centuries, </w:t>
      </w:r>
      <w:r w:rsidRPr="00973948">
        <w:rPr>
          <w:rStyle w:val="TitleChar"/>
          <w:highlight w:val="green"/>
        </w:rPr>
        <w:t xml:space="preserve">as </w:t>
      </w:r>
      <w:r w:rsidRPr="00166CFF">
        <w:rPr>
          <w:rStyle w:val="TitleChar"/>
        </w:rPr>
        <w:t>we have</w:t>
      </w:r>
      <w:r w:rsidRPr="00166CFF">
        <w:rPr>
          <w:sz w:val="14"/>
        </w:rPr>
        <w:t xml:space="preserve"> progressed </w:t>
      </w:r>
      <w:r w:rsidRPr="00973948">
        <w:rPr>
          <w:rStyle w:val="TitleChar"/>
          <w:highlight w:val="green"/>
        </w:rPr>
        <w:t>in the past</w:t>
      </w:r>
      <w:r w:rsidRPr="00166CFF">
        <w:rPr>
          <w:rStyle w:val="TitleChar"/>
        </w:rPr>
        <w:t>.</w:t>
      </w:r>
      <w:r w:rsidRPr="00166CFF">
        <w:rPr>
          <w:sz w:val="14"/>
        </w:rPr>
        <w:t xml:space="preserve"> So we should expect that </w:t>
      </w:r>
      <w:r w:rsidRPr="00973948">
        <w:rPr>
          <w:rStyle w:val="TitleChar"/>
          <w:highlight w:val="green"/>
        </w:rPr>
        <w:t xml:space="preserve">in </w:t>
      </w:r>
      <w:r w:rsidRPr="00166CFF">
        <w:rPr>
          <w:rStyle w:val="TitleChar"/>
        </w:rPr>
        <w:t xml:space="preserve">a few centuries’ </w:t>
      </w:r>
      <w:r w:rsidRPr="00973948">
        <w:rPr>
          <w:rStyle w:val="TitleChar"/>
          <w:highlight w:val="green"/>
        </w:rPr>
        <w:t>time we will have better evidence about how to evaluate</w:t>
      </w:r>
      <w:r w:rsidRPr="00166CFF">
        <w:rPr>
          <w:sz w:val="14"/>
        </w:rPr>
        <w:t xml:space="preserve"> human </w:t>
      </w:r>
      <w:r w:rsidRPr="00973948">
        <w:rPr>
          <w:rStyle w:val="TitleChar"/>
          <w:highlight w:val="green"/>
        </w:rPr>
        <w:t>extinction</w:t>
      </w:r>
      <w:r w:rsidRPr="00166CFF">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TitleChar"/>
        </w:rPr>
        <w:t>Suppose that we have</w:t>
      </w:r>
      <w:r w:rsidRPr="00166CFF">
        <w:rPr>
          <w:sz w:val="14"/>
        </w:rPr>
        <w:t xml:space="preserve"> 0.8 credence that it is a bad thing to produce new people, and </w:t>
      </w:r>
      <w:r w:rsidRPr="00166CFF">
        <w:rPr>
          <w:rStyle w:val="TitleChar"/>
        </w:rPr>
        <w:t>0.2</w:t>
      </w:r>
      <w:r w:rsidRPr="00166CFF">
        <w:rPr>
          <w:sz w:val="14"/>
        </w:rPr>
        <w:t xml:space="preserve"> </w:t>
      </w:r>
      <w:r w:rsidRPr="00166CFF">
        <w:rPr>
          <w:rStyle w:val="TitleChar"/>
        </w:rPr>
        <w:t>certain that it’s a good thing to produce new people</w:t>
      </w:r>
      <w:r w:rsidRPr="00166CFF">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rPr>
        <w:t>credences</w:t>
      </w:r>
      <w:proofErr w:type="spellEnd"/>
      <w:r w:rsidRPr="00166CFF">
        <w:rPr>
          <w:sz w:val="14"/>
        </w:rPr>
        <w:t>, the expected benefit of letting the human race go extinct now would be (.8-.2)×(2×10^14) = 1.2×(10^14). Suppose that,</w:t>
      </w:r>
      <w:r w:rsidRPr="00166CFF">
        <w:rPr>
          <w:rStyle w:val="TitleChar"/>
        </w:rPr>
        <w:t xml:space="preserve"> </w:t>
      </w:r>
      <w:r w:rsidRPr="00973948">
        <w:rPr>
          <w:rStyle w:val="TitleChar"/>
          <w:highlight w:val="green"/>
        </w:rPr>
        <w:t>if we</w:t>
      </w:r>
      <w:r w:rsidRPr="00166CFF">
        <w:rPr>
          <w:rStyle w:val="TitleChar"/>
        </w:rPr>
        <w:t xml:space="preserve"> </w:t>
      </w:r>
      <w:r w:rsidRPr="00166CFF">
        <w:rPr>
          <w:sz w:val="14"/>
        </w:rPr>
        <w:t>let the human race continue and</w:t>
      </w:r>
      <w:r w:rsidRPr="00166CFF">
        <w:rPr>
          <w:rStyle w:val="TitleChar"/>
        </w:rPr>
        <w:t xml:space="preserve"> </w:t>
      </w:r>
      <w:r w:rsidRPr="00973948">
        <w:rPr>
          <w:rStyle w:val="TitleChar"/>
          <w:highlight w:val="green"/>
        </w:rPr>
        <w:t>did research</w:t>
      </w:r>
      <w:r w:rsidRPr="00166CFF">
        <w:rPr>
          <w:rStyle w:val="TitleChar"/>
        </w:rPr>
        <w:t xml:space="preserve"> for 300 years, </w:t>
      </w:r>
      <w:r w:rsidRPr="00973948">
        <w:rPr>
          <w:rStyle w:val="TitleChar"/>
          <w:highlight w:val="green"/>
        </w:rPr>
        <w:t xml:space="preserve">we would know for certain whether or not </w:t>
      </w:r>
      <w:r w:rsidRPr="00166CFF">
        <w:rPr>
          <w:rStyle w:val="TitleChar"/>
        </w:rPr>
        <w:t xml:space="preserve">additional </w:t>
      </w:r>
      <w:r w:rsidRPr="00973948">
        <w:rPr>
          <w:rStyle w:val="TitleChar"/>
          <w:highlight w:val="green"/>
        </w:rPr>
        <w:t>people</w:t>
      </w:r>
      <w:r w:rsidRPr="00166CFF">
        <w:rPr>
          <w:rStyle w:val="TitleChar"/>
        </w:rPr>
        <w:t xml:space="preserve"> are of </w:t>
      </w:r>
      <w:r w:rsidRPr="00973948">
        <w:rPr>
          <w:rStyle w:val="TitleChar"/>
          <w:highlight w:val="green"/>
        </w:rPr>
        <w:t>positive</w:t>
      </w:r>
      <w:r w:rsidRPr="00166CFF">
        <w:rPr>
          <w:sz w:val="14"/>
        </w:rPr>
        <w:t xml:space="preserve"> or negative </w:t>
      </w:r>
      <w:r w:rsidRPr="00166CFF">
        <w:rPr>
          <w:rStyle w:val="TitleChar"/>
        </w:rPr>
        <w:t>value</w:t>
      </w:r>
      <w:r w:rsidRPr="00166CFF">
        <w:rPr>
          <w:sz w:val="14"/>
        </w:rPr>
        <w:t xml:space="preserve">. If so, then with the </w:t>
      </w:r>
      <w:proofErr w:type="spellStart"/>
      <w:r w:rsidRPr="00166CFF">
        <w:rPr>
          <w:sz w:val="14"/>
        </w:rPr>
        <w:t>credences</w:t>
      </w:r>
      <w:proofErr w:type="spellEnd"/>
      <w:r w:rsidRPr="00166CFF">
        <w:rPr>
          <w:sz w:val="14"/>
        </w:rPr>
        <w:t xml:space="preserve"> above we should think it 80% likely that we will find out that it is a bad thing to produce new people, and 20% likely that we will find out that it’s a good thing to produce new people. So there’s an 80% chance of a loss of 3×(10^10) (because </w:t>
      </w:r>
      <w:r w:rsidRPr="00166CFF">
        <w:rPr>
          <w:sz w:val="14"/>
        </w:rPr>
        <w:lastRenderedPageBreak/>
        <w:t xml:space="preserve">of the delay of letting the human race go extinct), the expected value of which is 2.4×(10^10). But </w:t>
      </w:r>
      <w:r w:rsidRPr="00166CFF">
        <w:rPr>
          <w:rStyle w:val="TitleChar"/>
        </w:rPr>
        <w:t>there’s</w:t>
      </w:r>
      <w:r w:rsidRPr="00166CFF">
        <w:rPr>
          <w:sz w:val="14"/>
        </w:rPr>
        <w:t xml:space="preserve"> also </w:t>
      </w:r>
      <w:r w:rsidRPr="00166CFF">
        <w:rPr>
          <w:rStyle w:val="TitleChar"/>
        </w:rPr>
        <w:t>a 20% chance of a gain of 2×(10^14),</w:t>
      </w:r>
      <w:r w:rsidRPr="00166CFF">
        <w:rPr>
          <w:sz w:val="14"/>
        </w:rPr>
        <w:t xml:space="preserve"> </w:t>
      </w:r>
      <w:r w:rsidRPr="00166CFF">
        <w:rPr>
          <w:rStyle w:val="TitleChar"/>
        </w:rPr>
        <w:t>the expected value of which is 4×(10^13).</w:t>
      </w:r>
      <w:r w:rsidRPr="00166CFF">
        <w:rPr>
          <w:sz w:val="14"/>
        </w:rPr>
        <w:t xml:space="preserve"> That is, </w:t>
      </w:r>
      <w:r w:rsidRPr="00166CFF">
        <w:rPr>
          <w:rStyle w:val="TitleChar"/>
        </w:rPr>
        <w:t xml:space="preserve">in expected value terms, </w:t>
      </w:r>
      <w:r w:rsidRPr="00973948">
        <w:rPr>
          <w:rStyle w:val="TitleChar"/>
          <w:highlight w:val="green"/>
        </w:rPr>
        <w:t>the cost of waiting</w:t>
      </w:r>
      <w:r w:rsidRPr="00166CFF">
        <w:rPr>
          <w:rStyle w:val="TitleChar"/>
        </w:rPr>
        <w:t xml:space="preserve"> </w:t>
      </w:r>
      <w:r w:rsidRPr="00166CFF">
        <w:rPr>
          <w:sz w:val="14"/>
        </w:rPr>
        <w:t>for a few hundred years</w:t>
      </w:r>
      <w:r w:rsidRPr="00166CFF">
        <w:rPr>
          <w:rStyle w:val="TitleChar"/>
        </w:rPr>
        <w:t xml:space="preserve"> </w:t>
      </w:r>
      <w:r w:rsidRPr="00973948">
        <w:rPr>
          <w:rStyle w:val="TitleChar"/>
          <w:highlight w:val="green"/>
        </w:rPr>
        <w:t xml:space="preserve">is </w:t>
      </w:r>
      <w:r w:rsidRPr="00166CFF">
        <w:rPr>
          <w:rStyle w:val="TitleChar"/>
        </w:rPr>
        <w:t xml:space="preserve">vanishingly </w:t>
      </w:r>
      <w:r w:rsidRPr="00973948">
        <w:rPr>
          <w:rStyle w:val="TitleChar"/>
          <w:highlight w:val="green"/>
        </w:rPr>
        <w:t>small compared with</w:t>
      </w:r>
      <w:r w:rsidRPr="00166CFF">
        <w:rPr>
          <w:rStyle w:val="TitleChar"/>
        </w:rPr>
        <w:t xml:space="preserve"> </w:t>
      </w:r>
      <w:r w:rsidRPr="00166CFF">
        <w:rPr>
          <w:sz w:val="14"/>
        </w:rPr>
        <w:t>the benefit of</w:t>
      </w:r>
      <w:r w:rsidRPr="00166CFF">
        <w:rPr>
          <w:rStyle w:val="TitleChar"/>
        </w:rPr>
        <w:t xml:space="preserve"> </w:t>
      </w:r>
      <w:r w:rsidRPr="00973948">
        <w:rPr>
          <w:rStyle w:val="TitleChar"/>
          <w:highlight w:val="green"/>
        </w:rPr>
        <w:t xml:space="preserve">keeping </w:t>
      </w:r>
      <w:r w:rsidRPr="00166CFF">
        <w:rPr>
          <w:rStyle w:val="TitleChar"/>
        </w:rPr>
        <w:t xml:space="preserve">one’s </w:t>
      </w:r>
      <w:r w:rsidRPr="00973948">
        <w:rPr>
          <w:rStyle w:val="TitleChar"/>
          <w:highlight w:val="green"/>
        </w:rPr>
        <w:t>options open</w:t>
      </w:r>
      <w:r w:rsidRPr="00166CFF">
        <w:rPr>
          <w:rStyle w:val="TitleChar"/>
        </w:rPr>
        <w:t xml:space="preserve"> </w:t>
      </w:r>
      <w:r w:rsidRPr="00166CFF">
        <w:rPr>
          <w:sz w:val="14"/>
        </w:rPr>
        <w:t>while one gains new information.</w:t>
      </w:r>
    </w:p>
    <w:p w14:paraId="7CC2A829" w14:textId="45EB48E2" w:rsidR="00E73762" w:rsidRDefault="00E73762" w:rsidP="00731A14">
      <w:pPr>
        <w:pStyle w:val="Heading4"/>
      </w:pPr>
      <w:r>
        <w:t xml:space="preserve">5] Consequentialism true – </w:t>
      </w:r>
    </w:p>
    <w:p w14:paraId="52BA2F58" w14:textId="77777777" w:rsidR="00E73762" w:rsidRDefault="00E73762" w:rsidP="00E73762">
      <w:r>
        <w:t>A] No intent-foresight distinction – when I foresee something it enters into my intention</w:t>
      </w:r>
    </w:p>
    <w:p w14:paraId="4BB725F3" w14:textId="77777777" w:rsidR="00E73762" w:rsidRDefault="00E73762" w:rsidP="00E73762">
      <w:r>
        <w:t>B] No act-omission distinction – omitting is just choosing not to take any other action</w:t>
      </w:r>
    </w:p>
    <w:p w14:paraId="4C37B318" w14:textId="77777777" w:rsidR="00E73762" w:rsidRDefault="00E73762" w:rsidP="00E73762">
      <w:r>
        <w:t>C] Necessary enablers – If I ought to mow the lawn, then I ought to turn on the lawnmower. The consequence of that action is being able to mow to lawn</w:t>
      </w:r>
    </w:p>
    <w:p w14:paraId="0FDE7511" w14:textId="77777777" w:rsidR="00E73762" w:rsidRPr="001029C2" w:rsidRDefault="00E73762" w:rsidP="00E73762">
      <w:r>
        <w:t>D] You can only evaluate if you’ve achieved their FW by looking at the consequences of it</w:t>
      </w:r>
    </w:p>
    <w:p w14:paraId="471159D7" w14:textId="77777777" w:rsidR="00E73762" w:rsidRDefault="00E73762" w:rsidP="00E73762">
      <w:pPr>
        <w:pStyle w:val="Heading3"/>
      </w:pPr>
      <w:proofErr w:type="spellStart"/>
      <w:r>
        <w:lastRenderedPageBreak/>
        <w:t>Underview</w:t>
      </w:r>
      <w:proofErr w:type="spellEnd"/>
    </w:p>
    <w:p w14:paraId="3E1D3862" w14:textId="77777777" w:rsidR="00E73762" w:rsidRPr="004B0443" w:rsidRDefault="00E73762" w:rsidP="00E73762">
      <w:pPr>
        <w:pStyle w:val="Heading4"/>
        <w:rPr>
          <w:rFonts w:cs="Calibri"/>
        </w:rPr>
      </w:pPr>
      <w:r w:rsidRPr="004B0443">
        <w:rPr>
          <w:rFonts w:asciiTheme="minorHAnsi" w:hAnsiTheme="minorHAnsi" w:cstheme="minorHAnsi"/>
        </w:rPr>
        <w:t>1</w:t>
      </w:r>
      <w:r>
        <w:rPr>
          <w:rFonts w:asciiTheme="minorHAnsi" w:hAnsiTheme="minorHAnsi" w:cstheme="minorHAnsi"/>
        </w:rPr>
        <w:t>]</w:t>
      </w:r>
      <w:r w:rsidRPr="004B0443">
        <w:rPr>
          <w:rFonts w:cs="Calibri"/>
          <w:szCs w:val="26"/>
        </w:rPr>
        <w:t xml:space="preserve"> 1AR theory is legit and the highest layer – anything else means </w:t>
      </w:r>
      <w:r w:rsidRPr="004B0443">
        <w:rPr>
          <w:rFonts w:cs="Calibri"/>
          <w:szCs w:val="26"/>
          <w:u w:val="single"/>
        </w:rPr>
        <w:t xml:space="preserve">infinite abuse </w:t>
      </w:r>
      <w:r w:rsidRPr="004B0443">
        <w:rPr>
          <w:rFonts w:cs="Calibri"/>
        </w:rPr>
        <w:t xml:space="preserve">– drop the debater – 1AR is </w:t>
      </w:r>
      <w:r w:rsidRPr="004B0443">
        <w:rPr>
          <w:rFonts w:cs="Calibri"/>
          <w:u w:val="single"/>
        </w:rPr>
        <w:t>too short</w:t>
      </w:r>
      <w:r w:rsidRPr="004B0443">
        <w:rPr>
          <w:rFonts w:cs="Calibri"/>
        </w:rPr>
        <w:t xml:space="preserve"> to make up for the time trade-off – no RVIs – 6 min 2NR means they can </w:t>
      </w:r>
      <w:r w:rsidRPr="004B0443">
        <w:rPr>
          <w:rFonts w:cs="Calibri"/>
          <w:u w:val="single"/>
        </w:rPr>
        <w:t>brute force</w:t>
      </w:r>
      <w:r w:rsidRPr="004B0443">
        <w:rPr>
          <w:rFonts w:cs="Calibri"/>
        </w:rPr>
        <w:t xml:space="preserve"> me every time – competing </w:t>
      </w:r>
      <w:proofErr w:type="spellStart"/>
      <w:r w:rsidRPr="004B0443">
        <w:rPr>
          <w:rFonts w:cs="Calibri"/>
        </w:rPr>
        <w:t>interps</w:t>
      </w:r>
      <w:proofErr w:type="spellEnd"/>
      <w:r w:rsidRPr="004B0443">
        <w:rPr>
          <w:rFonts w:cs="Calibri"/>
        </w:rPr>
        <w:t xml:space="preserve"> – </w:t>
      </w:r>
      <w:r w:rsidRPr="004B0443">
        <w:rPr>
          <w:rFonts w:asciiTheme="minorHAnsi" w:hAnsiTheme="minorHAnsi" w:cstheme="minorHAnsi"/>
        </w:rPr>
        <w:t xml:space="preserve">reasonability narrows the theory debate to one issue of </w:t>
      </w:r>
      <w:proofErr w:type="spellStart"/>
      <w:r w:rsidRPr="004B0443">
        <w:rPr>
          <w:rFonts w:asciiTheme="minorHAnsi" w:hAnsiTheme="minorHAnsi" w:cstheme="minorHAnsi"/>
        </w:rPr>
        <w:t>brightline</w:t>
      </w:r>
      <w:proofErr w:type="spellEnd"/>
      <w:r w:rsidRPr="004B0443">
        <w:rPr>
          <w:rFonts w:asciiTheme="minorHAnsi" w:hAnsiTheme="minorHAnsi" w:cstheme="minorHAnsi"/>
        </w:rPr>
        <w:t>, making it easy for the Neg to collapse to the issue in the long 2NR – 1AR theory is the highest layer – the NC has 7 minutes to be abusive and 6 minutes to leverage the abuse against 1A theory in the 2N, making checking abuse lexically impossible</w:t>
      </w:r>
    </w:p>
    <w:p w14:paraId="7C23021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7376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717A"/>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A14"/>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126D"/>
    <w:rsid w:val="00DA1C92"/>
    <w:rsid w:val="00DA25D4"/>
    <w:rsid w:val="00DA6538"/>
    <w:rsid w:val="00E03DAF"/>
    <w:rsid w:val="00E15E75"/>
    <w:rsid w:val="00E5262C"/>
    <w:rsid w:val="00E7376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686BB"/>
  <w15:chartTrackingRefBased/>
  <w15:docId w15:val="{00BF6785-B956-46F3-8ABE-01977CB1C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3DAF"/>
    <w:rPr>
      <w:rFonts w:ascii="Calibri" w:hAnsi="Calibri"/>
    </w:rPr>
  </w:style>
  <w:style w:type="paragraph" w:styleId="Heading1">
    <w:name w:val="heading 1"/>
    <w:aliases w:val="Pocket"/>
    <w:basedOn w:val="Normal"/>
    <w:next w:val="Normal"/>
    <w:link w:val="Heading1Char"/>
    <w:qFormat/>
    <w:rsid w:val="00E03D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03DA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03DA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E03DA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03D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3DAF"/>
  </w:style>
  <w:style w:type="character" w:customStyle="1" w:styleId="Heading1Char">
    <w:name w:val="Heading 1 Char"/>
    <w:aliases w:val="Pocket Char"/>
    <w:basedOn w:val="DefaultParagraphFont"/>
    <w:link w:val="Heading1"/>
    <w:rsid w:val="00E03DA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03DA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03DAF"/>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E03DA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E03DA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03DAF"/>
    <w:rPr>
      <w:b/>
      <w:bCs/>
      <w:sz w:val="26"/>
      <w:u w:val="none"/>
    </w:rPr>
  </w:style>
  <w:style w:type="character" w:customStyle="1" w:styleId="TitleChar">
    <w:name w:val="Title Char"/>
    <w:basedOn w:val="DefaultParagraphFont"/>
    <w:link w:val="Title"/>
    <w:uiPriority w:val="1"/>
    <w:qFormat/>
    <w:rsid w:val="00E73762"/>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E03DAF"/>
    <w:rPr>
      <w:color w:val="auto"/>
      <w:u w:val="none"/>
    </w:rPr>
  </w:style>
  <w:style w:type="character" w:styleId="FollowedHyperlink">
    <w:name w:val="FollowedHyperlink"/>
    <w:basedOn w:val="DefaultParagraphFont"/>
    <w:uiPriority w:val="99"/>
    <w:semiHidden/>
    <w:unhideWhenUsed/>
    <w:rsid w:val="00E03DAF"/>
    <w:rPr>
      <w:color w:val="auto"/>
      <w:u w:val="none"/>
    </w:rPr>
  </w:style>
  <w:style w:type="paragraph" w:customStyle="1" w:styleId="textbold">
    <w:name w:val="text bold"/>
    <w:basedOn w:val="Normal"/>
    <w:link w:val="Emphasis"/>
    <w:uiPriority w:val="7"/>
    <w:qFormat/>
    <w:rsid w:val="00E73762"/>
    <w:pPr>
      <w:ind w:left="720"/>
      <w:jc w:val="both"/>
    </w:pPr>
    <w:rPr>
      <w:b/>
      <w:iCs/>
      <w:u w:val="single"/>
    </w:rPr>
  </w:style>
  <w:style w:type="paragraph" w:styleId="Title">
    <w:name w:val="Title"/>
    <w:basedOn w:val="Normal"/>
    <w:link w:val="TitleChar"/>
    <w:uiPriority w:val="1"/>
    <w:qFormat/>
    <w:rsid w:val="00731A14"/>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731A14"/>
    <w:rPr>
      <w:rFonts w:asciiTheme="majorHAnsi" w:eastAsiaTheme="majorEastAsia" w:hAnsiTheme="majorHAnsi" w:cstheme="majorBidi"/>
      <w:spacing w:val="-10"/>
      <w:kern w:val="28"/>
      <w:sz w:val="56"/>
      <w:szCs w:val="56"/>
    </w:rPr>
  </w:style>
  <w:style w:type="character" w:customStyle="1" w:styleId="StyleUnderline">
    <w:name w:val="Style Underline"/>
    <w:aliases w:val="Underline"/>
    <w:basedOn w:val="DefaultParagraphFont"/>
    <w:uiPriority w:val="6"/>
    <w:qFormat/>
    <w:rsid w:val="00E03DAF"/>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oi.org/10.1093/jlb/lsy022"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superbug-fungus-global-health-threat-600-us-infected/story?id=62297532" TargetMode="External"/><Relationship Id="rId5" Type="http://schemas.openxmlformats.org/officeDocument/2006/relationships/webSettings" Target="webSettings.xml"/><Relationship Id="rId15" Type="http://schemas.openxmlformats.org/officeDocument/2006/relationships/hyperlink" Target="https://www.the-american-interest.com/2017/01/12/superbug-pandemics-and-how-to-prevent-them/" TargetMode="External"/><Relationship Id="rId10" Type="http://schemas.openxmlformats.org/officeDocument/2006/relationships/hyperlink" Target="https://abcnews.go.com/Politics/amal-clooney-angelina-jolie-speak-us-weighed-vetoing/story?id=62574726"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23</Pages>
  <Words>18537</Words>
  <Characters>105661</Characters>
  <Application>Microsoft Office Word</Application>
  <DocSecurity>0</DocSecurity>
  <Lines>880</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2</cp:revision>
  <dcterms:created xsi:type="dcterms:W3CDTF">2021-09-10T23:05:00Z</dcterms:created>
  <dcterms:modified xsi:type="dcterms:W3CDTF">2021-09-11T00:37:00Z</dcterms:modified>
</cp:coreProperties>
</file>