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C58B7" w14:textId="451A139B" w:rsidR="00F24554" w:rsidRDefault="00F24554" w:rsidP="00F24554">
      <w:pPr>
        <w:pStyle w:val="Heading1"/>
      </w:pPr>
      <w:r>
        <w:t>1AR</w:t>
      </w:r>
    </w:p>
    <w:p w14:paraId="146EF89A" w14:textId="4F15BF6A" w:rsidR="00F24554" w:rsidRDefault="00F24554" w:rsidP="00F24554">
      <w:pPr>
        <w:pStyle w:val="Heading4"/>
      </w:pPr>
      <w:r>
        <w:t>Zizek is transphobic as fuck – indepednet voter</w:t>
      </w:r>
    </w:p>
    <w:p w14:paraId="6C9CCA46" w14:textId="77777777" w:rsidR="00F24554" w:rsidRDefault="00F24554" w:rsidP="00F24554">
      <w:pPr>
        <w:pBdr>
          <w:top w:val="single" w:sz="24" w:space="1" w:color="auto"/>
          <w:left w:val="single" w:sz="24" w:space="4" w:color="auto"/>
          <w:bottom w:val="single" w:sz="24" w:space="1" w:color="auto"/>
          <w:right w:val="single" w:sz="24" w:space="4" w:color="auto"/>
        </w:pBdr>
      </w:pPr>
      <w:r w:rsidRPr="00670C45">
        <w:rPr>
          <w:rStyle w:val="Style13ptBold"/>
        </w:rPr>
        <w:t>Nelson, 15</w:t>
      </w:r>
      <w:r>
        <w:t xml:space="preserve"> [Maggie, author, professor at Wesleyan, “</w:t>
      </w:r>
      <w:r w:rsidRPr="00670C45">
        <w:rPr>
          <w:i/>
        </w:rPr>
        <w:t>The Argonauts,</w:t>
      </w:r>
      <w:r>
        <w:t>” pg. 131-2, //MW]</w:t>
      </w:r>
    </w:p>
    <w:p w14:paraId="5608DAD6" w14:textId="77777777" w:rsidR="00F24554" w:rsidRPr="00F20E81" w:rsidRDefault="00F24554" w:rsidP="00F24554">
      <w:pPr>
        <w:pBdr>
          <w:top w:val="single" w:sz="24" w:space="1" w:color="auto"/>
          <w:left w:val="single" w:sz="24" w:space="4" w:color="auto"/>
          <w:bottom w:val="single" w:sz="24" w:space="1" w:color="auto"/>
          <w:right w:val="single" w:sz="24" w:space="4" w:color="auto"/>
        </w:pBdr>
        <w:rPr>
          <w:b/>
          <w:iCs/>
          <w:sz w:val="28"/>
          <w:u w:val="single"/>
        </w:rPr>
      </w:pPr>
      <w:r w:rsidRPr="00F24554">
        <w:rPr>
          <w:szCs w:val="15"/>
        </w:rPr>
        <w:t xml:space="preserve">For a more disorienting take on the topic, I recommend </w:t>
      </w:r>
      <w:r w:rsidRPr="00F24554">
        <w:rPr>
          <w:rStyle w:val="Emphasis"/>
        </w:rPr>
        <w:t>Jean Baudrillard’s “The Final Solution</w:t>
      </w:r>
      <w:r w:rsidRPr="00F24554">
        <w:rPr>
          <w:rStyle w:val="StyleUnderline"/>
          <w:sz w:val="15"/>
          <w:szCs w:val="15"/>
        </w:rPr>
        <w:t>,”</w:t>
      </w:r>
      <w:r w:rsidRPr="00F24554">
        <w:rPr>
          <w:szCs w:val="15"/>
        </w:rPr>
        <w:t xml:space="preserve"> in which Baudrillard </w:t>
      </w:r>
      <w:r w:rsidRPr="00F24554">
        <w:rPr>
          <w:rStyle w:val="Emphasis"/>
        </w:rPr>
        <w:t>argues that assisted forms of reproduction (donor insemination, surrogacy</w:t>
      </w:r>
      <w:r w:rsidRPr="00F24554">
        <w:rPr>
          <w:szCs w:val="15"/>
        </w:rPr>
        <w:t xml:space="preserve">, IVF, etc.), </w:t>
      </w:r>
      <w:r w:rsidRPr="00F24554">
        <w:rPr>
          <w:rStyle w:val="Emphasis"/>
        </w:rPr>
        <w:t>along with the use of contraception, herald the suicide of our species, insofar as they detach reproduction from sex,</w:t>
      </w:r>
      <w:r w:rsidRPr="00F24554">
        <w:rPr>
          <w:szCs w:val="15"/>
        </w:rPr>
        <w:t xml:space="preserve"> thus </w:t>
      </w:r>
      <w:r w:rsidRPr="00F24554">
        <w:rPr>
          <w:rStyle w:val="Emphasis"/>
        </w:rPr>
        <w:t>turning us from “mortal, sexed beings” into clone-like messengers of an impossible immortality. So-called artificial insemination, Baudrillard argues, is linked with “the abolition of everything within us that is human</w:t>
      </w:r>
      <w:r w:rsidRPr="00F24554">
        <w:rPr>
          <w:rStyle w:val="StyleUnderline"/>
          <w:sz w:val="15"/>
          <w:szCs w:val="15"/>
        </w:rPr>
        <w:t>,</w:t>
      </w:r>
      <w:r w:rsidRPr="00F24554">
        <w:rPr>
          <w:szCs w:val="15"/>
        </w:rPr>
        <w:t xml:space="preserve"> all too human: </w:t>
      </w:r>
      <w:r w:rsidRPr="00F24554">
        <w:rPr>
          <w:rStyle w:val="Emphasis"/>
        </w:rPr>
        <w:t>our desires</w:t>
      </w:r>
      <w:r w:rsidRPr="00F24554">
        <w:rPr>
          <w:szCs w:val="15"/>
        </w:rPr>
        <w:t xml:space="preserve">, our deficiencies, our neuroses, our dreams, our disabilities, our viruses, our lunacies, </w:t>
      </w:r>
      <w:r w:rsidRPr="00F24554">
        <w:rPr>
          <w:rStyle w:val="Emphasis"/>
        </w:rPr>
        <w:t>our unconscious and even our sexuality—all the features which make us specific living beings</w:t>
      </w:r>
      <w:r w:rsidRPr="00F24554">
        <w:rPr>
          <w:rStyle w:val="Emphasis"/>
          <w:sz w:val="15"/>
          <w:szCs w:val="15"/>
        </w:rPr>
        <w:t xml:space="preserve">. </w:t>
      </w:r>
      <w:r w:rsidRPr="00F24554">
        <w:rPr>
          <w:szCs w:val="15"/>
        </w:rPr>
        <w:t xml:space="preserve">Honestly </w:t>
      </w:r>
      <w:r w:rsidRPr="00F24554">
        <w:rPr>
          <w:rStyle w:val="Emphasis"/>
        </w:rPr>
        <w:t>I find it more embarrassing than enraging to read Baudrillard</w:t>
      </w:r>
      <w:r w:rsidRPr="00F24554">
        <w:rPr>
          <w:szCs w:val="15"/>
        </w:rPr>
        <w:t xml:space="preserve">, Žižek, Badiou, </w:t>
      </w:r>
      <w:r w:rsidRPr="00F24554">
        <w:rPr>
          <w:rStyle w:val="Emphasis"/>
        </w:rPr>
        <w:t>and other revered philosophers of the day pontificating on how we might save ourselves from the humanity-annihilating threat of the turkey baster</w:t>
      </w:r>
      <w:r w:rsidRPr="00F24554">
        <w:rPr>
          <w:rStyle w:val="StyleUnderline"/>
          <w:sz w:val="15"/>
          <w:szCs w:val="15"/>
        </w:rPr>
        <w:t xml:space="preserve"> </w:t>
      </w:r>
      <w:r w:rsidRPr="00F24554">
        <w:rPr>
          <w:szCs w:val="15"/>
        </w:rPr>
        <w:t>(which</w:t>
      </w:r>
      <w:r w:rsidRPr="00067386">
        <w:rPr>
          <w:szCs w:val="15"/>
        </w:rPr>
        <w:t xml:space="preserve"> no one uses, by the way; the preferred tool is an oral syringe) </w:t>
      </w:r>
      <w:r w:rsidRPr="00F20E81">
        <w:rPr>
          <w:rStyle w:val="Emphasis"/>
        </w:rPr>
        <w:t>in order to protect the fate of this endangered “sexed being</w:t>
      </w:r>
      <w:r w:rsidRPr="00F20E81">
        <w:rPr>
          <w:rStyle w:val="StyleUnderline"/>
          <w:sz w:val="15"/>
          <w:szCs w:val="15"/>
        </w:rPr>
        <w:t>.”</w:t>
      </w:r>
      <w:r w:rsidRPr="00F20E81">
        <w:rPr>
          <w:szCs w:val="15"/>
        </w:rPr>
        <w:t xml:space="preserve"> And </w:t>
      </w:r>
      <w:r w:rsidRPr="00F20E81">
        <w:rPr>
          <w:rStyle w:val="Emphasis"/>
        </w:rPr>
        <w:t>by sexed</w:t>
      </w:r>
      <w:r w:rsidRPr="00F20E81">
        <w:rPr>
          <w:szCs w:val="15"/>
        </w:rPr>
        <w:t xml:space="preserve">, make no mistake: </w:t>
      </w:r>
      <w:r w:rsidRPr="00F20E81">
        <w:rPr>
          <w:rStyle w:val="Emphasis"/>
        </w:rPr>
        <w:t xml:space="preserve">they mean one of two options. Here’s </w:t>
      </w:r>
      <w:r w:rsidRPr="00F24554">
        <w:rPr>
          <w:rStyle w:val="Emphasis"/>
          <w:highlight w:val="cyan"/>
        </w:rPr>
        <w:t>Žižek,</w:t>
      </w:r>
      <w:r w:rsidRPr="00F20E81">
        <w:rPr>
          <w:rStyle w:val="Emphasis"/>
        </w:rPr>
        <w:t xml:space="preserve"> </w:t>
      </w:r>
      <w:r w:rsidRPr="00067386">
        <w:rPr>
          <w:rStyle w:val="Emphasis"/>
        </w:rPr>
        <w:t>describing the type of sexuality that would fit an “evil” world</w:t>
      </w:r>
      <w:r w:rsidRPr="00067386">
        <w:rPr>
          <w:rStyle w:val="StyleUnderline"/>
          <w:sz w:val="15"/>
          <w:szCs w:val="15"/>
        </w:rPr>
        <w:t>:</w:t>
      </w:r>
      <w:r w:rsidRPr="00067386">
        <w:rPr>
          <w:szCs w:val="15"/>
        </w:rPr>
        <w:t xml:space="preserve"> “In December 2006 </w:t>
      </w:r>
      <w:r w:rsidRPr="00067386">
        <w:rPr>
          <w:rStyle w:val="Emphasis"/>
        </w:rPr>
        <w:t xml:space="preserve">the New York City authorities </w:t>
      </w:r>
      <w:r w:rsidRPr="00F20E81">
        <w:rPr>
          <w:rStyle w:val="Emphasis"/>
          <w:highlight w:val="cyan"/>
        </w:rPr>
        <w:t>declared that</w:t>
      </w:r>
      <w:r w:rsidRPr="00067386">
        <w:rPr>
          <w:rStyle w:val="Emphasis"/>
        </w:rPr>
        <w:t xml:space="preserve"> the right to chose one’s gender</w:t>
      </w:r>
      <w:r w:rsidRPr="00067386">
        <w:rPr>
          <w:szCs w:val="15"/>
        </w:rPr>
        <w:t xml:space="preserve"> (and so, if necessary, to have the sex-change operation performed) </w:t>
      </w:r>
      <w:r w:rsidRPr="00067386">
        <w:rPr>
          <w:rStyle w:val="Emphasis"/>
        </w:rPr>
        <w:t>is one of the inalienable human rights</w:t>
      </w:r>
      <w:r w:rsidRPr="00067386">
        <w:rPr>
          <w:szCs w:val="15"/>
        </w:rPr>
        <w:t>—the ultimate Difference</w:t>
      </w:r>
      <w:r w:rsidRPr="00067386">
        <w:rPr>
          <w:rStyle w:val="StyleUnderline"/>
          <w:sz w:val="15"/>
          <w:szCs w:val="15"/>
        </w:rPr>
        <w:t xml:space="preserve">, </w:t>
      </w:r>
      <w:r w:rsidRPr="00F20E81">
        <w:rPr>
          <w:rStyle w:val="Emphasis"/>
        </w:rPr>
        <w:t>the ‘transcendental’ difference that grounds the very human identity, thus turns into something open to manipulation…. ‘</w:t>
      </w:r>
      <w:r w:rsidRPr="00F20E81">
        <w:rPr>
          <w:rStyle w:val="Emphasis"/>
          <w:highlight w:val="cyan"/>
        </w:rPr>
        <w:t>Masturbathon’ is the ideal form of the sex activity of this trans-gendered subject</w:t>
      </w:r>
      <w:r w:rsidRPr="00F20E81">
        <w:rPr>
          <w:rStyle w:val="Emphasis"/>
        </w:rPr>
        <w:t xml:space="preserve">. Fatally estranged from the transcendental difference that grounds human identity, </w:t>
      </w:r>
      <w:r w:rsidRPr="00F20E81">
        <w:rPr>
          <w:rStyle w:val="Emphasis"/>
          <w:highlight w:val="cyan"/>
        </w:rPr>
        <w:t>the transgendered subject is barely human, condemned</w:t>
      </w:r>
      <w:r w:rsidRPr="00067386">
        <w:rPr>
          <w:rStyle w:val="Emphasis"/>
        </w:rPr>
        <w:t xml:space="preserve"> forever </w:t>
      </w:r>
      <w:r w:rsidRPr="00F20E81">
        <w:rPr>
          <w:rStyle w:val="Emphasis"/>
          <w:highlight w:val="cyan"/>
        </w:rPr>
        <w:t>to “idiotic masturbatory enjoyment</w:t>
      </w:r>
      <w:r w:rsidRPr="00F20E81">
        <w:rPr>
          <w:rStyle w:val="Emphasis"/>
        </w:rPr>
        <w:t>” in lieu of the “true love” that renders us human</w:t>
      </w:r>
      <w:r w:rsidRPr="00F20E81">
        <w:rPr>
          <w:rStyle w:val="StyleUnderline"/>
          <w:sz w:val="15"/>
          <w:szCs w:val="15"/>
        </w:rPr>
        <w:t>.</w:t>
      </w:r>
      <w:r w:rsidRPr="00F20E81">
        <w:rPr>
          <w:szCs w:val="15"/>
        </w:rPr>
        <w:t xml:space="preserve"> For, as </w:t>
      </w:r>
      <w:r w:rsidRPr="00F20E81">
        <w:rPr>
          <w:rStyle w:val="StyleUnderline"/>
          <w:sz w:val="15"/>
          <w:szCs w:val="15"/>
        </w:rPr>
        <w:t>Žižek holds</w:t>
      </w:r>
      <w:r w:rsidRPr="00F20E81">
        <w:rPr>
          <w:szCs w:val="15"/>
        </w:rPr>
        <w:t>—in homage to Badiou—</w:t>
      </w:r>
      <w:r w:rsidRPr="00F20E81">
        <w:rPr>
          <w:rStyle w:val="Emphasis"/>
        </w:rPr>
        <w:t>“it is love, the encounter of the Two, which ‘transubstantiates’ the idiotic masturbatory enjoyment into an event proper.” These are the voices that pass for radicality in our times. Let us leave them to their love, their event proper.</w:t>
      </w:r>
    </w:p>
    <w:p w14:paraId="69492704" w14:textId="77777777" w:rsidR="00C45E34" w:rsidRDefault="00C45E34" w:rsidP="00C45E34">
      <w:pPr>
        <w:pStyle w:val="Heading4"/>
      </w:pPr>
      <w:r>
        <w:t>Interp: If the negative debater reads an a dispo alternative, then they must specify the status of the alt in a delineated text in the 1nc.</w:t>
      </w:r>
    </w:p>
    <w:p w14:paraId="366AA928" w14:textId="77777777" w:rsidR="00C45E34" w:rsidRDefault="00C45E34" w:rsidP="00C45E34">
      <w:pPr>
        <w:pStyle w:val="Heading4"/>
      </w:pPr>
      <w:r>
        <w:t xml:space="preserve">Strat skew – I lose 7 minutes of 1nc prep, since I don’t know if I should read theory on an abusive status or respond substantively, which creates a 2:1 burden since they know but I don’t, that outweighs, they will always be ahead. </w:t>
      </w:r>
    </w:p>
    <w:p w14:paraId="34E8422B" w14:textId="77777777" w:rsidR="00C45E34" w:rsidRDefault="00C45E34" w:rsidP="00C45E34">
      <w:pPr>
        <w:pStyle w:val="Heading4"/>
      </w:pPr>
      <w:r>
        <w:t>CX doesn’t check</w:t>
      </w:r>
    </w:p>
    <w:p w14:paraId="4D3F2EE8" w14:textId="77777777" w:rsidR="00C45E34" w:rsidRDefault="00C45E34" w:rsidP="00C45E34">
      <w:pPr>
        <w:pStyle w:val="Heading4"/>
      </w:pPr>
      <w:r>
        <w:t>A] Doesn’t solve the shell</w:t>
      </w:r>
    </w:p>
    <w:p w14:paraId="0BF75878" w14:textId="77777777" w:rsidR="00C45E34" w:rsidRDefault="00C45E34" w:rsidP="00C45E34">
      <w:pPr>
        <w:pStyle w:val="Heading4"/>
      </w:pPr>
      <w:r>
        <w:t>B] Diverse paradigms means there’s no agreement on whether CX is flowed and binding</w:t>
      </w:r>
    </w:p>
    <w:p w14:paraId="2B09B36F" w14:textId="77777777" w:rsidR="00C45E34" w:rsidRPr="0080404F" w:rsidRDefault="00C45E34" w:rsidP="00C45E34">
      <w:pPr>
        <w:pStyle w:val="Heading4"/>
      </w:pPr>
      <w:r>
        <w:t xml:space="preserve">C] Accessibility – Novices and people with disabilities can forget or run out of time during CX, which is an independent voter – A] accessibility is a gateway issue, no debate without debaters  B] Sets a precedent for making debate more navigable for disabled bodies. </w:t>
      </w:r>
    </w:p>
    <w:p w14:paraId="2E3579E0" w14:textId="77777777" w:rsidR="00C45E34" w:rsidRDefault="00C45E34" w:rsidP="00C45E34">
      <w:pPr>
        <w:pStyle w:val="Heading2"/>
        <w:rPr>
          <w:rFonts w:asciiTheme="minorHAnsi" w:hAnsiTheme="minorHAnsi" w:cstheme="minorHAnsi"/>
        </w:rPr>
      </w:pPr>
    </w:p>
    <w:p w14:paraId="050F5AE9" w14:textId="77777777" w:rsidR="00C45E34" w:rsidRPr="00C65439" w:rsidRDefault="00C45E34" w:rsidP="00C45E34">
      <w:pPr>
        <w:pStyle w:val="Heading4"/>
      </w:pPr>
    </w:p>
    <w:p w14:paraId="7EF73442" w14:textId="77777777" w:rsidR="00F24554" w:rsidRPr="00F24554" w:rsidRDefault="00F24554" w:rsidP="00F24554"/>
    <w:p w14:paraId="53AC92DA" w14:textId="48141297" w:rsidR="00F24554" w:rsidRPr="00F24554" w:rsidRDefault="00F24554" w:rsidP="00F24554">
      <w:pPr>
        <w:pStyle w:val="Heading1"/>
      </w:pPr>
      <w:r>
        <w:t>1AC</w:t>
      </w:r>
    </w:p>
    <w:p w14:paraId="66AF6BDD" w14:textId="19331794" w:rsidR="00973E7C" w:rsidRPr="00681E5E" w:rsidRDefault="00973E7C" w:rsidP="00973E7C">
      <w:pPr>
        <w:pStyle w:val="Heading3"/>
        <w:rPr>
          <w:rFonts w:asciiTheme="minorHAnsi" w:hAnsiTheme="minorHAnsi" w:cstheme="minorHAnsi"/>
        </w:rPr>
      </w:pPr>
      <w:r w:rsidRPr="00681E5E">
        <w:rPr>
          <w:rFonts w:asciiTheme="minorHAnsi" w:hAnsiTheme="minorHAnsi" w:cstheme="minorHAnsi"/>
        </w:rPr>
        <w:t>Part 1 is Racial Capitalism</w:t>
      </w:r>
    </w:p>
    <w:p w14:paraId="72C9F4B8" w14:textId="6B583DEB" w:rsidR="00973E7C" w:rsidRPr="00681E5E" w:rsidRDefault="00973E7C" w:rsidP="00973E7C">
      <w:pPr>
        <w:pStyle w:val="Heading4"/>
        <w:rPr>
          <w:rFonts w:asciiTheme="minorHAnsi" w:hAnsiTheme="minorHAnsi" w:cstheme="minorHAnsi"/>
        </w:rPr>
      </w:pPr>
      <w:r w:rsidRPr="00681E5E">
        <w:rPr>
          <w:rFonts w:asciiTheme="minorHAnsi" w:hAnsiTheme="minorHAnsi" w:cstheme="minorHAnsi"/>
        </w:rPr>
        <w:t xml:space="preserve">All Capitalism is </w:t>
      </w:r>
      <w:r w:rsidRPr="00681E5E">
        <w:rPr>
          <w:rFonts w:asciiTheme="minorHAnsi" w:hAnsiTheme="minorHAnsi" w:cstheme="minorHAnsi"/>
          <w:u w:val="single"/>
        </w:rPr>
        <w:t>Racial Capitalism</w:t>
      </w:r>
      <w:r w:rsidRPr="00681E5E">
        <w:rPr>
          <w:rFonts w:asciiTheme="minorHAnsi" w:hAnsiTheme="minorHAnsi" w:cstheme="minorHAnsi"/>
        </w:rPr>
        <w:t xml:space="preserve"> – the space commercialization cannot sustain itself without </w:t>
      </w:r>
      <w:r w:rsidRPr="00681E5E">
        <w:rPr>
          <w:rFonts w:asciiTheme="minorHAnsi" w:hAnsiTheme="minorHAnsi" w:cstheme="minorHAnsi"/>
          <w:u w:val="single"/>
        </w:rPr>
        <w:t>disposable populations</w:t>
      </w:r>
      <w:r w:rsidRPr="00681E5E">
        <w:rPr>
          <w:rFonts w:asciiTheme="minorHAnsi" w:hAnsiTheme="minorHAnsi" w:cstheme="minorHAnsi"/>
        </w:rPr>
        <w:t xml:space="preserve"> which is a priori unjust</w:t>
      </w:r>
    </w:p>
    <w:p w14:paraId="48BE2537" w14:textId="77777777" w:rsidR="00973E7C" w:rsidRPr="00681E5E" w:rsidRDefault="00973E7C" w:rsidP="00973E7C">
      <w:pPr>
        <w:rPr>
          <w:rFonts w:asciiTheme="minorHAnsi" w:hAnsiTheme="minorHAnsi" w:cstheme="minorHAnsi"/>
        </w:rPr>
      </w:pPr>
      <w:r w:rsidRPr="00681E5E">
        <w:rPr>
          <w:rStyle w:val="Style13ptBold"/>
          <w:rFonts w:asciiTheme="minorHAnsi" w:hAnsiTheme="minorHAnsi" w:cstheme="minorHAnsi"/>
        </w:rPr>
        <w:t>Burden-Stelly 20</w:t>
      </w:r>
      <w:r w:rsidRPr="00681E5E">
        <w:rPr>
          <w:rFonts w:asciiTheme="minorHAnsi" w:hAnsiTheme="minorHAnsi" w:cstheme="minorHAnsi"/>
        </w:rPr>
        <w:t xml:space="preserve"> [Bracketed for women to womxn. Footnote 14 is inserted below the paragraph it’s cited in, other footnotes excluded for readability. Charisse Burden-Stelly (Visiting Scholar in the Race and Capitalism Project at the University of Chicago. She is currently an African-American Assistant Professor of Africana Studies and Political Science at Carleton College). “Modern U.S. Racial Capitalism: Some Theoretical Insights”. The Monthly Review, Volume 72, Number 3. 7/1/20. Accessed 11/3/21. </w:t>
      </w:r>
      <w:hyperlink r:id="rId6" w:history="1">
        <w:r w:rsidRPr="00681E5E">
          <w:rPr>
            <w:rStyle w:val="Hyperlink"/>
            <w:rFonts w:asciiTheme="minorHAnsi" w:hAnsiTheme="minorHAnsi" w:cstheme="minorHAnsi"/>
          </w:rPr>
          <w:t>https://monthlyreview.org/2020/07/01/modern-u-s-racial-capitalism/</w:t>
        </w:r>
      </w:hyperlink>
      <w:r w:rsidRPr="00681E5E">
        <w:rPr>
          <w:rFonts w:asciiTheme="minorHAnsi" w:hAnsiTheme="minorHAnsi" w:cstheme="minorHAnsi"/>
        </w:rPr>
        <w:t xml:space="preserve"> //Xu]</w:t>
      </w:r>
    </w:p>
    <w:p w14:paraId="41A677E3" w14:textId="77777777" w:rsidR="00973E7C" w:rsidRPr="00681E5E" w:rsidRDefault="00973E7C" w:rsidP="00973E7C">
      <w:pPr>
        <w:rPr>
          <w:rFonts w:asciiTheme="minorHAnsi" w:hAnsiTheme="minorHAnsi" w:cstheme="minorHAnsi"/>
          <w:sz w:val="10"/>
        </w:rPr>
      </w:pPr>
      <w:r w:rsidRPr="00681E5E">
        <w:rPr>
          <w:rStyle w:val="Emphasis"/>
          <w:rFonts w:asciiTheme="minorHAnsi" w:hAnsiTheme="minorHAnsi" w:cstheme="minorHAnsi"/>
        </w:rPr>
        <w:t xml:space="preserve">Drawing on the intellectual production of twentieth-century Black anticapitalists, </w:t>
      </w:r>
      <w:r w:rsidRPr="00681E5E">
        <w:rPr>
          <w:rStyle w:val="Emphasis"/>
          <w:rFonts w:asciiTheme="minorHAnsi" w:hAnsiTheme="minorHAnsi" w:cstheme="minorHAnsi"/>
          <w:highlight w:val="green"/>
        </w:rPr>
        <w:t>I theorize</w:t>
      </w:r>
      <w:r w:rsidRPr="00681E5E">
        <w:rPr>
          <w:rStyle w:val="Emphasis"/>
          <w:rFonts w:asciiTheme="minorHAnsi" w:hAnsiTheme="minorHAnsi" w:cstheme="minorHAnsi"/>
        </w:rPr>
        <w:t xml:space="preserve"> modern U.S. </w:t>
      </w:r>
      <w:r w:rsidRPr="00681E5E">
        <w:rPr>
          <w:rStyle w:val="Emphasis"/>
          <w:rFonts w:asciiTheme="minorHAnsi" w:hAnsiTheme="minorHAnsi" w:cstheme="minorHAnsi"/>
          <w:highlight w:val="green"/>
        </w:rPr>
        <w:t>racial capitalism as</w:t>
      </w:r>
      <w:r w:rsidRPr="00681E5E">
        <w:rPr>
          <w:rStyle w:val="Emphasis"/>
          <w:rFonts w:asciiTheme="minorHAnsi" w:hAnsiTheme="minorHAnsi" w:cstheme="minorHAnsi"/>
        </w:rPr>
        <w:t xml:space="preserve"> a racially </w:t>
      </w:r>
      <w:r w:rsidRPr="00681E5E">
        <w:rPr>
          <w:rStyle w:val="Emphasis"/>
          <w:rFonts w:asciiTheme="minorHAnsi" w:hAnsiTheme="minorHAnsi" w:cstheme="minorHAnsi"/>
          <w:highlight w:val="green"/>
        </w:rPr>
        <w:t>hierarchi</w:t>
      </w:r>
      <w:r w:rsidRPr="00681E5E">
        <w:rPr>
          <w:rStyle w:val="Emphasis"/>
          <w:rFonts w:asciiTheme="minorHAnsi" w:hAnsiTheme="minorHAnsi" w:cstheme="minorHAnsi"/>
        </w:rPr>
        <w:t xml:space="preserve">cal political economy </w:t>
      </w:r>
      <w:r w:rsidRPr="00681E5E">
        <w:rPr>
          <w:rStyle w:val="Emphasis"/>
          <w:rFonts w:asciiTheme="minorHAnsi" w:hAnsiTheme="minorHAnsi" w:cstheme="minorHAnsi"/>
          <w:highlight w:val="green"/>
        </w:rPr>
        <w:t>constituting</w:t>
      </w:r>
      <w:r w:rsidRPr="00681E5E">
        <w:rPr>
          <w:rStyle w:val="Emphasis"/>
          <w:rFonts w:asciiTheme="minorHAnsi" w:hAnsiTheme="minorHAnsi" w:cstheme="minorHAnsi"/>
        </w:rPr>
        <w:t xml:space="preserve"> war and </w:t>
      </w:r>
      <w:r w:rsidRPr="00681E5E">
        <w:rPr>
          <w:rStyle w:val="Emphasis"/>
          <w:rFonts w:asciiTheme="minorHAnsi" w:hAnsiTheme="minorHAnsi" w:cstheme="minorHAnsi"/>
          <w:highlight w:val="green"/>
        </w:rPr>
        <w:t>militarism</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imperialist accumulation</w:t>
      </w:r>
      <w:r w:rsidRPr="00681E5E">
        <w:rPr>
          <w:rStyle w:val="Emphasis"/>
          <w:rFonts w:asciiTheme="minorHAnsi" w:hAnsiTheme="minorHAnsi" w:cstheme="minorHAnsi"/>
        </w:rPr>
        <w:t xml:space="preserve">, expropriation by domination, </w:t>
      </w:r>
      <w:r w:rsidRPr="00681E5E">
        <w:rPr>
          <w:rStyle w:val="Emphasis"/>
          <w:rFonts w:asciiTheme="minorHAnsi" w:hAnsiTheme="minorHAnsi" w:cstheme="minorHAnsi"/>
          <w:highlight w:val="green"/>
        </w:rPr>
        <w:t>and</w:t>
      </w:r>
      <w:r w:rsidRPr="00681E5E">
        <w:rPr>
          <w:rStyle w:val="Emphasis"/>
          <w:rFonts w:asciiTheme="minorHAnsi" w:hAnsiTheme="minorHAnsi" w:cstheme="minorHAnsi"/>
        </w:rPr>
        <w:t xml:space="preserve"> labor super</w:t>
      </w:r>
      <w:r w:rsidRPr="00681E5E">
        <w:rPr>
          <w:rStyle w:val="Emphasis"/>
          <w:rFonts w:asciiTheme="minorHAnsi" w:hAnsiTheme="minorHAnsi" w:cstheme="minorHAnsi"/>
          <w:highlight w:val="green"/>
        </w:rPr>
        <w:t>exploitation</w:t>
      </w:r>
      <w:r w:rsidRPr="00681E5E">
        <w:rPr>
          <w:rStyle w:val="Emphasis"/>
          <w:rFonts w:asciiTheme="minorHAnsi" w:hAnsiTheme="minorHAnsi" w:cstheme="minorHAnsi"/>
        </w:rPr>
        <w:t>.</w:t>
      </w:r>
      <w:r w:rsidRPr="00681E5E">
        <w:rPr>
          <w:rFonts w:asciiTheme="minorHAnsi" w:hAnsiTheme="minorHAnsi" w:cstheme="min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681E5E">
        <w:rPr>
          <w:rStyle w:val="Emphasis"/>
          <w:rFonts w:asciiTheme="minorHAnsi" w:hAnsiTheme="minorHAnsi" w:cstheme="minorHAnsi"/>
        </w:rPr>
        <w:t xml:space="preserve">Stated differently, </w:t>
      </w:r>
      <w:r w:rsidRPr="00681E5E">
        <w:rPr>
          <w:rStyle w:val="Emphasis"/>
          <w:rFonts w:asciiTheme="minorHAnsi" w:hAnsiTheme="minorHAnsi" w:cstheme="minorHAnsi"/>
          <w:highlight w:val="green"/>
        </w:rPr>
        <w:t>Blackness is a</w:t>
      </w:r>
      <w:r w:rsidRPr="00681E5E">
        <w:rPr>
          <w:rStyle w:val="Emphasis"/>
          <w:rFonts w:asciiTheme="minorHAnsi" w:hAnsiTheme="minorHAnsi" w:cstheme="minorHAnsi"/>
        </w:rPr>
        <w:t xml:space="preserve"> capacious </w:t>
      </w:r>
      <w:r w:rsidRPr="00681E5E">
        <w:rPr>
          <w:rStyle w:val="Emphasis"/>
          <w:rFonts w:asciiTheme="minorHAnsi" w:hAnsiTheme="minorHAnsi" w:cstheme="minorHAnsi"/>
          <w:highlight w:val="green"/>
        </w:rPr>
        <w:t xml:space="preserve">category of </w:t>
      </w:r>
      <w:r w:rsidRPr="00681E5E">
        <w:rPr>
          <w:rStyle w:val="Emphasis"/>
          <w:rFonts w:asciiTheme="minorHAnsi" w:hAnsiTheme="minorHAnsi" w:cstheme="minorHAnsi"/>
        </w:rPr>
        <w:t xml:space="preserve">surplus </w:t>
      </w:r>
      <w:r w:rsidRPr="00681E5E">
        <w:rPr>
          <w:rStyle w:val="Emphasis"/>
          <w:rFonts w:asciiTheme="minorHAnsi" w:hAnsiTheme="minorHAnsi" w:cstheme="minorHAnsi"/>
          <w:highlight w:val="green"/>
        </w:rPr>
        <w:t>value</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extraction</w:t>
      </w:r>
      <w:r w:rsidRPr="00681E5E">
        <w:rPr>
          <w:rStyle w:val="Emphasis"/>
          <w:rFonts w:asciiTheme="minorHAnsi" w:hAnsiTheme="minorHAnsi" w:cstheme="minorHAnsi"/>
        </w:rPr>
        <w:t xml:space="preserve"> essential to an array of political-economic functions, </w:t>
      </w:r>
      <w:r w:rsidRPr="00681E5E">
        <w:rPr>
          <w:rStyle w:val="Emphasis"/>
          <w:rFonts w:asciiTheme="minorHAnsi" w:hAnsiTheme="minorHAnsi" w:cstheme="minorHAnsi"/>
          <w:highlight w:val="green"/>
        </w:rPr>
        <w:t>including</w:t>
      </w:r>
      <w:r w:rsidRPr="00681E5E">
        <w:rPr>
          <w:rStyle w:val="Emphasis"/>
          <w:rFonts w:asciiTheme="minorHAnsi" w:hAnsiTheme="minorHAnsi" w:cstheme="minorHAnsi"/>
        </w:rPr>
        <w:t xml:space="preserve"> accumulation, disaccumulation, </w:t>
      </w:r>
      <w:r w:rsidRPr="00681E5E">
        <w:rPr>
          <w:rStyle w:val="Emphasis"/>
          <w:rFonts w:asciiTheme="minorHAnsi" w:hAnsiTheme="minorHAnsi" w:cstheme="minorHAnsi"/>
          <w:highlight w:val="green"/>
        </w:rPr>
        <w:t>debt</w:t>
      </w:r>
      <w:r w:rsidRPr="00681E5E">
        <w:rPr>
          <w:rStyle w:val="Emphasis"/>
          <w:rFonts w:asciiTheme="minorHAnsi" w:hAnsiTheme="minorHAnsi" w:cstheme="minorHAnsi"/>
        </w:rPr>
        <w:t xml:space="preserve">, planned obsolescence, </w:t>
      </w:r>
      <w:r w:rsidRPr="00681E5E">
        <w:rPr>
          <w:rStyle w:val="Emphasis"/>
          <w:rFonts w:asciiTheme="minorHAnsi" w:hAnsiTheme="minorHAnsi" w:cstheme="minorHAnsi"/>
          <w:highlight w:val="green"/>
        </w:rPr>
        <w:t>and</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absorption</w:t>
      </w:r>
      <w:r w:rsidRPr="00681E5E">
        <w:rPr>
          <w:rStyle w:val="Emphasis"/>
          <w:rFonts w:asciiTheme="minorHAnsi" w:hAnsiTheme="minorHAnsi" w:cstheme="minorHAnsi"/>
        </w:rPr>
        <w:t xml:space="preserve"> of the burdens of economic crises.16 At the same time, Blackness is the quintessential condition of disposability, expendability, and devalorization. [Footnote 14]: Another feature of modern U.S. racial </w:t>
      </w:r>
      <w:r w:rsidRPr="00681E5E">
        <w:rPr>
          <w:rStyle w:val="Emphasis"/>
          <w:rFonts w:asciiTheme="minorHAnsi" w:hAnsiTheme="minorHAnsi" w:cstheme="minorHAnsi"/>
          <w:highlight w:val="green"/>
        </w:rPr>
        <w:t>capitalism is property by dispossession</w:t>
      </w:r>
      <w:r w:rsidRPr="00681E5E">
        <w:rPr>
          <w:rStyle w:val="Emphasis"/>
          <w:rFonts w:asciiTheme="minorHAnsi" w:hAnsiTheme="minorHAnsi" w:cstheme="minorHAnsi"/>
        </w:rPr>
        <w:t xml:space="preserve">. In Theft Is Property! Dispossession and Critical Theory, Robert Nichols draws on the experience of </w:t>
      </w:r>
      <w:r w:rsidRPr="00681E5E">
        <w:rPr>
          <w:rStyle w:val="Emphasis"/>
          <w:rFonts w:asciiTheme="minorHAnsi" w:hAnsiTheme="minorHAnsi" w:cstheme="minorHAnsi"/>
          <w:highlight w:val="green"/>
        </w:rPr>
        <w:t>Indigenous peoples</w:t>
      </w:r>
      <w:r w:rsidRPr="00681E5E">
        <w:rPr>
          <w:rStyle w:val="Emphasis"/>
          <w:rFonts w:asciiTheme="minorHAnsi" w:hAnsiTheme="minorHAnsi" w:cstheme="minorHAnsi"/>
        </w:rPr>
        <w:t xml:space="preserve"> in the United States, Canada, and New Zealand to </w:t>
      </w:r>
      <w:r w:rsidRPr="00681E5E">
        <w:rPr>
          <w:rStyle w:val="Emphasis"/>
          <w:rFonts w:asciiTheme="minorHAnsi" w:hAnsiTheme="minorHAnsi" w:cstheme="minorHAnsi"/>
          <w:highlight w:val="green"/>
        </w:rPr>
        <w:t>theorize how</w:t>
      </w:r>
      <w:r w:rsidRPr="00681E5E">
        <w:rPr>
          <w:rStyle w:val="Emphasis"/>
          <w:rFonts w:asciiTheme="minorHAnsi" w:hAnsiTheme="minorHAnsi" w:cstheme="minorHAnsi"/>
        </w:rPr>
        <w:t xml:space="preserve"> the “</w:t>
      </w:r>
      <w:r w:rsidRPr="00681E5E">
        <w:rPr>
          <w:rStyle w:val="Emphasis"/>
          <w:rFonts w:asciiTheme="minorHAnsi" w:hAnsiTheme="minorHAnsi" w:cstheme="minorHAnsi"/>
          <w:highlight w:val="green"/>
        </w:rPr>
        <w:t>system of landed property</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was</w:t>
      </w:r>
      <w:r w:rsidRPr="00681E5E">
        <w:rPr>
          <w:rStyle w:val="Emphasis"/>
          <w:rFonts w:asciiTheme="minorHAnsi" w:hAnsiTheme="minorHAnsi" w:cstheme="minorHAnsi"/>
        </w:rPr>
        <w:t xml:space="preserve"> fundamentally </w:t>
      </w:r>
      <w:r w:rsidRPr="00681E5E">
        <w:rPr>
          <w:rStyle w:val="Emphasis"/>
          <w:rFonts w:asciiTheme="minorHAnsi" w:hAnsiTheme="minorHAnsi" w:cstheme="minorHAnsi"/>
          <w:highlight w:val="green"/>
        </w:rPr>
        <w:t>predicated on</w:t>
      </w:r>
      <w:r w:rsidRPr="00681E5E">
        <w:rPr>
          <w:rStyle w:val="Emphasis"/>
          <w:rFonts w:asciiTheme="minorHAnsi" w:hAnsiTheme="minorHAnsi" w:cstheme="minorHAnsi"/>
        </w:rPr>
        <w:t xml:space="preserve"> violent </w:t>
      </w:r>
      <w:r w:rsidRPr="00681E5E">
        <w:rPr>
          <w:rStyle w:val="Emphasis"/>
          <w:rFonts w:asciiTheme="minorHAnsi" w:hAnsiTheme="minorHAnsi" w:cstheme="minorHAnsi"/>
          <w:highlight w:val="green"/>
        </w:rPr>
        <w:t>dispossession</w:t>
      </w:r>
      <w:r w:rsidRPr="00681E5E">
        <w:rPr>
          <w:rStyle w:val="Emphasis"/>
          <w:rFonts w:asciiTheme="minorHAnsi" w:hAnsiTheme="minorHAnsi" w:cstheme="minorHAnsi"/>
        </w:rPr>
        <w:t xml:space="preserve">. </w:t>
      </w:r>
      <w:r w:rsidRPr="00681E5E">
        <w:rPr>
          <w:rFonts w:asciiTheme="minorHAnsi" w:hAnsiTheme="minorHAnsi" w:cstheme="minorHAnsi"/>
          <w:sz w:val="10"/>
        </w:rPr>
        <w:t>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recursivity. Recursive dispossession is effectively a form of property-generating theft.”</w:t>
      </w:r>
      <w:r w:rsidRPr="00681E5E">
        <w:rPr>
          <w:rStyle w:val="Emphasis"/>
          <w:rFonts w:asciiTheme="minorHAnsi" w:hAnsiTheme="minorHAnsi" w:cstheme="minorHAnsi"/>
        </w:rPr>
        <w:t xml:space="preserve"> As such, </w:t>
      </w:r>
      <w:r w:rsidRPr="00681E5E">
        <w:rPr>
          <w:rStyle w:val="Emphasis"/>
          <w:rFonts w:asciiTheme="minorHAnsi" w:hAnsiTheme="minorHAnsi" w:cstheme="minorHAnsi"/>
          <w:highlight w:val="green"/>
        </w:rPr>
        <w:t>theft and dispossession, through property regimes, are a</w:t>
      </w:r>
      <w:r w:rsidRPr="00681E5E">
        <w:rPr>
          <w:rStyle w:val="Emphasis"/>
          <w:rFonts w:asciiTheme="minorHAnsi" w:hAnsiTheme="minorHAnsi" w:cstheme="minorHAnsi"/>
        </w:rPr>
        <w:t xml:space="preserve">n ongoing </w:t>
      </w:r>
      <w:r w:rsidRPr="00681E5E">
        <w:rPr>
          <w:rStyle w:val="Emphasis"/>
          <w:rFonts w:asciiTheme="minorHAnsi" w:hAnsiTheme="minorHAnsi" w:cstheme="minorHAnsi"/>
          <w:highlight w:val="green"/>
        </w:rPr>
        <w:t>feature of</w:t>
      </w:r>
      <w:r w:rsidRPr="00681E5E">
        <w:rPr>
          <w:rStyle w:val="Emphasis"/>
          <w:rFonts w:asciiTheme="minorHAnsi" w:hAnsiTheme="minorHAnsi" w:cstheme="minorHAnsi"/>
        </w:rPr>
        <w:t xml:space="preserve"> the Indigenous reality of modern U.S. </w:t>
      </w:r>
      <w:r w:rsidRPr="00681E5E">
        <w:rPr>
          <w:rStyle w:val="Emphasis"/>
          <w:rFonts w:asciiTheme="minorHAnsi" w:hAnsiTheme="minorHAnsi" w:cstheme="minorHAnsi"/>
          <w:highlight w:val="green"/>
        </w:rPr>
        <w:t>racial capitalism</w:t>
      </w:r>
      <w:r w:rsidRPr="00681E5E">
        <w:rPr>
          <w:rStyle w:val="Emphasis"/>
          <w:rFonts w:asciiTheme="minorHAnsi" w:hAnsiTheme="minorHAnsi" w:cstheme="minorHAnsi"/>
        </w:rPr>
        <w:t xml:space="preserve">. </w:t>
      </w:r>
      <w:r w:rsidRPr="00681E5E">
        <w:rPr>
          <w:rFonts w:asciiTheme="minorHAnsi" w:hAnsiTheme="minorHAnsi" w:cstheme="minorHAnsi"/>
          <w:sz w:val="10"/>
        </w:rPr>
        <w:t>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681E5E">
        <w:rPr>
          <w:rFonts w:asciiTheme="minorHAnsi" w:hAnsiTheme="minorHAnsi" w:cstheme="minorHAnsi"/>
          <w:sz w:val="10"/>
          <w:szCs w:val="8"/>
        </w:rPr>
        <w:t xml:space="preserve"> thus sustained by military expenditure, the maintenance of an extremely low standard of living in “dependent” countries, and the domestic superexploitation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anticapitalist and/or left-leaning ideas, politics, practices, and modes of organizing that are construed as subversive, seditious, and otherwise threatening to capitalist society. These include, but are not limited to, internationalism, anti-imperialism, anticolonialism, peace activism, and antisexism.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all the more threatening and antithetical to the social order in its linkage with Black insistence on </w:t>
      </w:r>
      <w:r w:rsidRPr="00681E5E">
        <w:rPr>
          <w:rFonts w:asciiTheme="minorHAnsi" w:hAnsiTheme="minorHAnsi" w:cstheme="minorHAnsi"/>
          <w:sz w:val="10"/>
        </w:rPr>
        <w:t>equality and self-defense against racial terrorism. In this way, “defiance and insolently race-centered condemnation of the white race” and “the Negro seeing red” came to be understood as seditious in the context of modern U.S. racial capitalism.</w:t>
      </w:r>
      <w:r w:rsidRPr="00681E5E">
        <w:rPr>
          <w:rStyle w:val="Emphasis"/>
          <w:rFonts w:asciiTheme="minorHAnsi" w:hAnsiTheme="minorHAnsi" w:cstheme="minorHAnsi"/>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681E5E">
        <w:rPr>
          <w:rStyle w:val="Emphasis"/>
          <w:rFonts w:asciiTheme="minorHAnsi" w:hAnsiTheme="minorHAnsi" w:cstheme="minorHAnsi"/>
          <w:highlight w:val="green"/>
        </w:rPr>
        <w:t>“Capitalism…[is] never not racial.…</w:t>
      </w:r>
      <w:r w:rsidRPr="00681E5E">
        <w:rPr>
          <w:rStyle w:val="Emphasis"/>
          <w:rFonts w:asciiTheme="minorHAnsi" w:hAnsiTheme="minorHAnsi" w:cstheme="minorHAnsi"/>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w:t>
      </w:r>
      <w:r w:rsidRPr="00681E5E">
        <w:rPr>
          <w:rStyle w:val="Emphasis"/>
          <w:rFonts w:asciiTheme="minorHAnsi" w:hAnsiTheme="minorHAnsi" w:cstheme="minorHAnsi"/>
          <w:highlight w:val="green"/>
        </w:rPr>
        <w:t>Racial capitalism</w:t>
      </w:r>
      <w:r w:rsidRPr="00681E5E">
        <w:rPr>
          <w:rStyle w:val="Emphasis"/>
          <w:rFonts w:asciiTheme="minorHAnsi" w:hAnsiTheme="minorHAnsi" w:cstheme="minorHAnsi"/>
        </w:rPr>
        <w:t xml:space="preserve">, she continues, </w:t>
      </w:r>
      <w:r w:rsidRPr="00681E5E">
        <w:rPr>
          <w:rStyle w:val="Emphasis"/>
          <w:rFonts w:asciiTheme="minorHAnsi" w:hAnsiTheme="minorHAnsi" w:cstheme="minorHAnsi"/>
          <w:highlight w:val="green"/>
        </w:rPr>
        <w:t>“requires</w:t>
      </w:r>
      <w:r w:rsidRPr="00681E5E">
        <w:rPr>
          <w:rStyle w:val="Emphasis"/>
          <w:rFonts w:asciiTheme="minorHAnsi" w:hAnsiTheme="minorHAnsi" w:cstheme="minorHAnsi"/>
        </w:rPr>
        <w:t xml:space="preserve"> all kinds of scheming, including hard work by elites and their compradors in the </w:t>
      </w:r>
      <w:r w:rsidRPr="00681E5E">
        <w:rPr>
          <w:rStyle w:val="Emphasis"/>
          <w:rFonts w:asciiTheme="minorHAnsi" w:hAnsiTheme="minorHAnsi" w:cstheme="minorHAnsi"/>
          <w:highlight w:val="green"/>
        </w:rPr>
        <w:t>overlapping and interlocking space-economies</w:t>
      </w:r>
      <w:r w:rsidRPr="00681E5E">
        <w:rPr>
          <w:rStyle w:val="Emphasis"/>
          <w:rFonts w:asciiTheme="minorHAnsi" w:hAnsiTheme="minorHAnsi" w:cstheme="minorHAnsi"/>
        </w:rPr>
        <w:t xml:space="preserve"> of the </w:t>
      </w:r>
      <w:r w:rsidRPr="00681E5E">
        <w:rPr>
          <w:rStyle w:val="Emphasis"/>
          <w:rFonts w:asciiTheme="minorHAnsi" w:hAnsiTheme="minorHAnsi" w:cstheme="minorHAnsi"/>
          <w:highlight w:val="green"/>
        </w:rPr>
        <w:t>planet’s surface.</w:t>
      </w:r>
      <w:r w:rsidRPr="00681E5E">
        <w:rPr>
          <w:rFonts w:asciiTheme="minorHAnsi" w:hAnsiTheme="minorHAnsi" w:cstheme="min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Pirenne,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anticapitalists to explicate the defining features of modern U.S. racial capitalism—war and militarism, imperialist accumulation, expropriation by domination, labor superexploitation,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Bois’s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Bois’s own words, Hubert Harrison, the father of Harlem radicalism, makes the direct link: But since every industrial nation is seeking the same outlet for its products, clashes are inevitable and in these clashes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Egyptians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Bois,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Bois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superexploitation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Bois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681E5E">
        <w:rPr>
          <w:rFonts w:asciiTheme="minorHAnsi" w:hAnsiTheme="minorHAnsi" w:cstheme="minorHAnsi"/>
          <w:sz w:val="10"/>
        </w:rPr>
        <w:t xml:space="preserve"> </w:t>
      </w:r>
      <w:r w:rsidRPr="00681E5E">
        <w:rPr>
          <w:rStyle w:val="StyleUnderline"/>
          <w:rFonts w:asciiTheme="minorHAnsi" w:hAnsiTheme="minorHAnsi" w:cstheme="minorHAnsi"/>
        </w:rPr>
        <w:t xml:space="preserve">Imperialist accumulation denotes the rapacious </w:t>
      </w:r>
      <w:r w:rsidRPr="00681E5E">
        <w:rPr>
          <w:rStyle w:val="Emphasis"/>
          <w:rFonts w:asciiTheme="minorHAnsi" w:hAnsiTheme="minorHAnsi" w:cstheme="minorHAnsi"/>
          <w:highlight w:val="green"/>
        </w:rPr>
        <w:t xml:space="preserve">conscription of </w:t>
      </w:r>
      <w:r w:rsidRPr="00681E5E">
        <w:rPr>
          <w:rStyle w:val="Emphasis"/>
          <w:rFonts w:asciiTheme="minorHAnsi" w:hAnsiTheme="minorHAnsi" w:cstheme="minorHAnsi"/>
        </w:rPr>
        <w:t xml:space="preserve">resources and </w:t>
      </w:r>
      <w:r w:rsidRPr="00681E5E">
        <w:rPr>
          <w:rStyle w:val="Emphasis"/>
          <w:rFonts w:asciiTheme="minorHAnsi" w:hAnsiTheme="minorHAnsi" w:cstheme="minorHAnsi"/>
          <w:highlight w:val="green"/>
        </w:rPr>
        <w:t>labor</w:t>
      </w:r>
      <w:r w:rsidRPr="00681E5E">
        <w:rPr>
          <w:rStyle w:val="StyleUnderline"/>
          <w:rFonts w:asciiTheme="minorHAnsi" w:hAnsiTheme="minorHAnsi" w:cstheme="minorHAnsi"/>
          <w:highlight w:val="green"/>
        </w:rPr>
        <w:t xml:space="preserve"> </w:t>
      </w:r>
      <w:r w:rsidRPr="00681E5E">
        <w:rPr>
          <w:rStyle w:val="StyleUnderline"/>
          <w:rFonts w:asciiTheme="minorHAnsi" w:hAnsiTheme="minorHAnsi" w:cstheme="minorHAnsi"/>
        </w:rPr>
        <w:t xml:space="preserve">for the purpose of superprofits through </w:t>
      </w:r>
      <w:r w:rsidRPr="00681E5E">
        <w:rPr>
          <w:rStyle w:val="Emphasis"/>
          <w:rFonts w:asciiTheme="minorHAnsi" w:hAnsiTheme="minorHAnsi" w:cstheme="minorHAnsi"/>
        </w:rPr>
        <w:t>violent means</w:t>
      </w:r>
      <w:r w:rsidRPr="00681E5E">
        <w:rPr>
          <w:rStyle w:val="StyleUnderline"/>
          <w:rFonts w:asciiTheme="minorHAnsi" w:hAnsiTheme="minorHAnsi" w:cstheme="minorHAnsi"/>
        </w:rPr>
        <w:t xml:space="preserve"> that are generally reserved for </w:t>
      </w:r>
      <w:r w:rsidRPr="00681E5E">
        <w:rPr>
          <w:rStyle w:val="Emphasis"/>
          <w:rFonts w:asciiTheme="minorHAnsi" w:hAnsiTheme="minorHAnsi" w:cstheme="minorHAnsi"/>
          <w:highlight w:val="green"/>
        </w:rPr>
        <w:t>populations deemed racially inferior</w:t>
      </w:r>
      <w:r w:rsidRPr="00681E5E">
        <w:rPr>
          <w:rFonts w:asciiTheme="minorHAnsi" w:hAnsiTheme="minorHAnsi" w:cstheme="min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681E5E">
        <w:rPr>
          <w:rStyle w:val="StyleUnderline"/>
          <w:rFonts w:asciiTheme="minorHAnsi" w:hAnsiTheme="minorHAnsi" w:cstheme="minorHAnsi"/>
        </w:rPr>
        <w:t xml:space="preserve">the </w:t>
      </w:r>
      <w:r w:rsidRPr="00681E5E">
        <w:rPr>
          <w:rStyle w:val="StyleUnderline"/>
          <w:rFonts w:asciiTheme="minorHAnsi" w:hAnsiTheme="minorHAnsi" w:cstheme="minorHAnsi"/>
          <w:highlight w:val="green"/>
        </w:rPr>
        <w:t xml:space="preserve">Black poor </w:t>
      </w:r>
      <w:r w:rsidRPr="00681E5E">
        <w:rPr>
          <w:rStyle w:val="StyleUnderline"/>
          <w:rFonts w:asciiTheme="minorHAnsi" w:hAnsiTheme="minorHAnsi" w:cstheme="minorHAnsi"/>
        </w:rPr>
        <w:t xml:space="preserve">were </w:t>
      </w:r>
      <w:r w:rsidRPr="00681E5E">
        <w:rPr>
          <w:rStyle w:val="StyleUnderline"/>
          <w:rFonts w:asciiTheme="minorHAnsi" w:hAnsiTheme="minorHAnsi" w:cstheme="minorHAnsi"/>
          <w:highlight w:val="green"/>
        </w:rPr>
        <w:t>dehumanized by</w:t>
      </w:r>
      <w:r w:rsidRPr="00681E5E">
        <w:rPr>
          <w:rStyle w:val="StyleUnderline"/>
          <w:rFonts w:asciiTheme="minorHAnsi" w:hAnsiTheme="minorHAnsi" w:cstheme="minorHAnsi"/>
        </w:rPr>
        <w:t xml:space="preserve"> </w:t>
      </w:r>
      <w:r w:rsidRPr="00681E5E">
        <w:rPr>
          <w:rStyle w:val="StyleUnderline"/>
          <w:rFonts w:asciiTheme="minorHAnsi" w:hAnsiTheme="minorHAnsi" w:cstheme="minorHAnsi"/>
          <w:highlight w:val="green"/>
        </w:rPr>
        <w:t>Wall Street</w:t>
      </w:r>
      <w:r w:rsidRPr="00681E5E">
        <w:rPr>
          <w:rFonts w:asciiTheme="minorHAnsi" w:hAnsiTheme="minorHAnsi" w:cstheme="minorHAnsi"/>
          <w:sz w:val="10"/>
        </w:rPr>
        <w:t xml:space="preserve">, “white big business,” and the “rising Negro bourgeoisie” </w:t>
      </w:r>
      <w:r w:rsidRPr="00681E5E">
        <w:rPr>
          <w:rStyle w:val="StyleUnderline"/>
          <w:rFonts w:asciiTheme="minorHAnsi" w:hAnsiTheme="minorHAnsi" w:cstheme="minorHAnsi"/>
        </w:rPr>
        <w:t xml:space="preserve">whose </w:t>
      </w:r>
      <w:r w:rsidRPr="00681E5E">
        <w:rPr>
          <w:rStyle w:val="Emphasis"/>
          <w:rFonts w:asciiTheme="minorHAnsi" w:hAnsiTheme="minorHAnsi" w:cstheme="minorHAnsi"/>
        </w:rPr>
        <w:t xml:space="preserve">condition of possibility was the </w:t>
      </w:r>
      <w:r w:rsidRPr="00681E5E">
        <w:rPr>
          <w:rStyle w:val="Emphasis"/>
          <w:rFonts w:asciiTheme="minorHAnsi" w:hAnsiTheme="minorHAnsi" w:cstheme="minorHAnsi"/>
          <w:highlight w:val="green"/>
        </w:rPr>
        <w:t>subjection of</w:t>
      </w:r>
      <w:r w:rsidRPr="00681E5E">
        <w:rPr>
          <w:rStyle w:val="Emphasis"/>
          <w:rFonts w:asciiTheme="minorHAnsi" w:hAnsiTheme="minorHAnsi" w:cstheme="minorHAnsi"/>
        </w:rPr>
        <w:t xml:space="preserve"> the</w:t>
      </w:r>
      <w:r w:rsidRPr="00681E5E">
        <w:rPr>
          <w:rStyle w:val="Emphasis"/>
          <w:rFonts w:asciiTheme="minorHAnsi" w:hAnsiTheme="minorHAnsi" w:cstheme="minorHAnsi"/>
          <w:highlight w:val="green"/>
        </w:rPr>
        <w:t xml:space="preserve"> Black working class</w:t>
      </w:r>
      <w:r w:rsidRPr="00681E5E">
        <w:rPr>
          <w:rFonts w:asciiTheme="minorHAnsi" w:hAnsiTheme="minorHAnsi" w:cstheme="minorHAnsi"/>
          <w:sz w:val="10"/>
        </w:rPr>
        <w:t xml:space="preserve">. </w:t>
      </w:r>
      <w:r w:rsidRPr="00681E5E">
        <w:rPr>
          <w:rStyle w:val="StyleUnderline"/>
          <w:rFonts w:asciiTheme="minorHAnsi" w:hAnsiTheme="minorHAnsi" w:cstheme="minorHAnsi"/>
        </w:rPr>
        <w:t>This oppression was exacerbated by rigid racial barriers</w:t>
      </w:r>
      <w:r w:rsidRPr="00681E5E">
        <w:rPr>
          <w:rFonts w:asciiTheme="minorHAnsi" w:hAnsiTheme="minorHAnsi" w:cstheme="minorHAnsi"/>
          <w:sz w:val="10"/>
        </w:rPr>
        <w:t xml:space="preserve">, disenfranchisement, and lynching. Ford further argued that the West Indies, subjected to U.S. militarism and occupation on behalf of Wall Street, were largely transformed into a marketplace for U.S. goods. </w:t>
      </w:r>
      <w:r w:rsidRPr="00681E5E">
        <w:rPr>
          <w:rStyle w:val="StyleUnderline"/>
          <w:rFonts w:asciiTheme="minorHAnsi" w:hAnsiTheme="minorHAnsi" w:cstheme="minorHAnsi"/>
        </w:rPr>
        <w:t xml:space="preserve">Moreover, throughout Africa, the U.S. South, and the Caribbean, Black workers </w:t>
      </w:r>
      <w:r w:rsidRPr="00681E5E">
        <w:rPr>
          <w:rStyle w:val="Emphasis"/>
          <w:rFonts w:asciiTheme="minorHAnsi" w:hAnsiTheme="minorHAnsi" w:cstheme="minorHAnsi"/>
        </w:rPr>
        <w:t>were impressed in</w:t>
      </w:r>
      <w:r w:rsidRPr="00681E5E">
        <w:rPr>
          <w:rStyle w:val="Emphasis"/>
          <w:rFonts w:asciiTheme="minorHAnsi" w:hAnsiTheme="minorHAnsi" w:cstheme="minorHAnsi"/>
          <w:highlight w:val="green"/>
        </w:rPr>
        <w:t>to</w:t>
      </w:r>
      <w:r w:rsidRPr="00681E5E">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681E5E">
        <w:rPr>
          <w:rStyle w:val="StyleUnderline"/>
          <w:rFonts w:asciiTheme="minorHAnsi" w:hAnsiTheme="minorHAnsi" w:cstheme="minorHAnsi"/>
        </w:rPr>
        <w:t xml:space="preserve"> </w:t>
      </w:r>
      <w:r w:rsidRPr="00681E5E">
        <w:rPr>
          <w:rStyle w:val="Emphasis"/>
          <w:rFonts w:asciiTheme="minorHAnsi" w:hAnsiTheme="minorHAnsi" w:cstheme="minorHAnsi"/>
          <w:highlight w:val="green"/>
        </w:rPr>
        <w:t>intolerable</w:t>
      </w:r>
      <w:r w:rsidRPr="00681E5E">
        <w:rPr>
          <w:rStyle w:val="Emphasis"/>
          <w:rFonts w:asciiTheme="minorHAnsi" w:hAnsiTheme="minorHAnsi" w:cstheme="minorHAnsi"/>
        </w:rPr>
        <w:t xml:space="preserve"> working </w:t>
      </w:r>
      <w:r w:rsidRPr="00681E5E">
        <w:rPr>
          <w:rStyle w:val="Emphasis"/>
          <w:rFonts w:asciiTheme="minorHAnsi" w:hAnsiTheme="minorHAnsi" w:cstheme="minorHAnsi"/>
          <w:highlight w:val="green"/>
        </w:rPr>
        <w:t>conditions</w:t>
      </w:r>
      <w:r w:rsidRPr="00681E5E">
        <w:rPr>
          <w:rStyle w:val="StyleUnderline"/>
          <w:rFonts w:asciiTheme="minorHAnsi" w:hAnsiTheme="minorHAnsi" w:cstheme="minorHAnsi"/>
          <w:highlight w:val="green"/>
        </w:rPr>
        <w:t xml:space="preserve"> and routinized violence</w:t>
      </w:r>
      <w:r w:rsidRPr="00681E5E">
        <w:rPr>
          <w:rFonts w:asciiTheme="minorHAnsi" w:hAnsiTheme="minorHAnsi" w:cstheme="minorHAnsi"/>
          <w:sz w:val="10"/>
        </w:rPr>
        <w:t xml:space="preserve">.41 </w:t>
      </w:r>
      <w:r w:rsidRPr="00681E5E">
        <w:rPr>
          <w:rFonts w:asciiTheme="minorHAnsi" w:hAnsiTheme="minorHAnsi" w:cstheme="minorHAnsi"/>
          <w:sz w:val="10"/>
          <w:szCs w:val="8"/>
        </w:rPr>
        <w:t>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superprofits.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superexploitation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superexploitation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superexploitation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Superexploitation,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superexploitation under modern U.S. racial capitalism. In 1936, the lifelong Black radical Louise Thompson explained that Black women’s superexploitation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681E5E">
        <w:rPr>
          <w:rFonts w:asciiTheme="minorHAnsi" w:hAnsiTheme="minorHAnsi" w:cstheme="minorHAnsi"/>
          <w:sz w:val="10"/>
        </w:rPr>
        <w:t xml:space="preserve"> </w:t>
      </w:r>
      <w:r w:rsidRPr="00681E5E">
        <w:rPr>
          <w:rStyle w:val="Emphasis"/>
          <w:rFonts w:asciiTheme="minorHAnsi" w:hAnsiTheme="minorHAnsi" w:cstheme="minorHAnsi"/>
        </w:rPr>
        <w:t xml:space="preserve">This form of labor exploitation was </w:t>
      </w:r>
      <w:r w:rsidRPr="00681E5E">
        <w:rPr>
          <w:rStyle w:val="Emphasis"/>
          <w:rFonts w:asciiTheme="minorHAnsi" w:hAnsiTheme="minorHAnsi" w:cstheme="minorHAnsi"/>
          <w:highlight w:val="green"/>
        </w:rPr>
        <w:t>unique to</w:t>
      </w:r>
      <w:r w:rsidRPr="00681E5E">
        <w:rPr>
          <w:rStyle w:val="Emphasis"/>
          <w:rFonts w:asciiTheme="minorHAnsi" w:hAnsiTheme="minorHAnsi" w:cstheme="minorHAnsi"/>
        </w:rPr>
        <w:t xml:space="preserve"> the female sex because domestic work was conventional “women’s work,” and it was racialized insofar as the </w:t>
      </w:r>
      <w:r w:rsidRPr="00681E5E">
        <w:rPr>
          <w:rStyle w:val="Emphasis"/>
          <w:rFonts w:asciiTheme="minorHAnsi" w:hAnsiTheme="minorHAnsi" w:cstheme="minorHAnsi"/>
          <w:highlight w:val="green"/>
        </w:rPr>
        <w:t>denigration of Black people</w:t>
      </w:r>
      <w:r w:rsidRPr="00681E5E">
        <w:rPr>
          <w:rStyle w:val="Emphasis"/>
          <w:rFonts w:asciiTheme="minorHAnsi" w:hAnsiTheme="minorHAnsi" w:cstheme="minorHAnsi"/>
        </w:rPr>
        <w:t xml:space="preserve"> fitted this group of women </w:t>
      </w:r>
      <w:r w:rsidRPr="00681E5E">
        <w:rPr>
          <w:rStyle w:val="Emphasis"/>
          <w:rFonts w:asciiTheme="minorHAnsi" w:hAnsiTheme="minorHAnsi" w:cstheme="minorHAnsi"/>
          <w:highlight w:val="green"/>
        </w:rPr>
        <w:t>for low-wage</w:t>
      </w:r>
      <w:r w:rsidRPr="00681E5E">
        <w:rPr>
          <w:rStyle w:val="Emphasis"/>
          <w:rFonts w:asciiTheme="minorHAnsi" w:hAnsiTheme="minorHAnsi" w:cstheme="minorHAnsi"/>
        </w:rPr>
        <w:t xml:space="preserve">, unprotected, </w:t>
      </w:r>
      <w:r w:rsidRPr="00681E5E">
        <w:rPr>
          <w:rStyle w:val="Emphasis"/>
          <w:rFonts w:asciiTheme="minorHAnsi" w:hAnsiTheme="minorHAnsi" w:cstheme="minorHAnsi"/>
          <w:highlight w:val="green"/>
        </w:rPr>
        <w:t>and contingent labor</w:t>
      </w:r>
      <w:r w:rsidRPr="00681E5E">
        <w:rPr>
          <w:rStyle w:val="Emphasis"/>
          <w:rFonts w:asciiTheme="minorHAnsi" w:hAnsiTheme="minorHAnsi" w:cstheme="minorHAnsi"/>
        </w:rPr>
        <w:t>.</w:t>
      </w:r>
      <w:r w:rsidRPr="00681E5E">
        <w:rPr>
          <w:rFonts w:asciiTheme="minorHAnsi" w:hAnsiTheme="minorHAnsi" w:cstheme="minorHAnsi"/>
          <w:sz w:val="10"/>
        </w:rPr>
        <w:t>50</w:t>
      </w:r>
    </w:p>
    <w:p w14:paraId="2A520F31" w14:textId="77777777" w:rsidR="00973E7C" w:rsidRPr="00681E5E" w:rsidRDefault="00973E7C" w:rsidP="00973E7C">
      <w:pPr>
        <w:rPr>
          <w:rFonts w:asciiTheme="minorHAnsi" w:hAnsiTheme="minorHAnsi" w:cstheme="minorHAnsi"/>
        </w:rPr>
      </w:pPr>
    </w:p>
    <w:p w14:paraId="291D8878" w14:textId="77777777" w:rsidR="00973E7C" w:rsidRPr="00681E5E" w:rsidRDefault="00973E7C" w:rsidP="00973E7C">
      <w:pPr>
        <w:keepNext/>
        <w:keepLines/>
        <w:spacing w:before="40" w:after="0"/>
        <w:outlineLvl w:val="3"/>
        <w:rPr>
          <w:rFonts w:asciiTheme="minorHAnsi" w:eastAsiaTheme="majorEastAsia" w:hAnsiTheme="minorHAnsi" w:cstheme="minorHAnsi"/>
          <w:b/>
          <w:iCs/>
          <w:sz w:val="26"/>
        </w:rPr>
      </w:pPr>
      <w:r w:rsidRPr="00681E5E">
        <w:rPr>
          <w:rFonts w:asciiTheme="minorHAnsi" w:eastAsiaTheme="majorEastAsia" w:hAnsiTheme="minorHAnsi" w:cstheme="minorHAnsi"/>
          <w:b/>
          <w:iCs/>
          <w:sz w:val="26"/>
        </w:rPr>
        <w:t>Resource competition and wealth extraction under Racial Capitalism produces fascism, endless war and environmental destruction</w:t>
      </w:r>
    </w:p>
    <w:p w14:paraId="6D0929E0" w14:textId="77777777" w:rsidR="00973E7C" w:rsidRPr="00681E5E" w:rsidRDefault="00973E7C" w:rsidP="00973E7C">
      <w:pPr>
        <w:rPr>
          <w:rFonts w:asciiTheme="minorHAnsi" w:hAnsiTheme="minorHAnsi" w:cstheme="minorHAnsi"/>
        </w:rPr>
      </w:pPr>
      <w:r w:rsidRPr="00681E5E">
        <w:rPr>
          <w:rStyle w:val="Style13ptBold"/>
          <w:rFonts w:asciiTheme="minorHAnsi" w:hAnsiTheme="minorHAnsi" w:cstheme="minorHAnsi"/>
        </w:rPr>
        <w:t>Robinson 14</w:t>
      </w:r>
      <w:r w:rsidRPr="00681E5E">
        <w:rPr>
          <w:rFonts w:asciiTheme="minorHAnsi" w:hAnsiTheme="minorHAnsi" w:cstheme="minorHAnsi"/>
          <w:b/>
        </w:rPr>
        <w:t xml:space="preserve"> </w:t>
      </w:r>
      <w:r w:rsidRPr="00681E5E">
        <w:rPr>
          <w:rFonts w:asciiTheme="minorHAnsi" w:hAnsiTheme="minorHAnsi" w:cstheme="minorHAnsi"/>
        </w:rPr>
        <w:t>(William I., Prof. of Sociology, Global and International Studies, and Latin American Studies, @ UC-Santa Barbara, “Global Capitalism: Crisis of Humanity and the Specter of 21st Century Fascism” The World Financial Review)</w:t>
      </w:r>
    </w:p>
    <w:p w14:paraId="13985EC1" w14:textId="77777777" w:rsidR="00973E7C" w:rsidRPr="00681E5E" w:rsidRDefault="00973E7C" w:rsidP="00973E7C">
      <w:pPr>
        <w:rPr>
          <w:rFonts w:asciiTheme="minorHAnsi" w:hAnsiTheme="minorHAnsi" w:cstheme="minorHAnsi"/>
          <w:sz w:val="16"/>
        </w:rPr>
      </w:pPr>
      <w:r w:rsidRPr="00681E5E">
        <w:rPr>
          <w:rFonts w:asciiTheme="minorHAnsi" w:hAnsiTheme="minorHAnsi" w:cstheme="minorHAnsi"/>
          <w:sz w:val="16"/>
        </w:rPr>
        <w:t>Cyclical, Structural, and Systemic Crises  Most commentators on the contemporary crisis refer to the “Great Recession” of 2008 and its aftermath.</w:t>
      </w:r>
      <w:r w:rsidRPr="00681E5E">
        <w:rPr>
          <w:rStyle w:val="Emphasis"/>
          <w:rFonts w:asciiTheme="minorHAnsi" w:hAnsiTheme="minorHAnsi" w:cstheme="minorHAnsi"/>
        </w:rPr>
        <w:t xml:space="preserve"> Yet the causal origins of g</w:t>
      </w:r>
      <w:r w:rsidRPr="00681E5E">
        <w:rPr>
          <w:rStyle w:val="Emphasis"/>
          <w:rFonts w:asciiTheme="minorHAnsi" w:hAnsiTheme="minorHAnsi" w:cstheme="minorHAnsi"/>
          <w:highlight w:val="green"/>
        </w:rPr>
        <w:t>lobal crisis are</w:t>
      </w:r>
      <w:r w:rsidRPr="00681E5E">
        <w:rPr>
          <w:rStyle w:val="Emphasis"/>
          <w:rFonts w:asciiTheme="minorHAnsi" w:hAnsiTheme="minorHAnsi" w:cstheme="minorHAnsi"/>
        </w:rPr>
        <w:t xml:space="preserve"> to be </w:t>
      </w:r>
      <w:r w:rsidRPr="00681E5E">
        <w:rPr>
          <w:rStyle w:val="Emphasis"/>
          <w:rFonts w:asciiTheme="minorHAnsi" w:hAnsiTheme="minorHAnsi" w:cstheme="minorHAnsi"/>
          <w:highlight w:val="green"/>
        </w:rPr>
        <w:t>found in over-accumulation and</w:t>
      </w:r>
      <w:r w:rsidRPr="00681E5E">
        <w:rPr>
          <w:rStyle w:val="Emphasis"/>
          <w:rFonts w:asciiTheme="minorHAnsi" w:hAnsiTheme="minorHAnsi" w:cstheme="minorHAnsi"/>
        </w:rPr>
        <w:t xml:space="preserve"> also in </w:t>
      </w:r>
      <w:r w:rsidRPr="00681E5E">
        <w:rPr>
          <w:rStyle w:val="Emphasis"/>
          <w:rFonts w:asciiTheme="minorHAnsi" w:hAnsiTheme="minorHAnsi" w:cstheme="minorHAnsi"/>
          <w:highlight w:val="green"/>
        </w:rPr>
        <w:t xml:space="preserve">contradictions </w:t>
      </w:r>
      <w:r w:rsidRPr="00681E5E">
        <w:rPr>
          <w:rStyle w:val="Emphasis"/>
          <w:rFonts w:asciiTheme="minorHAnsi" w:hAnsiTheme="minorHAnsi" w:cstheme="minorHAnsi"/>
        </w:rPr>
        <w:t xml:space="preserve">of state power, or in what Marxists call the internal contradictions </w:t>
      </w:r>
      <w:r w:rsidRPr="00681E5E">
        <w:rPr>
          <w:rStyle w:val="Emphasis"/>
          <w:rFonts w:asciiTheme="minorHAnsi" w:hAnsiTheme="minorHAnsi" w:cstheme="minorHAnsi"/>
          <w:highlight w:val="green"/>
        </w:rPr>
        <w:t>of</w:t>
      </w:r>
      <w:r w:rsidRPr="00681E5E">
        <w:rPr>
          <w:rStyle w:val="Emphasis"/>
          <w:rFonts w:asciiTheme="minorHAnsi" w:hAnsiTheme="minorHAnsi" w:cstheme="minorHAnsi"/>
        </w:rPr>
        <w:t xml:space="preserve"> the </w:t>
      </w:r>
      <w:r w:rsidRPr="00681E5E">
        <w:rPr>
          <w:rStyle w:val="Emphasis"/>
          <w:rFonts w:asciiTheme="minorHAnsi" w:hAnsiTheme="minorHAnsi" w:cstheme="minorHAnsi"/>
          <w:highlight w:val="green"/>
        </w:rPr>
        <w:t>capitalist system</w:t>
      </w:r>
      <w:r w:rsidRPr="00681E5E">
        <w:rPr>
          <w:rStyle w:val="Emphasis"/>
          <w:rFonts w:asciiTheme="minorHAnsi" w:hAnsiTheme="minorHAnsi" w:cstheme="minorHAnsi"/>
        </w:rPr>
        <w:t xml:space="preserve">. Moreover, because the system is now global, crisis in any one place tends to represent crisis for the system as a whole. </w:t>
      </w:r>
      <w:r w:rsidRPr="00681E5E">
        <w:rPr>
          <w:rFonts w:asciiTheme="minorHAnsi" w:hAnsiTheme="minorHAnsi" w:cstheme="minorHAnsi"/>
          <w:sz w:val="16"/>
        </w:rPr>
        <w:t>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681E5E">
        <w:rPr>
          <w:rStyle w:val="Emphasis"/>
          <w:rFonts w:asciiTheme="minorHAnsi" w:hAnsiTheme="minorHAnsi" w:cstheme="minorHAnsi"/>
        </w:rPr>
        <w:t xml:space="preserve"> And a canopy that envelops all these dimensions is a crisis of sustainability rooted in an ecological holocaust that has already begun, expressed in climate change and the </w:t>
      </w:r>
      <w:r w:rsidRPr="00681E5E">
        <w:rPr>
          <w:rStyle w:val="Emphasis"/>
          <w:rFonts w:asciiTheme="minorHAnsi" w:hAnsiTheme="minorHAnsi" w:cstheme="minorHAnsi"/>
          <w:highlight w:val="green"/>
        </w:rPr>
        <w:t>impending collapse of centralised agricultural</w:t>
      </w:r>
      <w:r w:rsidRPr="00681E5E">
        <w:rPr>
          <w:rStyle w:val="Emphasis"/>
          <w:rFonts w:asciiTheme="minorHAnsi" w:hAnsiTheme="minorHAnsi" w:cstheme="minorHAnsi"/>
        </w:rPr>
        <w:t xml:space="preserve"> systems in several regions of the world, among other indicators. </w:t>
      </w:r>
      <w:r w:rsidRPr="00681E5E">
        <w:rPr>
          <w:rFonts w:asciiTheme="minorHAnsi" w:hAnsiTheme="minorHAnsi" w:cstheme="minorHAnsi"/>
          <w:sz w:val="16"/>
        </w:rPr>
        <w:t xml:space="preserve">By a crisis of humanity I mean a crisis that is approaching systemic proportions, </w:t>
      </w:r>
      <w:r w:rsidRPr="00681E5E">
        <w:rPr>
          <w:rStyle w:val="Emphasis"/>
          <w:rFonts w:asciiTheme="minorHAnsi" w:hAnsiTheme="minorHAnsi" w:cstheme="minorHAnsi"/>
          <w:highlight w:val="green"/>
        </w:rPr>
        <w:t xml:space="preserve">threatening the ability of billions </w:t>
      </w:r>
      <w:r w:rsidRPr="00681E5E">
        <w:rPr>
          <w:rStyle w:val="Emphasis"/>
          <w:rFonts w:asciiTheme="minorHAnsi" w:hAnsiTheme="minorHAnsi" w:cstheme="minorHAnsi"/>
        </w:rPr>
        <w:t xml:space="preserve">of people </w:t>
      </w:r>
      <w:r w:rsidRPr="00681E5E">
        <w:rPr>
          <w:rStyle w:val="Emphasis"/>
          <w:rFonts w:asciiTheme="minorHAnsi" w:hAnsiTheme="minorHAnsi" w:cstheme="minorHAnsi"/>
          <w:highlight w:val="green"/>
        </w:rPr>
        <w:t>to survive</w:t>
      </w:r>
      <w:r w:rsidRPr="00681E5E">
        <w:rPr>
          <w:rStyle w:val="Emphasis"/>
          <w:rFonts w:asciiTheme="minorHAnsi" w:hAnsiTheme="minorHAnsi" w:cstheme="minorHAnsi"/>
        </w:rPr>
        <w:t>,</w:t>
      </w:r>
      <w:r w:rsidRPr="00681E5E">
        <w:rPr>
          <w:rFonts w:asciiTheme="minorHAnsi" w:hAnsiTheme="minorHAnsi" w:cstheme="minorHAnsi"/>
          <w:sz w:val="16"/>
        </w:rPr>
        <w:t xml:space="preserve"> and raising the specter of a collapse of world civilisation and degeneration into a new “Dark Ages.”2</w:t>
      </w:r>
      <w:r w:rsidRPr="00681E5E">
        <w:rPr>
          <w:rStyle w:val="Emphasis"/>
          <w:rFonts w:asciiTheme="minorHAnsi" w:hAnsiTheme="minorHAnsi" w:cstheme="minorHAnsi"/>
        </w:rPr>
        <w:t xml:space="preserve">  This crisis of humanity shares a number of aspects with earlier structural crises but there are also several features unique to the present:  1. </w:t>
      </w:r>
      <w:r w:rsidRPr="00681E5E">
        <w:rPr>
          <w:rStyle w:val="Emphasis"/>
          <w:rFonts w:asciiTheme="minorHAnsi" w:hAnsiTheme="minorHAnsi" w:cstheme="minorHAnsi"/>
          <w:highlight w:val="green"/>
        </w:rPr>
        <w:t>The system is fast reaching</w:t>
      </w:r>
      <w:r w:rsidRPr="00681E5E">
        <w:rPr>
          <w:rStyle w:val="Emphasis"/>
          <w:rFonts w:asciiTheme="minorHAnsi" w:hAnsiTheme="minorHAnsi" w:cstheme="minorHAnsi"/>
        </w:rPr>
        <w:t xml:space="preserve"> the </w:t>
      </w:r>
      <w:r w:rsidRPr="00681E5E">
        <w:rPr>
          <w:rStyle w:val="Emphasis"/>
          <w:rFonts w:asciiTheme="minorHAnsi" w:hAnsiTheme="minorHAnsi" w:cstheme="minorHAnsi"/>
          <w:highlight w:val="green"/>
        </w:rPr>
        <w:t>ecological limits of its reproduction</w:t>
      </w:r>
      <w:r w:rsidRPr="00681E5E">
        <w:rPr>
          <w:rStyle w:val="Emphasis"/>
          <w:rFonts w:asciiTheme="minorHAnsi" w:hAnsiTheme="minorHAnsi" w:cstheme="minorHAnsi"/>
        </w:rPr>
        <w:t xml:space="preserve">. </w:t>
      </w:r>
      <w:r w:rsidRPr="00681E5E">
        <w:rPr>
          <w:rFonts w:asciiTheme="minorHAnsi" w:hAnsiTheme="minorHAnsi" w:cstheme="minorHAnsi"/>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681E5E">
        <w:rPr>
          <w:rStyle w:val="Emphasis"/>
          <w:rFonts w:asciiTheme="minorHAnsi" w:hAnsiTheme="minorHAnsi" w:cstheme="minorHAnsi"/>
        </w:rPr>
        <w:t xml:space="preserve">2. The magnitude of the means of </w:t>
      </w:r>
      <w:r w:rsidRPr="00681E5E">
        <w:rPr>
          <w:rStyle w:val="Emphasis"/>
          <w:rFonts w:asciiTheme="minorHAnsi" w:hAnsiTheme="minorHAnsi" w:cstheme="minorHAnsi"/>
          <w:highlight w:val="green"/>
        </w:rPr>
        <w:t>violence</w:t>
      </w:r>
      <w:r w:rsidRPr="00681E5E">
        <w:rPr>
          <w:rStyle w:val="Emphasis"/>
          <w:rFonts w:asciiTheme="minorHAnsi" w:hAnsiTheme="minorHAnsi" w:cstheme="minorHAnsi"/>
        </w:rPr>
        <w:t xml:space="preserve"> and social control </w:t>
      </w:r>
      <w:r w:rsidRPr="00681E5E">
        <w:rPr>
          <w:rStyle w:val="Emphasis"/>
          <w:rFonts w:asciiTheme="minorHAnsi" w:hAnsiTheme="minorHAnsi" w:cstheme="minorHAnsi"/>
          <w:highlight w:val="green"/>
        </w:rPr>
        <w:t>is unprecedented</w:t>
      </w:r>
      <w:r w:rsidRPr="00681E5E">
        <w:rPr>
          <w:rStyle w:val="Emphasis"/>
          <w:rFonts w:asciiTheme="minorHAnsi" w:hAnsiTheme="minorHAnsi" w:cstheme="minorHAnsi"/>
        </w:rPr>
        <w:t xml:space="preserve">, as is the concentration of the means of global communication and symbolic production and circulation in the hands of a very few powerful groups. </w:t>
      </w:r>
      <w:r w:rsidRPr="00681E5E">
        <w:rPr>
          <w:rStyle w:val="Emphasis"/>
          <w:rFonts w:asciiTheme="minorHAnsi" w:hAnsiTheme="minorHAnsi" w:cstheme="minorHAnsi"/>
          <w:highlight w:val="green"/>
        </w:rPr>
        <w:t>Computerised wars, drones, bunker-buster bombs</w:t>
      </w:r>
      <w:r w:rsidRPr="00681E5E">
        <w:rPr>
          <w:rStyle w:val="Emphasis"/>
          <w:rFonts w:asciiTheme="minorHAnsi" w:hAnsiTheme="minorHAnsi" w:cstheme="minorHAnsi"/>
        </w:rPr>
        <w:t xml:space="preserve">, star wars, and so forth, have changed the face of warfare. </w:t>
      </w:r>
      <w:r w:rsidRPr="00681E5E">
        <w:rPr>
          <w:rFonts w:asciiTheme="minorHAnsi" w:hAnsiTheme="minorHAnsi" w:cstheme="minorHAnsi"/>
          <w:sz w:val="16"/>
        </w:rPr>
        <w:t>Warfare has become normalised and sanitised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681E5E">
        <w:rPr>
          <w:rStyle w:val="Emphasis"/>
          <w:rFonts w:asciiTheme="minorHAnsi" w:hAnsiTheme="minorHAnsi" w:cstheme="minorHAnsi"/>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w:t>
      </w:r>
      <w:r w:rsidRPr="00681E5E">
        <w:rPr>
          <w:rFonts w:asciiTheme="minorHAnsi" w:hAnsiTheme="minorHAnsi" w:cstheme="minorHAnsi"/>
          <w:sz w:val="16"/>
        </w:rPr>
        <w:t>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The spread of w</w:t>
      </w:r>
      <w:r w:rsidRPr="00681E5E">
        <w:rPr>
          <w:rStyle w:val="Emphasis"/>
          <w:rFonts w:asciiTheme="minorHAnsi" w:hAnsiTheme="minorHAnsi" w:cstheme="minorHAnsi"/>
        </w:rPr>
        <w:t xml:space="preserve">eapons of </w:t>
      </w:r>
      <w:r w:rsidRPr="00681E5E">
        <w:rPr>
          <w:rStyle w:val="Emphasis"/>
          <w:rFonts w:asciiTheme="minorHAnsi" w:hAnsiTheme="minorHAnsi" w:cstheme="minorHAnsi"/>
          <w:highlight w:val="green"/>
        </w:rPr>
        <w:t>m</w:t>
      </w:r>
      <w:r w:rsidRPr="00681E5E">
        <w:rPr>
          <w:rStyle w:val="Emphasis"/>
          <w:rFonts w:asciiTheme="minorHAnsi" w:hAnsiTheme="minorHAnsi" w:cstheme="minorHAnsi"/>
        </w:rPr>
        <w:t xml:space="preserve">ass </w:t>
      </w:r>
      <w:r w:rsidRPr="00681E5E">
        <w:rPr>
          <w:rStyle w:val="Emphasis"/>
          <w:rFonts w:asciiTheme="minorHAnsi" w:hAnsiTheme="minorHAnsi" w:cstheme="minorHAnsi"/>
          <w:highlight w:val="green"/>
        </w:rPr>
        <w:t>d</w:t>
      </w:r>
      <w:r w:rsidRPr="00681E5E">
        <w:rPr>
          <w:rStyle w:val="Emphasis"/>
          <w:rFonts w:asciiTheme="minorHAnsi" w:hAnsiTheme="minorHAnsi" w:cstheme="minorHAnsi"/>
        </w:rPr>
        <w:t xml:space="preserve">estruction </w:t>
      </w:r>
      <w:r w:rsidRPr="00681E5E">
        <w:rPr>
          <w:rStyle w:val="Emphasis"/>
          <w:rFonts w:asciiTheme="minorHAnsi" w:hAnsiTheme="minorHAnsi" w:cstheme="minorHAnsi"/>
          <w:highlight w:val="green"/>
        </w:rPr>
        <w:t>and</w:t>
      </w:r>
      <w:r w:rsidRPr="00681E5E">
        <w:rPr>
          <w:rStyle w:val="Emphasis"/>
          <w:rFonts w:asciiTheme="minorHAnsi" w:hAnsiTheme="minorHAnsi" w:cstheme="minorHAnsi"/>
        </w:rPr>
        <w:t xml:space="preserve"> the unprecedented </w:t>
      </w:r>
      <w:r w:rsidRPr="00681E5E">
        <w:rPr>
          <w:rStyle w:val="Emphasis"/>
          <w:rFonts w:asciiTheme="minorHAnsi" w:hAnsiTheme="minorHAnsi" w:cstheme="minorHAnsi"/>
          <w:highlight w:val="green"/>
        </w:rPr>
        <w:t>militarisation</w:t>
      </w:r>
      <w:r w:rsidRPr="00681E5E">
        <w:rPr>
          <w:rStyle w:val="Emphasis"/>
          <w:rFonts w:asciiTheme="minorHAnsi" w:hAnsiTheme="minorHAnsi" w:cstheme="minorHAnsi"/>
        </w:rPr>
        <w:t xml:space="preserve"> of social life and conflict across the globe </w:t>
      </w:r>
      <w:r w:rsidRPr="00681E5E">
        <w:rPr>
          <w:rStyle w:val="Emphasis"/>
          <w:rFonts w:asciiTheme="minorHAnsi" w:hAnsiTheme="minorHAnsi" w:cstheme="minorHAnsi"/>
          <w:highlight w:val="green"/>
        </w:rPr>
        <w:t>makes it hard to imagine</w:t>
      </w:r>
      <w:r w:rsidRPr="00681E5E">
        <w:rPr>
          <w:rStyle w:val="Emphasis"/>
          <w:rFonts w:asciiTheme="minorHAnsi" w:hAnsiTheme="minorHAnsi" w:cstheme="minorHAnsi"/>
        </w:rPr>
        <w:t xml:space="preserve"> that </w:t>
      </w:r>
      <w:r w:rsidRPr="00681E5E">
        <w:rPr>
          <w:rStyle w:val="Emphasis"/>
          <w:rFonts w:asciiTheme="minorHAnsi" w:hAnsiTheme="minorHAnsi" w:cstheme="minorHAnsi"/>
          <w:highlight w:val="green"/>
        </w:rPr>
        <w:t>the system can come under</w:t>
      </w:r>
      <w:r w:rsidRPr="00681E5E">
        <w:rPr>
          <w:rStyle w:val="Emphasis"/>
          <w:rFonts w:asciiTheme="minorHAnsi" w:hAnsiTheme="minorHAnsi" w:cstheme="minorHAnsi"/>
        </w:rPr>
        <w:t xml:space="preserve"> any </w:t>
      </w:r>
      <w:r w:rsidRPr="00681E5E">
        <w:rPr>
          <w:rStyle w:val="Emphasis"/>
          <w:rFonts w:asciiTheme="minorHAnsi" w:hAnsiTheme="minorHAnsi" w:cstheme="minorHAnsi"/>
          <w:highlight w:val="green"/>
        </w:rPr>
        <w:t>stable political authority</w:t>
      </w:r>
      <w:r w:rsidRPr="00681E5E">
        <w:rPr>
          <w:rStyle w:val="Emphasis"/>
          <w:rFonts w:asciiTheme="minorHAnsi" w:hAnsiTheme="minorHAnsi" w:cstheme="minorHAnsi"/>
        </w:rPr>
        <w:t xml:space="preserve"> that assures its reproduction.  </w:t>
      </w:r>
      <w:r w:rsidRPr="00681E5E">
        <w:rPr>
          <w:rFonts w:asciiTheme="minorHAnsi" w:hAnsiTheme="minorHAnsi" w:cstheme="minorHAnsi"/>
          <w:sz w:val="16"/>
        </w:rPr>
        <w:t>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681E5E">
        <w:rPr>
          <w:rStyle w:val="Emphasis"/>
          <w:rFonts w:asciiTheme="minorHAnsi" w:hAnsiTheme="minorHAnsi" w:cstheme="minorHAnsi"/>
        </w:rPr>
        <w:t xml:space="preserve">5 </w:t>
      </w:r>
      <w:r w:rsidRPr="00681E5E">
        <w:rPr>
          <w:rStyle w:val="Emphasis"/>
          <w:rFonts w:asciiTheme="minorHAnsi" w:hAnsiTheme="minorHAnsi" w:cstheme="minorHAnsi"/>
          <w:highlight w:val="green"/>
        </w:rPr>
        <w:t>The ultra-right is</w:t>
      </w:r>
      <w:r w:rsidRPr="00681E5E">
        <w:rPr>
          <w:rStyle w:val="Emphasis"/>
          <w:rFonts w:asciiTheme="minorHAnsi" w:hAnsiTheme="minorHAnsi" w:cstheme="minorHAnsi"/>
        </w:rPr>
        <w:t xml:space="preserve"> an </w:t>
      </w:r>
      <w:r w:rsidRPr="00681E5E">
        <w:rPr>
          <w:rStyle w:val="Emphasis"/>
          <w:rFonts w:asciiTheme="minorHAnsi" w:hAnsiTheme="minorHAnsi" w:cstheme="minorHAnsi"/>
          <w:highlight w:val="green"/>
        </w:rPr>
        <w:t>insurgent</w:t>
      </w:r>
      <w:r w:rsidRPr="00681E5E">
        <w:rPr>
          <w:rStyle w:val="Emphasis"/>
          <w:rFonts w:asciiTheme="minorHAnsi" w:hAnsiTheme="minorHAnsi" w:cstheme="minorHAnsi"/>
        </w:rPr>
        <w:t xml:space="preserve"> force in many countries. </w:t>
      </w:r>
      <w:r w:rsidRPr="00681E5E">
        <w:rPr>
          <w:rFonts w:asciiTheme="minorHAnsi" w:hAnsiTheme="minorHAnsi" w:cstheme="minorHAnsi"/>
          <w:sz w:val="16"/>
        </w:rPr>
        <w:t xml:space="preserve">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00681E5E">
        <w:rPr>
          <w:rStyle w:val="Emphasis"/>
          <w:rFonts w:asciiTheme="minorHAnsi" w:hAnsiTheme="minorHAnsi" w:cstheme="minorHAnsi"/>
          <w:highlight w:val="green"/>
        </w:rPr>
        <w:t>It involves militarism,</w:t>
      </w:r>
      <w:r w:rsidRPr="00681E5E">
        <w:rPr>
          <w:rStyle w:val="Emphasis"/>
          <w:rFonts w:asciiTheme="minorHAnsi" w:hAnsiTheme="minorHAnsi" w:cstheme="minorHAnsi"/>
        </w:rPr>
        <w:t xml:space="preserve"> extreme </w:t>
      </w:r>
      <w:r w:rsidRPr="00681E5E">
        <w:rPr>
          <w:rStyle w:val="Emphasis"/>
          <w:rFonts w:asciiTheme="minorHAnsi" w:hAnsiTheme="minorHAnsi" w:cstheme="minorHAnsi"/>
          <w:highlight w:val="green"/>
        </w:rPr>
        <w:t>masculinisation, homophobia, racism and racist mobilisations</w:t>
      </w:r>
      <w:r w:rsidRPr="00681E5E">
        <w:rPr>
          <w:rStyle w:val="Emphasis"/>
          <w:rFonts w:asciiTheme="minorHAnsi" w:hAnsiTheme="minorHAnsi" w:cstheme="minorHAnsi"/>
        </w:rPr>
        <w:t xml:space="preserve">, including the search for scapegoats, such as immigrant workers and, in the West, Muslims. </w:t>
      </w:r>
      <w:r w:rsidRPr="00681E5E">
        <w:rPr>
          <w:rStyle w:val="Emphasis"/>
          <w:rFonts w:asciiTheme="minorHAnsi" w:hAnsiTheme="minorHAnsi" w:cstheme="minorHAnsi"/>
          <w:highlight w:val="green"/>
        </w:rPr>
        <w:t>Twenty-first century fascism</w:t>
      </w:r>
      <w:r w:rsidRPr="00681E5E">
        <w:rPr>
          <w:rStyle w:val="Emphasis"/>
          <w:rFonts w:asciiTheme="minorHAnsi" w:hAnsiTheme="minorHAnsi" w:cstheme="minorHAnsi"/>
        </w:rPr>
        <w:t xml:space="preserve"> evokes mystifying ideologies, often involving race/culture supremacy and xenophobia, embracing an idealised and mythical past. Neo-fascist culture </w:t>
      </w:r>
      <w:r w:rsidRPr="00681E5E">
        <w:rPr>
          <w:rStyle w:val="Emphasis"/>
          <w:rFonts w:asciiTheme="minorHAnsi" w:hAnsiTheme="minorHAnsi" w:cstheme="minorHAnsi"/>
          <w:highlight w:val="green"/>
        </w:rPr>
        <w:t>normalises and glamorises warfare</w:t>
      </w:r>
      <w:r w:rsidRPr="00681E5E">
        <w:rPr>
          <w:rStyle w:val="Emphasis"/>
          <w:rFonts w:asciiTheme="minorHAnsi" w:hAnsiTheme="minorHAnsi" w:cstheme="minorHAnsi"/>
        </w:rPr>
        <w:t xml:space="preserve"> and social violence, </w:t>
      </w:r>
      <w:r w:rsidRPr="00681E5E">
        <w:rPr>
          <w:rFonts w:asciiTheme="minorHAnsi" w:hAnsiTheme="minorHAnsi" w:cstheme="minorHAnsi"/>
          <w:sz w:val="16"/>
        </w:rPr>
        <w:t>indeed, generates a fascination with domination that is portrayed even as heroic.</w:t>
      </w:r>
    </w:p>
    <w:p w14:paraId="5777C6A3" w14:textId="77777777" w:rsidR="00973E7C" w:rsidRPr="00681E5E" w:rsidRDefault="00973E7C" w:rsidP="00973E7C">
      <w:pPr>
        <w:rPr>
          <w:rFonts w:asciiTheme="minorHAnsi" w:hAnsiTheme="minorHAnsi" w:cstheme="minorHAnsi"/>
          <w:b/>
          <w:iCs/>
          <w:u w:val="single"/>
        </w:rPr>
      </w:pPr>
      <w:r w:rsidRPr="00681E5E">
        <w:rPr>
          <w:rFonts w:asciiTheme="minorHAnsi" w:hAnsiTheme="minorHAnsi" w:cstheme="minorHAnsi"/>
          <w:sz w:val="8"/>
          <w:szCs w:val="8"/>
        </w:rPr>
        <w:t>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most risky technological developments, or at least abstain from accelerating them. Even if we suppose that civilizational devastation is unavoidable, many would prefer it to take place further into the future, at a time when maybe they and their loved ones are no longer alive anyway.32 Differential technological development doesn’t really make sense in the original urn-of-creativity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them we drag along several others to which it is linked. Presumably the urn is highly tubular, since certain technologies must emerge before others can be reached (we are not likely to find a society that uses jet planes and flint axes). The metaphor would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Collingridge, 1980). Nevertheless, for an actor who cares altruistically about long-term outcomes and who is involved in some inventive enterprise (e.g. as a researcher, funder, entrepreneur, regulator, or legislator) it is worth making the attempt. Some implications, at any rate, seem fairly obvious: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more or less constant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is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in order for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entirely eliminate or even greatly reduce the threat of Type-1 vulnerabilities. Note that an intervention that halves the size of the apocalyptic residual would not (at least not through any firstorder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fairly uniform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Typically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peaceloving direction. The ‘safe first strike’ scenario would be a lot less alarming if the actors facing the security dilemma had attitudes towards one another similar to those prevailing between Finland and Sweden. For many plausible sets of incentives that could arise for powerful actors as a consequence of some technological breakthrough, the prospects for a non-devastational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681E5E">
        <w:rPr>
          <w:rFonts w:asciiTheme="minorHAnsi" w:hAnsiTheme="minorHAnsi" w:cstheme="minorHAnsi"/>
          <w:sz w:val="16"/>
        </w:rPr>
        <w:t>.</w:t>
      </w:r>
      <w:r w:rsidRPr="00681E5E">
        <w:rPr>
          <w:rStyle w:val="Emphasis"/>
          <w:rFonts w:asciiTheme="minorHAnsi" w:hAnsiTheme="minorHAnsi" w:cstheme="minorHAnsi"/>
        </w:rPr>
        <w:t xml:space="preserve"> Recall that such a vulnerability entails that ‘by default’ a great </w:t>
      </w:r>
      <w:r w:rsidRPr="00681E5E">
        <w:rPr>
          <w:rStyle w:val="Emphasis"/>
          <w:rFonts w:asciiTheme="minorHAnsi" w:hAnsiTheme="minorHAnsi" w:cstheme="minorHAnsi"/>
          <w:highlight w:val="green"/>
        </w:rPr>
        <w:t>many actors face incentives to take</w:t>
      </w:r>
      <w:r w:rsidRPr="00681E5E">
        <w:rPr>
          <w:rStyle w:val="Emphasis"/>
          <w:rFonts w:asciiTheme="minorHAnsi" w:hAnsiTheme="minorHAnsi" w:cstheme="minorHAnsi"/>
        </w:rPr>
        <w:t xml:space="preserve"> some </w:t>
      </w:r>
      <w:r w:rsidRPr="00681E5E">
        <w:rPr>
          <w:rStyle w:val="Emphasis"/>
          <w:rFonts w:asciiTheme="minorHAnsi" w:hAnsiTheme="minorHAnsi" w:cstheme="minorHAnsi"/>
          <w:highlight w:val="green"/>
        </w:rPr>
        <w:t>damaging action</w:t>
      </w:r>
      <w:r w:rsidRPr="00681E5E">
        <w:rPr>
          <w:rStyle w:val="Emphasis"/>
          <w:rFonts w:asciiTheme="minorHAnsi" w:hAnsiTheme="minorHAnsi" w:cstheme="minorHAnsi"/>
        </w:rPr>
        <w:t xml:space="preserve">, such that the combined effects add up to civilizational devastation. The incentives for using the black-ball technology must therefore be ones that have a grip on a substantial fraction of the world population – </w:t>
      </w:r>
      <w:r w:rsidRPr="00681E5E">
        <w:rPr>
          <w:rStyle w:val="Emphasis"/>
          <w:rFonts w:asciiTheme="minorHAnsi" w:hAnsiTheme="minorHAnsi" w:cstheme="minorHAnsi"/>
          <w:highlight w:val="green"/>
        </w:rPr>
        <w:t>economic gain being</w:t>
      </w:r>
      <w:r w:rsidRPr="00681E5E">
        <w:rPr>
          <w:rStyle w:val="Emphasis"/>
          <w:rFonts w:asciiTheme="minorHAnsi" w:hAnsiTheme="minorHAnsi" w:cstheme="minorHAnsi"/>
        </w:rPr>
        <w:t xml:space="preserve"> perhaps being </w:t>
      </w:r>
      <w:r w:rsidRPr="00681E5E">
        <w:rPr>
          <w:rStyle w:val="Emphasis"/>
          <w:rFonts w:asciiTheme="minorHAnsi" w:hAnsiTheme="minorHAnsi" w:cstheme="minorHAnsi"/>
          <w:highlight w:val="green"/>
        </w:rPr>
        <w:t>the prime example of</w:t>
      </w:r>
      <w:r w:rsidRPr="00681E5E">
        <w:rPr>
          <w:rStyle w:val="Emphasis"/>
          <w:rFonts w:asciiTheme="minorHAnsi" w:hAnsiTheme="minorHAnsi" w:cstheme="minorHAnsi"/>
        </w:rPr>
        <w:t xml:space="preserve"> such a </w:t>
      </w:r>
      <w:r w:rsidRPr="00681E5E">
        <w:rPr>
          <w:rStyle w:val="Emphasis"/>
          <w:rFonts w:asciiTheme="minorHAnsi" w:hAnsiTheme="minorHAnsi" w:cstheme="minorHAnsi"/>
          <w:highlight w:val="green"/>
        </w:rPr>
        <w:t>near-universal motivation</w:t>
      </w:r>
      <w:r w:rsidRPr="00681E5E">
        <w:rPr>
          <w:rStyle w:val="Emphasis"/>
          <w:rFonts w:asciiTheme="minorHAnsi" w:hAnsiTheme="minorHAnsi" w:cstheme="minorHAnsi"/>
        </w:rPr>
        <w:t xml:space="preserve">. </w:t>
      </w:r>
      <w:r w:rsidRPr="00681E5E">
        <w:rPr>
          <w:rFonts w:asciiTheme="minorHAnsi" w:hAnsiTheme="minorHAnsi" w:cstheme="minorHAnsi"/>
          <w:sz w:val="8"/>
          <w:szCs w:val="8"/>
        </w:rPr>
        <w:t>So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so as to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renders deterrence inadequate even if every perpetrator were certain to get caught. Exercising more caution and doing more risk assessment is also a weak and limited strategy. One actor unilaterally deciding to be more cautious may not help much with respect to a Type-2a vulnerability, and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The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681E5E">
        <w:rPr>
          <w:rStyle w:val="Emphasis"/>
          <w:rFonts w:asciiTheme="minorHAnsi" w:hAnsiTheme="minorHAnsi" w:cstheme="minorHAnsi"/>
          <w:sz w:val="8"/>
          <w:szCs w:val="8"/>
        </w:rPr>
        <w:t xml:space="preserve"> </w:t>
      </w:r>
      <w:r w:rsidRPr="00681E5E">
        <w:rPr>
          <w:rStyle w:val="Emphasis"/>
          <w:rFonts w:asciiTheme="minorHAnsi" w:hAnsiTheme="minorHAnsi" w:cstheme="minorHAnsi"/>
        </w:rPr>
        <w:t xml:space="preserve">1. </w:t>
      </w:r>
      <w:r w:rsidRPr="00681E5E">
        <w:rPr>
          <w:rStyle w:val="Emphasis"/>
          <w:rFonts w:asciiTheme="minorHAnsi" w:hAnsiTheme="minorHAnsi" w:cstheme="minorHAnsi"/>
          <w:highlight w:val="green"/>
        </w:rPr>
        <w:t>Create</w:t>
      </w:r>
      <w:r w:rsidRPr="00681E5E">
        <w:rPr>
          <w:rStyle w:val="Emphasis"/>
          <w:rFonts w:asciiTheme="minorHAnsi" w:hAnsiTheme="minorHAnsi" w:cstheme="minorHAnsi"/>
        </w:rPr>
        <w:t xml:space="preserve"> the capacity for extremely </w:t>
      </w:r>
      <w:r w:rsidRPr="00681E5E">
        <w:rPr>
          <w:rStyle w:val="Emphasis"/>
          <w:rFonts w:asciiTheme="minorHAnsi" w:hAnsiTheme="minorHAnsi" w:cstheme="minorHAnsi"/>
          <w:highlight w:val="green"/>
        </w:rPr>
        <w:t>effective</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preventive policing</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Develop</w:t>
      </w:r>
      <w:r w:rsidRPr="00681E5E">
        <w:rPr>
          <w:rStyle w:val="Emphasis"/>
          <w:rFonts w:asciiTheme="minorHAnsi" w:hAnsiTheme="minorHAnsi" w:cstheme="minorHAnsi"/>
        </w:rPr>
        <w:t xml:space="preserve"> the intra-state </w:t>
      </w:r>
      <w:r w:rsidRPr="00681E5E">
        <w:rPr>
          <w:rStyle w:val="Emphasis"/>
          <w:rFonts w:asciiTheme="minorHAnsi" w:hAnsiTheme="minorHAnsi" w:cstheme="minorHAnsi"/>
          <w:highlight w:val="green"/>
        </w:rPr>
        <w:t>governance capacity needed to prevent</w:t>
      </w:r>
      <w:r w:rsidRPr="00681E5E">
        <w:rPr>
          <w:rStyle w:val="Emphasis"/>
          <w:rFonts w:asciiTheme="minorHAnsi" w:hAnsiTheme="minorHAnsi" w:cstheme="minorHAnsi"/>
        </w:rPr>
        <w:t xml:space="preserve">, with extremely high reliability, any individual or small group – including ones that cannot be deterred – </w:t>
      </w:r>
      <w:r w:rsidRPr="00681E5E">
        <w:rPr>
          <w:rStyle w:val="Emphasis"/>
          <w:rFonts w:asciiTheme="minorHAnsi" w:hAnsiTheme="minorHAnsi" w:cstheme="minorHAnsi"/>
          <w:highlight w:val="green"/>
        </w:rPr>
        <w:t>from</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carrying out</w:t>
      </w:r>
      <w:r w:rsidRPr="00681E5E">
        <w:rPr>
          <w:rStyle w:val="Emphasis"/>
          <w:rFonts w:asciiTheme="minorHAnsi" w:hAnsiTheme="minorHAnsi" w:cstheme="minorHAnsi"/>
        </w:rPr>
        <w:t xml:space="preserve"> any </w:t>
      </w:r>
      <w:r w:rsidRPr="00681E5E">
        <w:rPr>
          <w:rStyle w:val="Emphasis"/>
          <w:rFonts w:asciiTheme="minorHAnsi" w:hAnsiTheme="minorHAnsi" w:cstheme="minorHAnsi"/>
          <w:highlight w:val="green"/>
        </w:rPr>
        <w:t>action that is</w:t>
      </w:r>
      <w:r w:rsidRPr="00681E5E">
        <w:rPr>
          <w:rStyle w:val="Emphasis"/>
          <w:rFonts w:asciiTheme="minorHAnsi" w:hAnsiTheme="minorHAnsi" w:cstheme="minorHAnsi"/>
        </w:rPr>
        <w:t xml:space="preserve"> highly </w:t>
      </w:r>
      <w:r w:rsidRPr="00681E5E">
        <w:rPr>
          <w:rStyle w:val="Emphasis"/>
          <w:rFonts w:asciiTheme="minorHAnsi" w:hAnsiTheme="minorHAnsi" w:cstheme="minorHAnsi"/>
          <w:highlight w:val="green"/>
        </w:rPr>
        <w:t>illegal</w:t>
      </w:r>
      <w:r w:rsidRPr="00681E5E">
        <w:rPr>
          <w:rStyle w:val="Emphasis"/>
          <w:rFonts w:asciiTheme="minorHAnsi" w:hAnsiTheme="minorHAnsi" w:cstheme="minorHAnsi"/>
        </w:rPr>
        <w:t xml:space="preserve">; and 2. Create the capacity for </w:t>
      </w:r>
      <w:r w:rsidRPr="00681E5E">
        <w:rPr>
          <w:rStyle w:val="Emphasis"/>
          <w:rFonts w:asciiTheme="minorHAnsi" w:hAnsiTheme="minorHAnsi" w:cstheme="minorHAnsi"/>
          <w:highlight w:val="green"/>
        </w:rPr>
        <w:t>strong global governance</w:t>
      </w:r>
      <w:r w:rsidRPr="00681E5E">
        <w:rPr>
          <w:rStyle w:val="Emphasis"/>
          <w:rFonts w:asciiTheme="minorHAnsi" w:hAnsiTheme="minorHAnsi" w:cstheme="minorHAnsi"/>
        </w:rPr>
        <w:t xml:space="preserve">. Develop the inter-state governance capacity needed </w:t>
      </w:r>
      <w:r w:rsidRPr="00681E5E">
        <w:rPr>
          <w:rStyle w:val="Emphasis"/>
          <w:rFonts w:asciiTheme="minorHAnsi" w:hAnsiTheme="minorHAnsi" w:cstheme="minorHAnsi"/>
          <w:highlight w:val="green"/>
        </w:rPr>
        <w:t>to</w:t>
      </w:r>
      <w:r w:rsidRPr="00681E5E">
        <w:rPr>
          <w:rStyle w:val="Emphasis"/>
          <w:rFonts w:asciiTheme="minorHAnsi" w:hAnsiTheme="minorHAnsi" w:cstheme="minorHAnsi"/>
        </w:rPr>
        <w:t xml:space="preserve"> reliably </w:t>
      </w:r>
      <w:r w:rsidRPr="00681E5E">
        <w:rPr>
          <w:rStyle w:val="Emphasis"/>
          <w:rFonts w:asciiTheme="minorHAnsi" w:hAnsiTheme="minorHAnsi" w:cstheme="minorHAnsi"/>
          <w:highlight w:val="green"/>
        </w:rPr>
        <w:t>solve</w:t>
      </w:r>
      <w:r w:rsidRPr="00681E5E">
        <w:rPr>
          <w:rStyle w:val="Emphasis"/>
          <w:rFonts w:asciiTheme="minorHAnsi" w:hAnsiTheme="minorHAnsi" w:cstheme="minorHAnsi"/>
        </w:rPr>
        <w:t xml:space="preserve"> the most serious global </w:t>
      </w:r>
      <w:r w:rsidRPr="00681E5E">
        <w:rPr>
          <w:rStyle w:val="Emphasis"/>
          <w:rFonts w:asciiTheme="minorHAnsi" w:hAnsiTheme="minorHAnsi" w:cstheme="minorHAnsi"/>
          <w:highlight w:val="green"/>
        </w:rPr>
        <w:t>commons problems and ensure</w:t>
      </w:r>
      <w:r w:rsidRPr="00681E5E">
        <w:rPr>
          <w:rStyle w:val="Emphasis"/>
          <w:rFonts w:asciiTheme="minorHAnsi" w:hAnsiTheme="minorHAnsi" w:cstheme="minorHAnsi"/>
        </w:rPr>
        <w:t xml:space="preserve"> robust </w:t>
      </w:r>
      <w:r w:rsidRPr="00681E5E">
        <w:rPr>
          <w:rStyle w:val="Emphasis"/>
          <w:rFonts w:asciiTheme="minorHAnsi" w:hAnsiTheme="minorHAnsi" w:cstheme="minorHAnsi"/>
          <w:highlight w:val="green"/>
        </w:rPr>
        <w:t>cooperation</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between states</w:t>
      </w:r>
      <w:r w:rsidRPr="00681E5E">
        <w:rPr>
          <w:rStyle w:val="Emphasis"/>
          <w:rFonts w:asciiTheme="minorHAnsi" w:hAnsiTheme="minorHAnsi" w:cstheme="minorHAnsi"/>
        </w:rPr>
        <w:t xml:space="preserve"> (and other strong organizations) wherever vital security interests are at stake – </w:t>
      </w:r>
      <w:r w:rsidRPr="00681E5E">
        <w:rPr>
          <w:rStyle w:val="Emphasis"/>
          <w:rFonts w:asciiTheme="minorHAnsi" w:hAnsiTheme="minorHAnsi" w:cstheme="minorHAnsi"/>
          <w:highlight w:val="green"/>
        </w:rPr>
        <w:t>even where</w:t>
      </w:r>
      <w:r w:rsidRPr="00681E5E">
        <w:rPr>
          <w:rStyle w:val="Emphasis"/>
          <w:rFonts w:asciiTheme="minorHAnsi" w:hAnsiTheme="minorHAnsi" w:cstheme="minorHAnsi"/>
        </w:rPr>
        <w:t xml:space="preserve"> there are very </w:t>
      </w:r>
      <w:r w:rsidRPr="00681E5E">
        <w:rPr>
          <w:rStyle w:val="Emphasis"/>
          <w:rFonts w:asciiTheme="minorHAnsi" w:hAnsiTheme="minorHAnsi" w:cstheme="minorHAnsi"/>
          <w:highlight w:val="green"/>
        </w:rPr>
        <w:t>strong incentives</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to</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defect</w:t>
      </w:r>
      <w:r w:rsidRPr="00681E5E">
        <w:rPr>
          <w:rStyle w:val="Emphasis"/>
          <w:rFonts w:asciiTheme="minorHAnsi" w:hAnsiTheme="minorHAnsi" w:cstheme="minorHAnsi"/>
        </w:rPr>
        <w:t xml:space="preserve"> from agreements or refuse to sign on in the first place.</w:t>
      </w:r>
    </w:p>
    <w:p w14:paraId="290C41B8" w14:textId="77777777" w:rsidR="00973E7C" w:rsidRPr="00681E5E" w:rsidRDefault="00973E7C" w:rsidP="00973E7C">
      <w:pPr>
        <w:pStyle w:val="Heading4"/>
        <w:rPr>
          <w:rFonts w:asciiTheme="minorHAnsi" w:hAnsiTheme="minorHAnsi" w:cstheme="minorHAnsi"/>
          <w:szCs w:val="24"/>
        </w:rPr>
      </w:pPr>
      <w:r w:rsidRPr="00681E5E">
        <w:rPr>
          <w:rFonts w:asciiTheme="minorHAnsi" w:hAnsiTheme="minorHAnsi" w:cstheme="minorHAnsi"/>
          <w:szCs w:val="24"/>
        </w:rPr>
        <w:t>I affirm Resolved: The appropriation of outer space by private entities is unjust.</w:t>
      </w:r>
      <w:r w:rsidRPr="00681E5E">
        <w:rPr>
          <w:rFonts w:asciiTheme="minorHAnsi" w:hAnsiTheme="minorHAnsi" w:cstheme="minorHAnsi"/>
        </w:rPr>
        <w:t xml:space="preserve"> </w:t>
      </w:r>
    </w:p>
    <w:p w14:paraId="5641F5E7" w14:textId="77777777" w:rsidR="00973E7C" w:rsidRPr="00681E5E" w:rsidRDefault="00973E7C" w:rsidP="00973E7C">
      <w:pPr>
        <w:pStyle w:val="Heading4"/>
        <w:rPr>
          <w:rFonts w:asciiTheme="minorHAnsi" w:hAnsiTheme="minorHAnsi" w:cstheme="minorHAnsi"/>
        </w:rPr>
      </w:pPr>
      <w:r w:rsidRPr="00681E5E">
        <w:rPr>
          <w:rFonts w:asciiTheme="minorHAnsi" w:hAnsiTheme="minorHAnsi" w:cstheme="minorHAnsi"/>
        </w:rPr>
        <w:t>The aff identifies appropriation as unjust</w:t>
      </w:r>
    </w:p>
    <w:p w14:paraId="3B837264" w14:textId="77777777" w:rsidR="00973E7C" w:rsidRPr="00681E5E" w:rsidRDefault="00973E7C" w:rsidP="00973E7C">
      <w:pPr>
        <w:rPr>
          <w:rFonts w:asciiTheme="minorHAnsi" w:hAnsiTheme="minorHAnsi" w:cstheme="minorHAnsi"/>
        </w:rPr>
      </w:pPr>
      <w:r w:rsidRPr="00681E5E">
        <w:rPr>
          <w:rFonts w:asciiTheme="minorHAnsi" w:hAnsiTheme="minorHAnsi" w:cstheme="minorHAnsi"/>
        </w:rPr>
        <w:t xml:space="preserve">Webster ND Definition of IS," Merriam Webster, </w:t>
      </w:r>
      <w:hyperlink r:id="rId7" w:history="1">
        <w:r w:rsidRPr="00681E5E">
          <w:rPr>
            <w:rStyle w:val="Hyperlink"/>
            <w:rFonts w:asciiTheme="minorHAnsi" w:hAnsiTheme="minorHAnsi" w:cstheme="minorHAnsi"/>
          </w:rPr>
          <w:t>https://www.merriam-webster.com/dictionary/is</w:t>
        </w:r>
      </w:hyperlink>
      <w:r w:rsidRPr="00681E5E">
        <w:rPr>
          <w:rFonts w:asciiTheme="minorHAnsi" w:hAnsiTheme="minorHAnsi" w:cstheme="minorHAnsi"/>
        </w:rPr>
        <w:t xml:space="preserve"> IS</w:t>
      </w:r>
    </w:p>
    <w:p w14:paraId="3CC82724" w14:textId="77777777" w:rsidR="00973E7C" w:rsidRPr="00681E5E" w:rsidRDefault="00973E7C" w:rsidP="00973E7C">
      <w:pPr>
        <w:rPr>
          <w:rFonts w:asciiTheme="minorHAnsi" w:hAnsiTheme="minorHAnsi" w:cstheme="minorHAnsi"/>
        </w:rPr>
      </w:pPr>
      <w:r w:rsidRPr="00681E5E">
        <w:rPr>
          <w:rFonts w:asciiTheme="minorHAnsi" w:hAnsiTheme="minorHAnsi" w:cstheme="minorHAnsi"/>
        </w:rPr>
        <w:t xml:space="preserve">is </w:t>
      </w:r>
      <w:r w:rsidRPr="00681E5E">
        <w:rPr>
          <w:rStyle w:val="Emphasis"/>
          <w:rFonts w:asciiTheme="minorHAnsi" w:hAnsiTheme="minorHAnsi" w:cstheme="minorHAnsi"/>
          <w:highlight w:val="green"/>
        </w:rPr>
        <w:t>Definition of is</w:t>
      </w:r>
      <w:r w:rsidRPr="00681E5E">
        <w:rPr>
          <w:rFonts w:asciiTheme="minorHAnsi" w:hAnsiTheme="minorHAnsi" w:cstheme="minorHAnsi"/>
        </w:rPr>
        <w:t xml:space="preserve"> (Entry 1 of 4) present tense third-person singular of BE </w:t>
      </w:r>
      <w:r w:rsidRPr="00681E5E">
        <w:rPr>
          <w:rStyle w:val="Emphasis"/>
          <w:rFonts w:asciiTheme="minorHAnsi" w:hAnsiTheme="minorHAnsi" w:cstheme="minorHAnsi"/>
          <w:highlight w:val="green"/>
        </w:rPr>
        <w:t>dialectal present tense</w:t>
      </w:r>
      <w:r w:rsidRPr="00681E5E">
        <w:rPr>
          <w:rFonts w:asciiTheme="minorHAnsi" w:hAnsiTheme="minorHAnsi" w:cstheme="minorHAnsi"/>
        </w:rPr>
        <w:t xml:space="preserve"> first-person and third-person </w:t>
      </w:r>
      <w:r w:rsidRPr="00681E5E">
        <w:rPr>
          <w:rStyle w:val="Emphasis"/>
          <w:rFonts w:asciiTheme="minorHAnsi" w:hAnsiTheme="minorHAnsi" w:cstheme="minorHAnsi"/>
        </w:rPr>
        <w:t xml:space="preserve">singular </w:t>
      </w:r>
      <w:r w:rsidRPr="00681E5E">
        <w:rPr>
          <w:rStyle w:val="Emphasis"/>
          <w:rFonts w:asciiTheme="minorHAnsi" w:hAnsiTheme="minorHAnsi" w:cstheme="minorHAnsi"/>
          <w:highlight w:val="green"/>
        </w:rPr>
        <w:t>of BE</w:t>
      </w:r>
      <w:r w:rsidRPr="00681E5E">
        <w:rPr>
          <w:rStyle w:val="Emphasis"/>
          <w:rFonts w:asciiTheme="minorHAnsi" w:hAnsiTheme="minorHAnsi" w:cstheme="minorHAnsi"/>
        </w:rPr>
        <w:t xml:space="preserve"> </w:t>
      </w:r>
      <w:r w:rsidRPr="00681E5E">
        <w:rPr>
          <w:rFonts w:asciiTheme="minorHAnsi" w:hAnsiTheme="minorHAnsi" w:cstheme="minorHAnsi"/>
        </w:rPr>
        <w:t>dialectal present tense plural of BE</w:t>
      </w:r>
    </w:p>
    <w:p w14:paraId="65926E7C" w14:textId="77777777" w:rsidR="00973E7C" w:rsidRPr="00681E5E" w:rsidRDefault="00973E7C" w:rsidP="00973E7C">
      <w:pPr>
        <w:pStyle w:val="Heading4"/>
        <w:rPr>
          <w:rFonts w:asciiTheme="minorHAnsi" w:hAnsiTheme="minorHAnsi" w:cstheme="minorHAnsi"/>
        </w:rPr>
      </w:pPr>
      <w:r w:rsidRPr="00681E5E">
        <w:rPr>
          <w:rFonts w:asciiTheme="minorHAnsi" w:hAnsiTheme="minorHAnsi" w:cstheme="minorHAnsi"/>
        </w:rPr>
        <w:t>Dialectical present tense means logical coherence which implies no implementation</w:t>
      </w:r>
    </w:p>
    <w:p w14:paraId="3DA58628" w14:textId="77777777" w:rsidR="00973E7C" w:rsidRPr="00681E5E" w:rsidRDefault="00973E7C" w:rsidP="00973E7C">
      <w:pPr>
        <w:rPr>
          <w:rFonts w:asciiTheme="minorHAnsi" w:hAnsiTheme="minorHAnsi" w:cstheme="minorHAnsi"/>
        </w:rPr>
      </w:pPr>
      <w:r w:rsidRPr="00681E5E">
        <w:rPr>
          <w:rStyle w:val="Style13ptBold"/>
          <w:rFonts w:asciiTheme="minorHAnsi" w:hAnsiTheme="minorHAnsi" w:cstheme="minorHAnsi"/>
        </w:rPr>
        <w:t>Your Dictionary ND</w:t>
      </w:r>
      <w:r w:rsidRPr="00681E5E">
        <w:rPr>
          <w:rFonts w:asciiTheme="minorHAnsi" w:hAnsiTheme="minorHAnsi" w:cstheme="minorHAnsi"/>
        </w:rPr>
        <w:t xml:space="preserve">, , "Dialectical Meaning," No Publication, </w:t>
      </w:r>
      <w:hyperlink r:id="rId8" w:history="1">
        <w:r w:rsidRPr="00681E5E">
          <w:rPr>
            <w:rStyle w:val="Hyperlink"/>
            <w:rFonts w:asciiTheme="minorHAnsi" w:hAnsiTheme="minorHAnsi" w:cstheme="minorHAnsi"/>
          </w:rPr>
          <w:t>https://www.yourdictionary.com/dialectical</w:t>
        </w:r>
      </w:hyperlink>
      <w:r w:rsidRPr="00681E5E">
        <w:rPr>
          <w:rFonts w:asciiTheme="minorHAnsi" w:hAnsiTheme="minorHAnsi" w:cstheme="minorHAnsi"/>
        </w:rPr>
        <w:t xml:space="preserve"> Cho</w:t>
      </w:r>
    </w:p>
    <w:p w14:paraId="121870B8" w14:textId="77777777" w:rsidR="00973E7C" w:rsidRPr="00681E5E" w:rsidRDefault="00973E7C" w:rsidP="00973E7C">
      <w:pPr>
        <w:rPr>
          <w:rStyle w:val="Emphasis"/>
          <w:rFonts w:asciiTheme="minorHAnsi" w:hAnsiTheme="minorHAnsi" w:cstheme="minorHAnsi"/>
        </w:rPr>
      </w:pPr>
      <w:r w:rsidRPr="00681E5E">
        <w:rPr>
          <w:rFonts w:asciiTheme="minorHAnsi" w:hAnsiTheme="minorHAnsi" w:cstheme="minorHAnsi"/>
        </w:rPr>
        <w:t xml:space="preserve">The </w:t>
      </w:r>
      <w:r w:rsidRPr="00681E5E">
        <w:rPr>
          <w:rStyle w:val="Emphasis"/>
          <w:rFonts w:asciiTheme="minorHAnsi" w:hAnsiTheme="minorHAnsi" w:cstheme="minorHAnsi"/>
          <w:highlight w:val="green"/>
        </w:rPr>
        <w:t>definition of dialectical</w:t>
      </w:r>
      <w:r w:rsidRPr="00681E5E">
        <w:rPr>
          <w:rFonts w:asciiTheme="minorHAnsi" w:hAnsiTheme="minorHAnsi" w:cstheme="minorHAnsi"/>
        </w:rPr>
        <w:t xml:space="preserve"> is a discussion that includes logical reasoning and dialogue, or something having the sounds, vocabulary and grammar of a specific way of speaking. An </w:t>
      </w:r>
      <w:r w:rsidRPr="00681E5E">
        <w:rPr>
          <w:rStyle w:val="Emphasis"/>
          <w:rFonts w:asciiTheme="minorHAnsi" w:hAnsiTheme="minorHAnsi" w:cstheme="minorHAnsi"/>
          <w:highlight w:val="green"/>
        </w:rPr>
        <w:t>example of something dialectical is a Lincoln Douglass style of debate,</w:t>
      </w:r>
      <w:r w:rsidRPr="00681E5E">
        <w:rPr>
          <w:rFonts w:asciiTheme="minorHAnsi" w:hAnsiTheme="minorHAnsi" w:cstheme="minorHAnsi"/>
        </w:rPr>
        <w:t xml:space="preserve"> </w:t>
      </w:r>
      <w:r w:rsidRPr="00681E5E">
        <w:rPr>
          <w:rStyle w:val="Emphasis"/>
          <w:rFonts w:asciiTheme="minorHAnsi" w:hAnsiTheme="minorHAnsi" w:cstheme="minorHAnsi"/>
          <w:highlight w:val="green"/>
        </w:rPr>
        <w:t>where both parties argue a point in a logical order</w:t>
      </w:r>
      <w:r w:rsidRPr="00681E5E">
        <w:rPr>
          <w:rFonts w:asciiTheme="minorHAnsi" w:hAnsiTheme="minorHAnsi" w:cstheme="minorHAnsi"/>
        </w:rPr>
        <w:t xml:space="preserve">. Of, or pertaining to dialectic; </w:t>
      </w:r>
      <w:r w:rsidRPr="00681E5E">
        <w:rPr>
          <w:rStyle w:val="Emphasis"/>
          <w:rFonts w:asciiTheme="minorHAnsi" w:hAnsiTheme="minorHAnsi" w:cstheme="minorHAnsi"/>
          <w:highlight w:val="green"/>
        </w:rPr>
        <w:t>logic</w:t>
      </w:r>
      <w:r w:rsidRPr="00681E5E">
        <w:rPr>
          <w:rFonts w:asciiTheme="minorHAnsi" w:hAnsiTheme="minorHAnsi" w:cstheme="minorHAnsi"/>
        </w:rPr>
        <w:t xml:space="preserve">ally </w:t>
      </w:r>
      <w:r w:rsidRPr="00681E5E">
        <w:rPr>
          <w:rStyle w:val="Emphasis"/>
          <w:rFonts w:asciiTheme="minorHAnsi" w:hAnsiTheme="minorHAnsi" w:cstheme="minorHAnsi"/>
          <w:highlight w:val="green"/>
        </w:rPr>
        <w:t>reason</w:t>
      </w:r>
      <w:r w:rsidRPr="00681E5E">
        <w:rPr>
          <w:rFonts w:asciiTheme="minorHAnsi" w:hAnsiTheme="minorHAnsi" w:cstheme="minorHAnsi"/>
        </w:rPr>
        <w:t xml:space="preserve">ed through the </w:t>
      </w:r>
      <w:r w:rsidRPr="00681E5E">
        <w:rPr>
          <w:rStyle w:val="Emphasis"/>
          <w:rFonts w:asciiTheme="minorHAnsi" w:hAnsiTheme="minorHAnsi" w:cstheme="minorHAnsi"/>
          <w:highlight w:val="green"/>
        </w:rPr>
        <w:t>exchange of opposing ideas.</w:t>
      </w:r>
    </w:p>
    <w:p w14:paraId="4EA9018F" w14:textId="77777777" w:rsidR="00973E7C" w:rsidRPr="00681E5E" w:rsidRDefault="00973E7C" w:rsidP="00973E7C">
      <w:pPr>
        <w:pStyle w:val="Heading4"/>
        <w:rPr>
          <w:rFonts w:asciiTheme="minorHAnsi" w:hAnsiTheme="minorHAnsi" w:cstheme="minorHAnsi"/>
        </w:rPr>
      </w:pPr>
      <w:r w:rsidRPr="00681E5E">
        <w:rPr>
          <w:rFonts w:asciiTheme="minorHAnsi" w:hAnsiTheme="minorHAnsi" w:cstheme="minorHAnsi"/>
        </w:rPr>
        <w:t xml:space="preserve">“BE” is a linking verb, not an action verb so implementation is incoherent </w:t>
      </w:r>
    </w:p>
    <w:p w14:paraId="44ADA610" w14:textId="77777777" w:rsidR="00973E7C" w:rsidRPr="00681E5E" w:rsidRDefault="00973E7C" w:rsidP="00973E7C">
      <w:pPr>
        <w:rPr>
          <w:rFonts w:asciiTheme="minorHAnsi" w:hAnsiTheme="minorHAnsi" w:cstheme="minorHAnsi"/>
        </w:rPr>
      </w:pPr>
      <w:r w:rsidRPr="00681E5E">
        <w:rPr>
          <w:rStyle w:val="Style13ptBold"/>
          <w:rFonts w:asciiTheme="minorHAnsi" w:hAnsiTheme="minorHAnsi" w:cstheme="minorHAnsi"/>
        </w:rPr>
        <w:t>Grammar Monster ND</w:t>
      </w:r>
      <w:r w:rsidRPr="00681E5E">
        <w:rPr>
          <w:rFonts w:asciiTheme="minorHAnsi" w:hAnsiTheme="minorHAnsi" w:cstheme="minorHAnsi"/>
        </w:rPr>
        <w:t xml:space="preserve">  "Linking Verbs," Grammar Monster, </w:t>
      </w:r>
      <w:hyperlink r:id="rId9" w:history="1">
        <w:r w:rsidRPr="00681E5E">
          <w:rPr>
            <w:rStyle w:val="Hyperlink"/>
            <w:rFonts w:asciiTheme="minorHAnsi" w:hAnsiTheme="minorHAnsi" w:cstheme="minorHAnsi"/>
          </w:rPr>
          <w:t>https://www.grammar-monster.com/glossary/linking_verbs.htm</w:t>
        </w:r>
      </w:hyperlink>
      <w:r w:rsidRPr="00681E5E">
        <w:rPr>
          <w:rFonts w:asciiTheme="minorHAnsi" w:hAnsiTheme="minorHAnsi" w:cstheme="minorHAnsi"/>
        </w:rPr>
        <w:t xml:space="preserve"> CHO</w:t>
      </w:r>
    </w:p>
    <w:p w14:paraId="54C888DB" w14:textId="77777777" w:rsidR="00973E7C" w:rsidRPr="00681E5E" w:rsidRDefault="00973E7C" w:rsidP="00973E7C">
      <w:pPr>
        <w:rPr>
          <w:rFonts w:asciiTheme="minorHAnsi" w:hAnsiTheme="minorHAnsi" w:cstheme="minorHAnsi"/>
        </w:rPr>
      </w:pPr>
      <w:r w:rsidRPr="00681E5E">
        <w:rPr>
          <w:rFonts w:asciiTheme="minorHAnsi" w:hAnsiTheme="minorHAnsi" w:cstheme="minorHAnsi"/>
        </w:rPr>
        <w:t xml:space="preserve">What Are Linking Verbs? (with Examples) </w:t>
      </w:r>
      <w:r w:rsidRPr="00681E5E">
        <w:rPr>
          <w:rStyle w:val="Emphasis"/>
          <w:rFonts w:asciiTheme="minorHAnsi" w:hAnsiTheme="minorHAnsi" w:cstheme="minorHAnsi"/>
          <w:highlight w:val="green"/>
        </w:rPr>
        <w:t xml:space="preserve">A linking verb </w:t>
      </w:r>
      <w:r w:rsidRPr="00681E5E">
        <w:rPr>
          <w:rStyle w:val="Emphasis"/>
          <w:rFonts w:asciiTheme="minorHAnsi" w:hAnsiTheme="minorHAnsi" w:cstheme="minorHAnsi"/>
        </w:rPr>
        <w:t>is used t</w:t>
      </w:r>
      <w:r w:rsidRPr="00681E5E">
        <w:rPr>
          <w:rFonts w:asciiTheme="minorHAnsi" w:hAnsiTheme="minorHAnsi" w:cstheme="minorHAnsi"/>
        </w:rPr>
        <w:t xml:space="preserve">o re-identify or to </w:t>
      </w:r>
      <w:r w:rsidRPr="00681E5E">
        <w:rPr>
          <w:rStyle w:val="Emphasis"/>
          <w:rFonts w:asciiTheme="minorHAnsi" w:hAnsiTheme="minorHAnsi" w:cstheme="minorHAnsi"/>
          <w:highlight w:val="green"/>
        </w:rPr>
        <w:t>describe its subject</w:t>
      </w:r>
      <w:r w:rsidRPr="00681E5E">
        <w:rPr>
          <w:rFonts w:asciiTheme="minorHAnsi" w:hAnsiTheme="minorHAnsi" w:cstheme="minorHAnsi"/>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681E5E">
        <w:rPr>
          <w:rStyle w:val="Emphasis"/>
          <w:rFonts w:asciiTheme="minorHAnsi" w:hAnsiTheme="minorHAnsi" w:cstheme="minorHAnsi"/>
          <w:highlight w:val="green"/>
        </w:rPr>
        <w:t>Alan is a vampire.</w:t>
      </w:r>
      <w:r w:rsidRPr="00681E5E">
        <w:rPr>
          <w:rStyle w:val="Emphasis"/>
          <w:rFonts w:asciiTheme="minorHAnsi" w:hAnsiTheme="minorHAnsi" w:cstheme="minorHAnsi"/>
        </w:rPr>
        <w:t xml:space="preserve"> </w:t>
      </w:r>
      <w:r w:rsidRPr="00681E5E">
        <w:rPr>
          <w:rFonts w:asciiTheme="minorHAnsi" w:hAnsiTheme="minorHAnsi" w:cstheme="minorHAnsi"/>
        </w:rPr>
        <w:t xml:space="preserve">(Here, the </w:t>
      </w:r>
      <w:r w:rsidRPr="00681E5E">
        <w:rPr>
          <w:rStyle w:val="Emphasis"/>
          <w:rFonts w:asciiTheme="minorHAnsi" w:hAnsiTheme="minorHAnsi" w:cstheme="minorHAnsi"/>
          <w:highlight w:val="green"/>
        </w:rPr>
        <w:t>subject is re-identified as a vampire.)</w:t>
      </w:r>
      <w:r w:rsidRPr="00681E5E">
        <w:rPr>
          <w:rStyle w:val="Emphasis"/>
          <w:rFonts w:asciiTheme="minorHAnsi" w:hAnsiTheme="minorHAnsi" w:cstheme="minorHAnsi"/>
        </w:rPr>
        <w:t xml:space="preserve"> </w:t>
      </w:r>
      <w:r w:rsidRPr="00681E5E">
        <w:rPr>
          <w:rFonts w:asciiTheme="minorHAnsi" w:hAnsiTheme="minorHAnsi" w:cstheme="minorHAnsi"/>
        </w:rPr>
        <w:t>Alan is thirsty. (Here, the subject is described as thirsty.)</w:t>
      </w:r>
    </w:p>
    <w:p w14:paraId="2C37199E" w14:textId="77777777" w:rsidR="00973E7C" w:rsidRPr="00681E5E" w:rsidRDefault="00973E7C" w:rsidP="00973E7C">
      <w:pPr>
        <w:rPr>
          <w:rFonts w:asciiTheme="minorHAnsi" w:hAnsiTheme="minorHAnsi" w:cstheme="minorHAnsi"/>
        </w:rPr>
      </w:pPr>
      <w:r w:rsidRPr="00681E5E">
        <w:rPr>
          <w:rFonts w:asciiTheme="minorHAnsi" w:hAnsiTheme="minorHAnsi" w:cstheme="minorHAnsi"/>
          <w:noProof/>
        </w:rPr>
        <w:drawing>
          <wp:inline distT="0" distB="0" distL="0" distR="0" wp14:anchorId="25AEC1F5" wp14:editId="3C53AAB2">
            <wp:extent cx="1996440" cy="1597025"/>
            <wp:effectExtent l="0" t="0" r="0" b="3175"/>
            <wp:docPr id="6" name="Picture 6"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58DE96FE" w14:textId="77777777" w:rsidR="00973E7C" w:rsidRPr="00681E5E" w:rsidRDefault="00973E7C" w:rsidP="00973E7C">
      <w:pPr>
        <w:rPr>
          <w:rStyle w:val="Emphasis"/>
          <w:rFonts w:asciiTheme="minorHAnsi" w:hAnsiTheme="minorHAnsi" w:cstheme="minorHAnsi"/>
        </w:rPr>
      </w:pPr>
      <w:r w:rsidRPr="00681E5E">
        <w:rPr>
          <w:rFonts w:asciiTheme="minorHAnsi" w:hAnsiTheme="minorHAnsi" w:cstheme="minorHAnsi"/>
          <w:noProof/>
        </w:rPr>
        <w:drawing>
          <wp:inline distT="0" distB="0" distL="0" distR="0" wp14:anchorId="70C84E92" wp14:editId="4F7B240F">
            <wp:extent cx="3778250" cy="3422650"/>
            <wp:effectExtent l="0" t="0" r="0" b="6350"/>
            <wp:docPr id="5" name="Picture 5"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4D16638A" w14:textId="77777777" w:rsidR="00973E7C" w:rsidRPr="00681E5E" w:rsidRDefault="00973E7C" w:rsidP="00973E7C">
      <w:pPr>
        <w:pStyle w:val="Heading4"/>
        <w:rPr>
          <w:rFonts w:asciiTheme="minorHAnsi" w:hAnsiTheme="minorHAnsi" w:cstheme="minorHAnsi"/>
        </w:rPr>
      </w:pPr>
      <w:r w:rsidRPr="00681E5E">
        <w:rPr>
          <w:rFonts w:asciiTheme="minorHAnsi" w:hAnsiTheme="minorHAnsi" w:cstheme="minorHAnsi"/>
        </w:rPr>
        <w:t>The space race is deeply entangled with the development of carcerality, funded through wealth extracted from black communities through policing and exploitative labor. The use of space as a symbol of progress obfuscated racial divisions and cohered an ideological understanding of white upward mobility and black immobility.</w:t>
      </w:r>
    </w:p>
    <w:p w14:paraId="6EF583EA" w14:textId="77777777" w:rsidR="00973E7C" w:rsidRPr="00681E5E" w:rsidRDefault="00973E7C" w:rsidP="00973E7C">
      <w:pPr>
        <w:rPr>
          <w:rFonts w:asciiTheme="minorHAnsi" w:hAnsiTheme="minorHAnsi" w:cstheme="minorHAnsi"/>
        </w:rPr>
      </w:pPr>
      <w:r w:rsidRPr="00681E5E">
        <w:rPr>
          <w:rStyle w:val="Style13ptBold"/>
          <w:rFonts w:asciiTheme="minorHAnsi" w:hAnsiTheme="minorHAnsi" w:cstheme="minorHAnsi"/>
        </w:rPr>
        <w:t>Loyd 15.</w:t>
      </w:r>
      <w:r w:rsidRPr="00681E5E">
        <w:rPr>
          <w:rFonts w:asciiTheme="minorHAnsi" w:hAnsiTheme="minorHAnsi" w:cstheme="minorHAnsi"/>
        </w:rPr>
        <w:t xml:space="preserve"> Jenna M. 2015. "Whitey on the Moon: Space, Race, and the Crisis of Black Mobility." In Montegary, Liz and Melissa White, eds. Mobile Desires: The Politics and Erotics of Mobility Justice. Palgrave Pivot, 41-52.</w:t>
      </w:r>
    </w:p>
    <w:p w14:paraId="5BD29F98" w14:textId="77777777" w:rsidR="00973E7C" w:rsidRPr="00681E5E" w:rsidRDefault="00973E7C" w:rsidP="00973E7C">
      <w:pPr>
        <w:rPr>
          <w:rStyle w:val="StyleUnderline"/>
          <w:rFonts w:asciiTheme="minorHAnsi" w:hAnsiTheme="minorHAnsi" w:cstheme="minorHAnsi"/>
        </w:rPr>
      </w:pPr>
      <w:r w:rsidRPr="00681E5E">
        <w:rPr>
          <w:rFonts w:asciiTheme="minorHAnsi" w:hAnsiTheme="minorHAnsi" w:cstheme="minorHAnsi"/>
          <w:sz w:val="14"/>
        </w:rPr>
        <w:t xml:space="preserve">But Watts is a country which lies, psychologically, uncounted miles further than most whites seem at present willing to travel. (Pynchon, 1966) </w:t>
      </w:r>
      <w:r w:rsidRPr="00681E5E">
        <w:rPr>
          <w:rStyle w:val="StyleUnderline"/>
          <w:rFonts w:asciiTheme="minorHAnsi" w:hAnsiTheme="minorHAnsi" w:cstheme="minorHAnsi"/>
          <w:highlight w:val="green"/>
        </w:rPr>
        <w:t>From</w:t>
      </w:r>
      <w:r w:rsidRPr="00681E5E">
        <w:rPr>
          <w:rStyle w:val="StyleUnderline"/>
          <w:rFonts w:asciiTheme="minorHAnsi" w:hAnsiTheme="minorHAnsi" w:cstheme="minorHAnsi"/>
        </w:rPr>
        <w:t xml:space="preserve"> the days of </w:t>
      </w:r>
      <w:r w:rsidRPr="00681E5E">
        <w:rPr>
          <w:rStyle w:val="StyleUnderline"/>
          <w:rFonts w:asciiTheme="minorHAnsi" w:hAnsiTheme="minorHAnsi" w:cstheme="minorHAnsi"/>
          <w:highlight w:val="green"/>
        </w:rPr>
        <w:t>chattel slavery until today</w:t>
      </w:r>
      <w:r w:rsidRPr="00681E5E">
        <w:rPr>
          <w:rStyle w:val="StyleUnderline"/>
          <w:rFonts w:asciiTheme="minorHAnsi" w:hAnsiTheme="minorHAnsi" w:cstheme="minorHAnsi"/>
        </w:rPr>
        <w:t xml:space="preserve">, the concept of </w:t>
      </w:r>
      <w:r w:rsidRPr="00681E5E">
        <w:rPr>
          <w:rStyle w:val="StyleUnderline"/>
          <w:rFonts w:asciiTheme="minorHAnsi" w:hAnsiTheme="minorHAnsi" w:cstheme="minorHAnsi"/>
          <w:highlight w:val="green"/>
        </w:rPr>
        <w:t xml:space="preserve">travel has been </w:t>
      </w:r>
      <w:r w:rsidRPr="00681E5E">
        <w:rPr>
          <w:rStyle w:val="StyleUnderline"/>
          <w:rFonts w:asciiTheme="minorHAnsi" w:hAnsiTheme="minorHAnsi" w:cstheme="minorHAnsi"/>
        </w:rPr>
        <w:t xml:space="preserve">inseparably </w:t>
      </w:r>
      <w:r w:rsidRPr="00681E5E">
        <w:rPr>
          <w:rStyle w:val="StyleUnderline"/>
          <w:rFonts w:asciiTheme="minorHAnsi" w:hAnsiTheme="minorHAnsi" w:cstheme="minorHAnsi"/>
          <w:highlight w:val="green"/>
        </w:rPr>
        <w:t>linked</w:t>
      </w:r>
      <w:r w:rsidRPr="00681E5E">
        <w:rPr>
          <w:rStyle w:val="StyleUnderline"/>
          <w:rFonts w:asciiTheme="minorHAnsi" w:hAnsiTheme="minorHAnsi" w:cstheme="minorHAnsi"/>
        </w:rPr>
        <w:t xml:space="preserve"> in the minds of our people </w:t>
      </w:r>
      <w:r w:rsidRPr="00681E5E">
        <w:rPr>
          <w:rStyle w:val="StyleUnderline"/>
          <w:rFonts w:asciiTheme="minorHAnsi" w:hAnsiTheme="minorHAnsi" w:cstheme="minorHAnsi"/>
          <w:highlight w:val="green"/>
        </w:rPr>
        <w:t xml:space="preserve">with </w:t>
      </w:r>
      <w:r w:rsidRPr="00681E5E">
        <w:rPr>
          <w:rStyle w:val="StyleUnderline"/>
          <w:rFonts w:asciiTheme="minorHAnsi" w:hAnsiTheme="minorHAnsi" w:cstheme="minorHAnsi"/>
        </w:rPr>
        <w:t xml:space="preserve">the concept of </w:t>
      </w:r>
      <w:r w:rsidRPr="00681E5E">
        <w:rPr>
          <w:rStyle w:val="StyleUnderline"/>
          <w:rFonts w:asciiTheme="minorHAnsi" w:hAnsiTheme="minorHAnsi" w:cstheme="minorHAnsi"/>
          <w:highlight w:val="green"/>
        </w:rPr>
        <w:t>freedom.</w:t>
      </w:r>
      <w:r w:rsidRPr="00681E5E">
        <w:rPr>
          <w:rFonts w:asciiTheme="minorHAnsi" w:hAnsiTheme="minorHAnsi" w:cstheme="minorHAnsi"/>
          <w:sz w:val="14"/>
        </w:rPr>
        <w:t xml:space="preserve"> (Robeson, 1988, original emphasis) </w:t>
      </w:r>
      <w:r w:rsidRPr="00681E5E">
        <w:rPr>
          <w:rStyle w:val="StyleUnderline"/>
          <w:rFonts w:asciiTheme="minorHAnsi" w:hAnsiTheme="minorHAnsi" w:cstheme="minorHAnsi"/>
        </w:rPr>
        <w:t xml:space="preserve">In the 1960 presidential election, candidate </w:t>
      </w:r>
      <w:r w:rsidRPr="00681E5E">
        <w:rPr>
          <w:rStyle w:val="StyleUnderline"/>
          <w:rFonts w:asciiTheme="minorHAnsi" w:hAnsiTheme="minorHAnsi" w:cstheme="minorHAnsi"/>
          <w:highlight w:val="green"/>
        </w:rPr>
        <w:t>J</w:t>
      </w:r>
      <w:r w:rsidRPr="00681E5E">
        <w:rPr>
          <w:rStyle w:val="StyleUnderline"/>
          <w:rFonts w:asciiTheme="minorHAnsi" w:hAnsiTheme="minorHAnsi" w:cstheme="minorHAnsi"/>
        </w:rPr>
        <w:t xml:space="preserve">ohn </w:t>
      </w:r>
      <w:r w:rsidRPr="00681E5E">
        <w:rPr>
          <w:rStyle w:val="StyleUnderline"/>
          <w:rFonts w:asciiTheme="minorHAnsi" w:hAnsiTheme="minorHAnsi" w:cstheme="minorHAnsi"/>
          <w:highlight w:val="green"/>
        </w:rPr>
        <w:t>F. K</w:t>
      </w:r>
      <w:r w:rsidRPr="00681E5E">
        <w:rPr>
          <w:rStyle w:val="StyleUnderline"/>
          <w:rFonts w:asciiTheme="minorHAnsi" w:hAnsiTheme="minorHAnsi" w:cstheme="minorHAnsi"/>
        </w:rPr>
        <w:t>ennedy</w:t>
      </w:r>
      <w:r w:rsidRPr="00681E5E">
        <w:rPr>
          <w:rStyle w:val="StyleUnderline"/>
          <w:rFonts w:asciiTheme="minorHAnsi" w:hAnsiTheme="minorHAnsi" w:cstheme="minorHAnsi"/>
          <w:highlight w:val="green"/>
        </w:rPr>
        <w:t xml:space="preserve"> invoked moon exploration </w:t>
      </w:r>
      <w:r w:rsidRPr="00681E5E">
        <w:rPr>
          <w:rStyle w:val="StyleUnderline"/>
          <w:rFonts w:asciiTheme="minorHAnsi" w:hAnsiTheme="minorHAnsi" w:cstheme="minorHAnsi"/>
        </w:rPr>
        <w:t xml:space="preserve">to displace the salience of religious division by </w:t>
      </w:r>
      <w:r w:rsidRPr="00681E5E">
        <w:rPr>
          <w:rStyle w:val="StyleUnderline"/>
          <w:rFonts w:asciiTheme="minorHAnsi" w:hAnsiTheme="minorHAnsi" w:cstheme="minorHAnsi"/>
          <w:highlight w:val="green"/>
        </w:rPr>
        <w:t>focusing on unifying issues,</w:t>
      </w:r>
      <w:r w:rsidRPr="00681E5E">
        <w:rPr>
          <w:rStyle w:val="StyleUnderline"/>
          <w:rFonts w:asciiTheme="minorHAnsi" w:hAnsiTheme="minorHAnsi" w:cstheme="minorHAnsi"/>
        </w:rPr>
        <w:t xml:space="preserve"> including the spread of </w:t>
      </w:r>
      <w:r w:rsidRPr="00681E5E">
        <w:rPr>
          <w:rFonts w:asciiTheme="minorHAnsi" w:hAnsiTheme="minorHAnsi" w:cstheme="minorHAnsi"/>
          <w:sz w:val="14"/>
        </w:rPr>
        <w:t>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Without denying the value of scientific endeavor, there is a striking absurdity in committing billions to reach the moon where no people live, while only a fraction of that amount is appropriated to service the densely populated slums.</w:t>
      </w:r>
      <w:r w:rsidRPr="00681E5E">
        <w:rPr>
          <w:rStyle w:val="StyleUnderline"/>
          <w:rFonts w:asciiTheme="minorHAnsi" w:hAnsiTheme="minorHAnsi" w:cstheme="minorHAnsi"/>
        </w:rPr>
        <w:t xml:space="preserve"> If these strange views persist, in a few years we can be assured that </w:t>
      </w:r>
      <w:r w:rsidRPr="00681E5E">
        <w:rPr>
          <w:rStyle w:val="StyleUnderline"/>
          <w:rFonts w:asciiTheme="minorHAnsi" w:hAnsiTheme="minorHAnsi" w:cstheme="minorHAnsi"/>
          <w:highlight w:val="green"/>
        </w:rPr>
        <w:t>when we set a man on the moon, with an adequate telescope he will be able to see the slums on earth</w:t>
      </w:r>
      <w:r w:rsidRPr="00681E5E">
        <w:rPr>
          <w:rStyle w:val="StyleUnderline"/>
          <w:rFonts w:asciiTheme="minorHAnsi" w:hAnsiTheme="minorHAnsi" w:cstheme="minorHAnsi"/>
        </w:rPr>
        <w:t xml:space="preserve"> with their intensified congestion, </w:t>
      </w:r>
      <w:r w:rsidRPr="00681E5E">
        <w:rPr>
          <w:rFonts w:asciiTheme="minorHAnsi" w:hAnsiTheme="minorHAnsi" w:cstheme="min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681E5E">
        <w:rPr>
          <w:rStyle w:val="StyleUnderline"/>
          <w:rFonts w:asciiTheme="minorHAnsi" w:hAnsiTheme="minorHAnsi" w:cstheme="minorHAnsi"/>
        </w:rPr>
        <w:t xml:space="preserve"> </w:t>
      </w:r>
      <w:r w:rsidRPr="00681E5E">
        <w:rPr>
          <w:rFonts w:asciiTheme="minorHAnsi" w:hAnsiTheme="minorHAnsi" w:cstheme="minorHAnsi"/>
          <w:sz w:val="14"/>
        </w:rPr>
        <w:t>King’s speech marks both of these registers. His imagined telescopic view of the earth traverses an expansive scale of human possi- bility, but under Pax Americana, King finds that ‘</w:t>
      </w:r>
      <w:r w:rsidRPr="00681E5E">
        <w:rPr>
          <w:rStyle w:val="StyleUnderline"/>
          <w:rFonts w:asciiTheme="minorHAnsi" w:hAnsiTheme="minorHAnsi" w:cstheme="minorHAnsi"/>
          <w:highlight w:val="green"/>
        </w:rPr>
        <w:t>common humanity’ is an ideological vision papering over</w:t>
      </w:r>
      <w:r w:rsidRPr="00681E5E">
        <w:rPr>
          <w:rStyle w:val="StyleUnderline"/>
          <w:rFonts w:asciiTheme="minorHAnsi" w:hAnsiTheme="minorHAnsi" w:cstheme="minorHAnsi"/>
        </w:rPr>
        <w:t xml:space="preserve"> the reality of grave </w:t>
      </w:r>
      <w:r w:rsidRPr="00681E5E">
        <w:rPr>
          <w:rStyle w:val="StyleUnderline"/>
          <w:rFonts w:asciiTheme="minorHAnsi" w:hAnsiTheme="minorHAnsi" w:cstheme="minorHAnsi"/>
          <w:highlight w:val="green"/>
        </w:rPr>
        <w:t>economic and racial divisions.</w:t>
      </w:r>
      <w:r w:rsidRPr="00681E5E">
        <w:rPr>
          <w:rFonts w:asciiTheme="minorHAnsi" w:hAnsiTheme="minorHAnsi" w:cstheme="min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681E5E">
        <w:rPr>
          <w:rStyle w:val="StyleUnderline"/>
          <w:rFonts w:asciiTheme="minorHAnsi" w:hAnsiTheme="minorHAnsi" w:cstheme="minorHAnsi"/>
        </w:rPr>
        <w:t xml:space="preserve"> </w:t>
      </w:r>
      <w:r w:rsidRPr="00681E5E">
        <w:rPr>
          <w:rStyle w:val="StyleUnderline"/>
          <w:rFonts w:asciiTheme="minorHAnsi" w:hAnsiTheme="minorHAnsi" w:cstheme="minorHAnsi"/>
          <w:highlight w:val="green"/>
        </w:rPr>
        <w:t xml:space="preserve">Reaching the moon began to look </w:t>
      </w:r>
      <w:r w:rsidRPr="00681E5E">
        <w:rPr>
          <w:rStyle w:val="StyleUnderline"/>
          <w:rFonts w:asciiTheme="minorHAnsi" w:hAnsiTheme="minorHAnsi" w:cstheme="minorHAnsi"/>
        </w:rPr>
        <w:t xml:space="preserve">less </w:t>
      </w:r>
      <w:r w:rsidRPr="00681E5E">
        <w:rPr>
          <w:rStyle w:val="StyleUnderline"/>
          <w:rFonts w:asciiTheme="minorHAnsi" w:hAnsiTheme="minorHAnsi" w:cstheme="minorHAnsi"/>
          <w:highlight w:val="green"/>
        </w:rPr>
        <w:t xml:space="preserve">like </w:t>
      </w:r>
      <w:r w:rsidRPr="00681E5E">
        <w:rPr>
          <w:rStyle w:val="StyleUnderline"/>
          <w:rFonts w:asciiTheme="minorHAnsi" w:hAnsiTheme="minorHAnsi" w:cstheme="minorHAnsi"/>
        </w:rPr>
        <w:t xml:space="preserve">a virtuous American project than </w:t>
      </w:r>
      <w:r w:rsidRPr="00681E5E">
        <w:rPr>
          <w:rStyle w:val="StyleUnderline"/>
          <w:rFonts w:asciiTheme="minorHAnsi" w:hAnsiTheme="minorHAnsi" w:cstheme="minorHAnsi"/>
          <w:highlight w:val="green"/>
        </w:rPr>
        <w:t xml:space="preserve">a white American project that furthered Black </w:t>
      </w:r>
      <w:r w:rsidRPr="00681E5E">
        <w:rPr>
          <w:rStyle w:val="StyleUnderline"/>
          <w:rFonts w:asciiTheme="minorHAnsi" w:hAnsiTheme="minorHAnsi" w:cstheme="minorHAnsi"/>
        </w:rPr>
        <w:t xml:space="preserve">economic </w:t>
      </w:r>
      <w:r w:rsidRPr="00681E5E">
        <w:rPr>
          <w:rStyle w:val="StyleUnderline"/>
          <w:rFonts w:asciiTheme="minorHAnsi" w:hAnsiTheme="minorHAnsi" w:cstheme="minorHAnsi"/>
          <w:highlight w:val="green"/>
        </w:rPr>
        <w:t xml:space="preserve">exploitation and abandonment. The space race as a spectacle of freedom and (white) upward mobility </w:t>
      </w:r>
      <w:r w:rsidRPr="00681E5E">
        <w:rPr>
          <w:rStyle w:val="StyleUnderline"/>
          <w:rFonts w:asciiTheme="minorHAnsi" w:hAnsiTheme="minorHAnsi" w:cstheme="minorHAnsi"/>
        </w:rPr>
        <w:t xml:space="preserve">must be </w:t>
      </w:r>
      <w:r w:rsidRPr="00681E5E">
        <w:rPr>
          <w:rStyle w:val="StyleUnderline"/>
          <w:rFonts w:asciiTheme="minorHAnsi" w:hAnsiTheme="minorHAnsi" w:cstheme="minorHAnsi"/>
          <w:highlight w:val="green"/>
        </w:rPr>
        <w:t xml:space="preserve">held in tension with the </w:t>
      </w:r>
      <w:r w:rsidRPr="00681E5E">
        <w:rPr>
          <w:rStyle w:val="StyleUnderline"/>
          <w:rFonts w:asciiTheme="minorHAnsi" w:hAnsiTheme="minorHAnsi" w:cstheme="minorHAnsi"/>
        </w:rPr>
        <w:t xml:space="preserve">deepening </w:t>
      </w:r>
      <w:r w:rsidRPr="00681E5E">
        <w:rPr>
          <w:rStyle w:val="StyleUnderline"/>
          <w:rFonts w:asciiTheme="minorHAnsi" w:hAnsiTheme="minorHAnsi" w:cstheme="minorHAnsi"/>
          <w:highlight w:val="green"/>
        </w:rPr>
        <w:t>‘urban crisis’</w:t>
      </w:r>
      <w:r w:rsidRPr="00681E5E">
        <w:rPr>
          <w:rFonts w:asciiTheme="minorHAnsi" w:hAnsiTheme="minorHAnsi" w:cstheme="min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(Loyd,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681E5E">
        <w:rPr>
          <w:rStyle w:val="StyleUnderline"/>
          <w:rFonts w:asciiTheme="minorHAnsi" w:hAnsiTheme="minorHAnsi" w:cstheme="minorHAnsi"/>
        </w:rPr>
        <w:t xml:space="preserve"> </w:t>
      </w:r>
      <w:r w:rsidRPr="00681E5E">
        <w:rPr>
          <w:rStyle w:val="StyleUnderline"/>
          <w:rFonts w:asciiTheme="minorHAnsi" w:hAnsiTheme="minorHAnsi" w:cstheme="minorHAnsi"/>
          <w:highlight w:val="green"/>
        </w:rPr>
        <w:t>Spectacle</w:t>
      </w:r>
      <w:r w:rsidRPr="00681E5E">
        <w:rPr>
          <w:rStyle w:val="StyleUnderline"/>
          <w:rFonts w:asciiTheme="minorHAnsi" w:hAnsiTheme="minorHAnsi" w:cstheme="minorHAnsi"/>
        </w:rPr>
        <w:t xml:space="preserve"> tends </w:t>
      </w:r>
      <w:r w:rsidRPr="00681E5E">
        <w:rPr>
          <w:rStyle w:val="StyleUnderline"/>
          <w:rFonts w:asciiTheme="minorHAnsi" w:hAnsiTheme="minorHAnsi" w:cstheme="minorHAnsi"/>
          <w:highlight w:val="green"/>
        </w:rPr>
        <w:t>to be understood as</w:t>
      </w:r>
      <w:r w:rsidRPr="00681E5E">
        <w:rPr>
          <w:rStyle w:val="StyleUnderline"/>
          <w:rFonts w:asciiTheme="minorHAnsi" w:hAnsiTheme="minorHAnsi" w:cstheme="minorHAnsi"/>
        </w:rPr>
        <w:t xml:space="preserve"> an ideological mask or distortion of reality, but Shiloh Krupar usefully conceptualizes spectacle as </w:t>
      </w:r>
      <w:r w:rsidRPr="00681E5E">
        <w:rPr>
          <w:rStyle w:val="StyleUnderline"/>
          <w:rFonts w:asciiTheme="minorHAnsi" w:hAnsiTheme="minorHAnsi" w:cstheme="minorHAnsi"/>
          <w:highlight w:val="green"/>
        </w:rPr>
        <w:t>‘a tactical ontology – meaning a truth-telling, world-making strategy’</w:t>
      </w:r>
      <w:r w:rsidRPr="00681E5E">
        <w:rPr>
          <w:rFonts w:asciiTheme="minorHAnsi" w:hAnsiTheme="minorHAnsi" w:cstheme="minorHAnsi"/>
          <w:sz w:val="14"/>
        </w:rPr>
        <w:t xml:space="preserve"> (2013, p. 10). Indeed, in Blank Spots on the Map (2009), Trevor Paglen shows how </w:t>
      </w:r>
      <w:r w:rsidRPr="00681E5E">
        <w:rPr>
          <w:rStyle w:val="StyleUnderline"/>
          <w:rFonts w:asciiTheme="minorHAnsi" w:hAnsiTheme="minorHAnsi" w:cstheme="minorHAnsi"/>
          <w:highlight w:val="green"/>
        </w:rPr>
        <w:t>NASA was the</w:t>
      </w:r>
      <w:r w:rsidRPr="00681E5E">
        <w:rPr>
          <w:rStyle w:val="StyleUnderline"/>
          <w:rFonts w:asciiTheme="minorHAnsi" w:hAnsiTheme="minorHAnsi" w:cstheme="minorHAnsi"/>
        </w:rPr>
        <w:t xml:space="preserve"> visible institutional </w:t>
      </w:r>
      <w:r w:rsidRPr="00681E5E">
        <w:rPr>
          <w:rStyle w:val="StyleUnderline"/>
          <w:rFonts w:asciiTheme="minorHAnsi" w:hAnsiTheme="minorHAnsi" w:cstheme="minorHAnsi"/>
          <w:highlight w:val="green"/>
        </w:rPr>
        <w:t>face of</w:t>
      </w:r>
      <w:r w:rsidRPr="00681E5E">
        <w:rPr>
          <w:rStyle w:val="StyleUnderline"/>
          <w:rFonts w:asciiTheme="minorHAnsi" w:hAnsiTheme="minorHAnsi" w:cstheme="minorHAnsi"/>
        </w:rPr>
        <w:t xml:space="preserve"> an expansive and largely secret </w:t>
      </w:r>
      <w:r w:rsidRPr="00681E5E">
        <w:rPr>
          <w:rStyle w:val="StyleUnderline"/>
          <w:rFonts w:asciiTheme="minorHAnsi" w:hAnsiTheme="minorHAnsi" w:cstheme="minorHAnsi"/>
          <w:highlight w:val="green"/>
        </w:rPr>
        <w:t>Cold War military geography</w:t>
      </w:r>
      <w:r w:rsidRPr="00681E5E">
        <w:rPr>
          <w:rStyle w:val="StyleUnderline"/>
          <w:rFonts w:asciiTheme="minorHAnsi" w:hAnsiTheme="minorHAnsi" w:cstheme="minorHAnsi"/>
        </w:rPr>
        <w:t xml:space="preserve">. </w:t>
      </w:r>
      <w:r w:rsidRPr="00681E5E">
        <w:rPr>
          <w:rFonts w:asciiTheme="minorHAnsi" w:hAnsiTheme="minorHAnsi" w:cstheme="minorHAnsi"/>
          <w:sz w:val="14"/>
        </w:rPr>
        <w:t xml:space="preserve">Krupar and Paglen show </w:t>
      </w:r>
      <w:r w:rsidRPr="00681E5E">
        <w:rPr>
          <w:rStyle w:val="StyleUnderline"/>
          <w:rFonts w:asciiTheme="minorHAnsi" w:hAnsiTheme="minorHAnsi" w:cstheme="minorHAnsi"/>
        </w:rPr>
        <w:t xml:space="preserve">how </w:t>
      </w:r>
      <w:r w:rsidRPr="00681E5E">
        <w:rPr>
          <w:rStyle w:val="StyleUnderline"/>
          <w:rFonts w:asciiTheme="minorHAnsi" w:hAnsiTheme="minorHAnsi" w:cstheme="minorHAnsi"/>
          <w:highlight w:val="green"/>
        </w:rPr>
        <w:t>US militarization</w:t>
      </w:r>
      <w:r w:rsidRPr="00681E5E">
        <w:rPr>
          <w:rStyle w:val="StyleUnderline"/>
          <w:rFonts w:asciiTheme="minorHAnsi" w:hAnsiTheme="minorHAnsi" w:cstheme="minorHAnsi"/>
        </w:rPr>
        <w:t xml:space="preserve"> has </w:t>
      </w:r>
      <w:r w:rsidRPr="00681E5E">
        <w:rPr>
          <w:rStyle w:val="StyleUnderline"/>
          <w:rFonts w:asciiTheme="minorHAnsi" w:hAnsiTheme="minorHAnsi" w:cstheme="minorHAnsi"/>
          <w:highlight w:val="green"/>
        </w:rPr>
        <w:t>developed through</w:t>
      </w:r>
      <w:r w:rsidRPr="00681E5E">
        <w:rPr>
          <w:rStyle w:val="StyleUnderline"/>
          <w:rFonts w:asciiTheme="minorHAnsi" w:hAnsiTheme="minorHAnsi" w:cstheme="minorHAnsi"/>
        </w:rPr>
        <w:t xml:space="preserve"> institutional </w:t>
      </w:r>
      <w:r w:rsidRPr="00681E5E">
        <w:rPr>
          <w:rStyle w:val="StyleUnderline"/>
          <w:rFonts w:asciiTheme="minorHAnsi" w:hAnsiTheme="minorHAnsi" w:cstheme="minorHAnsi"/>
          <w:highlight w:val="green"/>
        </w:rPr>
        <w:t>apparatuses</w:t>
      </w:r>
      <w:r w:rsidRPr="00681E5E">
        <w:rPr>
          <w:rStyle w:val="StyleUnderline"/>
          <w:rFonts w:asciiTheme="minorHAnsi" w:hAnsiTheme="minorHAnsi" w:cstheme="minorHAnsi"/>
        </w:rPr>
        <w:t xml:space="preserve"> and personnel </w:t>
      </w:r>
      <w:r w:rsidRPr="00681E5E">
        <w:rPr>
          <w:rStyle w:val="StyleUnderline"/>
          <w:rFonts w:asciiTheme="minorHAnsi" w:hAnsiTheme="minorHAnsi" w:cstheme="minorHAnsi"/>
          <w:highlight w:val="green"/>
        </w:rPr>
        <w:t xml:space="preserve">that create a world of plausible appearances. </w:t>
      </w:r>
      <w:r w:rsidRPr="00681E5E">
        <w:rPr>
          <w:rStyle w:val="StyleUnderline"/>
          <w:rFonts w:asciiTheme="minorHAnsi" w:hAnsiTheme="minorHAnsi" w:cstheme="minorHAnsi"/>
        </w:rPr>
        <w:t>Visuality and material landscapes are interconnected such that hypervisibility (that is, the space race) is a technological apparatus simultaneously creating unseen spaces of waste and sacrifice. Thus,</w:t>
      </w:r>
      <w:r w:rsidRPr="00681E5E">
        <w:rPr>
          <w:rStyle w:val="StyleUnderline"/>
          <w:rFonts w:asciiTheme="minorHAnsi" w:hAnsiTheme="minorHAnsi" w:cstheme="minorHAnsi"/>
          <w:highlight w:val="green"/>
        </w:rPr>
        <w:t xml:space="preserve"> spectacle is a tool of reification and division that works by disconnecting spaces and categories </w:t>
      </w:r>
      <w:r w:rsidRPr="00681E5E">
        <w:rPr>
          <w:rStyle w:val="StyleUnderline"/>
          <w:rFonts w:asciiTheme="minorHAnsi" w:hAnsiTheme="minorHAnsi" w:cstheme="minorHAnsi"/>
        </w:rPr>
        <w:t>– delineating human from nature, valued from abjected – that are actually produced together.</w:t>
      </w:r>
      <w:r w:rsidRPr="00681E5E">
        <w:rPr>
          <w:rFonts w:asciiTheme="minorHAnsi" w:hAnsiTheme="minorHAnsi" w:cstheme="min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681E5E">
        <w:rPr>
          <w:rStyle w:val="StyleUnderline"/>
          <w:rFonts w:asciiTheme="minorHAnsi" w:hAnsiTheme="minorHAnsi" w:cstheme="minorHAnsi"/>
        </w:rPr>
        <w:t xml:space="preserve">. In this reading, </w:t>
      </w:r>
      <w:r w:rsidRPr="00681E5E">
        <w:rPr>
          <w:rStyle w:val="StyleUnderline"/>
          <w:rFonts w:asciiTheme="minorHAnsi" w:hAnsiTheme="minorHAnsi" w:cstheme="minorHAnsi"/>
          <w:highlight w:val="green"/>
        </w:rPr>
        <w:t xml:space="preserve">the moon counters temporalities and spatialities of racial liberalism that rendered white supremacy as </w:t>
      </w:r>
      <w:r w:rsidRPr="00681E5E">
        <w:rPr>
          <w:rStyle w:val="StyleUnderline"/>
          <w:rFonts w:asciiTheme="minorHAnsi" w:hAnsiTheme="minorHAnsi" w:cstheme="minorHAnsi"/>
        </w:rPr>
        <w:t xml:space="preserve">historical and anachronistic by insisting that American white supremacy is </w:t>
      </w:r>
      <w:r w:rsidRPr="00681E5E">
        <w:rPr>
          <w:rStyle w:val="StyleUnderline"/>
          <w:rFonts w:asciiTheme="minorHAnsi" w:hAnsiTheme="minorHAnsi" w:cstheme="minorHAnsi"/>
          <w:highlight w:val="green"/>
        </w:rPr>
        <w:t>part of the modern geopolitical order.</w:t>
      </w:r>
      <w:r w:rsidRPr="00681E5E">
        <w:rPr>
          <w:rStyle w:val="StyleUnderline"/>
          <w:rFonts w:asciiTheme="minorHAnsi" w:hAnsiTheme="minorHAnsi" w:cstheme="minorHAnsi"/>
        </w:rPr>
        <w:t xml:space="preserve"> </w:t>
      </w:r>
      <w:r w:rsidRPr="00681E5E">
        <w:rPr>
          <w:rFonts w:asciiTheme="minorHAnsi" w:hAnsiTheme="minorHAnsi" w:cstheme="minorHAnsi"/>
          <w:sz w:val="14"/>
        </w:rPr>
        <w:t>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outta be where I’m comin’ from’ – shuttles possibility between sites of forced mobility. The history lessons found in ‘Spacesong’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681E5E">
        <w:rPr>
          <w:rStyle w:val="StyleUnderline"/>
          <w:rFonts w:asciiTheme="minorHAnsi" w:hAnsiTheme="minorHAnsi" w:cstheme="minorHAnsi"/>
        </w:rPr>
        <w:t xml:space="preserve"> </w:t>
      </w:r>
      <w:r w:rsidRPr="00681E5E">
        <w:rPr>
          <w:rStyle w:val="StyleUnderline"/>
          <w:rFonts w:asciiTheme="minorHAnsi" w:hAnsiTheme="minorHAnsi" w:cstheme="minorHAnsi"/>
          <w:highlight w:val="green"/>
        </w:rPr>
        <w:t>The uneven geography</w:t>
      </w:r>
      <w:r w:rsidRPr="00681E5E">
        <w:rPr>
          <w:rStyle w:val="StyleUnderline"/>
          <w:rFonts w:asciiTheme="minorHAnsi" w:hAnsiTheme="minorHAnsi" w:cstheme="minorHAnsi"/>
        </w:rPr>
        <w:t xml:space="preserve"> that the warfare-welfare state produced was the grounds of struggle over the costs and harms of militarization.</w:t>
      </w:r>
      <w:r w:rsidRPr="00681E5E">
        <w:rPr>
          <w:rFonts w:asciiTheme="minorHAnsi" w:hAnsiTheme="minorHAnsi" w:cstheme="minorHAnsi"/>
          <w:sz w:val="14"/>
        </w:rPr>
        <w:t xml:space="preserve"> Investments in defense were widespread but concentrated in New South and New West sites in the so-called Sunbelt, what Markusen and colleagues (1991) dubbed the Gunbelt. </w:t>
      </w:r>
      <w:r w:rsidRPr="00681E5E">
        <w:rPr>
          <w:rStyle w:val="StyleUnderline"/>
          <w:rFonts w:asciiTheme="minorHAnsi" w:hAnsiTheme="minorHAnsi" w:cstheme="minorHAnsi"/>
        </w:rPr>
        <w:t xml:space="preserve">This unevenness was not only regional, but also </w:t>
      </w:r>
      <w:r w:rsidRPr="00681E5E">
        <w:rPr>
          <w:rStyle w:val="StyleUnderline"/>
          <w:rFonts w:asciiTheme="minorHAnsi" w:hAnsiTheme="minorHAnsi" w:cstheme="minorHAnsi"/>
          <w:highlight w:val="green"/>
        </w:rPr>
        <w:t>shaped patterns of development at the metropolitan scale</w:t>
      </w:r>
      <w:r w:rsidRPr="00681E5E">
        <w:rPr>
          <w:rFonts w:asciiTheme="minorHAnsi" w:hAnsiTheme="minorHAnsi" w:cstheme="minorHAnsi"/>
          <w:sz w:val="14"/>
        </w:rPr>
        <w:t xml:space="preserve"> (Loyd,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As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Onto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681E5E">
        <w:rPr>
          <w:rStyle w:val="StyleUnderline"/>
          <w:rFonts w:asciiTheme="minorHAnsi" w:hAnsiTheme="minorHAnsi" w:cstheme="minorHAnsi"/>
        </w:rPr>
        <w:t xml:space="preserve"> </w:t>
      </w:r>
      <w:r w:rsidRPr="00681E5E">
        <w:rPr>
          <w:rStyle w:val="StyleUnderline"/>
          <w:rFonts w:asciiTheme="minorHAnsi" w:hAnsiTheme="minorHAnsi" w:cstheme="minorHAnsi"/>
          <w:highlight w:val="green"/>
        </w:rPr>
        <w:t xml:space="preserve">The peaceful promise of outer space </w:t>
      </w:r>
      <w:r w:rsidRPr="00681E5E">
        <w:rPr>
          <w:rStyle w:val="StyleUnderline"/>
          <w:rFonts w:asciiTheme="minorHAnsi" w:hAnsiTheme="minorHAnsi" w:cstheme="minorHAnsi"/>
        </w:rPr>
        <w:t xml:space="preserve">– displacing the Man from the moon – </w:t>
      </w:r>
      <w:r w:rsidRPr="00681E5E">
        <w:rPr>
          <w:rStyle w:val="StyleUnderline"/>
          <w:rFonts w:asciiTheme="minorHAnsi" w:hAnsiTheme="minorHAnsi" w:cstheme="minorHAnsi"/>
          <w:highlight w:val="green"/>
        </w:rPr>
        <w:t>remains tied to liberatory, decolonial projects on earth.</w:t>
      </w:r>
    </w:p>
    <w:p w14:paraId="6D5B7143" w14:textId="77777777" w:rsidR="00973E7C" w:rsidRPr="00681E5E" w:rsidRDefault="00973E7C" w:rsidP="00F46B52">
      <w:pPr>
        <w:pStyle w:val="Heading4"/>
        <w:ind w:firstLine="720"/>
        <w:rPr>
          <w:rFonts w:asciiTheme="minorHAnsi" w:hAnsiTheme="minorHAnsi" w:cstheme="minorHAnsi"/>
        </w:rPr>
      </w:pPr>
      <w:r w:rsidRPr="00681E5E">
        <w:rPr>
          <w:rFonts w:asciiTheme="minorHAnsi" w:hAnsiTheme="minorHAnsi" w:cstheme="minorHAnsi"/>
        </w:rPr>
        <w:t xml:space="preserve">This form of spatialization produces a global lockdown that uses the practices of empire-building and captivity to produce human surplus as the foundational element for the existence of the citizen subject. </w:t>
      </w:r>
    </w:p>
    <w:p w14:paraId="6814F61F" w14:textId="77777777" w:rsidR="00973E7C" w:rsidRPr="00681E5E" w:rsidRDefault="00973E7C" w:rsidP="00973E7C">
      <w:pPr>
        <w:rPr>
          <w:rFonts w:asciiTheme="minorHAnsi" w:hAnsiTheme="minorHAnsi" w:cstheme="minorHAnsi"/>
        </w:rPr>
      </w:pPr>
      <w:r w:rsidRPr="00681E5E">
        <w:rPr>
          <w:rStyle w:val="Style13ptBold"/>
          <w:rFonts w:asciiTheme="minorHAnsi" w:hAnsiTheme="minorHAnsi" w:cstheme="minorHAnsi"/>
        </w:rPr>
        <w:t>Agathangelou 08</w:t>
      </w:r>
      <w:r w:rsidRPr="00681E5E">
        <w:rPr>
          <w:rFonts w:asciiTheme="minorHAnsi" w:hAnsiTheme="minorHAnsi" w:cstheme="minorHAnsi"/>
        </w:rPr>
        <w:t xml:space="preserve"> [Anna M., Prof. International Relations @ York, “Intimate Investments: Homonormativity, Global Lockdown, and the Seductions of Empire,” </w:t>
      </w:r>
      <w:r w:rsidRPr="00681E5E">
        <w:rPr>
          <w:rFonts w:asciiTheme="minorHAnsi" w:hAnsiTheme="minorHAnsi" w:cstheme="minorHAnsi"/>
          <w:i/>
        </w:rPr>
        <w:t>Radical History Review</w:t>
      </w:r>
      <w:r w:rsidRPr="00681E5E">
        <w:rPr>
          <w:rFonts w:asciiTheme="minorHAnsi" w:hAnsiTheme="minorHAnsi" w:cstheme="minorHAnsi"/>
        </w:rPr>
        <w:t>, pp. 133-6//ak47]</w:t>
      </w:r>
    </w:p>
    <w:p w14:paraId="0732FAED" w14:textId="77777777" w:rsidR="00973E7C" w:rsidRPr="00681E5E" w:rsidRDefault="00973E7C" w:rsidP="00973E7C">
      <w:pPr>
        <w:rPr>
          <w:rFonts w:asciiTheme="minorHAnsi" w:hAnsiTheme="minorHAnsi" w:cstheme="minorHAnsi"/>
          <w:sz w:val="8"/>
        </w:rPr>
      </w:pPr>
      <w:r w:rsidRPr="00681E5E">
        <w:rPr>
          <w:rFonts w:asciiTheme="minorHAnsi" w:hAnsiTheme="minorHAnsi" w:cstheme="minorHAnsi"/>
          <w:sz w:val="8"/>
        </w:rPr>
        <w:t xml:space="preserve">Global Lockdown and the Ends of Pain We now turn to the threats of pure force and discipline that go hand in hand with the newfound freedoms of empire’s (non)promise projects. In her introduction to the anthology Global Lockdown, Sudbury offers an understanding of lockdown to connect </w:t>
      </w:r>
      <w:r w:rsidRPr="00681E5E">
        <w:rPr>
          <w:rStyle w:val="StyleUnderline"/>
          <w:rFonts w:asciiTheme="minorHAnsi" w:hAnsiTheme="minorHAnsi" w:cstheme="minorHAnsi"/>
        </w:rPr>
        <w:t xml:space="preserve">diffuse and varied networks of captivity, punishment, and mass liquidation with transnational practices of empire-building and neoliberal globalization: </w:t>
      </w:r>
      <w:r w:rsidRPr="00681E5E">
        <w:rPr>
          <w:rStyle w:val="StyleUnderline"/>
          <w:rFonts w:asciiTheme="minorHAnsi" w:hAnsiTheme="minorHAnsi" w:cstheme="minorHAnsi"/>
          <w:highlight w:val="green"/>
        </w:rPr>
        <w:t>‘“Lockdown’</w:t>
      </w:r>
      <w:r w:rsidRPr="00681E5E">
        <w:rPr>
          <w:rStyle w:val="StyleUnderline"/>
          <w:rFonts w:asciiTheme="minorHAnsi" w:hAnsiTheme="minorHAnsi" w:cstheme="minorHAnsi"/>
        </w:rPr>
        <w:t xml:space="preserve"> is a term commonly used by prison movement activists to </w:t>
      </w:r>
      <w:r w:rsidRPr="00681E5E">
        <w:rPr>
          <w:rStyle w:val="StyleUnderline"/>
          <w:rFonts w:asciiTheme="minorHAnsi" w:hAnsiTheme="minorHAnsi" w:cstheme="minorHAnsi"/>
          <w:highlight w:val="green"/>
        </w:rPr>
        <w:t xml:space="preserve">refer to </w:t>
      </w:r>
      <w:r w:rsidRPr="00681E5E">
        <w:rPr>
          <w:rStyle w:val="StyleUnderline"/>
          <w:rFonts w:asciiTheme="minorHAnsi" w:hAnsiTheme="minorHAnsi" w:cstheme="minorHAnsi"/>
        </w:rPr>
        <w:t xml:space="preserve">the repressive </w:t>
      </w:r>
      <w:r w:rsidRPr="00681E5E">
        <w:rPr>
          <w:rStyle w:val="StyleUnderline"/>
          <w:rFonts w:asciiTheme="minorHAnsi" w:hAnsiTheme="minorHAnsi" w:cstheme="minorHAnsi"/>
          <w:highlight w:val="green"/>
        </w:rPr>
        <w:t xml:space="preserve">confinement </w:t>
      </w:r>
      <w:r w:rsidRPr="00681E5E">
        <w:rPr>
          <w:rStyle w:val="StyleUnderline"/>
          <w:rFonts w:asciiTheme="minorHAnsi" w:hAnsiTheme="minorHAnsi" w:cstheme="minorHAnsi"/>
        </w:rPr>
        <w:t>of human beings as punishment for deviating from normative behaviors.</w:t>
      </w:r>
      <w:r w:rsidRPr="00681E5E">
        <w:rPr>
          <w:rFonts w:asciiTheme="minorHAnsi" w:hAnsiTheme="minorHAnsi" w:cstheme="minorHAnsi"/>
          <w:sz w:val="8"/>
        </w:rPr>
        <w:t xml:space="preserve"> </w:t>
      </w:r>
      <w:r w:rsidRPr="00681E5E">
        <w:rPr>
          <w:rStyle w:val="StyleUnderline"/>
          <w:rFonts w:asciiTheme="minorHAnsi" w:hAnsiTheme="minorHAnsi" w:cstheme="minorHAnsi"/>
          <w:highlight w:val="green"/>
        </w:rPr>
        <w:t xml:space="preserve">Although prisons </w:t>
      </w:r>
      <w:r w:rsidRPr="00681E5E">
        <w:rPr>
          <w:rStyle w:val="StyleUnderline"/>
          <w:rFonts w:asciiTheme="minorHAnsi" w:hAnsiTheme="minorHAnsi" w:cstheme="minorHAnsi"/>
        </w:rPr>
        <w:t xml:space="preserve">and jails </w:t>
      </w:r>
      <w:r w:rsidRPr="00681E5E">
        <w:rPr>
          <w:rStyle w:val="StyleUnderline"/>
          <w:rFonts w:asciiTheme="minorHAnsi" w:hAnsiTheme="minorHAnsi" w:cstheme="minorHAnsi"/>
          <w:highlight w:val="green"/>
        </w:rPr>
        <w:t>are</w:t>
      </w:r>
      <w:r w:rsidRPr="00681E5E">
        <w:rPr>
          <w:rStyle w:val="StyleUnderline"/>
          <w:rFonts w:asciiTheme="minorHAnsi" w:hAnsiTheme="minorHAnsi" w:cstheme="minorHAnsi"/>
        </w:rPr>
        <w:t xml:space="preserve"> the most </w:t>
      </w:r>
      <w:r w:rsidRPr="00681E5E">
        <w:rPr>
          <w:rStyle w:val="StyleUnderline"/>
          <w:rFonts w:asciiTheme="minorHAnsi" w:hAnsiTheme="minorHAnsi" w:cstheme="minorHAnsi"/>
          <w:highlight w:val="green"/>
        </w:rPr>
        <w:t>visible</w:t>
      </w:r>
      <w:r w:rsidRPr="00681E5E">
        <w:rPr>
          <w:rStyle w:val="StyleUnderline"/>
          <w:rFonts w:asciiTheme="minorHAnsi" w:hAnsiTheme="minorHAnsi" w:cstheme="minorHAnsi"/>
        </w:rPr>
        <w:t xml:space="preserve"> locations for lockdown, the term encourages us to </w:t>
      </w:r>
      <w:r w:rsidRPr="00681E5E">
        <w:rPr>
          <w:rStyle w:val="StyleUnderline"/>
          <w:rFonts w:asciiTheme="minorHAnsi" w:hAnsiTheme="minorHAnsi" w:cstheme="minorHAnsi"/>
          <w:highlight w:val="green"/>
        </w:rPr>
        <w:t>think about</w:t>
      </w:r>
      <w:r w:rsidRPr="00681E5E">
        <w:rPr>
          <w:rStyle w:val="StyleUnderline"/>
          <w:rFonts w:asciiTheme="minorHAnsi" w:hAnsiTheme="minorHAnsi" w:cstheme="minorHAnsi"/>
        </w:rPr>
        <w:t xml:space="preserve"> connections with </w:t>
      </w:r>
      <w:r w:rsidRPr="00681E5E">
        <w:rPr>
          <w:rStyle w:val="StyleUnderline"/>
          <w:rFonts w:asciiTheme="minorHAnsi" w:hAnsiTheme="minorHAnsi" w:cstheme="minorHAnsi"/>
          <w:highlight w:val="green"/>
        </w:rPr>
        <w:t>other spaces of confinement</w:t>
      </w:r>
      <w:r w:rsidRPr="00681E5E">
        <w:rPr>
          <w:rStyle w:val="StyleUnderline"/>
          <w:rFonts w:asciiTheme="minorHAnsi" w:hAnsiTheme="minorHAnsi" w:cstheme="minorHAnsi"/>
        </w:rPr>
        <w:t xml:space="preserve"> such as immigrant detention centers, psychiatric hospitals, juvenile halls, refugee camps, or Indian boarding schools.”</w:t>
      </w:r>
      <w:r w:rsidRPr="00681E5E">
        <w:rPr>
          <w:rFonts w:asciiTheme="minorHAnsi" w:hAnsiTheme="minorHAnsi" w:cstheme="minorHAnsi"/>
          <w:sz w:val="8"/>
        </w:rPr>
        <w:t xml:space="preserve">40 In this foregrounding passage, </w:t>
      </w:r>
      <w:r w:rsidRPr="00681E5E">
        <w:rPr>
          <w:rStyle w:val="StyleUnderline"/>
          <w:rFonts w:asciiTheme="minorHAnsi" w:hAnsiTheme="minorHAnsi" w:cstheme="minorHAnsi"/>
        </w:rPr>
        <w:t xml:space="preserve">Sudbury seeks to create analytical and political </w:t>
      </w:r>
      <w:r w:rsidRPr="00681E5E">
        <w:rPr>
          <w:rStyle w:val="StyleUnderline"/>
          <w:rFonts w:asciiTheme="minorHAnsi" w:hAnsiTheme="minorHAnsi" w:cstheme="minorHAnsi"/>
          <w:highlight w:val="green"/>
        </w:rPr>
        <w:t>possibilities for bringing together various spaces</w:t>
      </w:r>
      <w:r w:rsidRPr="00681E5E">
        <w:rPr>
          <w:rStyle w:val="StyleUnderline"/>
          <w:rFonts w:asciiTheme="minorHAnsi" w:hAnsiTheme="minorHAnsi" w:cstheme="minorHAnsi"/>
        </w:rPr>
        <w:t xml:space="preserve"> and technologies </w:t>
      </w:r>
      <w:r w:rsidRPr="00681E5E">
        <w:rPr>
          <w:rStyle w:val="StyleUnderline"/>
          <w:rFonts w:asciiTheme="minorHAnsi" w:hAnsiTheme="minorHAnsi" w:cstheme="minorHAnsi"/>
          <w:highlight w:val="green"/>
        </w:rPr>
        <w:t>of confinement that discipline</w:t>
      </w:r>
      <w:r w:rsidRPr="00681E5E">
        <w:rPr>
          <w:rStyle w:val="StyleUnderline"/>
          <w:rFonts w:asciiTheme="minorHAnsi" w:hAnsiTheme="minorHAnsi" w:cstheme="minorHAnsi"/>
        </w:rPr>
        <w:t xml:space="preserve"> nationally, racially, psychically, and culturally “aberrant” subjects, or </w:t>
      </w:r>
      <w:r w:rsidRPr="00681E5E">
        <w:rPr>
          <w:rStyle w:val="StyleUnderline"/>
          <w:rFonts w:asciiTheme="minorHAnsi" w:hAnsiTheme="minorHAnsi" w:cstheme="minorHAnsi"/>
          <w:highlight w:val="green"/>
        </w:rPr>
        <w:t>those</w:t>
      </w:r>
      <w:r w:rsidRPr="00681E5E">
        <w:rPr>
          <w:rStyle w:val="StyleUnderline"/>
          <w:rFonts w:asciiTheme="minorHAnsi" w:hAnsiTheme="minorHAnsi" w:cstheme="minorHAnsi"/>
        </w:rPr>
        <w:t xml:space="preserve">, as she will later theorize, </w:t>
      </w:r>
      <w:r w:rsidRPr="00681E5E">
        <w:rPr>
          <w:rStyle w:val="StyleUnderline"/>
          <w:rFonts w:asciiTheme="minorHAnsi" w:hAnsiTheme="minorHAnsi" w:cstheme="minorHAnsi"/>
          <w:highlight w:val="green"/>
        </w:rPr>
        <w:t>who are “surplus</w:t>
      </w:r>
      <w:r w:rsidRPr="00681E5E">
        <w:rPr>
          <w:rStyle w:val="StyleUnderline"/>
          <w:rFonts w:asciiTheme="minorHAnsi" w:hAnsiTheme="minorHAnsi" w:cstheme="minorHAnsi"/>
        </w:rPr>
        <w:t xml:space="preserve"> or resistant </w:t>
      </w:r>
      <w:r w:rsidRPr="00681E5E">
        <w:rPr>
          <w:rStyle w:val="StyleUnderline"/>
          <w:rFonts w:asciiTheme="minorHAnsi" w:hAnsiTheme="minorHAnsi" w:cstheme="minorHAnsi"/>
          <w:highlight w:val="green"/>
        </w:rPr>
        <w:t>to the new world order</w:t>
      </w:r>
      <w:r w:rsidRPr="00681E5E">
        <w:rPr>
          <w:rStyle w:val="StyleUnderline"/>
          <w:rFonts w:asciiTheme="minorHAnsi" w:hAnsiTheme="minorHAnsi" w:cstheme="minorHAnsi"/>
        </w:rPr>
        <w:t>.”</w:t>
      </w:r>
      <w:r w:rsidRPr="00681E5E">
        <w:rPr>
          <w:rFonts w:asciiTheme="minorHAnsi" w:hAnsiTheme="minorHAnsi" w:cstheme="minorHAnsi"/>
          <w:sz w:val="8"/>
        </w:rPr>
        <w:t xml:space="preserve">41 Sudbury further elaborates on theorizations of the slavery-prison continuum, which have been compellingly argued by W. E. B. Du Bois, Angela Davis, and Joan Dayan. These scholars and activists, among others, have posited that in the wake of the failed project of Emancipation, a vast network of cultural, legal, and politicoeconomic apparatuses were inaugurated to (re)criminalize blackness and ensnare black subjects within intensified forms of punishment, confinement, and expropriation. These included the Thirteenth Amendment’s recodification of slavery in the prison, convict lease systems, black codes, paramilitary terror, and increasingly complex systems of captivity and servitude to extract profit from locked-up black and brown bodies. As the legal scholar Guyora Binder has argued, </w:t>
      </w:r>
      <w:r w:rsidRPr="00681E5E">
        <w:rPr>
          <w:rStyle w:val="StyleUnderline"/>
          <w:rFonts w:asciiTheme="minorHAnsi" w:hAnsiTheme="minorHAnsi" w:cstheme="minorHAnsi"/>
        </w:rPr>
        <w:t xml:space="preserve">if we expand our definition of slavery beyond a specific iteration of forced labor and instead look to the culture, custom, and institutions of race themselves, it becomes more difficult to assert that the project of </w:t>
      </w:r>
      <w:r w:rsidRPr="00681E5E">
        <w:rPr>
          <w:rStyle w:val="StyleUnderline"/>
          <w:rFonts w:asciiTheme="minorHAnsi" w:hAnsiTheme="minorHAnsi" w:cstheme="minorHAnsi"/>
          <w:highlight w:val="green"/>
        </w:rPr>
        <w:t>Emancipation has ever been completed</w:t>
      </w:r>
      <w:r w:rsidRPr="00681E5E">
        <w:rPr>
          <w:rStyle w:val="StyleUnderline"/>
          <w:rFonts w:asciiTheme="minorHAnsi" w:hAnsiTheme="minorHAnsi" w:cstheme="minorHAnsi"/>
        </w:rPr>
        <w:t>.</w:t>
      </w:r>
      <w:r w:rsidRPr="00681E5E">
        <w:rPr>
          <w:rFonts w:asciiTheme="minorHAnsi" w:hAnsiTheme="minorHAnsi" w:cstheme="minorHAnsi"/>
          <w:sz w:val="8"/>
        </w:rPr>
        <w:t xml:space="preserve">42 Additionally, as Linda Evans, Eve Goldberg, Christian Parenti, and Ruth Wilson Gilmore have argued in their respective works, </w:t>
      </w:r>
      <w:r w:rsidRPr="00681E5E">
        <w:rPr>
          <w:rStyle w:val="StyleUnderline"/>
          <w:rFonts w:asciiTheme="minorHAnsi" w:hAnsiTheme="minorHAnsi" w:cstheme="minorHAnsi"/>
        </w:rPr>
        <w:t>in the era of globalization, the U.S. government’s successive wars on drugs, poverty, crime, and terror have consolidated a prison industrial complex in which transnational corporations run globalized for-profit prisons, manufacture federal and local military- and law-enforcement technologies, expropriate prison labor, and bid for multibillion-dollar contracts for prison construction.</w:t>
      </w:r>
      <w:r w:rsidRPr="00681E5E">
        <w:rPr>
          <w:rFonts w:asciiTheme="minorHAnsi" w:hAnsiTheme="minorHAnsi" w:cstheme="minorHAnsi"/>
          <w:sz w:val="8"/>
        </w:rPr>
        <w:t xml:space="preserve">43 </w:t>
      </w:r>
      <w:r w:rsidRPr="00681E5E">
        <w:rPr>
          <w:rStyle w:val="StyleUnderline"/>
          <w:rFonts w:asciiTheme="minorHAnsi" w:hAnsiTheme="minorHAnsi" w:cstheme="minorHAnsi"/>
          <w:highlight w:val="green"/>
        </w:rPr>
        <w:t xml:space="preserve">These analyses foreground the multiple, </w:t>
      </w:r>
      <w:r w:rsidRPr="00681E5E">
        <w:rPr>
          <w:rStyle w:val="StyleUnderline"/>
          <w:rFonts w:asciiTheme="minorHAnsi" w:hAnsiTheme="minorHAnsi" w:cstheme="minorHAnsi"/>
        </w:rPr>
        <w:t>overlapping private, public, national, and international</w:t>
      </w:r>
      <w:r w:rsidRPr="00681E5E">
        <w:rPr>
          <w:rStyle w:val="StyleUnderline"/>
          <w:rFonts w:asciiTheme="minorHAnsi" w:hAnsiTheme="minorHAnsi" w:cstheme="minorHAnsi"/>
          <w:highlight w:val="green"/>
        </w:rPr>
        <w:t xml:space="preserve"> investments in </w:t>
      </w:r>
      <w:r w:rsidRPr="00681E5E">
        <w:rPr>
          <w:rStyle w:val="StyleUnderline"/>
          <w:rFonts w:asciiTheme="minorHAnsi" w:hAnsiTheme="minorHAnsi" w:cstheme="minorHAnsi"/>
        </w:rPr>
        <w:t xml:space="preserve">the </w:t>
      </w:r>
      <w:r w:rsidRPr="00681E5E">
        <w:rPr>
          <w:rStyle w:val="StyleUnderline"/>
          <w:rFonts w:asciiTheme="minorHAnsi" w:hAnsiTheme="minorHAnsi" w:cstheme="minorHAnsi"/>
          <w:highlight w:val="green"/>
        </w:rPr>
        <w:t>mass lockdown</w:t>
      </w:r>
      <w:r w:rsidRPr="00681E5E">
        <w:rPr>
          <w:rStyle w:val="StyleUnderline"/>
          <w:rFonts w:asciiTheme="minorHAnsi" w:hAnsiTheme="minorHAnsi" w:cstheme="minorHAnsi"/>
        </w:rPr>
        <w:t xml:space="preserve"> of poor people and people of color </w:t>
      </w:r>
      <w:r w:rsidRPr="00681E5E">
        <w:rPr>
          <w:rStyle w:val="StyleUnderline"/>
          <w:rFonts w:asciiTheme="minorHAnsi" w:hAnsiTheme="minorHAnsi" w:cstheme="minorHAnsi"/>
          <w:highlight w:val="green"/>
        </w:rPr>
        <w:t>transnationally</w:t>
      </w:r>
      <w:r w:rsidRPr="00681E5E">
        <w:rPr>
          <w:rStyle w:val="StyleUnderline"/>
          <w:rFonts w:asciiTheme="minorHAnsi" w:hAnsiTheme="minorHAnsi" w:cstheme="minorHAnsi"/>
        </w:rPr>
        <w:t xml:space="preserve">, </w:t>
      </w:r>
      <w:r w:rsidRPr="00681E5E">
        <w:rPr>
          <w:rStyle w:val="StyleUnderline"/>
          <w:rFonts w:asciiTheme="minorHAnsi" w:hAnsiTheme="minorHAnsi" w:cstheme="minorHAnsi"/>
          <w:highlight w:val="green"/>
        </w:rPr>
        <w:t>and the</w:t>
      </w:r>
      <w:r w:rsidRPr="00681E5E">
        <w:rPr>
          <w:rStyle w:val="StyleUnderline"/>
          <w:rFonts w:asciiTheme="minorHAnsi" w:hAnsiTheme="minorHAnsi" w:cstheme="minorHAnsi"/>
        </w:rPr>
        <w:t xml:space="preserve"> naturalized and strengthened long-term </w:t>
      </w:r>
      <w:r w:rsidRPr="00681E5E">
        <w:rPr>
          <w:rStyle w:val="StyleUnderline"/>
          <w:rFonts w:asciiTheme="minorHAnsi" w:hAnsiTheme="minorHAnsi" w:cstheme="minorHAnsi"/>
          <w:highlight w:val="green"/>
        </w:rPr>
        <w:t>lockdown of black people</w:t>
      </w:r>
      <w:r w:rsidRPr="00681E5E">
        <w:rPr>
          <w:rStyle w:val="StyleUnderline"/>
          <w:rFonts w:asciiTheme="minorHAnsi" w:hAnsiTheme="minorHAnsi" w:cstheme="minorHAnsi"/>
        </w:rPr>
        <w:t xml:space="preserve"> within U.S. borders.</w:t>
      </w:r>
      <w:r w:rsidRPr="00681E5E">
        <w:rPr>
          <w:rFonts w:asciiTheme="minorHAnsi" w:hAnsiTheme="minorHAnsi" w:cstheme="minorHAnsi"/>
          <w:sz w:val="8"/>
        </w:rPr>
        <w:t xml:space="preserve"> Many of these theorizations of the slavery-prison continuum and of the expansion of the prison industrial complex help us articulate how </w:t>
      </w:r>
      <w:r w:rsidRPr="00681E5E">
        <w:rPr>
          <w:rStyle w:val="StyleUnderline"/>
          <w:rFonts w:asciiTheme="minorHAnsi" w:hAnsiTheme="minorHAnsi" w:cstheme="minorHAnsi"/>
        </w:rPr>
        <w:t>global lockdown not only naturalizes but also produces capitalist racial, gender, national, and sexual social formations.</w:t>
      </w:r>
      <w:r w:rsidRPr="00681E5E">
        <w:rPr>
          <w:rFonts w:asciiTheme="minorHAnsi" w:hAnsiTheme="minorHAnsi" w:cstheme="minorHAnsi"/>
          <w:sz w:val="8"/>
        </w:rPr>
        <w:t xml:space="preserve"> In this way, </w:t>
      </w:r>
      <w:r w:rsidRPr="00681E5E">
        <w:rPr>
          <w:rStyle w:val="StyleUnderline"/>
          <w:rFonts w:asciiTheme="minorHAnsi" w:hAnsiTheme="minorHAnsi" w:cstheme="minorHAnsi"/>
          <w:highlight w:val="green"/>
        </w:rPr>
        <w:t xml:space="preserve">global lockdown </w:t>
      </w:r>
      <w:r w:rsidRPr="00681E5E">
        <w:rPr>
          <w:rStyle w:val="StyleUnderline"/>
          <w:rFonts w:asciiTheme="minorHAnsi" w:hAnsiTheme="minorHAnsi" w:cstheme="minorHAnsi"/>
        </w:rPr>
        <w:t xml:space="preserve">and its technologies </w:t>
      </w:r>
      <w:r w:rsidRPr="00681E5E">
        <w:rPr>
          <w:rStyle w:val="StyleUnderline"/>
          <w:rFonts w:asciiTheme="minorHAnsi" w:hAnsiTheme="minorHAnsi" w:cstheme="minorHAnsi"/>
          <w:highlight w:val="green"/>
        </w:rPr>
        <w:t>function as central sites for ontological production</w:t>
      </w:r>
      <w:r w:rsidRPr="00681E5E">
        <w:rPr>
          <w:rStyle w:val="StyleUnderline"/>
          <w:rFonts w:asciiTheme="minorHAnsi" w:hAnsiTheme="minorHAnsi" w:cstheme="minorHAnsi"/>
        </w:rPr>
        <w:t xml:space="preserve">, for making subjects on all sides of prison walls: those who can and must be killed, warehoused, and watched, and those whose civic duty requires their complicity in the killing. </w:t>
      </w:r>
      <w:r w:rsidRPr="00681E5E">
        <w:rPr>
          <w:rStyle w:val="Emphasis"/>
          <w:rFonts w:asciiTheme="minorHAnsi" w:hAnsiTheme="minorHAnsi" w:cstheme="minorHAnsi"/>
          <w:highlight w:val="green"/>
        </w:rPr>
        <w:t>The prison</w:t>
      </w:r>
      <w:r w:rsidRPr="00681E5E">
        <w:rPr>
          <w:rFonts w:asciiTheme="minorHAnsi" w:hAnsiTheme="minorHAnsi" w:cstheme="minorHAnsi"/>
          <w:sz w:val="8"/>
        </w:rPr>
        <w:t xml:space="preserve">, thus, </w:t>
      </w:r>
      <w:r w:rsidRPr="00681E5E">
        <w:rPr>
          <w:rStyle w:val="Emphasis"/>
          <w:rFonts w:asciiTheme="minorHAnsi" w:hAnsiTheme="minorHAnsi" w:cstheme="minorHAnsi"/>
          <w:highlight w:val="green"/>
        </w:rPr>
        <w:t xml:space="preserve">cannot be understood as outside of social production, but </w:t>
      </w:r>
      <w:r w:rsidRPr="00681E5E">
        <w:rPr>
          <w:rStyle w:val="Emphasis"/>
          <w:rFonts w:asciiTheme="minorHAnsi" w:hAnsiTheme="minorHAnsi" w:cstheme="minorHAnsi"/>
        </w:rPr>
        <w:t xml:space="preserve">rather </w:t>
      </w:r>
      <w:r w:rsidRPr="00681E5E">
        <w:rPr>
          <w:rStyle w:val="Emphasis"/>
          <w:rFonts w:asciiTheme="minorHAnsi" w:hAnsiTheme="minorHAnsi" w:cstheme="minorHAnsi"/>
          <w:highlight w:val="green"/>
        </w:rPr>
        <w:t>as foundational to it.</w:t>
      </w:r>
      <w:r w:rsidRPr="00681E5E">
        <w:rPr>
          <w:rFonts w:asciiTheme="minorHAnsi" w:hAnsiTheme="minorHAnsi" w:cstheme="minorHAnsi"/>
          <w:sz w:val="8"/>
        </w:rPr>
        <w:t xml:space="preserve"> In Are Prisons Obsolete? Angela Davis shows how the prison functions as a mode of social production through her analysis of the “human surplus” produced at the confluence of an intensified capitalist economy and the mobilization of white supremacist imaginaries: In the context of an economy that was driven by an unprecedented pursuit of profit, no matter what the human cost, and the concomitant dismantling of the welfare state, poor people’s abilities to survive became increasingly constrained by the looming presence of the prison. The massive prison-building project that began in the 1980s created the means of concentrating and managing what the capitalist system had implicitly declared to be a human surplus. In the meantime, elected officials and the dominant media justified the new draconian sentencing practices, sending more and more people to prison in the frenzied drive to build more and more prisons by arguing that it was the only way to make our communities safe from murderers, rapists, and robbers.44 </w:t>
      </w:r>
      <w:r w:rsidRPr="00681E5E">
        <w:rPr>
          <w:rStyle w:val="StyleUnderline"/>
          <w:rFonts w:asciiTheme="minorHAnsi" w:hAnsiTheme="minorHAnsi" w:cstheme="minorHAnsi"/>
        </w:rPr>
        <w:t xml:space="preserve">In the wake of the neoliberal gutting of an already precarious and punitive welfare state, </w:t>
      </w:r>
      <w:r w:rsidRPr="00681E5E">
        <w:rPr>
          <w:rStyle w:val="StyleUnderline"/>
          <w:rFonts w:asciiTheme="minorHAnsi" w:hAnsiTheme="minorHAnsi" w:cstheme="minorHAnsi"/>
          <w:highlight w:val="green"/>
        </w:rPr>
        <w:t xml:space="preserve">the prison stepped in to </w:t>
      </w:r>
      <w:r w:rsidRPr="00681E5E">
        <w:rPr>
          <w:rStyle w:val="StyleUnderline"/>
          <w:rFonts w:asciiTheme="minorHAnsi" w:hAnsiTheme="minorHAnsi" w:cstheme="minorHAnsi"/>
        </w:rPr>
        <w:t xml:space="preserve">produce, mark, and </w:t>
      </w:r>
      <w:r w:rsidRPr="00681E5E">
        <w:rPr>
          <w:rStyle w:val="StyleUnderline"/>
          <w:rFonts w:asciiTheme="minorHAnsi" w:hAnsiTheme="minorHAnsi" w:cstheme="minorHAnsi"/>
          <w:highlight w:val="green"/>
        </w:rPr>
        <w:t>manage human surplus</w:t>
      </w:r>
      <w:r w:rsidRPr="00681E5E">
        <w:rPr>
          <w:rStyle w:val="StyleUnderline"/>
          <w:rFonts w:asciiTheme="minorHAnsi" w:hAnsiTheme="minorHAnsi" w:cstheme="minorHAnsi"/>
        </w:rPr>
        <w:t xml:space="preserve">. It is through the mobilization of racist sexualized fears of “murderers, rapists, and robbers” and through misguided yearnings for safety that </w:t>
      </w:r>
      <w:r w:rsidRPr="00681E5E">
        <w:rPr>
          <w:rStyle w:val="StyleUnderline"/>
          <w:rFonts w:asciiTheme="minorHAnsi" w:hAnsiTheme="minorHAnsi" w:cstheme="minorHAnsi"/>
          <w:highlight w:val="green"/>
        </w:rPr>
        <w:t>the prison</w:t>
      </w:r>
      <w:r w:rsidRPr="00681E5E">
        <w:rPr>
          <w:rStyle w:val="StyleUnderline"/>
          <w:rFonts w:asciiTheme="minorHAnsi" w:hAnsiTheme="minorHAnsi" w:cstheme="minorHAnsi"/>
        </w:rPr>
        <w:t xml:space="preserve"> binge of the 1980s </w:t>
      </w:r>
      <w:r w:rsidRPr="00681E5E">
        <w:rPr>
          <w:rStyle w:val="StyleUnderline"/>
          <w:rFonts w:asciiTheme="minorHAnsi" w:hAnsiTheme="minorHAnsi" w:cstheme="minorHAnsi"/>
          <w:highlight w:val="green"/>
        </w:rPr>
        <w:t>and its progeny (re)produce subjects who must be locked down, as well as those who</w:t>
      </w:r>
      <w:r w:rsidRPr="00681E5E">
        <w:rPr>
          <w:rStyle w:val="StyleUnderline"/>
          <w:rFonts w:asciiTheme="minorHAnsi" w:hAnsiTheme="minorHAnsi" w:cstheme="minorHAnsi"/>
        </w:rPr>
        <w:t xml:space="preserve"> must </w:t>
      </w:r>
      <w:r w:rsidRPr="00681E5E">
        <w:rPr>
          <w:rStyle w:val="StyleUnderline"/>
          <w:rFonts w:asciiTheme="minorHAnsi" w:hAnsiTheme="minorHAnsi" w:cstheme="minorHAnsi"/>
          <w:highlight w:val="green"/>
        </w:rPr>
        <w:t xml:space="preserve">do the locking. These </w:t>
      </w:r>
      <w:r w:rsidRPr="00681E5E">
        <w:rPr>
          <w:rStyle w:val="StyleUnderline"/>
          <w:rFonts w:asciiTheme="minorHAnsi" w:hAnsiTheme="minorHAnsi" w:cstheme="minorHAnsi"/>
        </w:rPr>
        <w:t xml:space="preserve">same </w:t>
      </w:r>
      <w:r w:rsidRPr="00681E5E">
        <w:rPr>
          <w:rStyle w:val="StyleUnderline"/>
          <w:rFonts w:asciiTheme="minorHAnsi" w:hAnsiTheme="minorHAnsi" w:cstheme="minorHAnsi"/>
          <w:highlight w:val="green"/>
        </w:rPr>
        <w:t>economies</w:t>
      </w:r>
      <w:r w:rsidRPr="00681E5E">
        <w:rPr>
          <w:rStyle w:val="StyleUnderline"/>
          <w:rFonts w:asciiTheme="minorHAnsi" w:hAnsiTheme="minorHAnsi" w:cstheme="minorHAnsi"/>
        </w:rPr>
        <w:t xml:space="preserve"> of panic and security </w:t>
      </w:r>
      <w:r w:rsidRPr="00681E5E">
        <w:rPr>
          <w:rStyle w:val="StyleUnderline"/>
          <w:rFonts w:asciiTheme="minorHAnsi" w:hAnsiTheme="minorHAnsi" w:cstheme="minorHAnsi"/>
          <w:highlight w:val="green"/>
        </w:rPr>
        <w:t xml:space="preserve">legitimize the </w:t>
      </w:r>
      <w:r w:rsidRPr="00681E5E">
        <w:rPr>
          <w:rStyle w:val="StyleUnderline"/>
          <w:rFonts w:asciiTheme="minorHAnsi" w:hAnsiTheme="minorHAnsi" w:cstheme="minorHAnsi"/>
        </w:rPr>
        <w:t xml:space="preserve">systematic </w:t>
      </w:r>
      <w:r w:rsidRPr="00681E5E">
        <w:rPr>
          <w:rStyle w:val="StyleUnderline"/>
          <w:rFonts w:asciiTheme="minorHAnsi" w:hAnsiTheme="minorHAnsi" w:cstheme="minorHAnsi"/>
          <w:highlight w:val="green"/>
        </w:rPr>
        <w:t xml:space="preserve">dismantling of revolutionary </w:t>
      </w:r>
      <w:r w:rsidRPr="00681E5E">
        <w:rPr>
          <w:rStyle w:val="StyleUnderline"/>
          <w:rFonts w:asciiTheme="minorHAnsi" w:hAnsiTheme="minorHAnsi" w:cstheme="minorHAnsi"/>
        </w:rPr>
        <w:t xml:space="preserve">social </w:t>
      </w:r>
      <w:r w:rsidRPr="00681E5E">
        <w:rPr>
          <w:rStyle w:val="StyleUnderline"/>
          <w:rFonts w:asciiTheme="minorHAnsi" w:hAnsiTheme="minorHAnsi" w:cstheme="minorHAnsi"/>
          <w:highlight w:val="green"/>
        </w:rPr>
        <w:t>movements</w:t>
      </w:r>
      <w:r w:rsidRPr="00681E5E">
        <w:rPr>
          <w:rStyle w:val="StyleUnderline"/>
          <w:rFonts w:asciiTheme="minorHAnsi" w:hAnsiTheme="minorHAnsi" w:cstheme="minorHAnsi"/>
        </w:rPr>
        <w:t xml:space="preserve"> that oppose state repression through the mounting use of torture, imprisonment, disappearance, and massacre,</w:t>
      </w:r>
      <w:r w:rsidRPr="00681E5E">
        <w:rPr>
          <w:rFonts w:asciiTheme="minorHAnsi" w:hAnsiTheme="minorHAnsi" w:cstheme="minorHAnsi"/>
          <w:sz w:val="8"/>
        </w:rPr>
        <w:t xml:space="preserve">45 </w:t>
      </w:r>
      <w:r w:rsidRPr="00681E5E">
        <w:rPr>
          <w:rStyle w:val="StyleUnderline"/>
          <w:rFonts w:asciiTheme="minorHAnsi" w:hAnsiTheme="minorHAnsi" w:cstheme="minorHAnsi"/>
        </w:rPr>
        <w:t xml:space="preserve">both within and outside of the United States, and a litany of technologies of antiblack, anti-immigrant, and anti-poor terror narrating the history of racial state formation including lynching, execution, and rape. </w:t>
      </w:r>
      <w:r w:rsidRPr="00681E5E">
        <w:rPr>
          <w:rFonts w:asciiTheme="minorHAnsi" w:hAnsiTheme="minorHAnsi" w:cstheme="minorHAnsi"/>
          <w:sz w:val="8"/>
        </w:rPr>
        <w:t xml:space="preserve">Continuing her line of thought, Davis argues that the prison operates to naturalize and intensify the generalized violence deployed by the state and its citizens against communities marked as criminal, specifically black, Latino, Native, and poor communities, as well as poor and racially pathologized communities in the global South. In particular, she writes, “prison is a space in which the threat of sexualized violence that looms in the larger society is effectively sanctioned as a routine aspect of the landscape of punishment behind prison walls.”46 In this way, the widespread sexual abuse of people in prison, and particularly women, queer people, and transgender people of color, emerges not as exceptional, but rather as indicative and productive of a larger regime of gratuitous force that marks bodies as surplus through the use of violence and imprisonment. </w:t>
      </w:r>
      <w:r w:rsidRPr="00681E5E">
        <w:rPr>
          <w:rStyle w:val="StyleUnderline"/>
          <w:rFonts w:asciiTheme="minorHAnsi" w:hAnsiTheme="minorHAnsi" w:cstheme="minorHAnsi"/>
          <w:highlight w:val="green"/>
        </w:rPr>
        <w:t>Sexualized violence</w:t>
      </w:r>
      <w:r w:rsidRPr="00681E5E">
        <w:rPr>
          <w:rStyle w:val="StyleUnderline"/>
          <w:rFonts w:asciiTheme="minorHAnsi" w:hAnsiTheme="minorHAnsi" w:cstheme="minorHAnsi"/>
        </w:rPr>
        <w:t xml:space="preserve"> against those in lockdown </w:t>
      </w:r>
      <w:r w:rsidRPr="00681E5E">
        <w:rPr>
          <w:rStyle w:val="StyleUnderline"/>
          <w:rFonts w:asciiTheme="minorHAnsi" w:hAnsiTheme="minorHAnsi" w:cstheme="minorHAnsi"/>
          <w:highlight w:val="green"/>
        </w:rPr>
        <w:t>should</w:t>
      </w:r>
      <w:r w:rsidRPr="00681E5E">
        <w:rPr>
          <w:rStyle w:val="StyleUnderline"/>
          <w:rFonts w:asciiTheme="minorHAnsi" w:hAnsiTheme="minorHAnsi" w:cstheme="minorHAnsi"/>
        </w:rPr>
        <w:t xml:space="preserve"> thus </w:t>
      </w:r>
      <w:r w:rsidRPr="00681E5E">
        <w:rPr>
          <w:rStyle w:val="StyleUnderline"/>
          <w:rFonts w:asciiTheme="minorHAnsi" w:hAnsiTheme="minorHAnsi" w:cstheme="minorHAnsi"/>
          <w:highlight w:val="green"/>
        </w:rPr>
        <w:t>not be understood as “cruel and unusual”</w:t>
      </w:r>
      <w:r w:rsidRPr="00681E5E">
        <w:rPr>
          <w:rStyle w:val="StyleUnderline"/>
          <w:rFonts w:asciiTheme="minorHAnsi" w:hAnsiTheme="minorHAnsi" w:cstheme="minorHAnsi"/>
        </w:rPr>
        <w:t xml:space="preserve"> spectacles aberrant to the political order, but rather as foundational to it, and as central to the production of civil society as well as its outsides.</w:t>
      </w:r>
      <w:r w:rsidRPr="00681E5E">
        <w:rPr>
          <w:rFonts w:asciiTheme="minorHAnsi" w:hAnsiTheme="minorHAnsi" w:cstheme="minorHAnsi"/>
          <w:sz w:val="8"/>
        </w:rPr>
        <w:t xml:space="preserve">47 This is a move difficult to understand if we do not pay attention to how feelings are mobilized to garner legitimacy for the prison project. The construction of those in lockdown as “murderers, rapists, and robbers” and the pervasiveness of sexual violence in prisons thus should not be seen as coincidental, but rather as indicative of the powerful imbrications of desire, fear, and safety in the production and disposal of those who are “resistant or surplus to the new world order.” Just as we have argued that promises of belonging, value, recognition, and worth are issued to certain marginalized subjects, it is always on the ground of other (non)subjects. Heeding the same logics of expendability, once again a promise for safety and happiness can only be issued as a simultaneous call for murder and human demolition. This is but one of the central affective economies that produces the prison industrial complex as a seductive facet of our collective common sense. Through the mystifying narratives of “ ‘crime and punishment”’ and “ ‘law and order,”’ the prison is offered as an end to pain and as a catch-all solution to violence of all kinds. </w:t>
      </w:r>
      <w:r w:rsidRPr="00681E5E">
        <w:rPr>
          <w:rStyle w:val="StyleUnderline"/>
          <w:rFonts w:asciiTheme="minorHAnsi" w:hAnsiTheme="minorHAnsi" w:cstheme="minorHAnsi"/>
          <w:highlight w:val="green"/>
        </w:rPr>
        <w:t>The prison promises</w:t>
      </w:r>
      <w:r w:rsidRPr="00681E5E">
        <w:rPr>
          <w:rStyle w:val="StyleUnderline"/>
          <w:rFonts w:asciiTheme="minorHAnsi" w:hAnsiTheme="minorHAnsi" w:cstheme="minorHAnsi"/>
        </w:rPr>
        <w:t xml:space="preserve"> citizens and subjects a future filled with </w:t>
      </w:r>
      <w:r w:rsidRPr="00681E5E">
        <w:rPr>
          <w:rStyle w:val="StyleUnderline"/>
          <w:rFonts w:asciiTheme="minorHAnsi" w:hAnsiTheme="minorHAnsi" w:cstheme="minorHAnsi"/>
          <w:highlight w:val="green"/>
        </w:rPr>
        <w:t>freedom, security, and safety.</w:t>
      </w:r>
      <w:r w:rsidRPr="00681E5E">
        <w:rPr>
          <w:rFonts w:asciiTheme="minorHAnsi" w:hAnsiTheme="minorHAnsi" w:cstheme="minorHAnsi"/>
          <w:sz w:val="8"/>
        </w:rPr>
        <w:t xml:space="preserve"> Individualizing pain and harm such that they might be reduced to “crime” and “perpetrators,” the prison promises safety, order, and redress severed from the persistence of structural murder and the exploitation fundamental to the capitalist democracy itself. </w:t>
      </w:r>
      <w:r w:rsidRPr="00681E5E">
        <w:rPr>
          <w:rStyle w:val="StyleUnderline"/>
          <w:rFonts w:asciiTheme="minorHAnsi" w:hAnsiTheme="minorHAnsi" w:cstheme="minorHAnsi"/>
        </w:rPr>
        <w:t xml:space="preserve">Importantly, the futures that </w:t>
      </w:r>
      <w:r w:rsidRPr="00681E5E">
        <w:rPr>
          <w:rStyle w:val="StyleUnderline"/>
          <w:rFonts w:asciiTheme="minorHAnsi" w:hAnsiTheme="minorHAnsi" w:cstheme="minorHAnsi"/>
          <w:highlight w:val="green"/>
        </w:rPr>
        <w:t>global lockdown promises</w:t>
      </w:r>
      <w:r w:rsidRPr="00681E5E">
        <w:rPr>
          <w:rStyle w:val="StyleUnderline"/>
          <w:rFonts w:asciiTheme="minorHAnsi" w:hAnsiTheme="minorHAnsi" w:cstheme="minorHAnsi"/>
        </w:rPr>
        <w:t xml:space="preserve"> its docile disciples can only be imagined through </w:t>
      </w:r>
      <w:r w:rsidRPr="00681E5E">
        <w:rPr>
          <w:rStyle w:val="StyleUnderline"/>
          <w:rFonts w:asciiTheme="minorHAnsi" w:hAnsiTheme="minorHAnsi" w:cstheme="minorHAnsi"/>
          <w:highlight w:val="green"/>
        </w:rPr>
        <w:t xml:space="preserve">the unending creation </w:t>
      </w:r>
      <w:r w:rsidRPr="00681E5E">
        <w:rPr>
          <w:rStyle w:val="StyleUnderline"/>
          <w:rFonts w:asciiTheme="minorHAnsi" w:hAnsiTheme="minorHAnsi" w:cstheme="minorHAnsi"/>
        </w:rPr>
        <w:t xml:space="preserve">and preservation </w:t>
      </w:r>
      <w:r w:rsidRPr="00681E5E">
        <w:rPr>
          <w:rStyle w:val="StyleUnderline"/>
          <w:rFonts w:asciiTheme="minorHAnsi" w:hAnsiTheme="minorHAnsi" w:cstheme="minorHAnsi"/>
          <w:highlight w:val="green"/>
        </w:rPr>
        <w:t>of outsiders</w:t>
      </w:r>
      <w:r w:rsidRPr="00681E5E">
        <w:rPr>
          <w:rStyle w:val="StyleUnderline"/>
          <w:rFonts w:asciiTheme="minorHAnsi" w:hAnsiTheme="minorHAnsi" w:cstheme="minorHAnsi"/>
        </w:rPr>
        <w:t xml:space="preserve">, nonsubjects, nonfutures, and nonhumans. In effect, </w:t>
      </w:r>
      <w:r w:rsidRPr="00681E5E">
        <w:rPr>
          <w:rStyle w:val="StyleUnderline"/>
          <w:rFonts w:asciiTheme="minorHAnsi" w:hAnsiTheme="minorHAnsi" w:cstheme="minorHAnsi"/>
          <w:highlight w:val="green"/>
        </w:rPr>
        <w:t>the citizen-subject cannot be free</w:t>
      </w:r>
      <w:r w:rsidRPr="00681E5E">
        <w:rPr>
          <w:rStyle w:val="StyleUnderline"/>
          <w:rFonts w:asciiTheme="minorHAnsi" w:hAnsiTheme="minorHAnsi" w:cstheme="minorHAnsi"/>
        </w:rPr>
        <w:t xml:space="preserve"> or perhaps even alive </w:t>
      </w:r>
      <w:r w:rsidRPr="00681E5E">
        <w:rPr>
          <w:rStyle w:val="StyleUnderline"/>
          <w:rFonts w:asciiTheme="minorHAnsi" w:hAnsiTheme="minorHAnsi" w:cstheme="minorHAnsi"/>
          <w:highlight w:val="green"/>
        </w:rPr>
        <w:t>without the captivity and</w:t>
      </w:r>
      <w:r w:rsidRPr="00681E5E">
        <w:rPr>
          <w:rStyle w:val="StyleUnderline"/>
          <w:rFonts w:asciiTheme="minorHAnsi" w:hAnsiTheme="minorHAnsi" w:cstheme="minorHAnsi"/>
        </w:rPr>
        <w:t xml:space="preserve"> (social, corporeal, and civic) </w:t>
      </w:r>
      <w:r w:rsidRPr="00681E5E">
        <w:rPr>
          <w:rStyle w:val="StyleUnderline"/>
          <w:rFonts w:asciiTheme="minorHAnsi" w:hAnsiTheme="minorHAnsi" w:cstheme="minorHAnsi"/>
          <w:highlight w:val="green"/>
        </w:rPr>
        <w:t xml:space="preserve">death of </w:t>
      </w:r>
      <w:r w:rsidRPr="00681E5E">
        <w:rPr>
          <w:rStyle w:val="StyleUnderline"/>
          <w:rFonts w:asciiTheme="minorHAnsi" w:hAnsiTheme="minorHAnsi" w:cstheme="minorHAnsi"/>
        </w:rPr>
        <w:t xml:space="preserve">the noncitizen, nonsubject, and those cordoned off to the realm of </w:t>
      </w:r>
      <w:r w:rsidRPr="00681E5E">
        <w:rPr>
          <w:rStyle w:val="StyleUnderline"/>
          <w:rFonts w:asciiTheme="minorHAnsi" w:hAnsiTheme="minorHAnsi" w:cstheme="minorHAnsi"/>
          <w:highlight w:val="green"/>
        </w:rPr>
        <w:t>human surplus</w:t>
      </w:r>
      <w:r w:rsidRPr="00681E5E">
        <w:rPr>
          <w:rStyle w:val="StyleUnderline"/>
          <w:rFonts w:asciiTheme="minorHAnsi" w:hAnsiTheme="minorHAnsi" w:cstheme="minorHAnsi"/>
        </w:rPr>
        <w:t xml:space="preserve"> or, as Davis calls it, “detritus.”</w:t>
      </w:r>
      <w:r w:rsidRPr="00681E5E">
        <w:rPr>
          <w:rFonts w:asciiTheme="minorHAnsi" w:hAnsiTheme="minorHAnsi" w:cstheme="minorHAnsi"/>
          <w:sz w:val="8"/>
        </w:rPr>
        <w:t xml:space="preserve">48 We understand the promise project playing out through global lockdown in a variety of ways, from ongoing prison expansion efforts to soothe the crisis of prison overcrowding and fatal prison conditions, to the proliferation of citizen-led reformist measures in the name of rehabilitation and redemption, to our daily reliance on police as the primary way we might feel safe. To return to the site of (recognizable) queer politics, penalty-enhancing hate crimes legislation is proposed and supported as a solution to systemic transphobic and homophobic violence. In these campaigns, the prison offers the seductive promise of security if we might authorize and support the ongoing roundup and lockdown of subjects marked as threatening. As the HRC advertisement demonstrated, safety can only be called into being through a hypernationalism that requires the cordoning off and disposal of those deemed criminal, enemy, and surplus. It is specifically through the sexualized violence inherent in being “brought to justice” that enables the end of pain offered by global lockdown. Very clearly, then, </w:t>
      </w:r>
      <w:r w:rsidRPr="00681E5E">
        <w:rPr>
          <w:rStyle w:val="StyleUnderline"/>
          <w:rFonts w:asciiTheme="minorHAnsi" w:hAnsiTheme="minorHAnsi" w:cstheme="minorHAnsi"/>
          <w:highlight w:val="green"/>
        </w:rPr>
        <w:t>the neoliberal empire has</w:t>
      </w:r>
      <w:r w:rsidRPr="00681E5E">
        <w:rPr>
          <w:rStyle w:val="StyleUnderline"/>
          <w:rFonts w:asciiTheme="minorHAnsi" w:hAnsiTheme="minorHAnsi" w:cstheme="minorHAnsi"/>
        </w:rPr>
        <w:t xml:space="preserve"> quite effectively </w:t>
      </w:r>
      <w:r w:rsidRPr="00681E5E">
        <w:rPr>
          <w:rStyle w:val="StyleUnderline"/>
          <w:rFonts w:asciiTheme="minorHAnsi" w:hAnsiTheme="minorHAnsi" w:cstheme="minorHAnsi"/>
          <w:highlight w:val="green"/>
        </w:rPr>
        <w:t xml:space="preserve">commandeered our </w:t>
      </w:r>
      <w:r w:rsidRPr="00681E5E">
        <w:rPr>
          <w:rStyle w:val="StyleUnderline"/>
          <w:rFonts w:asciiTheme="minorHAnsi" w:hAnsiTheme="minorHAnsi" w:cstheme="minorHAnsi"/>
        </w:rPr>
        <w:t xml:space="preserve">affective </w:t>
      </w:r>
      <w:r w:rsidRPr="00681E5E">
        <w:rPr>
          <w:rStyle w:val="StyleUnderline"/>
          <w:rFonts w:asciiTheme="minorHAnsi" w:hAnsiTheme="minorHAnsi" w:cstheme="minorHAnsi"/>
          <w:highlight w:val="green"/>
        </w:rPr>
        <w:t>yearnings for</w:t>
      </w:r>
      <w:r w:rsidRPr="00681E5E">
        <w:rPr>
          <w:rStyle w:val="StyleUnderline"/>
          <w:rFonts w:asciiTheme="minorHAnsi" w:hAnsiTheme="minorHAnsi" w:cstheme="minorHAnsi"/>
        </w:rPr>
        <w:t xml:space="preserve"> safety, security, redress, and </w:t>
      </w:r>
      <w:r w:rsidRPr="00681E5E">
        <w:rPr>
          <w:rStyle w:val="StyleUnderline"/>
          <w:rFonts w:asciiTheme="minorHAnsi" w:hAnsiTheme="minorHAnsi" w:cstheme="minorHAnsi"/>
          <w:highlight w:val="green"/>
        </w:rPr>
        <w:t>peace and collapsed them with</w:t>
      </w:r>
      <w:r w:rsidRPr="00681E5E">
        <w:rPr>
          <w:rStyle w:val="StyleUnderline"/>
          <w:rFonts w:asciiTheme="minorHAnsi" w:hAnsiTheme="minorHAnsi" w:cstheme="minorHAnsi"/>
        </w:rPr>
        <w:t xml:space="preserve"> carnage, punishment, and </w:t>
      </w:r>
      <w:r w:rsidRPr="00681E5E">
        <w:rPr>
          <w:rStyle w:val="StyleUnderline"/>
          <w:rFonts w:asciiTheme="minorHAnsi" w:hAnsiTheme="minorHAnsi" w:cstheme="minorHAnsi"/>
          <w:highlight w:val="green"/>
        </w:rPr>
        <w:t xml:space="preserve">confinement such that they </w:t>
      </w:r>
      <w:r w:rsidRPr="00681E5E">
        <w:rPr>
          <w:rStyle w:val="StyleUnderline"/>
          <w:rFonts w:asciiTheme="minorHAnsi" w:hAnsiTheme="minorHAnsi" w:cstheme="minorHAnsi"/>
        </w:rPr>
        <w:t xml:space="preserve">might </w:t>
      </w:r>
      <w:r w:rsidRPr="00681E5E">
        <w:rPr>
          <w:rStyle w:val="StyleUnderline"/>
          <w:rFonts w:asciiTheme="minorHAnsi" w:hAnsiTheme="minorHAnsi" w:cstheme="minorHAnsi"/>
          <w:highlight w:val="green"/>
        </w:rPr>
        <w:t>appear synonymous</w:t>
      </w:r>
      <w:r w:rsidRPr="00681E5E">
        <w:rPr>
          <w:rStyle w:val="StyleUnderline"/>
          <w:rFonts w:asciiTheme="minorHAnsi" w:hAnsiTheme="minorHAnsi" w:cstheme="minorHAnsi"/>
        </w:rPr>
        <w:t>.</w:t>
      </w:r>
      <w:r w:rsidRPr="00681E5E">
        <w:rPr>
          <w:rFonts w:asciiTheme="minorHAnsi" w:hAnsiTheme="minorHAnsi" w:cstheme="minorHAnsi"/>
          <w:sz w:val="8"/>
        </w:rPr>
        <w:t xml:space="preserve"> It should come as no surprise, then, that so many of the gains made by formerly marginal subjects over the past many decades have been simultaneous with intensified forms of violence and abjection against surplus populations. It is precisely through these forms of aggression that those gains have been made possible.49 </w:t>
      </w:r>
      <w:r w:rsidRPr="00681E5E">
        <w:rPr>
          <w:rStyle w:val="StyleUnderline"/>
          <w:rFonts w:asciiTheme="minorHAnsi" w:hAnsiTheme="minorHAnsi" w:cstheme="minorHAnsi"/>
          <w:highlight w:val="green"/>
        </w:rPr>
        <w:t xml:space="preserve">Global lockdown </w:t>
      </w:r>
      <w:r w:rsidRPr="00681E5E">
        <w:rPr>
          <w:rStyle w:val="StyleUnderline"/>
          <w:rFonts w:asciiTheme="minorHAnsi" w:hAnsiTheme="minorHAnsi" w:cstheme="minorHAnsi"/>
        </w:rPr>
        <w:t xml:space="preserve">thus </w:t>
      </w:r>
      <w:r w:rsidRPr="00681E5E">
        <w:rPr>
          <w:rStyle w:val="StyleUnderline"/>
          <w:rFonts w:asciiTheme="minorHAnsi" w:hAnsiTheme="minorHAnsi" w:cstheme="minorHAnsi"/>
          <w:highlight w:val="green"/>
        </w:rPr>
        <w:t>functions as</w:t>
      </w:r>
      <w:r w:rsidRPr="00681E5E">
        <w:rPr>
          <w:rStyle w:val="StyleUnderline"/>
          <w:rFonts w:asciiTheme="minorHAnsi" w:hAnsiTheme="minorHAnsi" w:cstheme="minorHAnsi"/>
        </w:rPr>
        <w:t xml:space="preserve"> one of </w:t>
      </w:r>
      <w:r w:rsidRPr="00681E5E">
        <w:rPr>
          <w:rStyle w:val="StyleUnderline"/>
          <w:rFonts w:asciiTheme="minorHAnsi" w:hAnsiTheme="minorHAnsi" w:cstheme="minorHAnsi"/>
          <w:highlight w:val="green"/>
        </w:rPr>
        <w:t>the</w:t>
      </w:r>
      <w:r w:rsidRPr="00681E5E">
        <w:rPr>
          <w:rStyle w:val="StyleUnderline"/>
          <w:rFonts w:asciiTheme="minorHAnsi" w:hAnsiTheme="minorHAnsi" w:cstheme="minorHAnsi"/>
        </w:rPr>
        <w:t xml:space="preserve"> looming underbellies and </w:t>
      </w:r>
      <w:r w:rsidRPr="00681E5E">
        <w:rPr>
          <w:rStyle w:val="StyleUnderline"/>
          <w:rFonts w:asciiTheme="minorHAnsi" w:hAnsiTheme="minorHAnsi" w:cstheme="minorHAnsi"/>
          <w:highlight w:val="green"/>
        </w:rPr>
        <w:t>condition</w:t>
      </w:r>
      <w:r w:rsidRPr="00681E5E">
        <w:rPr>
          <w:rStyle w:val="StyleUnderline"/>
          <w:rFonts w:asciiTheme="minorHAnsi" w:hAnsiTheme="minorHAnsi" w:cstheme="minorHAnsi"/>
        </w:rPr>
        <w:t xml:space="preserve">s </w:t>
      </w:r>
      <w:r w:rsidRPr="00681E5E">
        <w:rPr>
          <w:rStyle w:val="StyleUnderline"/>
          <w:rFonts w:asciiTheme="minorHAnsi" w:hAnsiTheme="minorHAnsi" w:cstheme="minorHAnsi"/>
          <w:highlight w:val="green"/>
        </w:rPr>
        <w:t>of possibility of the (un)freedoms and (non)futures</w:t>
      </w:r>
      <w:r w:rsidRPr="00681E5E">
        <w:rPr>
          <w:rStyle w:val="StyleUnderline"/>
          <w:rFonts w:asciiTheme="minorHAnsi" w:hAnsiTheme="minorHAnsi" w:cstheme="minorHAnsi"/>
        </w:rPr>
        <w:t xml:space="preserve"> being </w:t>
      </w:r>
      <w:r w:rsidRPr="00681E5E">
        <w:rPr>
          <w:rStyle w:val="StyleUnderline"/>
          <w:rFonts w:asciiTheme="minorHAnsi" w:hAnsiTheme="minorHAnsi" w:cstheme="minorHAnsi"/>
          <w:highlight w:val="green"/>
        </w:rPr>
        <w:t>promised by neoliberal empire.</w:t>
      </w:r>
      <w:r w:rsidRPr="00681E5E">
        <w:rPr>
          <w:rStyle w:val="StyleUnderline"/>
          <w:rFonts w:asciiTheme="minorHAnsi" w:hAnsiTheme="minorHAnsi" w:cstheme="minorHAnsi"/>
        </w:rPr>
        <w:t xml:space="preserve"> Consigning the collective traumas of slavery and colonization to a remote and irrelevant past while drawing on their logics to instantiate its rule, global lockdown shows itself to be neither cruel and unusual nor exceptional, but rather as foundational.</w:t>
      </w:r>
      <w:r w:rsidRPr="00681E5E">
        <w:rPr>
          <w:rFonts w:asciiTheme="minorHAnsi" w:hAnsiTheme="minorHAnsi" w:cstheme="minorHAnsi"/>
          <w:sz w:val="8"/>
        </w:rPr>
        <w:t xml:space="preserve"> Importantly, these (un)freedoms and (non)futures carry very different promises and pleasures depending on our relationship to the human surplus motoring the global political economy. Global lockdown, then, is not simply the newest outside, but quite literally the material redefining off what life can even mean in the wake of so much “necessary” death.</w:t>
      </w:r>
    </w:p>
    <w:p w14:paraId="3A41602A" w14:textId="77777777" w:rsidR="00973E7C" w:rsidRPr="00681E5E" w:rsidRDefault="00973E7C" w:rsidP="00973E7C">
      <w:pPr>
        <w:rPr>
          <w:rFonts w:asciiTheme="minorHAnsi" w:hAnsiTheme="minorHAnsi" w:cstheme="minorHAnsi"/>
        </w:rPr>
      </w:pPr>
    </w:p>
    <w:p w14:paraId="7912EBD8" w14:textId="77777777" w:rsidR="00973E7C" w:rsidRPr="00681E5E" w:rsidRDefault="00973E7C" w:rsidP="00973E7C">
      <w:pPr>
        <w:pStyle w:val="Heading3"/>
        <w:rPr>
          <w:rFonts w:asciiTheme="minorHAnsi" w:hAnsiTheme="minorHAnsi" w:cstheme="minorHAnsi"/>
        </w:rPr>
      </w:pPr>
      <w:r w:rsidRPr="00681E5E">
        <w:rPr>
          <w:rFonts w:asciiTheme="minorHAnsi" w:hAnsiTheme="minorHAnsi" w:cstheme="minorHAnsi"/>
        </w:rPr>
        <w:t>Part 2 is the Method</w:t>
      </w:r>
    </w:p>
    <w:p w14:paraId="65EEAD56" w14:textId="77777777" w:rsidR="00973E7C" w:rsidRPr="00681E5E" w:rsidRDefault="00973E7C" w:rsidP="00973E7C">
      <w:pPr>
        <w:pStyle w:val="Heading4"/>
        <w:rPr>
          <w:rFonts w:asciiTheme="minorHAnsi" w:hAnsiTheme="minorHAnsi" w:cstheme="minorHAnsi"/>
          <w:szCs w:val="24"/>
        </w:rPr>
      </w:pPr>
      <w:r w:rsidRPr="00681E5E">
        <w:rPr>
          <w:rFonts w:asciiTheme="minorHAnsi" w:hAnsiTheme="minorHAnsi" w:cstheme="minorHAnsi"/>
          <w:szCs w:val="24"/>
        </w:rPr>
        <w:t xml:space="preserve">We affirm the normative statement but our analysis isn’t separate from the </w:t>
      </w:r>
      <w:r w:rsidRPr="00681E5E">
        <w:rPr>
          <w:rFonts w:asciiTheme="minorHAnsi" w:hAnsiTheme="minorHAnsi" w:cstheme="minorHAnsi"/>
          <w:szCs w:val="24"/>
          <w:u w:val="single"/>
        </w:rPr>
        <w:t>broader framework</w:t>
      </w:r>
      <w:r w:rsidRPr="00681E5E">
        <w:rPr>
          <w:rFonts w:asciiTheme="minorHAnsi" w:hAnsiTheme="minorHAnsi" w:cstheme="minorHAnsi"/>
          <w:szCs w:val="24"/>
        </w:rPr>
        <w:t xml:space="preserve"> – justifications are a </w:t>
      </w:r>
      <w:r w:rsidRPr="00681E5E">
        <w:rPr>
          <w:rFonts w:asciiTheme="minorHAnsi" w:hAnsiTheme="minorHAnsi" w:cstheme="minorHAnsi"/>
          <w:szCs w:val="24"/>
          <w:u w:val="single"/>
        </w:rPr>
        <w:t>prior question</w:t>
      </w:r>
      <w:r w:rsidRPr="00681E5E">
        <w:rPr>
          <w:rFonts w:asciiTheme="minorHAnsi" w:hAnsiTheme="minorHAnsi" w:cstheme="minorHAnsi"/>
          <w:szCs w:val="24"/>
        </w:rPr>
        <w:t xml:space="preserve"> to concrete analysis because they answer </w:t>
      </w:r>
      <w:r w:rsidRPr="00681E5E">
        <w:rPr>
          <w:rFonts w:asciiTheme="minorHAnsi" w:hAnsiTheme="minorHAnsi" w:cstheme="minorHAnsi"/>
          <w:szCs w:val="24"/>
          <w:u w:val="single"/>
        </w:rPr>
        <w:t>when</w:t>
      </w:r>
      <w:r w:rsidRPr="00681E5E">
        <w:rPr>
          <w:rFonts w:asciiTheme="minorHAnsi" w:hAnsiTheme="minorHAnsi" w:cstheme="minorHAnsi"/>
          <w:szCs w:val="24"/>
        </w:rPr>
        <w:t xml:space="preserve">, </w:t>
      </w:r>
      <w:r w:rsidRPr="00681E5E">
        <w:rPr>
          <w:rFonts w:asciiTheme="minorHAnsi" w:hAnsiTheme="minorHAnsi" w:cstheme="minorHAnsi"/>
          <w:szCs w:val="24"/>
          <w:u w:val="single"/>
        </w:rPr>
        <w:t>why</w:t>
      </w:r>
      <w:r w:rsidRPr="00681E5E">
        <w:rPr>
          <w:rFonts w:asciiTheme="minorHAnsi" w:hAnsiTheme="minorHAnsi" w:cstheme="minorHAnsi"/>
          <w:szCs w:val="24"/>
        </w:rPr>
        <w:t xml:space="preserve"> and </w:t>
      </w:r>
      <w:r w:rsidRPr="00681E5E">
        <w:rPr>
          <w:rFonts w:asciiTheme="minorHAnsi" w:hAnsiTheme="minorHAnsi" w:cstheme="minorHAnsi"/>
          <w:szCs w:val="24"/>
          <w:u w:val="single"/>
        </w:rPr>
        <w:t>how</w:t>
      </w:r>
      <w:r w:rsidRPr="00681E5E">
        <w:rPr>
          <w:rFonts w:asciiTheme="minorHAnsi" w:hAnsiTheme="minorHAnsi" w:cstheme="minorHAnsi"/>
          <w:szCs w:val="24"/>
        </w:rPr>
        <w:t xml:space="preserve"> violence and injustice operate</w:t>
      </w:r>
    </w:p>
    <w:p w14:paraId="107C9D6D" w14:textId="77777777" w:rsidR="00973E7C" w:rsidRPr="00681E5E" w:rsidRDefault="00973E7C" w:rsidP="00973E7C">
      <w:pPr>
        <w:rPr>
          <w:rFonts w:asciiTheme="minorHAnsi" w:hAnsiTheme="minorHAnsi" w:cstheme="minorHAnsi"/>
        </w:rPr>
      </w:pPr>
    </w:p>
    <w:p w14:paraId="17B028A1" w14:textId="77777777" w:rsidR="00973E7C" w:rsidRPr="00681E5E" w:rsidRDefault="00973E7C" w:rsidP="00973E7C">
      <w:pPr>
        <w:keepNext/>
        <w:keepLines/>
        <w:spacing w:before="40" w:after="0"/>
        <w:outlineLvl w:val="3"/>
        <w:rPr>
          <w:rStyle w:val="Heading4Char"/>
          <w:rFonts w:asciiTheme="minorHAnsi" w:hAnsiTheme="minorHAnsi" w:cstheme="minorHAnsi"/>
          <w:szCs w:val="24"/>
        </w:rPr>
      </w:pPr>
      <w:r w:rsidRPr="00681E5E">
        <w:rPr>
          <w:rStyle w:val="Heading4Char"/>
          <w:rFonts w:asciiTheme="minorHAnsi" w:hAnsiTheme="minorHAnsi" w:cstheme="minorHAnsi"/>
        </w:rPr>
        <w:t xml:space="preserve">Our scenario analysis of the resolution </w:t>
      </w:r>
      <w:r w:rsidRPr="00681E5E">
        <w:rPr>
          <w:rStyle w:val="Heading4Char"/>
          <w:rFonts w:asciiTheme="minorHAnsi" w:hAnsiTheme="minorHAnsi" w:cstheme="minorHAnsi"/>
          <w:szCs w:val="24"/>
        </w:rPr>
        <w:t xml:space="preserve">develops the political grammar for revolution – before we can discuss how to get there, we first must theorize what exact future we are fighting for  </w:t>
      </w:r>
    </w:p>
    <w:p w14:paraId="5C136DA5" w14:textId="77777777" w:rsidR="00973E7C" w:rsidRPr="00681E5E" w:rsidRDefault="00973E7C" w:rsidP="00973E7C">
      <w:pPr>
        <w:rPr>
          <w:rStyle w:val="Heading4Char"/>
          <w:rFonts w:asciiTheme="minorHAnsi" w:hAnsiTheme="minorHAnsi" w:cstheme="minorHAnsi"/>
          <w:szCs w:val="24"/>
        </w:rPr>
      </w:pPr>
    </w:p>
    <w:p w14:paraId="706245E1" w14:textId="77777777" w:rsidR="00973E7C" w:rsidRPr="00681E5E" w:rsidRDefault="00973E7C" w:rsidP="00973E7C">
      <w:pPr>
        <w:keepNext/>
        <w:keepLines/>
        <w:spacing w:before="40" w:after="0"/>
        <w:outlineLvl w:val="3"/>
        <w:rPr>
          <w:rFonts w:asciiTheme="minorHAnsi" w:eastAsiaTheme="majorEastAsia" w:hAnsiTheme="minorHAnsi" w:cstheme="minorHAnsi"/>
          <w:b/>
          <w:iCs/>
          <w:sz w:val="26"/>
        </w:rPr>
      </w:pPr>
      <w:r w:rsidRPr="00681E5E">
        <w:rPr>
          <w:rFonts w:asciiTheme="minorHAnsi" w:eastAsiaTheme="majorEastAsia" w:hAnsiTheme="minorHAnsi" w:cstheme="minorHAnsi"/>
          <w:b/>
          <w:iCs/>
          <w:sz w:val="24"/>
        </w:rPr>
        <w:t xml:space="preserve">Mass base cultivation must start through utopic communist demands like the aff that prophesize the end of Capitalism. </w:t>
      </w:r>
    </w:p>
    <w:p w14:paraId="051FBB02" w14:textId="77777777" w:rsidR="00973E7C" w:rsidRPr="00681E5E" w:rsidRDefault="00973E7C" w:rsidP="00973E7C">
      <w:pPr>
        <w:rPr>
          <w:rFonts w:asciiTheme="minorHAnsi" w:hAnsiTheme="minorHAnsi" w:cstheme="minorHAnsi"/>
        </w:rPr>
      </w:pPr>
      <w:r w:rsidRPr="00681E5E">
        <w:rPr>
          <w:rFonts w:asciiTheme="minorHAnsi" w:hAnsiTheme="minorHAnsi" w:cstheme="minorHAnsi"/>
          <w:b/>
          <w:bCs/>
          <w:sz w:val="26"/>
        </w:rPr>
        <w:t>Tonstad 16</w:t>
      </w:r>
      <w:r w:rsidRPr="00681E5E">
        <w:rPr>
          <w:rFonts w:asciiTheme="minorHAnsi" w:hAnsiTheme="minorHAnsi" w:cstheme="minorHAnsi"/>
        </w:rPr>
        <w:t xml:space="preserve"> (Professor Tonstad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 )</w:t>
      </w:r>
    </w:p>
    <w:p w14:paraId="2D55EF5B" w14:textId="77777777" w:rsidR="00973E7C" w:rsidRPr="00681E5E" w:rsidRDefault="00973E7C" w:rsidP="00973E7C">
      <w:pPr>
        <w:rPr>
          <w:rStyle w:val="Emphasis"/>
          <w:rFonts w:asciiTheme="minorHAnsi" w:hAnsiTheme="minorHAnsi" w:cstheme="minorHAnsi"/>
        </w:rPr>
      </w:pPr>
      <w:r w:rsidRPr="00681E5E">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681E5E">
        <w:rPr>
          <w:rStyle w:val="Emphasis"/>
          <w:rFonts w:asciiTheme="minorHAnsi" w:hAnsiTheme="minorHAnsi" w:cstheme="minorHAnsi"/>
          <w:highlight w:val="green"/>
        </w:rPr>
        <w:t>To</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reeducate</w:t>
      </w:r>
      <w:r w:rsidRPr="00681E5E">
        <w:rPr>
          <w:rStyle w:val="Emphasis"/>
          <w:rFonts w:asciiTheme="minorHAnsi" w:hAnsiTheme="minorHAnsi" w:cstheme="minorHAnsi"/>
        </w:rPr>
        <w:t xml:space="preserve"> our temporal </w:t>
      </w:r>
      <w:r w:rsidRPr="00681E5E">
        <w:rPr>
          <w:rStyle w:val="Emphasis"/>
          <w:rFonts w:asciiTheme="minorHAnsi" w:hAnsiTheme="minorHAnsi" w:cstheme="minorHAnsi"/>
          <w:highlight w:val="green"/>
        </w:rPr>
        <w:t>desires</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 xml:space="preserve">we </w:t>
      </w:r>
      <w:r w:rsidRPr="00681E5E">
        <w:rPr>
          <w:rStyle w:val="Emphasis"/>
          <w:rFonts w:asciiTheme="minorHAnsi" w:hAnsiTheme="minorHAnsi" w:cstheme="minorHAnsi"/>
        </w:rPr>
        <w:t>need to “</w:t>
      </w:r>
      <w:r w:rsidRPr="00681E5E">
        <w:rPr>
          <w:rStyle w:val="Emphasis"/>
          <w:rFonts w:asciiTheme="minorHAnsi" w:hAnsiTheme="minorHAnsi" w:cstheme="minorHAnsi"/>
          <w:highlight w:val="green"/>
        </w:rPr>
        <w:t>affirm what we are and will it</w:t>
      </w:r>
      <w:r w:rsidRPr="00681E5E">
        <w:rPr>
          <w:rStyle w:val="Emphasis"/>
          <w:rFonts w:asciiTheme="minorHAnsi" w:hAnsiTheme="minorHAnsi" w:cstheme="minorHAnsi"/>
        </w:rPr>
        <w:t xml:space="preserve">, </w:t>
      </w:r>
      <w:r w:rsidRPr="00681E5E">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 xml:space="preserve">The utopic demand affirms a future </w:t>
      </w:r>
      <w:r w:rsidRPr="00681E5E">
        <w:rPr>
          <w:rStyle w:val="Emphasis"/>
          <w:rFonts w:asciiTheme="minorHAnsi" w:hAnsiTheme="minorHAnsi" w:cstheme="minorHAnsi"/>
        </w:rPr>
        <w:t xml:space="preserve">in which the demand would no longer be utopic, while also </w:t>
      </w:r>
      <w:r w:rsidRPr="00681E5E">
        <w:rPr>
          <w:rStyle w:val="Emphasis"/>
          <w:rFonts w:asciiTheme="minorHAnsi" w:hAnsiTheme="minorHAnsi" w:cstheme="minorHAnsi"/>
          <w:highlight w:val="green"/>
        </w:rPr>
        <w:t>estranging</w:t>
      </w:r>
      <w:r w:rsidRPr="00681E5E">
        <w:rPr>
          <w:rStyle w:val="Emphasis"/>
          <w:rFonts w:asciiTheme="minorHAnsi" w:hAnsiTheme="minorHAnsi" w:cstheme="minorHAnsi"/>
        </w:rPr>
        <w:t xml:space="preserve"> us </w:t>
      </w:r>
      <w:r w:rsidRPr="00681E5E">
        <w:rPr>
          <w:rStyle w:val="Emphasis"/>
          <w:rFonts w:asciiTheme="minorHAnsi" w:hAnsiTheme="minorHAnsi" w:cstheme="minorHAnsi"/>
          <w:highlight w:val="green"/>
        </w:rPr>
        <w:t>from the ethos that there is no alternative</w:t>
      </w:r>
      <w:r w:rsidRPr="00681E5E">
        <w:rPr>
          <w:rStyle w:val="Emphasis"/>
          <w:rFonts w:asciiTheme="minorHAnsi" w:hAnsiTheme="minorHAnsi" w:cstheme="minorHAnsi"/>
        </w:rPr>
        <w:t>.</w:t>
      </w:r>
      <w:r w:rsidRPr="00681E5E">
        <w:rPr>
          <w:rFonts w:asciiTheme="minorHAnsi" w:hAnsiTheme="minorHAnsi" w:cstheme="minorHAnsi"/>
          <w:sz w:val="16"/>
        </w:rPr>
        <w:t>47Guy Hocquenghem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cellularized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681E5E">
        <w:rPr>
          <w:rFonts w:asciiTheme="minorHAnsi" w:hAnsiTheme="minorHAnsi" w:cstheme="minorHAnsi"/>
        </w:rPr>
        <w:t>, and without creating and becoming a we, we can neither understand “our” time aright to diagnose it, nor shift the future into a direction other than the one marked out by the insistence that there is no alternative.</w:t>
      </w:r>
      <w:r w:rsidRPr="00681E5E">
        <w:rPr>
          <w:rStyle w:val="Emphasis"/>
          <w:rFonts w:asciiTheme="minorHAnsi" w:hAnsiTheme="minorHAnsi" w:cstheme="minorHAnsi"/>
        </w:rPr>
        <w:t xml:space="preserve"> </w:t>
      </w:r>
      <w:r w:rsidRPr="00681E5E">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681E5E">
        <w:rPr>
          <w:rStyle w:val="Emphasis"/>
          <w:rFonts w:asciiTheme="minorHAnsi" w:hAnsiTheme="minorHAnsi" w:cstheme="minorHAnsi"/>
        </w:rPr>
        <w:t xml:space="preserve"> The first step is to </w:t>
      </w:r>
      <w:r w:rsidRPr="00681E5E">
        <w:rPr>
          <w:rStyle w:val="Emphasis"/>
          <w:rFonts w:asciiTheme="minorHAnsi" w:hAnsiTheme="minorHAnsi" w:cstheme="minorHAnsi"/>
          <w:highlight w:val="green"/>
        </w:rPr>
        <w:t>name the powers</w:t>
      </w:r>
      <w:r w:rsidRPr="00681E5E">
        <w:rPr>
          <w:rStyle w:val="Emphasis"/>
          <w:rFonts w:asciiTheme="minorHAnsi" w:hAnsiTheme="minorHAnsi" w:cstheme="minorHAnsi"/>
        </w:rPr>
        <w:t xml:space="preserve"> and in so naming call them up </w:t>
      </w:r>
      <w:r w:rsidRPr="00681E5E">
        <w:rPr>
          <w:rStyle w:val="Emphasis"/>
          <w:rFonts w:asciiTheme="minorHAnsi" w:hAnsiTheme="minorHAnsi" w:cstheme="minorHAnsi"/>
          <w:highlight w:val="green"/>
        </w:rPr>
        <w:t>and make them</w:t>
      </w:r>
      <w:r w:rsidRPr="00681E5E">
        <w:rPr>
          <w:rStyle w:val="Emphasis"/>
          <w:rFonts w:asciiTheme="minorHAnsi" w:hAnsiTheme="minorHAnsi" w:cstheme="minorHAnsi"/>
        </w:rPr>
        <w:t xml:space="preserve"> visible [</w:t>
      </w:r>
      <w:r w:rsidRPr="00681E5E">
        <w:rPr>
          <w:rStyle w:val="Emphasis"/>
          <w:rFonts w:asciiTheme="minorHAnsi" w:hAnsiTheme="minorHAnsi" w:cstheme="minorHAnsi"/>
          <w:highlight w:val="green"/>
        </w:rPr>
        <w:t>recognizeable</w:t>
      </w:r>
      <w:r w:rsidRPr="00681E5E">
        <w:rPr>
          <w:rStyle w:val="Emphasis"/>
          <w:rFonts w:asciiTheme="minorHAnsi" w:hAnsiTheme="minorHAnsi" w:cstheme="minorHAnsi"/>
        </w:rPr>
        <w:t xml:space="preserve">]— </w:t>
      </w:r>
      <w:r w:rsidRPr="00681E5E">
        <w:rPr>
          <w:rFonts w:asciiTheme="minorHAnsi" w:hAnsiTheme="minorHAnsi" w:cstheme="minorHAnsi"/>
        </w:rPr>
        <w:t xml:space="preserve">materialization of the demons that ride and haunt us, seeking to destroy us. </w:t>
      </w:r>
      <w:r w:rsidRPr="00681E5E">
        <w:rPr>
          <w:rStyle w:val="Emphasis"/>
          <w:rFonts w:asciiTheme="minorHAnsi" w:hAnsiTheme="minorHAnsi" w:cstheme="minorHAnsi"/>
        </w:rPr>
        <w:t xml:space="preserve">The next step is to </w:t>
      </w:r>
      <w:r w:rsidRPr="00681E5E">
        <w:rPr>
          <w:rStyle w:val="Emphasis"/>
          <w:rFonts w:asciiTheme="minorHAnsi" w:hAnsiTheme="minorHAnsi" w:cstheme="minorHAnsi"/>
          <w:highlight w:val="green"/>
        </w:rPr>
        <w:t>reorder our temporal</w:t>
      </w:r>
      <w:r w:rsidRPr="00681E5E">
        <w:rPr>
          <w:rStyle w:val="Emphasis"/>
          <w:rFonts w:asciiTheme="minorHAnsi" w:hAnsiTheme="minorHAnsi" w:cstheme="minorHAnsi"/>
        </w:rPr>
        <w:t xml:space="preserve"> and</w:t>
      </w:r>
      <w:r w:rsidRPr="00681E5E">
        <w:rPr>
          <w:rStyle w:val="Emphasis"/>
          <w:rFonts w:asciiTheme="minorHAnsi" w:hAnsiTheme="minorHAnsi" w:cstheme="minorHAnsi"/>
          <w:highlight w:val="green"/>
        </w:rPr>
        <w:t xml:space="preserve"> spatial relations </w:t>
      </w:r>
      <w:r w:rsidRPr="00681E5E">
        <w:rPr>
          <w:rStyle w:val="Emphasis"/>
          <w:rFonts w:asciiTheme="minorHAnsi" w:hAnsiTheme="minorHAnsi" w:cstheme="minorHAnsi"/>
        </w:rPr>
        <w:t>to each other to create a we that does not yet exist.</w:t>
      </w:r>
      <w:r w:rsidRPr="00681E5E">
        <w:rPr>
          <w:rFonts w:asciiTheme="minorHAnsi" w:hAnsiTheme="minorHAnsi" w:cstheme="minorHAnsi"/>
          <w:sz w:val="16"/>
        </w:rPr>
        <w:t>The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681E5E">
        <w:rPr>
          <w:rStyle w:val="Emphasis"/>
          <w:rFonts w:asciiTheme="minorHAnsi" w:hAnsiTheme="minorHAnsi" w:cstheme="minorHAnsi"/>
        </w:rPr>
        <w:t xml:space="preserve"> Prophets </w:t>
      </w:r>
      <w:r w:rsidRPr="00681E5E">
        <w:rPr>
          <w:rStyle w:val="Emphasis"/>
          <w:rFonts w:asciiTheme="minorHAnsi" w:hAnsiTheme="minorHAnsi" w:cstheme="minorHAnsi"/>
          <w:highlight w:val="green"/>
        </w:rPr>
        <w:t xml:space="preserve">use </w:t>
      </w:r>
      <w:r w:rsidRPr="00681E5E">
        <w:rPr>
          <w:rStyle w:val="Emphasis"/>
          <w:rFonts w:asciiTheme="minorHAnsi" w:hAnsiTheme="minorHAnsi" w:cstheme="minorHAnsi"/>
        </w:rPr>
        <w:t xml:space="preserve">speech, </w:t>
      </w:r>
      <w:r w:rsidRPr="00681E5E">
        <w:rPr>
          <w:rStyle w:val="Emphasis"/>
          <w:rFonts w:asciiTheme="minorHAnsi" w:hAnsiTheme="minorHAnsi" w:cstheme="minorHAnsi"/>
          <w:highlight w:val="green"/>
        </w:rPr>
        <w:t xml:space="preserve">performance, </w:t>
      </w:r>
      <w:r w:rsidRPr="00681E5E">
        <w:rPr>
          <w:rStyle w:val="Emphasis"/>
          <w:rFonts w:asciiTheme="minorHAnsi" w:hAnsiTheme="minorHAnsi" w:cstheme="minorHAnsi"/>
        </w:rPr>
        <w:t xml:space="preserve">visions, dreams, and bodies </w:t>
      </w:r>
      <w:r w:rsidRPr="00681E5E">
        <w:rPr>
          <w:rStyle w:val="Emphasis"/>
          <w:rFonts w:asciiTheme="minorHAnsi" w:hAnsiTheme="minorHAnsi" w:cstheme="minorHAnsi"/>
          <w:highlight w:val="green"/>
        </w:rPr>
        <w:t>to shift the</w:t>
      </w:r>
      <w:r w:rsidRPr="00681E5E">
        <w:rPr>
          <w:rStyle w:val="Emphasis"/>
          <w:rFonts w:asciiTheme="minorHAnsi" w:hAnsiTheme="minorHAnsi" w:cstheme="minorHAnsi"/>
        </w:rPr>
        <w:t xml:space="preserve"> relations between </w:t>
      </w:r>
      <w:r w:rsidRPr="00681E5E">
        <w:rPr>
          <w:rStyle w:val="Emphasis"/>
          <w:rFonts w:asciiTheme="minorHAnsi" w:hAnsiTheme="minorHAnsi" w:cstheme="minorHAnsi"/>
          <w:highlight w:val="green"/>
        </w:rPr>
        <w:t>structures of authority</w:t>
      </w:r>
      <w:r w:rsidRPr="00681E5E">
        <w:rPr>
          <w:rStyle w:val="Emphasis"/>
          <w:rFonts w:asciiTheme="minorHAnsi" w:hAnsiTheme="minorHAnsi" w:cstheme="minorHAnsi"/>
        </w:rPr>
        <w:t xml:space="preserve"> and embedded hierarchicalizations. </w:t>
      </w:r>
      <w:r w:rsidRPr="00681E5E">
        <w:rPr>
          <w:rFonts w:asciiTheme="minorHAnsi" w:hAnsiTheme="minorHAnsi" w:cstheme="minorHAnsi"/>
          <w:sz w:val="16"/>
        </w:rPr>
        <w:t>Those manipulations, those reorderings of apparently fixed elements of the world, reproduce but can also reconfigure visions of orders of power.53 Most importantly, prophets contend with other prophets in inexplicable bodied acts,54 and prophets contend with the prophets of other gods.55</w:t>
      </w:r>
      <w:r w:rsidRPr="00681E5E">
        <w:rPr>
          <w:rStyle w:val="Emphasis"/>
          <w:rFonts w:asciiTheme="minorHAnsi" w:hAnsiTheme="minorHAnsi" w:cstheme="minorHAnsi"/>
        </w:rPr>
        <w:t xml:space="preserve"> Prophetic contestation breaks open the “monopoly of actuality” that insists “there is no alternative.” </w:t>
      </w:r>
      <w:r w:rsidRPr="00681E5E">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Rohy understands as queer non-causality: a temporality “whose beginnings are found in the future.”59 Rohy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681E5E">
        <w:rPr>
          <w:rStyle w:val="Emphasis"/>
          <w:rFonts w:asciiTheme="minorHAnsi" w:hAnsiTheme="minorHAnsi" w:cstheme="minorHAnsi"/>
        </w:rPr>
        <w:t xml:space="preserve">and we need to create the worlds that </w:t>
      </w:r>
      <w:r w:rsidRPr="00681E5E">
        <w:rPr>
          <w:rStyle w:val="Emphasis"/>
          <w:rFonts w:asciiTheme="minorHAnsi" w:hAnsiTheme="minorHAnsi" w:cstheme="minorHAnsi"/>
          <w:highlight w:val="green"/>
        </w:rPr>
        <w:t xml:space="preserve">we need to learn </w:t>
      </w:r>
      <w:r w:rsidRPr="00681E5E">
        <w:rPr>
          <w:rStyle w:val="Emphasis"/>
          <w:rFonts w:asciiTheme="minorHAnsi" w:hAnsiTheme="minorHAnsi" w:cstheme="minorHAnsi"/>
        </w:rPr>
        <w:t xml:space="preserve">to want </w:t>
      </w:r>
      <w:r w:rsidRPr="00681E5E">
        <w:rPr>
          <w:rStyle w:val="Emphasis"/>
          <w:rFonts w:asciiTheme="minorHAnsi" w:hAnsiTheme="minorHAnsi" w:cstheme="minorHAnsi"/>
          <w:highlight w:val="green"/>
        </w:rPr>
        <w:t>through institution-building and the generation of publics</w:t>
      </w:r>
      <w:r w:rsidRPr="00681E5E">
        <w:rPr>
          <w:rStyle w:val="Emphasis"/>
          <w:rFonts w:asciiTheme="minorHAnsi" w:hAnsiTheme="minorHAnsi" w:cstheme="minorHAnsi"/>
        </w:rPr>
        <w:t xml:space="preserve">. </w:t>
      </w:r>
    </w:p>
    <w:p w14:paraId="54CC2F4E" w14:textId="77777777" w:rsidR="00973E7C" w:rsidRPr="00681E5E" w:rsidRDefault="00973E7C" w:rsidP="00973E7C">
      <w:pPr>
        <w:rPr>
          <w:rStyle w:val="Style13ptBold"/>
          <w:rFonts w:asciiTheme="minorHAnsi" w:hAnsiTheme="minorHAnsi" w:cstheme="minorHAnsi"/>
        </w:rPr>
      </w:pPr>
      <w:r w:rsidRPr="00681E5E">
        <w:rPr>
          <w:rStyle w:val="Style13ptBold"/>
          <w:rFonts w:asciiTheme="minorHAnsi" w:hAnsiTheme="minorHAnsi" w:cstheme="minorHAnsi"/>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383F947C" w14:textId="77777777" w:rsidR="00973E7C" w:rsidRPr="00681E5E" w:rsidRDefault="00973E7C" w:rsidP="00973E7C">
      <w:pPr>
        <w:rPr>
          <w:rStyle w:val="Style13ptBold"/>
          <w:rFonts w:asciiTheme="minorHAnsi" w:hAnsiTheme="minorHAnsi" w:cstheme="minorHAnsi"/>
        </w:rPr>
      </w:pPr>
    </w:p>
    <w:p w14:paraId="7A302805" w14:textId="77777777" w:rsidR="00973E7C" w:rsidRPr="00681E5E" w:rsidRDefault="00973E7C" w:rsidP="00973E7C">
      <w:pPr>
        <w:rPr>
          <w:rStyle w:val="Style13ptBold"/>
          <w:rFonts w:asciiTheme="minorHAnsi" w:hAnsiTheme="minorHAnsi" w:cstheme="minorHAnsi"/>
        </w:rPr>
      </w:pPr>
    </w:p>
    <w:p w14:paraId="247C32E4" w14:textId="77777777" w:rsidR="00973E7C" w:rsidRPr="00681E5E" w:rsidRDefault="00973E7C" w:rsidP="00973E7C">
      <w:pPr>
        <w:pStyle w:val="Heading4"/>
        <w:rPr>
          <w:rFonts w:asciiTheme="minorHAnsi" w:hAnsiTheme="minorHAnsi" w:cstheme="minorHAnsi"/>
        </w:rPr>
      </w:pPr>
      <w:r w:rsidRPr="00681E5E">
        <w:rPr>
          <w:rFonts w:asciiTheme="minorHAnsi" w:hAnsiTheme="minorHAnsi" w:cstheme="minorHAnsi"/>
        </w:rPr>
        <w:t xml:space="preserve">Debate is a valuable pedagogical space for </w:t>
      </w:r>
      <w:r w:rsidRPr="00681E5E">
        <w:rPr>
          <w:rFonts w:asciiTheme="minorHAnsi" w:hAnsiTheme="minorHAnsi" w:cstheme="minorHAnsi"/>
          <w:u w:val="single"/>
        </w:rPr>
        <w:t>material analysis</w:t>
      </w:r>
      <w:r w:rsidRPr="00681E5E">
        <w:rPr>
          <w:rFonts w:asciiTheme="minorHAnsi" w:hAnsiTheme="minorHAnsi" w:cstheme="minorHAnsi"/>
        </w:rPr>
        <w:t xml:space="preserve"> and </w:t>
      </w:r>
      <w:r w:rsidRPr="00681E5E">
        <w:rPr>
          <w:rFonts w:asciiTheme="minorHAnsi" w:hAnsiTheme="minorHAnsi" w:cstheme="minorHAnsi"/>
          <w:u w:val="single"/>
        </w:rPr>
        <w:t>scientific planning</w:t>
      </w:r>
      <w:r w:rsidRPr="00681E5E">
        <w:rPr>
          <w:rFonts w:asciiTheme="minorHAnsi" w:hAnsiTheme="minorHAnsi" w:cstheme="minorHAnsi"/>
        </w:rPr>
        <w:t xml:space="preserve"> – our form of study uses historical synthesis to avoid error replication and catalyze a mass base transition. </w:t>
      </w:r>
    </w:p>
    <w:p w14:paraId="4BB91E08" w14:textId="77777777" w:rsidR="00973E7C" w:rsidRPr="00681E5E" w:rsidRDefault="00973E7C" w:rsidP="00973E7C">
      <w:pPr>
        <w:spacing w:after="0" w:line="240" w:lineRule="auto"/>
        <w:rPr>
          <w:rFonts w:asciiTheme="minorHAnsi" w:hAnsiTheme="minorHAnsi" w:cstheme="minorHAnsi"/>
        </w:rPr>
      </w:pPr>
      <w:r w:rsidRPr="00681E5E">
        <w:rPr>
          <w:rStyle w:val="Style13ptBold"/>
          <w:rFonts w:asciiTheme="minorHAnsi" w:hAnsiTheme="minorHAnsi" w:cstheme="minorHAnsi"/>
        </w:rPr>
        <w:t xml:space="preserve">Williams 18 </w:t>
      </w:r>
      <w:r w:rsidRPr="00681E5E">
        <w:rPr>
          <w:rFonts w:asciiTheme="minorHAnsi" w:hAnsiTheme="minorHAnsi" w:cstheme="minorHAnsi"/>
        </w:rPr>
        <w:t xml:space="preserve">[Carine, 7/30/18, “Why Black People Need Maoism in 2018”, </w:t>
      </w:r>
      <w:r w:rsidRPr="00681E5E">
        <w:rPr>
          <w:rFonts w:asciiTheme="minorHAnsi" w:hAnsiTheme="minorHAnsi" w:cstheme="minorHAnsi"/>
          <w:i/>
          <w:iCs/>
        </w:rPr>
        <w:t>The Hampton Institute</w:t>
      </w:r>
      <w:r w:rsidRPr="00681E5E">
        <w:rPr>
          <w:rFonts w:asciiTheme="minorHAnsi" w:hAnsiTheme="minorHAnsi" w:cstheme="minorHAnsi"/>
        </w:rPr>
        <w:t xml:space="preserve">, </w:t>
      </w:r>
      <w:hyperlink r:id="rId12" w:anchor=".XWwv7ZNKh0s" w:history="1">
        <w:r w:rsidRPr="00681E5E">
          <w:rPr>
            <w:rStyle w:val="Hyperlink"/>
            <w:rFonts w:asciiTheme="minorHAnsi" w:hAnsiTheme="minorHAnsi" w:cstheme="minorHAnsi"/>
          </w:rPr>
          <w:t>http://www.hamptoninstitution.org/why-black-people-need-maoism.html#.XWwv7ZNKh0s</w:t>
        </w:r>
      </w:hyperlink>
      <w:r w:rsidRPr="00681E5E">
        <w:rPr>
          <w:rFonts w:asciiTheme="minorHAnsi" w:hAnsiTheme="minorHAnsi" w:cstheme="minorHAnsi"/>
        </w:rPr>
        <w:t xml:space="preserve"> // KZaidi]</w:t>
      </w:r>
    </w:p>
    <w:p w14:paraId="17C20482" w14:textId="77777777" w:rsidR="00973E7C" w:rsidRPr="00681E5E" w:rsidRDefault="00973E7C" w:rsidP="00973E7C">
      <w:pPr>
        <w:rPr>
          <w:rFonts w:asciiTheme="minorHAnsi" w:hAnsiTheme="minorHAnsi" w:cstheme="minorHAnsi"/>
          <w:sz w:val="16"/>
        </w:rPr>
      </w:pPr>
      <w:r w:rsidRPr="00681E5E">
        <w:rPr>
          <w:rFonts w:asciiTheme="minorHAnsi" w:hAnsiTheme="minorHAnsi" w:cstheme="minorHAnsi"/>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681E5E">
        <w:rPr>
          <w:rStyle w:val="Emphasis"/>
          <w:rFonts w:asciiTheme="minorHAnsi" w:hAnsiTheme="minorHAnsi" w:cstheme="minorHAnsi"/>
          <w:highlight w:val="green"/>
        </w:rPr>
        <w:t>Maoism is a living</w:t>
      </w:r>
      <w:r w:rsidRPr="00681E5E">
        <w:rPr>
          <w:rStyle w:val="Emphasis"/>
          <w:rFonts w:asciiTheme="minorHAnsi" w:hAnsiTheme="minorHAnsi" w:cstheme="minorHAnsi"/>
        </w:rPr>
        <w:t xml:space="preserve">, breathing </w:t>
      </w:r>
      <w:r w:rsidRPr="00681E5E">
        <w:rPr>
          <w:rStyle w:val="Emphasis"/>
          <w:rFonts w:asciiTheme="minorHAnsi" w:hAnsiTheme="minorHAnsi" w:cstheme="minorHAnsi"/>
          <w:highlight w:val="green"/>
        </w:rPr>
        <w:t>science.</w:t>
      </w:r>
      <w:r w:rsidRPr="00681E5E">
        <w:rPr>
          <w:rStyle w:val="Emphasis"/>
          <w:rFonts w:asciiTheme="minorHAnsi" w:hAnsiTheme="minorHAnsi" w:cstheme="minorHAnsi"/>
        </w:rPr>
        <w:t xml:space="preserve"> By science we mean something </w:t>
      </w:r>
      <w:r w:rsidRPr="00681E5E">
        <w:rPr>
          <w:rStyle w:val="Emphasis"/>
          <w:rFonts w:asciiTheme="minorHAnsi" w:hAnsiTheme="minorHAnsi" w:cstheme="minorHAnsi"/>
          <w:highlight w:val="green"/>
        </w:rPr>
        <w:t xml:space="preserve">with universal principles </w:t>
      </w:r>
      <w:r w:rsidRPr="00681E5E">
        <w:rPr>
          <w:rStyle w:val="Emphasis"/>
          <w:rFonts w:asciiTheme="minorHAnsi" w:hAnsiTheme="minorHAnsi" w:cstheme="minorHAnsi"/>
        </w:rPr>
        <w:t xml:space="preserve">that can be taken and </w:t>
      </w:r>
      <w:r w:rsidRPr="00681E5E">
        <w:rPr>
          <w:rStyle w:val="Emphasis"/>
          <w:rFonts w:asciiTheme="minorHAnsi" w:hAnsiTheme="minorHAnsi" w:cstheme="minorHAnsi"/>
          <w:highlight w:val="green"/>
        </w:rPr>
        <w:t xml:space="preserve">applied by </w:t>
      </w:r>
      <w:r w:rsidRPr="00681E5E">
        <w:rPr>
          <w:rStyle w:val="Emphasis"/>
          <w:rFonts w:asciiTheme="minorHAnsi" w:hAnsiTheme="minorHAnsi" w:cstheme="minorHAnsi"/>
        </w:rPr>
        <w:t>all who have a</w:t>
      </w:r>
      <w:r w:rsidRPr="00681E5E">
        <w:rPr>
          <w:rStyle w:val="Emphasis"/>
          <w:rFonts w:asciiTheme="minorHAnsi" w:hAnsiTheme="minorHAnsi" w:cstheme="minorHAnsi"/>
          <w:highlight w:val="green"/>
        </w:rPr>
        <w:t xml:space="preserve"> material interest in</w:t>
      </w:r>
      <w:r w:rsidRPr="00681E5E">
        <w:rPr>
          <w:rStyle w:val="Emphasis"/>
          <w:rFonts w:asciiTheme="minorHAnsi" w:hAnsiTheme="minorHAnsi" w:cstheme="minorHAnsi"/>
        </w:rPr>
        <w:t xml:space="preserve"> making </w:t>
      </w:r>
      <w:r w:rsidRPr="00681E5E">
        <w:rPr>
          <w:rStyle w:val="Emphasis"/>
          <w:rFonts w:asciiTheme="minorHAnsi" w:hAnsiTheme="minorHAnsi" w:cstheme="minorHAnsi"/>
          <w:highlight w:val="green"/>
        </w:rPr>
        <w:t>revolution</w:t>
      </w:r>
      <w:r w:rsidRPr="00681E5E">
        <w:rPr>
          <w:rStyle w:val="Emphasis"/>
          <w:rFonts w:asciiTheme="minorHAnsi" w:hAnsiTheme="minorHAnsi" w:cstheme="minorHAnsi"/>
        </w:rPr>
        <w:t xml:space="preserve">. </w:t>
      </w:r>
      <w:r w:rsidRPr="00681E5E">
        <w:rPr>
          <w:rFonts w:asciiTheme="minorHAnsi" w:hAnsiTheme="minorHAnsi" w:cstheme="minorHAnsi"/>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681E5E">
        <w:rPr>
          <w:rStyle w:val="Emphasis"/>
          <w:rFonts w:asciiTheme="minorHAnsi" w:hAnsiTheme="minorHAnsi" w:cstheme="minorHAnsi"/>
        </w:rPr>
        <w:t xml:space="preserve"> We must place things in their historical context and ensure that we are able to divide one into two, </w:t>
      </w:r>
      <w:r w:rsidRPr="00681E5E">
        <w:rPr>
          <w:rFonts w:asciiTheme="minorHAnsi" w:hAnsiTheme="minorHAnsi" w:cstheme="minorHAnsi"/>
          <w:sz w:val="16"/>
        </w:rPr>
        <w:t>meaning see the beneficial as well as the negative aspects of a thing but also realize that one aspect must be primary</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The BPP was destroyed by</w:t>
      </w:r>
      <w:r w:rsidRPr="00681E5E">
        <w:rPr>
          <w:rStyle w:val="Emphasis"/>
          <w:rFonts w:asciiTheme="minorHAnsi" w:hAnsiTheme="minorHAnsi" w:cstheme="minorHAnsi"/>
        </w:rPr>
        <w:t xml:space="preserve"> a combination of factors: </w:t>
      </w:r>
      <w:r w:rsidRPr="00681E5E">
        <w:rPr>
          <w:rStyle w:val="Emphasis"/>
          <w:rFonts w:asciiTheme="minorHAnsi" w:hAnsiTheme="minorHAnsi" w:cstheme="minorHAnsi"/>
          <w:highlight w:val="green"/>
        </w:rPr>
        <w:t xml:space="preserve">lack </w:t>
      </w:r>
      <w:r w:rsidRPr="00681E5E">
        <w:rPr>
          <w:rStyle w:val="Emphasis"/>
          <w:rFonts w:asciiTheme="minorHAnsi" w:hAnsiTheme="minorHAnsi" w:cstheme="minorHAnsi"/>
        </w:rPr>
        <w:t xml:space="preserve">of a really </w:t>
      </w:r>
      <w:r w:rsidRPr="00681E5E">
        <w:rPr>
          <w:rStyle w:val="Emphasis"/>
          <w:rFonts w:asciiTheme="minorHAnsi" w:hAnsiTheme="minorHAnsi" w:cstheme="minorHAnsi"/>
          <w:highlight w:val="green"/>
        </w:rPr>
        <w:t xml:space="preserve">scientific </w:t>
      </w:r>
      <w:r w:rsidRPr="00681E5E">
        <w:rPr>
          <w:rStyle w:val="Emphasis"/>
          <w:rFonts w:asciiTheme="minorHAnsi" w:hAnsiTheme="minorHAnsi" w:cstheme="minorHAnsi"/>
        </w:rPr>
        <w:t xml:space="preserve">method of </w:t>
      </w:r>
      <w:r w:rsidRPr="00681E5E">
        <w:rPr>
          <w:rStyle w:val="Emphasis"/>
          <w:rFonts w:asciiTheme="minorHAnsi" w:hAnsiTheme="minorHAnsi" w:cstheme="minorHAnsi"/>
          <w:highlight w:val="green"/>
        </w:rPr>
        <w:t>analysis</w:t>
      </w:r>
      <w:r w:rsidRPr="00681E5E">
        <w:rPr>
          <w:rStyle w:val="Emphasis"/>
          <w:rFonts w:asciiTheme="minorHAnsi" w:hAnsiTheme="minorHAnsi" w:cstheme="minorHAnsi"/>
        </w:rPr>
        <w:t xml:space="preserve"> and cohesive program of political education, </w:t>
      </w:r>
      <w:r w:rsidRPr="00681E5E">
        <w:rPr>
          <w:rStyle w:val="Emphasis"/>
          <w:rFonts w:asciiTheme="minorHAnsi" w:hAnsiTheme="minorHAnsi" w:cstheme="minorHAnsi"/>
          <w:highlight w:val="green"/>
        </w:rPr>
        <w:t>failure to</w:t>
      </w:r>
      <w:r w:rsidRPr="00681E5E">
        <w:rPr>
          <w:rStyle w:val="Emphasis"/>
          <w:rFonts w:asciiTheme="minorHAnsi" w:hAnsiTheme="minorHAnsi" w:cstheme="minorHAnsi"/>
        </w:rPr>
        <w:t xml:space="preserve"> promote and </w:t>
      </w:r>
      <w:r w:rsidRPr="00681E5E">
        <w:rPr>
          <w:rStyle w:val="Emphasis"/>
          <w:rFonts w:asciiTheme="minorHAnsi" w:hAnsiTheme="minorHAnsi" w:cstheme="minorHAnsi"/>
          <w:highlight w:val="green"/>
        </w:rPr>
        <w:t>apply</w:t>
      </w:r>
      <w:r w:rsidRPr="00681E5E">
        <w:rPr>
          <w:rStyle w:val="Emphasis"/>
          <w:rFonts w:asciiTheme="minorHAnsi" w:hAnsiTheme="minorHAnsi" w:cstheme="minorHAnsi"/>
        </w:rPr>
        <w:t xml:space="preserve"> the </w:t>
      </w:r>
      <w:r w:rsidRPr="00681E5E">
        <w:rPr>
          <w:rStyle w:val="Emphasis"/>
          <w:rFonts w:asciiTheme="minorHAnsi" w:hAnsiTheme="minorHAnsi" w:cstheme="minorHAnsi"/>
          <w:highlight w:val="green"/>
        </w:rPr>
        <w:t>Marxist</w:t>
      </w:r>
      <w:r w:rsidRPr="00681E5E">
        <w:rPr>
          <w:rStyle w:val="Emphasis"/>
          <w:rFonts w:asciiTheme="minorHAnsi" w:hAnsiTheme="minorHAnsi" w:cstheme="minorHAnsi"/>
        </w:rPr>
        <w:t xml:space="preserve">-Leninist principle of Democratic Centralism (debate inside the party, </w:t>
      </w:r>
      <w:r w:rsidRPr="00681E5E">
        <w:rPr>
          <w:rStyle w:val="Emphasis"/>
          <w:rFonts w:asciiTheme="minorHAnsi" w:hAnsiTheme="minorHAnsi" w:cstheme="minorHAnsi"/>
          <w:highlight w:val="green"/>
        </w:rPr>
        <w:t xml:space="preserve">formation </w:t>
      </w:r>
      <w:r w:rsidRPr="00681E5E">
        <w:rPr>
          <w:rStyle w:val="Emphasis"/>
          <w:rFonts w:asciiTheme="minorHAnsi" w:hAnsiTheme="minorHAnsi" w:cstheme="minorHAnsi"/>
        </w:rPr>
        <w:t xml:space="preserve">of a political line </w:t>
      </w:r>
      <w:r w:rsidRPr="00681E5E">
        <w:rPr>
          <w:rStyle w:val="Emphasis"/>
          <w:rFonts w:asciiTheme="minorHAnsi" w:hAnsiTheme="minorHAnsi" w:cstheme="minorHAnsi"/>
          <w:highlight w:val="green"/>
        </w:rPr>
        <w:t xml:space="preserve">through </w:t>
      </w:r>
      <w:r w:rsidRPr="00681E5E">
        <w:rPr>
          <w:rStyle w:val="Emphasis"/>
          <w:rFonts w:asciiTheme="minorHAnsi" w:hAnsiTheme="minorHAnsi" w:cstheme="minorHAnsi"/>
        </w:rPr>
        <w:t xml:space="preserve">this </w:t>
      </w:r>
      <w:r w:rsidRPr="00681E5E">
        <w:rPr>
          <w:rStyle w:val="Emphasis"/>
          <w:rFonts w:asciiTheme="minorHAnsi" w:hAnsiTheme="minorHAnsi" w:cstheme="minorHAnsi"/>
          <w:highlight w:val="green"/>
        </w:rPr>
        <w:t>debate</w:t>
      </w:r>
      <w:r w:rsidRPr="00681E5E">
        <w:rPr>
          <w:rStyle w:val="Emphasis"/>
          <w:rFonts w:asciiTheme="minorHAnsi" w:hAnsiTheme="minorHAnsi" w:cstheme="minorHAnsi"/>
        </w:rPr>
        <w:t xml:space="preserve">, and the upholding of this decision by all party members and organs), </w:t>
      </w:r>
      <w:r w:rsidRPr="00681E5E">
        <w:rPr>
          <w:rFonts w:asciiTheme="minorHAnsi" w:hAnsiTheme="minorHAnsi" w:cstheme="minorHAnsi"/>
          <w:sz w:val="16"/>
        </w:rPr>
        <w:t>and a culture of liberalism that ended with comrades fighting comrades,</w:t>
      </w:r>
      <w:r w:rsidRPr="00681E5E">
        <w:rPr>
          <w:rStyle w:val="Emphasis"/>
          <w:rFonts w:asciiTheme="minorHAnsi" w:hAnsiTheme="minorHAnsi" w:cstheme="minorHAnsi"/>
        </w:rPr>
        <w:t xml:space="preserve"> thus </w:t>
      </w:r>
      <w:r w:rsidRPr="00681E5E">
        <w:rPr>
          <w:rStyle w:val="Emphasis"/>
          <w:rFonts w:asciiTheme="minorHAnsi" w:hAnsiTheme="minorHAnsi" w:cstheme="minorHAnsi"/>
          <w:highlight w:val="green"/>
        </w:rPr>
        <w:t>opening the door for</w:t>
      </w:r>
      <w:r w:rsidRPr="00681E5E">
        <w:rPr>
          <w:rStyle w:val="Emphasis"/>
          <w:rFonts w:asciiTheme="minorHAnsi" w:hAnsiTheme="minorHAnsi" w:cstheme="minorHAnsi"/>
        </w:rPr>
        <w:t xml:space="preserve"> external factors (</w:t>
      </w:r>
      <w:r w:rsidRPr="00681E5E">
        <w:rPr>
          <w:rStyle w:val="Emphasis"/>
          <w:rFonts w:asciiTheme="minorHAnsi" w:hAnsiTheme="minorHAnsi" w:cstheme="minorHAnsi"/>
          <w:highlight w:val="green"/>
        </w:rPr>
        <w:t>the FBI</w:t>
      </w:r>
      <w:r w:rsidRPr="00681E5E">
        <w:rPr>
          <w:rStyle w:val="Emphasis"/>
          <w:rFonts w:asciiTheme="minorHAnsi" w:hAnsiTheme="minorHAnsi" w:cstheme="minorHAnsi"/>
        </w:rPr>
        <w:t xml:space="preserve"> and other LE agencies) </w:t>
      </w:r>
      <w:r w:rsidRPr="00681E5E">
        <w:rPr>
          <w:rFonts w:asciiTheme="minorHAnsi" w:hAnsiTheme="minorHAnsi" w:cstheme="minorHAnsi"/>
          <w:sz w:val="16"/>
        </w:rPr>
        <w:t>to play havoc and get cadre railroaded into prison and killed.</w:t>
      </w:r>
      <w:r w:rsidRPr="00681E5E">
        <w:rPr>
          <w:rStyle w:val="Emphasis"/>
          <w:rFonts w:asciiTheme="minorHAnsi" w:hAnsiTheme="minorHAnsi" w:cstheme="minorHAnsi"/>
        </w:rPr>
        <w:t xml:space="preserve"> We must study and learn all of these lessons, because when we develop another organization with the prestige, mass base, and power that the Panthers had, and we will, they will come for us all again. </w:t>
      </w:r>
      <w:r w:rsidRPr="00681E5E">
        <w:rPr>
          <w:rFonts w:asciiTheme="minorHAnsi" w:hAnsiTheme="minorHAnsi" w:cstheme="minorHAnsi"/>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681E5E">
        <w:rPr>
          <w:rStyle w:val="Emphasis"/>
          <w:rFonts w:asciiTheme="minorHAnsi" w:hAnsiTheme="minorHAnsi" w:cstheme="minorHAnsi"/>
        </w:rPr>
        <w:t xml:space="preserve"> The Maoist argument is that Marxist-Leninist terrain has been spent, and the 21st century must learn from Maoism. "</w:t>
      </w:r>
      <w:r w:rsidRPr="00681E5E">
        <w:rPr>
          <w:rFonts w:asciiTheme="minorHAnsi" w:hAnsiTheme="minorHAnsi" w:cstheme="minorHAnsi"/>
          <w:sz w:val="16"/>
        </w:rPr>
        <w:t>You haven't seized state power yet!" others cry. Indeed, and there has never been a truly Maoist party that has initiated armed struggle in the imperialist metro poles. This doesn't mean that Maoist principles cannot be applied to these countries,</w:t>
      </w:r>
      <w:r w:rsidRPr="00681E5E">
        <w:rPr>
          <w:rStyle w:val="Emphasis"/>
          <w:rFonts w:asciiTheme="minorHAnsi" w:hAnsiTheme="minorHAnsi" w:cstheme="minorHAnsi"/>
        </w:rPr>
        <w:t xml:space="preserve"> this means that we must be ever more creative in our application and ever more disciplined in our party-building efforts. </w:t>
      </w:r>
      <w:r w:rsidRPr="00681E5E">
        <w:rPr>
          <w:rStyle w:val="Emphasis"/>
          <w:rFonts w:asciiTheme="minorHAnsi" w:hAnsiTheme="minorHAnsi" w:cstheme="minorHAnsi"/>
          <w:highlight w:val="green"/>
        </w:rPr>
        <w:t>Party building</w:t>
      </w:r>
      <w:r w:rsidRPr="00681E5E">
        <w:rPr>
          <w:rStyle w:val="Emphasis"/>
          <w:rFonts w:asciiTheme="minorHAnsi" w:hAnsiTheme="minorHAnsi" w:cstheme="minorHAnsi"/>
        </w:rPr>
        <w:t xml:space="preserve"> in the USA </w:t>
      </w:r>
      <w:r w:rsidRPr="00681E5E">
        <w:rPr>
          <w:rStyle w:val="Emphasis"/>
          <w:rFonts w:asciiTheme="minorHAnsi" w:hAnsiTheme="minorHAnsi" w:cstheme="minorHAnsi"/>
          <w:highlight w:val="green"/>
        </w:rPr>
        <w:t>requires the careful</w:t>
      </w:r>
      <w:r w:rsidRPr="00681E5E">
        <w:rPr>
          <w:rStyle w:val="Emphasis"/>
          <w:rFonts w:asciiTheme="minorHAnsi" w:hAnsiTheme="minorHAnsi" w:cstheme="minorHAnsi"/>
        </w:rPr>
        <w:t xml:space="preserve"> and thorough </w:t>
      </w:r>
      <w:r w:rsidRPr="00681E5E">
        <w:rPr>
          <w:rStyle w:val="Emphasis"/>
          <w:rFonts w:asciiTheme="minorHAnsi" w:hAnsiTheme="minorHAnsi" w:cstheme="minorHAnsi"/>
          <w:highlight w:val="green"/>
        </w:rPr>
        <w:t>cultivation of a</w:t>
      </w:r>
      <w:r w:rsidRPr="00681E5E">
        <w:rPr>
          <w:rStyle w:val="Emphasis"/>
          <w:rFonts w:asciiTheme="minorHAnsi" w:hAnsiTheme="minorHAnsi" w:cstheme="minorHAnsi"/>
        </w:rPr>
        <w:t xml:space="preserve"> mass </w:t>
      </w:r>
      <w:r w:rsidRPr="00681E5E">
        <w:rPr>
          <w:rStyle w:val="Emphasis"/>
          <w:rFonts w:asciiTheme="minorHAnsi" w:hAnsiTheme="minorHAnsi" w:cstheme="minorHAnsi"/>
          <w:highlight w:val="green"/>
        </w:rPr>
        <w:t>base.</w:t>
      </w:r>
      <w:r w:rsidRPr="00681E5E">
        <w:rPr>
          <w:rStyle w:val="Emphasis"/>
          <w:rFonts w:asciiTheme="minorHAnsi" w:hAnsiTheme="minorHAnsi" w:cstheme="minorHAnsi"/>
        </w:rPr>
        <w:t xml:space="preserve"> Tens of thousands, even hundreds of thousands, of </w:t>
      </w:r>
      <w:r w:rsidRPr="00681E5E">
        <w:rPr>
          <w:rStyle w:val="Emphasis"/>
          <w:rFonts w:asciiTheme="minorHAnsi" w:hAnsiTheme="minorHAnsi" w:cstheme="minorHAnsi"/>
          <w:highlight w:val="green"/>
        </w:rPr>
        <w:t>people must</w:t>
      </w:r>
      <w:r w:rsidRPr="00681E5E">
        <w:rPr>
          <w:rStyle w:val="Emphasis"/>
          <w:rFonts w:asciiTheme="minorHAnsi" w:hAnsiTheme="minorHAnsi" w:cstheme="minorHAnsi"/>
        </w:rPr>
        <w:t xml:space="preserve"> depend on and follow this party and </w:t>
      </w:r>
      <w:r w:rsidRPr="00681E5E">
        <w:rPr>
          <w:rStyle w:val="Emphasis"/>
          <w:rFonts w:asciiTheme="minorHAnsi" w:hAnsiTheme="minorHAnsi" w:cstheme="minorHAnsi"/>
          <w:highlight w:val="green"/>
        </w:rPr>
        <w:t>participate in</w:t>
      </w:r>
      <w:r w:rsidRPr="00681E5E">
        <w:rPr>
          <w:rStyle w:val="Emphasis"/>
          <w:rFonts w:asciiTheme="minorHAnsi" w:hAnsiTheme="minorHAnsi" w:cstheme="minorHAnsi"/>
        </w:rPr>
        <w:t xml:space="preserve"> mass </w:t>
      </w:r>
      <w:r w:rsidRPr="00681E5E">
        <w:rPr>
          <w:rStyle w:val="Emphasis"/>
          <w:rFonts w:asciiTheme="minorHAnsi" w:hAnsiTheme="minorHAnsi" w:cstheme="minorHAnsi"/>
          <w:highlight w:val="green"/>
        </w:rPr>
        <w:t>organizations before it can</w:t>
      </w:r>
      <w:r w:rsidRPr="00681E5E">
        <w:rPr>
          <w:rStyle w:val="Emphasis"/>
          <w:rFonts w:asciiTheme="minorHAnsi" w:hAnsiTheme="minorHAnsi" w:cstheme="minorHAnsi"/>
        </w:rPr>
        <w:t xml:space="preserve"> even </w:t>
      </w:r>
      <w:r w:rsidRPr="00681E5E">
        <w:rPr>
          <w:rStyle w:val="Emphasis"/>
          <w:rFonts w:asciiTheme="minorHAnsi" w:hAnsiTheme="minorHAnsi" w:cstheme="minorHAnsi"/>
          <w:highlight w:val="green"/>
        </w:rPr>
        <w:t>be</w:t>
      </w:r>
      <w:r w:rsidRPr="00681E5E">
        <w:rPr>
          <w:rStyle w:val="Emphasis"/>
          <w:rFonts w:asciiTheme="minorHAnsi" w:hAnsiTheme="minorHAnsi" w:cstheme="minorHAnsi"/>
        </w:rPr>
        <w:t xml:space="preserve">gin to call itself </w:t>
      </w:r>
      <w:r w:rsidRPr="00681E5E">
        <w:rPr>
          <w:rStyle w:val="Emphasis"/>
          <w:rFonts w:asciiTheme="minorHAnsi" w:hAnsiTheme="minorHAnsi" w:cstheme="minorHAnsi"/>
          <w:highlight w:val="green"/>
        </w:rPr>
        <w:t>a vanguard.</w:t>
      </w:r>
      <w:r w:rsidRPr="00681E5E">
        <w:rPr>
          <w:rStyle w:val="Emphasis"/>
          <w:rFonts w:asciiTheme="minorHAnsi" w:hAnsiTheme="minorHAnsi" w:cstheme="minorHAnsi"/>
        </w:rPr>
        <w:t xml:space="preserve"> </w:t>
      </w:r>
      <w:r w:rsidRPr="00681E5E">
        <w:rPr>
          <w:rFonts w:asciiTheme="minorHAnsi" w:hAnsiTheme="minorHAnsi" w:cstheme="minorHAnsi"/>
          <w:sz w:val="16"/>
        </w:rPr>
        <w:t>This is what many who came out of the New Communist Movement of the mid-late 1970s failed to realize. The days of endless squabbling sects that fight over "mass bases" of a handful of other activists must be put to an end,</w:t>
      </w:r>
      <w:r w:rsidRPr="00681E5E">
        <w:rPr>
          <w:rStyle w:val="Emphasis"/>
          <w:rFonts w:asciiTheme="minorHAnsi" w:hAnsiTheme="minorHAnsi" w:cstheme="minorHAnsi"/>
        </w:rPr>
        <w:t xml:space="preserve"> and </w:t>
      </w:r>
      <w:r w:rsidRPr="00681E5E">
        <w:rPr>
          <w:rStyle w:val="Emphasis"/>
          <w:rFonts w:asciiTheme="minorHAnsi" w:hAnsiTheme="minorHAnsi" w:cstheme="minorHAnsi"/>
          <w:highlight w:val="green"/>
        </w:rPr>
        <w:t>we must</w:t>
      </w:r>
      <w:r w:rsidRPr="00681E5E">
        <w:rPr>
          <w:rStyle w:val="Emphasis"/>
          <w:rFonts w:asciiTheme="minorHAnsi" w:hAnsiTheme="minorHAnsi" w:cstheme="minorHAnsi"/>
        </w:rPr>
        <w:t xml:space="preserve"> have a truly mass perspective. </w:t>
      </w:r>
      <w:r w:rsidRPr="00681E5E">
        <w:rPr>
          <w:rFonts w:asciiTheme="minorHAnsi" w:hAnsiTheme="minorHAnsi" w:cstheme="minorHAnsi"/>
          <w:sz w:val="16"/>
        </w:rPr>
        <w:t>There is optimism in the spread of For the People (FTP) organizations and the development of the Organizing Committee for a Maoist Communist Party (MCP-OC)</w:t>
      </w:r>
      <w:r w:rsidRPr="00681E5E">
        <w:rPr>
          <w:rStyle w:val="Emphasis"/>
          <w:rFonts w:asciiTheme="minorHAnsi" w:hAnsiTheme="minorHAnsi" w:cstheme="minorHAnsi"/>
        </w:rPr>
        <w:t xml:space="preserve"> which has a more mass orientation and places primacy on the </w:t>
      </w:r>
      <w:r w:rsidRPr="00681E5E">
        <w:rPr>
          <w:rStyle w:val="Emphasis"/>
          <w:rFonts w:asciiTheme="minorHAnsi" w:hAnsiTheme="minorHAnsi" w:cstheme="minorHAnsi"/>
          <w:highlight w:val="green"/>
        </w:rPr>
        <w:t>develop</w:t>
      </w:r>
      <w:r w:rsidRPr="00681E5E">
        <w:rPr>
          <w:rStyle w:val="Emphasis"/>
          <w:rFonts w:asciiTheme="minorHAnsi" w:hAnsiTheme="minorHAnsi" w:cstheme="minorHAnsi"/>
        </w:rPr>
        <w:t xml:space="preserve">ment of </w:t>
      </w:r>
      <w:r w:rsidRPr="00681E5E">
        <w:rPr>
          <w:rStyle w:val="Emphasis"/>
          <w:rFonts w:asciiTheme="minorHAnsi" w:hAnsiTheme="minorHAnsi" w:cstheme="minorHAnsi"/>
          <w:highlight w:val="green"/>
        </w:rPr>
        <w:t xml:space="preserve">a class analysis </w:t>
      </w:r>
      <w:r w:rsidRPr="00681E5E">
        <w:rPr>
          <w:rStyle w:val="Emphasis"/>
          <w:rFonts w:asciiTheme="minorHAnsi" w:hAnsiTheme="minorHAnsi" w:cstheme="minorHAnsi"/>
        </w:rPr>
        <w:t xml:space="preserve">and political line in the USA that is </w:t>
      </w:r>
      <w:r w:rsidRPr="00681E5E">
        <w:rPr>
          <w:rStyle w:val="Emphasis"/>
          <w:rFonts w:asciiTheme="minorHAnsi" w:hAnsiTheme="minorHAnsi" w:cstheme="minorHAnsi"/>
          <w:highlight w:val="green"/>
        </w:rPr>
        <w:t>based in</w:t>
      </w:r>
      <w:r w:rsidRPr="00681E5E">
        <w:rPr>
          <w:rStyle w:val="Emphasis"/>
          <w:rFonts w:asciiTheme="minorHAnsi" w:hAnsiTheme="minorHAnsi" w:cstheme="minorHAnsi"/>
        </w:rPr>
        <w:t xml:space="preserve"> painstaking </w:t>
      </w:r>
      <w:r w:rsidRPr="00681E5E">
        <w:rPr>
          <w:rStyle w:val="Emphasis"/>
          <w:rFonts w:asciiTheme="minorHAnsi" w:hAnsiTheme="minorHAnsi" w:cstheme="minorHAnsi"/>
          <w:highlight w:val="green"/>
        </w:rPr>
        <w:t xml:space="preserve">investigation </w:t>
      </w:r>
      <w:r w:rsidRPr="00681E5E">
        <w:rPr>
          <w:rStyle w:val="Emphasis"/>
          <w:rFonts w:asciiTheme="minorHAnsi" w:hAnsiTheme="minorHAnsi" w:cstheme="minorHAnsi"/>
        </w:rPr>
        <w:t xml:space="preserve">and rooted in the aspirations and struggles of the most oppressed, </w:t>
      </w:r>
      <w:r w:rsidRPr="00681E5E">
        <w:rPr>
          <w:rFonts w:asciiTheme="minorHAnsi" w:hAnsiTheme="minorHAnsi" w:cstheme="minorHAnsi"/>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681E5E">
        <w:rPr>
          <w:rStyle w:val="Emphasis"/>
          <w:rFonts w:asciiTheme="minorHAnsi" w:hAnsiTheme="minorHAnsi" w:cstheme="minorHAnsi"/>
        </w:rPr>
        <w:t xml:space="preserve"> Time is up for spinning our wheels; </w:t>
      </w:r>
      <w:r w:rsidRPr="00681E5E">
        <w:rPr>
          <w:rStyle w:val="Emphasis"/>
          <w:rFonts w:asciiTheme="minorHAnsi" w:hAnsiTheme="minorHAnsi" w:cstheme="minorHAnsi"/>
          <w:highlight w:val="green"/>
        </w:rPr>
        <w:t xml:space="preserve">we must </w:t>
      </w:r>
      <w:r w:rsidRPr="00681E5E">
        <w:rPr>
          <w:rStyle w:val="Emphasis"/>
          <w:rFonts w:asciiTheme="minorHAnsi" w:hAnsiTheme="minorHAnsi" w:cstheme="minorHAnsi"/>
        </w:rPr>
        <w:t xml:space="preserve">get together, </w:t>
      </w:r>
      <w:r w:rsidRPr="00681E5E">
        <w:rPr>
          <w:rStyle w:val="Emphasis"/>
          <w:rFonts w:asciiTheme="minorHAnsi" w:hAnsiTheme="minorHAnsi" w:cstheme="minorHAnsi"/>
          <w:highlight w:val="green"/>
        </w:rPr>
        <w:t xml:space="preserve">unite </w:t>
      </w:r>
      <w:r w:rsidRPr="00681E5E">
        <w:rPr>
          <w:rStyle w:val="Emphasis"/>
          <w:rFonts w:asciiTheme="minorHAnsi" w:hAnsiTheme="minorHAnsi" w:cstheme="minorHAnsi"/>
        </w:rPr>
        <w:t xml:space="preserve">on a principled and unshakeable basis, </w:t>
      </w:r>
      <w:r w:rsidRPr="00681E5E">
        <w:rPr>
          <w:rStyle w:val="Emphasis"/>
          <w:rFonts w:asciiTheme="minorHAnsi" w:hAnsiTheme="minorHAnsi" w:cstheme="minorHAnsi"/>
          <w:highlight w:val="green"/>
        </w:rPr>
        <w:t xml:space="preserve">and </w:t>
      </w:r>
      <w:r w:rsidRPr="00681E5E">
        <w:rPr>
          <w:rStyle w:val="Emphasis"/>
          <w:rFonts w:asciiTheme="minorHAnsi" w:hAnsiTheme="minorHAnsi" w:cstheme="minorHAnsi"/>
        </w:rPr>
        <w:t xml:space="preserve">mount a formidable </w:t>
      </w:r>
      <w:r w:rsidRPr="00681E5E">
        <w:rPr>
          <w:rStyle w:val="Emphasis"/>
          <w:rFonts w:asciiTheme="minorHAnsi" w:hAnsiTheme="minorHAnsi" w:cstheme="minorHAnsi"/>
          <w:highlight w:val="green"/>
        </w:rPr>
        <w:t>resist</w:t>
      </w:r>
      <w:r w:rsidRPr="00681E5E">
        <w:rPr>
          <w:rStyle w:val="Emphasis"/>
          <w:rFonts w:asciiTheme="minorHAnsi" w:hAnsiTheme="minorHAnsi" w:cstheme="minorHAnsi"/>
        </w:rPr>
        <w:t xml:space="preserve">ance against decades and centuries-old oppression based in </w:t>
      </w:r>
      <w:r w:rsidRPr="00681E5E">
        <w:rPr>
          <w:rStyle w:val="Emphasis"/>
          <w:rFonts w:asciiTheme="minorHAnsi" w:hAnsiTheme="minorHAnsi" w:cstheme="minorHAnsi"/>
          <w:highlight w:val="green"/>
        </w:rPr>
        <w:t>capital</w:t>
      </w:r>
      <w:r w:rsidRPr="00681E5E">
        <w:rPr>
          <w:rStyle w:val="Emphasis"/>
          <w:rFonts w:asciiTheme="minorHAnsi" w:hAnsiTheme="minorHAnsi" w:cstheme="minorHAnsi"/>
        </w:rPr>
        <w:t xml:space="preserve">ism and white supremacy. </w:t>
      </w:r>
      <w:r w:rsidRPr="00681E5E">
        <w:rPr>
          <w:rFonts w:asciiTheme="minorHAnsi" w:hAnsiTheme="minorHAnsi" w:cstheme="minorHAnsi"/>
          <w:sz w:val="16"/>
        </w:rPr>
        <w:t>I also encourage support and donation to the Hampton Institute as an invaluable resource in promoting revolutionary ideology and practice in the finest Marxist tradition.</w:t>
      </w:r>
    </w:p>
    <w:p w14:paraId="09339C69" w14:textId="77777777" w:rsidR="00973E7C" w:rsidRPr="00681E5E" w:rsidRDefault="00973E7C" w:rsidP="00973E7C">
      <w:pPr>
        <w:pStyle w:val="Heading4"/>
        <w:rPr>
          <w:rFonts w:asciiTheme="minorHAnsi" w:hAnsiTheme="minorHAnsi" w:cstheme="minorHAnsi"/>
        </w:rPr>
      </w:pPr>
      <w:r w:rsidRPr="00681E5E">
        <w:rPr>
          <w:rFonts w:asciiTheme="minorHAnsi" w:hAnsiTheme="minorHAnsi" w:cstheme="minorHAnsi"/>
        </w:rPr>
        <w:t>The aff forwards a model of debate where iterative ballots over a season help us determine what a future communist world would look like - Academic debate and knowledge production is key to establish the conditions that makes revolution possible</w:t>
      </w:r>
    </w:p>
    <w:p w14:paraId="1C042FEE" w14:textId="77777777" w:rsidR="00973E7C" w:rsidRPr="00681E5E" w:rsidRDefault="00973E7C" w:rsidP="00973E7C">
      <w:pPr>
        <w:rPr>
          <w:rFonts w:asciiTheme="minorHAnsi" w:hAnsiTheme="minorHAnsi" w:cstheme="minorHAnsi"/>
        </w:rPr>
      </w:pPr>
      <w:r w:rsidRPr="00681E5E">
        <w:rPr>
          <w:rStyle w:val="Style13ptBold"/>
          <w:rFonts w:asciiTheme="minorHAnsi" w:hAnsiTheme="minorHAnsi" w:cstheme="minorHAnsi"/>
        </w:rPr>
        <w:t>Southall 10</w:t>
      </w:r>
      <w:r w:rsidRPr="00681E5E">
        <w:rPr>
          <w:rFonts w:asciiTheme="minorHAnsi" w:hAnsiTheme="minorHAnsi" w:cstheme="minorHAnsi"/>
        </w:rPr>
        <w:t xml:space="preserve"> (Nicholas Southall, doctoral student, University of Wollongong. “A Multitude of Possibilities: The Strategic Vision of Antonio Negri and Michael Hardt,” School of History and Politics and Sociology, 2010, </w:t>
      </w:r>
      <w:hyperlink r:id="rId13" w:history="1">
        <w:r w:rsidRPr="00681E5E">
          <w:rPr>
            <w:rStyle w:val="Hyperlink"/>
            <w:rFonts w:asciiTheme="minorHAnsi" w:hAnsiTheme="minorHAnsi" w:cstheme="minorHAnsi"/>
            <w:sz w:val="16"/>
          </w:rPr>
          <w:t>http://ro.uow.edu.au/cgi/viewcontent.cgi?article=4274&amp;context=theses</w:t>
        </w:r>
      </w:hyperlink>
      <w:r w:rsidRPr="00681E5E">
        <w:rPr>
          <w:rFonts w:asciiTheme="minorHAnsi" w:hAnsiTheme="minorHAnsi" w:cstheme="minorHAnsi"/>
        </w:rPr>
        <w:t xml:space="preserve"> )</w:t>
      </w:r>
    </w:p>
    <w:p w14:paraId="67AF7162" w14:textId="77777777" w:rsidR="00973E7C" w:rsidRPr="00681E5E" w:rsidRDefault="00973E7C" w:rsidP="00973E7C">
      <w:pPr>
        <w:rPr>
          <w:rFonts w:asciiTheme="minorHAnsi" w:hAnsiTheme="minorHAnsi" w:cstheme="minorHAnsi"/>
          <w:sz w:val="16"/>
        </w:rPr>
      </w:pPr>
      <w:r w:rsidRPr="00681E5E">
        <w:rPr>
          <w:rStyle w:val="Emphasis"/>
          <w:rFonts w:asciiTheme="minorHAnsi" w:hAnsiTheme="minorHAnsi" w:cstheme="minorHAnsi"/>
          <w:highlight w:val="green"/>
        </w:rPr>
        <w:t>Communism</w:t>
      </w:r>
      <w:r w:rsidRPr="00681E5E">
        <w:rPr>
          <w:rStyle w:val="Emphasis"/>
          <w:rFonts w:asciiTheme="minorHAnsi" w:hAnsiTheme="minorHAnsi" w:cstheme="minorHAnsi"/>
        </w:rPr>
        <w:t xml:space="preserve"> will remain associated with many of the horrors of the twentieth century.</w:t>
      </w:r>
      <w:r w:rsidRPr="00681E5E">
        <w:rPr>
          <w:rFonts w:asciiTheme="minorHAnsi" w:hAnsiTheme="minorHAnsi" w:cstheme="minorHAnsi"/>
          <w:sz w:val="16"/>
        </w:rPr>
        <w:t xml:space="preserve"> Yet the term is still used and understood as a name for the continuing proletarian revolution. A 'communist revival' in the English speaking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681E5E">
        <w:rPr>
          <w:rStyle w:val="StyleUnderline"/>
          <w:rFonts w:asciiTheme="minorHAnsi" w:hAnsiTheme="minorHAnsi" w:cstheme="minorHAnsi"/>
        </w:rPr>
        <w:t xml:space="preserve">the word </w:t>
      </w:r>
      <w:r w:rsidRPr="00681E5E">
        <w:rPr>
          <w:rStyle w:val="Emphasis"/>
          <w:rFonts w:asciiTheme="minorHAnsi" w:hAnsiTheme="minorHAnsi" w:cstheme="minorHAnsi"/>
          <w:highlight w:val="green"/>
        </w:rPr>
        <w:t>is</w:t>
      </w:r>
      <w:r w:rsidRPr="00681E5E">
        <w:rPr>
          <w:rStyle w:val="StyleUnderline"/>
          <w:rFonts w:asciiTheme="minorHAnsi" w:hAnsiTheme="minorHAnsi" w:cstheme="minorHAnsi"/>
        </w:rPr>
        <w:t xml:space="preserve"> often </w:t>
      </w:r>
      <w:r w:rsidRPr="00681E5E">
        <w:rPr>
          <w:rStyle w:val="Emphasis"/>
          <w:rFonts w:asciiTheme="minorHAnsi" w:hAnsiTheme="minorHAnsi" w:cstheme="minorHAnsi"/>
          <w:highlight w:val="green"/>
        </w:rPr>
        <w:t>linked to previous</w:t>
      </w:r>
      <w:r w:rsidRPr="00681E5E">
        <w:rPr>
          <w:rStyle w:val="StyleUnderline"/>
          <w:rFonts w:asciiTheme="minorHAnsi" w:hAnsiTheme="minorHAnsi" w:cstheme="minorHAnsi"/>
        </w:rPr>
        <w:t xml:space="preserve"> or existing 'communist </w:t>
      </w:r>
      <w:r w:rsidRPr="00681E5E">
        <w:rPr>
          <w:rStyle w:val="Emphasis"/>
          <w:rFonts w:asciiTheme="minorHAnsi" w:hAnsiTheme="minorHAnsi" w:cstheme="minorHAnsi"/>
          <w:highlight w:val="green"/>
        </w:rPr>
        <w:t>states</w:t>
      </w:r>
      <w:r w:rsidRPr="00681E5E">
        <w:rPr>
          <w:rStyle w:val="StyleUnderline"/>
          <w:rFonts w:asciiTheme="minorHAnsi" w:hAnsiTheme="minorHAnsi" w:cstheme="minorHAnsi"/>
        </w:rPr>
        <w:t xml:space="preserve">' and 'communist parties'. </w:t>
      </w:r>
      <w:r w:rsidRPr="00681E5E">
        <w:rPr>
          <w:rFonts w:asciiTheme="minorHAnsi" w:hAnsiTheme="minorHAnsi" w:cstheme="minorHAnsi"/>
          <w:sz w:val="16"/>
        </w:rPr>
        <w:t xml:space="preserve">However, I </w:t>
      </w:r>
      <w:r w:rsidRPr="00681E5E">
        <w:rPr>
          <w:rFonts w:asciiTheme="minorHAnsi" w:hAnsiTheme="minorHAnsi" w:cstheme="minorHAnsi"/>
        </w:rPr>
        <w:t>agree with Hardt and Negri that these states and parties are generally manifestations of state capitalism rather than of communism. The errors and defeats of pre</w:t>
      </w:r>
      <w:r w:rsidRPr="00681E5E">
        <w:rPr>
          <w:rFonts w:asciiTheme="minorHAnsi" w:hAnsiTheme="minorHAnsi" w:cstheme="minorHAnsi"/>
          <w:sz w:val="16"/>
        </w:rPr>
        <w:t xml:space="preserve">vious communist experiments and the dead hand of capitalist forms of praxes calling themselves communist continue to weigh heavily on the proletariat, making it difficult to speak of communism without 'corpses in our mouths'. </w:t>
      </w:r>
      <w:r w:rsidRPr="00681E5E">
        <w:rPr>
          <w:rStyle w:val="Emphasis"/>
          <w:rFonts w:asciiTheme="minorHAnsi" w:hAnsiTheme="minorHAnsi" w:cstheme="minorHAnsi"/>
          <w:highlight w:val="green"/>
        </w:rPr>
        <w:t>Reclaiming</w:t>
      </w:r>
      <w:r w:rsidRPr="00681E5E">
        <w:rPr>
          <w:rStyle w:val="StyleUnderline"/>
          <w:rFonts w:asciiTheme="minorHAnsi" w:hAnsiTheme="minorHAnsi" w:cstheme="minorHAnsi"/>
        </w:rPr>
        <w:t xml:space="preserve"> and speaking of </w:t>
      </w:r>
      <w:r w:rsidRPr="00681E5E">
        <w:rPr>
          <w:rStyle w:val="Emphasis"/>
          <w:rFonts w:asciiTheme="minorHAnsi" w:hAnsiTheme="minorHAnsi" w:cstheme="minorHAnsi"/>
          <w:highlight w:val="green"/>
        </w:rPr>
        <w:t>communism</w:t>
      </w:r>
      <w:r w:rsidRPr="00681E5E">
        <w:rPr>
          <w:rStyle w:val="StyleUnderline"/>
          <w:rFonts w:asciiTheme="minorHAnsi" w:hAnsiTheme="minorHAnsi" w:cstheme="minorHAnsi"/>
        </w:rPr>
        <w:t xml:space="preserve"> in a positive sense </w:t>
      </w:r>
      <w:r w:rsidRPr="00681E5E">
        <w:rPr>
          <w:rStyle w:val="Emphasis"/>
          <w:rFonts w:asciiTheme="minorHAnsi" w:hAnsiTheme="minorHAnsi" w:cstheme="minorHAnsi"/>
          <w:highlight w:val="green"/>
        </w:rPr>
        <w:t xml:space="preserve">recognises </w:t>
      </w:r>
      <w:r w:rsidRPr="00681E5E">
        <w:rPr>
          <w:rStyle w:val="Emphasis"/>
          <w:rFonts w:asciiTheme="minorHAnsi" w:hAnsiTheme="minorHAnsi" w:cstheme="minorHAnsi"/>
        </w:rPr>
        <w:t xml:space="preserve">the </w:t>
      </w:r>
      <w:r w:rsidRPr="00681E5E">
        <w:rPr>
          <w:rStyle w:val="Emphasis"/>
          <w:rFonts w:asciiTheme="minorHAnsi" w:hAnsiTheme="minorHAnsi" w:cstheme="minorHAnsi"/>
          <w:highlight w:val="green"/>
        </w:rPr>
        <w:t xml:space="preserve">genuine </w:t>
      </w:r>
      <w:r w:rsidRPr="00681E5E">
        <w:rPr>
          <w:rStyle w:val="Emphasis"/>
          <w:rFonts w:asciiTheme="minorHAnsi" w:hAnsiTheme="minorHAnsi" w:cstheme="minorHAnsi"/>
        </w:rPr>
        <w:t xml:space="preserve">communist </w:t>
      </w:r>
      <w:r w:rsidRPr="00681E5E">
        <w:rPr>
          <w:rStyle w:val="Emphasis"/>
          <w:rFonts w:asciiTheme="minorHAnsi" w:hAnsiTheme="minorHAnsi" w:cstheme="minorHAnsi"/>
          <w:highlight w:val="green"/>
        </w:rPr>
        <w:t>heritage, which opposes authoritarianism</w:t>
      </w:r>
      <w:r w:rsidRPr="00681E5E">
        <w:rPr>
          <w:rStyle w:val="Emphasis"/>
          <w:rFonts w:asciiTheme="minorHAnsi" w:hAnsiTheme="minorHAnsi" w:cstheme="minorHAnsi"/>
        </w:rPr>
        <w:t>, repression, war</w:t>
      </w:r>
      <w:r w:rsidRPr="00681E5E">
        <w:rPr>
          <w:rStyle w:val="StyleUnderline"/>
          <w:rFonts w:asciiTheme="minorHAnsi" w:hAnsiTheme="minorHAnsi" w:cstheme="minorHAnsi"/>
        </w:rPr>
        <w:t xml:space="preserve"> and terror, </w:t>
      </w:r>
      <w:r w:rsidRPr="00681E5E">
        <w:rPr>
          <w:rStyle w:val="Emphasis"/>
          <w:rFonts w:asciiTheme="minorHAnsi" w:hAnsiTheme="minorHAnsi" w:cstheme="minorHAnsi"/>
        </w:rPr>
        <w:t>and illuminates</w:t>
      </w:r>
      <w:r w:rsidRPr="00681E5E">
        <w:rPr>
          <w:rStyle w:val="StyleUnderline"/>
          <w:rFonts w:asciiTheme="minorHAnsi" w:hAnsiTheme="minorHAnsi" w:cstheme="minorHAnsi"/>
        </w:rPr>
        <w:t xml:space="preserve"> its praxes of </w:t>
      </w:r>
      <w:r w:rsidRPr="00681E5E">
        <w:rPr>
          <w:rStyle w:val="Emphasis"/>
          <w:rFonts w:asciiTheme="minorHAnsi" w:hAnsiTheme="minorHAnsi" w:cstheme="minorHAnsi"/>
        </w:rPr>
        <w:t xml:space="preserve">freedom, democracy, peace and love. </w:t>
      </w:r>
      <w:r w:rsidRPr="00681E5E">
        <w:rPr>
          <w:rFonts w:asciiTheme="minorHAnsi" w:hAnsiTheme="minorHAnsi" w:cstheme="minorHAnsi"/>
          <w:sz w:val="16"/>
        </w:rPr>
        <w:t xml:space="preserve">Communism has been the enemy common to many neo-liberal, social democratic, fascist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Casarino and Negri: 2008: 200), rather communism is a movement, or movement of movements, and is very much alive. It is this living movement of movements that continues to threaten, challenge and go beyond capital. When I began this thesis, the world was at war and the people of the globe had been told: "Either you are with us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Oblando, a Colombian sociologist, was charged in 2008 with 'rebellion' and 'managing resources related to terrorist activities' while investigating right-wing death squads. </w:t>
      </w:r>
      <w:r w:rsidRPr="00681E5E">
        <w:rPr>
          <w:rStyle w:val="StyleUnderline"/>
          <w:rFonts w:asciiTheme="minorHAnsi" w:hAnsiTheme="minorHAnsi" w:cstheme="minorHAnsi"/>
        </w:rPr>
        <w:t xml:space="preserve">Both within the academy and outside it, </w:t>
      </w:r>
      <w:r w:rsidRPr="00681E5E">
        <w:rPr>
          <w:rStyle w:val="Emphasis"/>
          <w:rFonts w:asciiTheme="minorHAnsi" w:hAnsiTheme="minorHAnsi" w:cstheme="minorHAnsi"/>
        </w:rPr>
        <w:t>this is a dangerous time to</w:t>
      </w:r>
      <w:r w:rsidRPr="00681E5E">
        <w:rPr>
          <w:rStyle w:val="StyleUnderline"/>
          <w:rFonts w:asciiTheme="minorHAnsi" w:hAnsiTheme="minorHAnsi" w:cstheme="minorHAnsi"/>
        </w:rPr>
        <w:t xml:space="preserve"> choose the latter option of 'either with us or against us' and to </w:t>
      </w:r>
      <w:r w:rsidRPr="00681E5E">
        <w:rPr>
          <w:rStyle w:val="Emphasis"/>
          <w:rFonts w:asciiTheme="minorHAnsi" w:hAnsiTheme="minorHAnsi" w:cstheme="minorHAnsi"/>
        </w:rPr>
        <w:t>challenge</w:t>
      </w:r>
      <w:r w:rsidRPr="00681E5E">
        <w:rPr>
          <w:rStyle w:val="Emphasis"/>
          <w:rFonts w:asciiTheme="minorHAnsi" w:hAnsiTheme="minorHAnsi" w:cstheme="minorHAnsi"/>
          <w:highlight w:val="green"/>
        </w:rPr>
        <w:t xml:space="preserve"> those who </w:t>
      </w:r>
      <w:r w:rsidRPr="00681E5E">
        <w:rPr>
          <w:rStyle w:val="Emphasis"/>
          <w:rFonts w:asciiTheme="minorHAnsi" w:hAnsiTheme="minorHAnsi" w:cstheme="minorHAnsi"/>
        </w:rPr>
        <w:t>seek to</w:t>
      </w:r>
      <w:r w:rsidRPr="00681E5E">
        <w:rPr>
          <w:rStyle w:val="StyleUnderline"/>
          <w:rFonts w:asciiTheme="minorHAnsi" w:hAnsiTheme="minorHAnsi" w:cstheme="minorHAnsi"/>
        </w:rPr>
        <w:t xml:space="preserve"> silence dissent, </w:t>
      </w:r>
      <w:r w:rsidRPr="00681E5E">
        <w:rPr>
          <w:rStyle w:val="Emphasis"/>
          <w:rFonts w:asciiTheme="minorHAnsi" w:hAnsiTheme="minorHAnsi" w:cstheme="minorHAnsi"/>
          <w:highlight w:val="green"/>
        </w:rPr>
        <w:t>curtail critical debate</w:t>
      </w:r>
      <w:r w:rsidRPr="00681E5E">
        <w:rPr>
          <w:rStyle w:val="StyleUnderline"/>
          <w:rFonts w:asciiTheme="minorHAnsi" w:hAnsiTheme="minorHAnsi" w:cstheme="minorHAnsi"/>
        </w:rPr>
        <w:t xml:space="preserve"> and label opponents of capital, war and repression as 'traitors' and 'terrorists', </w:t>
      </w:r>
      <w:r w:rsidRPr="00681E5E">
        <w:rPr>
          <w:rStyle w:val="Emphasis"/>
          <w:rFonts w:asciiTheme="minorHAnsi" w:hAnsiTheme="minorHAnsi" w:cstheme="minorHAnsi"/>
          <w:highlight w:val="green"/>
        </w:rPr>
        <w:t>while they defend an</w:t>
      </w:r>
      <w:r w:rsidRPr="00681E5E">
        <w:rPr>
          <w:rStyle w:val="StyleUnderline"/>
          <w:rFonts w:asciiTheme="minorHAnsi" w:hAnsiTheme="minorHAnsi" w:cstheme="minorHAnsi"/>
        </w:rPr>
        <w:t xml:space="preserve"> established </w:t>
      </w:r>
      <w:r w:rsidRPr="00681E5E">
        <w:rPr>
          <w:rStyle w:val="Emphasis"/>
          <w:rFonts w:asciiTheme="minorHAnsi" w:hAnsiTheme="minorHAnsi" w:cstheme="minorHAnsi"/>
          <w:highlight w:val="green"/>
        </w:rPr>
        <w:t>order that is</w:t>
      </w:r>
      <w:r w:rsidRPr="00681E5E">
        <w:rPr>
          <w:rStyle w:val="StyleUnderline"/>
          <w:rFonts w:asciiTheme="minorHAnsi" w:hAnsiTheme="minorHAnsi" w:cstheme="minorHAnsi"/>
        </w:rPr>
        <w:t xml:space="preserve"> in fact </w:t>
      </w:r>
      <w:r w:rsidRPr="00681E5E">
        <w:rPr>
          <w:rStyle w:val="Emphasis"/>
          <w:rFonts w:asciiTheme="minorHAnsi" w:hAnsiTheme="minorHAnsi" w:cstheme="minorHAnsi"/>
          <w:highlight w:val="green"/>
        </w:rPr>
        <w:t>terroristic</w:t>
      </w:r>
      <w:r w:rsidRPr="00681E5E">
        <w:rPr>
          <w:rStyle w:val="StyleUnderline"/>
          <w:rFonts w:asciiTheme="minorHAnsi" w:hAnsiTheme="minorHAnsi" w:cstheme="minorHAnsi"/>
        </w:rPr>
        <w:t xml:space="preserve">. </w:t>
      </w:r>
      <w:r w:rsidRPr="00681E5E">
        <w:rPr>
          <w:rFonts w:asciiTheme="minorHAnsi" w:hAnsiTheme="minorHAnsi" w:cstheme="minorHAnsi"/>
          <w:sz w:val="16"/>
        </w:rPr>
        <w:t xml:space="preserve">Hardt and Negri (2004: 33) assert that today "the majority of political scientists are merely technicians working to resolve the quantative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681E5E">
        <w:rPr>
          <w:rStyle w:val="Emphasis"/>
          <w:rFonts w:asciiTheme="minorHAnsi" w:hAnsiTheme="minorHAnsi" w:cstheme="minorHAnsi"/>
        </w:rPr>
        <w:t xml:space="preserve">Yet Hardt and Negri (2009: 127) are interested in the kind of </w:t>
      </w:r>
      <w:r w:rsidRPr="00681E5E">
        <w:rPr>
          <w:rStyle w:val="Emphasis"/>
          <w:rFonts w:asciiTheme="minorHAnsi" w:hAnsiTheme="minorHAnsi" w:cstheme="minorHAnsi"/>
          <w:highlight w:val="green"/>
        </w:rPr>
        <w:t xml:space="preserve">academic </w:t>
      </w:r>
      <w:r w:rsidRPr="00681E5E">
        <w:rPr>
          <w:rStyle w:val="Emphasis"/>
          <w:rFonts w:asciiTheme="minorHAnsi" w:hAnsiTheme="minorHAnsi" w:cstheme="minorHAnsi"/>
        </w:rPr>
        <w:t xml:space="preserve">strategic </w:t>
      </w:r>
      <w:r w:rsidRPr="00681E5E">
        <w:rPr>
          <w:rStyle w:val="Emphasis"/>
          <w:rFonts w:asciiTheme="minorHAnsi" w:hAnsiTheme="minorHAnsi" w:cstheme="minorHAnsi"/>
          <w:highlight w:val="green"/>
        </w:rPr>
        <w:t>investigations</w:t>
      </w:r>
      <w:r w:rsidRPr="00681E5E">
        <w:rPr>
          <w:rStyle w:val="Emphasis"/>
          <w:rFonts w:asciiTheme="minorHAnsi" w:hAnsiTheme="minorHAnsi" w:cstheme="minorHAnsi"/>
        </w:rPr>
        <w:t xml:space="preserve"> that </w:t>
      </w:r>
      <w:r w:rsidRPr="00681E5E">
        <w:rPr>
          <w:rStyle w:val="Emphasis"/>
          <w:rFonts w:asciiTheme="minorHAnsi" w:hAnsiTheme="minorHAnsi" w:cstheme="minorHAnsi"/>
          <w:highlight w:val="green"/>
        </w:rPr>
        <w:t>have "been forged by</w:t>
      </w:r>
      <w:r w:rsidRPr="00681E5E">
        <w:rPr>
          <w:rStyle w:val="Emphasis"/>
          <w:rFonts w:asciiTheme="minorHAnsi" w:hAnsiTheme="minorHAnsi" w:cstheme="minorHAnsi"/>
        </w:rPr>
        <w:t xml:space="preserve"> professors and students who take their </w:t>
      </w:r>
      <w:r w:rsidRPr="00681E5E">
        <w:rPr>
          <w:rStyle w:val="Emphasis"/>
          <w:rFonts w:asciiTheme="minorHAnsi" w:hAnsiTheme="minorHAnsi" w:cstheme="minorHAnsi"/>
          <w:highlight w:val="green"/>
        </w:rPr>
        <w:t>work outside the universities</w:t>
      </w:r>
      <w:r w:rsidRPr="00681E5E">
        <w:rPr>
          <w:rStyle w:val="Emphasis"/>
          <w:rFonts w:asciiTheme="minorHAnsi" w:hAnsiTheme="minorHAnsi" w:cstheme="minorHAnsi"/>
        </w:rPr>
        <w:t xml:space="preserve"> both to put their expertise at the service of the social movements and to enrich their research by </w:t>
      </w:r>
      <w:r w:rsidRPr="00681E5E">
        <w:rPr>
          <w:rStyle w:val="Emphasis"/>
          <w:rFonts w:asciiTheme="minorHAnsi" w:hAnsiTheme="minorHAnsi" w:cstheme="minorHAnsi"/>
          <w:highlight w:val="green"/>
        </w:rPr>
        <w:t xml:space="preserve">learning from </w:t>
      </w:r>
      <w:r w:rsidRPr="00681E5E">
        <w:rPr>
          <w:rStyle w:val="Emphasis"/>
          <w:rFonts w:asciiTheme="minorHAnsi" w:hAnsiTheme="minorHAnsi" w:cstheme="minorHAnsi"/>
        </w:rPr>
        <w:t xml:space="preserve">the </w:t>
      </w:r>
      <w:r w:rsidRPr="00681E5E">
        <w:rPr>
          <w:rStyle w:val="Emphasis"/>
          <w:rFonts w:asciiTheme="minorHAnsi" w:hAnsiTheme="minorHAnsi" w:cstheme="minorHAnsi"/>
          <w:highlight w:val="green"/>
        </w:rPr>
        <w:t>movements</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and</w:t>
      </w:r>
      <w:r w:rsidRPr="00681E5E">
        <w:rPr>
          <w:rStyle w:val="Emphasis"/>
          <w:rFonts w:asciiTheme="minorHAnsi" w:hAnsiTheme="minorHAnsi" w:cstheme="minorHAnsi"/>
        </w:rPr>
        <w:t xml:space="preserve"> participating in t</w:t>
      </w:r>
      <w:r w:rsidRPr="00681E5E">
        <w:rPr>
          <w:rStyle w:val="StyleUnderline"/>
          <w:rFonts w:asciiTheme="minorHAnsi" w:hAnsiTheme="minorHAnsi" w:cstheme="minorHAnsi"/>
        </w:rPr>
        <w:t xml:space="preserve">he </w:t>
      </w:r>
      <w:r w:rsidRPr="00681E5E">
        <w:rPr>
          <w:rStyle w:val="StyleUnderline"/>
          <w:rFonts w:asciiTheme="minorHAnsi" w:hAnsiTheme="minorHAnsi" w:cstheme="minorHAnsi"/>
          <w:highlight w:val="green"/>
        </w:rPr>
        <w:t>production of knowledge</w:t>
      </w:r>
      <w:r w:rsidRPr="00681E5E">
        <w:rPr>
          <w:rStyle w:val="StyleUnderline"/>
          <w:rFonts w:asciiTheme="minorHAnsi" w:hAnsiTheme="minorHAnsi" w:cstheme="minorHAnsi"/>
        </w:rPr>
        <w:t xml:space="preserve"> developed there".</w:t>
      </w:r>
      <w:r w:rsidRPr="00681E5E">
        <w:rPr>
          <w:rFonts w:asciiTheme="minorHAnsi" w:hAnsiTheme="minorHAnsi" w:cstheme="minorHAnsi"/>
          <w:sz w:val="16"/>
        </w:rPr>
        <w:t xml:space="preserve"> In order to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681E5E">
        <w:rPr>
          <w:rStyle w:val="Emphasis"/>
          <w:rFonts w:asciiTheme="minorHAnsi" w:hAnsiTheme="minorHAnsi" w:cstheme="minorHAnsi"/>
        </w:rPr>
        <w:t xml:space="preserve"> argues that a researcher's politics will influence a whole variety</w:t>
      </w:r>
      <w:r w:rsidRPr="00681E5E">
        <w:rPr>
          <w:rStyle w:val="StyleUnderline"/>
          <w:rFonts w:asciiTheme="minorHAnsi" w:hAnsiTheme="minorHAnsi" w:cstheme="minorHAnsi"/>
        </w:rPr>
        <w:t xml:space="preserve"> of </w:t>
      </w:r>
      <w:r w:rsidRPr="00681E5E">
        <w:rPr>
          <w:rStyle w:val="Emphasis"/>
          <w:rFonts w:asciiTheme="minorHAnsi" w:hAnsiTheme="minorHAnsi" w:cstheme="minorHAnsi"/>
        </w:rPr>
        <w:t>presuppositions that in turn have implications for the conduct of the research</w:t>
      </w:r>
      <w:r w:rsidRPr="00681E5E">
        <w:rPr>
          <w:rStyle w:val="StyleUnderline"/>
          <w:rFonts w:asciiTheme="minorHAnsi" w:hAnsiTheme="minorHAnsi" w:cstheme="minorHAnsi"/>
        </w:rPr>
        <w:t>.</w:t>
      </w:r>
      <w:r w:rsidRPr="00681E5E">
        <w:rPr>
          <w:rFonts w:asciiTheme="minorHAnsi" w:hAnsiTheme="minorHAnsi" w:cstheme="minorHAnsi"/>
          <w:sz w:val="16"/>
        </w:rPr>
        <w:t xml:space="preserve"> Accordingly, Mies (1993: 68) advocates a "conscious partiality" in conducting research, while Mitropoulos and Neilson (2005) argue against "the apparently objective space of an ivory tower-whose recourse to a de-politicisation of knowledge marks the concealment of a politics". Proletarian politics is compelled to an incessant process of polemic, critique and intervention in social relations (Thobum: 2002: 453) and my politics have, to a certain extent, determined and will determine, my choice of research areas, choice of method, the analysis and interpretation of data and the conclusions of the thesis. My work is strongly inï¬‚uenced by my values, beliefs, experiences and the methodological assumption that the proletariat must free itself by collectively breaking with capital- Assisting this process, I believe, requires a mode of enquiry that promotes proletarian subjectivities, constructed on the multitude's movements of self-valorisation. The role of the communist intellectual is to embark "on the project of co-research aimed at making the multitude.</w:t>
      </w:r>
      <w:r w:rsidRPr="00681E5E">
        <w:rPr>
          <w:rStyle w:val="StyleUnderline"/>
          <w:rFonts w:asciiTheme="minorHAnsi" w:hAnsiTheme="minorHAnsi" w:cstheme="minorHAnsi"/>
        </w:rPr>
        <w:t xml:space="preserve"> </w:t>
      </w:r>
      <w:r w:rsidRPr="00681E5E">
        <w:rPr>
          <w:rStyle w:val="Emphasis"/>
          <w:rFonts w:asciiTheme="minorHAnsi" w:hAnsiTheme="minorHAnsi" w:cstheme="minorHAnsi"/>
        </w:rPr>
        <w:t xml:space="preserve">The intellectual is thus not 'out in front' to determine the movements of history or 'on the sidelines' to critique them but rather completely 'inside"' where strategic </w:t>
      </w:r>
      <w:r w:rsidRPr="00681E5E">
        <w:rPr>
          <w:rStyle w:val="Emphasis"/>
          <w:rFonts w:asciiTheme="minorHAnsi" w:hAnsiTheme="minorHAnsi" w:cstheme="minorHAnsi"/>
          <w:highlight w:val="green"/>
        </w:rPr>
        <w:t>investigation</w:t>
      </w:r>
      <w:r w:rsidRPr="00681E5E">
        <w:rPr>
          <w:rStyle w:val="Emphasis"/>
          <w:rFonts w:asciiTheme="minorHAnsi" w:hAnsiTheme="minorHAnsi" w:cstheme="minorHAnsi"/>
        </w:rPr>
        <w:t xml:space="preserve"> can be "a </w:t>
      </w:r>
      <w:r w:rsidRPr="00681E5E">
        <w:rPr>
          <w:rStyle w:val="Emphasis"/>
          <w:rFonts w:asciiTheme="minorHAnsi" w:hAnsiTheme="minorHAnsi" w:cstheme="minorHAnsi"/>
          <w:highlight w:val="green"/>
        </w:rPr>
        <w:t>form</w:t>
      </w:r>
      <w:r w:rsidRPr="00681E5E">
        <w:rPr>
          <w:rStyle w:val="Emphasis"/>
          <w:rFonts w:asciiTheme="minorHAnsi" w:hAnsiTheme="minorHAnsi" w:cstheme="minorHAnsi"/>
        </w:rPr>
        <w:t xml:space="preserve"> of </w:t>
      </w:r>
      <w:r w:rsidRPr="00681E5E">
        <w:rPr>
          <w:rStyle w:val="Emphasis"/>
          <w:rFonts w:asciiTheme="minorHAnsi" w:hAnsiTheme="minorHAnsi" w:cstheme="minorHAnsi"/>
          <w:highlight w:val="green"/>
        </w:rPr>
        <w:t>militancy</w:t>
      </w:r>
      <w:r w:rsidRPr="00681E5E">
        <w:rPr>
          <w:rStyle w:val="StyleUnderline"/>
          <w:rFonts w:asciiTheme="minorHAnsi" w:hAnsiTheme="minorHAnsi" w:cstheme="minorHAnsi"/>
        </w:rPr>
        <w:t>"</w:t>
      </w:r>
      <w:r w:rsidRPr="00681E5E">
        <w:rPr>
          <w:rFonts w:asciiTheme="minorHAnsi" w:hAnsiTheme="minorHAnsi" w:cstheme="minorHAnsi"/>
          <w:sz w:val="16"/>
        </w:rPr>
        <w:t xml:space="preserve"> (Hardt and Negri: 2009: H8, 125). Marx's conception of proletarian praxis, that is the relation of theory and practice, explains how change comes about as people act and learn by taking action. "Struggles are the great teachers" about social developments, the "engines of revolutionary theory" (Negri: 2005b: xiii) and Hardt and Negri (2009: I28) advocate the "strategic production of knowledge" through a variety of routes as an "active engagement with the production of subjectivity in order to transform reality, which ultimately involves the production of new truths". They use the ideas of Raniero Panzieri and Cornelius Castoriadis (in Hardt and Negri: 2009: 24) to explain that "although Marxism is born as sociology,</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the</w:t>
      </w:r>
      <w:r w:rsidRPr="00681E5E">
        <w:rPr>
          <w:rStyle w:val="Emphasis"/>
          <w:rFonts w:asciiTheme="minorHAnsi" w:hAnsiTheme="minorHAnsi" w:cstheme="minorHAnsi"/>
        </w:rPr>
        <w:t xml:space="preserve"> </w:t>
      </w:r>
      <w:r w:rsidRPr="00681E5E">
        <w:rPr>
          <w:rStyle w:val="StyleUnderline"/>
          <w:rFonts w:asciiTheme="minorHAnsi" w:hAnsiTheme="minorHAnsi" w:cstheme="minorHAnsi"/>
          <w:highlight w:val="green"/>
        </w:rPr>
        <w:t>fundamental task is to translate</w:t>
      </w:r>
      <w:r w:rsidRPr="00681E5E">
        <w:rPr>
          <w:rStyle w:val="StyleUnderline"/>
          <w:rFonts w:asciiTheme="minorHAnsi" w:hAnsiTheme="minorHAnsi" w:cstheme="minorHAnsi"/>
        </w:rPr>
        <w:t xml:space="preserve"> that sociological perspective into not just political science but really </w:t>
      </w:r>
      <w:r w:rsidRPr="00681E5E">
        <w:rPr>
          <w:rStyle w:val="StyleUnderline"/>
          <w:rFonts w:asciiTheme="minorHAnsi" w:hAnsiTheme="minorHAnsi" w:cstheme="minorHAnsi"/>
          <w:highlight w:val="green"/>
        </w:rPr>
        <w:t>the science of revolution"</w:t>
      </w:r>
      <w:r w:rsidRPr="00681E5E">
        <w:rPr>
          <w:rStyle w:val="StyleUnderline"/>
          <w:rFonts w:asciiTheme="minorHAnsi" w:hAnsiTheme="minorHAnsi" w:cstheme="minorHAnsi"/>
        </w:rPr>
        <w:t xml:space="preserve"> </w:t>
      </w:r>
      <w:r w:rsidRPr="00681E5E">
        <w:rPr>
          <w:rFonts w:asciiTheme="minorHAnsi" w:hAnsiTheme="minorHAnsi" w:cstheme="minorHAnsi"/>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509DB815" w14:textId="77777777" w:rsidR="00973E7C" w:rsidRPr="00681E5E" w:rsidRDefault="00973E7C" w:rsidP="00973E7C">
      <w:pPr>
        <w:rPr>
          <w:rFonts w:asciiTheme="minorHAnsi" w:hAnsiTheme="minorHAnsi" w:cstheme="minorHAnsi"/>
          <w:sz w:val="16"/>
        </w:rPr>
      </w:pPr>
    </w:p>
    <w:p w14:paraId="4DABE4A8" w14:textId="77777777" w:rsidR="00973E7C" w:rsidRPr="00681E5E" w:rsidRDefault="00973E7C" w:rsidP="00973E7C">
      <w:pPr>
        <w:rPr>
          <w:rFonts w:asciiTheme="minorHAnsi" w:hAnsiTheme="minorHAnsi" w:cstheme="minorHAnsi"/>
          <w:b/>
          <w:iCs/>
          <w:u w:val="single"/>
        </w:rPr>
      </w:pPr>
    </w:p>
    <w:p w14:paraId="566FD181" w14:textId="77777777" w:rsidR="00973E7C" w:rsidRPr="000F0A89" w:rsidRDefault="00973E7C" w:rsidP="00973E7C">
      <w:pPr>
        <w:pStyle w:val="Heading3"/>
        <w:rPr>
          <w:rFonts w:asciiTheme="minorHAnsi" w:hAnsiTheme="minorHAnsi" w:cstheme="minorHAnsi"/>
          <w:color w:val="FF0000"/>
        </w:rPr>
      </w:pPr>
      <w:r w:rsidRPr="000F0A89">
        <w:rPr>
          <w:rFonts w:asciiTheme="minorHAnsi" w:hAnsiTheme="minorHAnsi" w:cstheme="minorHAnsi"/>
          <w:color w:val="FF0000"/>
        </w:rPr>
        <w:t>Part 3 is the Cold War</w:t>
      </w:r>
    </w:p>
    <w:p w14:paraId="1AC51EDA" w14:textId="77777777" w:rsidR="00973E7C" w:rsidRPr="000F0A89" w:rsidRDefault="00973E7C" w:rsidP="00973E7C">
      <w:pPr>
        <w:pStyle w:val="Heading4"/>
        <w:rPr>
          <w:rFonts w:asciiTheme="minorHAnsi" w:hAnsiTheme="minorHAnsi" w:cstheme="minorHAnsi"/>
          <w:color w:val="FF0000"/>
        </w:rPr>
      </w:pPr>
      <w:r w:rsidRPr="000F0A89">
        <w:rPr>
          <w:rFonts w:asciiTheme="minorHAnsi" w:hAnsiTheme="minorHAnsi" w:cstheme="minorHAnsi"/>
          <w:color w:val="FF0000"/>
        </w:rPr>
        <w:t xml:space="preserve">Central Planning solves everything – </w:t>
      </w:r>
    </w:p>
    <w:p w14:paraId="173D54A2" w14:textId="77777777" w:rsidR="00973E7C" w:rsidRPr="000F0A89" w:rsidRDefault="00973E7C" w:rsidP="00973E7C">
      <w:pPr>
        <w:pStyle w:val="Heading4"/>
        <w:rPr>
          <w:rFonts w:asciiTheme="minorHAnsi" w:hAnsiTheme="minorHAnsi" w:cstheme="minorHAnsi"/>
          <w:color w:val="FF0000"/>
        </w:rPr>
      </w:pPr>
      <w:r w:rsidRPr="000F0A89">
        <w:rPr>
          <w:rFonts w:asciiTheme="minorHAnsi" w:hAnsiTheme="minorHAnsi" w:cstheme="minorHAnsi"/>
          <w:color w:val="FF0000"/>
        </w:rPr>
        <w:t>1] Red Innovation –</w:t>
      </w:r>
    </w:p>
    <w:p w14:paraId="26E4909D" w14:textId="77777777" w:rsidR="00973E7C" w:rsidRPr="000F0A89" w:rsidRDefault="00973E7C" w:rsidP="00973E7C">
      <w:pPr>
        <w:rPr>
          <w:rFonts w:asciiTheme="minorHAnsi" w:hAnsiTheme="minorHAnsi" w:cstheme="minorHAnsi"/>
          <w:b/>
          <w:bCs/>
          <w:color w:val="FF0000"/>
          <w:sz w:val="26"/>
        </w:rPr>
      </w:pPr>
      <w:r w:rsidRPr="000F0A89">
        <w:rPr>
          <w:rStyle w:val="Style13ptBold"/>
          <w:rFonts w:asciiTheme="minorHAnsi" w:hAnsiTheme="minorHAnsi" w:cstheme="minorHAnsi"/>
          <w:color w:val="FF0000"/>
        </w:rPr>
        <w:t xml:space="preserve">Nieto &amp; Mateo 20 </w:t>
      </w:r>
      <w:r w:rsidRPr="000F0A89">
        <w:rPr>
          <w:rFonts w:asciiTheme="minorHAnsi" w:hAnsiTheme="minorHAnsi" w:cstheme="minorHAnsi"/>
          <w:color w:val="FF0000"/>
        </w:rPr>
        <w:t xml:space="preserve">[Maxi Nieto is a PhD is sociology from the University of Elche and writer for Ciber Comunismo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4" w:history="1">
        <w:r w:rsidRPr="000F0A89">
          <w:rPr>
            <w:rStyle w:val="Hyperlink"/>
            <w:rFonts w:asciiTheme="minorHAnsi" w:hAnsiTheme="minorHAnsi" w:cstheme="minorHAnsi"/>
            <w:color w:val="FF0000"/>
          </w:rPr>
          <w:t>https://www.researchgate.net/publication/338327276_Dynamic_Efficiency_in_a_Planned_Economy_Innovation_and_Entrepreneurship_Without_Markets //</w:t>
        </w:r>
      </w:hyperlink>
      <w:r w:rsidRPr="000F0A89">
        <w:rPr>
          <w:rFonts w:asciiTheme="minorHAnsi" w:hAnsiTheme="minorHAnsi" w:cstheme="minorHAnsi"/>
          <w:color w:val="FF0000"/>
        </w:rPr>
        <w:t xml:space="preserve">gbs jacobs &amp; majeed] </w:t>
      </w:r>
    </w:p>
    <w:p w14:paraId="298C8EA2" w14:textId="77777777" w:rsidR="00973E7C" w:rsidRPr="000F0A89" w:rsidRDefault="00973E7C" w:rsidP="00973E7C">
      <w:pPr>
        <w:rPr>
          <w:rFonts w:asciiTheme="minorHAnsi" w:hAnsiTheme="minorHAnsi" w:cstheme="minorHAnsi"/>
          <w:color w:val="FF0000"/>
          <w:sz w:val="16"/>
        </w:rPr>
      </w:pPr>
      <w:r w:rsidRPr="000F0A89">
        <w:rPr>
          <w:rFonts w:asciiTheme="minorHAnsi" w:hAnsiTheme="minorHAnsi" w:cstheme="minorHAnsi"/>
          <w:color w:val="FF0000"/>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0F0A89">
        <w:rPr>
          <w:rStyle w:val="Emphasis"/>
          <w:rFonts w:asciiTheme="minorHAnsi" w:hAnsiTheme="minorHAnsi" w:cstheme="minorHAnsi"/>
          <w:color w:val="FF0000"/>
        </w:rPr>
        <w:t xml:space="preserve"> In this sense, </w:t>
      </w:r>
      <w:r w:rsidRPr="000F0A89">
        <w:rPr>
          <w:rStyle w:val="Emphasis"/>
          <w:rFonts w:asciiTheme="minorHAnsi" w:hAnsiTheme="minorHAnsi" w:cstheme="minorHAnsi"/>
          <w:color w:val="FF0000"/>
          <w:highlight w:val="green"/>
        </w:rPr>
        <w:t xml:space="preserve">a socialist economy has </w:t>
      </w:r>
      <w:r w:rsidRPr="000F0A89">
        <w:rPr>
          <w:rStyle w:val="Emphasis"/>
          <w:rFonts w:asciiTheme="minorHAnsi" w:hAnsiTheme="minorHAnsi" w:cstheme="minorHAnsi"/>
          <w:color w:val="FF0000"/>
        </w:rPr>
        <w:t xml:space="preserve">significant </w:t>
      </w:r>
      <w:r w:rsidRPr="000F0A89">
        <w:rPr>
          <w:rStyle w:val="Emphasis"/>
          <w:rFonts w:asciiTheme="minorHAnsi" w:hAnsiTheme="minorHAnsi" w:cstheme="minorHAnsi"/>
          <w:color w:val="FF0000"/>
          <w:highlight w:val="green"/>
        </w:rPr>
        <w:t>advantages for</w:t>
      </w:r>
      <w:r w:rsidRPr="000F0A89">
        <w:rPr>
          <w:rStyle w:val="Emphasis"/>
          <w:rFonts w:asciiTheme="minorHAnsi" w:hAnsiTheme="minorHAnsi" w:cstheme="minorHAnsi"/>
          <w:color w:val="FF0000"/>
        </w:rPr>
        <w:t xml:space="preserve"> developing technological and business </w:t>
      </w:r>
      <w:r w:rsidRPr="000F0A89">
        <w:rPr>
          <w:rStyle w:val="Emphasis"/>
          <w:rFonts w:asciiTheme="minorHAnsi" w:hAnsiTheme="minorHAnsi" w:cstheme="minorHAnsi"/>
          <w:color w:val="FF0000"/>
          <w:highlight w:val="green"/>
        </w:rPr>
        <w:t>innovation</w:t>
      </w:r>
      <w:r w:rsidRPr="000F0A89">
        <w:rPr>
          <w:rStyle w:val="Emphasis"/>
          <w:rFonts w:asciiTheme="minorHAnsi" w:hAnsiTheme="minorHAnsi" w:cstheme="minorHAnsi"/>
          <w:color w:val="FF0000"/>
        </w:rPr>
        <w:t>, as opposed to a capitalist economy: i) socialism allows for greater and</w:t>
      </w:r>
      <w:r w:rsidRPr="000F0A89">
        <w:rPr>
          <w:rStyle w:val="Emphasis"/>
          <w:rFonts w:asciiTheme="minorHAnsi" w:hAnsiTheme="minorHAnsi" w:cstheme="minorHAnsi"/>
          <w:color w:val="FF0000"/>
          <w:highlight w:val="green"/>
        </w:rPr>
        <w:t xml:space="preserve"> more efficient</w:t>
      </w:r>
      <w:r w:rsidRPr="000F0A89">
        <w:rPr>
          <w:rStyle w:val="Emphasis"/>
          <w:rFonts w:asciiTheme="minorHAnsi" w:hAnsiTheme="minorHAnsi" w:cstheme="minorHAnsi"/>
          <w:color w:val="FF0000"/>
        </w:rPr>
        <w:t xml:space="preserve"> allocation of resources to </w:t>
      </w:r>
      <w:r w:rsidRPr="000F0A89">
        <w:rPr>
          <w:rStyle w:val="Emphasis"/>
          <w:rFonts w:asciiTheme="minorHAnsi" w:hAnsiTheme="minorHAnsi" w:cstheme="minorHAnsi"/>
          <w:color w:val="FF0000"/>
          <w:highlight w:val="green"/>
        </w:rPr>
        <w:t>R&amp;D</w:t>
      </w:r>
      <w:r w:rsidRPr="000F0A89">
        <w:rPr>
          <w:rStyle w:val="Emphasis"/>
          <w:rFonts w:asciiTheme="minorHAnsi" w:hAnsiTheme="minorHAnsi" w:cstheme="minorHAnsi"/>
          <w:color w:val="FF0000"/>
        </w:rPr>
        <w:t xml:space="preserve">&amp;I activities, </w:t>
      </w:r>
      <w:r w:rsidRPr="000F0A89">
        <w:rPr>
          <w:rStyle w:val="Emphasis"/>
          <w:rFonts w:asciiTheme="minorHAnsi" w:hAnsiTheme="minorHAnsi" w:cstheme="minorHAnsi"/>
          <w:color w:val="FF0000"/>
          <w:highlight w:val="green"/>
        </w:rPr>
        <w:t>thanks to centralized control</w:t>
      </w:r>
      <w:r w:rsidRPr="000F0A89">
        <w:rPr>
          <w:rStyle w:val="Emphasis"/>
          <w:rFonts w:asciiTheme="minorHAnsi" w:hAnsiTheme="minorHAnsi" w:cstheme="minorHAnsi"/>
          <w:color w:val="FF0000"/>
        </w:rPr>
        <w:t xml:space="preserve"> of the surplus </w:t>
      </w:r>
      <w:r w:rsidRPr="000F0A89">
        <w:rPr>
          <w:rStyle w:val="Emphasis"/>
          <w:rFonts w:asciiTheme="minorHAnsi" w:hAnsiTheme="minorHAnsi" w:cstheme="minorHAnsi"/>
          <w:color w:val="FF0000"/>
          <w:highlight w:val="green"/>
        </w:rPr>
        <w:t xml:space="preserve">and </w:t>
      </w:r>
      <w:r w:rsidRPr="000F0A89">
        <w:rPr>
          <w:rStyle w:val="Emphasis"/>
          <w:rFonts w:asciiTheme="minorHAnsi" w:hAnsiTheme="minorHAnsi" w:cstheme="minorHAnsi"/>
          <w:color w:val="FF0000"/>
        </w:rPr>
        <w:t xml:space="preserve">the </w:t>
      </w:r>
      <w:r w:rsidRPr="000F0A89">
        <w:rPr>
          <w:rStyle w:val="Emphasis"/>
          <w:rFonts w:asciiTheme="minorHAnsi" w:hAnsiTheme="minorHAnsi" w:cstheme="minorHAnsi"/>
          <w:color w:val="FF0000"/>
          <w:highlight w:val="green"/>
        </w:rPr>
        <w:t xml:space="preserve">absence of </w:t>
      </w:r>
      <w:r w:rsidRPr="000F0A89">
        <w:rPr>
          <w:rStyle w:val="Emphasis"/>
          <w:rFonts w:asciiTheme="minorHAnsi" w:hAnsiTheme="minorHAnsi" w:cstheme="minorHAnsi"/>
          <w:color w:val="FF0000"/>
        </w:rPr>
        <w:t xml:space="preserve">sumptuous </w:t>
      </w:r>
      <w:r w:rsidRPr="000F0A89">
        <w:rPr>
          <w:rStyle w:val="Emphasis"/>
          <w:rFonts w:asciiTheme="minorHAnsi" w:hAnsiTheme="minorHAnsi" w:cstheme="minorHAnsi"/>
          <w:color w:val="FF0000"/>
          <w:highlight w:val="green"/>
        </w:rPr>
        <w:t>consumption</w:t>
      </w:r>
      <w:r w:rsidRPr="000F0A89">
        <w:rPr>
          <w:rStyle w:val="Emphasis"/>
          <w:rFonts w:asciiTheme="minorHAnsi" w:hAnsiTheme="minorHAnsi" w:cstheme="minorHAnsi"/>
          <w:color w:val="FF0000"/>
        </w:rPr>
        <w:t xml:space="preserve"> and a rentier population; ii) there are </w:t>
      </w:r>
      <w:r w:rsidRPr="000F0A89">
        <w:rPr>
          <w:rStyle w:val="Emphasis"/>
          <w:rFonts w:asciiTheme="minorHAnsi" w:hAnsiTheme="minorHAnsi" w:cstheme="minorHAnsi"/>
          <w:color w:val="FF0000"/>
          <w:highlight w:val="green"/>
        </w:rPr>
        <w:t>no obstacles</w:t>
      </w:r>
      <w:r w:rsidRPr="000F0A89">
        <w:rPr>
          <w:rStyle w:val="Emphasis"/>
          <w:rFonts w:asciiTheme="minorHAnsi" w:hAnsiTheme="minorHAnsi" w:cstheme="minorHAnsi"/>
          <w:color w:val="FF0000"/>
        </w:rPr>
        <w:t xml:space="preserve"> (property rights) </w:t>
      </w:r>
      <w:r w:rsidRPr="000F0A89">
        <w:rPr>
          <w:rStyle w:val="Emphasis"/>
          <w:rFonts w:asciiTheme="minorHAnsi" w:hAnsiTheme="minorHAnsi" w:cstheme="minorHAnsi"/>
          <w:color w:val="FF0000"/>
          <w:highlight w:val="green"/>
        </w:rPr>
        <w:t>to</w:t>
      </w:r>
      <w:r w:rsidRPr="000F0A89">
        <w:rPr>
          <w:rStyle w:val="Emphasis"/>
          <w:rFonts w:asciiTheme="minorHAnsi" w:hAnsiTheme="minorHAnsi" w:cstheme="minorHAnsi"/>
          <w:color w:val="FF0000"/>
        </w:rPr>
        <w:t xml:space="preserve"> the free </w:t>
      </w:r>
      <w:r w:rsidRPr="000F0A89">
        <w:rPr>
          <w:rStyle w:val="Emphasis"/>
          <w:rFonts w:asciiTheme="minorHAnsi" w:hAnsiTheme="minorHAnsi" w:cstheme="minorHAnsi"/>
          <w:color w:val="FF0000"/>
          <w:highlight w:val="green"/>
        </w:rPr>
        <w:t xml:space="preserve">dissemination of new products </w:t>
      </w:r>
      <w:r w:rsidRPr="000F0A89">
        <w:rPr>
          <w:rStyle w:val="Emphasis"/>
          <w:rFonts w:asciiTheme="minorHAnsi" w:hAnsiTheme="minorHAnsi" w:cstheme="minorHAnsi"/>
          <w:color w:val="FF0000"/>
        </w:rPr>
        <w:t xml:space="preserve">and techniques; iii) the </w:t>
      </w:r>
      <w:r w:rsidRPr="000F0A89">
        <w:rPr>
          <w:rStyle w:val="Emphasis"/>
          <w:rFonts w:asciiTheme="minorHAnsi" w:hAnsiTheme="minorHAnsi" w:cstheme="minorHAnsi"/>
          <w:color w:val="FF0000"/>
          <w:highlight w:val="green"/>
        </w:rPr>
        <w:t xml:space="preserve">equal distribution </w:t>
      </w:r>
      <w:r w:rsidRPr="000F0A89">
        <w:rPr>
          <w:rStyle w:val="Emphasis"/>
          <w:rFonts w:asciiTheme="minorHAnsi" w:hAnsiTheme="minorHAnsi" w:cstheme="minorHAnsi"/>
          <w:color w:val="FF0000"/>
        </w:rPr>
        <w:t xml:space="preserve">of resources </w:t>
      </w:r>
      <w:r w:rsidRPr="000F0A89">
        <w:rPr>
          <w:rFonts w:asciiTheme="minorHAnsi" w:hAnsiTheme="minorHAnsi" w:cstheme="minorHAnsi"/>
          <w:color w:val="FF0000"/>
          <w:sz w:val="16"/>
        </w:rPr>
        <w:t>(which guarantees that no basic needs go unmet) allows for discovery</w:t>
      </w:r>
      <w:r w:rsidRPr="000F0A89">
        <w:rPr>
          <w:rStyle w:val="Emphasis"/>
          <w:rFonts w:asciiTheme="minorHAnsi" w:hAnsiTheme="minorHAnsi" w:cstheme="minorHAnsi"/>
          <w:color w:val="FF0000"/>
        </w:rPr>
        <w:t xml:space="preserve"> </w:t>
      </w:r>
      <w:r w:rsidRPr="000F0A89">
        <w:rPr>
          <w:rStyle w:val="Emphasis"/>
          <w:rFonts w:asciiTheme="minorHAnsi" w:hAnsiTheme="minorHAnsi" w:cstheme="minorHAnsi"/>
          <w:color w:val="FF0000"/>
          <w:highlight w:val="green"/>
        </w:rPr>
        <w:t xml:space="preserve">and </w:t>
      </w:r>
      <w:r w:rsidRPr="000F0A89">
        <w:rPr>
          <w:rStyle w:val="Emphasis"/>
          <w:rFonts w:asciiTheme="minorHAnsi" w:hAnsiTheme="minorHAnsi" w:cstheme="minorHAnsi"/>
          <w:color w:val="FF0000"/>
        </w:rPr>
        <w:t xml:space="preserve">fuller </w:t>
      </w:r>
      <w:r w:rsidRPr="000F0A89">
        <w:rPr>
          <w:rStyle w:val="Emphasis"/>
          <w:rFonts w:asciiTheme="minorHAnsi" w:hAnsiTheme="minorHAnsi" w:cstheme="minorHAnsi"/>
          <w:color w:val="FF0000"/>
          <w:highlight w:val="green"/>
        </w:rPr>
        <w:t>develop</w:t>
      </w:r>
      <w:r w:rsidRPr="000F0A89">
        <w:rPr>
          <w:rStyle w:val="Emphasis"/>
          <w:rFonts w:asciiTheme="minorHAnsi" w:hAnsiTheme="minorHAnsi" w:cstheme="minorHAnsi"/>
          <w:color w:val="FF0000"/>
        </w:rPr>
        <w:t xml:space="preserve">ment of </w:t>
      </w:r>
      <w:r w:rsidRPr="000F0A89">
        <w:rPr>
          <w:rStyle w:val="Emphasis"/>
          <w:rFonts w:asciiTheme="minorHAnsi" w:hAnsiTheme="minorHAnsi" w:cstheme="minorHAnsi"/>
          <w:color w:val="FF0000"/>
          <w:highlight w:val="green"/>
        </w:rPr>
        <w:t>talent</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6"/>
        </w:rPr>
        <w:t>which likewise occurs when work is undertaken through tasks that are more balanced for the majority and less routine; iv) in allocating investment, more information is available</w:t>
      </w:r>
      <w:r w:rsidRPr="000F0A89">
        <w:rPr>
          <w:rStyle w:val="Emphasis"/>
          <w:rFonts w:asciiTheme="minorHAnsi" w:hAnsiTheme="minorHAnsi" w:cstheme="minorHAnsi"/>
          <w:color w:val="FF0000"/>
        </w:rPr>
        <w:t xml:space="preserve"> and the </w:t>
      </w:r>
      <w:r w:rsidRPr="000F0A89">
        <w:rPr>
          <w:rStyle w:val="Emphasis"/>
          <w:rFonts w:asciiTheme="minorHAnsi" w:hAnsiTheme="minorHAnsi" w:cstheme="minorHAnsi"/>
          <w:color w:val="FF0000"/>
          <w:highlight w:val="green"/>
        </w:rPr>
        <w:t>criteria</w:t>
      </w:r>
      <w:r w:rsidRPr="000F0A89">
        <w:rPr>
          <w:rStyle w:val="Emphasis"/>
          <w:rFonts w:asciiTheme="minorHAnsi" w:hAnsiTheme="minorHAnsi" w:cstheme="minorHAnsi"/>
          <w:color w:val="FF0000"/>
        </w:rPr>
        <w:t xml:space="preserve"> are </w:t>
      </w:r>
      <w:r w:rsidRPr="000F0A89">
        <w:rPr>
          <w:rStyle w:val="Emphasis"/>
          <w:rFonts w:asciiTheme="minorHAnsi" w:hAnsiTheme="minorHAnsi" w:cstheme="minorHAnsi"/>
          <w:color w:val="FF0000"/>
          <w:highlight w:val="green"/>
        </w:rPr>
        <w:t>more varied than</w:t>
      </w:r>
      <w:r w:rsidRPr="000F0A89">
        <w:rPr>
          <w:rStyle w:val="Emphasis"/>
          <w:rFonts w:asciiTheme="minorHAnsi" w:hAnsiTheme="minorHAnsi" w:cstheme="minorHAnsi"/>
          <w:color w:val="FF0000"/>
        </w:rPr>
        <w:t xml:space="preserve"> mere expectation of </w:t>
      </w:r>
      <w:r w:rsidRPr="000F0A89">
        <w:rPr>
          <w:rStyle w:val="Emphasis"/>
          <w:rFonts w:asciiTheme="minorHAnsi" w:hAnsiTheme="minorHAnsi" w:cstheme="minorHAnsi"/>
          <w:color w:val="FF0000"/>
          <w:highlight w:val="green"/>
        </w:rPr>
        <w:t>profit</w:t>
      </w:r>
      <w:r w:rsidRPr="000F0A89">
        <w:rPr>
          <w:rStyle w:val="Emphasis"/>
          <w:rFonts w:asciiTheme="minorHAnsi" w:hAnsiTheme="minorHAnsi" w:cstheme="minorHAnsi"/>
          <w:color w:val="FF0000"/>
        </w:rPr>
        <w:t xml:space="preserve">; v) </w:t>
      </w:r>
      <w:r w:rsidRPr="000F0A89">
        <w:rPr>
          <w:rStyle w:val="Emphasis"/>
          <w:rFonts w:asciiTheme="minorHAnsi" w:hAnsiTheme="minorHAnsi" w:cstheme="minorHAnsi"/>
          <w:color w:val="FF0000"/>
          <w:highlight w:val="green"/>
        </w:rPr>
        <w:t>social</w:t>
      </w:r>
      <w:r w:rsidRPr="000F0A89">
        <w:rPr>
          <w:rStyle w:val="Emphasis"/>
          <w:rFonts w:asciiTheme="minorHAnsi" w:hAnsiTheme="minorHAnsi" w:cstheme="minorHAnsi"/>
          <w:color w:val="FF0000"/>
        </w:rPr>
        <w:t xml:space="preserve"> </w:t>
      </w:r>
      <w:r w:rsidRPr="000F0A89">
        <w:rPr>
          <w:rStyle w:val="Emphasis"/>
          <w:rFonts w:asciiTheme="minorHAnsi" w:hAnsiTheme="minorHAnsi" w:cstheme="minorHAnsi"/>
          <w:color w:val="FF0000"/>
          <w:highlight w:val="green"/>
        </w:rPr>
        <w:t>ownership is more</w:t>
      </w:r>
      <w:r w:rsidRPr="000F0A89">
        <w:rPr>
          <w:rStyle w:val="Emphasis"/>
          <w:rFonts w:asciiTheme="minorHAnsi" w:hAnsiTheme="minorHAnsi" w:cstheme="minorHAnsi"/>
          <w:color w:val="FF0000"/>
        </w:rPr>
        <w:t xml:space="preserve"> inclusive and </w:t>
      </w:r>
      <w:r w:rsidRPr="000F0A89">
        <w:rPr>
          <w:rStyle w:val="Emphasis"/>
          <w:rFonts w:asciiTheme="minorHAnsi" w:hAnsiTheme="minorHAnsi" w:cstheme="minorHAnsi"/>
          <w:color w:val="FF0000"/>
          <w:highlight w:val="green"/>
        </w:rPr>
        <w:t>participatory</w:t>
      </w:r>
      <w:r w:rsidRPr="000F0A89">
        <w:rPr>
          <w:rStyle w:val="Emphasis"/>
          <w:rFonts w:asciiTheme="minorHAnsi" w:hAnsiTheme="minorHAnsi" w:cstheme="minorHAnsi"/>
          <w:color w:val="FF0000"/>
        </w:rPr>
        <w:t xml:space="preserve"> than capitalist enterprise </w:t>
      </w:r>
      <w:r w:rsidRPr="000F0A89">
        <w:rPr>
          <w:rStyle w:val="Emphasis"/>
          <w:rFonts w:asciiTheme="minorHAnsi" w:hAnsiTheme="minorHAnsi" w:cstheme="minorHAnsi"/>
          <w:color w:val="FF0000"/>
          <w:highlight w:val="green"/>
        </w:rPr>
        <w:t>in</w:t>
      </w:r>
      <w:r w:rsidRPr="000F0A89">
        <w:rPr>
          <w:rStyle w:val="Emphasis"/>
          <w:rFonts w:asciiTheme="minorHAnsi" w:hAnsiTheme="minorHAnsi" w:cstheme="minorHAnsi"/>
          <w:color w:val="FF0000"/>
        </w:rPr>
        <w:t xml:space="preserve"> terms of generating and </w:t>
      </w:r>
      <w:r w:rsidRPr="000F0A89">
        <w:rPr>
          <w:rStyle w:val="Emphasis"/>
          <w:rFonts w:asciiTheme="minorHAnsi" w:hAnsiTheme="minorHAnsi" w:cstheme="minorHAnsi"/>
          <w:color w:val="FF0000"/>
          <w:highlight w:val="green"/>
        </w:rPr>
        <w:t>mobilizing knowledge</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6"/>
        </w:rPr>
        <w:t>(tacit or not) and encouraging innovation;</w:t>
      </w:r>
      <w:r w:rsidRPr="000F0A89">
        <w:rPr>
          <w:rStyle w:val="Emphasis"/>
          <w:rFonts w:asciiTheme="minorHAnsi" w:hAnsiTheme="minorHAnsi" w:cstheme="minorHAnsi"/>
          <w:color w:val="FF0000"/>
        </w:rPr>
        <w:t xml:space="preserve"> vi) socialism does </w:t>
      </w:r>
      <w:r w:rsidRPr="000F0A89">
        <w:rPr>
          <w:rStyle w:val="Emphasis"/>
          <w:rFonts w:asciiTheme="minorHAnsi" w:hAnsiTheme="minorHAnsi" w:cstheme="minorHAnsi"/>
          <w:color w:val="FF0000"/>
          <w:highlight w:val="green"/>
        </w:rPr>
        <w:t>no</w:t>
      </w:r>
      <w:r w:rsidRPr="000F0A89">
        <w:rPr>
          <w:rStyle w:val="Emphasis"/>
          <w:rFonts w:asciiTheme="minorHAnsi" w:hAnsiTheme="minorHAnsi" w:cstheme="minorHAnsi"/>
          <w:color w:val="FF0000"/>
        </w:rPr>
        <w:t xml:space="preserve">t impose </w:t>
      </w:r>
      <w:r w:rsidRPr="000F0A89">
        <w:rPr>
          <w:rStyle w:val="Emphasis"/>
          <w:rFonts w:asciiTheme="minorHAnsi" w:hAnsiTheme="minorHAnsi" w:cstheme="minorHAnsi"/>
          <w:color w:val="FF0000"/>
          <w:highlight w:val="green"/>
        </w:rPr>
        <w:t>short-term innovation cycles</w:t>
      </w:r>
      <w:r w:rsidRPr="000F0A89">
        <w:rPr>
          <w:rStyle w:val="Emphasis"/>
          <w:rFonts w:asciiTheme="minorHAnsi" w:hAnsiTheme="minorHAnsi" w:cstheme="minorHAnsi"/>
          <w:color w:val="FF0000"/>
        </w:rPr>
        <w:t xml:space="preserve"> looking </w:t>
      </w:r>
      <w:r w:rsidRPr="000F0A89">
        <w:rPr>
          <w:rStyle w:val="Emphasis"/>
          <w:rFonts w:asciiTheme="minorHAnsi" w:hAnsiTheme="minorHAnsi" w:cstheme="minorHAnsi"/>
          <w:color w:val="FF0000"/>
          <w:highlight w:val="green"/>
        </w:rPr>
        <w:t>to</w:t>
      </w:r>
      <w:r w:rsidRPr="000F0A89">
        <w:rPr>
          <w:rStyle w:val="Emphasis"/>
          <w:rFonts w:asciiTheme="minorHAnsi" w:hAnsiTheme="minorHAnsi" w:cstheme="minorHAnsi"/>
          <w:color w:val="FF0000"/>
        </w:rPr>
        <w:t xml:space="preserve"> generate products that can </w:t>
      </w:r>
      <w:r w:rsidRPr="000F0A89">
        <w:rPr>
          <w:rStyle w:val="Emphasis"/>
          <w:rFonts w:asciiTheme="minorHAnsi" w:hAnsiTheme="minorHAnsi" w:cstheme="minorHAnsi"/>
          <w:color w:val="FF0000"/>
          <w:highlight w:val="green"/>
        </w:rPr>
        <w:t>be commercialized</w:t>
      </w:r>
      <w:r w:rsidRPr="000F0A89">
        <w:rPr>
          <w:rStyle w:val="Emphasis"/>
          <w:rFonts w:asciiTheme="minorHAnsi" w:hAnsiTheme="minorHAnsi" w:cstheme="minorHAnsi"/>
          <w:color w:val="FF0000"/>
        </w:rPr>
        <w:t xml:space="preserve"> in, </w:t>
      </w:r>
      <w:r w:rsidRPr="000F0A89">
        <w:rPr>
          <w:rFonts w:asciiTheme="minorHAnsi" w:hAnsiTheme="minorHAnsi" w:cstheme="minorHAnsi"/>
          <w:color w:val="FF0000"/>
          <w:sz w:val="16"/>
        </w:rPr>
        <w:t>say, four to six months, as is typical in capitalist economies. Under these favorable general conditions, the development of innovation in a socialist economy would unfold in three fundamental areas:</w:t>
      </w:r>
      <w:r w:rsidRPr="000F0A89">
        <w:rPr>
          <w:rStyle w:val="Emphasis"/>
          <w:rFonts w:asciiTheme="minorHAnsi" w:hAnsiTheme="minorHAnsi" w:cstheme="minorHAnsi"/>
          <w:color w:val="FF0000"/>
        </w:rPr>
        <w:t xml:space="preserve"> i) Strategic planning: this traces the main lines of scientific, technological, and innovation research. </w:t>
      </w:r>
      <w:r w:rsidRPr="000F0A89">
        <w:rPr>
          <w:rFonts w:asciiTheme="minorHAnsi" w:hAnsiTheme="minorHAnsi" w:cstheme="minorHAnsi"/>
          <w:color w:val="FF0000"/>
          <w:sz w:val="16"/>
        </w:rPr>
        <w:t>Here would enter programs for the development</w:t>
      </w:r>
      <w:r w:rsidRPr="000F0A89">
        <w:rPr>
          <w:rStyle w:val="Emphasis"/>
          <w:rFonts w:asciiTheme="minorHAnsi" w:hAnsiTheme="minorHAnsi" w:cstheme="minorHAnsi"/>
          <w:color w:val="FF0000"/>
        </w:rPr>
        <w:t xml:space="preserve"> </w:t>
      </w:r>
      <w:r w:rsidRPr="000F0A89">
        <w:rPr>
          <w:rStyle w:val="Emphasis"/>
          <w:rFonts w:asciiTheme="minorHAnsi" w:hAnsiTheme="minorHAnsi" w:cstheme="minorHAnsi"/>
          <w:color w:val="FF0000"/>
          <w:highlight w:val="green"/>
        </w:rPr>
        <w:t>of new tech</w:t>
      </w:r>
      <w:r w:rsidRPr="000F0A89">
        <w:rPr>
          <w:rStyle w:val="Emphasis"/>
          <w:rFonts w:asciiTheme="minorHAnsi" w:hAnsiTheme="minorHAnsi" w:cstheme="minorHAnsi"/>
          <w:color w:val="FF0000"/>
        </w:rPr>
        <w:t>nologies</w:t>
      </w:r>
      <w:r w:rsidRPr="000F0A89">
        <w:rPr>
          <w:rStyle w:val="Emphasis"/>
          <w:rFonts w:asciiTheme="minorHAnsi" w:hAnsiTheme="minorHAnsi" w:cstheme="minorHAnsi"/>
          <w:color w:val="FF0000"/>
          <w:highlight w:val="green"/>
        </w:rPr>
        <w:t xml:space="preserve"> and infrastructure</w:t>
      </w:r>
      <w:r w:rsidRPr="000F0A89">
        <w:rPr>
          <w:rStyle w:val="Emphasis"/>
          <w:rFonts w:asciiTheme="minorHAnsi" w:hAnsiTheme="minorHAnsi" w:cstheme="minorHAnsi"/>
          <w:color w:val="FF0000"/>
        </w:rPr>
        <w:t xml:space="preserve">s, as well as visionary projects that </w:t>
      </w:r>
      <w:r w:rsidRPr="000F0A89">
        <w:rPr>
          <w:rStyle w:val="Emphasis"/>
          <w:rFonts w:asciiTheme="minorHAnsi" w:hAnsiTheme="minorHAnsi" w:cstheme="minorHAnsi"/>
          <w:color w:val="FF0000"/>
          <w:highlight w:val="green"/>
        </w:rPr>
        <w:t>explore</w:t>
      </w:r>
      <w:r w:rsidRPr="000F0A89">
        <w:rPr>
          <w:rStyle w:val="Emphasis"/>
          <w:rFonts w:asciiTheme="minorHAnsi" w:hAnsiTheme="minorHAnsi" w:cstheme="minorHAnsi"/>
          <w:color w:val="FF0000"/>
        </w:rPr>
        <w:t xml:space="preserve"> </w:t>
      </w:r>
      <w:r w:rsidRPr="000F0A89">
        <w:rPr>
          <w:rStyle w:val="Emphasis"/>
          <w:rFonts w:asciiTheme="minorHAnsi" w:hAnsiTheme="minorHAnsi" w:cstheme="minorHAnsi"/>
          <w:color w:val="FF0000"/>
          <w:highlight w:val="green"/>
        </w:rPr>
        <w:t>eventualities</w:t>
      </w:r>
      <w:r w:rsidRPr="000F0A89">
        <w:rPr>
          <w:rStyle w:val="Emphasis"/>
          <w:rFonts w:asciiTheme="minorHAnsi" w:hAnsiTheme="minorHAnsi" w:cstheme="minorHAnsi"/>
          <w:color w:val="FF0000"/>
        </w:rPr>
        <w:t xml:space="preserve"> and future scenarios. </w:t>
      </w:r>
      <w:r w:rsidRPr="000F0A89">
        <w:rPr>
          <w:rFonts w:asciiTheme="minorHAnsi" w:hAnsiTheme="minorHAnsi" w:cstheme="minorHAnsi"/>
          <w:color w:val="FF0000"/>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0F0A89">
        <w:rPr>
          <w:rStyle w:val="Emphasis"/>
          <w:rFonts w:asciiTheme="minorHAnsi" w:hAnsiTheme="minorHAnsi" w:cstheme="minorHAnsi"/>
          <w:color w:val="FF0000"/>
        </w:rPr>
        <w:t xml:space="preserve">material </w:t>
      </w:r>
      <w:r w:rsidRPr="000F0A89">
        <w:rPr>
          <w:rStyle w:val="Emphasis"/>
          <w:rFonts w:asciiTheme="minorHAnsi" w:hAnsiTheme="minorHAnsi" w:cstheme="minorHAnsi"/>
          <w:color w:val="FF0000"/>
          <w:highlight w:val="green"/>
        </w:rPr>
        <w:t>incentives</w:t>
      </w:r>
      <w:r w:rsidRPr="000F0A89">
        <w:rPr>
          <w:rStyle w:val="Emphasis"/>
          <w:rFonts w:asciiTheme="minorHAnsi" w:hAnsiTheme="minorHAnsi" w:cstheme="minorHAnsi"/>
          <w:color w:val="FF0000"/>
        </w:rPr>
        <w:t xml:space="preserve"> </w:t>
      </w:r>
      <w:r w:rsidRPr="000F0A89">
        <w:rPr>
          <w:rStyle w:val="Emphasis"/>
          <w:rFonts w:asciiTheme="minorHAnsi" w:hAnsiTheme="minorHAnsi" w:cstheme="minorHAnsi"/>
          <w:color w:val="FF0000"/>
          <w:highlight w:val="green"/>
        </w:rPr>
        <w:t>would</w:t>
      </w:r>
      <w:r w:rsidRPr="000F0A89">
        <w:rPr>
          <w:rStyle w:val="Emphasis"/>
          <w:rFonts w:asciiTheme="minorHAnsi" w:hAnsiTheme="minorHAnsi" w:cstheme="minorHAnsi"/>
          <w:color w:val="FF0000"/>
        </w:rPr>
        <w:t xml:space="preserve"> exist that </w:t>
      </w:r>
      <w:r w:rsidRPr="000F0A89">
        <w:rPr>
          <w:rStyle w:val="Emphasis"/>
          <w:rFonts w:asciiTheme="minorHAnsi" w:hAnsiTheme="minorHAnsi" w:cstheme="minorHAnsi"/>
          <w:color w:val="FF0000"/>
          <w:highlight w:val="green"/>
        </w:rPr>
        <w:t>reward the degree to which</w:t>
      </w:r>
      <w:r w:rsidRPr="000F0A89">
        <w:rPr>
          <w:rStyle w:val="Emphasis"/>
          <w:rFonts w:asciiTheme="minorHAnsi" w:hAnsiTheme="minorHAnsi" w:cstheme="minorHAnsi"/>
          <w:color w:val="FF0000"/>
        </w:rPr>
        <w:t xml:space="preserve"> the freely programmed </w:t>
      </w:r>
      <w:r w:rsidRPr="000F0A89">
        <w:rPr>
          <w:rStyle w:val="Emphasis"/>
          <w:rFonts w:asciiTheme="minorHAnsi" w:hAnsiTheme="minorHAnsi" w:cstheme="minorHAnsi"/>
          <w:color w:val="FF0000"/>
          <w:highlight w:val="green"/>
        </w:rPr>
        <w:t>objectives are achieved</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0F0A89">
        <w:rPr>
          <w:rStyle w:val="Emphasis"/>
          <w:rFonts w:asciiTheme="minorHAnsi" w:hAnsiTheme="minorHAnsi" w:cstheme="minorHAnsi"/>
          <w:color w:val="FF0000"/>
        </w:rPr>
        <w:t xml:space="preserve"> Principal </w:t>
      </w:r>
      <w:r w:rsidRPr="000F0A89">
        <w:rPr>
          <w:rStyle w:val="Emphasis"/>
          <w:rFonts w:asciiTheme="minorHAnsi" w:hAnsiTheme="minorHAnsi" w:cstheme="minorHAnsi"/>
          <w:color w:val="FF0000"/>
          <w:highlight w:val="green"/>
        </w:rPr>
        <w:t xml:space="preserve">differences </w:t>
      </w:r>
      <w:r w:rsidRPr="000F0A89">
        <w:rPr>
          <w:rStyle w:val="Emphasis"/>
          <w:rFonts w:asciiTheme="minorHAnsi" w:hAnsiTheme="minorHAnsi" w:cstheme="minorHAnsi"/>
          <w:color w:val="FF0000"/>
        </w:rPr>
        <w:t xml:space="preserve">would </w:t>
      </w:r>
      <w:r w:rsidRPr="000F0A89">
        <w:rPr>
          <w:rStyle w:val="Emphasis"/>
          <w:rFonts w:asciiTheme="minorHAnsi" w:hAnsiTheme="minorHAnsi" w:cstheme="minorHAnsi"/>
          <w:color w:val="FF0000"/>
          <w:highlight w:val="green"/>
        </w:rPr>
        <w:t xml:space="preserve">lie in </w:t>
      </w:r>
      <w:r w:rsidRPr="000F0A89">
        <w:rPr>
          <w:rStyle w:val="Emphasis"/>
          <w:rFonts w:asciiTheme="minorHAnsi" w:hAnsiTheme="minorHAnsi" w:cstheme="minorHAnsi"/>
          <w:color w:val="FF0000"/>
        </w:rPr>
        <w:t xml:space="preserve">the form of interaction among them (in the absence of mercantile links), their </w:t>
      </w:r>
      <w:r w:rsidRPr="000F0A89">
        <w:rPr>
          <w:rStyle w:val="Emphasis"/>
          <w:rFonts w:asciiTheme="minorHAnsi" w:hAnsiTheme="minorHAnsi" w:cstheme="minorHAnsi"/>
          <w:color w:val="FF0000"/>
          <w:highlight w:val="green"/>
        </w:rPr>
        <w:t>decision-making capacity</w:t>
      </w:r>
      <w:r w:rsidRPr="000F0A89">
        <w:rPr>
          <w:rStyle w:val="Emphasis"/>
          <w:rFonts w:asciiTheme="minorHAnsi" w:hAnsiTheme="minorHAnsi" w:cstheme="minorHAnsi"/>
          <w:color w:val="FF0000"/>
        </w:rPr>
        <w:t xml:space="preserve"> (since no private property rights adhere), </w:t>
      </w:r>
      <w:r w:rsidRPr="000F0A89">
        <w:rPr>
          <w:rStyle w:val="Emphasis"/>
          <w:rFonts w:asciiTheme="minorHAnsi" w:hAnsiTheme="minorHAnsi" w:cstheme="minorHAnsi"/>
          <w:color w:val="FF0000"/>
          <w:highlight w:val="green"/>
        </w:rPr>
        <w:t>and</w:t>
      </w:r>
      <w:r w:rsidRPr="000F0A89">
        <w:rPr>
          <w:rStyle w:val="Emphasis"/>
          <w:rFonts w:asciiTheme="minorHAnsi" w:hAnsiTheme="minorHAnsi" w:cstheme="minorHAnsi"/>
          <w:color w:val="FF0000"/>
        </w:rPr>
        <w:t xml:space="preserve"> the types of </w:t>
      </w:r>
      <w:r w:rsidRPr="000F0A89">
        <w:rPr>
          <w:rStyle w:val="Emphasis"/>
          <w:rFonts w:asciiTheme="minorHAnsi" w:hAnsiTheme="minorHAnsi" w:cstheme="minorHAnsi"/>
          <w:color w:val="FF0000"/>
          <w:highlight w:val="green"/>
        </w:rPr>
        <w:t>rules in force</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6"/>
        </w:rPr>
        <w:t>(including the incentive system). Among the main actors would be the following:</w:t>
      </w:r>
    </w:p>
    <w:p w14:paraId="1048AE27" w14:textId="77777777" w:rsidR="00973E7C" w:rsidRPr="000F0A89" w:rsidRDefault="00973E7C" w:rsidP="00973E7C">
      <w:pPr>
        <w:pStyle w:val="Heading4"/>
        <w:rPr>
          <w:rFonts w:asciiTheme="minorHAnsi" w:hAnsiTheme="minorHAnsi" w:cstheme="minorHAnsi"/>
          <w:color w:val="FF0000"/>
        </w:rPr>
      </w:pPr>
      <w:r w:rsidRPr="000F0A89">
        <w:rPr>
          <w:rFonts w:asciiTheme="minorHAnsi" w:hAnsiTheme="minorHAnsi" w:cstheme="minorHAnsi"/>
          <w:color w:val="FF0000"/>
        </w:rPr>
        <w:t xml:space="preserve">2] Ecological Leninism – </w:t>
      </w:r>
    </w:p>
    <w:p w14:paraId="4F4DC4B7" w14:textId="77777777" w:rsidR="00973E7C" w:rsidRPr="000F0A89" w:rsidRDefault="00973E7C" w:rsidP="00973E7C">
      <w:pPr>
        <w:rPr>
          <w:rFonts w:asciiTheme="minorHAnsi" w:hAnsiTheme="minorHAnsi" w:cstheme="minorHAnsi"/>
          <w:b/>
          <w:bCs/>
          <w:color w:val="FF0000"/>
          <w:sz w:val="26"/>
        </w:rPr>
      </w:pPr>
      <w:r w:rsidRPr="000F0A89">
        <w:rPr>
          <w:rStyle w:val="Style13ptBold"/>
          <w:rFonts w:asciiTheme="minorHAnsi" w:hAnsiTheme="minorHAnsi" w:cstheme="minorHAnsi"/>
          <w:color w:val="FF0000"/>
        </w:rPr>
        <w:t xml:space="preserve">Malm 20 </w:t>
      </w:r>
      <w:r w:rsidRPr="000F0A89">
        <w:rPr>
          <w:rFonts w:asciiTheme="minorHAnsi" w:hAnsiTheme="minorHAnsi" w:cstheme="minorHAnsi"/>
          <w:color w:val="FF0000"/>
        </w:rPr>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5AA0F1B4" w14:textId="661F1BEF" w:rsidR="00973E7C" w:rsidRPr="000F0A89" w:rsidRDefault="00973E7C" w:rsidP="00973E7C">
      <w:pPr>
        <w:rPr>
          <w:rFonts w:asciiTheme="minorHAnsi" w:hAnsiTheme="minorHAnsi" w:cstheme="minorHAnsi"/>
          <w:color w:val="FF0000"/>
          <w:sz w:val="14"/>
        </w:rPr>
      </w:pPr>
      <w:r w:rsidRPr="000F0A89">
        <w:rPr>
          <w:rFonts w:asciiTheme="minorHAnsi" w:hAnsiTheme="minorHAnsi" w:cstheme="minorHAnsi"/>
          <w:color w:val="FF0000"/>
          <w:sz w:val="14"/>
        </w:rPr>
        <w:t>The impending catastrophe and how to combat it In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Urcatastrophe of the century, had haemorrhaged Russia and the other belligerent countries and, so it seemed, put civilisation itself on the deathbed. ‘The war has created such an immense crisis, has so strained the material and moral forces of the people, has dealt such blows at the entire modern social organisation, that humanity must now choose between perishing’ or transitioning to ‘a superior mode of production’. Russia stood before the spectre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doubled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0F0A89">
        <w:rPr>
          <w:rStyle w:val="Emphasis"/>
          <w:rFonts w:asciiTheme="minorHAnsi" w:hAnsiTheme="minorHAnsi" w:cstheme="minorHAnsi"/>
          <w:color w:val="FF0000"/>
        </w:rPr>
        <w:t xml:space="preserve"> Second was to get the grain supplies under control, </w:t>
      </w:r>
      <w:r w:rsidRPr="000F0A89">
        <w:rPr>
          <w:rStyle w:val="Emphasis"/>
          <w:rFonts w:asciiTheme="minorHAnsi" w:hAnsiTheme="minorHAnsi" w:cstheme="minorHAnsi"/>
          <w:color w:val="FF0000"/>
          <w:highlight w:val="green"/>
        </w:rPr>
        <w:t>seize stocks from</w:t>
      </w:r>
      <w:r w:rsidRPr="000F0A89">
        <w:rPr>
          <w:rStyle w:val="Emphasis"/>
          <w:rFonts w:asciiTheme="minorHAnsi" w:hAnsiTheme="minorHAnsi" w:cstheme="minorHAnsi"/>
          <w:color w:val="FF0000"/>
        </w:rPr>
        <w:t xml:space="preserve"> rich </w:t>
      </w:r>
      <w:r w:rsidRPr="000F0A89">
        <w:rPr>
          <w:rStyle w:val="Emphasis"/>
          <w:rFonts w:asciiTheme="minorHAnsi" w:hAnsiTheme="minorHAnsi" w:cstheme="minorHAnsi"/>
          <w:color w:val="FF0000"/>
          <w:highlight w:val="green"/>
        </w:rPr>
        <w:t>landowners</w:t>
      </w:r>
      <w:r w:rsidRPr="000F0A89">
        <w:rPr>
          <w:rStyle w:val="Emphasis"/>
          <w:rFonts w:asciiTheme="minorHAnsi" w:hAnsiTheme="minorHAnsi" w:cstheme="minorHAnsi"/>
          <w:color w:val="FF0000"/>
        </w:rPr>
        <w:t xml:space="preserve">, </w:t>
      </w:r>
      <w:r w:rsidRPr="000F0A89">
        <w:rPr>
          <w:rStyle w:val="Emphasis"/>
          <w:rFonts w:asciiTheme="minorHAnsi" w:hAnsiTheme="minorHAnsi" w:cstheme="minorHAnsi"/>
          <w:color w:val="FF0000"/>
          <w:highlight w:val="green"/>
        </w:rPr>
        <w:t>nationalise banks</w:t>
      </w:r>
      <w:r w:rsidRPr="000F0A89">
        <w:rPr>
          <w:rStyle w:val="Emphasis"/>
          <w:rFonts w:asciiTheme="minorHAnsi" w:hAnsiTheme="minorHAnsi" w:cstheme="minorHAnsi"/>
          <w:color w:val="FF0000"/>
        </w:rPr>
        <w:t xml:space="preserve"> and cartels, </w:t>
      </w:r>
      <w:r w:rsidRPr="000F0A89">
        <w:rPr>
          <w:rStyle w:val="Emphasis"/>
          <w:rFonts w:asciiTheme="minorHAnsi" w:hAnsiTheme="minorHAnsi" w:cstheme="minorHAnsi"/>
          <w:color w:val="FF0000"/>
          <w:highlight w:val="green"/>
        </w:rPr>
        <w:t>end private property</w:t>
      </w:r>
      <w:r w:rsidRPr="000F0A89">
        <w:rPr>
          <w:rStyle w:val="Emphasis"/>
          <w:rFonts w:asciiTheme="minorHAnsi" w:hAnsiTheme="minorHAnsi" w:cstheme="minorHAnsi"/>
          <w:color w:val="FF0000"/>
        </w:rPr>
        <w:t xml:space="preserve"> in the key means of production – a revolution, </w:t>
      </w:r>
      <w:r w:rsidRPr="000F0A89">
        <w:rPr>
          <w:rFonts w:asciiTheme="minorHAnsi" w:hAnsiTheme="minorHAnsi" w:cstheme="minorHAnsi"/>
          <w:color w:val="FF0000"/>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measures’.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radicalised measures.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0F0A89">
        <w:rPr>
          <w:rStyle w:val="Emphasis"/>
          <w:rFonts w:asciiTheme="minorHAnsi" w:hAnsiTheme="minorHAnsi" w:cstheme="minorHAnsi"/>
          <w:color w:val="FF0000"/>
        </w:rPr>
        <w:t xml:space="preserve">today, we are launching a comprehensive </w:t>
      </w:r>
      <w:r w:rsidRPr="000F0A89">
        <w:rPr>
          <w:rStyle w:val="Emphasis"/>
          <w:rFonts w:asciiTheme="minorHAnsi" w:hAnsiTheme="minorHAnsi" w:cstheme="minorHAnsi"/>
          <w:color w:val="FF0000"/>
          <w:highlight w:val="green"/>
        </w:rPr>
        <w:t xml:space="preserve">audit </w:t>
      </w:r>
      <w:r w:rsidRPr="000F0A89">
        <w:rPr>
          <w:rStyle w:val="Emphasis"/>
          <w:rFonts w:asciiTheme="minorHAnsi" w:hAnsiTheme="minorHAnsi" w:cstheme="minorHAnsi"/>
          <w:color w:val="FF0000"/>
        </w:rPr>
        <w:t xml:space="preserve">of all </w:t>
      </w:r>
      <w:r w:rsidRPr="000F0A89">
        <w:rPr>
          <w:rStyle w:val="Emphasis"/>
          <w:rFonts w:asciiTheme="minorHAnsi" w:hAnsiTheme="minorHAnsi" w:cstheme="minorHAnsi"/>
          <w:color w:val="FF0000"/>
          <w:highlight w:val="green"/>
        </w:rPr>
        <w:t>supply chains</w:t>
      </w:r>
      <w:r w:rsidRPr="000F0A89">
        <w:rPr>
          <w:rStyle w:val="Emphasis"/>
          <w:rFonts w:asciiTheme="minorHAnsi" w:hAnsiTheme="minorHAnsi" w:cstheme="minorHAnsi"/>
          <w:color w:val="FF0000"/>
        </w:rPr>
        <w:t xml:space="preserve"> and import flows running into our country. </w:t>
      </w:r>
      <w:r w:rsidRPr="000F0A89">
        <w:rPr>
          <w:rFonts w:asciiTheme="minorHAnsi" w:hAnsiTheme="minorHAnsi" w:cstheme="minorHAnsi"/>
          <w:color w:val="FF0000"/>
          <w:sz w:val="14"/>
        </w:rPr>
        <w:t>With our amazing capacity for surveillance and data collection, we’ll shift from citizens to companies, open their books, conduct thorough inputoutput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0F0A89">
        <w:rPr>
          <w:rStyle w:val="Emphasis"/>
          <w:rFonts w:asciiTheme="minorHAnsi" w:hAnsiTheme="minorHAnsi" w:cstheme="minorHAnsi"/>
          <w:color w:val="FF0000"/>
        </w:rPr>
        <w:t xml:space="preserve"> but as a running </w:t>
      </w:r>
      <w:r w:rsidRPr="000F0A89">
        <w:rPr>
          <w:rStyle w:val="Emphasis"/>
          <w:rFonts w:asciiTheme="minorHAnsi" w:hAnsiTheme="minorHAnsi" w:cstheme="minorHAnsi"/>
          <w:color w:val="FF0000"/>
          <w:highlight w:val="green"/>
        </w:rPr>
        <w:t xml:space="preserve">investment in </w:t>
      </w:r>
      <w:r w:rsidRPr="000F0A89">
        <w:rPr>
          <w:rStyle w:val="Emphasis"/>
          <w:rFonts w:asciiTheme="minorHAnsi" w:hAnsiTheme="minorHAnsi" w:cstheme="minorHAnsi"/>
          <w:color w:val="FF0000"/>
        </w:rPr>
        <w:t xml:space="preserve">the </w:t>
      </w:r>
      <w:r w:rsidRPr="000F0A89">
        <w:rPr>
          <w:rStyle w:val="Emphasis"/>
          <w:rFonts w:asciiTheme="minorHAnsi" w:hAnsiTheme="minorHAnsi" w:cstheme="minorHAnsi"/>
          <w:color w:val="FF0000"/>
          <w:highlight w:val="green"/>
        </w:rPr>
        <w:t xml:space="preserve">habitability </w:t>
      </w:r>
      <w:r w:rsidRPr="000F0A89">
        <w:rPr>
          <w:rStyle w:val="Emphasis"/>
          <w:rFonts w:asciiTheme="minorHAnsi" w:hAnsiTheme="minorHAnsi" w:cstheme="minorHAnsi"/>
          <w:color w:val="FF0000"/>
        </w:rPr>
        <w:t xml:space="preserve">of this planet, an establishment </w:t>
      </w:r>
      <w:r w:rsidRPr="000F0A89">
        <w:rPr>
          <w:rStyle w:val="Emphasis"/>
          <w:rFonts w:asciiTheme="minorHAnsi" w:hAnsiTheme="minorHAnsi" w:cstheme="minorHAnsi"/>
          <w:color w:val="FF0000"/>
          <w:highlight w:val="green"/>
        </w:rPr>
        <w:t>and</w:t>
      </w:r>
      <w:r w:rsidRPr="000F0A89">
        <w:rPr>
          <w:rStyle w:val="Emphasis"/>
          <w:rFonts w:asciiTheme="minorHAnsi" w:hAnsiTheme="minorHAnsi" w:cstheme="minorHAnsi"/>
          <w:color w:val="FF0000"/>
        </w:rPr>
        <w:t xml:space="preserve"> maintenance of </w:t>
      </w:r>
      <w:r w:rsidRPr="000F0A89">
        <w:rPr>
          <w:rStyle w:val="Emphasis"/>
          <w:rFonts w:asciiTheme="minorHAnsi" w:hAnsiTheme="minorHAnsi" w:cstheme="minorHAnsi"/>
          <w:color w:val="FF0000"/>
          <w:highlight w:val="green"/>
        </w:rPr>
        <w:t>sanctuaries</w:t>
      </w:r>
      <w:r w:rsidRPr="000F0A89">
        <w:rPr>
          <w:rStyle w:val="Emphasis"/>
          <w:rFonts w:asciiTheme="minorHAnsi" w:hAnsiTheme="minorHAnsi" w:cstheme="minorHAnsi"/>
          <w:color w:val="FF0000"/>
        </w:rPr>
        <w:t xml:space="preserve"> on which our health depends. </w:t>
      </w:r>
      <w:r w:rsidRPr="000F0A89">
        <w:rPr>
          <w:rFonts w:asciiTheme="minorHAnsi" w:hAnsiTheme="minorHAnsi" w:cstheme="minorHAnsi"/>
          <w:color w:val="FF0000"/>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no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costefficient.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proclaim: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So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0F0A89">
        <w:rPr>
          <w:rStyle w:val="Emphasis"/>
          <w:rFonts w:asciiTheme="minorHAnsi" w:hAnsiTheme="minorHAnsi" w:cstheme="minorHAnsi"/>
          <w:color w:val="FF0000"/>
        </w:rPr>
        <w:t xml:space="preserve">Mandatory global veganism would probably be the endpoint most salutary for all. </w:t>
      </w:r>
      <w:r w:rsidRPr="000F0A89">
        <w:rPr>
          <w:rFonts w:asciiTheme="minorHAnsi" w:hAnsiTheme="minorHAnsi" w:cstheme="minorHAnsi"/>
          <w:color w:val="FF0000"/>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programme of this kind. ‘We need (for a certain transitional period) a state. This is what distinguishes us from the anarchists’, with Lenin – or with Wallace: ‘In the face of the potential catastrophe, </w:t>
      </w:r>
      <w:r w:rsidRPr="000F0A89">
        <w:rPr>
          <w:rStyle w:val="Emphasis"/>
          <w:rFonts w:asciiTheme="minorHAnsi" w:hAnsiTheme="minorHAnsi" w:cstheme="minorHAnsi"/>
          <w:color w:val="FF0000"/>
        </w:rPr>
        <w:t xml:space="preserve">it would indeed seem most prudent to begin placing </w:t>
      </w:r>
      <w:r w:rsidRPr="000F0A89">
        <w:rPr>
          <w:rStyle w:val="Emphasis"/>
          <w:rFonts w:asciiTheme="minorHAnsi" w:hAnsiTheme="minorHAnsi" w:cstheme="minorHAnsi"/>
          <w:color w:val="FF0000"/>
          <w:highlight w:val="green"/>
        </w:rPr>
        <w:t>draconian restraints on</w:t>
      </w:r>
      <w:r w:rsidRPr="000F0A89">
        <w:rPr>
          <w:rStyle w:val="Emphasis"/>
          <w:rFonts w:asciiTheme="minorHAnsi" w:hAnsiTheme="minorHAnsi" w:cstheme="minorHAnsi"/>
          <w:color w:val="FF0000"/>
        </w:rPr>
        <w:t xml:space="preserve"> existing plantation and animal </w:t>
      </w:r>
      <w:r w:rsidRPr="000F0A89">
        <w:rPr>
          <w:rStyle w:val="Emphasis"/>
          <w:rFonts w:asciiTheme="minorHAnsi" w:hAnsiTheme="minorHAnsi" w:cstheme="minorHAnsi"/>
          <w:color w:val="FF0000"/>
          <w:highlight w:val="green"/>
        </w:rPr>
        <w:t>monocultures</w:t>
      </w:r>
      <w:r w:rsidRPr="000F0A89">
        <w:rPr>
          <w:rStyle w:val="Emphasis"/>
          <w:rFonts w:asciiTheme="minorHAnsi" w:hAnsiTheme="minorHAnsi" w:cstheme="minorHAnsi"/>
          <w:color w:val="FF0000"/>
        </w:rPr>
        <w:t xml:space="preserve">, the driving forces behind present pandemic emergence.’ Note the word ‘draconian’. </w:t>
      </w:r>
      <w:r w:rsidRPr="000F0A89">
        <w:rPr>
          <w:rFonts w:asciiTheme="minorHAnsi" w:hAnsiTheme="minorHAnsi" w:cstheme="minorHAnsi"/>
          <w:color w:val="FF0000"/>
          <w:sz w:val="14"/>
          <w:szCs w:val="14"/>
        </w:rPr>
        <w:t>Progressives of all stripes might shudder at it, but they should return to the chapter on the working day in the first volume of Capital – the ten hours’ day being the original victory of the proletariat, realised when enforcement finally became a little harsh, after all the laxities and prevarication of the early factory legislation. One doesn’t curb capitalist exploitation by carrots. Tropical</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4"/>
        </w:rPr>
        <w:t>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turning some degree of hard power on land-hungry capital:</w:t>
      </w:r>
      <w:r w:rsidRPr="000F0A89">
        <w:rPr>
          <w:rStyle w:val="Emphasis"/>
          <w:rFonts w:asciiTheme="minorHAnsi" w:hAnsiTheme="minorHAnsi" w:cstheme="minorHAnsi"/>
          <w:color w:val="FF0000"/>
        </w:rPr>
        <w:t xml:space="preserve"> expanding protected areas, </w:t>
      </w:r>
      <w:r w:rsidRPr="000F0A89">
        <w:rPr>
          <w:rStyle w:val="Emphasis"/>
          <w:rFonts w:asciiTheme="minorHAnsi" w:hAnsiTheme="minorHAnsi" w:cstheme="minorHAnsi"/>
          <w:color w:val="FF0000"/>
          <w:highlight w:val="green"/>
        </w:rPr>
        <w:t>registering land</w:t>
      </w:r>
      <w:r w:rsidRPr="000F0A89">
        <w:rPr>
          <w:rStyle w:val="Emphasis"/>
          <w:rFonts w:asciiTheme="minorHAnsi" w:hAnsiTheme="minorHAnsi" w:cstheme="minorHAnsi"/>
          <w:color w:val="FF0000"/>
        </w:rPr>
        <w:t xml:space="preserve"> properties, </w:t>
      </w:r>
      <w:r w:rsidRPr="000F0A89">
        <w:rPr>
          <w:rStyle w:val="Emphasis"/>
          <w:rFonts w:asciiTheme="minorHAnsi" w:hAnsiTheme="minorHAnsi" w:cstheme="minorHAnsi"/>
          <w:color w:val="FF0000"/>
          <w:highlight w:val="green"/>
        </w:rPr>
        <w:t>monitoring</w:t>
      </w:r>
      <w:r w:rsidRPr="000F0A89">
        <w:rPr>
          <w:rStyle w:val="Emphasis"/>
          <w:rFonts w:asciiTheme="minorHAnsi" w:hAnsiTheme="minorHAnsi" w:cstheme="minorHAnsi"/>
          <w:color w:val="FF0000"/>
        </w:rPr>
        <w:t xml:space="preserve"> rainforests </w:t>
      </w:r>
      <w:r w:rsidRPr="000F0A89">
        <w:rPr>
          <w:rStyle w:val="Emphasis"/>
          <w:rFonts w:asciiTheme="minorHAnsi" w:hAnsiTheme="minorHAnsi" w:cstheme="minorHAnsi"/>
          <w:color w:val="FF0000"/>
          <w:highlight w:val="green"/>
        </w:rPr>
        <w:t>via satellites,</w:t>
      </w:r>
      <w:r w:rsidRPr="000F0A89">
        <w:rPr>
          <w:rStyle w:val="Emphasis"/>
          <w:rFonts w:asciiTheme="minorHAnsi" w:hAnsiTheme="minorHAnsi" w:cstheme="minorHAnsi"/>
          <w:color w:val="FF0000"/>
        </w:rPr>
        <w:t xml:space="preserve"> enforcing the forest code and actually </w:t>
      </w:r>
      <w:r w:rsidRPr="000F0A89">
        <w:rPr>
          <w:rStyle w:val="Emphasis"/>
          <w:rFonts w:asciiTheme="minorHAnsi" w:hAnsiTheme="minorHAnsi" w:cstheme="minorHAnsi"/>
          <w:color w:val="FF0000"/>
          <w:highlight w:val="green"/>
        </w:rPr>
        <w:t>punishing those responsible</w:t>
      </w:r>
      <w:r w:rsidRPr="000F0A89">
        <w:rPr>
          <w:rStyle w:val="Emphasis"/>
          <w:rFonts w:asciiTheme="minorHAnsi" w:hAnsiTheme="minorHAnsi" w:cstheme="minorHAnsi"/>
          <w:color w:val="FF0000"/>
        </w:rPr>
        <w:t xml:space="preserve"> for illegal logging. </w:t>
      </w:r>
      <w:r w:rsidRPr="000F0A89">
        <w:rPr>
          <w:rFonts w:asciiTheme="minorHAnsi" w:hAnsiTheme="minorHAnsi" w:cstheme="minorHAnsi"/>
          <w:color w:val="FF0000"/>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Huanong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Science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authorised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labour in factories and slave labour on plantations clinched their status as unacceptable practices; without those laws, some callous exploiters might have continued to this day. The edification may outlast the laws themselves. One of the few success stories Felbab-Brown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Rhinohorn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Steglitz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have to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en bloc. The main alternative to such an approach is to legalise the wildlife trade and encourage the ordered establishment of farms (the Huanong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neutralised. Insofar as ostentation – the open display of status before peers and subalterns </w:t>
      </w:r>
      <w:r w:rsidRPr="000F0A89">
        <w:rPr>
          <w:rFonts w:asciiTheme="minorHAnsi" w:hAnsiTheme="minorHAnsi" w:cstheme="minorHAnsi"/>
          <w:color w:val="FF0000"/>
          <w:sz w:val="14"/>
        </w:rPr>
        <w:t>–</w:t>
      </w:r>
      <w:r w:rsidRPr="000F0A89">
        <w:rPr>
          <w:rStyle w:val="Emphasis"/>
          <w:rFonts w:asciiTheme="minorHAnsi" w:hAnsiTheme="minorHAnsi" w:cstheme="minorHAnsi"/>
          <w:color w:val="FF0000"/>
        </w:rPr>
        <w:t xml:space="preserve"> is the purpose of wildlife consumption, </w:t>
      </w:r>
      <w:r w:rsidRPr="000F0A89">
        <w:rPr>
          <w:rStyle w:val="Emphasis"/>
          <w:rFonts w:asciiTheme="minorHAnsi" w:hAnsiTheme="minorHAnsi" w:cstheme="minorHAnsi"/>
          <w:color w:val="FF0000"/>
          <w:highlight w:val="green"/>
        </w:rPr>
        <w:t xml:space="preserve">criminalisation and actual </w:t>
      </w:r>
      <w:r w:rsidRPr="000F0A89">
        <w:rPr>
          <w:rStyle w:val="Emphasis"/>
          <w:rFonts w:asciiTheme="minorHAnsi" w:hAnsiTheme="minorHAnsi" w:cstheme="minorHAnsi"/>
          <w:color w:val="FF0000"/>
        </w:rPr>
        <w:t xml:space="preserve">law </w:t>
      </w:r>
      <w:r w:rsidRPr="000F0A89">
        <w:rPr>
          <w:rStyle w:val="Emphasis"/>
          <w:rFonts w:asciiTheme="minorHAnsi" w:hAnsiTheme="minorHAnsi" w:cstheme="minorHAnsi"/>
          <w:color w:val="FF0000"/>
          <w:highlight w:val="green"/>
        </w:rPr>
        <w:t>enforcement</w:t>
      </w:r>
      <w:r w:rsidRPr="000F0A89">
        <w:rPr>
          <w:rStyle w:val="Emphasis"/>
          <w:rFonts w:asciiTheme="minorHAnsi" w:hAnsiTheme="minorHAnsi" w:cstheme="minorHAnsi"/>
          <w:color w:val="FF0000"/>
        </w:rPr>
        <w:t xml:space="preserve"> should hit where it hurts. </w:t>
      </w:r>
      <w:r w:rsidRPr="000F0A89">
        <w:rPr>
          <w:rFonts w:asciiTheme="minorHAnsi" w:hAnsiTheme="minorHAnsi" w:cstheme="minorHAnsi"/>
          <w:color w:val="FF0000"/>
          <w:sz w:val="8"/>
          <w:szCs w:val="8"/>
        </w:rPr>
        <w:t xml:space="preserve">Under the ground, public swagger is harder. This doesn’t mean, as Felbab-Brown is keen to stress, that hard state power is a silver bullet. But it is needed, and fast, she points out. ‘Unlike in the case of drugs’ – and most other illicit activities, one may add – ‘time matters acutely, especially when animals are being poached at extinction rates.’ Some reprioritisation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cereals and tubers’ – breaking, in other words, the association of meat with the good life. That break begins in the richest countries. If anyone has a duty to lead and assist a global turn to plantbased protein, it is them. Needless to say, such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programme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around.‘If anything real is to be done, bureaucracy must be abandoned for democracy, and in a truly revolutionary way, i.e. war must be declared on the oil barons and shareholders’: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0F0A89">
        <w:rPr>
          <w:rStyle w:val="Emphasis"/>
          <w:rFonts w:asciiTheme="minorHAnsi" w:hAnsiTheme="minorHAnsi" w:cstheme="minorHAnsi"/>
          <w:color w:val="FF0000"/>
        </w:rPr>
        <w:t xml:space="preserve">This begins with a </w:t>
      </w:r>
      <w:r w:rsidRPr="000F0A89">
        <w:rPr>
          <w:rStyle w:val="Emphasis"/>
          <w:rFonts w:asciiTheme="minorHAnsi" w:hAnsiTheme="minorHAnsi" w:cstheme="minorHAnsi"/>
          <w:color w:val="FF0000"/>
          <w:highlight w:val="green"/>
        </w:rPr>
        <w:t xml:space="preserve">nationalisation of all </w:t>
      </w:r>
      <w:r w:rsidRPr="000F0A89">
        <w:rPr>
          <w:rStyle w:val="Emphasis"/>
          <w:rFonts w:asciiTheme="minorHAnsi" w:hAnsiTheme="minorHAnsi" w:cstheme="minorHAnsi"/>
          <w:color w:val="FF0000"/>
        </w:rPr>
        <w:t xml:space="preserve">private </w:t>
      </w:r>
      <w:r w:rsidRPr="000F0A89">
        <w:rPr>
          <w:rStyle w:val="Emphasis"/>
          <w:rFonts w:asciiTheme="minorHAnsi" w:hAnsiTheme="minorHAnsi" w:cstheme="minorHAnsi"/>
          <w:color w:val="FF0000"/>
          <w:highlight w:val="green"/>
        </w:rPr>
        <w:t>companies</w:t>
      </w:r>
      <w:r w:rsidRPr="000F0A89">
        <w:rPr>
          <w:rStyle w:val="Emphasis"/>
          <w:rFonts w:asciiTheme="minorHAnsi" w:hAnsiTheme="minorHAnsi" w:cstheme="minorHAnsi"/>
          <w:color w:val="FF0000"/>
        </w:rPr>
        <w:t xml:space="preserve"> extracting and processing and distributing fossil fuels. </w:t>
      </w:r>
      <w:r w:rsidRPr="000F0A89">
        <w:rPr>
          <w:rFonts w:asciiTheme="minorHAnsi" w:hAnsiTheme="minorHAnsi" w:cstheme="minorHAnsi"/>
          <w:color w:val="FF0000"/>
          <w:sz w:val="14"/>
        </w:rPr>
        <w:t>Corporations on the loose like ExxonMobil, BP, Shell, RWE, Lundin Energy and the rest of the pack will have to be reined in, and the safest way to do that is to put them under public ownership, either through acquisition or –</w:t>
      </w:r>
      <w:r w:rsidRPr="000F0A89">
        <w:rPr>
          <w:rStyle w:val="Emphasis"/>
          <w:rFonts w:asciiTheme="minorHAnsi" w:hAnsiTheme="minorHAnsi" w:cstheme="minorHAnsi"/>
          <w:color w:val="FF0000"/>
        </w:rPr>
        <w:t xml:space="preserve"> more defensibly – </w:t>
      </w:r>
      <w:r w:rsidRPr="000F0A89">
        <w:rPr>
          <w:rStyle w:val="Emphasis"/>
          <w:rFonts w:asciiTheme="minorHAnsi" w:hAnsiTheme="minorHAnsi" w:cstheme="minorHAnsi"/>
          <w:color w:val="FF0000"/>
          <w:highlight w:val="green"/>
        </w:rPr>
        <w:t>confiscation without recompense</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4"/>
        </w:rPr>
        <w:t>Then their endlessly burning furnaces can finally be switched off. But they should not simply be liquidated, as in dismantling every platform, sealing the holes, closing the offices, sacking the employees and throwing the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Climeworks, might be the most valuable capitalist company on earth these days – valuable as in doing humanity what could eventually be a life-saving service. With machines that look like large fans in boxes, Climeworks sucks air – it could be any air, anywhere. The air is led into a filter that captures CO 2 .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Climeworks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0F0A89">
        <w:rPr>
          <w:rStyle w:val="Emphasis"/>
          <w:rFonts w:asciiTheme="minorHAnsi" w:hAnsiTheme="minorHAnsi" w:cstheme="minorHAnsi"/>
          <w:color w:val="FF0000"/>
        </w:rPr>
        <w:t xml:space="preserve"> BE</w:t>
      </w:r>
      <w:r w:rsidRPr="000F0A89">
        <w:rPr>
          <w:rStyle w:val="Emphasis"/>
          <w:rFonts w:asciiTheme="minorHAnsi" w:hAnsiTheme="minorHAnsi" w:cstheme="minorHAnsi"/>
          <w:color w:val="FF0000"/>
          <w:highlight w:val="green"/>
        </w:rPr>
        <w:t xml:space="preserve">CCS </w:t>
      </w:r>
      <w:r w:rsidRPr="000F0A89">
        <w:rPr>
          <w:rStyle w:val="Emphasis"/>
          <w:rFonts w:asciiTheme="minorHAnsi" w:hAnsiTheme="minorHAnsi" w:cstheme="minorHAnsi"/>
          <w:color w:val="FF0000"/>
        </w:rPr>
        <w:t xml:space="preserve">would </w:t>
      </w:r>
      <w:r w:rsidRPr="000F0A89">
        <w:rPr>
          <w:rStyle w:val="Emphasis"/>
          <w:rFonts w:asciiTheme="minorHAnsi" w:hAnsiTheme="minorHAnsi" w:cstheme="minorHAnsi"/>
          <w:color w:val="FF0000"/>
          <w:highlight w:val="green"/>
        </w:rPr>
        <w:t>devour</w:t>
      </w:r>
      <w:r w:rsidRPr="000F0A89">
        <w:rPr>
          <w:rStyle w:val="Emphasis"/>
          <w:rFonts w:asciiTheme="minorHAnsi" w:hAnsiTheme="minorHAnsi" w:cstheme="minorHAnsi"/>
          <w:color w:val="FF0000"/>
        </w:rPr>
        <w:t xml:space="preserve"> such </w:t>
      </w:r>
      <w:r w:rsidRPr="000F0A89">
        <w:rPr>
          <w:rStyle w:val="Emphasis"/>
          <w:rFonts w:asciiTheme="minorHAnsi" w:hAnsiTheme="minorHAnsi" w:cstheme="minorHAnsi"/>
          <w:color w:val="FF0000"/>
          <w:highlight w:val="green"/>
        </w:rPr>
        <w:t>monstrous amounts of land</w:t>
      </w:r>
      <w:r w:rsidRPr="000F0A89">
        <w:rPr>
          <w:rStyle w:val="Emphasis"/>
          <w:rFonts w:asciiTheme="minorHAnsi" w:hAnsiTheme="minorHAnsi" w:cstheme="minorHAnsi"/>
          <w:color w:val="FF0000"/>
        </w:rPr>
        <w:t xml:space="preserve"> – </w:t>
      </w:r>
      <w:r w:rsidRPr="000F0A89">
        <w:rPr>
          <w:rFonts w:asciiTheme="minorHAnsi" w:hAnsiTheme="minorHAnsi" w:cstheme="minorHAnsi"/>
          <w:color w:val="FF0000"/>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mineralised. It can be buried under the ground in solid form; indeed, since 2017, Climeworks is doing just this in Iceland. As with other novel technologies – solar panels spring to mind – prices will nosedive with mass production. </w:t>
      </w:r>
      <w:r w:rsidRPr="000F0A89">
        <w:rPr>
          <w:rStyle w:val="Emphasis"/>
          <w:rFonts w:asciiTheme="minorHAnsi" w:hAnsiTheme="minorHAnsi" w:cstheme="minorHAnsi"/>
          <w:color w:val="FF0000"/>
        </w:rPr>
        <w:t xml:space="preserve">A </w:t>
      </w:r>
      <w:r w:rsidRPr="000F0A89">
        <w:rPr>
          <w:rStyle w:val="Emphasis"/>
          <w:rFonts w:asciiTheme="minorHAnsi" w:hAnsiTheme="minorHAnsi" w:cstheme="minorHAnsi"/>
          <w:color w:val="FF0000"/>
          <w:highlight w:val="green"/>
        </w:rPr>
        <w:t>capitalist solution</w:t>
      </w:r>
      <w:r w:rsidRPr="000F0A89">
        <w:rPr>
          <w:rStyle w:val="Emphasis"/>
          <w:rFonts w:asciiTheme="minorHAnsi" w:hAnsiTheme="minorHAnsi" w:cstheme="minorHAnsi"/>
          <w:color w:val="FF0000"/>
        </w:rPr>
        <w:t xml:space="preserve"> to a problem made by capitalism? If only. A capitalist company </w:t>
      </w:r>
      <w:r w:rsidRPr="000F0A89">
        <w:rPr>
          <w:rStyle w:val="Emphasis"/>
          <w:rFonts w:asciiTheme="minorHAnsi" w:hAnsiTheme="minorHAnsi" w:cstheme="minorHAnsi"/>
          <w:color w:val="FF0000"/>
          <w:highlight w:val="green"/>
        </w:rPr>
        <w:t>has</w:t>
      </w:r>
      <w:r w:rsidRPr="000F0A89">
        <w:rPr>
          <w:rStyle w:val="Emphasis"/>
          <w:rFonts w:asciiTheme="minorHAnsi" w:hAnsiTheme="minorHAnsi" w:cstheme="minorHAnsi"/>
          <w:color w:val="FF0000"/>
        </w:rPr>
        <w:t xml:space="preserve"> to have a </w:t>
      </w:r>
      <w:r w:rsidRPr="000F0A89">
        <w:rPr>
          <w:rStyle w:val="Emphasis"/>
          <w:rFonts w:asciiTheme="minorHAnsi" w:hAnsiTheme="minorHAnsi" w:cstheme="minorHAnsi"/>
          <w:color w:val="FF0000"/>
          <w:highlight w:val="green"/>
        </w:rPr>
        <w:t>commodity to sell</w:t>
      </w:r>
      <w:r w:rsidRPr="000F0A89">
        <w:rPr>
          <w:rStyle w:val="Emphasis"/>
          <w:rFonts w:asciiTheme="minorHAnsi" w:hAnsiTheme="minorHAnsi" w:cstheme="minorHAnsi"/>
          <w:color w:val="FF0000"/>
        </w:rPr>
        <w:t xml:space="preserve">. With the exception of the pilot plant in Iceland, Climeworks and the other start-ups are turning their concentrated CO 2 into goods with exchange-value. It can be gas sold </w:t>
      </w:r>
      <w:r w:rsidRPr="000F0A89">
        <w:rPr>
          <w:rStyle w:val="Emphasis"/>
          <w:rFonts w:asciiTheme="minorHAnsi" w:hAnsiTheme="minorHAnsi" w:cstheme="minorHAnsi"/>
          <w:color w:val="FF0000"/>
          <w:highlight w:val="green"/>
        </w:rPr>
        <w:t>to greenhous</w:t>
      </w:r>
      <w:r w:rsidRPr="000F0A89">
        <w:rPr>
          <w:rStyle w:val="Emphasis"/>
          <w:rFonts w:asciiTheme="minorHAnsi" w:hAnsiTheme="minorHAnsi" w:cstheme="minorHAnsi"/>
          <w:color w:val="FF0000"/>
        </w:rPr>
        <w:t xml:space="preserve">es </w:t>
      </w:r>
      <w:r w:rsidRPr="000F0A89">
        <w:rPr>
          <w:rStyle w:val="Emphasis"/>
          <w:rFonts w:asciiTheme="minorHAnsi" w:hAnsiTheme="minorHAnsi" w:cstheme="minorHAnsi"/>
          <w:color w:val="FF0000"/>
          <w:highlight w:val="green"/>
        </w:rPr>
        <w:t>or</w:t>
      </w:r>
      <w:r w:rsidRPr="000F0A89">
        <w:rPr>
          <w:rStyle w:val="Emphasis"/>
          <w:rFonts w:asciiTheme="minorHAnsi" w:hAnsiTheme="minorHAnsi" w:cstheme="minorHAnsi"/>
          <w:color w:val="FF0000"/>
        </w:rPr>
        <w:t xml:space="preserve"> soft drink producers (Coca-Cola in the case of Climeworks in Zürich); it could </w:t>
      </w:r>
      <w:r w:rsidRPr="000F0A89">
        <w:rPr>
          <w:rStyle w:val="Emphasis"/>
          <w:rFonts w:asciiTheme="minorHAnsi" w:hAnsiTheme="minorHAnsi" w:cstheme="minorHAnsi"/>
          <w:color w:val="FF0000"/>
          <w:highlight w:val="green"/>
        </w:rPr>
        <w:t>go into</w:t>
      </w:r>
      <w:r w:rsidRPr="000F0A89">
        <w:rPr>
          <w:rStyle w:val="Emphasis"/>
          <w:rFonts w:asciiTheme="minorHAnsi" w:hAnsiTheme="minorHAnsi" w:cstheme="minorHAnsi"/>
          <w:color w:val="FF0000"/>
        </w:rPr>
        <w:t xml:space="preserve"> microalgae or </w:t>
      </w:r>
      <w:r w:rsidRPr="000F0A89">
        <w:rPr>
          <w:rStyle w:val="Emphasis"/>
          <w:rFonts w:asciiTheme="minorHAnsi" w:hAnsiTheme="minorHAnsi" w:cstheme="minorHAnsi"/>
          <w:color w:val="FF0000"/>
          <w:highlight w:val="green"/>
        </w:rPr>
        <w:t>liquid fuel</w:t>
      </w:r>
      <w:r w:rsidRPr="000F0A89">
        <w:rPr>
          <w:rStyle w:val="Emphasis"/>
          <w:rFonts w:asciiTheme="minorHAnsi" w:hAnsiTheme="minorHAnsi" w:cstheme="minorHAnsi"/>
          <w:color w:val="FF0000"/>
        </w:rPr>
        <w:t xml:space="preserve">, possibly even for airplanes. Such commodities bury no CO 2 . </w:t>
      </w:r>
      <w:r w:rsidRPr="000F0A89">
        <w:rPr>
          <w:rStyle w:val="Emphasis"/>
          <w:rFonts w:asciiTheme="minorHAnsi" w:hAnsiTheme="minorHAnsi" w:cstheme="minorHAnsi"/>
          <w:color w:val="FF0000"/>
          <w:highlight w:val="green"/>
        </w:rPr>
        <w:t xml:space="preserve">They capture </w:t>
      </w:r>
      <w:r w:rsidRPr="000F0A89">
        <w:rPr>
          <w:rStyle w:val="Emphasis"/>
          <w:rFonts w:asciiTheme="minorHAnsi" w:hAnsiTheme="minorHAnsi" w:cstheme="minorHAnsi"/>
          <w:color w:val="FF0000"/>
        </w:rPr>
        <w:t xml:space="preserve">it </w:t>
      </w:r>
      <w:r w:rsidRPr="000F0A89">
        <w:rPr>
          <w:rStyle w:val="Emphasis"/>
          <w:rFonts w:asciiTheme="minorHAnsi" w:hAnsiTheme="minorHAnsi" w:cstheme="minorHAnsi"/>
          <w:color w:val="FF0000"/>
          <w:highlight w:val="green"/>
        </w:rPr>
        <w:t>and</w:t>
      </w:r>
      <w:r w:rsidRPr="000F0A89">
        <w:rPr>
          <w:rStyle w:val="Emphasis"/>
          <w:rFonts w:asciiTheme="minorHAnsi" w:hAnsiTheme="minorHAnsi" w:cstheme="minorHAnsi"/>
          <w:color w:val="FF0000"/>
        </w:rPr>
        <w:t xml:space="preserve"> pass it on for </w:t>
      </w:r>
      <w:r w:rsidRPr="000F0A89">
        <w:rPr>
          <w:rStyle w:val="Emphasis"/>
          <w:rFonts w:asciiTheme="minorHAnsi" w:hAnsiTheme="minorHAnsi" w:cstheme="minorHAnsi"/>
          <w:color w:val="FF0000"/>
          <w:highlight w:val="green"/>
        </w:rPr>
        <w:t>release elsewhere</w:t>
      </w:r>
      <w:r w:rsidRPr="000F0A89">
        <w:rPr>
          <w:rStyle w:val="Emphasis"/>
          <w:rFonts w:asciiTheme="minorHAnsi" w:hAnsiTheme="minorHAnsi" w:cstheme="minorHAnsi"/>
          <w:color w:val="FF0000"/>
        </w:rPr>
        <w:t xml:space="preserve">, so that a profit can be made </w:t>
      </w:r>
      <w:r w:rsidRPr="000F0A89">
        <w:rPr>
          <w:rFonts w:asciiTheme="minorHAnsi" w:hAnsiTheme="minorHAnsi" w:cstheme="minorHAnsi"/>
          <w:color w:val="FF0000"/>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commodity, because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2 ,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Climeworks model turns out to have some unknown disadvantage, if something else comes to the fore as the superior tech, if there will ever be any negative emissions not growing from land, the same conundrum will reappear: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2 , empty holes in the ground for burial vaults, organisations of supranational size … Who has all these things in ample possession? The oil barons and shareholders, of course. Nationalise them, Buck proposes – </w:t>
      </w:r>
      <w:r w:rsidRPr="000F0A89">
        <w:rPr>
          <w:rStyle w:val="Emphasis"/>
          <w:rFonts w:asciiTheme="minorHAnsi" w:hAnsiTheme="minorHAnsi" w:cstheme="minorHAnsi"/>
          <w:color w:val="FF0000"/>
          <w:highlight w:val="green"/>
        </w:rPr>
        <w:t>not just</w:t>
      </w:r>
      <w:r w:rsidRPr="000F0A89">
        <w:rPr>
          <w:rStyle w:val="Emphasis"/>
          <w:rFonts w:asciiTheme="minorHAnsi" w:hAnsiTheme="minorHAnsi" w:cstheme="minorHAnsi"/>
          <w:color w:val="FF0000"/>
        </w:rPr>
        <w:t xml:space="preserve"> for ‘</w:t>
      </w:r>
      <w:r w:rsidRPr="000F0A89">
        <w:rPr>
          <w:rStyle w:val="Emphasis"/>
          <w:rFonts w:asciiTheme="minorHAnsi" w:hAnsiTheme="minorHAnsi" w:cstheme="minorHAnsi"/>
          <w:color w:val="FF0000"/>
          <w:highlight w:val="green"/>
        </w:rPr>
        <w:t>getting rid of</w:t>
      </w:r>
      <w:r w:rsidRPr="000F0A89">
        <w:rPr>
          <w:rStyle w:val="Emphasis"/>
          <w:rFonts w:asciiTheme="minorHAnsi" w:hAnsiTheme="minorHAnsi" w:cstheme="minorHAnsi"/>
          <w:color w:val="FF0000"/>
        </w:rPr>
        <w:t xml:space="preserve"> these </w:t>
      </w:r>
      <w:r w:rsidRPr="000F0A89">
        <w:rPr>
          <w:rStyle w:val="Emphasis"/>
          <w:rFonts w:asciiTheme="minorHAnsi" w:hAnsiTheme="minorHAnsi" w:cstheme="minorHAnsi"/>
          <w:color w:val="FF0000"/>
          <w:highlight w:val="green"/>
        </w:rPr>
        <w:t>corporations</w:t>
      </w:r>
      <w:r w:rsidRPr="000F0A89">
        <w:rPr>
          <w:rStyle w:val="Emphasis"/>
          <w:rFonts w:asciiTheme="minorHAnsi" w:hAnsiTheme="minorHAnsi" w:cstheme="minorHAnsi"/>
          <w:color w:val="FF0000"/>
        </w:rPr>
        <w:t xml:space="preserve">, as we might like to, </w:t>
      </w:r>
      <w:r w:rsidRPr="000F0A89">
        <w:rPr>
          <w:rStyle w:val="Emphasis"/>
          <w:rFonts w:asciiTheme="minorHAnsi" w:hAnsiTheme="minorHAnsi" w:cstheme="minorHAnsi"/>
          <w:color w:val="FF0000"/>
          <w:highlight w:val="green"/>
        </w:rPr>
        <w:t>but transforming them into</w:t>
      </w:r>
      <w:r w:rsidRPr="000F0A89">
        <w:rPr>
          <w:rStyle w:val="Emphasis"/>
          <w:rFonts w:asciiTheme="minorHAnsi" w:hAnsiTheme="minorHAnsi" w:cstheme="minorHAnsi"/>
          <w:color w:val="FF0000"/>
        </w:rPr>
        <w:t xml:space="preserve"> companies that deliver a carbon removal service’. Make them </w:t>
      </w:r>
      <w:r w:rsidRPr="000F0A89">
        <w:rPr>
          <w:rStyle w:val="Emphasis"/>
          <w:rFonts w:asciiTheme="minorHAnsi" w:hAnsiTheme="minorHAnsi" w:cstheme="minorHAnsi"/>
          <w:color w:val="FF0000"/>
          <w:highlight w:val="green"/>
        </w:rPr>
        <w:t>public utilities for restabilising climate</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nationalising fossil fuel companies and turning them into direct air capture utilities should be the central transitional demand for the coming years. But, needless to say, it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publicised the forecast that total global emissions would fall by no more than 5 per cent during the year – in spite of the spring drop by one fourth in China and roughly one fifth in the US – as economies were expected to rebound in the summer and autumn. The journal noted that as record-breaking as a 5 per cent reduction would be, it would still fall short of ‘the 7.6 per cent decline that scientists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or, ‘a single economic plan covering the whole country and all branches of productive activity. This plan must be drawn up for a number of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0F0A89">
        <w:rPr>
          <w:rStyle w:val="Emphasis"/>
          <w:rFonts w:asciiTheme="minorHAnsi" w:hAnsiTheme="minorHAnsi" w:cstheme="minorHAnsi"/>
          <w:color w:val="FF0000"/>
        </w:rPr>
        <w:t xml:space="preserve">the race to zero would have to be coordinated </w:t>
      </w:r>
      <w:r w:rsidRPr="000F0A89">
        <w:rPr>
          <w:rStyle w:val="Emphasis"/>
          <w:rFonts w:asciiTheme="minorHAnsi" w:hAnsiTheme="minorHAnsi" w:cstheme="minorHAnsi"/>
          <w:color w:val="FF0000"/>
          <w:highlight w:val="green"/>
        </w:rPr>
        <w:t>through control measures</w:t>
      </w:r>
      <w:r w:rsidRPr="000F0A89">
        <w:rPr>
          <w:rStyle w:val="Emphasis"/>
          <w:rFonts w:asciiTheme="minorHAnsi" w:hAnsiTheme="minorHAnsi" w:cstheme="minorHAnsi"/>
          <w:color w:val="FF0000"/>
        </w:rPr>
        <w:t xml:space="preserve"> – rationing, </w:t>
      </w:r>
      <w:r w:rsidRPr="000F0A89">
        <w:rPr>
          <w:rStyle w:val="Emphasis"/>
          <w:rFonts w:asciiTheme="minorHAnsi" w:hAnsiTheme="minorHAnsi" w:cstheme="minorHAnsi"/>
          <w:color w:val="FF0000"/>
          <w:highlight w:val="green"/>
        </w:rPr>
        <w:t>reallocating, requisitioning, sanctioning</w:t>
      </w:r>
      <w:r w:rsidRPr="000F0A89">
        <w:rPr>
          <w:rStyle w:val="Emphasis"/>
          <w:rFonts w:asciiTheme="minorHAnsi" w:hAnsiTheme="minorHAnsi" w:cstheme="minorHAnsi"/>
          <w:color w:val="FF0000"/>
        </w:rPr>
        <w:t xml:space="preserve">, ordering … </w:t>
      </w:r>
      <w:r w:rsidRPr="000F0A89">
        <w:rPr>
          <w:rFonts w:asciiTheme="minorHAnsi" w:hAnsiTheme="minorHAnsi" w:cstheme="minorHAnsi"/>
          <w:color w:val="FF0000"/>
          <w:sz w:val="14"/>
        </w:rPr>
        <w:t>– so as to fill the gap after fossil fuels. The substitutes themselves are in no need of elaboration. The literature on the Green New Deal and renewable energy roll-out and climate wartime mobilisation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 needless to say, it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0F0A89">
        <w:rPr>
          <w:rStyle w:val="Emphasis"/>
          <w:rFonts w:asciiTheme="minorHAnsi" w:hAnsiTheme="minorHAnsi" w:cstheme="minorHAnsi"/>
          <w:color w:val="FF0000"/>
        </w:rPr>
        <w:t xml:space="preserve"> It would have to be forced into doing it, through application of the whole spectrum of popular leverage, from electoral campaigns to mass sabotage. Left to its own devices, the </w:t>
      </w:r>
      <w:r w:rsidRPr="000F0A89">
        <w:rPr>
          <w:rStyle w:val="Emphasis"/>
          <w:rFonts w:asciiTheme="minorHAnsi" w:hAnsiTheme="minorHAnsi" w:cstheme="minorHAnsi"/>
          <w:color w:val="FF0000"/>
          <w:highlight w:val="green"/>
        </w:rPr>
        <w:t xml:space="preserve">capitalist state </w:t>
      </w:r>
      <w:r w:rsidRPr="000F0A89">
        <w:rPr>
          <w:rStyle w:val="Emphasis"/>
          <w:rFonts w:asciiTheme="minorHAnsi" w:hAnsiTheme="minorHAnsi" w:cstheme="minorHAnsi"/>
          <w:color w:val="FF0000"/>
        </w:rPr>
        <w:t>will continue to</w:t>
      </w:r>
      <w:r w:rsidRPr="000F0A89">
        <w:rPr>
          <w:rStyle w:val="Emphasis"/>
          <w:rFonts w:asciiTheme="minorHAnsi" w:hAnsiTheme="minorHAnsi" w:cstheme="minorHAnsi"/>
          <w:color w:val="FF0000"/>
          <w:highlight w:val="green"/>
        </w:rPr>
        <w:t xml:space="preserve"> attend to symptoms, which</w:t>
      </w:r>
      <w:r w:rsidRPr="000F0A89">
        <w:rPr>
          <w:rStyle w:val="Emphasis"/>
          <w:rFonts w:asciiTheme="minorHAnsi" w:hAnsiTheme="minorHAnsi" w:cstheme="minorHAnsi"/>
          <w:color w:val="FF0000"/>
        </w:rPr>
        <w:t xml:space="preserve">, however, must eventually </w:t>
      </w:r>
      <w:r w:rsidRPr="000F0A89">
        <w:rPr>
          <w:rStyle w:val="Emphasis"/>
          <w:rFonts w:asciiTheme="minorHAnsi" w:hAnsiTheme="minorHAnsi" w:cstheme="minorHAnsi"/>
          <w:color w:val="FF0000"/>
          <w:highlight w:val="green"/>
        </w:rPr>
        <w:t>reach a boiling point.</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8"/>
          <w:szCs w:val="8"/>
        </w:rPr>
        <w:t>One can imagine that in the next years and decades, storms will bite into property, droughts tear apart supply chains, crop yields halve, heat waves enervate labour productivity to the extent that the timeline of victimhood catches up with the dominant classes. The second contradiction will then be upon them. States might no longer be able to just parry the impacts, but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night.Indeed, under the cover of the pandemic, in mid-April 2020, one of the largest experiments in geoengineering so far was carried out on the Great Barrier Reef, then subject to the third outbreak of mass bleaching in five years (did anyone notice?). Scientists were authorised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fairly widely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favourite metaphor – to surviving inside a burning house by drinking lots of cold water. Virtually by definition, the most classical Leninist gesture is the only one that can point to an emergency exit. It is worth re-emphasising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civilisation of mankind in question’. Luxemburg expected world war to become a ‘permanent’ state of affairs. It didn’t, and here the differentia specifica of the chronic emergency must again be underscored: it works itself out through biophysical processes that cannot be fought or negotiated to an end. One does not bomb out or bargain with the radiative forcing of CO 2 .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classes’.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halfmeasures.’ Third, ecological Leninism leaps at any opportunity to wrest the state in this direction, break with business-asusual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have to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materialise anytime soon, if ever. Waiting for it would be both delusional and criminal, and so all we have to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programme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bring.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mustiest and seemingly hopeless spheres, for otherwise we shall not be able to cope with our tasks’. If the matter is exigent, the material at hand must be used.</w:t>
      </w:r>
      <w:r w:rsidRPr="000F0A89">
        <w:rPr>
          <w:rStyle w:val="Emphasis"/>
          <w:rFonts w:asciiTheme="minorHAnsi" w:hAnsiTheme="minorHAnsi" w:cstheme="minorHAnsi"/>
          <w:color w:val="FF0000"/>
          <w:sz w:val="8"/>
          <w:szCs w:val="8"/>
        </w:rPr>
        <w:t xml:space="preserve"> </w:t>
      </w:r>
      <w:r w:rsidRPr="000F0A89">
        <w:rPr>
          <w:rStyle w:val="Emphasis"/>
          <w:rFonts w:asciiTheme="minorHAnsi" w:hAnsiTheme="minorHAnsi" w:cstheme="minorHAnsi"/>
          <w:color w:val="FF0000"/>
        </w:rPr>
        <w:t xml:space="preserve">On this view, </w:t>
      </w:r>
      <w:r w:rsidRPr="000F0A89">
        <w:rPr>
          <w:rStyle w:val="Emphasis"/>
          <w:rFonts w:asciiTheme="minorHAnsi" w:hAnsiTheme="minorHAnsi" w:cstheme="minorHAnsi"/>
          <w:color w:val="FF0000"/>
          <w:highlight w:val="green"/>
        </w:rPr>
        <w:t xml:space="preserve">ecological Leninism is a </w:t>
      </w:r>
      <w:r w:rsidRPr="000F0A89">
        <w:rPr>
          <w:rStyle w:val="Emphasis"/>
          <w:rFonts w:asciiTheme="minorHAnsi" w:hAnsiTheme="minorHAnsi" w:cstheme="minorHAnsi"/>
          <w:color w:val="FF0000"/>
        </w:rPr>
        <w:t xml:space="preserve">lodestar of principles, not a party affiliation. </w:t>
      </w:r>
      <w:r w:rsidRPr="000F0A89">
        <w:rPr>
          <w:rFonts w:asciiTheme="minorHAnsi" w:hAnsiTheme="minorHAnsi" w:cstheme="minorHAnsi"/>
          <w:color w:val="FF0000"/>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0F0A89">
        <w:rPr>
          <w:rStyle w:val="Emphasis"/>
          <w:rFonts w:asciiTheme="minorHAnsi" w:hAnsiTheme="minorHAnsi" w:cstheme="minorHAnsi"/>
          <w:color w:val="FF0000"/>
        </w:rPr>
        <w:t xml:space="preserve"> The basic make-up must harbour a </w:t>
      </w:r>
      <w:r w:rsidRPr="000F0A89">
        <w:rPr>
          <w:rStyle w:val="Emphasis"/>
          <w:rFonts w:asciiTheme="minorHAnsi" w:hAnsiTheme="minorHAnsi" w:cstheme="minorHAnsi"/>
          <w:color w:val="FF0000"/>
          <w:highlight w:val="green"/>
        </w:rPr>
        <w:t xml:space="preserve">predisposition for emergency action and </w:t>
      </w:r>
      <w:r w:rsidRPr="000F0A89">
        <w:rPr>
          <w:rStyle w:val="Emphasis"/>
          <w:rFonts w:asciiTheme="minorHAnsi" w:hAnsiTheme="minorHAnsi" w:cstheme="minorHAnsi"/>
          <w:color w:val="FF0000"/>
        </w:rPr>
        <w:t xml:space="preserve">an openness to some degree of </w:t>
      </w:r>
      <w:r w:rsidRPr="000F0A89">
        <w:rPr>
          <w:rStyle w:val="Emphasis"/>
          <w:rFonts w:asciiTheme="minorHAnsi" w:hAnsiTheme="minorHAnsi" w:cstheme="minorHAnsi"/>
          <w:color w:val="FF0000"/>
          <w:highlight w:val="green"/>
        </w:rPr>
        <w:t>hard power from the state</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4"/>
        </w:rPr>
        <w:t>Anarchism detests the state; social democracy shrivels in catastrophe. But there is no reason not to experiment with ecological Luxemburgism,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organised by the entire working force of society – in order that all of society and human civilisation might not perish’, again with Luxemburg. But ‘necessitate’ does not mean ‘preordain’. Something can be necessary and yet never come about.</w:t>
      </w:r>
    </w:p>
    <w:p w14:paraId="6B65767B" w14:textId="77777777" w:rsidR="00973E7C" w:rsidRPr="00681E5E" w:rsidRDefault="00973E7C" w:rsidP="00973E7C">
      <w:pPr>
        <w:pStyle w:val="Heading3"/>
        <w:rPr>
          <w:rFonts w:asciiTheme="minorHAnsi" w:hAnsiTheme="minorHAnsi" w:cstheme="minorHAnsi"/>
        </w:rPr>
      </w:pPr>
      <w:r w:rsidRPr="00681E5E">
        <w:rPr>
          <w:rFonts w:asciiTheme="minorHAnsi" w:hAnsiTheme="minorHAnsi" w:cstheme="minorHAnsi"/>
        </w:rPr>
        <w:t>Part 4 is Preempts</w:t>
      </w:r>
    </w:p>
    <w:p w14:paraId="2E7F42B2" w14:textId="77777777" w:rsidR="00973E7C" w:rsidRPr="00681E5E" w:rsidRDefault="00973E7C" w:rsidP="00973E7C">
      <w:pPr>
        <w:pStyle w:val="Heading4"/>
        <w:rPr>
          <w:rFonts w:asciiTheme="minorHAnsi" w:hAnsiTheme="minorHAnsi" w:cstheme="minorHAnsi"/>
          <w:bCs/>
        </w:rPr>
      </w:pPr>
      <w:r w:rsidRPr="00681E5E">
        <w:rPr>
          <w:rFonts w:asciiTheme="minorHAnsi" w:hAnsiTheme="minorHAnsi" w:cstheme="minorHAnsi"/>
        </w:rPr>
        <w:t xml:space="preserve">Impact Framing – Revolutionary Suicide is the risk we must take to abolish Racial Capitalism – there is no damnation worse than the current system. </w:t>
      </w:r>
    </w:p>
    <w:p w14:paraId="632E83CC" w14:textId="77777777" w:rsidR="00973E7C" w:rsidRPr="00681E5E" w:rsidRDefault="00973E7C" w:rsidP="00973E7C">
      <w:pPr>
        <w:rPr>
          <w:rFonts w:asciiTheme="minorHAnsi" w:eastAsiaTheme="majorEastAsia" w:hAnsiTheme="minorHAnsi" w:cstheme="minorHAnsi"/>
          <w:iCs/>
          <w:sz w:val="26"/>
        </w:rPr>
      </w:pPr>
      <w:r w:rsidRPr="00681E5E">
        <w:rPr>
          <w:rStyle w:val="Style13ptBold"/>
          <w:rFonts w:asciiTheme="minorHAnsi" w:hAnsiTheme="minorHAnsi" w:cstheme="minorHAnsi"/>
        </w:rPr>
        <w:t>Pinkard 13</w:t>
      </w:r>
      <w:r w:rsidRPr="00681E5E">
        <w:rPr>
          <w:rStyle w:val="Style13ptBold"/>
          <w:rFonts w:asciiTheme="minorHAnsi" w:eastAsiaTheme="majorEastAsia" w:hAnsiTheme="minorHAnsi" w:cstheme="minorHAnsi"/>
        </w:rPr>
        <w:t xml:space="preserve"> </w:t>
      </w:r>
      <w:r w:rsidRPr="00681E5E">
        <w:rPr>
          <w:rFonts w:asciiTheme="minorHAnsi" w:hAnsiTheme="minorHAnsi" w:cstheme="minorHAnsi"/>
        </w:rPr>
        <w:t>[2013, Lynice Pinkard, “Revolutionary Suicide: Risking Everything to Transform Society and Live Fully”, Tikkun 2013 Volume 28, Number 4: 31-41, http://tikkun.dukejournals.org/content/28/4/31.full]</w:t>
      </w:r>
    </w:p>
    <w:p w14:paraId="0A8320D9" w14:textId="77777777" w:rsidR="00973E7C" w:rsidRPr="00681E5E" w:rsidRDefault="00973E7C" w:rsidP="00973E7C">
      <w:pPr>
        <w:rPr>
          <w:rFonts w:asciiTheme="minorHAnsi" w:hAnsiTheme="minorHAnsi" w:cstheme="minorHAnsi"/>
          <w:sz w:val="16"/>
        </w:rPr>
      </w:pPr>
      <w:r w:rsidRPr="00681E5E">
        <w:rPr>
          <w:rFonts w:asciiTheme="minorHAnsi" w:hAnsiTheme="minorHAnsi" w:cstheme="minorHAnsi"/>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681E5E">
        <w:rPr>
          <w:rStyle w:val="Emphasis"/>
          <w:rFonts w:asciiTheme="minorHAnsi" w:hAnsiTheme="minorHAnsi" w:cstheme="minorHAnsi"/>
        </w:rPr>
        <w:t xml:space="preserve">Or conversely, do </w:t>
      </w:r>
      <w:r w:rsidRPr="00681E5E">
        <w:rPr>
          <w:rStyle w:val="Emphasis"/>
          <w:rFonts w:asciiTheme="minorHAnsi" w:hAnsiTheme="minorHAnsi" w:cstheme="minorHAnsi"/>
          <w:highlight w:val="green"/>
        </w:rPr>
        <w:t xml:space="preserve">we </w:t>
      </w:r>
      <w:r w:rsidRPr="00681E5E">
        <w:rPr>
          <w:rStyle w:val="Emphasis"/>
          <w:rFonts w:asciiTheme="minorHAnsi" w:hAnsiTheme="minorHAnsi" w:cstheme="minorHAnsi"/>
        </w:rPr>
        <w:t xml:space="preserve">identify (not wish to identify or pretend to identify but actually identify by </w:t>
      </w:r>
      <w:r w:rsidRPr="00681E5E">
        <w:rPr>
          <w:rStyle w:val="Emphasis"/>
          <w:rFonts w:asciiTheme="minorHAnsi" w:hAnsiTheme="minorHAnsi" w:cstheme="minorHAnsi"/>
          <w:highlight w:val="green"/>
        </w:rPr>
        <w:t>put</w:t>
      </w:r>
      <w:r w:rsidRPr="00681E5E">
        <w:rPr>
          <w:rStyle w:val="Emphasis"/>
          <w:rFonts w:asciiTheme="minorHAnsi" w:hAnsiTheme="minorHAnsi" w:cstheme="minorHAnsi"/>
        </w:rPr>
        <w:t xml:space="preserve">ting </w:t>
      </w:r>
      <w:r w:rsidRPr="00681E5E">
        <w:rPr>
          <w:rStyle w:val="Emphasis"/>
          <w:rFonts w:asciiTheme="minorHAnsi" w:hAnsiTheme="minorHAnsi" w:cstheme="minorHAnsi"/>
          <w:highlight w:val="green"/>
        </w:rPr>
        <w:t>our lives on the line</w:t>
      </w:r>
      <w:r w:rsidRPr="00681E5E">
        <w:rPr>
          <w:rStyle w:val="Emphasis"/>
          <w:rFonts w:asciiTheme="minorHAnsi" w:hAnsiTheme="minorHAnsi" w:cstheme="minorHAnsi"/>
        </w:rPr>
        <w:t xml:space="preserve">) with efforts </w:t>
      </w:r>
      <w:r w:rsidRPr="00681E5E">
        <w:rPr>
          <w:rStyle w:val="Emphasis"/>
          <w:rFonts w:asciiTheme="minorHAnsi" w:hAnsiTheme="minorHAnsi" w:cstheme="minorHAnsi"/>
          <w:highlight w:val="green"/>
        </w:rPr>
        <w:t>to reverse</w:t>
      </w:r>
      <w:r w:rsidRPr="00681E5E">
        <w:rPr>
          <w:rStyle w:val="Emphasis"/>
          <w:rFonts w:asciiTheme="minorHAnsi" w:hAnsiTheme="minorHAnsi" w:cstheme="minorHAnsi"/>
        </w:rPr>
        <w:t xml:space="preserve"> patterns of </w:t>
      </w:r>
      <w:r w:rsidRPr="00681E5E">
        <w:rPr>
          <w:rStyle w:val="Emphasis"/>
          <w:rFonts w:asciiTheme="minorHAnsi" w:hAnsiTheme="minorHAnsi" w:cstheme="minorHAnsi"/>
          <w:highlight w:val="green"/>
        </w:rPr>
        <w:t xml:space="preserve">domination, </w:t>
      </w:r>
      <w:r w:rsidRPr="00681E5E">
        <w:rPr>
          <w:rStyle w:val="Emphasis"/>
          <w:rFonts w:asciiTheme="minorHAnsi" w:hAnsiTheme="minorHAnsi" w:cstheme="minorHAnsi"/>
        </w:rPr>
        <w:t>empower people on the margins (even when we are not on the margins ourselves</w:t>
      </w:r>
      <w:r w:rsidRPr="00681E5E">
        <w:rPr>
          <w:rFonts w:asciiTheme="minorHAnsi" w:hAnsiTheme="minorHAnsi" w:cstheme="minorHAnsi"/>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681E5E">
        <w:rPr>
          <w:rStyle w:val="StyleUnderline"/>
          <w:rFonts w:asciiTheme="minorHAnsi" w:hAnsiTheme="minorHAnsi" w:cstheme="minorHAnsi"/>
        </w:rPr>
        <w:t xml:space="preserve"> By this I mean not the killing of our bodies but the destruction of </w:t>
      </w:r>
      <w:r w:rsidRPr="00681E5E">
        <w:rPr>
          <w:rStyle w:val="Emphasis"/>
          <w:rFonts w:asciiTheme="minorHAnsi" w:hAnsiTheme="minorHAnsi" w:cstheme="minorHAnsi"/>
        </w:rPr>
        <w:t xml:space="preserve">our </w:t>
      </w:r>
      <w:r w:rsidRPr="00681E5E">
        <w:rPr>
          <w:rStyle w:val="Emphasis"/>
          <w:rFonts w:asciiTheme="minorHAnsi" w:hAnsiTheme="minorHAnsi" w:cstheme="minorHAnsi"/>
          <w:highlight w:val="green"/>
        </w:rPr>
        <w:t>attachments to security</w:t>
      </w:r>
      <w:r w:rsidRPr="00681E5E">
        <w:rPr>
          <w:rStyle w:val="StyleUnderline"/>
          <w:rFonts w:asciiTheme="minorHAnsi" w:hAnsiTheme="minorHAnsi" w:cstheme="minorHAnsi"/>
        </w:rPr>
        <w:t xml:space="preserve">, status, </w:t>
      </w:r>
      <w:r w:rsidRPr="00681E5E">
        <w:rPr>
          <w:rStyle w:val="Emphasis"/>
          <w:rFonts w:asciiTheme="minorHAnsi" w:hAnsiTheme="minorHAnsi" w:cstheme="minorHAnsi"/>
        </w:rPr>
        <w:t>wealth, and power</w:t>
      </w:r>
      <w:r w:rsidRPr="00681E5E">
        <w:rPr>
          <w:rStyle w:val="StyleUnderline"/>
          <w:rFonts w:asciiTheme="minorHAnsi" w:hAnsiTheme="minorHAnsi" w:cstheme="minorHAnsi"/>
        </w:rPr>
        <w:t xml:space="preserve">. These attachments </w:t>
      </w:r>
      <w:r w:rsidRPr="00681E5E">
        <w:rPr>
          <w:rStyle w:val="Emphasis"/>
          <w:rFonts w:asciiTheme="minorHAnsi" w:hAnsiTheme="minorHAnsi" w:cstheme="minorHAnsi"/>
          <w:highlight w:val="green"/>
        </w:rPr>
        <w:t xml:space="preserve">prevent us from becoming </w:t>
      </w:r>
      <w:r w:rsidRPr="00681E5E">
        <w:rPr>
          <w:rStyle w:val="Emphasis"/>
          <w:rFonts w:asciiTheme="minorHAnsi" w:hAnsiTheme="minorHAnsi" w:cstheme="minorHAnsi"/>
        </w:rPr>
        <w:t xml:space="preserve">spiritually and politically </w:t>
      </w:r>
      <w:r w:rsidRPr="00681E5E">
        <w:rPr>
          <w:rStyle w:val="Emphasis"/>
          <w:rFonts w:asciiTheme="minorHAnsi" w:hAnsiTheme="minorHAnsi" w:cstheme="minorHAnsi"/>
          <w:highlight w:val="green"/>
        </w:rPr>
        <w:t xml:space="preserve">alive. </w:t>
      </w:r>
      <w:r w:rsidRPr="00681E5E">
        <w:rPr>
          <w:rStyle w:val="Emphasis"/>
          <w:rFonts w:asciiTheme="minorHAnsi" w:hAnsiTheme="minorHAnsi" w:cstheme="minorHAnsi"/>
        </w:rPr>
        <w:t xml:space="preserve">They prevent us </w:t>
      </w:r>
      <w:r w:rsidRPr="00681E5E">
        <w:rPr>
          <w:rStyle w:val="Emphasis"/>
          <w:rFonts w:asciiTheme="minorHAnsi" w:hAnsiTheme="minorHAnsi" w:cstheme="minorHAnsi"/>
          <w:highlight w:val="green"/>
        </w:rPr>
        <w:t xml:space="preserve">from changing </w:t>
      </w:r>
      <w:r w:rsidRPr="00681E5E">
        <w:rPr>
          <w:rStyle w:val="Emphasis"/>
          <w:rFonts w:asciiTheme="minorHAnsi" w:hAnsiTheme="minorHAnsi" w:cstheme="minorHAnsi"/>
        </w:rPr>
        <w:t xml:space="preserve">the </w:t>
      </w:r>
      <w:r w:rsidRPr="00681E5E">
        <w:rPr>
          <w:rStyle w:val="Emphasis"/>
          <w:rFonts w:asciiTheme="minorHAnsi" w:hAnsiTheme="minorHAnsi" w:cstheme="minorHAnsi"/>
          <w:highlight w:val="green"/>
        </w:rPr>
        <w:t xml:space="preserve">violent structure </w:t>
      </w:r>
      <w:r w:rsidRPr="00681E5E">
        <w:rPr>
          <w:rStyle w:val="Emphasis"/>
          <w:rFonts w:asciiTheme="minorHAnsi" w:hAnsiTheme="minorHAnsi" w:cstheme="minorHAnsi"/>
        </w:rPr>
        <w:t xml:space="preserve">of </w:t>
      </w:r>
      <w:r w:rsidRPr="00681E5E">
        <w:rPr>
          <w:rStyle w:val="StyleUnderline"/>
          <w:rFonts w:asciiTheme="minorHAnsi" w:hAnsiTheme="minorHAnsi" w:cstheme="minorHAnsi"/>
        </w:rPr>
        <w:t xml:space="preserve">the </w:t>
      </w:r>
      <w:r w:rsidRPr="00681E5E">
        <w:rPr>
          <w:rStyle w:val="Emphasis"/>
          <w:rFonts w:asciiTheme="minorHAnsi" w:hAnsiTheme="minorHAnsi" w:cstheme="minorHAnsi"/>
        </w:rPr>
        <w:t>society</w:t>
      </w:r>
      <w:r w:rsidRPr="00681E5E">
        <w:rPr>
          <w:rStyle w:val="StyleUnderline"/>
          <w:rFonts w:asciiTheme="minorHAnsi" w:hAnsiTheme="minorHAnsi" w:cstheme="minorHAnsi"/>
        </w:rPr>
        <w:t xml:space="preserve"> in which we live. </w:t>
      </w:r>
      <w:r w:rsidRPr="00681E5E">
        <w:rPr>
          <w:rStyle w:val="Emphasis"/>
          <w:rFonts w:asciiTheme="minorHAnsi" w:hAnsiTheme="minorHAnsi" w:cstheme="minorHAnsi"/>
          <w:highlight w:val="green"/>
        </w:rPr>
        <w:t xml:space="preserve">Revolutionary suicide means living </w:t>
      </w:r>
      <w:r w:rsidRPr="00681E5E">
        <w:rPr>
          <w:rStyle w:val="Emphasis"/>
          <w:rFonts w:asciiTheme="minorHAnsi" w:hAnsiTheme="minorHAnsi" w:cstheme="minorHAnsi"/>
        </w:rPr>
        <w:t xml:space="preserve">out our </w:t>
      </w:r>
      <w:r w:rsidRPr="00681E5E">
        <w:rPr>
          <w:rStyle w:val="Emphasis"/>
          <w:rFonts w:asciiTheme="minorHAnsi" w:hAnsiTheme="minorHAnsi" w:cstheme="minorHAnsi"/>
          <w:highlight w:val="green"/>
        </w:rPr>
        <w:t xml:space="preserve">commitments, even </w:t>
      </w:r>
      <w:r w:rsidRPr="00681E5E">
        <w:rPr>
          <w:rStyle w:val="Emphasis"/>
          <w:rFonts w:asciiTheme="minorHAnsi" w:hAnsiTheme="minorHAnsi" w:cstheme="minorHAnsi"/>
        </w:rPr>
        <w:t xml:space="preserve">when that means </w:t>
      </w:r>
      <w:r w:rsidRPr="00681E5E">
        <w:rPr>
          <w:rStyle w:val="Emphasis"/>
          <w:rFonts w:asciiTheme="minorHAnsi" w:hAnsiTheme="minorHAnsi" w:cstheme="minorHAnsi"/>
          <w:highlight w:val="green"/>
        </w:rPr>
        <w:t>risking death</w:t>
      </w:r>
      <w:r w:rsidRPr="00681E5E">
        <w:rPr>
          <w:rFonts w:asciiTheme="minorHAnsi" w:hAnsiTheme="minorHAnsi" w:cstheme="minorHAnsi"/>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681E5E">
        <w:rPr>
          <w:rStyle w:val="StyleUnderline"/>
          <w:rFonts w:asciiTheme="minorHAnsi" w:hAnsiTheme="minorHAnsi" w:cstheme="minorHAnsi"/>
        </w:rPr>
        <w:t xml:space="preserve">The </w:t>
      </w:r>
      <w:r w:rsidRPr="00681E5E">
        <w:rPr>
          <w:rStyle w:val="Emphasis"/>
          <w:rFonts w:asciiTheme="minorHAnsi" w:hAnsiTheme="minorHAnsi" w:cstheme="minorHAnsi"/>
          <w:highlight w:val="green"/>
        </w:rPr>
        <w:t>salvation</w:t>
      </w:r>
      <w:r w:rsidRPr="00681E5E">
        <w:rPr>
          <w:rStyle w:val="StyleUnderline"/>
          <w:rFonts w:asciiTheme="minorHAnsi" w:hAnsiTheme="minorHAnsi" w:cstheme="minorHAnsi"/>
        </w:rPr>
        <w:t xml:space="preserve"> of an entire planet </w:t>
      </w:r>
      <w:r w:rsidRPr="00681E5E">
        <w:rPr>
          <w:rStyle w:val="Emphasis"/>
          <w:rFonts w:asciiTheme="minorHAnsi" w:hAnsiTheme="minorHAnsi" w:cstheme="minorHAnsi"/>
          <w:highlight w:val="green"/>
        </w:rPr>
        <w:t>requires a total risk of everything</w:t>
      </w:r>
      <w:r w:rsidRPr="00681E5E">
        <w:rPr>
          <w:rFonts w:asciiTheme="minorHAnsi" w:hAnsiTheme="minorHAnsi" w:cstheme="minorHAnsi"/>
          <w:sz w:val="16"/>
        </w:rPr>
        <w:t xml:space="preserve"> — of you, of me, of unyielding people everywhere, for all time. This is what revolutionary suicide is. </w:t>
      </w:r>
      <w:r w:rsidRPr="00681E5E">
        <w:rPr>
          <w:rStyle w:val="Emphasis"/>
          <w:rFonts w:asciiTheme="minorHAnsi" w:hAnsiTheme="minorHAnsi" w:cstheme="minorHAnsi"/>
          <w:highlight w:val="green"/>
        </w:rPr>
        <w:t>The cost of revolution</w:t>
      </w:r>
      <w:r w:rsidRPr="00681E5E">
        <w:rPr>
          <w:rStyle w:val="Emphasis"/>
          <w:rFonts w:asciiTheme="minorHAnsi" w:hAnsiTheme="minorHAnsi" w:cstheme="minorHAnsi"/>
        </w:rPr>
        <w:t xml:space="preserve">ary change </w:t>
      </w:r>
      <w:r w:rsidRPr="00681E5E">
        <w:rPr>
          <w:rStyle w:val="Emphasis"/>
          <w:rFonts w:asciiTheme="minorHAnsi" w:hAnsiTheme="minorHAnsi" w:cstheme="minorHAnsi"/>
          <w:highlight w:val="green"/>
        </w:rPr>
        <w:t xml:space="preserve">is </w:t>
      </w:r>
      <w:r w:rsidRPr="00681E5E">
        <w:rPr>
          <w:rStyle w:val="Emphasis"/>
          <w:rFonts w:asciiTheme="minorHAnsi" w:hAnsiTheme="minorHAnsi" w:cstheme="minorHAnsi"/>
        </w:rPr>
        <w:t xml:space="preserve">people’s </w:t>
      </w:r>
      <w:r w:rsidRPr="00681E5E">
        <w:rPr>
          <w:rStyle w:val="Emphasis"/>
          <w:rFonts w:asciiTheme="minorHAnsi" w:hAnsiTheme="minorHAnsi" w:cstheme="minorHAnsi"/>
          <w:highlight w:val="green"/>
        </w:rPr>
        <w:t>willingness to pay with their</w:t>
      </w:r>
      <w:r w:rsidRPr="00681E5E">
        <w:rPr>
          <w:rStyle w:val="StyleUnderline"/>
          <w:rFonts w:asciiTheme="minorHAnsi" w:hAnsiTheme="minorHAnsi" w:cstheme="minorHAnsi"/>
        </w:rPr>
        <w:t xml:space="preserve"> own</w:t>
      </w:r>
      <w:r w:rsidRPr="00681E5E">
        <w:rPr>
          <w:rFonts w:asciiTheme="minorHAnsi" w:hAnsiTheme="minorHAnsi" w:cstheme="minorHAnsi"/>
          <w:sz w:val="16"/>
        </w:rPr>
        <w:t xml:space="preserve"> </w:t>
      </w:r>
      <w:r w:rsidRPr="00681E5E">
        <w:rPr>
          <w:rStyle w:val="Emphasis"/>
          <w:rFonts w:asciiTheme="minorHAnsi" w:hAnsiTheme="minorHAnsi" w:cstheme="minorHAnsi"/>
          <w:highlight w:val="green"/>
        </w:rPr>
        <w:t>lives</w:t>
      </w:r>
      <w:r w:rsidRPr="00681E5E">
        <w:rPr>
          <w:rFonts w:asciiTheme="minorHAnsi" w:hAnsiTheme="minorHAnsi" w:cstheme="minorHAnsi"/>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638FE259" w14:textId="77777777" w:rsidR="00973E7C" w:rsidRPr="00681E5E" w:rsidRDefault="00973E7C" w:rsidP="00973E7C">
      <w:pPr>
        <w:pStyle w:val="Heading4"/>
        <w:rPr>
          <w:rFonts w:asciiTheme="minorHAnsi" w:hAnsiTheme="minorHAnsi" w:cstheme="minorHAnsi"/>
        </w:rPr>
      </w:pPr>
      <w:r w:rsidRPr="00681E5E">
        <w:rPr>
          <w:rFonts w:asciiTheme="minorHAnsi" w:hAnsiTheme="minorHAnsi" w:cstheme="minorHAnsi"/>
        </w:rPr>
        <w:t>Governance is good and inevitable.</w:t>
      </w:r>
    </w:p>
    <w:p w14:paraId="21EB4F0B" w14:textId="77777777" w:rsidR="00973E7C" w:rsidRPr="00681E5E" w:rsidRDefault="00973E7C" w:rsidP="00973E7C">
      <w:pPr>
        <w:rPr>
          <w:rFonts w:asciiTheme="minorHAnsi" w:hAnsiTheme="minorHAnsi" w:cstheme="minorHAnsi"/>
          <w:b/>
          <w:bCs/>
          <w:sz w:val="26"/>
        </w:rPr>
      </w:pPr>
      <w:r w:rsidRPr="00681E5E">
        <w:rPr>
          <w:rStyle w:val="Style13ptBold"/>
          <w:rFonts w:asciiTheme="minorHAnsi" w:hAnsiTheme="minorHAnsi" w:cstheme="minorHAnsi"/>
        </w:rPr>
        <w:t>Renaux 19</w:t>
      </w:r>
      <w:r w:rsidRPr="00681E5E">
        <w:rPr>
          <w:rFonts w:asciiTheme="minorHAnsi" w:hAnsiTheme="minorHAnsi" w:cstheme="minorHAnsi"/>
        </w:rPr>
        <w:t xml:space="preserve"> [Valarie, 5/29/19, Philosophy. Writing on Marxism, eliminativism in philosophy of mind and metaethics, suffering(-focused ethics), and philosophical pessimism, “Marxism and the State”, </w:t>
      </w:r>
      <w:hyperlink r:id="rId15" w:history="1">
        <w:r w:rsidRPr="00681E5E">
          <w:rPr>
            <w:rStyle w:val="Hyperlink"/>
            <w:rFonts w:asciiTheme="minorHAnsi" w:hAnsiTheme="minorHAnsi" w:cstheme="minorHAnsi"/>
          </w:rPr>
          <w:t>https://medium.com/@valarierenaux/marxism-and-the-state-eeb6ceca4515</w:t>
        </w:r>
      </w:hyperlink>
      <w:r w:rsidRPr="00681E5E">
        <w:rPr>
          <w:rFonts w:asciiTheme="minorHAnsi" w:hAnsiTheme="minorHAnsi" w:cstheme="minorHAnsi"/>
        </w:rPr>
        <w:t xml:space="preserve"> //GBS Majeed &amp; Jacobs]</w:t>
      </w:r>
    </w:p>
    <w:p w14:paraId="5B442340" w14:textId="77777777" w:rsidR="00973E7C" w:rsidRPr="00681E5E" w:rsidRDefault="00973E7C" w:rsidP="00973E7C">
      <w:pPr>
        <w:rPr>
          <w:rFonts w:asciiTheme="minorHAnsi" w:hAnsiTheme="minorHAnsi" w:cstheme="minorHAnsi"/>
          <w:b/>
          <w:iCs/>
          <w:u w:val="single"/>
        </w:rPr>
      </w:pPr>
      <w:r w:rsidRPr="00681E5E">
        <w:rPr>
          <w:rFonts w:asciiTheme="minorHAnsi" w:hAnsiTheme="minorHAnsi" w:cstheme="minorHAnsi"/>
          <w:sz w:val="16"/>
        </w:rPr>
        <w:t xml:space="preserve"> 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creature itself to the level of pseudoreligious ideology, anarchism practises exactly the same form of ideologising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organisation,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“look[ing]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without,”²⁵ something that stands above class distinctions, or gendered divisions in labour, or religious and secular ideology alike, or indeed anything else.</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The state is</w:t>
      </w:r>
      <w:r w:rsidRPr="00681E5E">
        <w:rPr>
          <w:rStyle w:val="Emphasis"/>
          <w:rFonts w:asciiTheme="minorHAnsi" w:hAnsiTheme="minorHAnsi" w:cstheme="minorHAnsi"/>
        </w:rPr>
        <w:t xml:space="preserve"> not separate from society; it is society, it is the </w:t>
      </w:r>
      <w:r w:rsidRPr="00681E5E">
        <w:rPr>
          <w:rStyle w:val="Emphasis"/>
          <w:rFonts w:asciiTheme="minorHAnsi" w:hAnsiTheme="minorHAnsi" w:cstheme="minorHAnsi"/>
          <w:highlight w:val="green"/>
        </w:rPr>
        <w:t xml:space="preserve">inevitable and necessary </w:t>
      </w:r>
      <w:r w:rsidRPr="00681E5E">
        <w:rPr>
          <w:rStyle w:val="Emphasis"/>
          <w:rFonts w:asciiTheme="minorHAnsi" w:hAnsiTheme="minorHAnsi" w:cstheme="minorHAnsi"/>
        </w:rPr>
        <w:t xml:space="preserve">product of a society as it exists at certain stages of historical-economic development, and </w:t>
      </w:r>
      <w:r w:rsidRPr="00681E5E">
        <w:rPr>
          <w:rStyle w:val="Emphasis"/>
          <w:rFonts w:asciiTheme="minorHAnsi" w:hAnsiTheme="minorHAnsi" w:cstheme="minorHAnsi"/>
          <w:highlight w:val="green"/>
        </w:rPr>
        <w:t>without it,</w:t>
      </w:r>
      <w:r w:rsidRPr="00681E5E">
        <w:rPr>
          <w:rStyle w:val="Emphasis"/>
          <w:rFonts w:asciiTheme="minorHAnsi" w:hAnsiTheme="minorHAnsi" w:cstheme="minorHAnsi"/>
        </w:rPr>
        <w:t xml:space="preserve"> the </w:t>
      </w:r>
      <w:r w:rsidRPr="00681E5E">
        <w:rPr>
          <w:rStyle w:val="Emphasis"/>
          <w:rFonts w:asciiTheme="minorHAnsi" w:hAnsiTheme="minorHAnsi" w:cstheme="minorHAnsi"/>
          <w:highlight w:val="green"/>
        </w:rPr>
        <w:t xml:space="preserve">society would be </w:t>
      </w:r>
      <w:r w:rsidRPr="00681E5E">
        <w:rPr>
          <w:rStyle w:val="Emphasis"/>
          <w:rFonts w:asciiTheme="minorHAnsi" w:hAnsiTheme="minorHAnsi" w:cstheme="minorHAnsi"/>
        </w:rPr>
        <w:t xml:space="preserve">reduced to utter barbarism, open, </w:t>
      </w:r>
      <w:r w:rsidRPr="00681E5E">
        <w:rPr>
          <w:rStyle w:val="Emphasis"/>
          <w:rFonts w:asciiTheme="minorHAnsi" w:hAnsiTheme="minorHAnsi" w:cstheme="minorHAnsi"/>
          <w:highlight w:val="green"/>
        </w:rPr>
        <w:t>ubiquitous kinetic violence, a</w:t>
      </w:r>
      <w:r w:rsidRPr="00681E5E">
        <w:rPr>
          <w:rStyle w:val="Emphasis"/>
          <w:rFonts w:asciiTheme="minorHAnsi" w:hAnsiTheme="minorHAnsi" w:cstheme="minorHAnsi"/>
        </w:rPr>
        <w:t xml:space="preserve"> marked </w:t>
      </w:r>
      <w:r w:rsidRPr="00681E5E">
        <w:rPr>
          <w:rStyle w:val="Emphasis"/>
          <w:rFonts w:asciiTheme="minorHAnsi" w:hAnsiTheme="minorHAnsi" w:cstheme="minorHAnsi"/>
          <w:highlight w:val="green"/>
        </w:rPr>
        <w:t>decline in living standards for all</w:t>
      </w:r>
      <w:r w:rsidRPr="00681E5E">
        <w:rPr>
          <w:rStyle w:val="Emphasis"/>
          <w:rFonts w:asciiTheme="minorHAnsi" w:hAnsiTheme="minorHAnsi" w:cstheme="minorHAnsi"/>
        </w:rPr>
        <w:t xml:space="preserve">, both relative </w:t>
      </w:r>
      <w:r w:rsidRPr="00681E5E">
        <w:rPr>
          <w:rStyle w:val="Emphasis"/>
          <w:rFonts w:asciiTheme="minorHAnsi" w:hAnsiTheme="minorHAnsi" w:cstheme="minorHAnsi"/>
          <w:highlight w:val="green"/>
        </w:rPr>
        <w:t>and</w:t>
      </w:r>
      <w:r w:rsidRPr="00681E5E">
        <w:rPr>
          <w:rStyle w:val="Emphasis"/>
          <w:rFonts w:asciiTheme="minorHAnsi" w:hAnsiTheme="minorHAnsi" w:cstheme="minorHAnsi"/>
        </w:rPr>
        <w:t xml:space="preserve"> actual, </w:t>
      </w:r>
      <w:r w:rsidRPr="00681E5E">
        <w:rPr>
          <w:rStyle w:val="Emphasis"/>
          <w:rFonts w:asciiTheme="minorHAnsi" w:hAnsiTheme="minorHAnsi" w:cstheme="minorHAnsi"/>
          <w:highlight w:val="green"/>
        </w:rPr>
        <w:t>a</w:t>
      </w:r>
      <w:r w:rsidRPr="00681E5E">
        <w:rPr>
          <w:rStyle w:val="Emphasis"/>
          <w:rFonts w:asciiTheme="minorHAnsi" w:hAnsiTheme="minorHAnsi" w:cstheme="minorHAnsi"/>
        </w:rPr>
        <w:t xml:space="preserve"> severe </w:t>
      </w:r>
      <w:r w:rsidRPr="00681E5E">
        <w:rPr>
          <w:rStyle w:val="Emphasis"/>
          <w:rFonts w:asciiTheme="minorHAnsi" w:hAnsiTheme="minorHAnsi" w:cstheme="minorHAnsi"/>
          <w:highlight w:val="green"/>
        </w:rPr>
        <w:t>degradation in the quality of goods</w:t>
      </w:r>
      <w:r w:rsidRPr="00681E5E">
        <w:rPr>
          <w:rStyle w:val="Emphasis"/>
          <w:rFonts w:asciiTheme="minorHAnsi" w:hAnsiTheme="minorHAnsi" w:cstheme="minorHAnsi"/>
        </w:rPr>
        <w:t xml:space="preserve">, and so on. In a word, you would have social and even civilisational collapse. This is because ‘society’ is not one harmonious thing; rather, it is the aggregate of all human social and economic relations, and these humans and their socioeconomic situations are anything but uniform. </w:t>
      </w:r>
      <w:r w:rsidRPr="00681E5E">
        <w:rPr>
          <w:rStyle w:val="Emphasis"/>
          <w:rFonts w:asciiTheme="minorHAnsi" w:hAnsiTheme="minorHAnsi" w:cstheme="minorHAnsi"/>
          <w:highlight w:val="green"/>
        </w:rPr>
        <w:t>Without the state,</w:t>
      </w:r>
      <w:r w:rsidRPr="00681E5E">
        <w:rPr>
          <w:rStyle w:val="Emphasis"/>
          <w:rFonts w:asciiTheme="minorHAnsi" w:hAnsiTheme="minorHAnsi" w:cstheme="minorHAnsi"/>
        </w:rPr>
        <w:t xml:space="preserve"> with its monopoly on violence and its often dominant role in the cultural narrative, these contradictions — irreconcilable </w:t>
      </w:r>
      <w:r w:rsidRPr="00681E5E">
        <w:rPr>
          <w:rStyle w:val="Emphasis"/>
          <w:rFonts w:asciiTheme="minorHAnsi" w:hAnsiTheme="minorHAnsi" w:cstheme="minorHAnsi"/>
          <w:highlight w:val="green"/>
        </w:rPr>
        <w:t xml:space="preserve">contradictions </w:t>
      </w:r>
      <w:r w:rsidRPr="00681E5E">
        <w:rPr>
          <w:rStyle w:val="Emphasis"/>
          <w:rFonts w:asciiTheme="minorHAnsi" w:hAnsiTheme="minorHAnsi" w:cstheme="minorHAnsi"/>
        </w:rPr>
        <w:t xml:space="preserve">— </w:t>
      </w:r>
      <w:r w:rsidRPr="00681E5E">
        <w:rPr>
          <w:rStyle w:val="Emphasis"/>
          <w:rFonts w:asciiTheme="minorHAnsi" w:hAnsiTheme="minorHAnsi" w:cstheme="minorHAnsi"/>
          <w:highlight w:val="green"/>
        </w:rPr>
        <w:t>would be acted out through</w:t>
      </w:r>
      <w:r w:rsidRPr="00681E5E">
        <w:rPr>
          <w:rStyle w:val="Emphasis"/>
          <w:rFonts w:asciiTheme="minorHAnsi" w:hAnsiTheme="minorHAnsi" w:cstheme="minorHAnsi"/>
        </w:rPr>
        <w:t xml:space="preserve"> direct, </w:t>
      </w:r>
      <w:r w:rsidRPr="00681E5E">
        <w:rPr>
          <w:rStyle w:val="Emphasis"/>
          <w:rFonts w:asciiTheme="minorHAnsi" w:hAnsiTheme="minorHAnsi" w:cstheme="minorHAnsi"/>
          <w:highlight w:val="green"/>
        </w:rPr>
        <w:t>physical struggle</w:t>
      </w:r>
      <w:r w:rsidRPr="00681E5E">
        <w:rPr>
          <w:rStyle w:val="Emphasis"/>
          <w:rFonts w:asciiTheme="minorHAnsi" w:hAnsiTheme="minorHAnsi" w:cstheme="minorHAnsi"/>
        </w:rPr>
        <w:t xml:space="preserve">. There are but </w:t>
      </w:r>
      <w:r w:rsidRPr="00681E5E">
        <w:rPr>
          <w:rStyle w:val="Emphasis"/>
          <w:rFonts w:asciiTheme="minorHAnsi" w:hAnsiTheme="minorHAnsi" w:cstheme="minorHAnsi"/>
          <w:highlight w:val="green"/>
        </w:rPr>
        <w:t>two outcomes</w:t>
      </w:r>
      <w:r w:rsidRPr="00681E5E">
        <w:rPr>
          <w:rStyle w:val="Emphasis"/>
          <w:rFonts w:asciiTheme="minorHAnsi" w:hAnsiTheme="minorHAnsi" w:cstheme="minorHAnsi"/>
        </w:rPr>
        <w:t xml:space="preserve"> to such a thing: </w:t>
      </w:r>
      <w:r w:rsidRPr="00681E5E">
        <w:rPr>
          <w:rStyle w:val="Emphasis"/>
          <w:rFonts w:asciiTheme="minorHAnsi" w:hAnsiTheme="minorHAnsi" w:cstheme="minorHAnsi"/>
          <w:highlight w:val="green"/>
        </w:rPr>
        <w:t>either a state will be formed anew</w:t>
      </w:r>
      <w:r w:rsidRPr="00681E5E">
        <w:rPr>
          <w:rStyle w:val="Emphasis"/>
          <w:rFonts w:asciiTheme="minorHAnsi" w:hAnsiTheme="minorHAnsi" w:cstheme="minorHAnsi"/>
        </w:rPr>
        <w:t xml:space="preserve">, but only </w:t>
      </w:r>
      <w:r w:rsidRPr="00681E5E">
        <w:rPr>
          <w:rStyle w:val="Emphasis"/>
          <w:rFonts w:asciiTheme="minorHAnsi" w:hAnsiTheme="minorHAnsi" w:cstheme="minorHAnsi"/>
          <w:highlight w:val="green"/>
        </w:rPr>
        <w:t>after a</w:t>
      </w:r>
      <w:r w:rsidRPr="00681E5E">
        <w:rPr>
          <w:rStyle w:val="Emphasis"/>
          <w:rFonts w:asciiTheme="minorHAnsi" w:hAnsiTheme="minorHAnsi" w:cstheme="minorHAnsi"/>
        </w:rPr>
        <w:t xml:space="preserve">n extended </w:t>
      </w:r>
      <w:r w:rsidRPr="00681E5E">
        <w:rPr>
          <w:rStyle w:val="Emphasis"/>
          <w:rFonts w:asciiTheme="minorHAnsi" w:hAnsiTheme="minorHAnsi" w:cstheme="minorHAnsi"/>
          <w:highlight w:val="green"/>
        </w:rPr>
        <w:t>period of</w:t>
      </w:r>
      <w:r w:rsidRPr="00681E5E">
        <w:rPr>
          <w:rStyle w:val="Emphasis"/>
          <w:rFonts w:asciiTheme="minorHAnsi" w:hAnsiTheme="minorHAnsi" w:cstheme="minorHAnsi"/>
        </w:rPr>
        <w:t xml:space="preserve"> acute</w:t>
      </w:r>
      <w:r w:rsidRPr="00681E5E">
        <w:rPr>
          <w:rStyle w:val="Emphasis"/>
          <w:rFonts w:asciiTheme="minorHAnsi" w:hAnsiTheme="minorHAnsi" w:cstheme="minorHAnsi"/>
          <w:highlight w:val="green"/>
        </w:rPr>
        <w:t xml:space="preserve"> crisis </w:t>
      </w:r>
      <w:r w:rsidRPr="00681E5E">
        <w:rPr>
          <w:rStyle w:val="Emphasis"/>
          <w:rFonts w:asciiTheme="minorHAnsi" w:hAnsiTheme="minorHAnsi" w:cstheme="minorHAnsi"/>
        </w:rPr>
        <w:t xml:space="preserve">dealing devastating damage to all, and so the destruction of the state (and more precisely the failure to build a new state to replace it) was not only pointless but entirely undesirable to the society, </w:t>
      </w:r>
      <w:r w:rsidRPr="00681E5E">
        <w:rPr>
          <w:rStyle w:val="Emphasis"/>
          <w:rFonts w:asciiTheme="minorHAnsi" w:hAnsiTheme="minorHAnsi" w:cstheme="minorHAnsi"/>
          <w:highlight w:val="green"/>
        </w:rPr>
        <w:t>or</w:t>
      </w:r>
      <w:r w:rsidRPr="00681E5E">
        <w:rPr>
          <w:rStyle w:val="Emphasis"/>
          <w:rFonts w:asciiTheme="minorHAnsi" w:hAnsiTheme="minorHAnsi" w:cstheme="minorHAnsi"/>
        </w:rPr>
        <w:t xml:space="preserve">, worse still, the construction of a new state, for whatever reason, fails, and the </w:t>
      </w:r>
      <w:r w:rsidRPr="00681E5E">
        <w:rPr>
          <w:rStyle w:val="Emphasis"/>
          <w:rFonts w:asciiTheme="minorHAnsi" w:hAnsiTheme="minorHAnsi" w:cstheme="minorHAnsi"/>
          <w:highlight w:val="green"/>
        </w:rPr>
        <w:t>population collapses</w:t>
      </w:r>
      <w:r w:rsidRPr="00681E5E">
        <w:rPr>
          <w:rStyle w:val="Emphasis"/>
          <w:rFonts w:asciiTheme="minorHAnsi" w:hAnsiTheme="minorHAnsi" w:cstheme="minorHAnsi"/>
        </w:rPr>
        <w:t xml:space="preserve"> into a regressed state of primitive-communism. </w:t>
      </w:r>
      <w:r w:rsidRPr="00681E5E">
        <w:rPr>
          <w:rFonts w:asciiTheme="minorHAnsi" w:hAnsiTheme="minorHAnsi" w:cstheme="minorHAnsi"/>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“[p]olitical power grows out of the barrel of a gun.”²⁶</w:t>
      </w:r>
      <w:r w:rsidRPr="00681E5E">
        <w:rPr>
          <w:rStyle w:val="Emphasis"/>
          <w:rFonts w:asciiTheme="minorHAnsi" w:hAnsiTheme="minorHAnsi" w:cstheme="minorHAnsi"/>
        </w:rPr>
        <w:t xml:space="preserve"> Truly there is no more succinct and accurate description of </w:t>
      </w:r>
      <w:r w:rsidRPr="00681E5E">
        <w:rPr>
          <w:rStyle w:val="Emphasis"/>
          <w:rFonts w:asciiTheme="minorHAnsi" w:hAnsiTheme="minorHAnsi" w:cstheme="minorHAnsi"/>
          <w:highlight w:val="green"/>
        </w:rPr>
        <w:t>politics</w:t>
      </w:r>
      <w:r w:rsidRPr="00681E5E">
        <w:rPr>
          <w:rStyle w:val="Emphasis"/>
          <w:rFonts w:asciiTheme="minorHAnsi" w:hAnsiTheme="minorHAnsi" w:cstheme="minorHAnsi"/>
        </w:rPr>
        <w:t xml:space="preserve"> — which </w:t>
      </w:r>
      <w:r w:rsidRPr="00681E5E">
        <w:rPr>
          <w:rStyle w:val="Emphasis"/>
          <w:rFonts w:asciiTheme="minorHAnsi" w:hAnsiTheme="minorHAnsi" w:cstheme="minorHAnsi"/>
          <w:highlight w:val="green"/>
        </w:rPr>
        <w:t>is</w:t>
      </w:r>
      <w:r w:rsidRPr="00681E5E">
        <w:rPr>
          <w:rStyle w:val="Emphasis"/>
          <w:rFonts w:asciiTheme="minorHAnsi" w:hAnsiTheme="minorHAnsi" w:cstheme="minorHAnsi"/>
        </w:rPr>
        <w:t xml:space="preserve">, at its core, </w:t>
      </w:r>
      <w:r w:rsidRPr="00681E5E">
        <w:rPr>
          <w:rStyle w:val="Emphasis"/>
          <w:rFonts w:asciiTheme="minorHAnsi" w:hAnsiTheme="minorHAnsi" w:cstheme="minorHAnsi"/>
          <w:highlight w:val="green"/>
        </w:rPr>
        <w:t>the systematised</w:t>
      </w:r>
      <w:r w:rsidRPr="00681E5E">
        <w:rPr>
          <w:rStyle w:val="Emphasis"/>
          <w:rFonts w:asciiTheme="minorHAnsi" w:hAnsiTheme="minorHAnsi" w:cstheme="minorHAnsi"/>
        </w:rPr>
        <w:t xml:space="preserve"> control and </w:t>
      </w:r>
      <w:r w:rsidRPr="00681E5E">
        <w:rPr>
          <w:rStyle w:val="Emphasis"/>
          <w:rFonts w:asciiTheme="minorHAnsi" w:hAnsiTheme="minorHAnsi" w:cstheme="minorHAnsi"/>
          <w:highlight w:val="green"/>
        </w:rPr>
        <w:t>regulation of violence</w:t>
      </w:r>
      <w:r w:rsidRPr="00681E5E">
        <w:rPr>
          <w:rStyle w:val="Emphasis"/>
          <w:rFonts w:asciiTheme="minorHAnsi" w:hAnsiTheme="minorHAnsi" w:cstheme="minorHAnsi"/>
        </w:rPr>
        <w:t xml:space="preserve"> — than this. </w:t>
      </w:r>
      <w:r w:rsidRPr="00681E5E">
        <w:rPr>
          <w:rFonts w:asciiTheme="minorHAnsi" w:hAnsiTheme="minorHAnsi" w:cstheme="minorHAnsi"/>
          <w:sz w:val="16"/>
        </w:rPr>
        <w:t>Anything that suggests otherwise is an obfuscation; such obfuscations serve an agenda, and all but always one of the ruling class. The class destined to vanquish class society itself has no need of the propaganda and sophistry of traditional class rule; we can</w:t>
      </w:r>
      <w:r w:rsidRPr="00681E5E">
        <w:rPr>
          <w:rStyle w:val="Emphasis"/>
          <w:rFonts w:asciiTheme="minorHAnsi" w:hAnsiTheme="minorHAnsi" w:cstheme="minorHAnsi"/>
        </w:rPr>
        <w:t xml:space="preserve">, and should, state in no uncertain terms that </w:t>
      </w:r>
      <w:r w:rsidRPr="00681E5E">
        <w:rPr>
          <w:rStyle w:val="Emphasis"/>
          <w:rFonts w:asciiTheme="minorHAnsi" w:hAnsiTheme="minorHAnsi" w:cstheme="minorHAnsi"/>
          <w:highlight w:val="green"/>
        </w:rPr>
        <w:t xml:space="preserve">the only </w:t>
      </w:r>
      <w:r w:rsidRPr="00681E5E">
        <w:rPr>
          <w:rStyle w:val="Emphasis"/>
          <w:rFonts w:asciiTheme="minorHAnsi" w:hAnsiTheme="minorHAnsi" w:cstheme="minorHAnsi"/>
        </w:rPr>
        <w:t xml:space="preserve">rational </w:t>
      </w:r>
      <w:r w:rsidRPr="00681E5E">
        <w:rPr>
          <w:rStyle w:val="Emphasis"/>
          <w:rFonts w:asciiTheme="minorHAnsi" w:hAnsiTheme="minorHAnsi" w:cstheme="minorHAnsi"/>
          <w:highlight w:val="green"/>
        </w:rPr>
        <w:t xml:space="preserve">expression of </w:t>
      </w:r>
      <w:r w:rsidRPr="00681E5E">
        <w:rPr>
          <w:rStyle w:val="Emphasis"/>
          <w:rFonts w:asciiTheme="minorHAnsi" w:hAnsiTheme="minorHAnsi" w:cstheme="minorHAnsi"/>
        </w:rPr>
        <w:t xml:space="preserve">our </w:t>
      </w:r>
      <w:r w:rsidRPr="00681E5E">
        <w:rPr>
          <w:rStyle w:val="Emphasis"/>
          <w:rFonts w:asciiTheme="minorHAnsi" w:hAnsiTheme="minorHAnsi" w:cstheme="minorHAnsi"/>
          <w:highlight w:val="green"/>
        </w:rPr>
        <w:t>political interests is</w:t>
      </w:r>
      <w:r w:rsidRPr="00681E5E">
        <w:rPr>
          <w:rStyle w:val="Emphasis"/>
          <w:rFonts w:asciiTheme="minorHAnsi" w:hAnsiTheme="minorHAnsi" w:cstheme="minorHAnsi"/>
        </w:rPr>
        <w:t xml:space="preserve"> a </w:t>
      </w:r>
      <w:r w:rsidRPr="00681E5E">
        <w:rPr>
          <w:rStyle w:val="Emphasis"/>
          <w:rFonts w:asciiTheme="minorHAnsi" w:hAnsiTheme="minorHAnsi" w:cstheme="minorHAnsi"/>
          <w:highlight w:val="green"/>
        </w:rPr>
        <w:t>class dictatorship</w:t>
      </w:r>
      <w:r w:rsidRPr="00681E5E">
        <w:rPr>
          <w:rStyle w:val="Emphasis"/>
          <w:rFonts w:asciiTheme="minorHAnsi" w:hAnsiTheme="minorHAnsi" w:cstheme="minorHAnsi"/>
        </w:rPr>
        <w:t xml:space="preserve"> won and maintained by force of arms for the exclusive benefit of our economic class at the expense of all others. </w:t>
      </w:r>
      <w:r w:rsidRPr="00681E5E">
        <w:rPr>
          <w:rFonts w:asciiTheme="minorHAnsi" w:hAnsiTheme="minorHAnsi" w:cstheme="minorHAnsi"/>
          <w:sz w:val="16"/>
        </w:rPr>
        <w:t>The proletarian state represents, for the first time in history, the material and thus socio-political interests of the vast majority of the people. From this simple fact an equally simple conclusion can be drawn: namely, that both when the working class is barred from power and when it holds it, it is only benefited by a frank and open understanding of the thoroughly class- and violence-based nature of state power. In the former situation, the proletarian is aware that society is organised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81E5E">
        <w:rPr>
          <w:rStyle w:val="Emphasis"/>
          <w:rFonts w:asciiTheme="minorHAnsi" w:hAnsiTheme="minorHAnsi" w:cstheme="minorHAnsi"/>
        </w:rPr>
        <w:t xml:space="preserve"> The </w:t>
      </w:r>
      <w:r w:rsidRPr="00681E5E">
        <w:rPr>
          <w:rStyle w:val="Emphasis"/>
          <w:rFonts w:asciiTheme="minorHAnsi" w:hAnsiTheme="minorHAnsi" w:cstheme="minorHAnsi"/>
          <w:highlight w:val="green"/>
        </w:rPr>
        <w:t>lessons of</w:t>
      </w:r>
      <w:r w:rsidRPr="00681E5E">
        <w:rPr>
          <w:rStyle w:val="Emphasis"/>
          <w:rFonts w:asciiTheme="minorHAnsi" w:hAnsiTheme="minorHAnsi" w:cstheme="minorHAnsi"/>
        </w:rPr>
        <w:t xml:space="preserve"> the </w:t>
      </w:r>
      <w:r w:rsidRPr="00681E5E">
        <w:rPr>
          <w:rStyle w:val="Emphasis"/>
          <w:rFonts w:asciiTheme="minorHAnsi" w:hAnsiTheme="minorHAnsi" w:cstheme="minorHAnsi"/>
          <w:highlight w:val="green"/>
        </w:rPr>
        <w:t xml:space="preserve">Paris Commune </w:t>
      </w:r>
      <w:r w:rsidRPr="00681E5E">
        <w:rPr>
          <w:rStyle w:val="Emphasis"/>
          <w:rFonts w:asciiTheme="minorHAnsi" w:hAnsiTheme="minorHAnsi" w:cstheme="minorHAnsi"/>
        </w:rPr>
        <w:t xml:space="preserve">and of all revolutionary ventures throughout history </w:t>
      </w:r>
      <w:r w:rsidRPr="00681E5E">
        <w:rPr>
          <w:rStyle w:val="Emphasis"/>
          <w:rFonts w:asciiTheme="minorHAnsi" w:hAnsiTheme="minorHAnsi" w:cstheme="minorHAnsi"/>
          <w:highlight w:val="green"/>
        </w:rPr>
        <w:t>is that</w:t>
      </w:r>
      <w:r w:rsidRPr="00681E5E">
        <w:rPr>
          <w:rStyle w:val="Emphasis"/>
          <w:rFonts w:asciiTheme="minorHAnsi" w:hAnsiTheme="minorHAnsi" w:cstheme="minorHAnsi"/>
        </w:rPr>
        <w:t xml:space="preserve"> the </w:t>
      </w:r>
      <w:r w:rsidRPr="00681E5E">
        <w:rPr>
          <w:rStyle w:val="Emphasis"/>
          <w:rFonts w:asciiTheme="minorHAnsi" w:hAnsiTheme="minorHAnsi" w:cstheme="minorHAnsi"/>
          <w:highlight w:val="green"/>
        </w:rPr>
        <w:t>revolution that does not seize state power is thwarted</w:t>
      </w:r>
      <w:r w:rsidRPr="00681E5E">
        <w:rPr>
          <w:rStyle w:val="Emphasis"/>
          <w:rFonts w:asciiTheme="minorHAnsi" w:hAnsiTheme="minorHAnsi" w:cstheme="minorHAnsi"/>
        </w:rPr>
        <w:t xml:space="preserve">. </w:t>
      </w:r>
      <w:r w:rsidRPr="00681E5E">
        <w:rPr>
          <w:rFonts w:asciiTheme="minorHAnsi" w:hAnsiTheme="minorHAnsi" w:cstheme="minorHAnsi"/>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working class movement is simply destroyed the instance the bourgeois reaction can organise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81E5E">
        <w:rPr>
          <w:rStyle w:val="Emphasis"/>
          <w:rFonts w:asciiTheme="minorHAnsi" w:hAnsiTheme="minorHAnsi" w:cstheme="minorHAnsi"/>
        </w:rPr>
        <w:t xml:space="preserve">that </w:t>
      </w:r>
      <w:r w:rsidRPr="00681E5E">
        <w:rPr>
          <w:rStyle w:val="Emphasis"/>
          <w:rFonts w:asciiTheme="minorHAnsi" w:hAnsiTheme="minorHAnsi" w:cstheme="minorHAnsi"/>
          <w:highlight w:val="green"/>
        </w:rPr>
        <w:t>the</w:t>
      </w:r>
      <w:r w:rsidRPr="00681E5E">
        <w:rPr>
          <w:rStyle w:val="Emphasis"/>
          <w:rFonts w:asciiTheme="minorHAnsi" w:hAnsiTheme="minorHAnsi" w:cstheme="minorHAnsi"/>
        </w:rPr>
        <w:t xml:space="preserve"> working </w:t>
      </w:r>
      <w:r w:rsidRPr="00681E5E">
        <w:rPr>
          <w:rStyle w:val="Emphasis"/>
          <w:rFonts w:asciiTheme="minorHAnsi" w:hAnsiTheme="minorHAnsi" w:cstheme="minorHAnsi"/>
          <w:highlight w:val="green"/>
        </w:rPr>
        <w:t xml:space="preserve">class must create its </w:t>
      </w:r>
      <w:r w:rsidRPr="00681E5E">
        <w:rPr>
          <w:rStyle w:val="Emphasis"/>
          <w:rFonts w:asciiTheme="minorHAnsi" w:hAnsiTheme="minorHAnsi" w:cstheme="minorHAnsi"/>
        </w:rPr>
        <w:t xml:space="preserve">own </w:t>
      </w:r>
      <w:r w:rsidRPr="00681E5E">
        <w:rPr>
          <w:rStyle w:val="Emphasis"/>
          <w:rFonts w:asciiTheme="minorHAnsi" w:hAnsiTheme="minorHAnsi" w:cstheme="minorHAnsi"/>
          <w:highlight w:val="green"/>
        </w:rPr>
        <w:t xml:space="preserve">state </w:t>
      </w:r>
      <w:r w:rsidRPr="00681E5E">
        <w:rPr>
          <w:rStyle w:val="Emphasis"/>
          <w:rFonts w:asciiTheme="minorHAnsi" w:hAnsiTheme="minorHAnsi" w:cstheme="minorHAnsi"/>
        </w:rPr>
        <w:t xml:space="preserve">to serve its own needs, and that this state must inevitably be the last stage of the state in all history. </w:t>
      </w:r>
      <w:r w:rsidRPr="00681E5E">
        <w:rPr>
          <w:rFonts w:asciiTheme="minorHAnsi" w:hAnsiTheme="minorHAnsi" w:cstheme="minorHAnsi"/>
          <w:sz w:val="16"/>
        </w:rPr>
        <w:t>Marxism does not talk of that which is impossible; only that which is possible. The triumphs of the working class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barbarism?, but today, that is no longer sufficient: today, it it must be socialism or extinction? In matters of war and revolution, liberalism’s façades are quick to fall from the eyes of the class conscious worker. The premier and central issue of working class politics must be the conquest of state power. Only then can we change the world.</w:t>
      </w:r>
    </w:p>
    <w:p w14:paraId="60092850" w14:textId="77777777" w:rsidR="00973E7C" w:rsidRPr="00681E5E" w:rsidRDefault="00973E7C" w:rsidP="00973E7C">
      <w:pPr>
        <w:rPr>
          <w:rFonts w:asciiTheme="minorHAnsi" w:hAnsiTheme="minorHAnsi" w:cstheme="minorHAnsi"/>
          <w:sz w:val="16"/>
        </w:rPr>
      </w:pPr>
    </w:p>
    <w:p w14:paraId="5A5C6BA3" w14:textId="77777777" w:rsidR="00973E7C" w:rsidRPr="00681E5E" w:rsidRDefault="00973E7C" w:rsidP="00973E7C">
      <w:pPr>
        <w:rPr>
          <w:rStyle w:val="Emphasis"/>
          <w:rFonts w:asciiTheme="minorHAnsi" w:hAnsiTheme="minorHAnsi" w:cstheme="minorHAnsi"/>
        </w:rPr>
      </w:pPr>
    </w:p>
    <w:p w14:paraId="269A3F9B" w14:textId="77777777" w:rsidR="00973E7C" w:rsidRPr="00681E5E" w:rsidRDefault="00973E7C" w:rsidP="00973E7C">
      <w:pPr>
        <w:pStyle w:val="Heading4"/>
        <w:rPr>
          <w:rFonts w:asciiTheme="minorHAnsi" w:hAnsiTheme="minorHAnsi" w:cstheme="minorHAnsi"/>
        </w:rPr>
      </w:pPr>
      <w:r w:rsidRPr="00681E5E">
        <w:rPr>
          <w:rFonts w:asciiTheme="minorHAnsi" w:hAnsiTheme="minorHAnsi" w:cstheme="minorHAnsi"/>
        </w:rPr>
        <w:t>Debate should focus on revolutionary solutions instead of their vague and irrational theorizations - their theory collapses into dogmatism and hinders revolutionary organization</w:t>
      </w:r>
    </w:p>
    <w:p w14:paraId="0686ECA9" w14:textId="77777777" w:rsidR="00973E7C" w:rsidRPr="00681E5E" w:rsidRDefault="00973E7C" w:rsidP="00973E7C">
      <w:pPr>
        <w:rPr>
          <w:rFonts w:asciiTheme="minorHAnsi" w:hAnsiTheme="minorHAnsi" w:cstheme="minorHAnsi"/>
        </w:rPr>
      </w:pPr>
      <w:r w:rsidRPr="00681E5E">
        <w:rPr>
          <w:rStyle w:val="Style13ptBold"/>
          <w:rFonts w:asciiTheme="minorHAnsi" w:hAnsiTheme="minorHAnsi" w:cstheme="minorHAnsi"/>
        </w:rPr>
        <w:t>Mazdaki Gushek 20</w:t>
      </w:r>
      <w:r w:rsidRPr="00681E5E">
        <w:rPr>
          <w:rFonts w:asciiTheme="minorHAnsi" w:hAnsiTheme="minorHAnsi" w:cstheme="minorHAnsi"/>
        </w:rPr>
        <w:t xml:space="preserve"> [Augusto, 5/5/20, democratic revolutionary activist, “Against ‘Postmodernism’, </w:t>
      </w:r>
      <w:r w:rsidRPr="00681E5E">
        <w:rPr>
          <w:rFonts w:asciiTheme="minorHAnsi" w:hAnsiTheme="minorHAnsi" w:cstheme="minorHAnsi"/>
          <w:i/>
          <w:iCs/>
        </w:rPr>
        <w:t>Struggle Sessions</w:t>
      </w:r>
      <w:r w:rsidRPr="00681E5E">
        <w:rPr>
          <w:rFonts w:asciiTheme="minorHAnsi" w:hAnsiTheme="minorHAnsi" w:cstheme="minorHAnsi"/>
        </w:rPr>
        <w:t xml:space="preserve">, </w:t>
      </w:r>
      <w:hyperlink r:id="rId16" w:history="1">
        <w:r w:rsidRPr="00681E5E">
          <w:rPr>
            <w:rStyle w:val="Hyperlink"/>
            <w:rFonts w:asciiTheme="minorHAnsi" w:hAnsiTheme="minorHAnsi" w:cstheme="minorHAnsi"/>
          </w:rPr>
          <w:t>https://struggle-sessions.com/2020/05/05/against-postmodernism/</w:t>
        </w:r>
      </w:hyperlink>
      <w:r w:rsidRPr="00681E5E">
        <w:rPr>
          <w:rFonts w:asciiTheme="minorHAnsi" w:hAnsiTheme="minorHAnsi" w:cstheme="minorHAnsi"/>
        </w:rPr>
        <w:t xml:space="preserve"> //GBS Majeed &amp; Jacobs]</w:t>
      </w:r>
    </w:p>
    <w:p w14:paraId="167BE2F6" w14:textId="59D1F20D" w:rsidR="00A95652" w:rsidRPr="000F0A89" w:rsidRDefault="00973E7C" w:rsidP="00B55AD5">
      <w:pPr>
        <w:rPr>
          <w:rStyle w:val="Emphasis"/>
          <w:rFonts w:asciiTheme="minorHAnsi" w:hAnsiTheme="minorHAnsi" w:cstheme="minorHAnsi"/>
          <w:color w:val="FF0000"/>
        </w:rPr>
      </w:pPr>
      <w:r w:rsidRPr="00681E5E">
        <w:rPr>
          <w:rStyle w:val="Emphasis"/>
          <w:rFonts w:asciiTheme="minorHAnsi" w:hAnsiTheme="minorHAnsi" w:cstheme="minorHAnsi"/>
          <w:highlight w:val="green"/>
        </w:rPr>
        <w:t>In political and philosophical discussions</w:t>
      </w:r>
      <w:r w:rsidRPr="00681E5E">
        <w:rPr>
          <w:rFonts w:asciiTheme="minorHAnsi" w:hAnsiTheme="minorHAnsi" w:cstheme="minorHAnsi"/>
          <w:sz w:val="12"/>
        </w:rPr>
        <w:t xml:space="preserve"> of any kind, </w:t>
      </w:r>
      <w:r w:rsidRPr="00681E5E">
        <w:rPr>
          <w:rStyle w:val="Emphasis"/>
          <w:rFonts w:asciiTheme="minorHAnsi" w:hAnsiTheme="minorHAnsi" w:cstheme="minorHAnsi"/>
          <w:highlight w:val="green"/>
        </w:rPr>
        <w:t>there is always the possibility of</w:t>
      </w:r>
      <w:r w:rsidRPr="00681E5E">
        <w:rPr>
          <w:rStyle w:val="Emphasis"/>
          <w:rFonts w:asciiTheme="minorHAnsi" w:hAnsiTheme="minorHAnsi" w:cstheme="minorHAnsi"/>
        </w:rPr>
        <w:t xml:space="preserve"> engaging in a </w:t>
      </w:r>
      <w:r w:rsidRPr="00681E5E">
        <w:rPr>
          <w:rStyle w:val="Emphasis"/>
          <w:rFonts w:asciiTheme="minorHAnsi" w:hAnsiTheme="minorHAnsi" w:cstheme="minorHAnsi"/>
          <w:highlight w:val="green"/>
        </w:rPr>
        <w:t>debate in order to disqualify the debate itself. Philosophical agnosticism</w:t>
      </w:r>
      <w:r w:rsidRPr="00681E5E">
        <w:rPr>
          <w:rFonts w:asciiTheme="minorHAnsi" w:hAnsiTheme="minorHAnsi" w:cstheme="minorHAnsi"/>
          <w:sz w:val="12"/>
        </w:rPr>
        <w:t xml:space="preserve"> or the statement that “since we cannot access such knowledge, we should not care about the truth behind it” </w:t>
      </w:r>
      <w:r w:rsidRPr="00681E5E">
        <w:rPr>
          <w:rStyle w:val="Emphasis"/>
          <w:rFonts w:asciiTheme="minorHAnsi" w:hAnsiTheme="minorHAnsi" w:cstheme="minorHAnsi"/>
          <w:highlight w:val="green"/>
        </w:rPr>
        <w:t>is</w:t>
      </w:r>
      <w:r w:rsidRPr="00681E5E">
        <w:rPr>
          <w:rFonts w:asciiTheme="minorHAnsi" w:hAnsiTheme="minorHAnsi" w:cstheme="minorHAnsi"/>
          <w:sz w:val="12"/>
        </w:rPr>
        <w:t xml:space="preserve"> one of </w:t>
      </w:r>
      <w:r w:rsidRPr="00681E5E">
        <w:rPr>
          <w:rStyle w:val="Emphasis"/>
          <w:rFonts w:asciiTheme="minorHAnsi" w:hAnsiTheme="minorHAnsi" w:cstheme="minorHAnsi"/>
          <w:highlight w:val="green"/>
        </w:rPr>
        <w:t>the face</w:t>
      </w:r>
      <w:r w:rsidRPr="00681E5E">
        <w:rPr>
          <w:rFonts w:asciiTheme="minorHAnsi" w:hAnsiTheme="minorHAnsi" w:cstheme="minorHAnsi"/>
          <w:sz w:val="12"/>
        </w:rPr>
        <w:t xml:space="preserve">s </w:t>
      </w:r>
      <w:r w:rsidRPr="00681E5E">
        <w:rPr>
          <w:rStyle w:val="Emphasis"/>
          <w:rFonts w:asciiTheme="minorHAnsi" w:hAnsiTheme="minorHAnsi" w:cstheme="minorHAnsi"/>
          <w:highlight w:val="green"/>
        </w:rPr>
        <w:t>of</w:t>
      </w:r>
      <w:r w:rsidRPr="00681E5E">
        <w:rPr>
          <w:rFonts w:asciiTheme="minorHAnsi" w:hAnsiTheme="minorHAnsi" w:cstheme="minorHAnsi"/>
          <w:sz w:val="12"/>
        </w:rPr>
        <w:t xml:space="preserve"> this ideological weapon, </w:t>
      </w:r>
      <w:r w:rsidRPr="00681E5E">
        <w:rPr>
          <w:rStyle w:val="Emphasis"/>
          <w:rFonts w:asciiTheme="minorHAnsi" w:hAnsiTheme="minorHAnsi" w:cstheme="minorHAnsi"/>
          <w:highlight w:val="green"/>
        </w:rPr>
        <w:t>liberalism, which aims to stifle debate and disorient those</w:t>
      </w:r>
      <w:r w:rsidRPr="00681E5E">
        <w:rPr>
          <w:rStyle w:val="StyleUnderline"/>
          <w:rFonts w:asciiTheme="minorHAnsi" w:hAnsiTheme="minorHAnsi" w:cstheme="minorHAnsi"/>
        </w:rPr>
        <w:t xml:space="preserve"> who participate </w:t>
      </w:r>
      <w:r w:rsidRPr="00681E5E">
        <w:rPr>
          <w:rStyle w:val="Emphasis"/>
          <w:rFonts w:asciiTheme="minorHAnsi" w:hAnsiTheme="minorHAnsi" w:cstheme="minorHAnsi"/>
          <w:highlight w:val="green"/>
        </w:rPr>
        <w:t>in it.</w:t>
      </w:r>
      <w:r w:rsidRPr="00681E5E">
        <w:rPr>
          <w:rStyle w:val="Emphasis"/>
          <w:rFonts w:asciiTheme="minorHAnsi" w:hAnsiTheme="minorHAnsi" w:cstheme="minorHAnsi"/>
        </w:rPr>
        <w:t xml:space="preserve"> </w:t>
      </w:r>
      <w:r w:rsidRPr="00681E5E">
        <w:rPr>
          <w:rFonts w:asciiTheme="minorHAnsi" w:hAnsiTheme="minorHAnsi" w:cstheme="minorHAnsi"/>
          <w:sz w:val="12"/>
        </w:rPr>
        <w:t xml:space="preserve">The so – called ” </w:t>
      </w:r>
      <w:r w:rsidRPr="00681E5E">
        <w:rPr>
          <w:rStyle w:val="Emphasis"/>
          <w:rFonts w:asciiTheme="minorHAnsi" w:hAnsiTheme="minorHAnsi" w:cstheme="minorHAnsi"/>
          <w:highlight w:val="green"/>
        </w:rPr>
        <w:t>postmodernism</w:t>
      </w:r>
      <w:r w:rsidRPr="00681E5E">
        <w:rPr>
          <w:rFonts w:asciiTheme="minorHAnsi" w:hAnsiTheme="minorHAnsi" w:cstheme="minorHAnsi"/>
          <w:sz w:val="12"/>
        </w:rPr>
        <w:t xml:space="preserve"> “, which – in its various forms – </w:t>
      </w:r>
      <w:r w:rsidRPr="00681E5E">
        <w:rPr>
          <w:rStyle w:val="Emphasis"/>
          <w:rFonts w:asciiTheme="minorHAnsi" w:hAnsiTheme="minorHAnsi" w:cstheme="minorHAnsi"/>
          <w:highlight w:val="green"/>
        </w:rPr>
        <w:t>represents the supreme degree of</w:t>
      </w:r>
      <w:r w:rsidRPr="00681E5E">
        <w:rPr>
          <w:rStyle w:val="Emphasis"/>
          <w:rFonts w:asciiTheme="minorHAnsi" w:hAnsiTheme="minorHAnsi" w:cstheme="minorHAnsi"/>
        </w:rPr>
        <w:t xml:space="preserve"> degeneration of </w:t>
      </w:r>
      <w:r w:rsidRPr="00681E5E">
        <w:rPr>
          <w:rStyle w:val="Emphasis"/>
          <w:rFonts w:asciiTheme="minorHAnsi" w:hAnsiTheme="minorHAnsi" w:cstheme="minorHAnsi"/>
          <w:highlight w:val="green"/>
        </w:rPr>
        <w:t>liberal-bourgeois ideology</w:t>
      </w:r>
      <w:r w:rsidRPr="00681E5E">
        <w:rPr>
          <w:rStyle w:val="Emphasis"/>
          <w:rFonts w:asciiTheme="minorHAnsi" w:hAnsiTheme="minorHAnsi" w:cstheme="minorHAnsi"/>
        </w:rPr>
        <w:t xml:space="preserve">, aims to add bases of support for statements of this type. </w:t>
      </w:r>
      <w:r w:rsidRPr="00681E5E">
        <w:rPr>
          <w:rFonts w:asciiTheme="minorHAnsi" w:hAnsiTheme="minorHAnsi" w:cstheme="minorHAnsi"/>
          <w:sz w:val="12"/>
        </w:rPr>
        <w:t xml:space="preserve">But </w:t>
      </w:r>
      <w:r w:rsidRPr="00681E5E">
        <w:rPr>
          <w:rStyle w:val="StyleUnderline"/>
          <w:rFonts w:asciiTheme="minorHAnsi" w:hAnsiTheme="minorHAnsi" w:cstheme="minorHAnsi"/>
        </w:rPr>
        <w:t>what is this “postmodernism”</w:t>
      </w:r>
      <w:r w:rsidRPr="00681E5E">
        <w:rPr>
          <w:rFonts w:asciiTheme="minorHAnsi" w:hAnsiTheme="minorHAnsi" w:cstheme="minorHAnsi"/>
          <w:sz w:val="12"/>
        </w:rPr>
        <w:t xml:space="preserve"> quoted? </w:t>
      </w:r>
      <w:r w:rsidRPr="00681E5E">
        <w:rPr>
          <w:rStyle w:val="StyleUnderline"/>
          <w:rFonts w:asciiTheme="minorHAnsi" w:hAnsiTheme="minorHAnsi" w:cstheme="minorHAnsi"/>
        </w:rPr>
        <w:t>The great wars of imperialist prey</w:t>
      </w:r>
      <w:r w:rsidRPr="00681E5E">
        <w:rPr>
          <w:rFonts w:asciiTheme="minorHAnsi" w:hAnsiTheme="minorHAnsi" w:cstheme="minorHAnsi"/>
          <w:sz w:val="12"/>
        </w:rPr>
        <w:t xml:space="preserve">, apparently, always </w:t>
      </w:r>
      <w:r w:rsidRPr="00681E5E">
        <w:rPr>
          <w:rStyle w:val="StyleUnderline"/>
          <w:rFonts w:asciiTheme="minorHAnsi" w:hAnsiTheme="minorHAnsi" w:cstheme="minorHAnsi"/>
        </w:rPr>
        <w:t>provoke</w:t>
      </w:r>
      <w:r w:rsidRPr="00681E5E">
        <w:rPr>
          <w:rFonts w:asciiTheme="minorHAnsi" w:hAnsiTheme="minorHAnsi" w:cstheme="minorHAnsi"/>
          <w:sz w:val="12"/>
        </w:rPr>
        <w:t xml:space="preserve"> a wave of disdain for </w:t>
      </w:r>
      <w:r w:rsidRPr="00681E5E">
        <w:rPr>
          <w:rStyle w:val="StyleUnderline"/>
          <w:rFonts w:asciiTheme="minorHAnsi" w:hAnsiTheme="minorHAnsi" w:cstheme="minorHAnsi"/>
        </w:rPr>
        <w:t xml:space="preserve">what is rational. </w:t>
      </w:r>
      <w:r w:rsidRPr="00681E5E">
        <w:rPr>
          <w:rFonts w:asciiTheme="minorHAnsi" w:hAnsiTheme="minorHAnsi" w:cstheme="minorHAnsi"/>
          <w:sz w:val="12"/>
        </w:rPr>
        <w:t xml:space="preserve">In effect, </w:t>
      </w:r>
      <w:r w:rsidRPr="00681E5E">
        <w:rPr>
          <w:rStyle w:val="StyleUnderline"/>
          <w:rFonts w:asciiTheme="minorHAnsi" w:hAnsiTheme="minorHAnsi" w:cstheme="minorHAnsi"/>
        </w:rPr>
        <w:t>the first great “Crisis of Reason”</w:t>
      </w:r>
      <w:r w:rsidRPr="00681E5E">
        <w:rPr>
          <w:rFonts w:asciiTheme="minorHAnsi" w:hAnsiTheme="minorHAnsi" w:cstheme="minorHAnsi"/>
          <w:sz w:val="12"/>
        </w:rPr>
        <w:t xml:space="preserve">, that is, </w:t>
      </w:r>
      <w:r w:rsidRPr="00681E5E">
        <w:rPr>
          <w:rStyle w:val="StyleUnderline"/>
          <w:rFonts w:asciiTheme="minorHAnsi" w:hAnsiTheme="minorHAnsi" w:cstheme="minorHAnsi"/>
        </w:rPr>
        <w:t xml:space="preserve">the popularization of irrationalists and modern philosophical “agnostics” </w:t>
      </w:r>
      <w:r w:rsidRPr="00681E5E">
        <w:rPr>
          <w:rFonts w:asciiTheme="minorHAnsi" w:hAnsiTheme="minorHAnsi" w:cstheme="minorHAnsi"/>
          <w:sz w:val="12"/>
        </w:rPr>
        <w:t xml:space="preserve">is given in the second half of the 20th century, when it was popularized due to the First World War, </w:t>
      </w:r>
      <w:r w:rsidRPr="00681E5E">
        <w:rPr>
          <w:rStyle w:val="StyleUnderline"/>
          <w:rFonts w:asciiTheme="minorHAnsi" w:hAnsiTheme="minorHAnsi" w:cstheme="minorHAnsi"/>
        </w:rPr>
        <w:t>manifested in existentialism, phenomenology , etc</w:t>
      </w:r>
      <w:r w:rsidRPr="00681E5E">
        <w:rPr>
          <w:rFonts w:asciiTheme="minorHAnsi" w:hAnsiTheme="minorHAnsi" w:cstheme="minorHAnsi"/>
          <w:sz w:val="12"/>
        </w:rPr>
        <w:t xml:space="preserve">. After World War II, too, </w:t>
      </w:r>
      <w:r w:rsidRPr="00681E5E">
        <w:rPr>
          <w:rStyle w:val="StyleUnderline"/>
          <w:rFonts w:asciiTheme="minorHAnsi" w:hAnsiTheme="minorHAnsi" w:cstheme="minorHAnsi"/>
        </w:rPr>
        <w:t>comes the second great “Crisis of Reason</w:t>
      </w:r>
      <w:r w:rsidRPr="00681E5E">
        <w:rPr>
          <w:rFonts w:asciiTheme="minorHAnsi" w:hAnsiTheme="minorHAnsi" w:cstheme="minorHAnsi"/>
          <w:sz w:val="12"/>
        </w:rPr>
        <w:t xml:space="preserve">”, this time as a philosophical </w:t>
      </w:r>
      <w:r w:rsidRPr="00681E5E">
        <w:rPr>
          <w:rStyle w:val="StyleUnderline"/>
          <w:rFonts w:asciiTheme="minorHAnsi" w:hAnsiTheme="minorHAnsi" w:cstheme="minorHAnsi"/>
        </w:rPr>
        <w:t>disdain for the entire philosophical legacy of</w:t>
      </w:r>
      <w:r w:rsidRPr="00681E5E">
        <w:rPr>
          <w:rFonts w:asciiTheme="minorHAnsi" w:hAnsiTheme="minorHAnsi" w:cstheme="minorHAnsi"/>
          <w:sz w:val="12"/>
        </w:rPr>
        <w:t xml:space="preserve"> the Modern period, ie, from the ends of the so-called Enlightenment to the peak of Kant’s great philosophical systems, </w:t>
      </w:r>
      <w:r w:rsidRPr="00681E5E">
        <w:rPr>
          <w:rStyle w:val="StyleUnderline"/>
          <w:rFonts w:asciiTheme="minorHAnsi" w:hAnsiTheme="minorHAnsi" w:cstheme="minorHAnsi"/>
        </w:rPr>
        <w:t>Hegel and Marx</w:t>
      </w:r>
      <w:r w:rsidRPr="00681E5E">
        <w:rPr>
          <w:rFonts w:asciiTheme="minorHAnsi" w:hAnsiTheme="minorHAnsi" w:cstheme="minorHAnsi"/>
          <w:sz w:val="12"/>
        </w:rPr>
        <w:t xml:space="preserve">. Thus, </w:t>
      </w:r>
      <w:r w:rsidRPr="00681E5E">
        <w:rPr>
          <w:rStyle w:val="Emphasis"/>
          <w:rFonts w:asciiTheme="minorHAnsi" w:hAnsiTheme="minorHAnsi" w:cstheme="minorHAnsi"/>
        </w:rPr>
        <w:t>such philosophy</w:t>
      </w:r>
      <w:r w:rsidRPr="00681E5E">
        <w:rPr>
          <w:rFonts w:asciiTheme="minorHAnsi" w:hAnsiTheme="minorHAnsi" w:cstheme="minorHAnsi"/>
          <w:sz w:val="12"/>
        </w:rPr>
        <w:t xml:space="preserve"> (carried forward by names </w:t>
      </w:r>
      <w:r w:rsidRPr="00681E5E">
        <w:rPr>
          <w:rStyle w:val="Emphasis"/>
          <w:rFonts w:asciiTheme="minorHAnsi" w:hAnsiTheme="minorHAnsi" w:cstheme="minorHAnsi"/>
        </w:rPr>
        <w:t xml:space="preserve">like </w:t>
      </w:r>
      <w:r w:rsidRPr="00681E5E">
        <w:rPr>
          <w:rStyle w:val="Emphasis"/>
          <w:rFonts w:asciiTheme="minorHAnsi" w:hAnsiTheme="minorHAnsi" w:cstheme="minorHAnsi"/>
          <w:highlight w:val="green"/>
        </w:rPr>
        <w:t>Foucault, Bauman, Baudrillard</w:t>
      </w:r>
      <w:r w:rsidRPr="00681E5E">
        <w:rPr>
          <w:rFonts w:asciiTheme="minorHAnsi" w:hAnsiTheme="minorHAnsi" w:cstheme="minorHAnsi"/>
          <w:sz w:val="12"/>
        </w:rPr>
        <w:t xml:space="preserve">, etc.) is what </w:t>
      </w:r>
      <w:r w:rsidRPr="00681E5E">
        <w:rPr>
          <w:rStyle w:val="Emphasis"/>
          <w:rFonts w:asciiTheme="minorHAnsi" w:hAnsiTheme="minorHAnsi" w:cstheme="minorHAnsi"/>
        </w:rPr>
        <w:t>is understood as “postmodern</w:t>
      </w:r>
      <w:r w:rsidRPr="00681E5E">
        <w:rPr>
          <w:rFonts w:asciiTheme="minorHAnsi" w:hAnsiTheme="minorHAnsi" w:cstheme="minorHAnsi"/>
          <w:sz w:val="12"/>
        </w:rPr>
        <w:t xml:space="preserve">” – postmodernism -, since, although disagreements disappear here and there, </w:t>
      </w:r>
      <w:r w:rsidRPr="00681E5E">
        <w:rPr>
          <w:rStyle w:val="Emphasis"/>
          <w:rFonts w:asciiTheme="minorHAnsi" w:hAnsiTheme="minorHAnsi" w:cstheme="minorHAnsi"/>
        </w:rPr>
        <w:t xml:space="preserve">they </w:t>
      </w:r>
      <w:r w:rsidRPr="00681E5E">
        <w:rPr>
          <w:rStyle w:val="Emphasis"/>
          <w:rFonts w:asciiTheme="minorHAnsi" w:hAnsiTheme="minorHAnsi" w:cstheme="minorHAnsi"/>
          <w:highlight w:val="green"/>
        </w:rPr>
        <w:t>add consensus</w:t>
      </w:r>
      <w:r w:rsidRPr="00681E5E">
        <w:rPr>
          <w:rStyle w:val="Emphasis"/>
          <w:rFonts w:asciiTheme="minorHAnsi" w:hAnsiTheme="minorHAnsi" w:cstheme="minorHAnsi"/>
        </w:rPr>
        <w:t xml:space="preserve"> in the philosophical skepticism </w:t>
      </w:r>
      <w:r w:rsidRPr="00681E5E">
        <w:rPr>
          <w:rStyle w:val="Emphasis"/>
          <w:rFonts w:asciiTheme="minorHAnsi" w:hAnsiTheme="minorHAnsi" w:cstheme="minorHAnsi"/>
          <w:highlight w:val="green"/>
        </w:rPr>
        <w:t>towards Modern production</w:t>
      </w:r>
      <w:r w:rsidRPr="00681E5E">
        <w:rPr>
          <w:rStyle w:val="Emphasis"/>
          <w:rFonts w:asciiTheme="minorHAnsi" w:hAnsiTheme="minorHAnsi" w:cstheme="minorHAnsi"/>
        </w:rPr>
        <w:t>. For the postmodernist,</w:t>
      </w:r>
      <w:r w:rsidRPr="00681E5E">
        <w:rPr>
          <w:rFonts w:asciiTheme="minorHAnsi" w:hAnsiTheme="minorHAnsi" w:cstheme="minorHAnsi"/>
          <w:sz w:val="12"/>
        </w:rPr>
        <w:t xml:space="preserve"> the </w:t>
      </w:r>
      <w:r w:rsidRPr="00681E5E">
        <w:rPr>
          <w:rStyle w:val="Emphasis"/>
          <w:rFonts w:asciiTheme="minorHAnsi" w:hAnsiTheme="minorHAnsi" w:cstheme="minorHAnsi"/>
          <w:highlight w:val="green"/>
        </w:rPr>
        <w:t>search for</w:t>
      </w:r>
      <w:r w:rsidRPr="00681E5E">
        <w:rPr>
          <w:rStyle w:val="Emphasis"/>
          <w:rFonts w:asciiTheme="minorHAnsi" w:hAnsiTheme="minorHAnsi" w:cstheme="minorHAnsi"/>
        </w:rPr>
        <w:t xml:space="preserve"> truth in a society</w:t>
      </w:r>
      <w:r w:rsidRPr="00681E5E">
        <w:rPr>
          <w:rFonts w:asciiTheme="minorHAnsi" w:hAnsiTheme="minorHAnsi" w:cstheme="minorHAnsi"/>
          <w:sz w:val="12"/>
        </w:rPr>
        <w:t xml:space="preserve">, </w:t>
      </w:r>
      <w:r w:rsidRPr="00681E5E">
        <w:rPr>
          <w:rStyle w:val="StyleUnderline"/>
          <w:rFonts w:asciiTheme="minorHAnsi" w:hAnsiTheme="minorHAnsi" w:cstheme="minorHAnsi"/>
        </w:rPr>
        <w:t>as well as in the context of its construction or modification</w:t>
      </w:r>
      <w:r w:rsidRPr="00681E5E">
        <w:rPr>
          <w:rFonts w:asciiTheme="minorHAnsi" w:hAnsiTheme="minorHAnsi" w:cstheme="minorHAnsi"/>
          <w:sz w:val="12"/>
        </w:rPr>
        <w:t xml:space="preserve">, </w:t>
      </w:r>
      <w:r w:rsidRPr="00681E5E">
        <w:rPr>
          <w:rStyle w:val="Emphasis"/>
          <w:rFonts w:asciiTheme="minorHAnsi" w:hAnsiTheme="minorHAnsi" w:cstheme="minorHAnsi"/>
        </w:rPr>
        <w:t xml:space="preserve">is inevitably doomed to failure, since there is </w:t>
      </w:r>
      <w:r w:rsidRPr="00681E5E">
        <w:rPr>
          <w:rStyle w:val="Emphasis"/>
          <w:rFonts w:asciiTheme="minorHAnsi" w:hAnsiTheme="minorHAnsi" w:cstheme="minorHAnsi"/>
          <w:highlight w:val="green"/>
        </w:rPr>
        <w:t>no “ truth ”,</w:t>
      </w:r>
      <w:r w:rsidRPr="00681E5E">
        <w:rPr>
          <w:rFonts w:asciiTheme="minorHAnsi" w:hAnsiTheme="minorHAnsi" w:cstheme="minorHAnsi"/>
          <w:sz w:val="12"/>
        </w:rPr>
        <w:t xml:space="preserve"> but many. </w:t>
      </w:r>
      <w:r w:rsidRPr="00681E5E">
        <w:rPr>
          <w:rStyle w:val="StyleUnderline"/>
          <w:rFonts w:asciiTheme="minorHAnsi" w:hAnsiTheme="minorHAnsi" w:cstheme="minorHAnsi"/>
        </w:rPr>
        <w:t xml:space="preserve">After all, the potential discovery of a </w:t>
      </w:r>
      <w:r w:rsidRPr="00681E5E">
        <w:rPr>
          <w:rStyle w:val="Emphasis"/>
          <w:rFonts w:asciiTheme="minorHAnsi" w:hAnsiTheme="minorHAnsi" w:cstheme="minorHAnsi"/>
        </w:rPr>
        <w:t>truth would come from a totalizing reading of reality,</w:t>
      </w:r>
      <w:r w:rsidRPr="00681E5E">
        <w:rPr>
          <w:rFonts w:asciiTheme="minorHAnsi" w:hAnsiTheme="minorHAnsi" w:cstheme="minorHAnsi"/>
          <w:sz w:val="12"/>
        </w:rPr>
        <w:t xml:space="preserve"> </w:t>
      </w:r>
      <w:r w:rsidRPr="00681E5E">
        <w:rPr>
          <w:rStyle w:val="Emphasis"/>
          <w:rFonts w:asciiTheme="minorHAnsi" w:hAnsiTheme="minorHAnsi" w:cstheme="minorHAnsi"/>
          <w:highlight w:val="green"/>
        </w:rPr>
        <w:t>a “Great Narrative</w:t>
      </w:r>
      <w:r w:rsidRPr="00681E5E">
        <w:rPr>
          <w:rFonts w:asciiTheme="minorHAnsi" w:hAnsiTheme="minorHAnsi" w:cstheme="minorHAnsi"/>
          <w:sz w:val="12"/>
        </w:rPr>
        <w:t>”, which these “ postmoderns ” deny. If we want to understand this perspective, even if only for a moment, we are obliged to ask</w:t>
      </w:r>
      <w:r w:rsidRPr="00681E5E">
        <w:rPr>
          <w:rStyle w:val="StyleUnderline"/>
          <w:rFonts w:asciiTheme="minorHAnsi" w:hAnsiTheme="minorHAnsi" w:cstheme="minorHAnsi"/>
        </w:rPr>
        <w:t xml:space="preserve">: </w:t>
      </w:r>
      <w:r w:rsidRPr="00681E5E">
        <w:rPr>
          <w:rStyle w:val="Emphasis"/>
          <w:rFonts w:asciiTheme="minorHAnsi" w:hAnsiTheme="minorHAnsi" w:cstheme="minorHAnsi"/>
          <w:highlight w:val="green"/>
        </w:rPr>
        <w:t>what is its role,</w:t>
      </w:r>
      <w:r w:rsidRPr="00681E5E">
        <w:rPr>
          <w:rStyle w:val="StyleUnderline"/>
          <w:rFonts w:asciiTheme="minorHAnsi" w:hAnsiTheme="minorHAnsi" w:cstheme="minorHAnsi"/>
        </w:rPr>
        <w:t xml:space="preserve"> then, regarding </w:t>
      </w:r>
      <w:r w:rsidRPr="00681E5E">
        <w:rPr>
          <w:rStyle w:val="Emphasis"/>
          <w:rFonts w:asciiTheme="minorHAnsi" w:hAnsiTheme="minorHAnsi" w:cstheme="minorHAnsi"/>
          <w:highlight w:val="green"/>
        </w:rPr>
        <w:t>the passive subject’s capacity to become an active agent,</w:t>
      </w:r>
      <w:r w:rsidRPr="00681E5E">
        <w:rPr>
          <w:rStyle w:val="Emphasis"/>
          <w:rFonts w:asciiTheme="minorHAnsi" w:hAnsiTheme="minorHAnsi" w:cstheme="minorHAnsi"/>
        </w:rPr>
        <w:t xml:space="preserve"> </w:t>
      </w:r>
      <w:r w:rsidRPr="00681E5E">
        <w:rPr>
          <w:rStyle w:val="StyleUnderline"/>
          <w:rFonts w:asciiTheme="minorHAnsi" w:hAnsiTheme="minorHAnsi" w:cstheme="minorHAnsi"/>
        </w:rPr>
        <w:t xml:space="preserve">that is, to understand a society, to act on it and change it? </w:t>
      </w:r>
      <w:r w:rsidRPr="00681E5E">
        <w:rPr>
          <w:rStyle w:val="Emphasis"/>
          <w:rFonts w:asciiTheme="minorHAnsi" w:hAnsiTheme="minorHAnsi" w:cstheme="minorHAnsi"/>
          <w:highlight w:val="green"/>
        </w:rPr>
        <w:t>Should theory be understood as a</w:t>
      </w:r>
      <w:r w:rsidRPr="00681E5E">
        <w:rPr>
          <w:rFonts w:asciiTheme="minorHAnsi" w:hAnsiTheme="minorHAnsi" w:cstheme="minorHAnsi"/>
          <w:sz w:val="12"/>
        </w:rPr>
        <w:t xml:space="preserve">n analytical or </w:t>
      </w:r>
      <w:r w:rsidRPr="00681E5E">
        <w:rPr>
          <w:rStyle w:val="Emphasis"/>
          <w:rFonts w:asciiTheme="minorHAnsi" w:hAnsiTheme="minorHAnsi" w:cstheme="minorHAnsi"/>
          <w:highlight w:val="green"/>
        </w:rPr>
        <w:t>scientific tool</w:t>
      </w:r>
      <w:r w:rsidRPr="00681E5E">
        <w:rPr>
          <w:rFonts w:asciiTheme="minorHAnsi" w:hAnsiTheme="minorHAnsi" w:cstheme="minorHAnsi"/>
          <w:sz w:val="12"/>
        </w:rPr>
        <w:t xml:space="preserve">, as a guide </w:t>
      </w:r>
      <w:r w:rsidRPr="00681E5E">
        <w:rPr>
          <w:rStyle w:val="Emphasis"/>
          <w:rFonts w:asciiTheme="minorHAnsi" w:hAnsiTheme="minorHAnsi" w:cstheme="minorHAnsi"/>
          <w:highlight w:val="green"/>
        </w:rPr>
        <w:t>for</w:t>
      </w:r>
      <w:r w:rsidRPr="00681E5E">
        <w:rPr>
          <w:rFonts w:asciiTheme="minorHAnsi" w:hAnsiTheme="minorHAnsi" w:cstheme="minorHAnsi"/>
          <w:sz w:val="12"/>
        </w:rPr>
        <w:t xml:space="preserve"> understanding and </w:t>
      </w:r>
      <w:r w:rsidRPr="00681E5E">
        <w:rPr>
          <w:rStyle w:val="Emphasis"/>
          <w:rFonts w:asciiTheme="minorHAnsi" w:hAnsiTheme="minorHAnsi" w:cstheme="minorHAnsi"/>
          <w:highlight w:val="green"/>
        </w:rPr>
        <w:t>transforming social forces</w:t>
      </w:r>
      <w:r w:rsidRPr="00681E5E">
        <w:rPr>
          <w:rStyle w:val="StyleUnderline"/>
          <w:rFonts w:asciiTheme="minorHAnsi" w:hAnsiTheme="minorHAnsi" w:cstheme="minorHAnsi"/>
        </w:rPr>
        <w:t>?</w:t>
      </w:r>
      <w:r w:rsidRPr="00681E5E">
        <w:rPr>
          <w:rFonts w:asciiTheme="minorHAnsi" w:hAnsiTheme="minorHAnsi" w:cstheme="minorHAnsi"/>
          <w:sz w:val="12"/>
        </w:rPr>
        <w:t xml:space="preserve"> If so, </w:t>
      </w:r>
      <w:r w:rsidRPr="00681E5E">
        <w:rPr>
          <w:rStyle w:val="Emphasis"/>
          <w:rFonts w:asciiTheme="minorHAnsi" w:hAnsiTheme="minorHAnsi" w:cstheme="minorHAnsi"/>
          <w:highlight w:val="green"/>
        </w:rPr>
        <w:t>how can postmodernist theories help us to undertake such a task?</w:t>
      </w:r>
      <w:r w:rsidRPr="00681E5E">
        <w:rPr>
          <w:rFonts w:asciiTheme="minorHAnsi" w:hAnsiTheme="minorHAnsi" w:cstheme="minorHAnsi"/>
          <w:sz w:val="12"/>
        </w:rPr>
        <w:t xml:space="preserve"> Objectively, do </w:t>
      </w:r>
      <w:r w:rsidRPr="00681E5E">
        <w:rPr>
          <w:rStyle w:val="Emphasis"/>
          <w:rFonts w:asciiTheme="minorHAnsi" w:hAnsiTheme="minorHAnsi" w:cstheme="minorHAnsi"/>
          <w:highlight w:val="green"/>
        </w:rPr>
        <w:t>such theories</w:t>
      </w:r>
      <w:r w:rsidRPr="00681E5E">
        <w:rPr>
          <w:rFonts w:asciiTheme="minorHAnsi" w:hAnsiTheme="minorHAnsi" w:cstheme="minorHAnsi"/>
          <w:sz w:val="12"/>
        </w:rPr>
        <w:t xml:space="preserve"> assist or </w:t>
      </w:r>
      <w:r w:rsidRPr="00681E5E">
        <w:rPr>
          <w:rStyle w:val="Emphasis"/>
          <w:rFonts w:asciiTheme="minorHAnsi" w:hAnsiTheme="minorHAnsi" w:cstheme="minorHAnsi"/>
          <w:highlight w:val="green"/>
        </w:rPr>
        <w:t>hinder struggles for advances in society</w:t>
      </w:r>
      <w:r w:rsidRPr="00681E5E">
        <w:rPr>
          <w:rFonts w:asciiTheme="minorHAnsi" w:hAnsiTheme="minorHAnsi" w:cstheme="minorHAnsi"/>
          <w:sz w:val="12"/>
        </w:rPr>
        <w:t xml:space="preserve">? It is still up to us to ask the ultimate question: </w:t>
      </w:r>
      <w:r w:rsidRPr="00681E5E">
        <w:rPr>
          <w:rStyle w:val="StyleUnderline"/>
          <w:rFonts w:asciiTheme="minorHAnsi" w:hAnsiTheme="minorHAnsi" w:cstheme="minorHAnsi"/>
        </w:rPr>
        <w:t>could any progress in society be conceived</w:t>
      </w:r>
      <w:r w:rsidRPr="00681E5E">
        <w:rPr>
          <w:rFonts w:asciiTheme="minorHAnsi" w:hAnsiTheme="minorHAnsi" w:cstheme="minorHAnsi"/>
          <w:sz w:val="12"/>
        </w:rPr>
        <w:t xml:space="preserve"> or simply appreciated, </w:t>
      </w:r>
      <w:r w:rsidRPr="00681E5E">
        <w:rPr>
          <w:rStyle w:val="StyleUnderline"/>
          <w:rFonts w:asciiTheme="minorHAnsi" w:hAnsiTheme="minorHAnsi" w:cstheme="minorHAnsi"/>
        </w:rPr>
        <w:t>in the bizarre, disfigured, perverted, deformed and arbitrary world of the so – called postmodernity ?</w:t>
      </w:r>
      <w:r w:rsidRPr="00681E5E">
        <w:rPr>
          <w:rFonts w:asciiTheme="minorHAnsi" w:hAnsiTheme="minorHAnsi" w:cstheme="minorHAnsi"/>
          <w:sz w:val="12"/>
        </w:rPr>
        <w:t xml:space="preserve"> </w:t>
      </w:r>
      <w:r w:rsidRPr="00681E5E">
        <w:rPr>
          <w:rStyle w:val="Emphasis"/>
          <w:rFonts w:asciiTheme="minorHAnsi" w:hAnsiTheme="minorHAnsi" w:cstheme="minorHAnsi"/>
          <w:highlight w:val="green"/>
        </w:rPr>
        <w:t>It is remarkable how the dogmatic rejection of an objective truth, based on material reality, can impose obstacles to a sober assessment of society</w:t>
      </w:r>
      <w:r w:rsidRPr="00681E5E">
        <w:rPr>
          <w:rFonts w:asciiTheme="minorHAnsi" w:hAnsiTheme="minorHAnsi" w:cstheme="minorHAnsi"/>
          <w:sz w:val="12"/>
        </w:rPr>
        <w:t xml:space="preserve">, since there can be no consensus regarding any fact within the scope of the postmodernist ideal. </w:t>
      </w:r>
      <w:r w:rsidRPr="00681E5E">
        <w:rPr>
          <w:rStyle w:val="StyleUnderline"/>
          <w:rFonts w:asciiTheme="minorHAnsi" w:hAnsiTheme="minorHAnsi" w:cstheme="minorHAnsi"/>
        </w:rPr>
        <w:t>Any attempt to analyze a phenomenon in the light of science will</w:t>
      </w:r>
      <w:r w:rsidRPr="00681E5E">
        <w:rPr>
          <w:rFonts w:asciiTheme="minorHAnsi" w:hAnsiTheme="minorHAnsi" w:cstheme="minorHAnsi"/>
          <w:sz w:val="12"/>
        </w:rPr>
        <w:t xml:space="preserve"> necessarily be </w:t>
      </w:r>
      <w:r w:rsidRPr="00681E5E">
        <w:rPr>
          <w:rStyle w:val="StyleUnderline"/>
          <w:rFonts w:asciiTheme="minorHAnsi" w:hAnsiTheme="minorHAnsi" w:cstheme="minorHAnsi"/>
        </w:rPr>
        <w:t>faced with an infinit</w:t>
      </w:r>
      <w:r w:rsidRPr="00681E5E">
        <w:rPr>
          <w:rFonts w:asciiTheme="minorHAnsi" w:hAnsiTheme="minorHAnsi" w:cstheme="minorHAnsi"/>
          <w:sz w:val="12"/>
        </w:rPr>
        <w:t>y of questions about “</w:t>
      </w:r>
      <w:r w:rsidRPr="00681E5E">
        <w:rPr>
          <w:rStyle w:val="StyleUnderline"/>
          <w:rFonts w:asciiTheme="minorHAnsi" w:hAnsiTheme="minorHAnsi" w:cstheme="minorHAnsi"/>
        </w:rPr>
        <w:t>totalizing theories”,</w:t>
      </w:r>
      <w:r w:rsidRPr="00681E5E">
        <w:rPr>
          <w:rFonts w:asciiTheme="minorHAnsi" w:hAnsiTheme="minorHAnsi" w:cstheme="minorHAnsi"/>
          <w:sz w:val="12"/>
        </w:rPr>
        <w:t xml:space="preserve"> “great narratives” and even the notion of “progress” itself. Now, </w:t>
      </w:r>
      <w:r w:rsidRPr="00681E5E">
        <w:rPr>
          <w:rStyle w:val="Emphasis"/>
          <w:rFonts w:asciiTheme="minorHAnsi" w:hAnsiTheme="minorHAnsi" w:cstheme="minorHAnsi"/>
        </w:rPr>
        <w:t>this is</w:t>
      </w:r>
      <w:r w:rsidRPr="00681E5E">
        <w:rPr>
          <w:rFonts w:asciiTheme="minorHAnsi" w:hAnsiTheme="minorHAnsi" w:cstheme="minorHAnsi"/>
          <w:sz w:val="12"/>
        </w:rPr>
        <w:t xml:space="preserve"> all very reasonable and </w:t>
      </w:r>
      <w:r w:rsidRPr="00681E5E">
        <w:rPr>
          <w:rStyle w:val="Emphasis"/>
          <w:rFonts w:asciiTheme="minorHAnsi" w:hAnsiTheme="minorHAnsi" w:cstheme="minorHAnsi"/>
        </w:rPr>
        <w:t xml:space="preserve">acceptable in the </w:t>
      </w:r>
      <w:r w:rsidRPr="00681E5E">
        <w:rPr>
          <w:rStyle w:val="Emphasis"/>
          <w:rFonts w:asciiTheme="minorHAnsi" w:hAnsiTheme="minorHAnsi" w:cstheme="minorHAnsi"/>
          <w:highlight w:val="green"/>
        </w:rPr>
        <w:t>domain of pure idealism, where academic debates about the abstract and immaterial issues</w:t>
      </w:r>
      <w:r w:rsidRPr="00681E5E">
        <w:rPr>
          <w:rStyle w:val="Emphasis"/>
          <w:rFonts w:asciiTheme="minorHAnsi" w:hAnsiTheme="minorHAnsi" w:cstheme="minorHAnsi"/>
        </w:rPr>
        <w:t>, inherent in the world of ideas, constitute an objective in itself</w:t>
      </w:r>
      <w:r w:rsidRPr="00681E5E">
        <w:rPr>
          <w:rFonts w:asciiTheme="minorHAnsi" w:hAnsiTheme="minorHAnsi" w:cstheme="minorHAnsi"/>
          <w:sz w:val="12"/>
        </w:rPr>
        <w:t xml:space="preserve">. </w:t>
      </w:r>
      <w:r w:rsidRPr="00681E5E">
        <w:rPr>
          <w:rStyle w:val="Emphasis"/>
          <w:rFonts w:asciiTheme="minorHAnsi" w:hAnsiTheme="minorHAnsi" w:cstheme="minorHAnsi"/>
        </w:rPr>
        <w:t xml:space="preserve">Outside this scope, </w:t>
      </w:r>
      <w:r w:rsidRPr="00681E5E">
        <w:rPr>
          <w:rStyle w:val="Emphasis"/>
          <w:rFonts w:asciiTheme="minorHAnsi" w:hAnsiTheme="minorHAnsi" w:cstheme="minorHAnsi"/>
          <w:highlight w:val="green"/>
        </w:rPr>
        <w:t>we must analyze</w:t>
      </w:r>
      <w:r w:rsidRPr="00681E5E">
        <w:rPr>
          <w:rStyle w:val="Emphasis"/>
          <w:rFonts w:asciiTheme="minorHAnsi" w:hAnsiTheme="minorHAnsi" w:cstheme="minorHAnsi"/>
        </w:rPr>
        <w:t xml:space="preserve"> in the light of </w:t>
      </w:r>
      <w:r w:rsidRPr="00681E5E">
        <w:rPr>
          <w:rStyle w:val="Emphasis"/>
          <w:rFonts w:asciiTheme="minorHAnsi" w:hAnsiTheme="minorHAnsi" w:cstheme="minorHAnsi"/>
          <w:highlight w:val="green"/>
        </w:rPr>
        <w:t>dialectical and historical materialism</w:t>
      </w:r>
      <w:r w:rsidRPr="00681E5E">
        <w:rPr>
          <w:rFonts w:asciiTheme="minorHAnsi" w:hAnsiTheme="minorHAnsi" w:cstheme="minorHAnsi"/>
          <w:sz w:val="12"/>
        </w:rPr>
        <w:t xml:space="preserve">, that is, of </w:t>
      </w:r>
      <w:r w:rsidRPr="00681E5E">
        <w:rPr>
          <w:rStyle w:val="StyleUnderline"/>
          <w:rFonts w:asciiTheme="minorHAnsi" w:hAnsiTheme="minorHAnsi" w:cstheme="minorHAnsi"/>
        </w:rPr>
        <w:t>a scientific method that obeys objective reality</w:t>
      </w:r>
      <w:r w:rsidRPr="00681E5E">
        <w:rPr>
          <w:rFonts w:asciiTheme="minorHAnsi" w:hAnsiTheme="minorHAnsi" w:cstheme="minorHAnsi"/>
          <w:sz w:val="12"/>
        </w:rPr>
        <w:t xml:space="preserve"> as </w:t>
      </w:r>
      <w:r w:rsidRPr="000F0A89">
        <w:rPr>
          <w:rFonts w:asciiTheme="minorHAnsi" w:hAnsiTheme="minorHAnsi" w:cstheme="minorHAnsi"/>
          <w:color w:val="FF0000"/>
          <w:sz w:val="12"/>
        </w:rPr>
        <w:t xml:space="preserve">such, </w:t>
      </w:r>
      <w:r w:rsidRPr="000F0A89">
        <w:rPr>
          <w:rStyle w:val="StyleUnderline"/>
          <w:rFonts w:asciiTheme="minorHAnsi" w:hAnsiTheme="minorHAnsi" w:cstheme="minorHAnsi"/>
          <w:color w:val="FF0000"/>
        </w:rPr>
        <w:t>if we do not want to be deceived by the pyrotechnics of this new idealism.</w:t>
      </w:r>
      <w:r w:rsidRPr="000F0A89">
        <w:rPr>
          <w:rFonts w:asciiTheme="minorHAnsi" w:hAnsiTheme="minorHAnsi" w:cstheme="minorHAnsi"/>
          <w:color w:val="FF0000"/>
          <w:sz w:val="12"/>
        </w:rPr>
        <w:t xml:space="preserve"> Ultimately, and </w:t>
      </w:r>
      <w:r w:rsidRPr="000F0A89">
        <w:rPr>
          <w:rStyle w:val="Emphasis"/>
          <w:rFonts w:asciiTheme="minorHAnsi" w:hAnsiTheme="minorHAnsi" w:cstheme="minorHAnsi"/>
          <w:color w:val="FF0000"/>
          <w:highlight w:val="green"/>
        </w:rPr>
        <w:t>objective reality and its history</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2"/>
        </w:rPr>
        <w:t xml:space="preserve">prove, that is, it </w:t>
      </w:r>
      <w:r w:rsidRPr="000F0A89">
        <w:rPr>
          <w:rStyle w:val="Emphasis"/>
          <w:rFonts w:asciiTheme="minorHAnsi" w:hAnsiTheme="minorHAnsi" w:cstheme="minorHAnsi"/>
          <w:color w:val="FF0000"/>
          <w:highlight w:val="green"/>
        </w:rPr>
        <w:t>pushes forward the social struggle</w:t>
      </w:r>
      <w:r w:rsidRPr="000F0A89">
        <w:rPr>
          <w:rFonts w:asciiTheme="minorHAnsi" w:hAnsiTheme="minorHAnsi" w:cstheme="minorHAnsi"/>
          <w:color w:val="FF0000"/>
          <w:sz w:val="12"/>
        </w:rPr>
        <w:t xml:space="preserve"> and the individuals who take part in it, as the historical agents that they are. For the same reasons mentioned above, </w:t>
      </w:r>
      <w:r w:rsidRPr="000F0A89">
        <w:rPr>
          <w:rStyle w:val="Emphasis"/>
          <w:rFonts w:asciiTheme="minorHAnsi" w:hAnsiTheme="minorHAnsi" w:cstheme="minorHAnsi"/>
          <w:color w:val="FF0000"/>
          <w:highlight w:val="green"/>
        </w:rPr>
        <w:t>the current irrationalists, lost in</w:t>
      </w:r>
      <w:r w:rsidRPr="000F0A89">
        <w:rPr>
          <w:rStyle w:val="Emphasis"/>
          <w:rFonts w:asciiTheme="minorHAnsi" w:hAnsiTheme="minorHAnsi" w:cstheme="minorHAnsi"/>
          <w:color w:val="FF0000"/>
        </w:rPr>
        <w:t xml:space="preserve"> imaginative and </w:t>
      </w:r>
      <w:r w:rsidRPr="000F0A89">
        <w:rPr>
          <w:rStyle w:val="Emphasis"/>
          <w:rFonts w:asciiTheme="minorHAnsi" w:hAnsiTheme="minorHAnsi" w:cstheme="minorHAnsi"/>
          <w:color w:val="FF0000"/>
          <w:highlight w:val="green"/>
        </w:rPr>
        <w:t>self-absorbed debates</w:t>
      </w:r>
      <w:r w:rsidRPr="000F0A89">
        <w:rPr>
          <w:rStyle w:val="Emphasis"/>
          <w:rFonts w:asciiTheme="minorHAnsi" w:hAnsiTheme="minorHAnsi" w:cstheme="minorHAnsi"/>
          <w:color w:val="FF0000"/>
        </w:rPr>
        <w:t xml:space="preserve">, regarding the social and scientific process, </w:t>
      </w:r>
      <w:r w:rsidRPr="000F0A89">
        <w:rPr>
          <w:rStyle w:val="Emphasis"/>
          <w:rFonts w:asciiTheme="minorHAnsi" w:hAnsiTheme="minorHAnsi" w:cstheme="minorHAnsi"/>
          <w:color w:val="FF0000"/>
          <w:highlight w:val="green"/>
        </w:rPr>
        <w:t>do not advance even one step</w:t>
      </w:r>
      <w:r w:rsidRPr="000F0A89">
        <w:rPr>
          <w:rFonts w:asciiTheme="minorHAnsi" w:hAnsiTheme="minorHAnsi" w:cstheme="minorHAnsi"/>
          <w:color w:val="FF0000"/>
          <w:sz w:val="12"/>
        </w:rPr>
        <w:t xml:space="preserve">. It is also evident that the </w:t>
      </w:r>
      <w:r w:rsidRPr="000F0A89">
        <w:rPr>
          <w:rStyle w:val="Emphasis"/>
          <w:rFonts w:asciiTheme="minorHAnsi" w:hAnsiTheme="minorHAnsi" w:cstheme="minorHAnsi"/>
          <w:color w:val="FF0000"/>
        </w:rPr>
        <w:t xml:space="preserve">“ </w:t>
      </w:r>
      <w:r w:rsidRPr="000F0A89">
        <w:rPr>
          <w:rStyle w:val="Emphasis"/>
          <w:rFonts w:asciiTheme="minorHAnsi" w:hAnsiTheme="minorHAnsi" w:cstheme="minorHAnsi"/>
          <w:color w:val="FF0000"/>
          <w:highlight w:val="green"/>
        </w:rPr>
        <w:t>postmoderns ” throw enormous confusion and objective obstacles in the democratic, popular organization</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2"/>
        </w:rPr>
        <w:t xml:space="preserve">– in the last decade, in Brazil, in fact, all very well verifiable. We highlight, for the sake of example, </w:t>
      </w:r>
      <w:r w:rsidRPr="000F0A89">
        <w:rPr>
          <w:rStyle w:val="StyleUnderline"/>
          <w:rFonts w:asciiTheme="minorHAnsi" w:hAnsiTheme="minorHAnsi" w:cstheme="minorHAnsi"/>
          <w:color w:val="FF0000"/>
        </w:rPr>
        <w:t>the petty bourgeois</w:t>
      </w:r>
      <w:r w:rsidRPr="000F0A89">
        <w:rPr>
          <w:rFonts w:asciiTheme="minorHAnsi" w:hAnsiTheme="minorHAnsi" w:cstheme="minorHAnsi"/>
          <w:color w:val="FF0000"/>
          <w:sz w:val="12"/>
        </w:rPr>
        <w:t xml:space="preserve"> and liberal </w:t>
      </w:r>
      <w:r w:rsidRPr="000F0A89">
        <w:rPr>
          <w:rStyle w:val="StyleUnderline"/>
          <w:rFonts w:asciiTheme="minorHAnsi" w:hAnsiTheme="minorHAnsi" w:cstheme="minorHAnsi"/>
          <w:color w:val="FF0000"/>
        </w:rPr>
        <w:t>directions that this set of ideas caused in the ranks of the movements of political minorities:</w:t>
      </w:r>
      <w:r w:rsidRPr="000F0A89">
        <w:rPr>
          <w:rFonts w:asciiTheme="minorHAnsi" w:hAnsiTheme="minorHAnsi" w:cstheme="minorHAnsi"/>
          <w:color w:val="FF0000"/>
          <w:sz w:val="12"/>
        </w:rPr>
        <w:t xml:space="preserve"> anti-people, hedonistic culture and disconnected from popular reality; </w:t>
      </w:r>
      <w:r w:rsidRPr="000F0A89">
        <w:rPr>
          <w:rStyle w:val="StyleUnderline"/>
          <w:rFonts w:asciiTheme="minorHAnsi" w:hAnsiTheme="minorHAnsi" w:cstheme="minorHAnsi"/>
          <w:color w:val="FF0000"/>
        </w:rPr>
        <w:t>an amorphous mass of drunkenness labeled “militancy”; disdain for historical and dialectical materialism</w:t>
      </w:r>
      <w:r w:rsidRPr="000F0A89">
        <w:rPr>
          <w:rFonts w:asciiTheme="minorHAnsi" w:hAnsiTheme="minorHAnsi" w:cstheme="minorHAnsi"/>
          <w:color w:val="FF0000"/>
          <w:sz w:val="12"/>
        </w:rPr>
        <w:t xml:space="preserve">, etc. So, what do we have here? </w:t>
      </w:r>
      <w:r w:rsidRPr="000F0A89">
        <w:rPr>
          <w:rStyle w:val="Emphasis"/>
          <w:rFonts w:asciiTheme="minorHAnsi" w:hAnsiTheme="minorHAnsi" w:cstheme="minorHAnsi"/>
          <w:color w:val="FF0000"/>
          <w:highlight w:val="green"/>
        </w:rPr>
        <w:t>An irrationalist philosophy, born of the</w:t>
      </w:r>
      <w:r w:rsidRPr="000F0A89">
        <w:rPr>
          <w:rFonts w:asciiTheme="minorHAnsi" w:hAnsiTheme="minorHAnsi" w:cstheme="minorHAnsi"/>
          <w:color w:val="FF0000"/>
          <w:sz w:val="12"/>
        </w:rPr>
        <w:t xml:space="preserve"> weariness and </w:t>
      </w:r>
      <w:r w:rsidRPr="000F0A89">
        <w:rPr>
          <w:rStyle w:val="Emphasis"/>
          <w:rFonts w:asciiTheme="minorHAnsi" w:hAnsiTheme="minorHAnsi" w:cstheme="minorHAnsi"/>
          <w:color w:val="FF0000"/>
          <w:highlight w:val="green"/>
        </w:rPr>
        <w:t>hopelessness of the bourgeoisie</w:t>
      </w:r>
      <w:r w:rsidRPr="000F0A89">
        <w:rPr>
          <w:rStyle w:val="Emphasis"/>
          <w:rFonts w:asciiTheme="minorHAnsi" w:hAnsiTheme="minorHAnsi" w:cstheme="minorHAnsi"/>
          <w:color w:val="FF0000"/>
        </w:rPr>
        <w:t xml:space="preserve"> in the face of the</w:t>
      </w:r>
      <w:r w:rsidRPr="000F0A89">
        <w:rPr>
          <w:rFonts w:asciiTheme="minorHAnsi" w:hAnsiTheme="minorHAnsi" w:cstheme="minorHAnsi"/>
          <w:color w:val="FF0000"/>
          <w:sz w:val="12"/>
        </w:rPr>
        <w:t xml:space="preserve"> decadent and </w:t>
      </w:r>
      <w:r w:rsidRPr="000F0A89">
        <w:rPr>
          <w:rStyle w:val="Emphasis"/>
          <w:rFonts w:asciiTheme="minorHAnsi" w:hAnsiTheme="minorHAnsi" w:cstheme="minorHAnsi"/>
          <w:color w:val="FF0000"/>
        </w:rPr>
        <w:t>dying world that it created</w:t>
      </w:r>
      <w:r w:rsidRPr="000F0A89">
        <w:rPr>
          <w:rFonts w:asciiTheme="minorHAnsi" w:hAnsiTheme="minorHAnsi" w:cstheme="minorHAnsi"/>
          <w:color w:val="FF0000"/>
          <w:sz w:val="12"/>
        </w:rPr>
        <w:t xml:space="preserve">, again, collapsing in hideous crises. This dying world, moreover, devours itself, for </w:t>
      </w:r>
      <w:r w:rsidRPr="000F0A89">
        <w:rPr>
          <w:rStyle w:val="StyleUnderline"/>
          <w:rFonts w:asciiTheme="minorHAnsi" w:hAnsiTheme="minorHAnsi" w:cstheme="minorHAnsi"/>
          <w:color w:val="FF0000"/>
        </w:rPr>
        <w:t>it rejects everything that the best thinkers at the height of bourgeois optimism have produced.</w:t>
      </w:r>
      <w:r w:rsidRPr="000F0A89">
        <w:rPr>
          <w:rFonts w:asciiTheme="minorHAnsi" w:hAnsiTheme="minorHAnsi" w:cstheme="minorHAnsi"/>
          <w:color w:val="FF0000"/>
          <w:sz w:val="12"/>
        </w:rPr>
        <w:t xml:space="preserve"> </w:t>
      </w:r>
      <w:r w:rsidRPr="000F0A89">
        <w:rPr>
          <w:rStyle w:val="Emphasis"/>
          <w:rFonts w:asciiTheme="minorHAnsi" w:hAnsiTheme="minorHAnsi" w:cstheme="minorHAnsi"/>
          <w:color w:val="FF0000"/>
        </w:rPr>
        <w:t>We have</w:t>
      </w:r>
      <w:r w:rsidRPr="000F0A89">
        <w:rPr>
          <w:rFonts w:asciiTheme="minorHAnsi" w:hAnsiTheme="minorHAnsi" w:cstheme="minorHAnsi"/>
          <w:color w:val="FF0000"/>
          <w:sz w:val="12"/>
        </w:rPr>
        <w:t xml:space="preserve">, therefore, </w:t>
      </w:r>
      <w:r w:rsidRPr="000F0A89">
        <w:rPr>
          <w:rStyle w:val="Emphasis"/>
          <w:rFonts w:asciiTheme="minorHAnsi" w:hAnsiTheme="minorHAnsi" w:cstheme="minorHAnsi"/>
          <w:color w:val="FF0000"/>
        </w:rPr>
        <w:t>the</w:t>
      </w:r>
      <w:r w:rsidRPr="000F0A89">
        <w:rPr>
          <w:rFonts w:asciiTheme="minorHAnsi" w:hAnsiTheme="minorHAnsi" w:cstheme="minorHAnsi"/>
          <w:color w:val="FF0000"/>
          <w:sz w:val="12"/>
        </w:rPr>
        <w:t xml:space="preserve"> sum of a </w:t>
      </w:r>
      <w:r w:rsidRPr="000F0A89">
        <w:rPr>
          <w:rStyle w:val="Emphasis"/>
          <w:rFonts w:asciiTheme="minorHAnsi" w:hAnsiTheme="minorHAnsi" w:cstheme="minorHAnsi"/>
          <w:color w:val="FF0000"/>
        </w:rPr>
        <w:t xml:space="preserve">constant </w:t>
      </w:r>
      <w:r w:rsidRPr="000F0A89">
        <w:rPr>
          <w:rStyle w:val="Emphasis"/>
          <w:rFonts w:asciiTheme="minorHAnsi" w:hAnsiTheme="minorHAnsi" w:cstheme="minorHAnsi"/>
          <w:color w:val="FF0000"/>
          <w:highlight w:val="green"/>
        </w:rPr>
        <w:t>denial of objective truth, the search for overcoming the current world</w:t>
      </w:r>
      <w:r w:rsidRPr="000F0A89">
        <w:rPr>
          <w:rStyle w:val="Emphasis"/>
          <w:rFonts w:asciiTheme="minorHAnsi" w:hAnsiTheme="minorHAnsi" w:cstheme="minorHAnsi"/>
          <w:color w:val="FF0000"/>
        </w:rPr>
        <w:t xml:space="preserve"> and</w:t>
      </w:r>
      <w:r w:rsidRPr="000F0A89">
        <w:rPr>
          <w:rFonts w:asciiTheme="minorHAnsi" w:hAnsiTheme="minorHAnsi" w:cstheme="minorHAnsi"/>
          <w:color w:val="FF0000"/>
          <w:sz w:val="12"/>
        </w:rPr>
        <w:t xml:space="preserve">, finally, </w:t>
      </w:r>
      <w:r w:rsidRPr="000F0A89">
        <w:rPr>
          <w:rStyle w:val="Emphasis"/>
          <w:rFonts w:asciiTheme="minorHAnsi" w:hAnsiTheme="minorHAnsi" w:cstheme="minorHAnsi"/>
          <w:color w:val="FF0000"/>
        </w:rPr>
        <w:t xml:space="preserve">a disorganized and decadent practice, which </w:t>
      </w:r>
      <w:r w:rsidRPr="000F0A89">
        <w:rPr>
          <w:rStyle w:val="Emphasis"/>
          <w:rFonts w:asciiTheme="minorHAnsi" w:hAnsiTheme="minorHAnsi" w:cstheme="minorHAnsi"/>
          <w:color w:val="FF0000"/>
          <w:highlight w:val="green"/>
        </w:rPr>
        <w:t>divides the ranks of the oppressed</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2"/>
        </w:rPr>
        <w:t xml:space="preserve">in internal conflicts. We ask: </w:t>
      </w:r>
      <w:r w:rsidRPr="000F0A89">
        <w:rPr>
          <w:rStyle w:val="StyleUnderline"/>
          <w:rFonts w:asciiTheme="minorHAnsi" w:hAnsiTheme="minorHAnsi" w:cstheme="minorHAnsi"/>
          <w:color w:val="FF0000"/>
        </w:rPr>
        <w:t>could any progress in society be conceived or simply appreciated, in the bizarre, disfigured, perverted, deformed and arbitrary world of ” postmodernity</w:t>
      </w:r>
      <w:r w:rsidRPr="000F0A89">
        <w:rPr>
          <w:rFonts w:asciiTheme="minorHAnsi" w:hAnsiTheme="minorHAnsi" w:cstheme="minorHAnsi"/>
          <w:color w:val="FF0000"/>
          <w:sz w:val="12"/>
        </w:rPr>
        <w:t xml:space="preserve"> “? And here we answer: </w:t>
      </w:r>
      <w:r w:rsidRPr="000F0A89">
        <w:rPr>
          <w:rStyle w:val="StyleUnderline"/>
          <w:rFonts w:asciiTheme="minorHAnsi" w:hAnsiTheme="minorHAnsi" w:cstheme="minorHAnsi"/>
          <w:color w:val="FF0000"/>
        </w:rPr>
        <w:t>no.</w:t>
      </w:r>
      <w:r w:rsidRPr="000F0A89">
        <w:rPr>
          <w:rFonts w:asciiTheme="minorHAnsi" w:hAnsiTheme="minorHAnsi" w:cstheme="minorHAnsi"/>
          <w:color w:val="FF0000"/>
          <w:sz w:val="12"/>
        </w:rPr>
        <w:t xml:space="preserve"> </w:t>
      </w:r>
      <w:r w:rsidRPr="000F0A89">
        <w:rPr>
          <w:rStyle w:val="Emphasis"/>
          <w:rFonts w:asciiTheme="minorHAnsi" w:hAnsiTheme="minorHAnsi" w:cstheme="minorHAnsi"/>
          <w:color w:val="FF0000"/>
          <w:highlight w:val="green"/>
        </w:rPr>
        <w:t>The sum of the irrationalism of the various strands of “postmodernism” leads only to the same depression and pessimism that forged this whole “school” of thought.</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2"/>
        </w:rPr>
        <w:t>True progress, as well as real emancipation, goes through what surpassed the best ideologues of the bourgeoisie in its Golden Age: Marxism, today, Marxism-Leninism-Maoism. In practice</w:t>
      </w:r>
      <w:r w:rsidRPr="000F0A89">
        <w:rPr>
          <w:rStyle w:val="Emphasis"/>
          <w:rFonts w:asciiTheme="minorHAnsi" w:hAnsiTheme="minorHAnsi" w:cstheme="minorHAnsi"/>
          <w:color w:val="FF0000"/>
        </w:rPr>
        <w:t xml:space="preserve">, </w:t>
      </w:r>
      <w:r w:rsidRPr="000F0A89">
        <w:rPr>
          <w:rStyle w:val="Emphasis"/>
          <w:rFonts w:asciiTheme="minorHAnsi" w:hAnsiTheme="minorHAnsi" w:cstheme="minorHAnsi"/>
          <w:color w:val="FF0000"/>
          <w:highlight w:val="green"/>
        </w:rPr>
        <w:t>we must refute and remove from the path of progressive youth</w:t>
      </w:r>
      <w:r w:rsidRPr="000F0A89">
        <w:rPr>
          <w:rStyle w:val="Emphasis"/>
          <w:rFonts w:asciiTheme="minorHAnsi" w:hAnsiTheme="minorHAnsi" w:cstheme="minorHAnsi"/>
          <w:color w:val="FF0000"/>
        </w:rPr>
        <w:t xml:space="preserve"> </w:t>
      </w:r>
      <w:r w:rsidRPr="000F0A89">
        <w:rPr>
          <w:rFonts w:asciiTheme="minorHAnsi" w:hAnsiTheme="minorHAnsi" w:cstheme="minorHAnsi"/>
          <w:color w:val="FF0000"/>
          <w:sz w:val="12"/>
        </w:rPr>
        <w:t xml:space="preserve">– </w:t>
      </w:r>
      <w:r w:rsidRPr="000F0A89">
        <w:rPr>
          <w:rStyle w:val="StyleUnderline"/>
          <w:rFonts w:asciiTheme="minorHAnsi" w:hAnsiTheme="minorHAnsi" w:cstheme="minorHAnsi"/>
          <w:color w:val="FF0000"/>
        </w:rPr>
        <w:t xml:space="preserve">especially those belonging to groups of political minorities </w:t>
      </w:r>
      <w:r w:rsidRPr="000F0A89">
        <w:rPr>
          <w:rStyle w:val="Emphasis"/>
          <w:rFonts w:asciiTheme="minorHAnsi" w:hAnsiTheme="minorHAnsi" w:cstheme="minorHAnsi"/>
          <w:color w:val="FF0000"/>
        </w:rPr>
        <w:t xml:space="preserve">– these attractive academic illusions, demonstrating that </w:t>
      </w:r>
      <w:r w:rsidRPr="000F0A89">
        <w:rPr>
          <w:rStyle w:val="Emphasis"/>
          <w:rFonts w:asciiTheme="minorHAnsi" w:hAnsiTheme="minorHAnsi" w:cstheme="minorHAnsi"/>
          <w:color w:val="FF0000"/>
          <w:highlight w:val="green"/>
        </w:rPr>
        <w:t>the path to justice is the path of</w:t>
      </w:r>
      <w:r w:rsidRPr="000F0A89">
        <w:rPr>
          <w:rStyle w:val="Emphasis"/>
          <w:rFonts w:asciiTheme="minorHAnsi" w:hAnsiTheme="minorHAnsi" w:cstheme="minorHAnsi"/>
          <w:color w:val="FF0000"/>
        </w:rPr>
        <w:t xml:space="preserve"> building a new world: of </w:t>
      </w:r>
      <w:r w:rsidRPr="000F0A89">
        <w:rPr>
          <w:rStyle w:val="Emphasis"/>
          <w:rFonts w:asciiTheme="minorHAnsi" w:hAnsiTheme="minorHAnsi" w:cstheme="minorHAnsi"/>
          <w:color w:val="FF0000"/>
          <w:highlight w:val="green"/>
        </w:rPr>
        <w:t>building</w:t>
      </w:r>
      <w:r w:rsidRPr="000F0A89">
        <w:rPr>
          <w:rStyle w:val="Emphasis"/>
          <w:rFonts w:asciiTheme="minorHAnsi" w:hAnsiTheme="minorHAnsi" w:cstheme="minorHAnsi"/>
          <w:color w:val="FF0000"/>
        </w:rPr>
        <w:t xml:space="preserve"> the </w:t>
      </w:r>
      <w:r w:rsidRPr="000F0A89">
        <w:rPr>
          <w:rStyle w:val="Emphasis"/>
          <w:rFonts w:asciiTheme="minorHAnsi" w:hAnsiTheme="minorHAnsi" w:cstheme="minorHAnsi"/>
          <w:color w:val="FF0000"/>
          <w:highlight w:val="green"/>
        </w:rPr>
        <w:t>Revolution</w:t>
      </w:r>
      <w:r w:rsidRPr="000F0A89">
        <w:rPr>
          <w:rStyle w:val="Emphasis"/>
          <w:rFonts w:asciiTheme="minorHAnsi" w:hAnsiTheme="minorHAnsi" w:cstheme="minorHAnsi"/>
          <w:color w:val="FF0000"/>
        </w:rPr>
        <w:t>.</w:t>
      </w:r>
    </w:p>
    <w:p w14:paraId="3576A20C" w14:textId="71413ED8" w:rsidR="00973E7C" w:rsidRPr="000F0A89" w:rsidRDefault="00973E7C" w:rsidP="00973E7C">
      <w:pPr>
        <w:pStyle w:val="Heading4"/>
        <w:rPr>
          <w:rFonts w:asciiTheme="minorHAnsi" w:hAnsiTheme="minorHAnsi" w:cstheme="minorHAnsi"/>
          <w:color w:val="FF0000"/>
        </w:rPr>
      </w:pPr>
      <w:r w:rsidRPr="000F0A89">
        <w:rPr>
          <w:rFonts w:asciiTheme="minorHAnsi" w:hAnsiTheme="minorHAnsi" w:cstheme="minorHAnsi"/>
          <w:color w:val="FF0000"/>
          <w:u w:val="single"/>
        </w:rPr>
        <w:t>No psycho – Get out of my head</w:t>
      </w:r>
      <w:r w:rsidRPr="000F0A89">
        <w:rPr>
          <w:rFonts w:asciiTheme="minorHAnsi" w:hAnsiTheme="minorHAnsi" w:cstheme="minorHAnsi"/>
          <w:color w:val="FF0000"/>
        </w:rPr>
        <w:t xml:space="preserve"> – consent is key, and </w:t>
      </w:r>
      <w:r w:rsidRPr="000F0A89">
        <w:rPr>
          <w:rFonts w:asciiTheme="minorHAnsi" w:hAnsiTheme="minorHAnsi" w:cstheme="minorHAnsi"/>
          <w:color w:val="FF0000"/>
          <w:u w:val="single"/>
        </w:rPr>
        <w:t>I didn’t give it</w:t>
      </w:r>
      <w:r w:rsidRPr="000F0A89">
        <w:rPr>
          <w:rFonts w:asciiTheme="minorHAnsi" w:hAnsiTheme="minorHAnsi" w:cstheme="minorHAnsi"/>
          <w:color w:val="FF0000"/>
        </w:rPr>
        <w:t xml:space="preserve"> – that’s a D-rule. </w:t>
      </w:r>
    </w:p>
    <w:p w14:paraId="2333684C" w14:textId="77777777" w:rsidR="00973E7C" w:rsidRPr="000F0A89" w:rsidRDefault="00973E7C" w:rsidP="00973E7C">
      <w:pPr>
        <w:rPr>
          <w:rFonts w:asciiTheme="minorHAnsi" w:hAnsiTheme="minorHAnsi" w:cstheme="minorHAnsi"/>
          <w:color w:val="FF0000"/>
        </w:rPr>
      </w:pPr>
      <w:r w:rsidRPr="000F0A89">
        <w:rPr>
          <w:rStyle w:val="Style13ptBold"/>
          <w:rFonts w:asciiTheme="minorHAnsi" w:hAnsiTheme="minorHAnsi" w:cstheme="minorHAnsi"/>
          <w:color w:val="FF0000"/>
        </w:rPr>
        <w:t>ABE 04</w:t>
      </w:r>
      <w:r w:rsidRPr="000F0A89">
        <w:rPr>
          <w:rFonts w:asciiTheme="minorHAnsi" w:hAnsiTheme="minorHAnsi" w:cstheme="minorHAnsi"/>
          <w:color w:val="FF0000"/>
        </w:rPr>
        <w:t xml:space="preserve"> </w:t>
      </w:r>
      <w:r w:rsidRPr="000F0A89">
        <w:rPr>
          <w:rFonts w:asciiTheme="minorHAnsi" w:hAnsiTheme="minorHAnsi" w:cstheme="minorHAnsi"/>
          <w:color w:val="FF0000"/>
          <w:sz w:val="16"/>
          <w:szCs w:val="16"/>
        </w:rPr>
        <w:t>[American Board of Examiners in Clinical Social Work. “THE PRACTICE OF PSYCHOANALYSIS: A SPECIALTY OF CLINICAL SOCIAL WORK”, January 2004, http://www.abecsw.org/images/PsychoAnalysis.PDF]</w:t>
      </w:r>
    </w:p>
    <w:p w14:paraId="0634FF75" w14:textId="77777777" w:rsidR="00973E7C" w:rsidRPr="000F0A89" w:rsidRDefault="00973E7C" w:rsidP="00973E7C">
      <w:pPr>
        <w:rPr>
          <w:rStyle w:val="Emphasis"/>
          <w:rFonts w:asciiTheme="minorHAnsi" w:hAnsiTheme="minorHAnsi" w:cstheme="minorHAnsi"/>
          <w:color w:val="FF0000"/>
        </w:rPr>
      </w:pPr>
      <w:r w:rsidRPr="000F0A89">
        <w:rPr>
          <w:rFonts w:asciiTheme="minorHAnsi" w:eastAsia="Calibri" w:hAnsiTheme="minorHAnsi" w:cstheme="minorHAnsi"/>
          <w:color w:val="FF0000"/>
          <w:sz w:val="8"/>
        </w:rPr>
        <w:t xml:space="preserve">At the level of advanced specialty practice, </w:t>
      </w:r>
      <w:r w:rsidRPr="000F0A89">
        <w:rPr>
          <w:rStyle w:val="StyleUnderline"/>
          <w:rFonts w:asciiTheme="minorHAnsi" w:hAnsiTheme="minorHAnsi" w:cstheme="minorHAnsi"/>
          <w:color w:val="FF0000"/>
          <w:highlight w:val="green"/>
        </w:rPr>
        <w:t>the</w:t>
      </w:r>
      <w:r w:rsidRPr="000F0A89">
        <w:rPr>
          <w:rStyle w:val="StyleUnderline"/>
          <w:rFonts w:asciiTheme="minorHAnsi" w:hAnsiTheme="minorHAnsi" w:cstheme="minorHAnsi"/>
          <w:color w:val="FF0000"/>
        </w:rPr>
        <w:t xml:space="preserve"> clinical social worker </w:t>
      </w:r>
      <w:r w:rsidRPr="000F0A89">
        <w:rPr>
          <w:rStyle w:val="StyleUnderline"/>
          <w:rFonts w:asciiTheme="minorHAnsi" w:hAnsiTheme="minorHAnsi" w:cstheme="minorHAnsi"/>
          <w:color w:val="FF0000"/>
          <w:highlight w:val="green"/>
        </w:rPr>
        <w:t>psychoanalyst</w:t>
      </w:r>
      <w:r w:rsidRPr="000F0A89">
        <w:rPr>
          <w:rStyle w:val="StyleUnderline"/>
          <w:rFonts w:asciiTheme="minorHAnsi" w:hAnsiTheme="minorHAnsi" w:cstheme="minorHAnsi"/>
          <w:color w:val="FF0000"/>
        </w:rPr>
        <w:t xml:space="preserve"> must have mastery of the knowledge base and practice skills specific to that specialty area. </w:t>
      </w:r>
      <w:r w:rsidRPr="000F0A89">
        <w:rPr>
          <w:rFonts w:asciiTheme="minorHAnsi" w:hAnsiTheme="minorHAnsi" w:cstheme="minorHAnsi"/>
          <w:color w:val="FF0000"/>
          <w:sz w:val="8"/>
          <w:szCs w:val="8"/>
        </w:rPr>
        <w:t xml:space="preserve">In addition, </w:t>
      </w:r>
      <w:r w:rsidRPr="000F0A89">
        <w:rPr>
          <w:rStyle w:val="StyleUnderline"/>
          <w:rFonts w:asciiTheme="minorHAnsi" w:hAnsiTheme="minorHAnsi" w:cstheme="minorHAnsi"/>
          <w:color w:val="FF0000"/>
        </w:rPr>
        <w:t xml:space="preserve">the analyst </w:t>
      </w:r>
      <w:r w:rsidRPr="000F0A89">
        <w:rPr>
          <w:rStyle w:val="StyleUnderline"/>
          <w:rFonts w:asciiTheme="minorHAnsi" w:hAnsiTheme="minorHAnsi" w:cstheme="minorHAnsi"/>
          <w:color w:val="FF0000"/>
          <w:highlight w:val="green"/>
        </w:rPr>
        <w:t xml:space="preserve">endorses </w:t>
      </w:r>
      <w:r w:rsidRPr="000F0A89">
        <w:rPr>
          <w:rStyle w:val="Emphasis"/>
          <w:rFonts w:asciiTheme="minorHAnsi" w:hAnsiTheme="minorHAnsi" w:cstheme="minorHAnsi"/>
          <w:color w:val="FF0000"/>
          <w:highlight w:val="green"/>
        </w:rPr>
        <w:t>core clinical</w:t>
      </w:r>
      <w:r w:rsidRPr="000F0A89">
        <w:rPr>
          <w:rStyle w:val="StyleUnderline"/>
          <w:rFonts w:asciiTheme="minorHAnsi" w:hAnsiTheme="minorHAnsi" w:cstheme="minorHAnsi"/>
          <w:color w:val="FF0000"/>
        </w:rPr>
        <w:t xml:space="preserve"> social work </w:t>
      </w:r>
      <w:r w:rsidRPr="000F0A89">
        <w:rPr>
          <w:rStyle w:val="Emphasis"/>
          <w:rFonts w:asciiTheme="minorHAnsi" w:hAnsiTheme="minorHAnsi" w:cstheme="minorHAnsi"/>
          <w:color w:val="FF0000"/>
          <w:highlight w:val="green"/>
        </w:rPr>
        <w:t>values</w:t>
      </w:r>
      <w:r w:rsidRPr="000F0A89">
        <w:rPr>
          <w:rStyle w:val="StyleUnderline"/>
          <w:rFonts w:asciiTheme="minorHAnsi" w:hAnsiTheme="minorHAnsi" w:cstheme="minorHAnsi"/>
          <w:color w:val="FF0000"/>
        </w:rPr>
        <w:t xml:space="preserve">, expressed and amplified by the following convictions: </w:t>
      </w:r>
      <w:r w:rsidRPr="000F0A89">
        <w:rPr>
          <w:rStyle w:val="StyleUnderline"/>
          <w:rFonts w:asciiTheme="minorHAnsi" w:hAnsiTheme="minorHAnsi" w:cstheme="minorHAnsi"/>
          <w:color w:val="FF0000"/>
          <w:highlight w:val="green"/>
        </w:rPr>
        <w:t>to honor</w:t>
      </w:r>
      <w:r w:rsidRPr="000F0A89">
        <w:rPr>
          <w:rStyle w:val="StyleUnderline"/>
          <w:rFonts w:asciiTheme="minorHAnsi" w:hAnsiTheme="minorHAnsi" w:cstheme="minorHAnsi"/>
          <w:color w:val="FF0000"/>
        </w:rPr>
        <w:t xml:space="preserve"> the </w:t>
      </w:r>
      <w:r w:rsidRPr="000F0A89">
        <w:rPr>
          <w:rStyle w:val="StyleUnderline"/>
          <w:rFonts w:asciiTheme="minorHAnsi" w:hAnsiTheme="minorHAnsi" w:cstheme="minorHAnsi"/>
          <w:color w:val="FF0000"/>
          <w:highlight w:val="green"/>
        </w:rPr>
        <w:t>dignity</w:t>
      </w:r>
      <w:r w:rsidRPr="000F0A89">
        <w:rPr>
          <w:rStyle w:val="StyleUnderline"/>
          <w:rFonts w:asciiTheme="minorHAnsi" w:hAnsiTheme="minorHAnsi" w:cstheme="minorHAnsi"/>
          <w:color w:val="FF0000"/>
        </w:rPr>
        <w:t xml:space="preserve"> and </w:t>
      </w:r>
      <w:r w:rsidRPr="000F0A89">
        <w:rPr>
          <w:rStyle w:val="StyleUnderline"/>
          <w:rFonts w:asciiTheme="minorHAnsi" w:hAnsiTheme="minorHAnsi" w:cstheme="minorHAnsi"/>
          <w:color w:val="FF0000"/>
          <w:highlight w:val="green"/>
        </w:rPr>
        <w:t>well-being</w:t>
      </w:r>
      <w:r w:rsidRPr="000F0A89">
        <w:rPr>
          <w:rStyle w:val="StyleUnderline"/>
          <w:rFonts w:asciiTheme="minorHAnsi" w:hAnsiTheme="minorHAnsi" w:cstheme="minorHAnsi"/>
          <w:color w:val="FF0000"/>
        </w:rPr>
        <w:t xml:space="preserve"> of the analysand </w:t>
      </w:r>
      <w:r w:rsidRPr="000F0A89">
        <w:rPr>
          <w:rStyle w:val="StyleUnderline"/>
          <w:rFonts w:asciiTheme="minorHAnsi" w:hAnsiTheme="minorHAnsi" w:cstheme="minorHAnsi"/>
          <w:color w:val="FF0000"/>
          <w:highlight w:val="green"/>
        </w:rPr>
        <w:t>and</w:t>
      </w:r>
      <w:r w:rsidRPr="000F0A89">
        <w:rPr>
          <w:rStyle w:val="StyleUnderline"/>
          <w:rFonts w:asciiTheme="minorHAnsi" w:hAnsiTheme="minorHAnsi" w:cstheme="minorHAnsi"/>
          <w:color w:val="FF0000"/>
        </w:rPr>
        <w:t xml:space="preserve"> his/her </w:t>
      </w:r>
      <w:r w:rsidRPr="000F0A89">
        <w:rPr>
          <w:rStyle w:val="StyleUnderline"/>
          <w:rFonts w:asciiTheme="minorHAnsi" w:hAnsiTheme="minorHAnsi" w:cstheme="minorHAnsi"/>
          <w:color w:val="FF0000"/>
          <w:highlight w:val="green"/>
        </w:rPr>
        <w:t xml:space="preserve">right to </w:t>
      </w:r>
      <w:r w:rsidRPr="000F0A89">
        <w:rPr>
          <w:rStyle w:val="StyleUnderline"/>
          <w:rFonts w:asciiTheme="minorHAnsi" w:hAnsiTheme="minorHAnsi" w:cstheme="minorHAnsi"/>
          <w:color w:val="FF0000"/>
        </w:rPr>
        <w:t xml:space="preserve">self-determination, privacy, </w:t>
      </w:r>
      <w:r w:rsidRPr="000F0A89">
        <w:rPr>
          <w:rStyle w:val="StyleUnderline"/>
          <w:rFonts w:asciiTheme="minorHAnsi" w:hAnsiTheme="minorHAnsi" w:cstheme="minorHAnsi"/>
          <w:color w:val="FF0000"/>
          <w:highlight w:val="green"/>
        </w:rPr>
        <w:t>confidentiality</w:t>
      </w:r>
      <w:r w:rsidRPr="000F0A89">
        <w:rPr>
          <w:rStyle w:val="StyleUnderline"/>
          <w:rFonts w:asciiTheme="minorHAnsi" w:hAnsiTheme="minorHAnsi" w:cstheme="minorHAnsi"/>
          <w:color w:val="FF0000"/>
        </w:rPr>
        <w:t xml:space="preserve">, and </w:t>
      </w:r>
      <w:r w:rsidRPr="000F0A89">
        <w:rPr>
          <w:rStyle w:val="Emphasis"/>
          <w:rFonts w:asciiTheme="minorHAnsi" w:hAnsiTheme="minorHAnsi" w:cstheme="minorHAnsi"/>
          <w:color w:val="FF0000"/>
        </w:rPr>
        <w:t>informed choice</w:t>
      </w:r>
      <w:r w:rsidRPr="000F0A89">
        <w:rPr>
          <w:rFonts w:asciiTheme="minorHAnsi" w:eastAsia="Calibri" w:hAnsiTheme="minorHAnsi" w:cstheme="minorHAnsi"/>
          <w:color w:val="FF0000"/>
          <w:sz w:val="8"/>
        </w:rPr>
        <w:t xml:space="preserve"> #to advocate for analysands in service provision, access to care, and program evaluation (although analysands, by virtue of certain social and cultural characteristics, may tend not to need advocacy in the ways that other clients do) # </w:t>
      </w:r>
      <w:r w:rsidRPr="000F0A89">
        <w:rPr>
          <w:rStyle w:val="StyleUnderline"/>
          <w:rFonts w:asciiTheme="minorHAnsi" w:hAnsiTheme="minorHAnsi" w:cstheme="minorHAnsi"/>
          <w:color w:val="FF0000"/>
          <w:highlight w:val="green"/>
        </w:rPr>
        <w:t>to practice ethically and legally</w:t>
      </w:r>
      <w:r w:rsidRPr="000F0A89">
        <w:rPr>
          <w:rFonts w:asciiTheme="minorHAnsi" w:eastAsia="Calibri" w:hAnsiTheme="minorHAnsi" w:cstheme="minorHAnsi"/>
          <w:color w:val="FF0000"/>
          <w:sz w:val="8"/>
        </w:rPr>
        <w:t xml:space="preserve">, with competence and integrity, and with respect for culture and diversity (age, ethnicity, gender, and lifestyle) 26# to contribute to a society that offers opportunities to all of its members in a just and non-discriminatory fashion # </w:t>
      </w:r>
      <w:r w:rsidRPr="000F0A89">
        <w:rPr>
          <w:rStyle w:val="StyleUnderline"/>
          <w:rFonts w:asciiTheme="minorHAnsi" w:hAnsiTheme="minorHAnsi" w:cstheme="minorHAnsi"/>
          <w:color w:val="FF0000"/>
        </w:rPr>
        <w:t xml:space="preserve">to deliver the most appropriate treatment and level of care, </w:t>
      </w:r>
      <w:r w:rsidRPr="000F0A89">
        <w:rPr>
          <w:rStyle w:val="Emphasis"/>
          <w:rFonts w:asciiTheme="minorHAnsi" w:hAnsiTheme="minorHAnsi" w:cstheme="minorHAnsi"/>
          <w:color w:val="FF0000"/>
          <w:highlight w:val="green"/>
        </w:rPr>
        <w:t>according to</w:t>
      </w:r>
      <w:r w:rsidRPr="000F0A89">
        <w:rPr>
          <w:rStyle w:val="StyleUnderline"/>
          <w:rFonts w:asciiTheme="minorHAnsi" w:hAnsiTheme="minorHAnsi" w:cstheme="minorHAnsi"/>
          <w:color w:val="FF0000"/>
        </w:rPr>
        <w:t xml:space="preserve"> the analysand’s needs and </w:t>
      </w:r>
      <w:r w:rsidRPr="000F0A89">
        <w:rPr>
          <w:rStyle w:val="Emphasis"/>
          <w:rFonts w:asciiTheme="minorHAnsi" w:hAnsiTheme="minorHAnsi" w:cstheme="minorHAnsi"/>
          <w:color w:val="FF0000"/>
          <w:highlight w:val="green"/>
        </w:rPr>
        <w:t>informed consent.</w:t>
      </w:r>
    </w:p>
    <w:p w14:paraId="663FB7AF" w14:textId="77777777" w:rsidR="00973E7C" w:rsidRPr="000F0A89" w:rsidRDefault="00973E7C" w:rsidP="00B55AD5">
      <w:pPr>
        <w:rPr>
          <w:rFonts w:asciiTheme="minorHAnsi" w:hAnsiTheme="minorHAnsi" w:cstheme="minorHAnsi"/>
          <w:b/>
          <w:iCs/>
          <w:color w:val="FF0000"/>
          <w:u w:val="single"/>
        </w:rPr>
      </w:pPr>
    </w:p>
    <w:sectPr w:rsidR="00973E7C" w:rsidRPr="000F0A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73E7C"/>
    <w:rsid w:val="000139A3"/>
    <w:rsid w:val="000F0A89"/>
    <w:rsid w:val="00100833"/>
    <w:rsid w:val="00104529"/>
    <w:rsid w:val="00105942"/>
    <w:rsid w:val="00107396"/>
    <w:rsid w:val="00144A4C"/>
    <w:rsid w:val="0017360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687F"/>
    <w:rsid w:val="00407037"/>
    <w:rsid w:val="00444BB7"/>
    <w:rsid w:val="004605D6"/>
    <w:rsid w:val="004C60E8"/>
    <w:rsid w:val="004E3579"/>
    <w:rsid w:val="004E728B"/>
    <w:rsid w:val="004F39E0"/>
    <w:rsid w:val="00537BD5"/>
    <w:rsid w:val="0057268A"/>
    <w:rsid w:val="005D2912"/>
    <w:rsid w:val="006065BD"/>
    <w:rsid w:val="00645FA9"/>
    <w:rsid w:val="00647866"/>
    <w:rsid w:val="00665003"/>
    <w:rsid w:val="00681E5E"/>
    <w:rsid w:val="006A2AD0"/>
    <w:rsid w:val="006C2375"/>
    <w:rsid w:val="006D4ECC"/>
    <w:rsid w:val="00722258"/>
    <w:rsid w:val="007243E5"/>
    <w:rsid w:val="00745D5A"/>
    <w:rsid w:val="00766EA0"/>
    <w:rsid w:val="007A2226"/>
    <w:rsid w:val="007F5B66"/>
    <w:rsid w:val="00823A1C"/>
    <w:rsid w:val="00845B9D"/>
    <w:rsid w:val="00860984"/>
    <w:rsid w:val="008B3ECB"/>
    <w:rsid w:val="008B4E85"/>
    <w:rsid w:val="008C1B2E"/>
    <w:rsid w:val="0091627E"/>
    <w:rsid w:val="0097032B"/>
    <w:rsid w:val="00973E7C"/>
    <w:rsid w:val="009D2EAD"/>
    <w:rsid w:val="009D54B2"/>
    <w:rsid w:val="009E1922"/>
    <w:rsid w:val="009F7ED2"/>
    <w:rsid w:val="00A6293D"/>
    <w:rsid w:val="00A92EBB"/>
    <w:rsid w:val="00A93661"/>
    <w:rsid w:val="00A95652"/>
    <w:rsid w:val="00AC0AB8"/>
    <w:rsid w:val="00AD703D"/>
    <w:rsid w:val="00B33C6D"/>
    <w:rsid w:val="00B4508F"/>
    <w:rsid w:val="00B55AD5"/>
    <w:rsid w:val="00B8057C"/>
    <w:rsid w:val="00BD6238"/>
    <w:rsid w:val="00BF593B"/>
    <w:rsid w:val="00BF773A"/>
    <w:rsid w:val="00BF7E81"/>
    <w:rsid w:val="00C13773"/>
    <w:rsid w:val="00C17CC8"/>
    <w:rsid w:val="00C45E3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0251"/>
    <w:rsid w:val="00E5262C"/>
    <w:rsid w:val="00E843DC"/>
    <w:rsid w:val="00EC7DC4"/>
    <w:rsid w:val="00ED30CF"/>
    <w:rsid w:val="00F176EF"/>
    <w:rsid w:val="00F24554"/>
    <w:rsid w:val="00F45E10"/>
    <w:rsid w:val="00F46B52"/>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9E8AA"/>
  <w15:chartTrackingRefBased/>
  <w15:docId w15:val="{B5067FD4-A1C5-403D-9482-044EB9F0E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43DC"/>
    <w:rPr>
      <w:rFonts w:ascii="Calibri" w:hAnsi="Calibri" w:cs="Calibri"/>
    </w:rPr>
  </w:style>
  <w:style w:type="paragraph" w:styleId="Heading1">
    <w:name w:val="heading 1"/>
    <w:aliases w:val="Pocket"/>
    <w:basedOn w:val="Normal"/>
    <w:next w:val="Normal"/>
    <w:link w:val="Heading1Char"/>
    <w:qFormat/>
    <w:rsid w:val="00E843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43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E843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E843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43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43DC"/>
  </w:style>
  <w:style w:type="character" w:customStyle="1" w:styleId="Heading1Char">
    <w:name w:val="Heading 1 Char"/>
    <w:aliases w:val="Pocket Char"/>
    <w:basedOn w:val="DefaultParagraphFont"/>
    <w:link w:val="Heading1"/>
    <w:rsid w:val="00E843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43D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E843DC"/>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E843DC"/>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E843D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43DC"/>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E843DC"/>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E843DC"/>
    <w:rPr>
      <w:color w:val="auto"/>
      <w:u w:val="none"/>
    </w:rPr>
  </w:style>
  <w:style w:type="character" w:styleId="FollowedHyperlink">
    <w:name w:val="FollowedHyperlink"/>
    <w:basedOn w:val="DefaultParagraphFont"/>
    <w:uiPriority w:val="99"/>
    <w:semiHidden/>
    <w:unhideWhenUsed/>
    <w:rsid w:val="00E843DC"/>
    <w:rPr>
      <w:color w:val="auto"/>
      <w:u w:val="none"/>
    </w:rPr>
  </w:style>
  <w:style w:type="paragraph" w:styleId="DocumentMap">
    <w:name w:val="Document Map"/>
    <w:basedOn w:val="Normal"/>
    <w:link w:val="DocumentMapChar"/>
    <w:uiPriority w:val="99"/>
    <w:semiHidden/>
    <w:unhideWhenUsed/>
    <w:rsid w:val="00973E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3E7C"/>
    <w:rPr>
      <w:rFonts w:ascii="Lucida Grande" w:hAnsi="Lucida Grande" w:cs="Lucida Grande"/>
      <w:sz w:val="24"/>
    </w:rPr>
  </w:style>
  <w:style w:type="paragraph" w:customStyle="1" w:styleId="textbold">
    <w:name w:val="text bold"/>
    <w:basedOn w:val="Normal"/>
    <w:link w:val="Emphasis"/>
    <w:uiPriority w:val="7"/>
    <w:qFormat/>
    <w:rsid w:val="00973E7C"/>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973E7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rdictionary.com/dialectical" TargetMode="External"/><Relationship Id="rId13" Type="http://schemas.openxmlformats.org/officeDocument/2006/relationships/hyperlink" Target="http://ro.uow.edu.au/cgi/viewcontent.cgi?article=4274&amp;context=thes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merriam-webster.com/dictionary/is" TargetMode="External"/><Relationship Id="rId12" Type="http://schemas.openxmlformats.org/officeDocument/2006/relationships/hyperlink" Target="http://www.hamptoninstitution.org/why-black-people-need-maoism.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truggle-sessions.com/2020/05/05/against-postmodernism/" TargetMode="External"/><Relationship Id="rId1" Type="http://schemas.openxmlformats.org/officeDocument/2006/relationships/customXml" Target="../customXml/item1.xml"/><Relationship Id="rId6" Type="http://schemas.openxmlformats.org/officeDocument/2006/relationships/hyperlink" Target="https://monthlyreview.org/2020/07/01/modern-u-s-racial-capitalism/"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medium.com/@valarierenaux/marxism-and-the-state-eeb6ceca4515"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grammar-monster.com/glossary/linking_verbs.htm" TargetMode="External"/><Relationship Id="rId14" Type="http://schemas.openxmlformats.org/officeDocument/2006/relationships/hyperlink" Target="https://www.researchgate.net/publication/338327276_Dynamic_Efficiency_in_a_Planned_Economy_Innovation_and_Entrepreneurship_Without_Market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28825</Words>
  <Characters>164309</Characters>
  <Application>Microsoft Office Word</Application>
  <DocSecurity>0</DocSecurity>
  <Lines>1369</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7</cp:revision>
  <dcterms:created xsi:type="dcterms:W3CDTF">2022-01-28T21:08:00Z</dcterms:created>
  <dcterms:modified xsi:type="dcterms:W3CDTF">2022-01-28T23:36:00Z</dcterms:modified>
</cp:coreProperties>
</file>