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8EB48" w14:textId="0EFF5378" w:rsidR="00E42E4C" w:rsidRDefault="00673513" w:rsidP="00673513">
      <w:pPr>
        <w:pStyle w:val="Heading1"/>
      </w:pPr>
      <w:r>
        <w:t>1NC</w:t>
      </w:r>
    </w:p>
    <w:p w14:paraId="7431EE0B" w14:textId="25DC8FE3" w:rsidR="00673513" w:rsidRDefault="00673513" w:rsidP="00673513">
      <w:pPr>
        <w:pStyle w:val="Heading2"/>
      </w:pPr>
      <w:r>
        <w:lastRenderedPageBreak/>
        <w:t>1</w:t>
      </w:r>
    </w:p>
    <w:p w14:paraId="2F514057" w14:textId="69DD86CB" w:rsidR="00673513" w:rsidRPr="00AA76F4" w:rsidRDefault="00673513" w:rsidP="00673513">
      <w:pPr>
        <w:pStyle w:val="Heading4"/>
        <w:rPr>
          <w:rFonts w:cs="Calibri"/>
        </w:rPr>
      </w:pPr>
      <w:r w:rsidRPr="00AA76F4">
        <w:rPr>
          <w:rFonts w:cs="Calibri"/>
        </w:rPr>
        <w:t>Interpretation: Topical affirmatives must specify which medicines they defend</w:t>
      </w:r>
      <w:r>
        <w:rPr>
          <w:rFonts w:cs="Calibri"/>
        </w:rPr>
        <w:t xml:space="preserve"> </w:t>
      </w:r>
    </w:p>
    <w:p w14:paraId="5B1E0BC4" w14:textId="77777777" w:rsidR="00673513" w:rsidRPr="00AA76F4" w:rsidRDefault="00673513" w:rsidP="00673513">
      <w:pPr>
        <w:pStyle w:val="Heading4"/>
        <w:rPr>
          <w:rFonts w:cs="Calibri"/>
        </w:rPr>
      </w:pPr>
      <w:r w:rsidRPr="00AA76F4">
        <w:rPr>
          <w:rFonts w:cs="Calibri"/>
        </w:rPr>
        <w:t>Violation: They don’t</w:t>
      </w:r>
    </w:p>
    <w:p w14:paraId="2AB646F4" w14:textId="77777777" w:rsidR="00673513" w:rsidRDefault="00673513" w:rsidP="00673513">
      <w:pPr>
        <w:pStyle w:val="Heading4"/>
        <w:rPr>
          <w:rFonts w:cs="Calibri"/>
        </w:rPr>
      </w:pPr>
      <w:r w:rsidRPr="00AA76F4">
        <w:rPr>
          <w:rFonts w:cs="Calibri"/>
        </w:rPr>
        <w:t>Standards:</w:t>
      </w:r>
    </w:p>
    <w:p w14:paraId="2DCCD5EF" w14:textId="77777777" w:rsidR="00673513" w:rsidRDefault="00673513" w:rsidP="00673513">
      <w:pPr>
        <w:pStyle w:val="Heading4"/>
        <w:rPr>
          <w:rFonts w:cs="Calibri"/>
        </w:rPr>
      </w:pPr>
      <w:r>
        <w:rPr>
          <w:rFonts w:cs="Calibri"/>
        </w:rPr>
        <w:t xml:space="preserve">[a] </w:t>
      </w:r>
      <w:r w:rsidRPr="00AA76F4">
        <w:rPr>
          <w:rFonts w:cs="Calibri"/>
        </w:rPr>
        <w:t xml:space="preserve">Ground - Not specifying destroys neg ground because they can shift and clarify which </w:t>
      </w:r>
      <w:proofErr w:type="gramStart"/>
      <w:r w:rsidRPr="00AA76F4">
        <w:rPr>
          <w:rFonts w:cs="Calibri"/>
        </w:rPr>
        <w:t>medicines</w:t>
      </w:r>
      <w:proofErr w:type="gramEnd"/>
      <w:r w:rsidRPr="00AA76F4">
        <w:rPr>
          <w:rFonts w:cs="Calibri"/>
        </w:rPr>
        <w:t xml:space="preserve"> they defend in the 1AR to no link DAs and perm CP</w:t>
      </w:r>
    </w:p>
    <w:p w14:paraId="2637FCC1" w14:textId="77777777" w:rsidR="00673513" w:rsidRPr="00AA76F4" w:rsidRDefault="00673513" w:rsidP="00673513">
      <w:pPr>
        <w:pStyle w:val="Heading4"/>
        <w:rPr>
          <w:rFonts w:cs="Calibri"/>
        </w:rPr>
      </w:pPr>
      <w:r>
        <w:rPr>
          <w:rFonts w:cs="Calibri"/>
        </w:rPr>
        <w:t xml:space="preserve">[b] </w:t>
      </w:r>
      <w:r w:rsidRPr="00AA76F4">
        <w:rPr>
          <w:rFonts w:cs="Calibri"/>
        </w:rPr>
        <w:t>Topic education – vague terms like medicine prevent us from having in-depth discussion about the topic</w:t>
      </w:r>
      <w:r>
        <w:rPr>
          <w:rFonts w:cs="Calibri"/>
        </w:rPr>
        <w:t xml:space="preserve"> and solvency mechanisms </w:t>
      </w:r>
    </w:p>
    <w:p w14:paraId="4CE8442A" w14:textId="77777777" w:rsidR="00673513" w:rsidRPr="00AA76F4" w:rsidRDefault="00673513" w:rsidP="00673513">
      <w:pPr>
        <w:pStyle w:val="Heading4"/>
        <w:rPr>
          <w:rFonts w:cs="Calibri"/>
        </w:rPr>
      </w:pPr>
      <w:r w:rsidRPr="00AA76F4">
        <w:rPr>
          <w:rFonts w:cs="Calibri"/>
        </w:rPr>
        <w:t>Topicality is a voter for fairness and education – drop the debater</w:t>
      </w:r>
    </w:p>
    <w:p w14:paraId="1988C744" w14:textId="632DED91" w:rsidR="00673513" w:rsidRPr="00673513" w:rsidRDefault="00673513" w:rsidP="00673513">
      <w:pPr>
        <w:pStyle w:val="Heading4"/>
        <w:spacing w:before="0"/>
      </w:pPr>
      <w:r w:rsidRPr="00AA76F4">
        <w:rPr>
          <w:rFonts w:cs="Calibri"/>
        </w:rPr>
        <w:t>No RVIs – it’s illogical – you should be punished for not being a T but shouldn’t get a cookie for being T</w:t>
      </w:r>
    </w:p>
    <w:p w14:paraId="72A47A93" w14:textId="73FFD00E" w:rsidR="00673513" w:rsidRDefault="00673513" w:rsidP="00673513">
      <w:pPr>
        <w:pStyle w:val="Heading2"/>
      </w:pPr>
      <w:r>
        <w:lastRenderedPageBreak/>
        <w:t>2</w:t>
      </w:r>
    </w:p>
    <w:p w14:paraId="4460ED52" w14:textId="77777777" w:rsidR="00673513" w:rsidRPr="002478B9" w:rsidRDefault="00673513" w:rsidP="00673513">
      <w:pPr>
        <w:pStyle w:val="Heading4"/>
        <w:rPr>
          <w:rFonts w:cs="Calibri"/>
        </w:rPr>
      </w:pPr>
      <w:r w:rsidRPr="002478B9">
        <w:rPr>
          <w:rFonts w:cs="Calibri"/>
        </w:rPr>
        <w:t xml:space="preserve">Successful TRIPS COVID waiver is critical to all future WTO credibility – the entire organization rests on this decision </w:t>
      </w:r>
    </w:p>
    <w:p w14:paraId="557D4086" w14:textId="77777777" w:rsidR="00673513" w:rsidRPr="002478B9" w:rsidRDefault="00673513" w:rsidP="00673513">
      <w:pPr>
        <w:rPr>
          <w:rFonts w:cs="Calibri"/>
          <w:b/>
          <w:bCs/>
          <w:sz w:val="26"/>
        </w:rPr>
      </w:pPr>
      <w:proofErr w:type="spellStart"/>
      <w:r w:rsidRPr="002478B9">
        <w:rPr>
          <w:rStyle w:val="Style13ptBold"/>
          <w:rFonts w:cs="Calibri"/>
        </w:rPr>
        <w:t>Kanth</w:t>
      </w:r>
      <w:proofErr w:type="spellEnd"/>
      <w:r w:rsidRPr="002478B9">
        <w:rPr>
          <w:rStyle w:val="Style13ptBold"/>
          <w:rFonts w:cs="Calibri"/>
        </w:rPr>
        <w:t xml:space="preserve"> 21, </w:t>
      </w:r>
      <w:r w:rsidRPr="002478B9">
        <w:rPr>
          <w:rFonts w:cs="Calibri"/>
        </w:rPr>
        <w:t xml:space="preserve">D Ravi </w:t>
      </w:r>
      <w:proofErr w:type="spellStart"/>
      <w:r w:rsidRPr="002478B9">
        <w:rPr>
          <w:rFonts w:cs="Calibri"/>
        </w:rPr>
        <w:t>Kanth</w:t>
      </w:r>
      <w:proofErr w:type="spellEnd"/>
      <w:r w:rsidRPr="002478B9">
        <w:rPr>
          <w:rFonts w:cs="Calibri"/>
        </w:rPr>
        <w:t xml:space="preserve">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w:t>
      </w:r>
      <w:proofErr w:type="spellStart"/>
      <w:r w:rsidRPr="002478B9">
        <w:rPr>
          <w:rFonts w:cs="Calibri"/>
        </w:rPr>
        <w:t>Bangaluru</w:t>
      </w:r>
      <w:proofErr w:type="spellEnd"/>
      <w:r w:rsidRPr="002478B9">
        <w:rPr>
          <w:rFonts w:cs="Calibri"/>
        </w:rPr>
        <w:t xml:space="preserve">),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9" w:history="1">
        <w:r w:rsidRPr="002478B9">
          <w:rPr>
            <w:rStyle w:val="Hyperlink"/>
            <w:rFonts w:cs="Calibri"/>
          </w:rPr>
          <w:t>https://www.twn.my/title2/wto.info/2021/ti210723.htm</w:t>
        </w:r>
      </w:hyperlink>
      <w:r w:rsidRPr="002478B9">
        <w:rPr>
          <w:rFonts w:cs="Calibri"/>
        </w:rPr>
        <w:t>, accessed 8/31/21, sb</w:t>
      </w:r>
    </w:p>
    <w:p w14:paraId="4121376F" w14:textId="77777777" w:rsidR="00673513" w:rsidRPr="002478B9" w:rsidRDefault="00673513" w:rsidP="00673513">
      <w:pPr>
        <w:rPr>
          <w:rFonts w:cs="Calibri"/>
        </w:rPr>
      </w:pPr>
      <w:r w:rsidRPr="002478B9">
        <w:rPr>
          <w:rFonts w:cs="Calibri"/>
        </w:rPr>
        <w:t xml:space="preserve">Geneva, 26 Jul (D. Ravi </w:t>
      </w:r>
      <w:proofErr w:type="spellStart"/>
      <w:r w:rsidRPr="002478B9">
        <w:rPr>
          <w:rFonts w:cs="Calibri"/>
        </w:rPr>
        <w:t>Kanth</w:t>
      </w:r>
      <w:proofErr w:type="spellEnd"/>
      <w:r w:rsidRPr="002478B9">
        <w:rPr>
          <w:rFonts w:cs="Calibri"/>
        </w:rPr>
        <w:t xml:space="preserve">) – Trade envoys from many developing countries on 23 July warned that </w:t>
      </w:r>
      <w:r w:rsidRPr="002478B9">
        <w:rPr>
          <w:rStyle w:val="StyleUnderline"/>
          <w:rFonts w:cs="Calibri"/>
          <w:highlight w:val="cyan"/>
        </w:rPr>
        <w:t>the credibility of the W</w:t>
      </w:r>
      <w:r w:rsidRPr="002478B9">
        <w:rPr>
          <w:rFonts w:cs="Calibri"/>
        </w:rPr>
        <w:t xml:space="preserve">orld </w:t>
      </w:r>
      <w:r w:rsidRPr="002478B9">
        <w:rPr>
          <w:rFonts w:cs="Calibri"/>
          <w:highlight w:val="cyan"/>
        </w:rPr>
        <w:t>T</w:t>
      </w:r>
      <w:r w:rsidRPr="002478B9">
        <w:rPr>
          <w:rFonts w:cs="Calibri"/>
        </w:rPr>
        <w:t xml:space="preserve">rade </w:t>
      </w:r>
      <w:r w:rsidRPr="002478B9">
        <w:rPr>
          <w:rStyle w:val="StyleUnderline"/>
          <w:rFonts w:cs="Calibri"/>
          <w:highlight w:val="cyan"/>
        </w:rPr>
        <w:t>O</w:t>
      </w:r>
      <w:r w:rsidRPr="002478B9">
        <w:rPr>
          <w:rFonts w:cs="Calibri"/>
        </w:rPr>
        <w:t xml:space="preserve">rganization </w:t>
      </w:r>
      <w:r w:rsidRPr="002478B9">
        <w:rPr>
          <w:rStyle w:val="StyleUnderline"/>
          <w:rFonts w:cs="Calibri"/>
          <w:highlight w:val="cyan"/>
        </w:rPr>
        <w:t>hangs in the balance</w:t>
      </w:r>
      <w:r w:rsidRPr="002478B9">
        <w:rPr>
          <w:rFonts w:cs="Calibri"/>
        </w:rPr>
        <w:t xml:space="preserve"> at the 12th ministerial conference (MC12) </w:t>
      </w:r>
      <w:r w:rsidRPr="002478B9">
        <w:rPr>
          <w:rStyle w:val="StyleUnderline"/>
          <w:rFonts w:cs="Calibri"/>
          <w:highlight w:val="cyan"/>
        </w:rPr>
        <w:t xml:space="preserve">if it fails to deliver </w:t>
      </w:r>
      <w:r w:rsidRPr="002478B9">
        <w:rPr>
          <w:rStyle w:val="StyleUnderline"/>
          <w:rFonts w:cs="Calibri"/>
        </w:rPr>
        <w:t xml:space="preserve">on the mandated issues and </w:t>
      </w:r>
      <w:r w:rsidRPr="002478B9">
        <w:rPr>
          <w:rStyle w:val="StyleUnderline"/>
          <w:rFonts w:cs="Calibri"/>
          <w:highlight w:val="cyan"/>
        </w:rPr>
        <w:t>on the</w:t>
      </w:r>
      <w:r w:rsidRPr="002478B9">
        <w:rPr>
          <w:rStyle w:val="StyleUnderline"/>
          <w:rFonts w:cs="Calibri"/>
        </w:rPr>
        <w:t xml:space="preserve"> temporary </w:t>
      </w:r>
      <w:r w:rsidRPr="002478B9">
        <w:rPr>
          <w:rStyle w:val="StyleUnderline"/>
          <w:rFonts w:cs="Calibri"/>
          <w:highlight w:val="cyan"/>
        </w:rPr>
        <w:t>TRIPS waiver</w:t>
      </w:r>
      <w:r w:rsidRPr="002478B9">
        <w:rPr>
          <w:rFonts w:cs="Calibri"/>
        </w:rPr>
        <w:t xml:space="preserve"> aimed at halting the increasing scale of deaths worldwide due to the COVID-19 pandemic, said people familiar with the development. </w:t>
      </w:r>
      <w:r w:rsidRPr="002478B9">
        <w:rPr>
          <w:rFonts w:cs="Calibri"/>
          <w:sz w:val="12"/>
          <w:szCs w:val="12"/>
        </w:rPr>
        <w:t xml:space="preserve">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w:t>
      </w:r>
      <w:proofErr w:type="spellStart"/>
      <w:r w:rsidRPr="002478B9">
        <w:rPr>
          <w:rFonts w:cs="Calibri"/>
          <w:sz w:val="12"/>
          <w:szCs w:val="12"/>
        </w:rPr>
        <w:t>Ms</w:t>
      </w:r>
      <w:proofErr w:type="spellEnd"/>
      <w:r w:rsidRPr="002478B9">
        <w:rPr>
          <w:rFonts w:cs="Calibri"/>
          <w:sz w:val="12"/>
          <w:szCs w:val="12"/>
        </w:rPr>
        <w:t xml:space="preserve"> Ngozi </w:t>
      </w:r>
      <w:proofErr w:type="spellStart"/>
      <w:r w:rsidRPr="002478B9">
        <w:rPr>
          <w:rFonts w:cs="Calibri"/>
          <w:sz w:val="12"/>
          <w:szCs w:val="12"/>
        </w:rPr>
        <w:t>Okonjo</w:t>
      </w:r>
      <w:proofErr w:type="spellEnd"/>
      <w:r w:rsidRPr="002478B9">
        <w:rPr>
          <w:rFonts w:cs="Calibri"/>
          <w:sz w:val="12"/>
          <w:szCs w:val="12"/>
        </w:rPr>
        <w:t xml:space="preserve">-Iweala’s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w:t>
      </w:r>
      <w:proofErr w:type="spellStart"/>
      <w:r w:rsidRPr="002478B9">
        <w:rPr>
          <w:rFonts w:cs="Calibri"/>
          <w:sz w:val="12"/>
          <w:szCs w:val="12"/>
        </w:rPr>
        <w:t>plurilateralization</w:t>
      </w:r>
      <w:proofErr w:type="spellEnd"/>
      <w:r w:rsidRPr="002478B9">
        <w:rPr>
          <w:rFonts w:cs="Calibri"/>
          <w:sz w:val="12"/>
          <w:szCs w:val="12"/>
        </w:rPr>
        <w:t xml:space="preserve">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w:t>
      </w:r>
      <w:proofErr w:type="spellStart"/>
      <w:r w:rsidRPr="002478B9">
        <w:rPr>
          <w:rFonts w:cs="Calibri"/>
          <w:sz w:val="12"/>
          <w:szCs w:val="12"/>
        </w:rPr>
        <w:t>Ms</w:t>
      </w:r>
      <w:proofErr w:type="spellEnd"/>
      <w:r w:rsidRPr="002478B9">
        <w:rPr>
          <w:rFonts w:cs="Calibri"/>
          <w:sz w:val="12"/>
          <w:szCs w:val="12"/>
        </w:rPr>
        <w:t xml:space="preserve"> </w:t>
      </w:r>
      <w:proofErr w:type="spellStart"/>
      <w:r w:rsidRPr="002478B9">
        <w:rPr>
          <w:rFonts w:cs="Calibri"/>
          <w:sz w:val="12"/>
          <w:szCs w:val="12"/>
        </w:rPr>
        <w:t>Okonjo</w:t>
      </w:r>
      <w:proofErr w:type="spellEnd"/>
      <w:r w:rsidRPr="002478B9">
        <w:rPr>
          <w:rFonts w:cs="Calibri"/>
          <w:sz w:val="12"/>
          <w:szCs w:val="12"/>
        </w:rPr>
        <w:t xml:space="preserve">-Iweala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w:t>
      </w:r>
      <w:proofErr w:type="spellStart"/>
      <w:r w:rsidRPr="002478B9">
        <w:rPr>
          <w:rFonts w:cs="Calibri"/>
          <w:sz w:val="12"/>
          <w:szCs w:val="12"/>
        </w:rPr>
        <w:t>Ms</w:t>
      </w:r>
      <w:proofErr w:type="spellEnd"/>
      <w:r w:rsidRPr="002478B9">
        <w:rPr>
          <w:rFonts w:cs="Calibri"/>
          <w:sz w:val="12"/>
          <w:szCs w:val="12"/>
        </w:rPr>
        <w:t xml:space="preserve"> </w:t>
      </w:r>
      <w:proofErr w:type="spellStart"/>
      <w:r w:rsidRPr="002478B9">
        <w:rPr>
          <w:rFonts w:cs="Calibri"/>
          <w:sz w:val="12"/>
          <w:szCs w:val="12"/>
        </w:rPr>
        <w:t>Okonjo</w:t>
      </w:r>
      <w:proofErr w:type="spellEnd"/>
      <w:r w:rsidRPr="002478B9">
        <w:rPr>
          <w:rFonts w:cs="Calibri"/>
          <w:sz w:val="12"/>
          <w:szCs w:val="12"/>
        </w:rPr>
        <w:t>-Iweala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2478B9">
        <w:rPr>
          <w:rFonts w:cs="Calibri"/>
        </w:rPr>
        <w:t xml:space="preserve"> “This is an area where we need to have an outcome not only for now but for the future,” she said. </w:t>
      </w:r>
      <w:r w:rsidRPr="002478B9">
        <w:rPr>
          <w:rStyle w:val="StyleUnderline"/>
          <w:rFonts w:cs="Calibri"/>
        </w:rPr>
        <w:t>Concerning the TRIPS waiver discussions</w:t>
      </w:r>
      <w:r w:rsidRPr="002478B9">
        <w:rPr>
          <w:rFonts w:cs="Calibri"/>
        </w:rPr>
        <w:t xml:space="preserve">, she underscored </w:t>
      </w:r>
      <w:r w:rsidRPr="002478B9">
        <w:rPr>
          <w:rStyle w:val="StyleUnderline"/>
          <w:rFonts w:cs="Calibri"/>
        </w:rPr>
        <w:t>the need to “move with a sense of urgency</w:t>
      </w:r>
      <w:r w:rsidRPr="002478B9">
        <w:rPr>
          <w:rFonts w:cs="Calibri"/>
        </w:rPr>
        <w:t xml:space="preserve"> – people’s lives are at stake”. In the same breadth, the DG expressed hope that delegations would look at the continuum from additional flexibilities to compulsory </w:t>
      </w:r>
      <w:proofErr w:type="spellStart"/>
      <w:r w:rsidRPr="002478B9">
        <w:rPr>
          <w:rFonts w:cs="Calibri"/>
        </w:rPr>
        <w:t>licences</w:t>
      </w:r>
      <w:proofErr w:type="spellEnd"/>
      <w:r w:rsidRPr="002478B9">
        <w:rPr>
          <w:rFonts w:cs="Calibri"/>
        </w:rPr>
        <w:t xml:space="preserve">, voluntary </w:t>
      </w:r>
      <w:proofErr w:type="spellStart"/>
      <w:r w:rsidRPr="002478B9">
        <w:rPr>
          <w:rFonts w:cs="Calibri"/>
        </w:rPr>
        <w:t>licences</w:t>
      </w:r>
      <w:proofErr w:type="spellEnd"/>
      <w:r w:rsidRPr="002478B9">
        <w:rPr>
          <w:rFonts w:cs="Calibri"/>
        </w:rPr>
        <w:t xml:space="preserve">, </w:t>
      </w:r>
      <w:proofErr w:type="gramStart"/>
      <w:r w:rsidRPr="002478B9">
        <w:rPr>
          <w:rStyle w:val="StyleUnderline"/>
          <w:rFonts w:cs="Calibri"/>
        </w:rPr>
        <w:t>waivers</w:t>
      </w:r>
      <w:proofErr w:type="gramEnd"/>
      <w:r w:rsidRPr="002478B9">
        <w:rPr>
          <w:rStyle w:val="StyleUnderline"/>
          <w:rFonts w:cs="Calibri"/>
        </w:rPr>
        <w:t xml:space="preserve"> and other intellectual property options and make enough progress</w:t>
      </w:r>
      <w:r w:rsidRPr="002478B9">
        <w:rPr>
          <w:rFonts w:cs="Calibri"/>
        </w:rPr>
        <w:t xml:space="preserve"> by the end of July to provide a </w:t>
      </w:r>
      <w:r w:rsidRPr="002478B9">
        <w:rPr>
          <w:rFonts w:cs="Calibri"/>
        </w:rPr>
        <w:lastRenderedPageBreak/>
        <w:t>sense of what might be achievable. Effectively, she chose to confound the options for the WTO’s response to the pandemic, said several people, who asked not to be quoted. “</w:t>
      </w:r>
      <w:r w:rsidRPr="002478B9">
        <w:rPr>
          <w:rStyle w:val="StyleUnderline"/>
          <w:rFonts w:cs="Calibri"/>
          <w:highlight w:val="cyan"/>
        </w:rPr>
        <w:t>The</w:t>
      </w:r>
      <w:r w:rsidRPr="002478B9">
        <w:rPr>
          <w:rStyle w:val="StyleUnderline"/>
          <w:rFonts w:cs="Calibri"/>
        </w:rPr>
        <w:t xml:space="preserve"> outside </w:t>
      </w:r>
      <w:r w:rsidRPr="002478B9">
        <w:rPr>
          <w:rStyle w:val="StyleUnderline"/>
          <w:rFonts w:cs="Calibri"/>
          <w:highlight w:val="cyan"/>
        </w:rPr>
        <w:t>world expects us to come up with a practical and forward-looking solution to these issues</w:t>
      </w:r>
      <w:r w:rsidRPr="002478B9">
        <w:rPr>
          <w:rFonts w:cs="Calibri"/>
        </w:rPr>
        <w:t xml:space="preserve">,” the DG said. </w:t>
      </w:r>
      <w:r w:rsidRPr="002478B9">
        <w:rPr>
          <w:rFonts w:cs="Calibri"/>
          <w:sz w:val="12"/>
          <w:szCs w:val="12"/>
        </w:rPr>
        <w:t xml:space="preserve">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w:t>
      </w:r>
      <w:proofErr w:type="spellStart"/>
      <w:r w:rsidRPr="002478B9">
        <w:rPr>
          <w:rFonts w:cs="Calibri"/>
          <w:sz w:val="12"/>
          <w:szCs w:val="12"/>
        </w:rPr>
        <w:t>Syamsul</w:t>
      </w:r>
      <w:proofErr w:type="spellEnd"/>
      <w:r w:rsidRPr="002478B9">
        <w:rPr>
          <w:rFonts w:cs="Calibri"/>
          <w:sz w:val="12"/>
          <w:szCs w:val="12"/>
        </w:rPr>
        <w:t xml:space="preserve"> </w:t>
      </w:r>
      <w:proofErr w:type="spellStart"/>
      <w:r w:rsidRPr="002478B9">
        <w:rPr>
          <w:rFonts w:cs="Calibri"/>
          <w:sz w:val="12"/>
          <w:szCs w:val="12"/>
        </w:rPr>
        <w:t>Bahri</w:t>
      </w:r>
      <w:proofErr w:type="spellEnd"/>
      <w:r w:rsidRPr="002478B9">
        <w:rPr>
          <w:rFonts w:cs="Calibri"/>
          <w:sz w:val="12"/>
          <w:szCs w:val="12"/>
        </w:rPr>
        <w:t xml:space="preserve"> </w:t>
      </w:r>
      <w:proofErr w:type="spellStart"/>
      <w:r w:rsidRPr="002478B9">
        <w:rPr>
          <w:rFonts w:cs="Calibri"/>
          <w:sz w:val="12"/>
          <w:szCs w:val="12"/>
        </w:rPr>
        <w:t>Siregar</w:t>
      </w:r>
      <w:proofErr w:type="spellEnd"/>
      <w:r w:rsidRPr="002478B9">
        <w:rPr>
          <w:rFonts w:cs="Calibri"/>
          <w:sz w:val="12"/>
          <w:szCs w:val="12"/>
        </w:rPr>
        <w:t xml:space="preserve">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w:t>
      </w:r>
      <w:proofErr w:type="spellStart"/>
      <w:r w:rsidRPr="002478B9">
        <w:rPr>
          <w:rFonts w:cs="Calibri"/>
          <w:sz w:val="12"/>
          <w:szCs w:val="12"/>
        </w:rPr>
        <w:t>Siregar</w:t>
      </w:r>
      <w:proofErr w:type="spellEnd"/>
      <w:r w:rsidRPr="002478B9">
        <w:rPr>
          <w:rFonts w:cs="Calibri"/>
          <w:sz w:val="12"/>
          <w:szCs w:val="12"/>
        </w:rPr>
        <w:t xml:space="preserve"> said members need to do much work because the draft consolidated text issued by the chair Ambassador Wills is “imbalanced” and “much work needs to be done to resolve imbalances and other technical issues to move forward with the negotiations.” Ambassador </w:t>
      </w:r>
      <w:proofErr w:type="spellStart"/>
      <w:r w:rsidRPr="002478B9">
        <w:rPr>
          <w:rFonts w:cs="Calibri"/>
          <w:sz w:val="12"/>
          <w:szCs w:val="12"/>
        </w:rPr>
        <w:t>Siregar</w:t>
      </w:r>
      <w:proofErr w:type="spellEnd"/>
      <w:r w:rsidRPr="002478B9">
        <w:rPr>
          <w:rFonts w:cs="Calibri"/>
          <w:sz w:val="12"/>
          <w:szCs w:val="12"/>
        </w:rPr>
        <w:t xml:space="preserve"> argued that “respecting the principle of common but differentiated responsibility in this discipline is a key ingredient to achieve a balanced discipline.” Ambassador </w:t>
      </w:r>
      <w:proofErr w:type="spellStart"/>
      <w:r w:rsidRPr="002478B9">
        <w:rPr>
          <w:rFonts w:cs="Calibri"/>
          <w:sz w:val="12"/>
          <w:szCs w:val="12"/>
        </w:rPr>
        <w:t>Siregar</w:t>
      </w:r>
      <w:proofErr w:type="spellEnd"/>
      <w:r w:rsidRPr="002478B9">
        <w:rPr>
          <w:rFonts w:cs="Calibri"/>
          <w:sz w:val="12"/>
          <w:szCs w:val="12"/>
        </w:rPr>
        <w:t xml:space="preserve">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2478B9">
        <w:rPr>
          <w:rFonts w:cs="Calibri"/>
        </w:rPr>
        <w:t xml:space="preserve"> SOUTH AFRICA CALLS FOR RESOLUTION OF OUTSTANDING ISSUES In a nuanced statement, </w:t>
      </w:r>
      <w:r w:rsidRPr="002478B9">
        <w:rPr>
          <w:rStyle w:val="StyleUnderline"/>
          <w:rFonts w:cs="Calibri"/>
        </w:rPr>
        <w:t>South Africa emphasized on the resolution of long-outstanding issues, particularly the need to deliver on “the WTO developmental imperatives</w:t>
      </w:r>
      <w:r w:rsidRPr="002478B9">
        <w:rPr>
          <w:rFonts w:cs="Calibri"/>
        </w:rPr>
        <w:t xml:space="preserve">.”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w:t>
      </w:r>
      <w:proofErr w:type="spellStart"/>
      <w:r w:rsidRPr="002478B9">
        <w:rPr>
          <w:rFonts w:cs="Calibri"/>
        </w:rPr>
        <w:t>Xolelwa</w:t>
      </w:r>
      <w:proofErr w:type="spellEnd"/>
      <w:r w:rsidRPr="002478B9">
        <w:rPr>
          <w:rFonts w:cs="Calibri"/>
        </w:rPr>
        <w:t xml:space="preserve"> </w:t>
      </w:r>
      <w:proofErr w:type="spellStart"/>
      <w:r w:rsidRPr="002478B9">
        <w:rPr>
          <w:rFonts w:cs="Calibri"/>
        </w:rPr>
        <w:t>Mlumbi</w:t>
      </w:r>
      <w:proofErr w:type="spellEnd"/>
      <w:r w:rsidRPr="002478B9">
        <w:rPr>
          <w:rFonts w:cs="Calibri"/>
        </w:rPr>
        <w:t>-Peter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 crises following the pandemic, South Africa said that “the road to recovery is going to be difficult.” “</w:t>
      </w:r>
      <w:r w:rsidRPr="002478B9">
        <w:rPr>
          <w:rStyle w:val="StyleUnderline"/>
          <w:rFonts w:cs="Calibri"/>
          <w:highlight w:val="cyan"/>
        </w:rPr>
        <w:t>To get meaningful and credible outcomes at MC12, we must get our priorities right</w:t>
      </w:r>
      <w:r w:rsidRPr="002478B9">
        <w:rPr>
          <w:rFonts w:cs="Calibri"/>
        </w:rPr>
        <w:t xml:space="preserve">,” she said. TRIPS WAIVER &amp; PEOPLE-CENTRED APPROACH Ambassador </w:t>
      </w:r>
      <w:proofErr w:type="spellStart"/>
      <w:r w:rsidRPr="002478B9">
        <w:rPr>
          <w:rFonts w:cs="Calibri"/>
        </w:rPr>
        <w:t>Xolelwa</w:t>
      </w:r>
      <w:proofErr w:type="spellEnd"/>
      <w:r w:rsidRPr="002478B9">
        <w:rPr>
          <w:rFonts w:cs="Calibri"/>
        </w:rPr>
        <w:t xml:space="preserve"> said that “for South Africa, </w:t>
      </w:r>
      <w:r w:rsidRPr="002478B9">
        <w:rPr>
          <w:rStyle w:val="Emphasis"/>
          <w:rFonts w:cs="Calibri"/>
          <w:highlight w:val="cyan"/>
        </w:rPr>
        <w:t>the WTO response to COVID-19 is key</w:t>
      </w:r>
      <w:r w:rsidRPr="002478B9">
        <w:rPr>
          <w:rFonts w:cs="Calibri"/>
        </w:rPr>
        <w:t xml:space="preserve">,” </w:t>
      </w:r>
      <w:r w:rsidRPr="002478B9">
        <w:rPr>
          <w:rStyle w:val="StyleUnderline"/>
          <w:rFonts w:cs="Calibri"/>
        </w:rPr>
        <w:t>while expressing disappointment that members “are still not in solution mode in the text-based negotiations on the TRIPS Waiver</w:t>
      </w:r>
      <w:r w:rsidRPr="002478B9">
        <w:rPr>
          <w:rFonts w:cs="Calibri"/>
        </w:rPr>
        <w:t xml:space="preserve">.” She said </w:t>
      </w:r>
      <w:r w:rsidRPr="002478B9">
        <w:rPr>
          <w:rStyle w:val="StyleUnderline"/>
          <w:rFonts w:cs="Calibri"/>
          <w:highlight w:val="cyan"/>
        </w:rPr>
        <w:t>the TRIPS waiver “is a necessary temporary, targeted and proportionate component for any outcome on a WTO response to COVID-19</w:t>
      </w:r>
      <w:r w:rsidRPr="002478B9">
        <w:rPr>
          <w:rFonts w:cs="Calibri"/>
        </w:rPr>
        <w:t xml:space="preserve">.” Ambassador </w:t>
      </w:r>
      <w:proofErr w:type="spellStart"/>
      <w:r w:rsidRPr="002478B9">
        <w:rPr>
          <w:rFonts w:cs="Calibri"/>
        </w:rPr>
        <w:t>Xolelwa</w:t>
      </w:r>
      <w:proofErr w:type="spellEnd"/>
      <w:r w:rsidRPr="002478B9">
        <w:rPr>
          <w:rFonts w:cs="Calibri"/>
        </w:rPr>
        <w:t xml:space="preserve"> reiterated that “the cost of inaction by the WTO is measured in human lives.” She underscored the need to “move beyond ideological debates towards a balanced outcome underpinned by a people-centered approach.” To make progress, she said members “must focus on (</w:t>
      </w:r>
      <w:proofErr w:type="spellStart"/>
      <w:r w:rsidRPr="002478B9">
        <w:rPr>
          <w:rFonts w:cs="Calibri"/>
        </w:rPr>
        <w:t>i</w:t>
      </w:r>
      <w:proofErr w:type="spellEnd"/>
      <w:r w:rsidRPr="002478B9">
        <w:rPr>
          <w:rFonts w:cs="Calibri"/>
        </w:rPr>
        <w:t xml:space="preserve">) how to come up with a Waiver that addresses the interests and concerns of all, and (ii) get out of the binary between the Waiver and the EU CL [compulsory license] proposal.” Ambassador </w:t>
      </w:r>
      <w:proofErr w:type="spellStart"/>
      <w:r w:rsidRPr="002478B9">
        <w:rPr>
          <w:rFonts w:cs="Calibri"/>
        </w:rPr>
        <w:t>Xolelwa</w:t>
      </w:r>
      <w:proofErr w:type="spellEnd"/>
      <w:r w:rsidRPr="002478B9">
        <w:rPr>
          <w:rFonts w:cs="Calibri"/>
        </w:rPr>
        <w:t xml:space="preserve"> said “the two are not substitutes but contribute from different perspectives and should both be welcomed with a view to finding landing zones on both.” She emphasized that “a WTO response to COVID-19 is fundamental to a meaningful outcome at MC12.” “</w:t>
      </w:r>
      <w:r w:rsidRPr="002478B9">
        <w:rPr>
          <w:rStyle w:val="StyleUnderline"/>
          <w:rFonts w:cs="Calibri"/>
          <w:highlight w:val="cyan"/>
        </w:rPr>
        <w:t xml:space="preserve">The credibility of the outcome will be judged on the basis of whether it is boosting </w:t>
      </w:r>
      <w:r w:rsidRPr="002478B9">
        <w:rPr>
          <w:rStyle w:val="StyleUnderline"/>
          <w:rFonts w:cs="Calibri"/>
        </w:rPr>
        <w:t xml:space="preserve">and diversifying </w:t>
      </w:r>
      <w:r w:rsidRPr="002478B9">
        <w:rPr>
          <w:rStyle w:val="StyleUnderline"/>
          <w:rFonts w:cs="Calibri"/>
          <w:highlight w:val="cyan"/>
        </w:rPr>
        <w:t>production across the world</w:t>
      </w:r>
      <w:r w:rsidRPr="002478B9">
        <w:rPr>
          <w:rFonts w:cs="Calibri"/>
        </w:rPr>
        <w:t xml:space="preserve">,” she emphasized. </w:t>
      </w:r>
      <w:r w:rsidRPr="002478B9">
        <w:rPr>
          <w:rFonts w:cs="Calibr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w:t>
      </w:r>
      <w:proofErr w:type="spellStart"/>
      <w:r w:rsidRPr="002478B9">
        <w:rPr>
          <w:rFonts w:cs="Calibri"/>
          <w:sz w:val="12"/>
          <w:szCs w:val="12"/>
        </w:rPr>
        <w:t>programme</w:t>
      </w:r>
      <w:proofErr w:type="spellEnd"/>
      <w:r w:rsidRPr="002478B9">
        <w:rPr>
          <w:rFonts w:cs="Calibri"/>
          <w:sz w:val="12"/>
          <w:szCs w:val="12"/>
        </w:rPr>
        <w:t xml:space="preserv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w:t>
      </w:r>
      <w:proofErr w:type="gramStart"/>
      <w:r w:rsidRPr="002478B9">
        <w:rPr>
          <w:rFonts w:cs="Calibri"/>
          <w:sz w:val="12"/>
          <w:szCs w:val="12"/>
        </w:rPr>
        <w:t>subsidies</w:t>
      </w:r>
      <w:proofErr w:type="gramEnd"/>
      <w:r w:rsidRPr="002478B9">
        <w:rPr>
          <w:rFonts w:cs="Calibri"/>
          <w:sz w:val="12"/>
          <w:szCs w:val="12"/>
        </w:rPr>
        <w:t xml:space="preserve"> negotiations, she said “the Chair’s text could form basis of an outcome but remains unbalanced in respect of various elements.” Ambassador </w:t>
      </w:r>
      <w:proofErr w:type="spellStart"/>
      <w:r w:rsidRPr="002478B9">
        <w:rPr>
          <w:rFonts w:cs="Calibri"/>
          <w:sz w:val="12"/>
          <w:szCs w:val="12"/>
        </w:rPr>
        <w:t>Xolelwa</w:t>
      </w:r>
      <w:proofErr w:type="spellEnd"/>
      <w:r w:rsidRPr="002478B9">
        <w:rPr>
          <w:rFonts w:cs="Calibri"/>
          <w:sz w:val="12"/>
          <w:szCs w:val="12"/>
        </w:rPr>
        <w:t xml:space="preserve">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w:t>
      </w:r>
      <w:r w:rsidRPr="002478B9">
        <w:rPr>
          <w:rFonts w:cs="Calibri"/>
          <w:sz w:val="12"/>
          <w:szCs w:val="12"/>
        </w:rPr>
        <w:lastRenderedPageBreak/>
        <w:t xml:space="preserve">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w:t>
      </w:r>
      <w:proofErr w:type="spellStart"/>
      <w:r w:rsidRPr="002478B9">
        <w:rPr>
          <w:rFonts w:cs="Calibri"/>
          <w:sz w:val="12"/>
          <w:szCs w:val="12"/>
        </w:rPr>
        <w:t>centre</w:t>
      </w:r>
      <w:proofErr w:type="spellEnd"/>
      <w:r w:rsidRPr="002478B9">
        <w:rPr>
          <w:rFonts w:cs="Calibri"/>
          <w:sz w:val="12"/>
          <w:szCs w:val="12"/>
        </w:rPr>
        <w:t xml:space="preserve"> of the work program.” On e-commerce, she said that “the multilaterally mandated work is the work </w:t>
      </w:r>
      <w:proofErr w:type="spellStart"/>
      <w:r w:rsidRPr="002478B9">
        <w:rPr>
          <w:rFonts w:cs="Calibri"/>
          <w:sz w:val="12"/>
          <w:szCs w:val="12"/>
        </w:rPr>
        <w:t>programme</w:t>
      </w:r>
      <w:proofErr w:type="spellEnd"/>
      <w:r w:rsidRPr="002478B9">
        <w:rPr>
          <w:rFonts w:cs="Calibri"/>
          <w:sz w:val="12"/>
          <w:szCs w:val="12"/>
        </w:rPr>
        <w:t xml:space="preserv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w:t>
      </w:r>
      <w:proofErr w:type="gramStart"/>
      <w:r w:rsidRPr="002478B9">
        <w:rPr>
          <w:rFonts w:cs="Calibri"/>
          <w:sz w:val="12"/>
          <w:szCs w:val="12"/>
        </w:rPr>
        <w:t>said</w:t>
      </w:r>
      <w:proofErr w:type="gramEnd"/>
      <w:r w:rsidRPr="002478B9">
        <w:rPr>
          <w:rFonts w:cs="Calibri"/>
          <w:sz w:val="12"/>
          <w:szCs w:val="12"/>
        </w:rPr>
        <w:t xml:space="preserve">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w:t>
      </w:r>
      <w:proofErr w:type="spellStart"/>
      <w:r w:rsidRPr="002478B9">
        <w:rPr>
          <w:rFonts w:cs="Calibri"/>
          <w:sz w:val="12"/>
          <w:szCs w:val="12"/>
        </w:rPr>
        <w:t>Brajendra</w:t>
      </w:r>
      <w:proofErr w:type="spellEnd"/>
      <w:r w:rsidRPr="002478B9">
        <w:rPr>
          <w:rFonts w:cs="Calibri"/>
          <w:sz w:val="12"/>
          <w:szCs w:val="12"/>
        </w:rPr>
        <w:t xml:space="preserve"> </w:t>
      </w:r>
      <w:proofErr w:type="spellStart"/>
      <w:r w:rsidRPr="002478B9">
        <w:rPr>
          <w:rFonts w:cs="Calibri"/>
          <w:sz w:val="12"/>
          <w:szCs w:val="12"/>
        </w:rPr>
        <w:t>Navnit</w:t>
      </w:r>
      <w:proofErr w:type="spellEnd"/>
      <w:r w:rsidRPr="002478B9">
        <w:rPr>
          <w:rFonts w:cs="Calibri"/>
          <w:sz w:val="12"/>
          <w:szCs w:val="12"/>
        </w:rPr>
        <w:t xml:space="preserve"> from India said that members must deliver on some of the proposals on the table, and not try to “push market access agenda and take away policy space available for Members and impose cumbersome obligations that serve to benefit a few in the name of the pandemic.” He </w:t>
      </w:r>
      <w:proofErr w:type="gramStart"/>
      <w:r w:rsidRPr="002478B9">
        <w:rPr>
          <w:rFonts w:cs="Calibri"/>
          <w:sz w:val="12"/>
          <w:szCs w:val="12"/>
        </w:rPr>
        <w:t>said</w:t>
      </w:r>
      <w:proofErr w:type="gramEnd"/>
      <w:r w:rsidRPr="002478B9">
        <w:rPr>
          <w:rFonts w:cs="Calibri"/>
          <w:sz w:val="12"/>
          <w:szCs w:val="12"/>
        </w:rPr>
        <w:t xml:space="preserve">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w:t>
      </w:r>
      <w:proofErr w:type="gramStart"/>
      <w:r w:rsidRPr="002478B9">
        <w:rPr>
          <w:rFonts w:cs="Calibri"/>
          <w:sz w:val="12"/>
          <w:szCs w:val="12"/>
        </w:rPr>
        <w:t>patents</w:t>
      </w:r>
      <w:proofErr w:type="gramEnd"/>
      <w:r w:rsidRPr="002478B9">
        <w:rPr>
          <w:rFonts w:cs="Calibri"/>
          <w:sz w:val="12"/>
          <w:szCs w:val="12"/>
        </w:rPr>
        <w:t xml:space="preserve"> and protection of undisclosed information, he said that “it is unfortunate that a few members have failed to engage in the text-based negotiation.”</w:t>
      </w:r>
      <w:r w:rsidRPr="002478B9">
        <w:rPr>
          <w:rFonts w:cs="Calibri"/>
        </w:rPr>
        <w:t xml:space="preserve"> Without naming the countries, he said “a few Members ensured that we are unable to meet the deadline set by the TRIPS Council Chair for reaching the necessary landing zone by end-July.” </w:t>
      </w:r>
      <w:r w:rsidRPr="002478B9">
        <w:rPr>
          <w:rStyle w:val="StyleUnderline"/>
          <w:rFonts w:cs="Calibri"/>
          <w:highlight w:val="cyan"/>
        </w:rPr>
        <w:t>To restore the credibility of the WTO in terms of its response to the pandemic</w:t>
      </w:r>
      <w:r w:rsidRPr="002478B9">
        <w:rPr>
          <w:rStyle w:val="StyleUnderline"/>
          <w:rFonts w:cs="Calibri"/>
        </w:rPr>
        <w:t xml:space="preserve">, he said </w:t>
      </w:r>
      <w:r w:rsidRPr="002478B9">
        <w:rPr>
          <w:rStyle w:val="StyleUnderline"/>
          <w:rFonts w:cs="Calibri"/>
          <w:highlight w:val="cyan"/>
        </w:rPr>
        <w:t xml:space="preserve">the TRIPS waiver is an integral part. </w:t>
      </w:r>
      <w:r w:rsidRPr="002478B9">
        <w:rPr>
          <w:rStyle w:val="StyleUnderline"/>
          <w:rFonts w:cs="Calibri"/>
        </w:rPr>
        <w:t>“Therefore, it is high time this organization prioritizes saving human lives and livelihoods over all other priorities</w:t>
      </w:r>
      <w:r w:rsidRPr="002478B9">
        <w:rPr>
          <w:rFonts w:cs="Calibri"/>
        </w:rPr>
        <w:t>.”</w:t>
      </w:r>
    </w:p>
    <w:p w14:paraId="3258869A" w14:textId="77777777" w:rsidR="00673513" w:rsidRPr="002478B9" w:rsidRDefault="00673513" w:rsidP="00673513">
      <w:pPr>
        <w:pStyle w:val="Heading4"/>
        <w:rPr>
          <w:rFonts w:cs="Calibri"/>
        </w:rPr>
      </w:pPr>
      <w:r w:rsidRPr="002478B9">
        <w:rPr>
          <w:rFonts w:cs="Calibri"/>
        </w:rPr>
        <w:t>WTO promotes monoculture farming which destroys biodiversity</w:t>
      </w:r>
    </w:p>
    <w:p w14:paraId="09307D4B" w14:textId="77777777" w:rsidR="00673513" w:rsidRPr="002478B9" w:rsidRDefault="00673513" w:rsidP="00673513">
      <w:pPr>
        <w:pStyle w:val="Card0"/>
        <w:rPr>
          <w:rFonts w:ascii="Calibri" w:hAnsi="Calibri" w:cs="Calibri"/>
          <w:sz w:val="16"/>
        </w:rPr>
      </w:pPr>
      <w:r w:rsidRPr="002478B9">
        <w:rPr>
          <w:rStyle w:val="Heading4Char"/>
          <w:rFonts w:cs="Calibri"/>
        </w:rPr>
        <w:t>Wallach</w:t>
      </w:r>
      <w:r w:rsidRPr="002478B9">
        <w:rPr>
          <w:rFonts w:ascii="Calibri" w:hAnsi="Calibri" w:cs="Calibri"/>
          <w:sz w:val="16"/>
        </w:rPr>
        <w:t xml:space="preserve">, Director of Public Citizen’s </w:t>
      </w:r>
      <w:proofErr w:type="spellStart"/>
      <w:r w:rsidRPr="002478B9">
        <w:rPr>
          <w:rFonts w:ascii="Calibri" w:hAnsi="Calibri" w:cs="Calibri"/>
          <w:sz w:val="16"/>
        </w:rPr>
        <w:t>Blobal</w:t>
      </w:r>
      <w:proofErr w:type="spellEnd"/>
      <w:r w:rsidRPr="002478B9">
        <w:rPr>
          <w:rFonts w:ascii="Calibri" w:hAnsi="Calibri" w:cs="Calibri"/>
          <w:sz w:val="16"/>
        </w:rPr>
        <w:t xml:space="preserve"> trade watch division and a trade attorney </w:t>
      </w:r>
      <w:r w:rsidRPr="002478B9">
        <w:rPr>
          <w:rStyle w:val="Heading4Char"/>
          <w:rFonts w:cs="Calibri"/>
        </w:rPr>
        <w:t>and Woodall</w:t>
      </w:r>
      <w:r w:rsidRPr="002478B9">
        <w:rPr>
          <w:rFonts w:ascii="Calibri" w:hAnsi="Calibri" w:cs="Calibri"/>
          <w:sz w:val="16"/>
        </w:rPr>
        <w:t>, public interest researcher in Washington, D.C. and served as Research Director at Global Trade Watch, 200</w:t>
      </w:r>
      <w:r w:rsidRPr="002478B9">
        <w:rPr>
          <w:rStyle w:val="Heading4Char"/>
          <w:rFonts w:cs="Calibri"/>
        </w:rPr>
        <w:t>4</w:t>
      </w:r>
      <w:r w:rsidRPr="002478B9">
        <w:rPr>
          <w:rFonts w:ascii="Calibri" w:hAnsi="Calibri" w:cs="Calibri"/>
          <w:sz w:val="16"/>
        </w:rPr>
        <w:t xml:space="preserve"> (Lori and Patrick, Whose Trade </w:t>
      </w:r>
      <w:proofErr w:type="gramStart"/>
      <w:r w:rsidRPr="002478B9">
        <w:rPr>
          <w:rFonts w:ascii="Calibri" w:hAnsi="Calibri" w:cs="Calibri"/>
          <w:sz w:val="16"/>
        </w:rPr>
        <w:t>Organization,  191</w:t>
      </w:r>
      <w:proofErr w:type="gramEnd"/>
      <w:r w:rsidRPr="002478B9">
        <w:rPr>
          <w:rFonts w:ascii="Calibri" w:hAnsi="Calibri" w:cs="Calibri"/>
          <w:sz w:val="16"/>
        </w:rPr>
        <w:t>)</w:t>
      </w:r>
    </w:p>
    <w:p w14:paraId="24435454" w14:textId="77777777" w:rsidR="00673513" w:rsidRPr="002478B9" w:rsidRDefault="00673513" w:rsidP="00673513">
      <w:pPr>
        <w:pStyle w:val="card"/>
        <w:ind w:left="0" w:right="0"/>
        <w:rPr>
          <w:rFonts w:ascii="Calibri" w:hAnsi="Calibri" w:cs="Calibri"/>
        </w:rPr>
      </w:pPr>
      <w:r w:rsidRPr="002478B9">
        <w:rPr>
          <w:rFonts w:ascii="Calibri" w:hAnsi="Calibri" w:cs="Calibri"/>
        </w:rPr>
        <w:t xml:space="preserve">Meanwhile, </w:t>
      </w:r>
      <w:r w:rsidRPr="002478B9">
        <w:rPr>
          <w:rStyle w:val="underline"/>
          <w:rFonts w:ascii="Calibri" w:hAnsi="Calibri" w:cs="Calibri"/>
        </w:rPr>
        <w:t>these same policies are wreaking the demise of small-scale agricul</w:t>
      </w:r>
      <w:r w:rsidRPr="002478B9">
        <w:rPr>
          <w:rStyle w:val="StyleUnderline"/>
          <w:rFonts w:ascii="Calibri" w:hAnsi="Calibri" w:cs="Calibri"/>
        </w:rPr>
        <w:softHyphen/>
      </w:r>
      <w:r w:rsidRPr="002478B9">
        <w:rPr>
          <w:rStyle w:val="underline"/>
          <w:rFonts w:ascii="Calibri" w:hAnsi="Calibri" w:cs="Calibri"/>
        </w:rPr>
        <w:t>ture in the rich countries. Corporate globalization has accelerated agribusiness consolidation and factory farming with alarming social, food safety and environ</w:t>
      </w:r>
      <w:r w:rsidRPr="002478B9">
        <w:rPr>
          <w:rStyle w:val="StyleUnderline"/>
          <w:rFonts w:ascii="Calibri" w:hAnsi="Calibri" w:cs="Calibri"/>
        </w:rPr>
        <w:softHyphen/>
      </w:r>
      <w:r w:rsidRPr="002478B9">
        <w:rPr>
          <w:rStyle w:val="underline"/>
          <w:rFonts w:ascii="Calibri" w:hAnsi="Calibri" w:cs="Calibri"/>
        </w:rPr>
        <w:t>mental consequences</w:t>
      </w:r>
      <w:r w:rsidRPr="002478B9">
        <w:rPr>
          <w:rFonts w:ascii="Calibri" w:hAnsi="Calibri" w:cs="Calibri"/>
        </w:rPr>
        <w:t xml:space="preserve"> for family farmers in the U.S., Canada, </w:t>
      </w:r>
      <w:proofErr w:type="gramStart"/>
      <w:r w:rsidRPr="002478B9">
        <w:rPr>
          <w:rFonts w:ascii="Calibri" w:hAnsi="Calibri" w:cs="Calibri"/>
        </w:rPr>
        <w:t>Japan</w:t>
      </w:r>
      <w:proofErr w:type="gramEnd"/>
      <w:r w:rsidRPr="002478B9">
        <w:rPr>
          <w:rFonts w:ascii="Calibri" w:hAnsi="Calibri" w:cs="Calibri"/>
        </w:rPr>
        <w:t xml:space="preserve"> and Europe. </w:t>
      </w:r>
      <w:r w:rsidRPr="002478B9">
        <w:rPr>
          <w:rStyle w:val="Emphasis2"/>
          <w:rFonts w:ascii="Calibri" w:hAnsi="Calibri" w:cs="Calibri"/>
          <w:highlight w:val="cyan"/>
        </w:rPr>
        <w:t>Implementing the</w:t>
      </w:r>
      <w:r w:rsidRPr="002478B9">
        <w:rPr>
          <w:rStyle w:val="underline"/>
          <w:rFonts w:ascii="Calibri" w:hAnsi="Calibri" w:cs="Calibri"/>
        </w:rPr>
        <w:t xml:space="preserve"> high-input, large-scale </w:t>
      </w:r>
      <w:r w:rsidRPr="002478B9">
        <w:rPr>
          <w:rStyle w:val="Emphasis2"/>
          <w:rFonts w:ascii="Calibri" w:hAnsi="Calibri" w:cs="Calibri"/>
          <w:highlight w:val="cyan"/>
        </w:rPr>
        <w:t>corporate farming model</w:t>
      </w:r>
      <w:r w:rsidRPr="002478B9">
        <w:rPr>
          <w:rStyle w:val="underline"/>
          <w:rFonts w:ascii="Calibri" w:hAnsi="Calibri" w:cs="Calibri"/>
        </w:rPr>
        <w:t xml:space="preserve"> on third-world food production also </w:t>
      </w:r>
      <w:r w:rsidRPr="002478B9">
        <w:rPr>
          <w:rStyle w:val="Emphasis2"/>
          <w:rFonts w:ascii="Calibri" w:hAnsi="Calibri" w:cs="Calibri"/>
          <w:highlight w:val="cyan"/>
        </w:rPr>
        <w:t>would have devastating environmental consequences as far as</w:t>
      </w:r>
      <w:r w:rsidRPr="002478B9">
        <w:rPr>
          <w:rStyle w:val="underline"/>
          <w:rFonts w:ascii="Calibri" w:hAnsi="Calibri" w:cs="Calibri"/>
        </w:rPr>
        <w:t xml:space="preserve"> increased use of fuel, pesticides and water, and </w:t>
      </w:r>
      <w:r w:rsidRPr="002478B9">
        <w:rPr>
          <w:rStyle w:val="Emphasis2"/>
          <w:rFonts w:ascii="Calibri" w:hAnsi="Calibri" w:cs="Calibri"/>
          <w:highlight w:val="cyan"/>
        </w:rPr>
        <w:t>loss of biodiversity</w:t>
      </w:r>
      <w:r w:rsidRPr="002478B9">
        <w:rPr>
          <w:rFonts w:ascii="Calibri" w:hAnsi="Calibri" w:cs="Calibri"/>
        </w:rPr>
        <w:t xml:space="preserve">. </w:t>
      </w:r>
      <w:r w:rsidRPr="002478B9">
        <w:rPr>
          <w:rStyle w:val="Emphasis2"/>
          <w:rFonts w:ascii="Calibri" w:hAnsi="Calibri" w:cs="Calibri"/>
          <w:highlight w:val="cyan"/>
        </w:rPr>
        <w:t>Pro</w:t>
      </w:r>
      <w:r w:rsidRPr="002478B9">
        <w:rPr>
          <w:rStyle w:val="Emphasis2"/>
          <w:rFonts w:ascii="Calibri" w:hAnsi="Calibri" w:cs="Calibri"/>
          <w:highlight w:val="cyan"/>
        </w:rPr>
        <w:softHyphen/>
        <w:t xml:space="preserve">moting </w:t>
      </w:r>
      <w:r w:rsidRPr="002478B9">
        <w:rPr>
          <w:rFonts w:ascii="Calibri" w:hAnsi="Calibri" w:cs="Calibri"/>
        </w:rPr>
        <w:t xml:space="preserve">mass-scale production of </w:t>
      </w:r>
      <w:r w:rsidRPr="002478B9">
        <w:rPr>
          <w:rStyle w:val="Emphasis2"/>
          <w:rFonts w:ascii="Calibri" w:hAnsi="Calibri" w:cs="Calibri"/>
          <w:highlight w:val="cyan"/>
        </w:rPr>
        <w:t>monocultures</w:t>
      </w:r>
      <w:r w:rsidRPr="002478B9">
        <w:rPr>
          <w:rFonts w:ascii="Calibri" w:hAnsi="Calibri" w:cs="Calibri"/>
        </w:rPr>
        <w:t xml:space="preserve"> (one species of a crop or animal) </w:t>
      </w:r>
      <w:r w:rsidRPr="002478B9">
        <w:rPr>
          <w:rStyle w:val="Emphasis2"/>
          <w:rFonts w:ascii="Calibri" w:hAnsi="Calibri" w:cs="Calibri"/>
          <w:highlight w:val="cyan"/>
        </w:rPr>
        <w:t>means a reduction in agricultural biodiversity that is a potent threat to global food security</w:t>
      </w:r>
      <w:r w:rsidRPr="002478B9">
        <w:rPr>
          <w:rStyle w:val="underline"/>
          <w:rFonts w:ascii="Calibri" w:hAnsi="Calibri" w:cs="Calibri"/>
        </w:rPr>
        <w:t xml:space="preserve"> and an obstacle to addressing global hunger concerns </w:t>
      </w:r>
      <w:r w:rsidRPr="002478B9">
        <w:rPr>
          <w:rStyle w:val="Emphasis2"/>
          <w:rFonts w:ascii="Calibri" w:hAnsi="Calibri" w:cs="Calibri"/>
          <w:highlight w:val="cyan"/>
        </w:rPr>
        <w:t>because of increased risk of losing large amounts of food to pests</w:t>
      </w:r>
      <w:r w:rsidRPr="002478B9">
        <w:rPr>
          <w:rFonts w:ascii="Calibri" w:hAnsi="Calibri" w:cs="Calibri"/>
        </w:rPr>
        <w:t>.</w:t>
      </w:r>
      <w:r w:rsidRPr="002478B9">
        <w:rPr>
          <w:rFonts w:ascii="Calibri" w:hAnsi="Calibri" w:cs="Calibri"/>
          <w:vertAlign w:val="superscript"/>
        </w:rPr>
        <w:t>13</w:t>
      </w:r>
      <w:r w:rsidRPr="002478B9">
        <w:rPr>
          <w:rFonts w:ascii="Calibri" w:hAnsi="Calibri" w:cs="Calibri"/>
        </w:rPr>
        <w:t xml:space="preserve"> </w:t>
      </w:r>
      <w:r w:rsidRPr="002478B9">
        <w:rPr>
          <w:rStyle w:val="underline"/>
          <w:rFonts w:ascii="Calibri" w:hAnsi="Calibri" w:cs="Calibri"/>
        </w:rPr>
        <w:t>Increasingly horrific health prob</w:t>
      </w:r>
      <w:r w:rsidRPr="002478B9">
        <w:rPr>
          <w:rStyle w:val="StyleUnderline"/>
          <w:rFonts w:ascii="Calibri" w:hAnsi="Calibri" w:cs="Calibri"/>
        </w:rPr>
        <w:softHyphen/>
      </w:r>
      <w:r w:rsidRPr="002478B9">
        <w:rPr>
          <w:rStyle w:val="underline"/>
          <w:rFonts w:ascii="Calibri" w:hAnsi="Calibri" w:cs="Calibri"/>
        </w:rPr>
        <w:t>lems are arising in the countries that have adopted the large-scale corporate agri</w:t>
      </w:r>
      <w:r w:rsidRPr="002478B9">
        <w:rPr>
          <w:rStyle w:val="StyleUnderline"/>
          <w:rFonts w:ascii="Calibri" w:hAnsi="Calibri" w:cs="Calibri"/>
        </w:rPr>
        <w:softHyphen/>
      </w:r>
      <w:r w:rsidRPr="002478B9">
        <w:rPr>
          <w:rStyle w:val="underline"/>
          <w:rFonts w:ascii="Calibri" w:hAnsi="Calibri" w:cs="Calibri"/>
        </w:rPr>
        <w:t>culture model</w:t>
      </w:r>
      <w:r w:rsidRPr="002478B9">
        <w:rPr>
          <w:rFonts w:ascii="Calibri" w:hAnsi="Calibri" w:cs="Calibri"/>
        </w:rPr>
        <w:t>: mad cow disease, widespread food contamination from centralized high-speed slaughter and processing facilities, and obesity, malnutrition and child</w:t>
      </w:r>
      <w:r w:rsidRPr="002478B9">
        <w:rPr>
          <w:rFonts w:ascii="Calibri" w:hAnsi="Calibri" w:cs="Calibri"/>
        </w:rPr>
        <w:softHyphen/>
        <w:t>hood diabetes linked to consumption of overprocessed foods.</w:t>
      </w:r>
    </w:p>
    <w:p w14:paraId="4606E931" w14:textId="77777777" w:rsidR="00673513" w:rsidRPr="002478B9" w:rsidRDefault="00673513" w:rsidP="00673513">
      <w:pPr>
        <w:rPr>
          <w:rFonts w:cs="Calibri"/>
        </w:rPr>
      </w:pPr>
    </w:p>
    <w:p w14:paraId="122CCC01" w14:textId="77777777" w:rsidR="00673513" w:rsidRPr="002478B9" w:rsidRDefault="00673513" w:rsidP="00673513">
      <w:pPr>
        <w:pStyle w:val="Heading4"/>
        <w:rPr>
          <w:rFonts w:cs="Calibri"/>
        </w:rPr>
      </w:pPr>
      <w:r w:rsidRPr="002478B9">
        <w:rPr>
          <w:rFonts w:cs="Calibri"/>
        </w:rPr>
        <w:t>Biodiversity loss threatens human extinction and global crises.</w:t>
      </w:r>
    </w:p>
    <w:p w14:paraId="5B9AF59D" w14:textId="77777777" w:rsidR="00673513" w:rsidRPr="002478B9" w:rsidRDefault="00673513" w:rsidP="00673513">
      <w:pPr>
        <w:rPr>
          <w:rFonts w:cs="Calibri"/>
        </w:rPr>
      </w:pPr>
      <w:r w:rsidRPr="002478B9">
        <w:rPr>
          <w:rFonts w:cs="Calibri"/>
        </w:rPr>
        <w:t xml:space="preserve">Brad </w:t>
      </w:r>
      <w:r w:rsidRPr="002478B9">
        <w:rPr>
          <w:rStyle w:val="Style13ptBold"/>
          <w:rFonts w:cs="Calibri"/>
        </w:rPr>
        <w:t>Plumer</w:t>
      </w:r>
      <w:r w:rsidRPr="002478B9">
        <w:rPr>
          <w:rFonts w:cs="Calibri"/>
        </w:rPr>
        <w:t>, 5-6-</w:t>
      </w:r>
      <w:r w:rsidRPr="002478B9">
        <w:rPr>
          <w:rStyle w:val="Style13ptBold"/>
          <w:rFonts w:cs="Calibri"/>
        </w:rPr>
        <w:t>2019</w:t>
      </w:r>
      <w:r w:rsidRPr="002478B9">
        <w:rPr>
          <w:rFonts w:cs="Calibri"/>
        </w:rPr>
        <w:t>, "Humans Are Speeding Extinction and Altering the Natural World at an ‘Unprecedented’ Pace (Published 2019)," No Publication, https://www.nytimes.com/2019/05/06/climate/biodiversity-extinction-united-nations.html</w:t>
      </w:r>
    </w:p>
    <w:p w14:paraId="37DD9702" w14:textId="7D951002" w:rsidR="00673513" w:rsidRPr="00673513" w:rsidRDefault="00673513" w:rsidP="00673513">
      <w:pPr>
        <w:rPr>
          <w:rFonts w:cs="Calibri"/>
          <w:sz w:val="16"/>
        </w:rPr>
      </w:pPr>
      <w:r w:rsidRPr="002478B9">
        <w:rPr>
          <w:rFonts w:cs="Calibri"/>
          <w:sz w:val="16"/>
        </w:rPr>
        <w:t xml:space="preserve">WASHINGTON — </w:t>
      </w:r>
      <w:r w:rsidRPr="002478B9">
        <w:rPr>
          <w:rStyle w:val="Emphasis"/>
          <w:rFonts w:cs="Calibri"/>
        </w:rPr>
        <w:t xml:space="preserve">Humans are transforming Earth’s natural landscapes so dramatically that as many as </w:t>
      </w:r>
      <w:r w:rsidRPr="002478B9">
        <w:rPr>
          <w:rStyle w:val="Emphasis"/>
          <w:rFonts w:cs="Calibri"/>
          <w:highlight w:val="cyan"/>
        </w:rPr>
        <w:t>one million</w:t>
      </w:r>
      <w:r w:rsidRPr="002478B9">
        <w:rPr>
          <w:rStyle w:val="Emphasis"/>
          <w:rFonts w:cs="Calibri"/>
        </w:rPr>
        <w:t xml:space="preserve"> plant and animal </w:t>
      </w:r>
      <w:r w:rsidRPr="002478B9">
        <w:rPr>
          <w:rStyle w:val="Emphasis"/>
          <w:rFonts w:cs="Calibri"/>
          <w:highlight w:val="cyan"/>
        </w:rPr>
        <w:t>species are now at risk of extinction, posing a dire threat to ecosystems that people</w:t>
      </w:r>
      <w:r w:rsidRPr="002478B9">
        <w:rPr>
          <w:rStyle w:val="Emphasis"/>
          <w:rFonts w:cs="Calibri"/>
        </w:rPr>
        <w:t xml:space="preserve"> all over the world </w:t>
      </w:r>
      <w:r w:rsidRPr="002478B9">
        <w:rPr>
          <w:rStyle w:val="Emphasis"/>
          <w:rFonts w:cs="Calibri"/>
          <w:highlight w:val="cyan"/>
        </w:rPr>
        <w:t>depend on for their survival</w:t>
      </w:r>
      <w:r w:rsidRPr="002478B9">
        <w:rPr>
          <w:rFonts w:cs="Calibr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0" w:tgtFrame="_blank" w:history="1">
        <w:r w:rsidRPr="002478B9">
          <w:rPr>
            <w:rStyle w:val="Hyperlink"/>
            <w:rFonts w:cs="Calibri"/>
            <w:sz w:val="16"/>
          </w:rPr>
          <w:t>summary of its findings</w:t>
        </w:r>
      </w:hyperlink>
      <w:r w:rsidRPr="002478B9">
        <w:rPr>
          <w:rFonts w:cs="Calibri"/>
          <w:sz w:val="16"/>
        </w:rPr>
        <w:t xml:space="preserve">, which was approved by representatives from the United States and 131 other </w:t>
      </w:r>
      <w:r w:rsidRPr="002478B9">
        <w:rPr>
          <w:rFonts w:cs="Calibri"/>
          <w:sz w:val="16"/>
        </w:rPr>
        <w:lastRenderedPageBreak/>
        <w:t xml:space="preserve">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w:t>
      </w:r>
      <w:proofErr w:type="gramStart"/>
      <w:r w:rsidRPr="002478B9">
        <w:rPr>
          <w:rFonts w:cs="Calibri"/>
          <w:sz w:val="16"/>
        </w:rPr>
        <w:t>fishing</w:t>
      </w:r>
      <w:proofErr w:type="gramEnd"/>
      <w:r w:rsidRPr="002478B9">
        <w:rPr>
          <w:rFonts w:cs="Calibri"/>
          <w:sz w:val="16"/>
        </w:rPr>
        <w:t xml:space="preserve">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w:t>
      </w:r>
      <w:proofErr w:type="gramStart"/>
      <w:r w:rsidRPr="002478B9">
        <w:rPr>
          <w:rFonts w:cs="Calibri"/>
          <w:sz w:val="16"/>
        </w:rPr>
        <w:t>fish</w:t>
      </w:r>
      <w:proofErr w:type="gramEnd"/>
      <w:r w:rsidRPr="002478B9">
        <w:rPr>
          <w:rFonts w:cs="Calibri"/>
          <w:sz w:val="16"/>
        </w:rPr>
        <w:t xml:space="preserve"> and plants evolved to survive in. When combined with the other ways humans are damaging the environment, climate change is now pushing a growing number of species, </w:t>
      </w:r>
      <w:hyperlink r:id="rId11" w:history="1">
        <w:r w:rsidRPr="002478B9">
          <w:rPr>
            <w:rStyle w:val="Hyperlink"/>
            <w:rFonts w:cs="Calibri"/>
            <w:sz w:val="16"/>
          </w:rPr>
          <w:t>such as the Bengal tiger</w:t>
        </w:r>
      </w:hyperlink>
      <w:r w:rsidRPr="002478B9">
        <w:rPr>
          <w:rFonts w:cs="Calibr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2478B9">
        <w:rPr>
          <w:rStyle w:val="Emphasis"/>
          <w:rFonts w:cs="Calibri"/>
        </w:rPr>
        <w:t>For a long time, people just thought of biodiversity as saving nature for its own sake,”</w:t>
      </w:r>
      <w:r w:rsidRPr="002478B9">
        <w:rPr>
          <w:rFonts w:cs="Calibri"/>
          <w:sz w:val="16"/>
        </w:rPr>
        <w:t xml:space="preserve"> said Robert Watson, chair of the </w:t>
      </w:r>
      <w:hyperlink r:id="rId12" w:tgtFrame="_blank" w:history="1">
        <w:r w:rsidRPr="002478B9">
          <w:rPr>
            <w:rStyle w:val="Hyperlink"/>
            <w:rFonts w:cs="Calibri"/>
            <w:sz w:val="16"/>
          </w:rPr>
          <w:t>Intergovernmental Science-Policy Platform on Biodiversity and Ecosystem Services,</w:t>
        </w:r>
      </w:hyperlink>
      <w:r w:rsidRPr="002478B9">
        <w:rPr>
          <w:rFonts w:cs="Calibri"/>
          <w:sz w:val="16"/>
        </w:rPr>
        <w:t xml:space="preserve"> which conducted the assessment at the request of national governments. “But this report makes clear </w:t>
      </w:r>
      <w:r w:rsidRPr="002478B9">
        <w:rPr>
          <w:rStyle w:val="Emphasis"/>
          <w:rFonts w:cs="Calibri"/>
          <w:highlight w:val="cyan"/>
        </w:rPr>
        <w:t>the links between biodiversity and nature and</w:t>
      </w:r>
      <w:r w:rsidRPr="002478B9">
        <w:rPr>
          <w:rStyle w:val="Emphasis"/>
          <w:rFonts w:cs="Calibri"/>
        </w:rPr>
        <w:t xml:space="preserve"> things like </w:t>
      </w:r>
      <w:r w:rsidRPr="002478B9">
        <w:rPr>
          <w:rStyle w:val="Emphasis"/>
          <w:rFonts w:cs="Calibri"/>
          <w:highlight w:val="cyan"/>
        </w:rPr>
        <w:t>food security and clean water</w:t>
      </w:r>
      <w:r w:rsidRPr="002478B9">
        <w:rPr>
          <w:rStyle w:val="Emphasis"/>
          <w:rFonts w:cs="Calibri"/>
        </w:rPr>
        <w:t xml:space="preserve"> in both rich and poor countries.” </w:t>
      </w:r>
      <w:r w:rsidRPr="002478B9">
        <w:rPr>
          <w:rFonts w:cs="Calibri"/>
          <w:sz w:val="16"/>
        </w:rPr>
        <w:t xml:space="preserve">A </w:t>
      </w:r>
      <w:hyperlink r:id="rId13" w:tgtFrame="_blank" w:history="1">
        <w:r w:rsidRPr="002478B9">
          <w:rPr>
            <w:rStyle w:val="Hyperlink"/>
            <w:rFonts w:cs="Calibri"/>
            <w:sz w:val="16"/>
          </w:rPr>
          <w:t>previous report by the group had estimated</w:t>
        </w:r>
      </w:hyperlink>
      <w:r w:rsidRPr="002478B9">
        <w:rPr>
          <w:rFonts w:cs="Calibr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2478B9">
        <w:rPr>
          <w:rStyle w:val="Emphasis"/>
          <w:rFonts w:cs="Calibri"/>
          <w:highlight w:val="cyan"/>
        </w:rPr>
        <w:t>as</w:t>
      </w:r>
      <w:r w:rsidRPr="002478B9">
        <w:rPr>
          <w:rStyle w:val="Emphasis"/>
          <w:rFonts w:cs="Calibri"/>
        </w:rPr>
        <w:t xml:space="preserve"> these </w:t>
      </w:r>
      <w:r w:rsidRPr="002478B9">
        <w:rPr>
          <w:rStyle w:val="Emphasis"/>
          <w:rFonts w:cs="Calibri"/>
          <w:highlight w:val="cyan"/>
        </w:rPr>
        <w:t>natural landscapes</w:t>
      </w:r>
      <w:r w:rsidRPr="002478B9">
        <w:rPr>
          <w:rStyle w:val="Emphasis"/>
          <w:rFonts w:cs="Calibri"/>
        </w:rPr>
        <w:t xml:space="preserve"> wither and </w:t>
      </w:r>
      <w:r w:rsidRPr="002478B9">
        <w:rPr>
          <w:rStyle w:val="Emphasis"/>
          <w:rFonts w:cs="Calibri"/>
          <w:highlight w:val="cyan"/>
        </w:rPr>
        <w:t>become less biologically rich, the services they can provide to humans have been dwindli</w:t>
      </w:r>
      <w:r w:rsidRPr="002478B9">
        <w:rPr>
          <w:rFonts w:cs="Calibri"/>
          <w:sz w:val="16"/>
        </w:rPr>
        <w:t xml:space="preserve">ng. Humans are producing more food than ever, but land degradation is already harming agricultural productivity on 23 percent of the planet’s land area, the new report said. The 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2478B9">
        <w:rPr>
          <w:rStyle w:val="Emphasis"/>
          <w:rFonts w:cs="Calibr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2478B9">
        <w:rPr>
          <w:rFonts w:cs="Calibri"/>
          <w:sz w:val="16"/>
        </w:rPr>
        <w:t xml:space="preserve">curbing wasteful consumption, </w:t>
      </w:r>
      <w:r w:rsidRPr="002478B9">
        <w:rPr>
          <w:rStyle w:val="Emphasis"/>
          <w:rFonts w:cs="Calibri"/>
        </w:rPr>
        <w:t>slimming down agriculture’s environmental footprint</w:t>
      </w:r>
      <w:r w:rsidRPr="002478B9">
        <w:rPr>
          <w:rFonts w:cs="Calibr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w:t>
      </w:r>
      <w:proofErr w:type="gramStart"/>
      <w:r w:rsidRPr="002478B9">
        <w:rPr>
          <w:rFonts w:cs="Calibri"/>
          <w:sz w:val="16"/>
        </w:rPr>
        <w:t>The</w:t>
      </w:r>
      <w:proofErr w:type="gramEnd"/>
      <w:r w:rsidRPr="002478B9">
        <w:rPr>
          <w:rFonts w:cs="Calibri"/>
          <w:sz w:val="16"/>
        </w:rPr>
        <w:t xml:space="preserve"> Pill Helped Start the Sexual Revolution. What Will </w:t>
      </w:r>
      <w:proofErr w:type="spellStart"/>
      <w:r w:rsidRPr="002478B9">
        <w:rPr>
          <w:rFonts w:cs="Calibri"/>
          <w:sz w:val="16"/>
        </w:rPr>
        <w:t>Phexxi</w:t>
      </w:r>
      <w:proofErr w:type="spellEnd"/>
      <w:r w:rsidRPr="002478B9">
        <w:rPr>
          <w:rFonts w:cs="Calibri"/>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2478B9">
        <w:rPr>
          <w:rFonts w:cs="Calibri"/>
          <w:sz w:val="16"/>
        </w:rPr>
        <w:t>Magellanic</w:t>
      </w:r>
      <w:proofErr w:type="spellEnd"/>
      <w:r w:rsidRPr="002478B9">
        <w:rPr>
          <w:rFonts w:cs="Calibri"/>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w:t>
      </w:r>
      <w:r w:rsidRPr="002478B9">
        <w:rPr>
          <w:rFonts w:cs="Calibri"/>
          <w:sz w:val="16"/>
        </w:rPr>
        <w:lastRenderedPageBreak/>
        <w:t xml:space="preserve">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w:t>
      </w:r>
      <w:proofErr w:type="gramStart"/>
      <w:r w:rsidRPr="002478B9">
        <w:rPr>
          <w:rFonts w:cs="Calibri"/>
          <w:sz w:val="16"/>
        </w:rPr>
        <w:t>nature</w:t>
      </w:r>
      <w:proofErr w:type="gramEnd"/>
      <w:r w:rsidRPr="002478B9">
        <w:rPr>
          <w:rFonts w:cs="Calibri"/>
          <w:sz w:val="16"/>
        </w:rPr>
        <w:t xml:space="preserv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4" w:history="1">
        <w:r w:rsidRPr="002478B9">
          <w:rPr>
            <w:rStyle w:val="Hyperlink"/>
            <w:rFonts w:cs="Calibri"/>
            <w:sz w:val="16"/>
          </w:rPr>
          <w:t>to grow more food on less land</w:t>
        </w:r>
      </w:hyperlink>
      <w:r w:rsidRPr="002478B9">
        <w:rPr>
          <w:rFonts w:cs="Calibr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792E5009" w14:textId="5A941031" w:rsidR="00673513" w:rsidRDefault="00673513" w:rsidP="00673513">
      <w:pPr>
        <w:pStyle w:val="Heading2"/>
      </w:pPr>
      <w:r>
        <w:lastRenderedPageBreak/>
        <w:t>3</w:t>
      </w:r>
    </w:p>
    <w:p w14:paraId="063AFAE3" w14:textId="77777777" w:rsidR="00673513" w:rsidRPr="002478B9" w:rsidRDefault="00673513" w:rsidP="00673513">
      <w:pPr>
        <w:pStyle w:val="Heading4"/>
        <w:rPr>
          <w:rFonts w:cs="Calibri"/>
        </w:rPr>
      </w:pPr>
      <w:r w:rsidRPr="002478B9">
        <w:rPr>
          <w:rFonts w:cs="Calibri"/>
        </w:rPr>
        <w:t>CP: The World Intellectual Property Organization ought to reduce intellectual property protections for medicines.</w:t>
      </w:r>
    </w:p>
    <w:p w14:paraId="1FB783B9" w14:textId="77777777" w:rsidR="00673513" w:rsidRPr="002478B9" w:rsidRDefault="00673513" w:rsidP="00673513">
      <w:pPr>
        <w:rPr>
          <w:rFonts w:cs="Calibri"/>
        </w:rPr>
      </w:pPr>
    </w:p>
    <w:p w14:paraId="5E451EF5" w14:textId="77777777" w:rsidR="00673513" w:rsidRPr="002478B9" w:rsidRDefault="00673513" w:rsidP="00673513">
      <w:pPr>
        <w:pStyle w:val="Heading4"/>
        <w:rPr>
          <w:rFonts w:cs="Calibri"/>
        </w:rPr>
      </w:pPr>
      <w:r w:rsidRPr="002478B9">
        <w:rPr>
          <w:rFonts w:cs="Calibri"/>
        </w:rPr>
        <w:t>WIPO has more norm-producing authority than the WTO and is more involved with implementation and perception around TRIPS</w:t>
      </w:r>
    </w:p>
    <w:p w14:paraId="1CC1732D" w14:textId="77777777" w:rsidR="00673513" w:rsidRPr="002478B9" w:rsidRDefault="00673513" w:rsidP="00673513">
      <w:pPr>
        <w:spacing w:after="0"/>
        <w:rPr>
          <w:rStyle w:val="Style13ptBold"/>
          <w:rFonts w:cs="Calibri"/>
          <w:b w:val="0"/>
          <w:bCs/>
        </w:rPr>
      </w:pPr>
      <w:proofErr w:type="spellStart"/>
      <w:r w:rsidRPr="002478B9">
        <w:rPr>
          <w:rStyle w:val="Style13ptBold"/>
          <w:rFonts w:cs="Calibri"/>
        </w:rPr>
        <w:t>Okediji</w:t>
      </w:r>
      <w:proofErr w:type="spellEnd"/>
      <w:r w:rsidRPr="002478B9">
        <w:rPr>
          <w:rStyle w:val="Style13ptBold"/>
          <w:rFonts w:cs="Calibri"/>
        </w:rPr>
        <w:t xml:space="preserve"> 14</w:t>
      </w:r>
      <w:r w:rsidRPr="002478B9">
        <w:rPr>
          <w:rStyle w:val="Style13ptBold"/>
          <w:rFonts w:cs="Calibri"/>
          <w:b w:val="0"/>
          <w:bCs/>
          <w:sz w:val="22"/>
          <w:szCs w:val="22"/>
        </w:rPr>
        <w:t xml:space="preserve">, Ruth, Jeremiah Smith. Jr, Professor of Law at Harvard Law School and Co-Director of the Berkman Klein Center, Balancing Health and Wealth: The Battle Over Intellectual Property and Access to Medicines in Latin America”, </w:t>
      </w:r>
      <w:hyperlink r:id="rId15" w:history="1">
        <w:r w:rsidRPr="002478B9">
          <w:rPr>
            <w:rStyle w:val="Hyperlink"/>
            <w:rFonts w:cs="Calibri"/>
            <w:szCs w:val="22"/>
          </w:rPr>
          <w:t>https://oxford.universitypressscholarship.com/view/10.1093/acprof:oso/9780199676743.001.0001/acprof-9780199676743</w:t>
        </w:r>
      </w:hyperlink>
      <w:r w:rsidRPr="002478B9">
        <w:rPr>
          <w:rStyle w:val="Style13ptBold"/>
          <w:rFonts w:cs="Calibri"/>
          <w:sz w:val="22"/>
          <w:szCs w:val="22"/>
        </w:rPr>
        <w:t>,</w:t>
      </w:r>
      <w:r w:rsidRPr="002478B9">
        <w:rPr>
          <w:rStyle w:val="Style13ptBold"/>
          <w:rFonts w:cs="Calibri"/>
          <w:b w:val="0"/>
          <w:bCs/>
          <w:sz w:val="22"/>
          <w:szCs w:val="22"/>
        </w:rPr>
        <w:t xml:space="preserve"> Accessed 9/2/21 VD</w:t>
      </w:r>
    </w:p>
    <w:p w14:paraId="7D3DFE31" w14:textId="06260FD4" w:rsidR="00673513" w:rsidRPr="00673513" w:rsidRDefault="00673513" w:rsidP="00673513">
      <w:pPr>
        <w:spacing w:after="0"/>
        <w:rPr>
          <w:rFonts w:cs="Calibri"/>
          <w:u w:val="single"/>
        </w:rPr>
      </w:pPr>
      <w:r w:rsidRPr="002478B9">
        <w:rPr>
          <w:rFonts w:cs="Calibri"/>
          <w:highlight w:val="cyan"/>
          <w:u w:val="single"/>
        </w:rPr>
        <w:t>WIPO</w:t>
      </w:r>
      <w:r w:rsidRPr="002478B9">
        <w:rPr>
          <w:rFonts w:cs="Calibri"/>
          <w:u w:val="single"/>
        </w:rPr>
        <w:t xml:space="preserve">’s technical assistance activities, directed primarily at developing and least developed countries, have </w:t>
      </w:r>
      <w:r w:rsidRPr="002478B9">
        <w:rPr>
          <w:rFonts w:cs="Calibri"/>
          <w:highlight w:val="cyan"/>
          <w:u w:val="single"/>
        </w:rPr>
        <w:t>profoundly shaped domestic understanding of</w:t>
      </w:r>
      <w:r w:rsidRPr="002478B9">
        <w:rPr>
          <w:rFonts w:cs="Calibri"/>
          <w:u w:val="single"/>
        </w:rPr>
        <w:t xml:space="preserve"> the </w:t>
      </w:r>
      <w:r w:rsidRPr="002478B9">
        <w:rPr>
          <w:rFonts w:cs="Calibri"/>
          <w:highlight w:val="cyan"/>
          <w:u w:val="single"/>
        </w:rPr>
        <w:t>appropriate implementation of patent norms</w:t>
      </w:r>
      <w:r w:rsidRPr="002478B9">
        <w:rPr>
          <w:rFonts w:cs="Calibri"/>
          <w:u w:val="single"/>
        </w:rPr>
        <w:t xml:space="preserve"> in those jurisdictions (Flynn, et al. 2013; Pager 2012; Yu 2012; Sell 2011; Deere 2008),16 </w:t>
      </w:r>
      <w:r w:rsidRPr="002478B9">
        <w:rPr>
          <w:rFonts w:cs="Calibri"/>
          <w:highlight w:val="cyan"/>
          <w:u w:val="single"/>
        </w:rPr>
        <w:t>including</w:t>
      </w:r>
      <w:r w:rsidRPr="002478B9">
        <w:rPr>
          <w:rFonts w:cs="Calibri"/>
          <w:u w:val="single"/>
        </w:rPr>
        <w:t xml:space="preserve"> the perception of </w:t>
      </w:r>
      <w:r w:rsidRPr="002478B9">
        <w:rPr>
          <w:rFonts w:cs="Calibri"/>
          <w:highlight w:val="cyan"/>
          <w:u w:val="single"/>
        </w:rPr>
        <w:t>how much wiggle room is afforded under TRIPS</w:t>
      </w:r>
      <w:r w:rsidRPr="002478B9">
        <w:rPr>
          <w:rFonts w:cs="Calibri"/>
          <w:u w:val="single"/>
        </w:rPr>
        <w:t xml:space="preserve"> standards to address barriers to access to medicines.</w:t>
      </w:r>
      <w:r w:rsidRPr="002478B9">
        <w:rPr>
          <w:rFonts w:cs="Calibri"/>
        </w:rPr>
        <w:t xml:space="preserve"> </w:t>
      </w:r>
      <w:r w:rsidRPr="002478B9">
        <w:rPr>
          <w:rFonts w:cs="Calibr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w:t>
      </w:r>
      <w:proofErr w:type="spellStart"/>
      <w:r w:rsidRPr="002478B9">
        <w:rPr>
          <w:rFonts w:cs="Calibri"/>
          <w:sz w:val="12"/>
          <w:szCs w:val="12"/>
        </w:rPr>
        <w:t>Kostecki</w:t>
      </w:r>
      <w:proofErr w:type="spellEnd"/>
      <w:r w:rsidRPr="002478B9">
        <w:rPr>
          <w:rFonts w:cs="Calibri"/>
          <w:sz w:val="12"/>
          <w:szCs w:val="12"/>
        </w:rPr>
        <w:t xml:space="preserve"> 2006).</w:t>
      </w:r>
      <w:r w:rsidRPr="002478B9">
        <w:rPr>
          <w:rFonts w:cs="Calibri"/>
        </w:rPr>
        <w:t xml:space="preserve"> </w:t>
      </w:r>
      <w:proofErr w:type="gramStart"/>
      <w:r w:rsidRPr="002478B9">
        <w:rPr>
          <w:rFonts w:cs="Calibri"/>
          <w:u w:val="single"/>
        </w:rPr>
        <w:t>So</w:t>
      </w:r>
      <w:proofErr w:type="gramEnd"/>
      <w:r w:rsidRPr="002478B9">
        <w:rPr>
          <w:rFonts w:cs="Calibri"/>
          <w:u w:val="single"/>
        </w:rPr>
        <w:t xml:space="preserve"> while overtly intervening with the administration of the TRIPS Agreement may be implausible for WIPO, </w:t>
      </w:r>
      <w:r w:rsidRPr="002478B9">
        <w:rPr>
          <w:rFonts w:cs="Calibri"/>
          <w:highlight w:val="cyan"/>
          <w:u w:val="single"/>
        </w:rPr>
        <w:t>it is WIPO, not the WTO, that has been most powerful in</w:t>
      </w:r>
      <w:r w:rsidRPr="002478B9">
        <w:rPr>
          <w:rFonts w:cs="Calibri"/>
          <w:u w:val="single"/>
        </w:rPr>
        <w:t xml:space="preserve"> influencing, </w:t>
      </w:r>
      <w:r w:rsidRPr="002478B9">
        <w:rPr>
          <w:rFonts w:cs="Calibri"/>
          <w:highlight w:val="cyan"/>
          <w:u w:val="single"/>
        </w:rPr>
        <w:t>establishing</w:t>
      </w:r>
      <w:r w:rsidRPr="002478B9">
        <w:rPr>
          <w:rFonts w:cs="Calibri"/>
          <w:u w:val="single"/>
        </w:rPr>
        <w:t xml:space="preserve">, and nurturing </w:t>
      </w:r>
      <w:r w:rsidRPr="002478B9">
        <w:rPr>
          <w:rFonts w:cs="Calibri"/>
          <w:highlight w:val="cyan"/>
          <w:u w:val="single"/>
        </w:rPr>
        <w:t>the</w:t>
      </w:r>
      <w:r w:rsidRPr="002478B9">
        <w:rPr>
          <w:rFonts w:cs="Calibri"/>
          <w:u w:val="single"/>
        </w:rPr>
        <w:t xml:space="preserve"> domestic normative </w:t>
      </w:r>
      <w:r w:rsidRPr="002478B9">
        <w:rPr>
          <w:rFonts w:cs="Calibri"/>
          <w:highlight w:val="cyan"/>
          <w:u w:val="single"/>
        </w:rPr>
        <w:t>context in which TRIPS norms are implemented</w:t>
      </w:r>
      <w:r w:rsidRPr="002478B9">
        <w:rPr>
          <w:rFonts w:cs="Calibri"/>
          <w:u w:val="single"/>
        </w:rPr>
        <w:t>.</w:t>
      </w:r>
      <w:r w:rsidRPr="002478B9">
        <w:rPr>
          <w:rFonts w:cs="Calibri"/>
        </w:rPr>
        <w:t xml:space="preserve"> </w:t>
      </w:r>
      <w:r w:rsidRPr="002478B9">
        <w:rPr>
          <w:rFonts w:cs="Calibr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w:t>
      </w:r>
      <w:proofErr w:type="spellStart"/>
      <w:r w:rsidRPr="002478B9">
        <w:rPr>
          <w:rFonts w:cs="Calibri"/>
          <w:sz w:val="12"/>
          <w:szCs w:val="12"/>
        </w:rPr>
        <w:t>Okediji</w:t>
      </w:r>
      <w:proofErr w:type="spellEnd"/>
      <w:r w:rsidRPr="002478B9">
        <w:rPr>
          <w:rFonts w:cs="Calibri"/>
          <w:sz w:val="12"/>
          <w:szCs w:val="12"/>
        </w:rPr>
        <w:t xml:space="preserve"> 2013).</w:t>
      </w:r>
      <w:r w:rsidRPr="002478B9">
        <w:rPr>
          <w:rFonts w:cs="Calibri"/>
        </w:rPr>
        <w:t xml:space="preserve"> </w:t>
      </w:r>
      <w:r w:rsidRPr="002478B9">
        <w:rPr>
          <w:rFonts w:cs="Calibri"/>
          <w:highlight w:val="cyan"/>
          <w:u w:val="single"/>
        </w:rPr>
        <w:t>WIPO has</w:t>
      </w:r>
      <w:r w:rsidRPr="002478B9">
        <w:rPr>
          <w:rFonts w:cs="Calibri"/>
          <w:u w:val="single"/>
        </w:rPr>
        <w:t xml:space="preserve"> long </w:t>
      </w:r>
      <w:r w:rsidRPr="002478B9">
        <w:rPr>
          <w:rFonts w:cs="Calibri"/>
          <w:highlight w:val="cyan"/>
          <w:u w:val="single"/>
        </w:rPr>
        <w:t>been at the forefront</w:t>
      </w:r>
      <w:r w:rsidRPr="002478B9">
        <w:rPr>
          <w:rFonts w:cs="Calibri"/>
          <w:u w:val="single"/>
        </w:rPr>
        <w:t xml:space="preserve"> of expanding the reach of these treaties globally, and in </w:t>
      </w:r>
      <w:r w:rsidRPr="002478B9">
        <w:rPr>
          <w:rFonts w:cs="Calibri"/>
          <w:highlight w:val="cyan"/>
          <w:u w:val="single"/>
        </w:rPr>
        <w:t>developing a narrative about</w:t>
      </w:r>
      <w:r w:rsidRPr="002478B9">
        <w:rPr>
          <w:rFonts w:cs="Calibri"/>
          <w:u w:val="single"/>
        </w:rPr>
        <w:t xml:space="preserve"> the role of </w:t>
      </w:r>
      <w:r w:rsidRPr="002478B9">
        <w:rPr>
          <w:rFonts w:cs="Calibri"/>
          <w:highlight w:val="cyan"/>
          <w:u w:val="single"/>
        </w:rPr>
        <w:t>IP</w:t>
      </w:r>
      <w:r w:rsidRPr="002478B9">
        <w:rPr>
          <w:rFonts w:cs="Calibri"/>
          <w:u w:val="single"/>
        </w:rPr>
        <w:t xml:space="preserve"> in economic development. Given how significantly WIPO has been involved in defining the domestic landscape of IP laws in many developing and least-developed countries, there is no question that </w:t>
      </w:r>
      <w:r w:rsidRPr="002478B9">
        <w:rPr>
          <w:rFonts w:cs="Calibri"/>
          <w:highlight w:val="cyan"/>
          <w:u w:val="single"/>
        </w:rPr>
        <w:t>the difficulty</w:t>
      </w:r>
      <w:r w:rsidRPr="002478B9">
        <w:rPr>
          <w:rFonts w:cs="Calibri"/>
          <w:u w:val="single"/>
        </w:rPr>
        <w:t xml:space="preserve"> in </w:t>
      </w:r>
      <w:r w:rsidRPr="002478B9">
        <w:rPr>
          <w:rFonts w:cs="Calibri"/>
          <w:highlight w:val="cyan"/>
          <w:u w:val="single"/>
        </w:rPr>
        <w:t>persuading local officials of the</w:t>
      </w:r>
      <w:r w:rsidRPr="002478B9">
        <w:rPr>
          <w:rFonts w:cs="Calibri"/>
          <w:u w:val="single"/>
        </w:rPr>
        <w:t xml:space="preserve"> degree and </w:t>
      </w:r>
      <w:r w:rsidRPr="002478B9">
        <w:rPr>
          <w:rFonts w:cs="Calibri"/>
          <w:highlight w:val="cyan"/>
          <w:u w:val="single"/>
        </w:rPr>
        <w:t>right to exercise national discretion in TRIPS implementation</w:t>
      </w:r>
      <w:r w:rsidRPr="002478B9">
        <w:rPr>
          <w:rFonts w:cs="Calibri"/>
          <w:u w:val="single"/>
        </w:rPr>
        <w:t xml:space="preserve"> strategies </w:t>
      </w:r>
      <w:r w:rsidRPr="002478B9">
        <w:rPr>
          <w:rFonts w:cs="Calibri"/>
          <w:highlight w:val="cyan"/>
          <w:u w:val="single"/>
        </w:rPr>
        <w:t>is</w:t>
      </w:r>
      <w:r w:rsidRPr="002478B9">
        <w:rPr>
          <w:rFonts w:cs="Calibri"/>
          <w:u w:val="single"/>
        </w:rPr>
        <w:t xml:space="preserve"> likely </w:t>
      </w:r>
      <w:r w:rsidRPr="002478B9">
        <w:rPr>
          <w:rFonts w:cs="Calibri"/>
          <w:highlight w:val="cyan"/>
          <w:u w:val="single"/>
        </w:rPr>
        <w:t>strongly linked to</w:t>
      </w:r>
      <w:r w:rsidRPr="002478B9">
        <w:rPr>
          <w:rFonts w:cs="Calibri"/>
          <w:u w:val="single"/>
        </w:rPr>
        <w:t xml:space="preserve"> the precedential effect of </w:t>
      </w:r>
      <w:r w:rsidRPr="002478B9">
        <w:rPr>
          <w:rFonts w:cs="Calibri"/>
          <w:highlight w:val="cyan"/>
          <w:u w:val="single"/>
        </w:rPr>
        <w:t>WIPO’s activities in those countries</w:t>
      </w:r>
      <w:r w:rsidRPr="002478B9">
        <w:rPr>
          <w:rFonts w:cs="Calibri"/>
          <w:u w:val="single"/>
        </w:rPr>
        <w:t xml:space="preserve"> since their independence (</w:t>
      </w:r>
      <w:proofErr w:type="spellStart"/>
      <w:r w:rsidRPr="002478B9">
        <w:rPr>
          <w:rFonts w:cs="Calibri"/>
          <w:u w:val="single"/>
        </w:rPr>
        <w:t>Okediji</w:t>
      </w:r>
      <w:proofErr w:type="spellEnd"/>
      <w:r w:rsidRPr="002478B9">
        <w:rPr>
          <w:rFonts w:cs="Calibri"/>
          <w:u w:val="single"/>
        </w:rPr>
        <w:t xml:space="preserve"> 2008; </w:t>
      </w:r>
      <w:proofErr w:type="spellStart"/>
      <w:r w:rsidRPr="002478B9">
        <w:rPr>
          <w:rFonts w:cs="Calibri"/>
          <w:u w:val="single"/>
        </w:rPr>
        <w:t>Okediji</w:t>
      </w:r>
      <w:proofErr w:type="spellEnd"/>
      <w:r w:rsidRPr="002478B9">
        <w:rPr>
          <w:rFonts w:cs="Calibri"/>
          <w:u w:val="single"/>
        </w:rPr>
        <w:t xml:space="preserve"> 2003).</w:t>
      </w:r>
    </w:p>
    <w:p w14:paraId="335734AF" w14:textId="7D39F3E1" w:rsidR="00673513" w:rsidRDefault="00673513" w:rsidP="00673513">
      <w:pPr>
        <w:pStyle w:val="Heading2"/>
      </w:pPr>
      <w:r>
        <w:lastRenderedPageBreak/>
        <w:t>4</w:t>
      </w:r>
    </w:p>
    <w:p w14:paraId="5F674477" w14:textId="4062DCFC" w:rsidR="003A4183" w:rsidRDefault="003A4183" w:rsidP="003A4183">
      <w:pPr>
        <w:pStyle w:val="Heading4"/>
      </w:pPr>
      <w:r>
        <w:t xml:space="preserve">Their reliance on the medical-industrial complex bars black people from the marijuana industry </w:t>
      </w:r>
    </w:p>
    <w:p w14:paraId="17BA7162" w14:textId="77777777" w:rsidR="003A4183" w:rsidRPr="003A29F0" w:rsidRDefault="003A4183" w:rsidP="003A4183">
      <w:pPr>
        <w:spacing w:after="0"/>
        <w:rPr>
          <w:rStyle w:val="Style13ptBold"/>
          <w:b w:val="0"/>
          <w:bCs/>
        </w:rPr>
      </w:pPr>
      <w:proofErr w:type="spellStart"/>
      <w:r>
        <w:rPr>
          <w:rStyle w:val="Style13ptBold"/>
        </w:rPr>
        <w:t>Brobby</w:t>
      </w:r>
      <w:proofErr w:type="spellEnd"/>
      <w:r>
        <w:rPr>
          <w:rStyle w:val="Style13ptBold"/>
        </w:rPr>
        <w:t xml:space="preserve"> 17, </w:t>
      </w:r>
      <w:r w:rsidRPr="003A4183">
        <w:rPr>
          <w:rStyle w:val="Style13ptBold"/>
          <w:b w:val="0"/>
          <w:bCs/>
        </w:rPr>
        <w:t>Elizabeth, University of Baltimore Law Review,</w:t>
      </w:r>
      <w:r>
        <w:rPr>
          <w:rStyle w:val="Style13ptBold"/>
        </w:rPr>
        <w:t xml:space="preserve"> “</w:t>
      </w:r>
      <w:r>
        <w:t xml:space="preserve">Comment: Prison </w:t>
      </w:r>
      <w:proofErr w:type="gramStart"/>
      <w:r>
        <w:t>For</w:t>
      </w:r>
      <w:proofErr w:type="gramEnd"/>
      <w:r>
        <w:t xml:space="preserve"> You. Profit For Me. Systemic Racism Effectively Bars Blacks </w:t>
      </w:r>
      <w:proofErr w:type="gramStart"/>
      <w:r>
        <w:t>From</w:t>
      </w:r>
      <w:proofErr w:type="gramEnd"/>
      <w:r>
        <w:t xml:space="preserve"> Participation in Newly-Legal Marijuana Industry”, </w:t>
      </w:r>
      <w:hyperlink r:id="rId16" w:history="1">
        <w:r w:rsidRPr="00082AED">
          <w:rPr>
            <w:rStyle w:val="Hyperlink"/>
          </w:rPr>
          <w:t>https://scholarworks.law.ubalt.edu/cgi/viewcontent.cgi?article=2020&amp;context=ublr</w:t>
        </w:r>
      </w:hyperlink>
      <w:r>
        <w:t>, Accessed 10/9/21 VD</w:t>
      </w:r>
    </w:p>
    <w:p w14:paraId="669C8282" w14:textId="77777777" w:rsidR="003A4183" w:rsidRPr="00B55AD5" w:rsidRDefault="003A4183" w:rsidP="003A4183">
      <w:pPr>
        <w:spacing w:after="0"/>
      </w:pPr>
      <w:r w:rsidRPr="00CB1E2B">
        <w:rPr>
          <w:highlight w:val="cyan"/>
          <w:u w:val="single"/>
        </w:rPr>
        <w:t>“After 40 years of impoverished black men getting prison time for selling weed, white men are planning to get rich doing the same things</w:t>
      </w:r>
      <w:r w:rsidRPr="00CB1E2B">
        <w:rPr>
          <w:u w:val="single"/>
        </w:rPr>
        <w:t>,” writes Michelle Alexander, civil rights lawyer, advocate, legal scholar, and author of The New Jim Crow. 99</w:t>
      </w:r>
      <w:r>
        <w:t xml:space="preserve"> </w:t>
      </w:r>
      <w:r w:rsidRPr="00CB1E2B">
        <w:rPr>
          <w:sz w:val="12"/>
          <w:szCs w:val="12"/>
        </w:rPr>
        <w:t xml:space="preserve">This is not a situation where whites are eagerly entering this lucrative industry that is a level playing field for anyone interested in the market; it is a situation where blacks are actually prevented from participating.100 </w:t>
      </w:r>
      <w:r w:rsidRPr="00CB1E2B">
        <w:rPr>
          <w:u w:val="single"/>
        </w:rPr>
        <w:t xml:space="preserve">Journalist Carolyn Brown explains, “[t]here’s a Catch-22 in that in most states </w:t>
      </w:r>
      <w:r w:rsidRPr="00CB1E2B">
        <w:rPr>
          <w:highlight w:val="cyan"/>
          <w:u w:val="single"/>
        </w:rPr>
        <w:t>the only people allowed to grow or sell weed</w:t>
      </w:r>
      <w:r w:rsidRPr="003A29F0">
        <w:rPr>
          <w:u w:val="single"/>
        </w:rPr>
        <w:t xml:space="preserve"> retail </w:t>
      </w:r>
      <w:r w:rsidRPr="00CB1E2B">
        <w:rPr>
          <w:highlight w:val="cyan"/>
          <w:u w:val="single"/>
        </w:rPr>
        <w:t>are people who have maintained good standing and were previously in the</w:t>
      </w:r>
      <w:r w:rsidRPr="00CB1E2B">
        <w:rPr>
          <w:u w:val="single"/>
        </w:rPr>
        <w:t xml:space="preserve"> medical marijuana . . . </w:t>
      </w:r>
      <w:r w:rsidRPr="00CB1E2B">
        <w:rPr>
          <w:highlight w:val="cyan"/>
          <w:u w:val="single"/>
        </w:rPr>
        <w:t>industry, which leaves out millions</w:t>
      </w:r>
      <w:r w:rsidRPr="003A29F0">
        <w:rPr>
          <w:u w:val="single"/>
        </w:rPr>
        <w:t xml:space="preserve"> of African Americans </w:t>
      </w:r>
      <w:r w:rsidRPr="00CB1E2B">
        <w:rPr>
          <w:highlight w:val="cyan"/>
          <w:u w:val="single"/>
        </w:rPr>
        <w:t>with drug convictions</w:t>
      </w:r>
      <w:r w:rsidRPr="00CB1E2B">
        <w:rPr>
          <w:u w:val="single"/>
        </w:rPr>
        <w:t>.”101</w:t>
      </w:r>
      <w:r>
        <w:t xml:space="preserve"> </w:t>
      </w:r>
      <w:r w:rsidRPr="003A4183">
        <w:rPr>
          <w:szCs w:val="22"/>
        </w:rPr>
        <w:t>Attorney Katherine Schroeder describes that “[s]</w:t>
      </w:r>
      <w:proofErr w:type="spellStart"/>
      <w:r w:rsidRPr="003A4183">
        <w:rPr>
          <w:szCs w:val="22"/>
        </w:rPr>
        <w:t>tate</w:t>
      </w:r>
      <w:proofErr w:type="spellEnd"/>
      <w:r w:rsidRPr="003A4183">
        <w:rPr>
          <w:szCs w:val="22"/>
        </w:rPr>
        <w:t xml:space="preserve"> by state legalization means that a poor African American man could in one state be going off to prison for doing exactly what a more privileged entrepreneur profits from in a different state.”102 There is a nuance to this discrimination, and it comes as a result of the systematic disproportionate enforcement and conviction of blacks as compared to whites, not only in enforcement of marijuana laws, </w:t>
      </w:r>
      <w:r w:rsidRPr="003A4183">
        <w:rPr>
          <w:rStyle w:val="StyleUnderline"/>
        </w:rPr>
        <w:t xml:space="preserve">but also in the criminal justice system as a whole;103 oppressive and unequal educational opportunities for blacks compared to whites;104 </w:t>
      </w:r>
      <w:r w:rsidRPr="003A4183">
        <w:rPr>
          <w:rStyle w:val="StyleUnderline"/>
          <w:highlight w:val="cyan"/>
        </w:rPr>
        <w:t>unequal distribution of wealth nationwide with roots in the United States’ economic foundation built on slavery</w:t>
      </w:r>
      <w:r w:rsidRPr="003A4183">
        <w:rPr>
          <w:rStyle w:val="StyleUnderline"/>
        </w:rPr>
        <w:t>, which continues to perpetuate in today’s society</w:t>
      </w:r>
      <w:r w:rsidRPr="003A4183">
        <w:rPr>
          <w:szCs w:val="22"/>
        </w:rPr>
        <w:t xml:space="preserve">;105 and whites generally occupying the majority of positions of power and policymaking in both the public and private sector, which results in unequal power, unequal opportunities, and a systematic oppression of nonwhite groups since our nation’s founding and continues today.106 </w:t>
      </w:r>
      <w:r w:rsidRPr="00CB1E2B">
        <w:rPr>
          <w:u w:val="single"/>
        </w:rPr>
        <w:t xml:space="preserve">This </w:t>
      </w:r>
      <w:r w:rsidRPr="00CB1E2B">
        <w:rPr>
          <w:highlight w:val="cyan"/>
          <w:u w:val="single"/>
        </w:rPr>
        <w:t>systemic racism manifests itself in three</w:t>
      </w:r>
      <w:r w:rsidRPr="00CB1E2B">
        <w:rPr>
          <w:u w:val="single"/>
        </w:rPr>
        <w:t xml:space="preserve"> main </w:t>
      </w:r>
      <w:r w:rsidRPr="00CB1E2B">
        <w:rPr>
          <w:highlight w:val="cyan"/>
          <w:u w:val="single"/>
        </w:rPr>
        <w:t>categories</w:t>
      </w:r>
      <w:r w:rsidRPr="00CB1E2B">
        <w:rPr>
          <w:u w:val="single"/>
        </w:rPr>
        <w:t xml:space="preserve"> when it comes to the legal marijuana industry: (1) </w:t>
      </w:r>
      <w:r w:rsidRPr="00CB1E2B">
        <w:rPr>
          <w:highlight w:val="cyan"/>
          <w:u w:val="single"/>
        </w:rPr>
        <w:t>criminal records as an obstacle to licensure</w:t>
      </w:r>
      <w:r w:rsidRPr="00CB1E2B">
        <w:rPr>
          <w:u w:val="single"/>
        </w:rPr>
        <w:t xml:space="preserve">; (2) </w:t>
      </w:r>
      <w:r w:rsidRPr="00CB1E2B">
        <w:rPr>
          <w:highlight w:val="cyan"/>
          <w:u w:val="single"/>
        </w:rPr>
        <w:t>monumental monetary requirements necessary</w:t>
      </w:r>
      <w:r w:rsidRPr="00CB1E2B">
        <w:rPr>
          <w:u w:val="single"/>
        </w:rPr>
        <w:t xml:space="preserve"> to be considered </w:t>
      </w:r>
      <w:r w:rsidRPr="00CB1E2B">
        <w:rPr>
          <w:highlight w:val="cyan"/>
          <w:u w:val="single"/>
        </w:rPr>
        <w:t>for licensure; and</w:t>
      </w:r>
      <w:r w:rsidRPr="00CB1E2B">
        <w:rPr>
          <w:u w:val="single"/>
        </w:rPr>
        <w:t xml:space="preserve"> (3) </w:t>
      </w:r>
      <w:r w:rsidRPr="00CB1E2B">
        <w:rPr>
          <w:highlight w:val="cyan"/>
          <w:u w:val="single"/>
        </w:rPr>
        <w:t>farm requirements to be eligible to become a cultivator</w:t>
      </w:r>
      <w:r w:rsidRPr="00CB1E2B">
        <w:rPr>
          <w:u w:val="single"/>
        </w:rPr>
        <w:t xml:space="preserve">. Although specific licensure requirements vary by state and between medical, recreational, and cultivator licenses, </w:t>
      </w:r>
      <w:r w:rsidRPr="00CB1E2B">
        <w:rPr>
          <w:highlight w:val="cyan"/>
          <w:u w:val="single"/>
        </w:rPr>
        <w:t>these</w:t>
      </w:r>
      <w:r w:rsidRPr="00CB1E2B">
        <w:rPr>
          <w:u w:val="single"/>
        </w:rPr>
        <w:t xml:space="preserve"> are the three main categories where the system disadvantages, if not </w:t>
      </w:r>
      <w:r w:rsidRPr="00CB1E2B">
        <w:rPr>
          <w:highlight w:val="cyan"/>
          <w:u w:val="single"/>
        </w:rPr>
        <w:t>completely eliminate</w:t>
      </w:r>
      <w:r w:rsidRPr="00CB1E2B">
        <w:rPr>
          <w:u w:val="single"/>
        </w:rPr>
        <w:t xml:space="preserve">s, </w:t>
      </w:r>
      <w:r w:rsidRPr="00CB1E2B">
        <w:rPr>
          <w:highlight w:val="cyan"/>
          <w:u w:val="single"/>
        </w:rPr>
        <w:t>black applicants, particularly those who were</w:t>
      </w:r>
      <w:r w:rsidRPr="00CB1E2B">
        <w:rPr>
          <w:u w:val="single"/>
        </w:rPr>
        <w:t xml:space="preserve"> previously </w:t>
      </w:r>
      <w:r w:rsidRPr="00CB1E2B">
        <w:rPr>
          <w:highlight w:val="cyan"/>
          <w:u w:val="single"/>
        </w:rPr>
        <w:t>a part of the historically racially disproportionate enforcement of marijuana laws</w:t>
      </w:r>
      <w:r w:rsidRPr="00CB1E2B">
        <w:rPr>
          <w:u w:val="single"/>
        </w:rPr>
        <w:t xml:space="preserve">.107 Hanging as a backdrop is that </w:t>
      </w:r>
      <w:r w:rsidRPr="00CB1E2B">
        <w:rPr>
          <w:highlight w:val="cyan"/>
          <w:u w:val="single"/>
        </w:rPr>
        <w:t>this market is only quasi-legal</w:t>
      </w:r>
      <w:r w:rsidRPr="00CB1E2B">
        <w:rPr>
          <w:u w:val="single"/>
        </w:rPr>
        <w:t xml:space="preserve">, with marijuana still being federally classified as a Schedule I controlled substance.108 Ethan </w:t>
      </w:r>
      <w:proofErr w:type="spellStart"/>
      <w:r w:rsidRPr="00CB1E2B">
        <w:rPr>
          <w:u w:val="single"/>
        </w:rPr>
        <w:t>Nadelmann</w:t>
      </w:r>
      <w:proofErr w:type="spellEnd"/>
      <w:r w:rsidRPr="00CB1E2B">
        <w:rPr>
          <w:u w:val="single"/>
        </w:rPr>
        <w:t xml:space="preserve">, Director of the Drug Policy Alliance summarized the issue in an interview with NBC: African Americans know that whenever something is in a gray area of the law they will feel more vulnerable, and for good reason since statistically minorities are more likely to be targeted or seen as suspects . . . . It may be that the general element of racism and </w:t>
      </w:r>
      <w:r w:rsidRPr="00CB1E2B">
        <w:rPr>
          <w:highlight w:val="cyan"/>
          <w:u w:val="single"/>
        </w:rPr>
        <w:t>racial disproportionality in law enforcement around drugs can make minorities queasy about entering an area</w:t>
      </w:r>
      <w:r w:rsidRPr="00CB1E2B">
        <w:rPr>
          <w:u w:val="single"/>
        </w:rPr>
        <w:t xml:space="preserve"> which is not fully legal.109</w:t>
      </w:r>
    </w:p>
    <w:p w14:paraId="6E1D413F" w14:textId="77777777" w:rsidR="00673513" w:rsidRPr="00F468DB" w:rsidRDefault="00673513" w:rsidP="00673513">
      <w:pPr>
        <w:pStyle w:val="Heading4"/>
      </w:pPr>
      <w:r w:rsidRPr="00F468DB">
        <w:lastRenderedPageBreak/>
        <w:t xml:space="preserve">The WTO regime is emblematic of the globalization of corporate capitalism and </w:t>
      </w:r>
      <w:proofErr w:type="gramStart"/>
      <w:r w:rsidRPr="00F468DB">
        <w:t>late stage</w:t>
      </w:r>
      <w:proofErr w:type="gramEnd"/>
      <w:r w:rsidRPr="00F468DB">
        <w:t xml:space="preserve"> capitalism’s imperialism – the affirmative’s call to take action through the WTO only reproduces imperialism and the world economy </w:t>
      </w:r>
    </w:p>
    <w:p w14:paraId="735D1129" w14:textId="77777777" w:rsidR="00673513" w:rsidRPr="00F468DB" w:rsidRDefault="00673513" w:rsidP="00673513">
      <w:r w:rsidRPr="00F468DB">
        <w:rPr>
          <w:rStyle w:val="Style13ptBold"/>
        </w:rPr>
        <w:t>Fukuda 10</w:t>
      </w:r>
      <w:r w:rsidRPr="00F468DB">
        <w:t xml:space="preserve">, Yasuo Fukuda, Professor of Graduate School of Economics at </w:t>
      </w:r>
      <w:proofErr w:type="spellStart"/>
      <w:r w:rsidRPr="00F468DB">
        <w:t>Hitotsubashi</w:t>
      </w:r>
      <w:proofErr w:type="spellEnd"/>
      <w:r w:rsidRPr="00F468DB">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7" w:history="1">
        <w:r w:rsidRPr="00F468DB">
          <w:rPr>
            <w:rStyle w:val="Hyperlink"/>
          </w:rPr>
          <w:t>https://hermes-ir.lib.hit-u.ac.jp/hermes/ir/re/22161/0101106701.pdf</w:t>
        </w:r>
      </w:hyperlink>
      <w:r w:rsidRPr="00F468DB">
        <w:t xml:space="preserve">, accessed by </w:t>
      </w:r>
      <w:proofErr w:type="spellStart"/>
      <w:r w:rsidRPr="00F468DB">
        <w:t>apark</w:t>
      </w:r>
      <w:proofErr w:type="spellEnd"/>
      <w:r w:rsidRPr="00F468DB">
        <w:t xml:space="preserve"> 7/5/21</w:t>
      </w:r>
    </w:p>
    <w:p w14:paraId="546834B9" w14:textId="77777777" w:rsidR="00673513" w:rsidRPr="00291B0E" w:rsidRDefault="00673513" w:rsidP="00673513">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125DFC">
        <w:rPr>
          <w:rFonts w:eastAsia="Times New Roman" w:cs="Calibri"/>
          <w:sz w:val="16"/>
        </w:rPr>
        <w:t>as a means to</w:t>
      </w:r>
      <w:proofErr w:type="gramEnd"/>
      <w:r w:rsidRPr="00125DFC">
        <w:rPr>
          <w:rFonts w:eastAsia="Times New Roman" w:cs="Calibr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125DFC">
        <w:rPr>
          <w:rFonts w:eastAsia="Times New Roman" w:cs="Calibri"/>
          <w:sz w:val="16"/>
        </w:rPr>
        <w:t>final outcome</w:t>
      </w:r>
      <w:proofErr w:type="gramEnd"/>
      <w:r w:rsidRPr="00125DFC">
        <w:rPr>
          <w:rFonts w:eastAsia="Times New Roman" w:cs="Calibri"/>
          <w:sz w:val="16"/>
        </w:rPr>
        <w:t xml:space="preserve"> of the governing power of monopoly capital. </w:t>
      </w:r>
      <w:proofErr w:type="gramStart"/>
      <w:r w:rsidRPr="00125DFC">
        <w:rPr>
          <w:rFonts w:eastAsia="Times New Roman" w:cs="Calibri"/>
          <w:sz w:val="16"/>
        </w:rPr>
        <w:t>This is why</w:t>
      </w:r>
      <w:proofErr w:type="gramEnd"/>
      <w:r w:rsidRPr="00125DFC">
        <w:rPr>
          <w:rFonts w:eastAsia="Times New Roman" w:cs="Calibri"/>
          <w:sz w:val="16"/>
        </w:rPr>
        <w:t xml:space="preserve">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w:t>
      </w:r>
      <w:proofErr w:type="gramStart"/>
      <w:r w:rsidRPr="00125DFC">
        <w:rPr>
          <w:rFonts w:eastAsia="Times New Roman" w:cs="Calibri"/>
          <w:u w:val="single"/>
        </w:rPr>
        <w:t xml:space="preserve">it is clear that </w:t>
      </w:r>
      <w:r w:rsidRPr="00403D65">
        <w:rPr>
          <w:rFonts w:eastAsia="Times New Roman" w:cs="Calibri"/>
          <w:highlight w:val="cyan"/>
          <w:u w:val="single"/>
        </w:rPr>
        <w:t>four of the five</w:t>
      </w:r>
      <w:proofErr w:type="gramEnd"/>
      <w:r w:rsidRPr="00403D65">
        <w:rPr>
          <w:rFonts w:eastAsia="Times New Roman" w:cs="Calibri"/>
          <w:highlight w:val="cyan"/>
          <w:u w:val="single"/>
        </w:rPr>
        <w:t xml:space="preser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w:t>
      </w:r>
      <w:r w:rsidRPr="00F468DB">
        <w:rPr>
          <w:rFonts w:eastAsia="Times New Roman" w:cs="Calibri"/>
          <w:sz w:val="16"/>
        </w:rPr>
        <w:t xml:space="preserve"> </w:t>
      </w:r>
      <w:r w:rsidRPr="00083F9C">
        <w:rPr>
          <w:rFonts w:eastAsia="Times New Roman" w:cs="Calibri"/>
          <w:u w:val="single"/>
        </w:rPr>
        <w:t xml:space="preserve">Second, </w:t>
      </w:r>
      <w:proofErr w:type="gramStart"/>
      <w:r w:rsidRPr="00083F9C">
        <w:rPr>
          <w:rFonts w:eastAsia="Times New Roman" w:cs="Calibri"/>
          <w:u w:val="single"/>
        </w:rPr>
        <w:t>industrial</w:t>
      </w:r>
      <w:proofErr w:type="gramEnd"/>
      <w:r w:rsidRPr="00083F9C">
        <w:rPr>
          <w:rFonts w:eastAsia="Times New Roman" w:cs="Calibri"/>
          <w:u w:val="single"/>
        </w:rPr>
        <w:t xml:space="preserve"> and financial monopoly capital establish political action groups as a means to advance common political goals. The negotiation of the General </w:t>
      </w:r>
      <w:r w:rsidRPr="00083F9C">
        <w:rPr>
          <w:rFonts w:eastAsia="Times New Roman" w:cs="Calibri"/>
          <w:u w:val="single"/>
        </w:rPr>
        <w:lastRenderedPageBreak/>
        <w:t xml:space="preserve">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083F9C">
        <w:rPr>
          <w:rFonts w:eastAsia="Times New Roman" w:cs="Calibri"/>
          <w:u w:val="single"/>
        </w:rPr>
        <w:t>in the course of</w:t>
      </w:r>
      <w:proofErr w:type="gramEnd"/>
      <w:r w:rsidRPr="00083F9C">
        <w:rPr>
          <w:rFonts w:eastAsia="Times New Roman" w:cs="Calibri"/>
          <w:u w:val="single"/>
        </w:rPr>
        <w:t xml:space="preserve"> intense competition over dominant market shares, large multinational corporations often collude to form price cartels (Connor 2001; </w:t>
      </w:r>
      <w:proofErr w:type="spellStart"/>
      <w:r w:rsidRPr="00083F9C">
        <w:rPr>
          <w:rFonts w:eastAsia="Times New Roman" w:cs="Calibri"/>
          <w:u w:val="single"/>
        </w:rPr>
        <w:t>Levenstein</w:t>
      </w:r>
      <w:proofErr w:type="spellEnd"/>
      <w:r w:rsidRPr="00083F9C">
        <w:rPr>
          <w:rFonts w:eastAsia="Times New Roman" w:cs="Calibri"/>
          <w:u w:val="single"/>
        </w:rPr>
        <w:t xml:space="preserve"> and </w:t>
      </w:r>
      <w:proofErr w:type="spellStart"/>
      <w:r w:rsidRPr="00083F9C">
        <w:rPr>
          <w:rFonts w:eastAsia="Times New Roman" w:cs="Calibri"/>
          <w:u w:val="single"/>
        </w:rPr>
        <w:t>Suslow</w:t>
      </w:r>
      <w:proofErr w:type="spellEnd"/>
      <w:r w:rsidRPr="00083F9C">
        <w:rPr>
          <w:rFonts w:eastAsia="Times New Roman" w:cs="Calibri"/>
          <w:u w:val="single"/>
        </w:rPr>
        <w:t xml:space="preserve">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 xml:space="preserve">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83F9C">
        <w:rPr>
          <w:rFonts w:eastAsia="Times New Roman" w:cs="Calibri"/>
          <w:u w:val="single"/>
        </w:rPr>
        <w:t>Traidcraft</w:t>
      </w:r>
      <w:proofErr w:type="spellEnd"/>
      <w:r w:rsidRPr="00083F9C">
        <w:rPr>
          <w:rFonts w:eastAsia="Times New Roman" w:cs="Calibri"/>
          <w:u w:val="single"/>
        </w:rPr>
        <w:t xml:space="preserve">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83F9C">
        <w:rPr>
          <w:rFonts w:eastAsia="Times New Roman" w:cs="Calibri"/>
          <w:sz w:val="16"/>
        </w:rPr>
        <w:t>Balanyá</w:t>
      </w:r>
      <w:proofErr w:type="spellEnd"/>
      <w:r w:rsidRPr="00083F9C">
        <w:rPr>
          <w:rFonts w:eastAsia="Times New Roman" w:cs="Calibr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125DFC">
        <w:rPr>
          <w:rFonts w:eastAsia="Times New Roman" w:cs="Calibri"/>
          <w:sz w:val="16"/>
        </w:rPr>
        <w:t>in order to</w:t>
      </w:r>
      <w:proofErr w:type="gramEnd"/>
      <w:r w:rsidRPr="00125DFC">
        <w:rPr>
          <w:rFonts w:eastAsia="Times New Roman" w:cs="Calibri"/>
          <w:sz w:val="16"/>
        </w:rPr>
        <w:t xml:space="preserve">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t>
      </w:r>
      <w:proofErr w:type="spellStart"/>
      <w:r w:rsidRPr="00125DFC">
        <w:rPr>
          <w:rFonts w:eastAsia="Times New Roman" w:cs="Calibri"/>
          <w:u w:val="single"/>
        </w:rPr>
        <w:t>Weisbrot</w:t>
      </w:r>
      <w:proofErr w:type="spellEnd"/>
      <w:r w:rsidRPr="00125DFC">
        <w:rPr>
          <w:rFonts w:eastAsia="Times New Roman" w:cs="Calibri"/>
          <w:u w:val="single"/>
        </w:rPr>
        <w:t xml:space="preserve">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3CBB8D86" w14:textId="77777777" w:rsidR="00673513" w:rsidRDefault="00673513" w:rsidP="00673513">
      <w:pPr>
        <w:pStyle w:val="Heading4"/>
      </w:pPr>
      <w:r>
        <w:rPr>
          <w:rFonts w:eastAsia="Calibri" w:cs="Calibri"/>
        </w:rPr>
        <w:lastRenderedPageBreak/>
        <w:t>Capitalism is a project of white domination – racialized bodies are exploited and dominated within the system</w:t>
      </w:r>
    </w:p>
    <w:p w14:paraId="0231323D" w14:textId="77777777" w:rsidR="00673513" w:rsidRPr="00BD2ED3" w:rsidRDefault="00673513" w:rsidP="00673513">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8">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3460F87F" w14:textId="77777777" w:rsidR="00673513" w:rsidRPr="009B3D58" w:rsidRDefault="00673513" w:rsidP="00673513">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723F9F">
        <w:rPr>
          <w:sz w:val="12"/>
          <w:szCs w:val="12"/>
        </w:rPr>
        <w:t>Perrow</w:t>
      </w:r>
      <w:proofErr w:type="spellEnd"/>
      <w:r w:rsidRPr="00723F9F">
        <w:rPr>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723F9F">
        <w:rPr>
          <w:sz w:val="12"/>
          <w:szCs w:val="12"/>
        </w:rPr>
        <w:t>actually skilled</w:t>
      </w:r>
      <w:proofErr w:type="gramEnd"/>
      <w:r w:rsidRPr="00723F9F">
        <w:rPr>
          <w:sz w:val="12"/>
          <w:szCs w:val="12"/>
        </w:rPr>
        <w:t xml:space="preserve"> workers (</w:t>
      </w:r>
      <w:proofErr w:type="spellStart"/>
      <w:r w:rsidRPr="00723F9F">
        <w:rPr>
          <w:sz w:val="12"/>
          <w:szCs w:val="12"/>
        </w:rPr>
        <w:t>Brodkin</w:t>
      </w:r>
      <w:proofErr w:type="spellEnd"/>
      <w:r w:rsidRPr="00723F9F">
        <w:rPr>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723F9F">
        <w:rPr>
          <w:sz w:val="12"/>
          <w:szCs w:val="12"/>
        </w:rPr>
        <w:t>Amott</w:t>
      </w:r>
      <w:proofErr w:type="spellEnd"/>
      <w:r w:rsidRPr="00723F9F">
        <w:rPr>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723F9F">
        <w:rPr>
          <w:sz w:val="12"/>
          <w:szCs w:val="12"/>
        </w:rPr>
        <w:t>on the basis of</w:t>
      </w:r>
      <w:proofErr w:type="gramEnd"/>
      <w:r w:rsidRPr="00723F9F">
        <w:rPr>
          <w:sz w:val="12"/>
          <w:szCs w:val="12"/>
        </w:rPr>
        <w:t xml:space="preserve"> both gender and race. Unequal pay patterns went along with sex and race segregation, stratification, and exclusion. Differences in the earnings and wealth (Keister 2000) of women and men existed before the development of the capitalist wage (</w:t>
      </w:r>
      <w:proofErr w:type="spellStart"/>
      <w:r w:rsidRPr="00723F9F">
        <w:rPr>
          <w:sz w:val="12"/>
          <w:szCs w:val="12"/>
        </w:rPr>
        <w:t>Padavic</w:t>
      </w:r>
      <w:proofErr w:type="spellEnd"/>
      <w:r w:rsidRPr="00723F9F">
        <w:rPr>
          <w:sz w:val="12"/>
          <w:szCs w:val="12"/>
        </w:rPr>
        <w:t xml:space="preserve">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723F9F">
        <w:rPr>
          <w:sz w:val="12"/>
          <w:szCs w:val="12"/>
        </w:rPr>
        <w:t>Figart</w:t>
      </w:r>
      <w:proofErr w:type="spellEnd"/>
      <w:r w:rsidRPr="00723F9F">
        <w:rPr>
          <w:sz w:val="12"/>
          <w:szCs w:val="12"/>
        </w:rPr>
        <w:t xml:space="preserve">, </w:t>
      </w:r>
      <w:proofErr w:type="spellStart"/>
      <w:r w:rsidRPr="00723F9F">
        <w:rPr>
          <w:sz w:val="12"/>
          <w:szCs w:val="12"/>
        </w:rPr>
        <w:t>Mutari</w:t>
      </w:r>
      <w:proofErr w:type="spellEnd"/>
      <w:r w:rsidRPr="00723F9F">
        <w:rPr>
          <w:sz w:val="12"/>
          <w:szCs w:val="12"/>
        </w:rPr>
        <w:t xml:space="preserve">, and Power 2002). </w:t>
      </w:r>
      <w:proofErr w:type="gramStart"/>
      <w:r w:rsidRPr="00723F9F">
        <w:rPr>
          <w:sz w:val="12"/>
          <w:szCs w:val="12"/>
        </w:rPr>
        <w:t>African-American</w:t>
      </w:r>
      <w:proofErr w:type="gramEnd"/>
      <w:r w:rsidRPr="00723F9F">
        <w:rPr>
          <w:sz w:val="12"/>
          <w:szCs w:val="12"/>
        </w:rPr>
        <w:t xml:space="preserve">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9B3D58">
        <w:rPr>
          <w:u w:val="single"/>
        </w:rPr>
        <w:t>women</w:t>
      </w:r>
      <w:proofErr w:type="gramEnd"/>
      <w:r w:rsidRPr="009B3D58">
        <w:rPr>
          <w:u w:val="single"/>
        </w:rPr>
        <w:t xml:space="preserve">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723F9F">
        <w:rPr>
          <w:sz w:val="12"/>
          <w:szCs w:val="12"/>
        </w:rPr>
        <w:t>often larger</w:t>
      </w:r>
      <w:proofErr w:type="gramEnd"/>
      <w:r w:rsidRPr="00723F9F">
        <w:rPr>
          <w:sz w:val="12"/>
          <w:szCs w:val="12"/>
        </w:rPr>
        <w:t xml:space="preserve"> female work force in low-wage routine jobs, while males worked in other more highly paid, less routine, positions (Acker and Van </w:t>
      </w:r>
      <w:proofErr w:type="spellStart"/>
      <w:r w:rsidRPr="00723F9F">
        <w:rPr>
          <w:sz w:val="12"/>
          <w:szCs w:val="12"/>
        </w:rPr>
        <w:t>Houten</w:t>
      </w:r>
      <w:proofErr w:type="spellEnd"/>
      <w:r w:rsidRPr="00723F9F">
        <w:rPr>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w:t>
      </w:r>
      <w:r w:rsidRPr="00723F9F">
        <w:rPr>
          <w:sz w:val="12"/>
          <w:szCs w:val="12"/>
        </w:rPr>
        <w:lastRenderedPageBreak/>
        <w:t xml:space="preserve">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723F9F">
        <w:rPr>
          <w:sz w:val="12"/>
          <w:szCs w:val="12"/>
        </w:rPr>
        <w:t>But,</w:t>
      </w:r>
      <w:proofErr w:type="gramEnd"/>
      <w:r w:rsidRPr="00723F9F">
        <w:rPr>
          <w:sz w:val="12"/>
          <w:szCs w:val="12"/>
        </w:rPr>
        <w:t xml:space="preserve">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723F9F">
        <w:rPr>
          <w:sz w:val="12"/>
          <w:szCs w:val="12"/>
        </w:rPr>
        <w:t>still continue</w:t>
      </w:r>
      <w:proofErr w:type="gramEnd"/>
      <w:r w:rsidRPr="00723F9F">
        <w:rPr>
          <w:sz w:val="12"/>
          <w:szCs w:val="12"/>
        </w:rPr>
        <w:t>,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0729EBAC" w14:textId="77777777" w:rsidR="00673513" w:rsidRPr="00457A91" w:rsidRDefault="00673513" w:rsidP="00673513">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6E42CD32" w14:textId="77777777" w:rsidR="00673513" w:rsidRDefault="00673513" w:rsidP="00673513">
      <w:pPr>
        <w:spacing w:after="0"/>
        <w:rPr>
          <w:rStyle w:val="StyleUnderline"/>
        </w:rPr>
      </w:pPr>
      <w:proofErr w:type="spellStart"/>
      <w:r>
        <w:rPr>
          <w:rStyle w:val="Style13ptBold"/>
        </w:rPr>
        <w:t>Shaviro</w:t>
      </w:r>
      <w:proofErr w:type="spellEnd"/>
      <w:r>
        <w:rPr>
          <w:rStyle w:val="Style13ptBold"/>
        </w:rPr>
        <w:t xml:space="preserve"> 15</w:t>
      </w:r>
      <w:r>
        <w:rPr>
          <w:rStyle w:val="StyleUnderline"/>
        </w:rPr>
        <w:br/>
      </w:r>
      <w:r w:rsidRPr="00B93934">
        <w:rPr>
          <w:rStyle w:val="StyleUnderline"/>
          <w:sz w:val="16"/>
          <w:u w:val="none"/>
        </w:rPr>
        <w:t xml:space="preserve">(Steven </w:t>
      </w:r>
      <w:proofErr w:type="spellStart"/>
      <w:r w:rsidRPr="00B93934">
        <w:rPr>
          <w:rStyle w:val="StyleUnderline"/>
          <w:sz w:val="16"/>
          <w:u w:val="none"/>
        </w:rPr>
        <w:t>Shaviro</w:t>
      </w:r>
      <w:proofErr w:type="spellEnd"/>
      <w:r w:rsidRPr="00B93934">
        <w:rPr>
          <w:rStyle w:val="StyleUnderline"/>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9" w:history="1">
        <w:r w:rsidRPr="00B93934">
          <w:rPr>
            <w:rStyle w:val="Hyperlink"/>
            <w:sz w:val="16"/>
          </w:rPr>
          <w:t>https://track5.mixtape.moe/qdkkdt.pdf</w:t>
        </w:r>
      </w:hyperlink>
      <w:r w:rsidRPr="00B93934">
        <w:rPr>
          <w:rStyle w:val="StyleUnderline"/>
          <w:sz w:val="16"/>
          <w:u w:val="none"/>
        </w:rPr>
        <w:t xml:space="preserve"> </w:t>
      </w:r>
      <w:proofErr w:type="spellStart"/>
      <w:r w:rsidRPr="00B93934">
        <w:rPr>
          <w:rStyle w:val="StyleUnderline"/>
          <w:sz w:val="16"/>
          <w:u w:val="none"/>
        </w:rPr>
        <w:t>rvs</w:t>
      </w:r>
      <w:proofErr w:type="spellEnd"/>
      <w:r w:rsidRPr="00B93934">
        <w:rPr>
          <w:rStyle w:val="StyleUnderline"/>
          <w:sz w:val="16"/>
          <w:u w:val="none"/>
        </w:rPr>
        <w:t>)</w:t>
      </w:r>
      <w:r>
        <w:rPr>
          <w:rFonts w:ascii="Arial" w:hAnsi="Arial" w:cs="Arial"/>
          <w:color w:val="222222"/>
          <w:sz w:val="14"/>
          <w:szCs w:val="20"/>
          <w:shd w:val="clear" w:color="auto" w:fill="FFFFFF"/>
        </w:rPr>
        <w:t xml:space="preserve"> </w:t>
      </w:r>
    </w:p>
    <w:p w14:paraId="13C6DB59" w14:textId="77777777" w:rsidR="00673513" w:rsidRDefault="00673513" w:rsidP="00673513">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w:t>
      </w:r>
      <w:proofErr w:type="spellStart"/>
      <w:r w:rsidRPr="00694836">
        <w:rPr>
          <w:sz w:val="16"/>
        </w:rPr>
        <w:t>Badiou</w:t>
      </w:r>
      <w:proofErr w:type="spellEnd"/>
      <w:r w:rsidRPr="00694836">
        <w:rPr>
          <w:sz w:val="16"/>
        </w:rPr>
        <w:t xml:space="preserve">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w:t>
      </w:r>
      <w:proofErr w:type="gramStart"/>
      <w:r w:rsidRPr="00694836">
        <w:rPr>
          <w:sz w:val="16"/>
        </w:rPr>
        <w:t>on the basis of</w:t>
      </w:r>
      <w:proofErr w:type="gramEnd"/>
      <w:r w:rsidRPr="00694836">
        <w:rPr>
          <w:sz w:val="16"/>
        </w:rPr>
        <w:t xml:space="preserve">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w:t>
      </w:r>
      <w:r>
        <w:rPr>
          <w:sz w:val="16"/>
        </w:rPr>
        <w:lastRenderedPageBreak/>
        <w:t xml:space="preserve">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w:t>
      </w:r>
      <w:proofErr w:type="gramStart"/>
      <w:r>
        <w:rPr>
          <w:rStyle w:val="StyleUnderline"/>
        </w:rPr>
        <w:t>All of</w:t>
      </w:r>
      <w:proofErr w:type="gramEnd"/>
      <w:r>
        <w:rPr>
          <w:rStyle w:val="StyleUnderline"/>
        </w:rPr>
        <w:t xml:space="preserve">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rStyle w:val="StyleUnderline"/>
        </w:rPr>
        <w:t>hyperobjects</w:t>
      </w:r>
      <w:proofErr w:type="spellEnd"/>
      <w:r>
        <w:rPr>
          <w:rStyle w:val="StyleUnderlin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rStyle w:val="StyleUnderlin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w:t>
      </w:r>
      <w:proofErr w:type="gramStart"/>
      <w:r>
        <w:rPr>
          <w:rStyle w:val="StyleUnderline"/>
        </w:rPr>
        <w:t xml:space="preserve">actually </w:t>
      </w:r>
      <w:r w:rsidRPr="002A44F5">
        <w:rPr>
          <w:rStyle w:val="StyleUnderline"/>
          <w:highlight w:val="cyan"/>
        </w:rPr>
        <w:t>help</w:t>
      </w:r>
      <w:proofErr w:type="gramEnd"/>
      <w:r w:rsidRPr="002A44F5">
        <w:rPr>
          <w:rStyle w:val="StyleUnderline"/>
          <w:highlight w:val="cyan"/>
        </w:rPr>
        <w:t xml:space="preserve">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 xml:space="preserve">in a state of “sheer aimless infinity and incessant changeability; where everything ought to be constantly new, everything remains just as it was.” This is because, in our current </w:t>
      </w:r>
      <w:proofErr w:type="gramStart"/>
      <w:r w:rsidRPr="00591179">
        <w:rPr>
          <w:rStyle w:val="StyleUnderline"/>
        </w:rPr>
        <w:t>state of affairs</w:t>
      </w:r>
      <w:proofErr w:type="gramEnd"/>
      <w:r w:rsidRPr="00591179">
        <w:rPr>
          <w:rStyle w:val="StyleUnderline"/>
        </w:rPr>
        <w:t>,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 xml:space="preserve">ucible to probabilistic analysis, because “there is no scientific basis on which to form any calculable probability whatever.” Keynes’s discussion of uncertainty has strong affinities with Quentin </w:t>
      </w:r>
      <w:proofErr w:type="spellStart"/>
      <w:r w:rsidRPr="00694836">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w:t>
      </w:r>
      <w:r>
        <w:rPr>
          <w:sz w:val="16"/>
        </w:rPr>
        <w:lastRenderedPageBreak/>
        <w:t xml:space="preserve">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w:t>
      </w:r>
      <w:proofErr w:type="spellStart"/>
      <w:r w:rsidRPr="00591179">
        <w:rPr>
          <w:sz w:val="16"/>
        </w:rPr>
        <w:t>Grusin</w:t>
      </w:r>
      <w:proofErr w:type="spellEnd"/>
      <w:r w:rsidRPr="00591179">
        <w:rPr>
          <w:sz w:val="16"/>
        </w:rPr>
        <w:t xml:space="preserve"> calls </w:t>
      </w:r>
      <w:proofErr w:type="spellStart"/>
      <w:r w:rsidRPr="00591179">
        <w:rPr>
          <w:sz w:val="16"/>
        </w:rPr>
        <w:t>premediation</w:t>
      </w:r>
      <w:proofErr w:type="spellEnd"/>
      <w:r w:rsidRPr="00591179">
        <w:rPr>
          <w:sz w:val="16"/>
        </w:rPr>
        <w:t xml:space="preserve">.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w:t>
      </w:r>
      <w:proofErr w:type="spellStart"/>
      <w:r>
        <w:rPr>
          <w:sz w:val="16"/>
        </w:rPr>
        <w:t>Žižek</w:t>
      </w:r>
      <w:proofErr w:type="spellEnd"/>
      <w:r>
        <w:rPr>
          <w:sz w:val="16"/>
        </w:rPr>
        <w:t xml:space="preserve">, </w:t>
      </w:r>
      <w:r>
        <w:rPr>
          <w:rStyle w:val="StyleUnderline"/>
        </w:rPr>
        <w:t>“it’s easier to imagine the end of the world than the end of capitalism.”</w:t>
      </w:r>
    </w:p>
    <w:p w14:paraId="4ED99343" w14:textId="77777777" w:rsidR="00673513" w:rsidRPr="00255BA4" w:rsidRDefault="00673513" w:rsidP="00673513">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0BF35872" w14:textId="77777777" w:rsidR="00673513" w:rsidRPr="00C77454" w:rsidRDefault="00673513" w:rsidP="00673513">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20">
        <w:r>
          <w:rPr>
            <w:color w:val="000000"/>
          </w:rPr>
          <w:t>https://www.tandfonline.com/doi/abs/10.1080/0363452032000156190?journalCode=rced20</w:t>
        </w:r>
      </w:hyperlink>
      <w:r w:rsidRPr="00C77454">
        <w:rPr>
          <w:bCs/>
        </w:rPr>
        <w:t>, Accessed 6/28/21 VD</w:t>
      </w:r>
    </w:p>
    <w:p w14:paraId="1194BE7F" w14:textId="77777777" w:rsidR="00673513" w:rsidRDefault="00673513" w:rsidP="00673513">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 xml:space="preserve">It is under the reign of neoliberalism that the changing vocabulary about race and racial justice </w:t>
      </w:r>
      <w:proofErr w:type="gramStart"/>
      <w:r>
        <w:rPr>
          <w:rFonts w:eastAsia="Calibri" w:cs="Calibri"/>
          <w:color w:val="000000"/>
          <w:sz w:val="12"/>
          <w:szCs w:val="12"/>
        </w:rPr>
        <w:t>has to</w:t>
      </w:r>
      <w:proofErr w:type="gramEnd"/>
      <w:r>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w:t>
      </w:r>
      <w:proofErr w:type="spellStart"/>
      <w:r w:rsidRPr="004E2065">
        <w:rPr>
          <w:rFonts w:eastAsia="Calibri" w:cs="Calibri"/>
          <w:color w:val="000000"/>
          <w:sz w:val="12"/>
          <w:szCs w:val="12"/>
        </w:rPr>
        <w:t>neoracism</w:t>
      </w:r>
      <w:proofErr w:type="spellEnd"/>
      <w:r w:rsidRPr="004E2065">
        <w:rPr>
          <w:rFonts w:eastAsia="Calibri" w:cs="Calibri"/>
          <w:color w:val="000000"/>
          <w:sz w:val="12"/>
          <w:szCs w:val="12"/>
        </w:rPr>
        <w:t xml:space="preserve"> can be understood as part of a broader attack against not only difference but also the value of public memory, public goods, and democracy itself. </w:t>
      </w:r>
      <w:r>
        <w:rPr>
          <w:rFonts w:eastAsia="Calibri" w:cs="Calibri"/>
          <w:color w:val="000000"/>
          <w:sz w:val="12"/>
          <w:szCs w:val="12"/>
        </w:rPr>
        <w:t xml:space="preserve">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w:t>
      </w:r>
      <w:r>
        <w:rPr>
          <w:rFonts w:eastAsia="Calibri" w:cs="Calibri"/>
          <w:color w:val="000000"/>
          <w:sz w:val="12"/>
          <w:szCs w:val="12"/>
        </w:rPr>
        <w:lastRenderedPageBreak/>
        <w:t>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Pr>
          <w:rFonts w:eastAsia="Calibri" w:cs="Calibri"/>
          <w:color w:val="000000"/>
          <w:sz w:val="12"/>
          <w:szCs w:val="12"/>
        </w:rPr>
        <w:t>freedom</w:t>
      </w:r>
      <w:proofErr w:type="gramEnd"/>
      <w:r>
        <w:rPr>
          <w:rFonts w:eastAsia="Calibri" w:cs="Calibri"/>
          <w:color w:val="000000"/>
          <w:sz w:val="12"/>
          <w:szCs w:val="12"/>
        </w:rPr>
        <w:t xml:space="preserve">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125CC0A4" w14:textId="77777777" w:rsidR="00673513" w:rsidRPr="00C77454" w:rsidRDefault="00673513" w:rsidP="00673513">
      <w:pPr>
        <w:pBdr>
          <w:top w:val="nil"/>
          <w:left w:val="nil"/>
          <w:bottom w:val="nil"/>
          <w:right w:val="nil"/>
          <w:between w:val="nil"/>
        </w:pBdr>
        <w:spacing w:after="0" w:line="240" w:lineRule="auto"/>
        <w:rPr>
          <w:color w:val="000000"/>
          <w:sz w:val="12"/>
          <w:szCs w:val="12"/>
        </w:rPr>
      </w:pPr>
    </w:p>
    <w:p w14:paraId="0B571764" w14:textId="77777777" w:rsidR="00673513" w:rsidRDefault="00673513" w:rsidP="00673513">
      <w:pPr>
        <w:pStyle w:val="Heading4"/>
      </w:pPr>
      <w:r>
        <w:lastRenderedPageBreak/>
        <w:t xml:space="preserve">The alternative is one of </w:t>
      </w:r>
      <w:r>
        <w:rPr>
          <w:i/>
        </w:rPr>
        <w:t xml:space="preserve">revolutionary </w:t>
      </w:r>
      <w:proofErr w:type="spellStart"/>
      <w:r>
        <w:rPr>
          <w:i/>
        </w:rPr>
        <w:t>intercommunalism</w:t>
      </w:r>
      <w:proofErr w:type="spellEnd"/>
      <w:r>
        <w:rPr>
          <w:i/>
        </w:rPr>
        <w:t xml:space="preserve">, </w:t>
      </w:r>
      <w:r>
        <w:t xml:space="preserve">where the people of the world develop a community of care to improve material conditions, can establish communism and resolve the contradictions of racism.  </w:t>
      </w:r>
    </w:p>
    <w:p w14:paraId="27291991" w14:textId="77777777" w:rsidR="00673513" w:rsidRDefault="00673513" w:rsidP="00673513">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w:t>
      </w:r>
    </w:p>
    <w:p w14:paraId="6EC69907" w14:textId="53E99B13" w:rsidR="00673513" w:rsidRDefault="00673513" w:rsidP="00673513">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43EF19B8" w14:textId="33DFBBF7" w:rsidR="00673513" w:rsidRDefault="00673513" w:rsidP="00673513">
      <w:pPr>
        <w:pStyle w:val="Heading2"/>
      </w:pPr>
      <w:r>
        <w:lastRenderedPageBreak/>
        <w:t>Case</w:t>
      </w:r>
    </w:p>
    <w:p w14:paraId="293AC561" w14:textId="2DE97927" w:rsidR="00673513" w:rsidRDefault="00673513" w:rsidP="00673513">
      <w:pPr>
        <w:pStyle w:val="Heading3"/>
      </w:pPr>
      <w:r>
        <w:lastRenderedPageBreak/>
        <w:t>Util</w:t>
      </w:r>
    </w:p>
    <w:p w14:paraId="43CB35AC" w14:textId="77777777" w:rsidR="00673513" w:rsidRPr="007E4F23" w:rsidRDefault="00673513" w:rsidP="00673513">
      <w:pPr>
        <w:pStyle w:val="Heading4"/>
      </w:pPr>
      <w:r>
        <w:t xml:space="preserve">Structural violence o/w extinction - </w:t>
      </w:r>
    </w:p>
    <w:p w14:paraId="65D6E525" w14:textId="77777777" w:rsidR="00673513" w:rsidRDefault="00673513" w:rsidP="00673513">
      <w:pPr>
        <w:pStyle w:val="Heading4"/>
      </w:pPr>
      <w:r>
        <w:t xml:space="preserve">[1] Probability and timeframe – structural violence is happening right now and has been happening for centuries – racial cap pushes black communities beyond suffering through racialized segregation and labor – probability over magnitude because it’s a question of what impacts </w:t>
      </w:r>
      <w:proofErr w:type="gramStart"/>
      <w:r>
        <w:t>actually exist</w:t>
      </w:r>
      <w:proofErr w:type="gramEnd"/>
      <w:r>
        <w:t xml:space="preserve"> </w:t>
      </w:r>
    </w:p>
    <w:p w14:paraId="0021983C" w14:textId="77777777" w:rsidR="00673513" w:rsidRDefault="00673513" w:rsidP="00673513">
      <w:pPr>
        <w:pStyle w:val="Heading4"/>
      </w:pPr>
      <w:r>
        <w:t xml:space="preserve">[2] You should reject racism in the space – that’s </w:t>
      </w:r>
      <w:proofErr w:type="spellStart"/>
      <w:r>
        <w:t>giroux</w:t>
      </w:r>
      <w:proofErr w:type="spellEnd"/>
    </w:p>
    <w:p w14:paraId="23D9D678" w14:textId="77777777" w:rsidR="00673513" w:rsidRDefault="00673513" w:rsidP="00673513">
      <w:pPr>
        <w:pStyle w:val="Heading4"/>
      </w:pPr>
      <w:r>
        <w:t xml:space="preserve">Util is representatively ableist – </w:t>
      </w:r>
    </w:p>
    <w:p w14:paraId="77057490" w14:textId="77777777" w:rsidR="00673513" w:rsidRDefault="00673513" w:rsidP="00673513">
      <w:pPr>
        <w:pStyle w:val="Heading4"/>
      </w:pPr>
      <w:r>
        <w:t xml:space="preserve">[1] Extinction is all lives matter – you’ve basically said you won’t care about black when it’s only about black but now that white people’s lives are threatened, you’ll care about black folks </w:t>
      </w:r>
    </w:p>
    <w:p w14:paraId="1AB4BE65" w14:textId="2199CDA4" w:rsidR="00673513" w:rsidRPr="0021128D" w:rsidRDefault="00673513" w:rsidP="00673513">
      <w:pPr>
        <w:pStyle w:val="Heading4"/>
        <w:shd w:val="clear" w:color="auto" w:fill="FFFFFF"/>
        <w:spacing w:before="0"/>
        <w:rPr>
          <w:rFonts w:eastAsia="Times New Roman" w:cs="Calibri"/>
          <w:szCs w:val="24"/>
        </w:rPr>
      </w:pPr>
      <w:r>
        <w:t>[</w:t>
      </w:r>
      <w:r w:rsidR="005F537E">
        <w:t>2</w:t>
      </w:r>
      <w:r>
        <w:t xml:space="preserve">] </w:t>
      </w: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22F8EBFB" w14:textId="77777777" w:rsidR="00673513" w:rsidRPr="0021128D" w:rsidRDefault="00673513" w:rsidP="00673513">
      <w:pPr>
        <w:pStyle w:val="NormalWeb"/>
        <w:shd w:val="clear" w:color="auto" w:fill="FFFFFF"/>
        <w:spacing w:before="0" w:beforeAutospacing="0" w:after="0" w:afterAutospacing="0"/>
        <w:rPr>
          <w:rFonts w:ascii="Calibri" w:hAnsi="Calibri" w:cs="Calibri"/>
        </w:rPr>
      </w:pPr>
      <w:proofErr w:type="spellStart"/>
      <w:r w:rsidRPr="0021128D">
        <w:rPr>
          <w:rFonts w:ascii="Calibri" w:hAnsi="Calibri" w:cs="Calibri"/>
          <w:b/>
          <w:bCs/>
          <w:sz w:val="26"/>
          <w:szCs w:val="26"/>
        </w:rPr>
        <w:t>Pasquinelli</w:t>
      </w:r>
      <w:proofErr w:type="spellEnd"/>
      <w:r w:rsidRPr="0021128D">
        <w:rPr>
          <w:rFonts w:ascii="Calibri" w:hAnsi="Calibri" w:cs="Calibri"/>
          <w:b/>
          <w:bCs/>
          <w:sz w:val="26"/>
          <w:szCs w:val="26"/>
        </w:rPr>
        <w:t xml:space="preserve"> 18</w:t>
      </w:r>
      <w:r w:rsidRPr="0021128D">
        <w:rPr>
          <w:rFonts w:ascii="Calibri" w:hAnsi="Calibri" w:cs="Calibri"/>
          <w:sz w:val="22"/>
        </w:rPr>
        <w:t xml:space="preserve"> (Sydney </w:t>
      </w:r>
      <w:proofErr w:type="spellStart"/>
      <w:r w:rsidRPr="0021128D">
        <w:rPr>
          <w:rFonts w:ascii="Calibri" w:hAnsi="Calibri" w:cs="Calibri"/>
          <w:sz w:val="22"/>
        </w:rPr>
        <w:t>Pasquinelli</w:t>
      </w:r>
      <w:proofErr w:type="spellEnd"/>
      <w:r w:rsidRPr="0021128D">
        <w:rPr>
          <w:rFonts w:ascii="Calibri" w:hAnsi="Calibri" w:cs="Calibri"/>
          <w:sz w:val="22"/>
        </w:rPr>
        <w:t xml:space="preserve">,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21"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xml:space="preserve">, pp 156-161) </w:t>
      </w:r>
      <w:proofErr w:type="spellStart"/>
      <w:r w:rsidRPr="0021128D">
        <w:rPr>
          <w:rFonts w:ascii="Calibri" w:hAnsi="Calibri" w:cs="Calibri"/>
          <w:sz w:val="22"/>
        </w:rPr>
        <w:t>gz</w:t>
      </w:r>
      <w:proofErr w:type="spellEnd"/>
    </w:p>
    <w:p w14:paraId="4281B401" w14:textId="04E37092" w:rsidR="00673513" w:rsidRDefault="00673513" w:rsidP="00673513">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w:t>
      </w:r>
      <w:proofErr w:type="spellStart"/>
      <w:r w:rsidRPr="0021128D">
        <w:rPr>
          <w:rFonts w:cs="Calibri"/>
          <w:sz w:val="16"/>
          <w:szCs w:val="16"/>
        </w:rPr>
        <w:t>ethico</w:t>
      </w:r>
      <w:proofErr w:type="spellEnd"/>
      <w:r w:rsidRPr="0021128D">
        <w:rPr>
          <w:rFonts w:cs="Calibri"/>
          <w:sz w:val="16"/>
          <w:szCs w:val="16"/>
        </w:rPr>
        <w:t xml:space="preserve">-political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w:t>
      </w:r>
      <w:r w:rsidRPr="0021128D">
        <w:rPr>
          <w:rFonts w:cs="Calibri"/>
          <w:sz w:val="16"/>
          <w:szCs w:val="16"/>
        </w:rPr>
        <w:lastRenderedPageBreak/>
        <w:t xml:space="preserve">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proofErr w:type="spellStart"/>
      <w:r w:rsidRPr="0021128D">
        <w:rPr>
          <w:rFonts w:cs="Calibri"/>
          <w:u w:val="single"/>
        </w:rPr>
        <w:t>Eyal</w:t>
      </w:r>
      <w:proofErr w:type="spellEnd"/>
      <w:r w:rsidRPr="0021128D">
        <w:rPr>
          <w:rFonts w:cs="Calibri"/>
          <w:u w:val="single"/>
        </w:rPr>
        <w:t xml:space="preserve"> </w:t>
      </w:r>
      <w:proofErr w:type="spellStart"/>
      <w:r w:rsidRPr="0021128D">
        <w:rPr>
          <w:rFonts w:cs="Calibri"/>
          <w:u w:val="single"/>
        </w:rPr>
        <w:t>Weizman</w:t>
      </w:r>
      <w:proofErr w:type="spellEnd"/>
      <w:r w:rsidRPr="0021128D">
        <w:rPr>
          <w:rFonts w:cs="Calibri"/>
          <w:u w:val="single"/>
        </w:rPr>
        <w:t xml:space="preserve">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constant policing of the world in order to 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proofErr w:type="spellStart"/>
      <w:r w:rsidRPr="0021128D">
        <w:rPr>
          <w:rFonts w:cs="Calibri"/>
          <w:u w:val="single"/>
        </w:rPr>
        <w:t>Fiala</w:t>
      </w:r>
      <w:proofErr w:type="spellEnd"/>
      <w:r w:rsidRPr="0021128D">
        <w:rPr>
          <w:rFonts w:cs="Calibri"/>
          <w:u w:val="single"/>
        </w:rPr>
        <w:t xml:space="preserve"> criticizes the US government for </w:t>
      </w:r>
      <w:r w:rsidRPr="0021128D">
        <w:rPr>
          <w:rFonts w:cs="Calibri"/>
          <w:b/>
          <w:bCs/>
          <w:u w:val="single"/>
        </w:rPr>
        <w:t>exaggerating threats in order to skew utilitarian risk-calculus</w:t>
      </w:r>
      <w:r w:rsidRPr="0021128D">
        <w:rPr>
          <w:rFonts w:cs="Calibri"/>
          <w:u w:val="single"/>
        </w:rPr>
        <w:t xml:space="preserve"> 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the construction of a singular and existential threat to Western humanity justified an extended period of heightened US military 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 xml:space="preserve">whereby a sovereign power (usually the executive branch) is granted authority to suspend the laws and </w:t>
      </w:r>
      <w:r w:rsidRPr="0021128D">
        <w:rPr>
          <w:rFonts w:cs="Calibri"/>
          <w:b/>
          <w:bCs/>
          <w:u w:val="single"/>
        </w:rPr>
        <w:lastRenderedPageBreak/>
        <w:t>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Lesser-evil reasoning gives policymakers a convenient method to gain legitimacy for foreign and domestic policies that constituents would normally (under non-emergency conditions) object to on moral and/or legal grounds</w:t>
      </w:r>
    </w:p>
    <w:p w14:paraId="24623B3A" w14:textId="751A7402" w:rsidR="00673513" w:rsidRDefault="00673513" w:rsidP="00673513">
      <w:pPr>
        <w:pStyle w:val="Heading3"/>
      </w:pPr>
      <w:r>
        <w:lastRenderedPageBreak/>
        <w:t>Advantage</w:t>
      </w:r>
    </w:p>
    <w:p w14:paraId="4D02A5F2" w14:textId="77777777" w:rsidR="003A4183" w:rsidRPr="0021128D" w:rsidRDefault="003A4183" w:rsidP="003A4183">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79A503CF" w14:textId="77777777" w:rsidR="003A4183" w:rsidRPr="0021128D" w:rsidRDefault="003A4183" w:rsidP="003A4183">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4A9026AB" w14:textId="77777777" w:rsidR="003A4183" w:rsidRPr="0021128D" w:rsidRDefault="003A4183" w:rsidP="003A4183">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17283B60" w14:textId="77777777" w:rsidR="003A4183" w:rsidRPr="0021128D" w:rsidRDefault="003A4183" w:rsidP="003A4183">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7D7A8FC3" w14:textId="0473AB09" w:rsidR="003A4183" w:rsidRDefault="003A4183" w:rsidP="003A4183">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w:t>
      </w:r>
      <w:proofErr w:type="gramStart"/>
      <w:r w:rsidRPr="0021128D">
        <w:rPr>
          <w:rFonts w:cs="Calibri"/>
        </w:rPr>
        <w:t>both of them</w:t>
      </w:r>
      <w:proofErr w:type="gramEnd"/>
      <w:r w:rsidRPr="0021128D">
        <w:rPr>
          <w:rFonts w:cs="Calibri"/>
        </w:rPr>
        <w:t xml:space="preserve"> drawing from the broader “rhetorical culture” 5 around race to articulate their core principles. The citizen creator was the idealized maker, the Romantic creator who comported with the fetishization of imagination, human progress, and consumer desire. Even as the nation’s racial </w:t>
      </w:r>
      <w:r w:rsidRPr="0021128D">
        <w:rPr>
          <w:rFonts w:cs="Calibri"/>
        </w:rPr>
        <w:lastRenderedPageBreak/>
        <w:t xml:space="preserve">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7CD45ECC" w14:textId="77777777" w:rsidR="00CE6109" w:rsidRDefault="00CE6109" w:rsidP="00CE6109">
      <w:pPr>
        <w:pStyle w:val="Heading4"/>
      </w:pPr>
      <w:r>
        <w:t>They literally conflate terror with cartels which is another link to the K</w:t>
      </w:r>
    </w:p>
    <w:p w14:paraId="7A45C14D" w14:textId="77777777" w:rsidR="00CE6109" w:rsidRPr="008D3871" w:rsidRDefault="00CE6109" w:rsidP="00CE6109">
      <w:pPr>
        <w:spacing w:after="0"/>
        <w:rPr>
          <w:rStyle w:val="Style13ptBold"/>
          <w:b w:val="0"/>
          <w:bCs/>
        </w:rPr>
      </w:pPr>
      <w:r>
        <w:rPr>
          <w:rStyle w:val="Style13ptBold"/>
        </w:rPr>
        <w:t xml:space="preserve">Rana 16, </w:t>
      </w:r>
      <w:r w:rsidRPr="008D3871">
        <w:t>Junaid, anthropologist who writes about global capitalism, diaspora, racism, and social protest movements</w:t>
      </w:r>
      <w:r>
        <w:t xml:space="preserve">, Social Text, “The Racial Infrastructure of the Terror-Industrial Complex”, </w:t>
      </w:r>
      <w:hyperlink r:id="rId22" w:history="1">
        <w:r w:rsidRPr="000C2562">
          <w:rPr>
            <w:rStyle w:val="Hyperlink"/>
          </w:rPr>
          <w:t>https://read.dukeupress.edu/social-text/article-abstract/34/4%20(129)/111/31152/The-Racial-Infrastructure-of-the-Terror-Industrial?redirectedFrom=fulltext</w:t>
        </w:r>
      </w:hyperlink>
      <w:r>
        <w:t>, Accessed 10/9/21 VD</w:t>
      </w:r>
    </w:p>
    <w:p w14:paraId="6115974A" w14:textId="77777777" w:rsidR="00CE6109" w:rsidRPr="00B55AD5" w:rsidRDefault="00CE6109" w:rsidP="00CE6109">
      <w:pPr>
        <w:spacing w:after="0"/>
      </w:pPr>
      <w:r w:rsidRPr="00AD7D4C">
        <w:rPr>
          <w:sz w:val="12"/>
          <w:szCs w:val="12"/>
        </w:rPr>
        <w:t>What I find instructive in the examples used by Risen and a range of reportage on the post-9/11 security state and the War on Terror is the unspoken racialization of terror with Islam and Muslims.5</w:t>
      </w:r>
      <w:r>
        <w:t xml:space="preserve"> </w:t>
      </w:r>
      <w:r w:rsidRPr="00AD7D4C">
        <w:rPr>
          <w:u w:val="single"/>
        </w:rPr>
        <w:t xml:space="preserve">Certainly, Risen and others are critical of how the War on Terror fixates on Islam through an oversimplified syllogism that equates Muslims with terrorism, yet as I argue in what follows, the impact of </w:t>
      </w:r>
      <w:r w:rsidRPr="00AD7D4C">
        <w:rPr>
          <w:highlight w:val="cyan"/>
          <w:u w:val="single"/>
        </w:rPr>
        <w:t xml:space="preserve">the terror-industrial complex is far more extreme </w:t>
      </w:r>
      <w:r w:rsidRPr="00AD7D4C">
        <w:rPr>
          <w:u w:val="single"/>
        </w:rPr>
        <w:t xml:space="preserve">than a representational mistake based in the </w:t>
      </w:r>
      <w:r w:rsidRPr="00AD7D4C">
        <w:rPr>
          <w:highlight w:val="cyan"/>
          <w:u w:val="single"/>
        </w:rPr>
        <w:t>fearmongering of Islam</w:t>
      </w:r>
      <w:r w:rsidRPr="00AD7D4C">
        <w:rPr>
          <w:u w:val="single"/>
        </w:rPr>
        <w:t xml:space="preserve"> and Muslims. Rather, </w:t>
      </w:r>
      <w:r w:rsidRPr="00AD7D4C">
        <w:rPr>
          <w:highlight w:val="cyan"/>
          <w:u w:val="single"/>
        </w:rPr>
        <w:t>it is</w:t>
      </w:r>
      <w:r w:rsidRPr="00AD7D4C">
        <w:rPr>
          <w:u w:val="single"/>
        </w:rPr>
        <w:t xml:space="preserve"> the </w:t>
      </w:r>
      <w:r w:rsidRPr="00AD7D4C">
        <w:rPr>
          <w:highlight w:val="cyan"/>
          <w:u w:val="single"/>
        </w:rPr>
        <w:t>larger systems of structural violence that are normalized through</w:t>
      </w:r>
      <w:r w:rsidRPr="00AD7D4C">
        <w:rPr>
          <w:u w:val="single"/>
        </w:rPr>
        <w:t xml:space="preserve"> the workings of concepts such as </w:t>
      </w:r>
      <w:r w:rsidRPr="00AD7D4C">
        <w:rPr>
          <w:highlight w:val="cyan"/>
          <w:u w:val="single"/>
        </w:rPr>
        <w:t>race and permanent war that create</w:t>
      </w:r>
      <w:r w:rsidRPr="00AD7D4C">
        <w:rPr>
          <w:u w:val="single"/>
        </w:rPr>
        <w:t xml:space="preserve"> an </w:t>
      </w:r>
      <w:r w:rsidRPr="00AD7D4C">
        <w:rPr>
          <w:highlight w:val="cyan"/>
          <w:u w:val="single"/>
        </w:rPr>
        <w:t>unprecedented flexibility in the workings of</w:t>
      </w:r>
      <w:r w:rsidRPr="00AD7D4C">
        <w:rPr>
          <w:u w:val="single"/>
        </w:rPr>
        <w:t xml:space="preserve"> social domination and </w:t>
      </w:r>
      <w:r w:rsidRPr="00AD7D4C">
        <w:rPr>
          <w:highlight w:val="cyan"/>
          <w:u w:val="single"/>
        </w:rPr>
        <w:t>capital accumulation</w:t>
      </w:r>
      <w:r w:rsidRPr="00AD7D4C">
        <w:rPr>
          <w:u w:val="single"/>
        </w:rPr>
        <w:t xml:space="preserve">. As an ideological structure </w:t>
      </w:r>
      <w:r w:rsidRPr="00AD7D4C">
        <w:rPr>
          <w:highlight w:val="cyan"/>
          <w:u w:val="single"/>
        </w:rPr>
        <w:t>it is present in</w:t>
      </w:r>
      <w:r w:rsidRPr="00AD7D4C">
        <w:rPr>
          <w:u w:val="single"/>
        </w:rPr>
        <w:t xml:space="preserve"> a range of security and </w:t>
      </w:r>
      <w:r w:rsidRPr="00AD7D4C">
        <w:rPr>
          <w:highlight w:val="cyan"/>
          <w:u w:val="single"/>
        </w:rPr>
        <w:t>biopolitical technologies, including</w:t>
      </w:r>
      <w:r w:rsidRPr="00AD7D4C">
        <w:rPr>
          <w:u w:val="single"/>
        </w:rPr>
        <w:t xml:space="preserve">, for example, policing, </w:t>
      </w:r>
      <w:r w:rsidRPr="00AD7D4C">
        <w:rPr>
          <w:highlight w:val="cyan"/>
          <w:u w:val="single"/>
        </w:rPr>
        <w:t>health care</w:t>
      </w:r>
      <w:r w:rsidRPr="00AD7D4C">
        <w:rPr>
          <w:u w:val="single"/>
        </w:rPr>
        <w:t xml:space="preserve">, social services, and the framing of criminality and illegality in the detention and deportation regime. Whereas the military-industrial complex conjoined national military and political forces with the arms industry, </w:t>
      </w:r>
      <w:r w:rsidRPr="00AD7D4C">
        <w:rPr>
          <w:highlight w:val="cyan"/>
          <w:u w:val="single"/>
        </w:rPr>
        <w:t>the shift toward the private sector to conduct military and intelligence operations is</w:t>
      </w:r>
      <w:r w:rsidRPr="00AD7D4C">
        <w:rPr>
          <w:u w:val="single"/>
        </w:rPr>
        <w:t xml:space="preserve"> part of the transition into </w:t>
      </w:r>
      <w:r w:rsidRPr="00AD7D4C">
        <w:rPr>
          <w:highlight w:val="cyan"/>
          <w:u w:val="single"/>
        </w:rPr>
        <w:t>the</w:t>
      </w:r>
      <w:r w:rsidRPr="00AD7D4C">
        <w:rPr>
          <w:u w:val="single"/>
        </w:rPr>
        <w:t xml:space="preserve"> twenty-first-century </w:t>
      </w:r>
      <w:r w:rsidRPr="00AD7D4C">
        <w:rPr>
          <w:highlight w:val="cyan"/>
          <w:u w:val="single"/>
        </w:rPr>
        <w:t>development of the terror-industrial complex</w:t>
      </w:r>
      <w:r w:rsidRPr="00AD7D4C">
        <w:rPr>
          <w:u w:val="single"/>
        </w:rPr>
        <w:t xml:space="preserve"> and what others such as Risen refer to in terms of security</w:t>
      </w:r>
      <w:r w:rsidRPr="00AD7D4C">
        <w:rPr>
          <w:sz w:val="12"/>
          <w:szCs w:val="12"/>
          <w:u w:val="single"/>
        </w:rPr>
        <w:t>.</w:t>
      </w:r>
      <w:r w:rsidRPr="00AD7D4C">
        <w:rPr>
          <w:sz w:val="12"/>
          <w:szCs w:val="12"/>
        </w:rPr>
        <w:t xml:space="preserve"> Although the concomitant or analogous construction to terror in this sense is security, a concept that has often been used in political theory, I prefer to think through these conjoined forces using the notion of terror. Security is certainly an important ideological piece of how the terror-industrial complex is deployed, alongside other representations of state power such as surveillance. However, terror also indicates the shift from institutions of power to amorphous ideas so endemic in the rubrics of the War on Terror.6 The terror-industrial complex has dramatically shaped and altered social life across geographic locations with dramatic differences in scale.</w:t>
      </w:r>
      <w:r>
        <w:t xml:space="preserve"> </w:t>
      </w:r>
      <w:r w:rsidRPr="00AD7D4C">
        <w:rPr>
          <w:highlight w:val="cyan"/>
          <w:u w:val="single"/>
        </w:rPr>
        <w:t>The</w:t>
      </w:r>
      <w:r w:rsidRPr="00AD7D4C">
        <w:rPr>
          <w:u w:val="single"/>
        </w:rPr>
        <w:t xml:space="preserve"> wide-ranging escalation of </w:t>
      </w:r>
      <w:r w:rsidRPr="00AD7D4C">
        <w:rPr>
          <w:highlight w:val="cyan"/>
          <w:u w:val="single"/>
        </w:rPr>
        <w:t>structural and physical violence through war include</w:t>
      </w:r>
      <w:r w:rsidRPr="00AD7D4C">
        <w:rPr>
          <w:u w:val="single"/>
        </w:rPr>
        <w:t xml:space="preserve">, for example, the use </w:t>
      </w:r>
      <w:r w:rsidRPr="005F537E">
        <w:rPr>
          <w:u w:val="single"/>
        </w:rPr>
        <w:t>of drones in targeted assassination and surveillance of social life, the everyday conditions of military occupation through means of war and governance, domestic and foreign mass surveillance, the militarization of policing domestically, and the use of surveillance and intelligence gathering by local law enforcement in collaboration or modeled after domestic and international</w:t>
      </w:r>
      <w:r w:rsidRPr="00AD7D4C">
        <w:rPr>
          <w:u w:val="single"/>
        </w:rPr>
        <w:t xml:space="preserve"> spying agencies.</w:t>
      </w:r>
      <w:r>
        <w:t xml:space="preserve"> </w:t>
      </w:r>
      <w:r w:rsidRPr="00AD7D4C">
        <w:rPr>
          <w:sz w:val="12"/>
          <w:szCs w:val="12"/>
        </w:rPr>
        <w:t>Recent scholarship has begun to chip away at these deep transformations to social life that are guided by the racialization of Islam and Muslims.7 It is in this sense that, while the Obama administration no longer uses the specific term War on Terror to describe what rapidly developed under the Bush years after 9/11, the expansion of the security and surveillance state has brought the enormous apparatus of the terror-industrial complex into full bloom.</w:t>
      </w:r>
    </w:p>
    <w:p w14:paraId="64752334" w14:textId="77777777" w:rsidR="00CE6109" w:rsidRDefault="00CE6109" w:rsidP="003A4183">
      <w:pPr>
        <w:rPr>
          <w:rFonts w:cs="Calibri"/>
        </w:rPr>
      </w:pPr>
    </w:p>
    <w:p w14:paraId="2B36CAE7" w14:textId="77777777" w:rsidR="003A4183" w:rsidRPr="0021128D" w:rsidRDefault="003A4183" w:rsidP="003A4183">
      <w:pPr>
        <w:rPr>
          <w:rFonts w:cs="Calibri"/>
        </w:rPr>
      </w:pPr>
    </w:p>
    <w:p w14:paraId="12E1556F" w14:textId="77777777" w:rsidR="003A4183" w:rsidRPr="003A4183" w:rsidRDefault="003A4183" w:rsidP="003A4183"/>
    <w:p w14:paraId="58FCEC33" w14:textId="77777777" w:rsidR="00673513" w:rsidRPr="00673513" w:rsidRDefault="00673513" w:rsidP="00673513"/>
    <w:p w14:paraId="70D993AD" w14:textId="77777777" w:rsidR="00673513" w:rsidRPr="00673513" w:rsidRDefault="00673513" w:rsidP="00673513"/>
    <w:p w14:paraId="334E03F6" w14:textId="77777777" w:rsidR="00673513" w:rsidRPr="00673513" w:rsidRDefault="00673513" w:rsidP="00673513"/>
    <w:p w14:paraId="6104A8F7" w14:textId="77777777" w:rsidR="00673513" w:rsidRPr="00673513" w:rsidRDefault="00673513" w:rsidP="00673513"/>
    <w:sectPr w:rsidR="00673513" w:rsidRPr="006735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35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183"/>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37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51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10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3B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33F502"/>
  <w14:defaultImageDpi w14:val="300"/>
  <w15:docId w15:val="{EB3CB86E-7290-6741-A39F-80EF67BB1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35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35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35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35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6735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35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513"/>
  </w:style>
  <w:style w:type="character" w:customStyle="1" w:styleId="Heading1Char">
    <w:name w:val="Heading 1 Char"/>
    <w:aliases w:val="Pocket Char"/>
    <w:basedOn w:val="DefaultParagraphFont"/>
    <w:link w:val="Heading1"/>
    <w:uiPriority w:val="9"/>
    <w:rsid w:val="006735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35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351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67351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7351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67351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735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351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73513"/>
    <w:rPr>
      <w:color w:val="auto"/>
      <w:u w:val="none"/>
    </w:rPr>
  </w:style>
  <w:style w:type="paragraph" w:styleId="DocumentMap">
    <w:name w:val="Document Map"/>
    <w:basedOn w:val="Normal"/>
    <w:link w:val="DocumentMapChar"/>
    <w:uiPriority w:val="99"/>
    <w:semiHidden/>
    <w:unhideWhenUsed/>
    <w:rsid w:val="006735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3513"/>
    <w:rPr>
      <w:rFonts w:ascii="Lucida Grande" w:hAnsi="Lucida Grande" w:cs="Lucida Grande"/>
    </w:rPr>
  </w:style>
  <w:style w:type="paragraph" w:customStyle="1" w:styleId="UnderlinePara">
    <w:name w:val="Underline Para"/>
    <w:basedOn w:val="Normal"/>
    <w:link w:val="StyleUnderline"/>
    <w:uiPriority w:val="1"/>
    <w:rsid w:val="00673513"/>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67351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67351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Debate Text,No Spacing11,No Spacing31,No Spacing22,No Spacing111,No Spacing3,No Spacing2,Read stuff"/>
    <w:basedOn w:val="Normal"/>
    <w:next w:val="Normal"/>
    <w:link w:val="cardChar"/>
    <w:uiPriority w:val="1"/>
    <w:qFormat/>
    <w:rsid w:val="00673513"/>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uiPriority w:val="1"/>
    <w:rsid w:val="00673513"/>
    <w:rPr>
      <w:rFonts w:ascii="Times New Roman" w:eastAsia="Times New Roman" w:hAnsi="Times New Roman" w:cs="Times New Roman"/>
      <w:sz w:val="16"/>
      <w:szCs w:val="20"/>
    </w:rPr>
  </w:style>
  <w:style w:type="character" w:customStyle="1" w:styleId="underline">
    <w:name w:val="underline"/>
    <w:basedOn w:val="DefaultParagraphFont"/>
    <w:rsid w:val="00673513"/>
    <w:rPr>
      <w:sz w:val="20"/>
      <w:u w:val="single"/>
    </w:rPr>
  </w:style>
  <w:style w:type="character" w:customStyle="1" w:styleId="Emphasis2">
    <w:name w:val="Emphasis2"/>
    <w:basedOn w:val="DefaultParagraphFont"/>
    <w:rsid w:val="00673513"/>
    <w:rPr>
      <w:rFonts w:ascii="Times New Roman" w:hAnsi="Times New Roman"/>
      <w:b/>
      <w:iCs/>
      <w:sz w:val="24"/>
      <w:u w:val="single"/>
    </w:rPr>
  </w:style>
  <w:style w:type="paragraph" w:customStyle="1" w:styleId="Card0">
    <w:name w:val="Card"/>
    <w:aliases w:val="Dont use,No Spacing41,No Spacing112,No Spacing1,nonunderlined,Tag and Ci,No Spacing11211,No Spacing7"/>
    <w:basedOn w:val="Normal"/>
    <w:uiPriority w:val="99"/>
    <w:qFormat/>
    <w:rsid w:val="00673513"/>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67351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bes.net/system/tdf/2018_americas_full_report_book_v5_pages_0.pdf?file=1&amp;type=node&amp;id=29404" TargetMode="External"/><Relationship Id="rId18" Type="http://schemas.openxmlformats.org/officeDocument/2006/relationships/hyperlink" Target="https://www.cengage.com/c/race-class-gender-an-anthology-9e-andersen/9781305093614/" TargetMode="External"/><Relationship Id="rId3" Type="http://schemas.openxmlformats.org/officeDocument/2006/relationships/customXml" Target="../customXml/item3.xml"/><Relationship Id="rId21" Type="http://schemas.openxmlformats.org/officeDocument/2006/relationships/hyperlink" Target="http://d-scholarship.pitt.edu/33906/1/Pasquinelli%20-%20Dissertation.pdf" TargetMode="External"/><Relationship Id="rId7" Type="http://schemas.openxmlformats.org/officeDocument/2006/relationships/settings" Target="settings.xml"/><Relationship Id="rId12" Type="http://schemas.openxmlformats.org/officeDocument/2006/relationships/hyperlink" Target="https://www.ipbes.net/" TargetMode="External"/><Relationship Id="rId17" Type="http://schemas.openxmlformats.org/officeDocument/2006/relationships/hyperlink" Target="https://hermes-ir.lib.hit-u.ac.jp/hermes/ir/re/22161/0101106701.pdf" TargetMode="External"/><Relationship Id="rId2" Type="http://schemas.openxmlformats.org/officeDocument/2006/relationships/customXml" Target="../customXml/item2.xml"/><Relationship Id="rId16" Type="http://schemas.openxmlformats.org/officeDocument/2006/relationships/hyperlink" Target="https://scholarworks.law.ubalt.edu/cgi/viewcontent.cgi?article=2020&amp;context=ublr" TargetMode="External"/><Relationship Id="rId20" Type="http://schemas.openxmlformats.org/officeDocument/2006/relationships/hyperlink" Target="https://www.tandfonline.com/doi/abs/10.1080/0363452032000156190?journalCode=rce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9/05/06/science/tigers-climate-change-sundarbans.html?smtyp=cur&amp;smid=tw-nytclimat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xford.universitypressscholarship.com/view/10.1093/acprof:oso/9780199676743.001.0001/acprof-9780199676743" TargetMode="External"/><Relationship Id="rId23" Type="http://schemas.openxmlformats.org/officeDocument/2006/relationships/fontTable" Target="fontTable.xml"/><Relationship Id="rId10" Type="http://schemas.openxmlformats.org/officeDocument/2006/relationships/hyperlink" Target="https://www.ipbes.net/news/ipbes-global-assessment-summary-policymakers-pdf" TargetMode="External"/><Relationship Id="rId19"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www.twn.my/title2/wto.info/2021/ti210723.htm" TargetMode="External"/><Relationship Id="rId14" Type="http://schemas.openxmlformats.org/officeDocument/2006/relationships/hyperlink" Target="https://www.nytimes.com/2018/12/05/climate/agriculture-food-global-warming.html" TargetMode="External"/><Relationship Id="rId22" Type="http://schemas.openxmlformats.org/officeDocument/2006/relationships/hyperlink" Target="https://read.dukeupress.edu/social-text/article-abstract/34/4%20(129)/111/31152/The-Racial-Infrastructure-of-the-Terror-Industrial?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15311</Words>
  <Characters>87279</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2021-10-09T14:20:00Z</dcterms:created>
  <dcterms:modified xsi:type="dcterms:W3CDTF">2021-10-09T15:21:00Z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