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B0547" w14:textId="3756E893" w:rsidR="00E42E4C" w:rsidRDefault="002478B9" w:rsidP="002478B9">
      <w:pPr>
        <w:pStyle w:val="Heading1"/>
      </w:pPr>
      <w:r>
        <w:t>1NC</w:t>
      </w:r>
    </w:p>
    <w:p w14:paraId="5715CC60" w14:textId="77777777" w:rsidR="002478B9" w:rsidRDefault="002478B9" w:rsidP="002478B9">
      <w:pPr>
        <w:pStyle w:val="Heading3"/>
      </w:pPr>
      <w:r>
        <w:lastRenderedPageBreak/>
        <w:t>1</w:t>
      </w:r>
    </w:p>
    <w:p w14:paraId="7A4E6AFE" w14:textId="7439016C" w:rsidR="002478B9" w:rsidRPr="00AA76F4" w:rsidRDefault="002478B9" w:rsidP="002478B9">
      <w:pPr>
        <w:pStyle w:val="Heading4"/>
        <w:rPr>
          <w:rFonts w:cs="Calibri"/>
        </w:rPr>
      </w:pPr>
      <w:r w:rsidRPr="00AA76F4">
        <w:rPr>
          <w:rFonts w:cs="Calibri"/>
        </w:rPr>
        <w:t>Interpretation: Topical affirmatives must specify which medicines they defend</w:t>
      </w:r>
      <w:r w:rsidR="00CF3C72">
        <w:rPr>
          <w:rFonts w:cs="Calibri"/>
        </w:rPr>
        <w:t xml:space="preserve"> WITH a solvency advocate </w:t>
      </w:r>
    </w:p>
    <w:p w14:paraId="2D6B9699" w14:textId="77777777" w:rsidR="002478B9" w:rsidRPr="00AA76F4" w:rsidRDefault="002478B9" w:rsidP="002478B9">
      <w:pPr>
        <w:pStyle w:val="Heading4"/>
        <w:rPr>
          <w:rFonts w:cs="Calibri"/>
        </w:rPr>
      </w:pPr>
      <w:r w:rsidRPr="00AA76F4">
        <w:rPr>
          <w:rFonts w:cs="Calibri"/>
        </w:rPr>
        <w:t>Violation: They don’t</w:t>
      </w:r>
    </w:p>
    <w:p w14:paraId="137D3D08" w14:textId="77777777" w:rsidR="002478B9" w:rsidRDefault="002478B9" w:rsidP="002478B9">
      <w:pPr>
        <w:pStyle w:val="Heading4"/>
        <w:rPr>
          <w:rFonts w:cs="Calibri"/>
        </w:rPr>
      </w:pPr>
      <w:r w:rsidRPr="00AA76F4">
        <w:rPr>
          <w:rFonts w:cs="Calibri"/>
        </w:rPr>
        <w:t>Standards:</w:t>
      </w:r>
    </w:p>
    <w:p w14:paraId="469B2064" w14:textId="77777777" w:rsidR="002478B9" w:rsidRDefault="002478B9" w:rsidP="002478B9">
      <w:pPr>
        <w:pStyle w:val="Heading4"/>
        <w:rPr>
          <w:rFonts w:cs="Calibri"/>
        </w:rPr>
      </w:pPr>
      <w:r>
        <w:rPr>
          <w:rFonts w:cs="Calibri"/>
        </w:rPr>
        <w:t xml:space="preserve">[a] </w:t>
      </w:r>
      <w:r w:rsidRPr="00AA76F4">
        <w:rPr>
          <w:rFonts w:cs="Calibri"/>
        </w:rPr>
        <w:t>Ground - Not specifying destroys neg ground because they can shift and clarify which medicines they defend in the 1AR to no link DAs and perm CP</w:t>
      </w:r>
    </w:p>
    <w:p w14:paraId="483676EB" w14:textId="62541148" w:rsidR="002478B9" w:rsidRPr="00AA76F4" w:rsidRDefault="002478B9" w:rsidP="002478B9">
      <w:pPr>
        <w:pStyle w:val="Heading4"/>
        <w:rPr>
          <w:rFonts w:cs="Calibri"/>
        </w:rPr>
      </w:pPr>
      <w:r>
        <w:rPr>
          <w:rFonts w:cs="Calibri"/>
        </w:rPr>
        <w:t xml:space="preserve">[b] </w:t>
      </w:r>
      <w:r w:rsidRPr="00AA76F4">
        <w:rPr>
          <w:rFonts w:cs="Calibri"/>
        </w:rPr>
        <w:t>Topic education – vague terms like medicine prevent us from having in-depth discussion about the topic</w:t>
      </w:r>
      <w:r w:rsidR="00CF3C72">
        <w:rPr>
          <w:rFonts w:cs="Calibri"/>
        </w:rPr>
        <w:t xml:space="preserve"> and solvency mechanisms </w:t>
      </w:r>
    </w:p>
    <w:p w14:paraId="6C7CDFFF" w14:textId="77777777" w:rsidR="002478B9" w:rsidRPr="00AA76F4" w:rsidRDefault="002478B9" w:rsidP="002478B9">
      <w:pPr>
        <w:pStyle w:val="Heading4"/>
        <w:rPr>
          <w:rFonts w:cs="Calibri"/>
        </w:rPr>
      </w:pPr>
      <w:r w:rsidRPr="00AA76F4">
        <w:rPr>
          <w:rFonts w:cs="Calibri"/>
        </w:rPr>
        <w:t>Topicality is a voter for fairness and education – drop the debater</w:t>
      </w:r>
    </w:p>
    <w:p w14:paraId="55FB448B" w14:textId="0ABEA7B1" w:rsidR="002478B9" w:rsidRDefault="002478B9" w:rsidP="002478B9">
      <w:pPr>
        <w:pStyle w:val="Heading4"/>
        <w:spacing w:before="0"/>
      </w:pPr>
      <w:r w:rsidRPr="00AA76F4">
        <w:rPr>
          <w:rFonts w:cs="Calibri"/>
        </w:rPr>
        <w:t>No RVIs – it’s illogical – you should be punished for not being a T but shouldn’t get a cookie for being T</w:t>
      </w:r>
    </w:p>
    <w:p w14:paraId="23815E5E" w14:textId="77777777" w:rsidR="002478B9" w:rsidRPr="00BE5131" w:rsidRDefault="002478B9" w:rsidP="002478B9">
      <w:pPr>
        <w:pStyle w:val="Heading3"/>
        <w:rPr>
          <w:rFonts w:asciiTheme="minorHAnsi" w:hAnsiTheme="minorHAnsi" w:cstheme="minorHAnsi"/>
        </w:rPr>
      </w:pPr>
      <w:r>
        <w:rPr>
          <w:rFonts w:asciiTheme="minorHAnsi" w:hAnsiTheme="minorHAnsi" w:cstheme="minorHAnsi"/>
        </w:rPr>
        <w:lastRenderedPageBreak/>
        <w:t>2</w:t>
      </w:r>
    </w:p>
    <w:p w14:paraId="350DF5C5" w14:textId="77777777" w:rsidR="002478B9" w:rsidRPr="002478B9" w:rsidRDefault="002478B9" w:rsidP="002478B9">
      <w:pPr>
        <w:pStyle w:val="Heading4"/>
        <w:rPr>
          <w:rFonts w:cs="Calibri"/>
        </w:rPr>
      </w:pPr>
      <w:r w:rsidRPr="002478B9">
        <w:rPr>
          <w:rFonts w:cs="Calibri"/>
        </w:rPr>
        <w:t xml:space="preserve">Successful TRIPS COVID waiver is critical to all future WTO credibility – the entire organization rests on this decision </w:t>
      </w:r>
    </w:p>
    <w:p w14:paraId="739A5430" w14:textId="77777777" w:rsidR="002478B9" w:rsidRPr="002478B9" w:rsidRDefault="002478B9" w:rsidP="002478B9">
      <w:pPr>
        <w:rPr>
          <w:rFonts w:cs="Calibri"/>
          <w:b/>
          <w:bCs/>
          <w:sz w:val="26"/>
        </w:rPr>
      </w:pPr>
      <w:r w:rsidRPr="002478B9">
        <w:rPr>
          <w:rStyle w:val="Style13ptBold"/>
          <w:rFonts w:cs="Calibri"/>
        </w:rPr>
        <w:t xml:space="preserve">Kanth 21, </w:t>
      </w:r>
      <w:r w:rsidRPr="002478B9">
        <w:rPr>
          <w:rFonts w:cs="Calibri"/>
        </w:rPr>
        <w:t xml:space="preserve">D Ravi Kanth is a columnist and commentator on global trade issues. Since 1986, he had worked for the Press Trust of India (PTI), and several newspapers - Indian Post, Independent, The Economic Times, and Business Standard - in New Delhi. Ravi wrote extensively on the Uruguay Round negotiations in The Economic Times and Business Standard, Asia Times, and BNA where he broke several major news stories. He covered the Marrakesh ministerial meeting that established the WTO in 1994. At the invitation of SUNS (South North Development Monitor), Ravi moved to Geneva in 1998. He wrote news stories and op-eds on the developments at the WTO in Deccan Herald (Bangaluru), the World Trade Agenda (Geneva), the Economic and Political Weekly (EPW), Business Standard (India), Mint (India) and SUNS (Geneva). His reports in Washington Trade Daily are source of information on the happenings within the closed-door meetings of the WTO for delegations, since 2000. “South countries warn credibility of WTO hangs in balance at MC12”, TWN Info Service on WTO and Trade Issues (Jul21/23), Third World Network, 27 July 2021, Published in SUNS #9395 dated 27 July 2021, </w:t>
      </w:r>
      <w:hyperlink r:id="rId9" w:history="1">
        <w:r w:rsidRPr="002478B9">
          <w:rPr>
            <w:rStyle w:val="Hyperlink"/>
            <w:rFonts w:cs="Calibri"/>
          </w:rPr>
          <w:t>https://www.twn.my/title2/wto.info/2021/ti210723.htm</w:t>
        </w:r>
      </w:hyperlink>
      <w:r w:rsidRPr="002478B9">
        <w:rPr>
          <w:rFonts w:cs="Calibri"/>
        </w:rPr>
        <w:t>, accessed 8/31/21, sb</w:t>
      </w:r>
    </w:p>
    <w:p w14:paraId="029CBC8A" w14:textId="77777777" w:rsidR="002478B9" w:rsidRPr="002478B9" w:rsidRDefault="002478B9" w:rsidP="002478B9">
      <w:pPr>
        <w:rPr>
          <w:rFonts w:cs="Calibri"/>
        </w:rPr>
      </w:pPr>
      <w:r w:rsidRPr="002478B9">
        <w:rPr>
          <w:rFonts w:cs="Calibri"/>
        </w:rPr>
        <w:t xml:space="preserve">Geneva, 26 Jul (D. Ravi Kanth) – Trade envoys from many developing countries on 23 July warned that </w:t>
      </w:r>
      <w:r w:rsidRPr="002478B9">
        <w:rPr>
          <w:rStyle w:val="StyleUnderline"/>
          <w:rFonts w:cs="Calibri"/>
          <w:highlight w:val="cyan"/>
        </w:rPr>
        <w:t>the credibility of the W</w:t>
      </w:r>
      <w:r w:rsidRPr="002478B9">
        <w:rPr>
          <w:rFonts w:cs="Calibri"/>
        </w:rPr>
        <w:t xml:space="preserve">orld </w:t>
      </w:r>
      <w:r w:rsidRPr="002478B9">
        <w:rPr>
          <w:rFonts w:cs="Calibri"/>
          <w:highlight w:val="cyan"/>
        </w:rPr>
        <w:t>T</w:t>
      </w:r>
      <w:r w:rsidRPr="002478B9">
        <w:rPr>
          <w:rFonts w:cs="Calibri"/>
        </w:rPr>
        <w:t xml:space="preserve">rade </w:t>
      </w:r>
      <w:r w:rsidRPr="002478B9">
        <w:rPr>
          <w:rStyle w:val="StyleUnderline"/>
          <w:rFonts w:cs="Calibri"/>
          <w:highlight w:val="cyan"/>
        </w:rPr>
        <w:t>O</w:t>
      </w:r>
      <w:r w:rsidRPr="002478B9">
        <w:rPr>
          <w:rFonts w:cs="Calibri"/>
        </w:rPr>
        <w:t xml:space="preserve">rganization </w:t>
      </w:r>
      <w:r w:rsidRPr="002478B9">
        <w:rPr>
          <w:rStyle w:val="StyleUnderline"/>
          <w:rFonts w:cs="Calibri"/>
          <w:highlight w:val="cyan"/>
        </w:rPr>
        <w:t>hangs in the balance</w:t>
      </w:r>
      <w:r w:rsidRPr="002478B9">
        <w:rPr>
          <w:rFonts w:cs="Calibri"/>
        </w:rPr>
        <w:t xml:space="preserve"> at the 12th ministerial conference (MC12) </w:t>
      </w:r>
      <w:r w:rsidRPr="002478B9">
        <w:rPr>
          <w:rStyle w:val="StyleUnderline"/>
          <w:rFonts w:cs="Calibri"/>
          <w:highlight w:val="cyan"/>
        </w:rPr>
        <w:t xml:space="preserve">if it fails to deliver </w:t>
      </w:r>
      <w:r w:rsidRPr="002478B9">
        <w:rPr>
          <w:rStyle w:val="StyleUnderline"/>
          <w:rFonts w:cs="Calibri"/>
        </w:rPr>
        <w:t xml:space="preserve">on the mandated issues and </w:t>
      </w:r>
      <w:r w:rsidRPr="002478B9">
        <w:rPr>
          <w:rStyle w:val="StyleUnderline"/>
          <w:rFonts w:cs="Calibri"/>
          <w:highlight w:val="cyan"/>
        </w:rPr>
        <w:t>on the</w:t>
      </w:r>
      <w:r w:rsidRPr="002478B9">
        <w:rPr>
          <w:rStyle w:val="StyleUnderline"/>
          <w:rFonts w:cs="Calibri"/>
        </w:rPr>
        <w:t xml:space="preserve"> temporary </w:t>
      </w:r>
      <w:r w:rsidRPr="002478B9">
        <w:rPr>
          <w:rStyle w:val="StyleUnderline"/>
          <w:rFonts w:cs="Calibri"/>
          <w:highlight w:val="cyan"/>
        </w:rPr>
        <w:t>TRIPS waiver</w:t>
      </w:r>
      <w:r w:rsidRPr="002478B9">
        <w:rPr>
          <w:rFonts w:cs="Calibri"/>
        </w:rPr>
        <w:t xml:space="preserve"> aimed at halting the increasing scale of deaths worldwide due to the COVID-19 pandemic, said people familiar with the development. </w:t>
      </w:r>
      <w:r w:rsidRPr="002478B9">
        <w:rPr>
          <w:rFonts w:cs="Calibri"/>
          <w:sz w:val="12"/>
          <w:szCs w:val="12"/>
        </w:rPr>
        <w:t>At an informal Doha Trade Negotiations Committee (TNC) meeting on 23 July, the United States, the European Union, and other developed countries drew their “red-lines” on delivering outcomes on the permanent solution for public stockholding programs for food security (PSH), special safeguard mechanism (SSM), and other mandated issues. The US maintained that “there is little scope for negotiated outcomes.” It cautioned against a host of new work plans and working groups on which there is little chance of consensus. Significantly, the US shot down the director-general Ms Ngozi Okonjo-Iweala’s proposed $20 million plan to establish a WTO fund for technical assistance and capacity-building. The EU, which is a strong supporter of the proposed WTO fund, admitted that there are significant gaps in all areas, and called for focused work after the summer break (which takes place in the month of August). The group of developed countries advanced the agenda of plurilateralization of the WTO, with Australia and other members suggesting that they are on the verge of striking an agreement on the Joint Statement Initiative (JSI) on domestic regulation in services, as well as on digital trade, said people familiar with the development. In sharp contrast, the developing countries, including Indonesia, South Africa, India, the ACP (African, Caribbean and Pacific) Group, Barbados on behalf of the CARICOM (Caribbean Community), and the least-developed countries (LDCs) raised their specific concerns regarding what they viewed as an “imbalanced” fisheries subsidies text. They also highlighted the outstanding and unresolved issues in their proposed inclusive and developmental agenda. TNC MEETING SHARPLY POLARIZED The informal TNC meeting was convened to discuss what needs to be accomplished at MC12, to be held in four months’ time in Geneva. There is little common ground, nor convergence, on any of the “deliverables” such as on fisheries subsidies, agriculture, the proposed WTO reforms, special and differential treatment (S&amp;DT), and on the WTO’s response to the COVID-19 pandemic, said people familiar with the meeting. “EXAGGERATED OPTIMISM” Commenting on the somewhat hyperbolic comments made by the WTO director-general (DG) during the press conference after the 15 July ministerial meeting on fisheries subsidies, Russia cautioned her about the dangers of “exaggerated optimism” and how “harmful” and artificially exaggerated expectations of success could undermine MC12. A seemingly aggrieved DG said that “I have to come back directly to optimism and exaggerated optimism” expressed by Russia, saying that her concluding statements were put out on the WTO’s website. Ms Okonjo-Iweala stated that she merely said that ministers have a basis to discuss the text, and that she did not say that they blessed the text, said people familiar with the development. The DG said she cannot be held responsible for the media reports (see SUNS #9390 dated 19 July 2021). However, the claims made by the DG and the chair of the Doha fisheries subsidies negotiations about ministers having agreed to the full text were displayed on YouTube. In her opening statement at the TNC meeting, Ms Okonjo-Iweala urged members to identify “two, three or four areas that we should focus our attention on from now through MC12”. “Either we continue to bring everything to the table, or we see what we can realistically achieve. To the extent we are on the same page, with a shared game plan, the likelier we are to get to meaningful outcomes,” she said. The DG acknowledged that “a lot of gaps remain to be bridged” on the draft negotiating text. She called on trade envoys to operate “with the E.N.D. in mind – Engage, Negotiate and Deliver.” Commenting on the high-level dialogue convened by the WHO-WTO with Big Pharma on 21 July, she said the participants discussed several issues, including the stark and enduring inequities in vaccine access. She said that only 1.5% of people in Africa are vaccinated and a mere 0.3% of people in low-income countries, compared to over 42% in developed countries. She expressed confidence in the General Council-appointed facilitator New Zealand Ambassador David Walker’s work on bringing members’ various pandemic-related proposals into a potential agreement. The DG said that “a WTO framework covering issues such as supply chain openness and monitoring, increased investment in production and intellectual property would be a valuable complement to governments’ ongoing attempts to put in place financing and governance arrangements to be better prepared for future pandemics.”</w:t>
      </w:r>
      <w:r w:rsidRPr="002478B9">
        <w:rPr>
          <w:rFonts w:cs="Calibri"/>
        </w:rPr>
        <w:t xml:space="preserve"> “This is an area where we need to have an outcome not only for now but for the future,” she said. </w:t>
      </w:r>
      <w:r w:rsidRPr="002478B9">
        <w:rPr>
          <w:rStyle w:val="StyleUnderline"/>
          <w:rFonts w:cs="Calibri"/>
        </w:rPr>
        <w:t>Concerning the TRIPS waiver discussions</w:t>
      </w:r>
      <w:r w:rsidRPr="002478B9">
        <w:rPr>
          <w:rFonts w:cs="Calibri"/>
        </w:rPr>
        <w:t xml:space="preserve">, she underscored </w:t>
      </w:r>
      <w:r w:rsidRPr="002478B9">
        <w:rPr>
          <w:rStyle w:val="StyleUnderline"/>
          <w:rFonts w:cs="Calibri"/>
        </w:rPr>
        <w:t>the need to “move with a sense of urgency</w:t>
      </w:r>
      <w:r w:rsidRPr="002478B9">
        <w:rPr>
          <w:rFonts w:cs="Calibri"/>
        </w:rPr>
        <w:t xml:space="preserve"> – people’s lives are at stake”. In the same breadth, the DG expressed hope that delegations would look at the continuum from additional flexibilities to compulsory licences, voluntary licences, </w:t>
      </w:r>
      <w:r w:rsidRPr="002478B9">
        <w:rPr>
          <w:rStyle w:val="StyleUnderline"/>
          <w:rFonts w:cs="Calibri"/>
        </w:rPr>
        <w:t>waivers and other intellectual property options and make enough progress</w:t>
      </w:r>
      <w:r w:rsidRPr="002478B9">
        <w:rPr>
          <w:rFonts w:cs="Calibri"/>
        </w:rPr>
        <w:t xml:space="preserve"> by the end of July to provide a </w:t>
      </w:r>
      <w:r w:rsidRPr="002478B9">
        <w:rPr>
          <w:rFonts w:cs="Calibri"/>
        </w:rPr>
        <w:lastRenderedPageBreak/>
        <w:t>sense of what might be achievable. Effectively, she chose to confound the options for the WTO’s response to the pandemic, said several people, who asked not to be quoted. “</w:t>
      </w:r>
      <w:r w:rsidRPr="002478B9">
        <w:rPr>
          <w:rStyle w:val="StyleUnderline"/>
          <w:rFonts w:cs="Calibri"/>
          <w:highlight w:val="cyan"/>
        </w:rPr>
        <w:t>The</w:t>
      </w:r>
      <w:r w:rsidRPr="002478B9">
        <w:rPr>
          <w:rStyle w:val="StyleUnderline"/>
          <w:rFonts w:cs="Calibri"/>
        </w:rPr>
        <w:t xml:space="preserve"> outside </w:t>
      </w:r>
      <w:r w:rsidRPr="002478B9">
        <w:rPr>
          <w:rStyle w:val="StyleUnderline"/>
          <w:rFonts w:cs="Calibri"/>
          <w:highlight w:val="cyan"/>
        </w:rPr>
        <w:t>world expects us to come up with a practical and forward-looking solution to these issues</w:t>
      </w:r>
      <w:r w:rsidRPr="002478B9">
        <w:rPr>
          <w:rFonts w:cs="Calibri"/>
        </w:rPr>
        <w:t xml:space="preserve">,” the DG said. </w:t>
      </w:r>
      <w:r w:rsidRPr="002478B9">
        <w:rPr>
          <w:rFonts w:cs="Calibri"/>
          <w:sz w:val="12"/>
          <w:szCs w:val="12"/>
        </w:rPr>
        <w:t>She also spoke about the need to make progress on the G90 proposals to make special and differential treatment simple and effective, as well as on agriculture and WTO reforms. At the meeting, the chairs of the negotiations on fisheries subsidies, S&amp;DT improvements, and agriculture made their respective reports. “A positive conclusion of the fisheries subsidies negotiations is within reach,” said Ambassador Santiago Wills from Colombia, the chair of these negotiations. He suggested that members have two options: act according to comfort zone of failure or working boldly with responsibility. Ambassador Wills said members must work with the second option. Without mentioning the Joint Statement Initiatives, the DG referred to the advanced discussions on micro, small and medium-sized enterprises (MSMEs), trade and gender, e-commerce, trade and environment issues, services domestic regulation, and investment facilitation. DEVELOPMENTAL AGENDA FOR MC12 In sharply nuanced statements, the developing countries highlighted their inclusive and developmental agenda. Indonesia’s trade envoy Ambassador Syamsul Bahri Siregar drove home a strong message for an urgent solution on the TRIPS waiver, citing the devastating pandemic in his country. He said that options like export restrictions, removing impediments in global value chains, and voluntary licensing agreements may not yield the anticipated results like the temporary TRIPS waiver. On fisheries subsidies, Ambassador Siregar said members need to do much work because the draft consolidated text issued by the chair Ambassador Wills is “imbalanced” and “much work needs to be done to resolve imbalances and other technical issues to move forward with the negotiations.” Ambassador Siregar argued that “respecting the principle of common but differentiated responsibility in this discipline is a key ingredient to achieve a balanced discipline.” Ambassador Siregar called for outcomes on the critically mandated issues such as the permanent solution for public stockholding programs for food security and special safeguard mechanism. Commenting on the 1998 e-commerce work program, he said Indonesia strongly believes that “the outcome on the e-commerce moratorium at MC12 will depend on our ability to clarify the scope and definition of electronic transmissions.” He said the pandemic has created massive fiscal and economic crises that compels members to have a fresh look on the moratorium and its impact on customs duties. According to an UNCTAD study in 2019, the loss of revenue suffered by the developing countries due to the moratorium on customs duties on e-commerce is to the tune of $10 billion annually.</w:t>
      </w:r>
      <w:r w:rsidRPr="002478B9">
        <w:rPr>
          <w:rFonts w:cs="Calibri"/>
        </w:rPr>
        <w:t xml:space="preserve"> SOUTH AFRICA CALLS FOR RESOLUTION OF OUTSTANDING ISSUES In a nuanced statement, </w:t>
      </w:r>
      <w:r w:rsidRPr="002478B9">
        <w:rPr>
          <w:rStyle w:val="StyleUnderline"/>
          <w:rFonts w:cs="Calibri"/>
        </w:rPr>
        <w:t>South Africa emphasized on the resolution of long-outstanding issues, particularly the need to deliver on “the WTO developmental imperatives</w:t>
      </w:r>
      <w:r w:rsidRPr="002478B9">
        <w:rPr>
          <w:rFonts w:cs="Calibri"/>
        </w:rPr>
        <w:t>.” It reiterated that “the development agenda from which the TNC derives its mandate should remain the cornerstone of our work towards MC12.” South Africa said the “vaccine inequity is resulting in a two-track recovery process”, with low economic growth of 2.1% in African countries. South Africa’s trade envoy Ambassador Xolelwa Mlumbi-Peter said that “the hardest hit are resource-dependent regions of Africa.” She said that “Africa must build better by prioritizing health outcomes and economic recovery that is centered on structural transformation.” She said that “the long-outstanding issues must remain the focus for the membership and the Secretariat if we are to achieve the Ministerial mandates and deliver on the WTO developmental imperatives.” Given the economic and social crises following the pandemic, South Africa said that “the road to recovery is going to be difficult.” “</w:t>
      </w:r>
      <w:r w:rsidRPr="002478B9">
        <w:rPr>
          <w:rStyle w:val="StyleUnderline"/>
          <w:rFonts w:cs="Calibri"/>
          <w:highlight w:val="cyan"/>
        </w:rPr>
        <w:t>To get meaningful and credible outcomes at MC12, we must get our priorities right</w:t>
      </w:r>
      <w:r w:rsidRPr="002478B9">
        <w:rPr>
          <w:rFonts w:cs="Calibri"/>
        </w:rPr>
        <w:t xml:space="preserve">,” she said. TRIPS WAIVER &amp; PEOPLE-CENTRED APPROACH Ambassador Xolelwa said that “for South Africa, </w:t>
      </w:r>
      <w:r w:rsidRPr="002478B9">
        <w:rPr>
          <w:rStyle w:val="Emphasis"/>
          <w:rFonts w:cs="Calibri"/>
          <w:highlight w:val="cyan"/>
        </w:rPr>
        <w:t>the WTO response to COVID-19 is key</w:t>
      </w:r>
      <w:r w:rsidRPr="002478B9">
        <w:rPr>
          <w:rFonts w:cs="Calibri"/>
        </w:rPr>
        <w:t xml:space="preserve">,” </w:t>
      </w:r>
      <w:r w:rsidRPr="002478B9">
        <w:rPr>
          <w:rStyle w:val="StyleUnderline"/>
          <w:rFonts w:cs="Calibri"/>
        </w:rPr>
        <w:t>while expressing disappointment that members “are still not in solution mode in the text-based negotiations on the TRIPS Waiver</w:t>
      </w:r>
      <w:r w:rsidRPr="002478B9">
        <w:rPr>
          <w:rFonts w:cs="Calibri"/>
        </w:rPr>
        <w:t xml:space="preserve">.” She said </w:t>
      </w:r>
      <w:r w:rsidRPr="002478B9">
        <w:rPr>
          <w:rStyle w:val="StyleUnderline"/>
          <w:rFonts w:cs="Calibri"/>
          <w:highlight w:val="cyan"/>
        </w:rPr>
        <w:t>the TRIPS waiver “is a necessary temporary, targeted and proportionate component for any outcome on a WTO response to COVID-19</w:t>
      </w:r>
      <w:r w:rsidRPr="002478B9">
        <w:rPr>
          <w:rFonts w:cs="Calibri"/>
        </w:rPr>
        <w:t>.” Ambassador Xolelwa reiterated that “the cost of inaction by the WTO is measured in human lives.” She underscored the need to “move beyond ideological debates towards a balanced outcome underpinned by a people-centered approach.” To make progress, she said members “must focus on (i) how to come up with a Waiver that addresses the interests and concerns of all, and (ii) get out of the binary between the Waiver and the EU CL [compulsory license] proposal.” Ambassador Xolelwa said “the two are not substitutes but contribute from different perspectives and should both be welcomed with a view to finding landing zones on both.” She emphasized that “a WTO response to COVID-19 is fundamental to a meaningful outcome at MC12.” “</w:t>
      </w:r>
      <w:r w:rsidRPr="002478B9">
        <w:rPr>
          <w:rStyle w:val="StyleUnderline"/>
          <w:rFonts w:cs="Calibri"/>
          <w:highlight w:val="cyan"/>
        </w:rPr>
        <w:t xml:space="preserve">The credibility of the outcome will be judged on the basis of whether it is boosting </w:t>
      </w:r>
      <w:r w:rsidRPr="002478B9">
        <w:rPr>
          <w:rStyle w:val="StyleUnderline"/>
          <w:rFonts w:cs="Calibri"/>
        </w:rPr>
        <w:t xml:space="preserve">and diversifying </w:t>
      </w:r>
      <w:r w:rsidRPr="002478B9">
        <w:rPr>
          <w:rStyle w:val="StyleUnderline"/>
          <w:rFonts w:cs="Calibri"/>
          <w:highlight w:val="cyan"/>
        </w:rPr>
        <w:t>production across the world</w:t>
      </w:r>
      <w:r w:rsidRPr="002478B9">
        <w:rPr>
          <w:rFonts w:cs="Calibri"/>
        </w:rPr>
        <w:t xml:space="preserve">,” she emphasized. </w:t>
      </w:r>
      <w:r w:rsidRPr="002478B9">
        <w:rPr>
          <w:rFonts w:cs="Calibri"/>
          <w:sz w:val="12"/>
          <w:szCs w:val="12"/>
        </w:rPr>
        <w:t xml:space="preserve">On agriculture, she said members “need to work on a food security and livelihoods package and in this regard, our views are well articulated in the submissions that the African Group recently tabled.” South Africa said the outcome at MC12 “cannot be limited to transparency and a work programme.” She said South Africa “will continue to advocate for substantial reform of Trade Distorting Domestic Support, including on Cotton, as well as PSH and SSM.” She said that S&amp;DT “must be integral to any outcome on agriculture, and must preserve policy space, including under Art 6.2.” (Under Article 6.2 of the WTO’s Agreement on Agriculture, developing countries are allowed to continue to provide input and irrigation subsidies.) Commenting on the fisheries subsidies negotiations, she said “the Chair’s text could form basis of an outcome but remains unbalanced in respect of various elements.” Ambassador Xolelwa said, “in order to make progress, the text needs to be re-configured to more closely align to the mandate to address harmful subsidies and to provide appropriate SDT.” She said the “flexibilities provided to big subsidizers under the sustainability approach is extraordinarily wide, while SDT flexibilities that are mandated are narrow in application.” “Common but differentiated responsibility is going to be critical,” she said, adding that “the disciplines must target large-scale fishing and the biggest subsidizers must take the greatest responsibility.” On special and differential treatment, she said members “must preserve the principles that underpin the WTO both in terms of </w:t>
      </w:r>
      <w:r w:rsidRPr="002478B9">
        <w:rPr>
          <w:rFonts w:cs="Calibri"/>
          <w:sz w:val="12"/>
          <w:szCs w:val="12"/>
        </w:rPr>
        <w:lastRenderedPageBreak/>
        <w:t>consensus decision making and S&amp;D,” arguing that “multilateralism is important now more than ever.” She emphasized that S&amp;D “is a treaty embedded right and remains important in ensuring fair and equitable outcomes in the WTO.” She urged the chair of the Doha Committee on Development Ambassador K. Hassan of Djibouti to “deliver on its mandate on the G90 ASPs (agreement-specific proposals) if we are to move forward.” She expressed concern about the lack of constructive engagement on the G90’s agreement-specific proposals, suggesting that “the level of ambition cannot be lowered further.” Commenting on development, South Africa reaffirmed “the importance of implementing WTO Ministerial and GC Decisions, that keep development at the centre of the work program.” On e-commerce, she said that “the multilaterally mandated work is the work programme and the outcome on the e-commerce moratorium at MC12 will depend on clarifications with regard to the scope and definition of ET (electronic transmissions).” She also reiterated South Africa’s position “on the TRIPS NVC moratorium.” She expressed concern over “the dysfunctionality of the Appellate Body (AB)”, saying that it remains a concern. South Africa said that “MC12 must agree on a framework or at least a pathway towards urgent resolution of this.” “This will need to be in its own track given its systemic nature and not be linked to WTO reform discussions,” she said, adding that “a dysfunctional AB renders the further negotiations pointless since new and current outcomes cannot be enforced.” South Africa said “in relation to WTO reform, the paper on Strengthening the WTO to promote development and inclusivity (WT/GC/W/778/Rev.3) remains our departure point.” She said that “trade is not an end in itself, it is a means to enhance livelihoods, employment and sustainable development.” South Africa emphasized that “WTO reform does not mean accepting either inherited inequities or new proposals that would worsen imbalances. Reforms must be premised on the principles of inclusivity and development.” On the issue of JSIs, especially the paper (WT/GC/W/819) on the “The legal status of JSIs and their negotiated outcomes”, she said it “captures our views, including the new systemic challenges presented by JSIs.” In conclusion, she said, “success at MC12 will depend on delivery of multilateral outcomes.” INDIA’S GRAVE CONCERNS India expressed grave concern about the mutating SARS-CoV-2 virus that is producing “new deadly variants and unfortunately it is not going on vacation.” Commenting on the WTO’s response to the pandemic, Ambassador Brajendra Navnit from India said that members must deliver on some of the proposals on the table, and not try to “push market access agenda and take away policy space available for Members and impose cumbersome obligations that serve to benefit a few in the name of the pandemic.” He said “doing away with the legitimate policy instrument of export restrictions or aiming for making temporary elimination of tariffs a permanent measure or calling for stringent transparency obligations will not guarantee access to vaccines, therapeutics or diagnostics, and access to food for the most vulnerable.” Referring to the waiver proposal for suspending certain TRIPS provisions relating to copyrights, industrial designs, patents and protection of undisclosed information, he said that “it is unfortunate that a few members have failed to engage in the text-based negotiation.”</w:t>
      </w:r>
      <w:r w:rsidRPr="002478B9">
        <w:rPr>
          <w:rFonts w:cs="Calibri"/>
        </w:rPr>
        <w:t xml:space="preserve"> Without naming the countries, he said “a few Members ensured that we are unable to meet the deadline set by the TRIPS Council Chair for reaching the necessary landing zone by end-July.” </w:t>
      </w:r>
      <w:r w:rsidRPr="002478B9">
        <w:rPr>
          <w:rStyle w:val="StyleUnderline"/>
          <w:rFonts w:cs="Calibri"/>
          <w:highlight w:val="cyan"/>
        </w:rPr>
        <w:t>To restore the credibility of the WTO in terms of its response to the pandemic</w:t>
      </w:r>
      <w:r w:rsidRPr="002478B9">
        <w:rPr>
          <w:rStyle w:val="StyleUnderline"/>
          <w:rFonts w:cs="Calibri"/>
        </w:rPr>
        <w:t xml:space="preserve">, he said </w:t>
      </w:r>
      <w:r w:rsidRPr="002478B9">
        <w:rPr>
          <w:rStyle w:val="StyleUnderline"/>
          <w:rFonts w:cs="Calibri"/>
          <w:highlight w:val="cyan"/>
        </w:rPr>
        <w:t xml:space="preserve">the TRIPS waiver is an integral part. </w:t>
      </w:r>
      <w:r w:rsidRPr="002478B9">
        <w:rPr>
          <w:rStyle w:val="StyleUnderline"/>
          <w:rFonts w:cs="Calibri"/>
        </w:rPr>
        <w:t>“Therefore, it is high time this organization prioritizes saving human lives and livelihoods over all other priorities</w:t>
      </w:r>
      <w:r w:rsidRPr="002478B9">
        <w:rPr>
          <w:rFonts w:cs="Calibri"/>
        </w:rPr>
        <w:t>.”</w:t>
      </w:r>
    </w:p>
    <w:p w14:paraId="51F99A6D" w14:textId="77777777" w:rsidR="002478B9" w:rsidRPr="002478B9" w:rsidRDefault="002478B9" w:rsidP="002478B9">
      <w:pPr>
        <w:pStyle w:val="Heading4"/>
        <w:rPr>
          <w:rFonts w:cs="Calibri"/>
        </w:rPr>
      </w:pPr>
      <w:r w:rsidRPr="002478B9">
        <w:rPr>
          <w:rFonts w:cs="Calibri"/>
        </w:rPr>
        <w:t>WTO promotes monoculture farming which destroys biodiversity</w:t>
      </w:r>
    </w:p>
    <w:p w14:paraId="6FA62C73" w14:textId="77777777" w:rsidR="002478B9" w:rsidRPr="002478B9" w:rsidRDefault="002478B9" w:rsidP="002478B9">
      <w:pPr>
        <w:pStyle w:val="Card0"/>
        <w:rPr>
          <w:rFonts w:ascii="Calibri" w:hAnsi="Calibri" w:cs="Calibri"/>
          <w:sz w:val="16"/>
        </w:rPr>
      </w:pPr>
      <w:r w:rsidRPr="002478B9">
        <w:rPr>
          <w:rStyle w:val="Heading4Char"/>
          <w:rFonts w:cs="Calibri"/>
        </w:rPr>
        <w:t>Wallach</w:t>
      </w:r>
      <w:r w:rsidRPr="002478B9">
        <w:rPr>
          <w:rFonts w:ascii="Calibri" w:hAnsi="Calibri" w:cs="Calibri"/>
          <w:sz w:val="16"/>
        </w:rPr>
        <w:t xml:space="preserve">, Director of Public Citizen’s Blobal trade watch division and a trade attorney </w:t>
      </w:r>
      <w:r w:rsidRPr="002478B9">
        <w:rPr>
          <w:rStyle w:val="Heading4Char"/>
          <w:rFonts w:cs="Calibri"/>
        </w:rPr>
        <w:t>and Woodall</w:t>
      </w:r>
      <w:r w:rsidRPr="002478B9">
        <w:rPr>
          <w:rFonts w:ascii="Calibri" w:hAnsi="Calibri" w:cs="Calibri"/>
          <w:sz w:val="16"/>
        </w:rPr>
        <w:t>, public interest researcher in Washington, D.C. and served as Research Director at Global Trade Watch, 200</w:t>
      </w:r>
      <w:r w:rsidRPr="002478B9">
        <w:rPr>
          <w:rStyle w:val="Heading4Char"/>
          <w:rFonts w:cs="Calibri"/>
        </w:rPr>
        <w:t>4</w:t>
      </w:r>
      <w:r w:rsidRPr="002478B9">
        <w:rPr>
          <w:rFonts w:ascii="Calibri" w:hAnsi="Calibri" w:cs="Calibri"/>
          <w:sz w:val="16"/>
        </w:rPr>
        <w:t xml:space="preserve"> (Lori and Patrick, Whose Trade Organization,  191)</w:t>
      </w:r>
    </w:p>
    <w:p w14:paraId="55043B5A" w14:textId="77777777" w:rsidR="002478B9" w:rsidRPr="002478B9" w:rsidRDefault="002478B9" w:rsidP="002478B9">
      <w:pPr>
        <w:pStyle w:val="card"/>
        <w:ind w:left="0" w:right="0"/>
        <w:rPr>
          <w:rFonts w:ascii="Calibri" w:hAnsi="Calibri" w:cs="Calibri"/>
        </w:rPr>
      </w:pPr>
      <w:r w:rsidRPr="002478B9">
        <w:rPr>
          <w:rFonts w:ascii="Calibri" w:hAnsi="Calibri" w:cs="Calibri"/>
        </w:rPr>
        <w:t xml:space="preserve">Meanwhile, </w:t>
      </w:r>
      <w:r w:rsidRPr="002478B9">
        <w:rPr>
          <w:rStyle w:val="underline"/>
          <w:rFonts w:ascii="Calibri" w:hAnsi="Calibri" w:cs="Calibri"/>
        </w:rPr>
        <w:t>these same policies are wreaking the demise of small-scale agricul</w:t>
      </w:r>
      <w:r w:rsidRPr="002478B9">
        <w:rPr>
          <w:rStyle w:val="StyleUnderline"/>
          <w:rFonts w:ascii="Calibri" w:hAnsi="Calibri" w:cs="Calibri"/>
        </w:rPr>
        <w:softHyphen/>
      </w:r>
      <w:r w:rsidRPr="002478B9">
        <w:rPr>
          <w:rStyle w:val="underline"/>
          <w:rFonts w:ascii="Calibri" w:hAnsi="Calibri" w:cs="Calibri"/>
        </w:rPr>
        <w:t>ture in the rich countries. Corporate globalization has accelerated agribusiness consolidation and factory farming with alarming social, food safety and environ</w:t>
      </w:r>
      <w:r w:rsidRPr="002478B9">
        <w:rPr>
          <w:rStyle w:val="StyleUnderline"/>
          <w:rFonts w:ascii="Calibri" w:hAnsi="Calibri" w:cs="Calibri"/>
        </w:rPr>
        <w:softHyphen/>
      </w:r>
      <w:r w:rsidRPr="002478B9">
        <w:rPr>
          <w:rStyle w:val="underline"/>
          <w:rFonts w:ascii="Calibri" w:hAnsi="Calibri" w:cs="Calibri"/>
        </w:rPr>
        <w:t>mental consequences</w:t>
      </w:r>
      <w:r w:rsidRPr="002478B9">
        <w:rPr>
          <w:rFonts w:ascii="Calibri" w:hAnsi="Calibri" w:cs="Calibri"/>
        </w:rPr>
        <w:t xml:space="preserve"> for family farmers in the U.S., Canada, Japan and Europe. </w:t>
      </w:r>
      <w:r w:rsidRPr="002478B9">
        <w:rPr>
          <w:rStyle w:val="Emphasis2"/>
          <w:rFonts w:ascii="Calibri" w:hAnsi="Calibri" w:cs="Calibri"/>
          <w:highlight w:val="cyan"/>
        </w:rPr>
        <w:t>Implementing the</w:t>
      </w:r>
      <w:r w:rsidRPr="002478B9">
        <w:rPr>
          <w:rStyle w:val="underline"/>
          <w:rFonts w:ascii="Calibri" w:hAnsi="Calibri" w:cs="Calibri"/>
        </w:rPr>
        <w:t xml:space="preserve"> high-input, large-scale </w:t>
      </w:r>
      <w:r w:rsidRPr="002478B9">
        <w:rPr>
          <w:rStyle w:val="Emphasis2"/>
          <w:rFonts w:ascii="Calibri" w:hAnsi="Calibri" w:cs="Calibri"/>
          <w:highlight w:val="cyan"/>
        </w:rPr>
        <w:t>corporate farming model</w:t>
      </w:r>
      <w:r w:rsidRPr="002478B9">
        <w:rPr>
          <w:rStyle w:val="underline"/>
          <w:rFonts w:ascii="Calibri" w:hAnsi="Calibri" w:cs="Calibri"/>
        </w:rPr>
        <w:t xml:space="preserve"> on third-world food production also </w:t>
      </w:r>
      <w:r w:rsidRPr="002478B9">
        <w:rPr>
          <w:rStyle w:val="Emphasis2"/>
          <w:rFonts w:ascii="Calibri" w:hAnsi="Calibri" w:cs="Calibri"/>
          <w:highlight w:val="cyan"/>
        </w:rPr>
        <w:t>would have devastating environmental consequences as far as</w:t>
      </w:r>
      <w:r w:rsidRPr="002478B9">
        <w:rPr>
          <w:rStyle w:val="underline"/>
          <w:rFonts w:ascii="Calibri" w:hAnsi="Calibri" w:cs="Calibri"/>
        </w:rPr>
        <w:t xml:space="preserve"> increased use of fuel, pesticides and water, and </w:t>
      </w:r>
      <w:r w:rsidRPr="002478B9">
        <w:rPr>
          <w:rStyle w:val="Emphasis2"/>
          <w:rFonts w:ascii="Calibri" w:hAnsi="Calibri" w:cs="Calibri"/>
          <w:highlight w:val="cyan"/>
        </w:rPr>
        <w:t>loss of biodiversity</w:t>
      </w:r>
      <w:r w:rsidRPr="002478B9">
        <w:rPr>
          <w:rFonts w:ascii="Calibri" w:hAnsi="Calibri" w:cs="Calibri"/>
        </w:rPr>
        <w:t xml:space="preserve">. </w:t>
      </w:r>
      <w:r w:rsidRPr="002478B9">
        <w:rPr>
          <w:rStyle w:val="Emphasis2"/>
          <w:rFonts w:ascii="Calibri" w:hAnsi="Calibri" w:cs="Calibri"/>
          <w:highlight w:val="cyan"/>
        </w:rPr>
        <w:t>Pro</w:t>
      </w:r>
      <w:r w:rsidRPr="002478B9">
        <w:rPr>
          <w:rStyle w:val="Emphasis2"/>
          <w:rFonts w:ascii="Calibri" w:hAnsi="Calibri" w:cs="Calibri"/>
          <w:highlight w:val="cyan"/>
        </w:rPr>
        <w:softHyphen/>
        <w:t xml:space="preserve">moting </w:t>
      </w:r>
      <w:r w:rsidRPr="002478B9">
        <w:rPr>
          <w:rFonts w:ascii="Calibri" w:hAnsi="Calibri" w:cs="Calibri"/>
        </w:rPr>
        <w:t xml:space="preserve">mass-scale production of </w:t>
      </w:r>
      <w:r w:rsidRPr="002478B9">
        <w:rPr>
          <w:rStyle w:val="Emphasis2"/>
          <w:rFonts w:ascii="Calibri" w:hAnsi="Calibri" w:cs="Calibri"/>
          <w:highlight w:val="cyan"/>
        </w:rPr>
        <w:t>monocultures</w:t>
      </w:r>
      <w:r w:rsidRPr="002478B9">
        <w:rPr>
          <w:rFonts w:ascii="Calibri" w:hAnsi="Calibri" w:cs="Calibri"/>
        </w:rPr>
        <w:t xml:space="preserve"> (one species of a crop or animal) </w:t>
      </w:r>
      <w:r w:rsidRPr="002478B9">
        <w:rPr>
          <w:rStyle w:val="Emphasis2"/>
          <w:rFonts w:ascii="Calibri" w:hAnsi="Calibri" w:cs="Calibri"/>
          <w:highlight w:val="cyan"/>
        </w:rPr>
        <w:t>means a reduction in agricultural biodiversity that is a potent threat to global food security</w:t>
      </w:r>
      <w:r w:rsidRPr="002478B9">
        <w:rPr>
          <w:rStyle w:val="underline"/>
          <w:rFonts w:ascii="Calibri" w:hAnsi="Calibri" w:cs="Calibri"/>
        </w:rPr>
        <w:t xml:space="preserve"> and an obstacle to addressing global hunger concerns </w:t>
      </w:r>
      <w:r w:rsidRPr="002478B9">
        <w:rPr>
          <w:rStyle w:val="Emphasis2"/>
          <w:rFonts w:ascii="Calibri" w:hAnsi="Calibri" w:cs="Calibri"/>
          <w:highlight w:val="cyan"/>
        </w:rPr>
        <w:t>because of increased risk of losing large amounts of food to pests</w:t>
      </w:r>
      <w:r w:rsidRPr="002478B9">
        <w:rPr>
          <w:rFonts w:ascii="Calibri" w:hAnsi="Calibri" w:cs="Calibri"/>
        </w:rPr>
        <w:t>.</w:t>
      </w:r>
      <w:r w:rsidRPr="002478B9">
        <w:rPr>
          <w:rFonts w:ascii="Calibri" w:hAnsi="Calibri" w:cs="Calibri"/>
          <w:vertAlign w:val="superscript"/>
        </w:rPr>
        <w:t>13</w:t>
      </w:r>
      <w:r w:rsidRPr="002478B9">
        <w:rPr>
          <w:rFonts w:ascii="Calibri" w:hAnsi="Calibri" w:cs="Calibri"/>
        </w:rPr>
        <w:t xml:space="preserve"> </w:t>
      </w:r>
      <w:r w:rsidRPr="002478B9">
        <w:rPr>
          <w:rStyle w:val="underline"/>
          <w:rFonts w:ascii="Calibri" w:hAnsi="Calibri" w:cs="Calibri"/>
        </w:rPr>
        <w:t>Increasingly horrific health prob</w:t>
      </w:r>
      <w:r w:rsidRPr="002478B9">
        <w:rPr>
          <w:rStyle w:val="StyleUnderline"/>
          <w:rFonts w:ascii="Calibri" w:hAnsi="Calibri" w:cs="Calibri"/>
        </w:rPr>
        <w:softHyphen/>
      </w:r>
      <w:r w:rsidRPr="002478B9">
        <w:rPr>
          <w:rStyle w:val="underline"/>
          <w:rFonts w:ascii="Calibri" w:hAnsi="Calibri" w:cs="Calibri"/>
        </w:rPr>
        <w:t>lems are arising in the countries that have adopted the large-scale corporate agri</w:t>
      </w:r>
      <w:r w:rsidRPr="002478B9">
        <w:rPr>
          <w:rStyle w:val="StyleUnderline"/>
          <w:rFonts w:ascii="Calibri" w:hAnsi="Calibri" w:cs="Calibri"/>
        </w:rPr>
        <w:softHyphen/>
      </w:r>
      <w:r w:rsidRPr="002478B9">
        <w:rPr>
          <w:rStyle w:val="underline"/>
          <w:rFonts w:ascii="Calibri" w:hAnsi="Calibri" w:cs="Calibri"/>
        </w:rPr>
        <w:t>culture model</w:t>
      </w:r>
      <w:r w:rsidRPr="002478B9">
        <w:rPr>
          <w:rFonts w:ascii="Calibri" w:hAnsi="Calibri" w:cs="Calibri"/>
        </w:rPr>
        <w:t>: mad cow disease, widespread food contamination from centralized high-speed slaughter and processing facilities, and obesity, malnutrition and child</w:t>
      </w:r>
      <w:r w:rsidRPr="002478B9">
        <w:rPr>
          <w:rFonts w:ascii="Calibri" w:hAnsi="Calibri" w:cs="Calibri"/>
        </w:rPr>
        <w:softHyphen/>
        <w:t>hood diabetes linked to consumption of overprocessed foods.</w:t>
      </w:r>
    </w:p>
    <w:p w14:paraId="1E65C40A" w14:textId="77777777" w:rsidR="002478B9" w:rsidRPr="002478B9" w:rsidRDefault="002478B9" w:rsidP="002478B9">
      <w:pPr>
        <w:rPr>
          <w:rFonts w:cs="Calibri"/>
        </w:rPr>
      </w:pPr>
    </w:p>
    <w:p w14:paraId="411E6D07" w14:textId="77777777" w:rsidR="002478B9" w:rsidRPr="002478B9" w:rsidRDefault="002478B9" w:rsidP="002478B9">
      <w:pPr>
        <w:pStyle w:val="Heading4"/>
        <w:rPr>
          <w:rFonts w:cs="Calibri"/>
        </w:rPr>
      </w:pPr>
      <w:r w:rsidRPr="002478B9">
        <w:rPr>
          <w:rFonts w:cs="Calibri"/>
        </w:rPr>
        <w:t>Biodiversity loss threatens human extinction and global crises.</w:t>
      </w:r>
    </w:p>
    <w:p w14:paraId="474984A0" w14:textId="77777777" w:rsidR="002478B9" w:rsidRPr="002478B9" w:rsidRDefault="002478B9" w:rsidP="002478B9">
      <w:pPr>
        <w:rPr>
          <w:rFonts w:cs="Calibri"/>
        </w:rPr>
      </w:pPr>
      <w:r w:rsidRPr="002478B9">
        <w:rPr>
          <w:rFonts w:cs="Calibri"/>
        </w:rPr>
        <w:t xml:space="preserve">Brad </w:t>
      </w:r>
      <w:r w:rsidRPr="002478B9">
        <w:rPr>
          <w:rStyle w:val="Style13ptBold"/>
          <w:rFonts w:cs="Calibri"/>
        </w:rPr>
        <w:t>Plumer</w:t>
      </w:r>
      <w:r w:rsidRPr="002478B9">
        <w:rPr>
          <w:rFonts w:cs="Calibri"/>
        </w:rPr>
        <w:t>, 5-6-</w:t>
      </w:r>
      <w:r w:rsidRPr="002478B9">
        <w:rPr>
          <w:rStyle w:val="Style13ptBold"/>
          <w:rFonts w:cs="Calibri"/>
        </w:rPr>
        <w:t>2019</w:t>
      </w:r>
      <w:r w:rsidRPr="002478B9">
        <w:rPr>
          <w:rFonts w:cs="Calibri"/>
        </w:rPr>
        <w:t>, "Humans Are Speeding Extinction and Altering the Natural World at an ‘Unprecedented’ Pace (Published 2019)," No Publication, https://www.nytimes.com/2019/05/06/climate/biodiversity-extinction-united-nations.html</w:t>
      </w:r>
    </w:p>
    <w:p w14:paraId="6A71DB38" w14:textId="77777777" w:rsidR="002478B9" w:rsidRPr="002478B9" w:rsidRDefault="002478B9" w:rsidP="002478B9">
      <w:pPr>
        <w:rPr>
          <w:rFonts w:cs="Calibri"/>
          <w:sz w:val="16"/>
        </w:rPr>
      </w:pPr>
      <w:r w:rsidRPr="002478B9">
        <w:rPr>
          <w:rFonts w:cs="Calibri"/>
          <w:sz w:val="16"/>
        </w:rPr>
        <w:t xml:space="preserve">WASHINGTON — </w:t>
      </w:r>
      <w:r w:rsidRPr="002478B9">
        <w:rPr>
          <w:rStyle w:val="Emphasis"/>
          <w:rFonts w:cs="Calibri"/>
        </w:rPr>
        <w:t xml:space="preserve">Humans are transforming Earth’s natural landscapes so dramatically that as many as </w:t>
      </w:r>
      <w:r w:rsidRPr="002478B9">
        <w:rPr>
          <w:rStyle w:val="Emphasis"/>
          <w:rFonts w:cs="Calibri"/>
          <w:highlight w:val="cyan"/>
        </w:rPr>
        <w:t>one million</w:t>
      </w:r>
      <w:r w:rsidRPr="002478B9">
        <w:rPr>
          <w:rStyle w:val="Emphasis"/>
          <w:rFonts w:cs="Calibri"/>
        </w:rPr>
        <w:t xml:space="preserve"> plant and animal </w:t>
      </w:r>
      <w:r w:rsidRPr="002478B9">
        <w:rPr>
          <w:rStyle w:val="Emphasis"/>
          <w:rFonts w:cs="Calibri"/>
          <w:highlight w:val="cyan"/>
        </w:rPr>
        <w:t>species are now at risk of extinction, posing a dire threat to ecosystems that people</w:t>
      </w:r>
      <w:r w:rsidRPr="002478B9">
        <w:rPr>
          <w:rStyle w:val="Emphasis"/>
          <w:rFonts w:cs="Calibri"/>
        </w:rPr>
        <w:t xml:space="preserve"> all over the world </w:t>
      </w:r>
      <w:r w:rsidRPr="002478B9">
        <w:rPr>
          <w:rStyle w:val="Emphasis"/>
          <w:rFonts w:cs="Calibri"/>
          <w:highlight w:val="cyan"/>
        </w:rPr>
        <w:t>depend on for their survival</w:t>
      </w:r>
      <w:r w:rsidRPr="002478B9">
        <w:rPr>
          <w:rFonts w:cs="Calibri"/>
          <w:sz w:val="16"/>
        </w:rPr>
        <w:t xml:space="preserve">, a sweeping new United Nations assessment has concluded. The 1,500-page report, compiled by hundreds of international experts and based on thousands of scientific studies, is the most exhaustive look yet at the decline in biodiversity across the globe and the dangers that creates for human civilization. A </w:t>
      </w:r>
      <w:hyperlink r:id="rId10" w:tgtFrame="_blank" w:history="1">
        <w:r w:rsidRPr="002478B9">
          <w:rPr>
            <w:rStyle w:val="Hyperlink"/>
            <w:rFonts w:cs="Calibri"/>
            <w:sz w:val="16"/>
          </w:rPr>
          <w:t>summary of its findings</w:t>
        </w:r>
      </w:hyperlink>
      <w:r w:rsidRPr="002478B9">
        <w:rPr>
          <w:rFonts w:cs="Calibri"/>
          <w:sz w:val="16"/>
        </w:rPr>
        <w:t xml:space="preserve">, which was approved by representatives from the United States and 131 other </w:t>
      </w:r>
      <w:r w:rsidRPr="002478B9">
        <w:rPr>
          <w:rFonts w:cs="Calibri"/>
          <w:sz w:val="16"/>
        </w:rPr>
        <w:lastRenderedPageBreak/>
        <w:t xml:space="preserve">countries, was released Monday in Paris. The full report is set to be published this year. Its conclusions are stark. In most major land habitats, from the savannas of Africa to the rain forests of South America, the average abundance of native plant and animal life has fallen by 20 percent or more, mainly over the past century. With the human population passing 7 billion, activities like farming, logging, poaching, fishing and mining are altering the natural world at a rate “unprecedented in human history.” At the same time, a new threat has emerged: Global warming has become a major driver of wildlife decline, the assessment found, by shifting or shrinking the local climates that many mammals, birds, insects, fish and plants evolved to survive in. When combined with the other ways humans are damaging the environment, climate change is now pushing a growing number of species, </w:t>
      </w:r>
      <w:hyperlink r:id="rId11" w:history="1">
        <w:r w:rsidRPr="002478B9">
          <w:rPr>
            <w:rStyle w:val="Hyperlink"/>
            <w:rFonts w:cs="Calibri"/>
            <w:sz w:val="16"/>
          </w:rPr>
          <w:t>such as the Bengal tiger</w:t>
        </w:r>
      </w:hyperlink>
      <w:r w:rsidRPr="002478B9">
        <w:rPr>
          <w:rFonts w:cs="Calibri"/>
          <w:sz w:val="16"/>
        </w:rPr>
        <w:t>, closer to extinction. As a result, biodiversity loss is projected to accelerate through 2050, particularly in the tropics, unless countries drastically step up their conservation efforts. The report is not the first to paint a grim portrait of Earth’s ecosystems. But it goes further by detailing how closely human well-being is intertwined with the fate of other species. “</w:t>
      </w:r>
      <w:r w:rsidRPr="002478B9">
        <w:rPr>
          <w:rStyle w:val="Emphasis"/>
          <w:rFonts w:cs="Calibri"/>
        </w:rPr>
        <w:t>For a long time, people just thought of biodiversity as saving nature for its own sake,”</w:t>
      </w:r>
      <w:r w:rsidRPr="002478B9">
        <w:rPr>
          <w:rFonts w:cs="Calibri"/>
          <w:sz w:val="16"/>
        </w:rPr>
        <w:t xml:space="preserve"> said Robert Watson, chair of the </w:t>
      </w:r>
      <w:hyperlink r:id="rId12" w:tgtFrame="_blank" w:history="1">
        <w:r w:rsidRPr="002478B9">
          <w:rPr>
            <w:rStyle w:val="Hyperlink"/>
            <w:rFonts w:cs="Calibri"/>
            <w:sz w:val="16"/>
          </w:rPr>
          <w:t>Intergovernmental Science-Policy Platform on Biodiversity and Ecosystem Services,</w:t>
        </w:r>
      </w:hyperlink>
      <w:r w:rsidRPr="002478B9">
        <w:rPr>
          <w:rFonts w:cs="Calibri"/>
          <w:sz w:val="16"/>
        </w:rPr>
        <w:t xml:space="preserve"> which conducted the assessment at the request of national governments. “But this report makes clear </w:t>
      </w:r>
      <w:r w:rsidRPr="002478B9">
        <w:rPr>
          <w:rStyle w:val="Emphasis"/>
          <w:rFonts w:cs="Calibri"/>
          <w:highlight w:val="cyan"/>
        </w:rPr>
        <w:t>the links between biodiversity and nature and</w:t>
      </w:r>
      <w:r w:rsidRPr="002478B9">
        <w:rPr>
          <w:rStyle w:val="Emphasis"/>
          <w:rFonts w:cs="Calibri"/>
        </w:rPr>
        <w:t xml:space="preserve"> things like </w:t>
      </w:r>
      <w:r w:rsidRPr="002478B9">
        <w:rPr>
          <w:rStyle w:val="Emphasis"/>
          <w:rFonts w:cs="Calibri"/>
          <w:highlight w:val="cyan"/>
        </w:rPr>
        <w:t>food security and clean water</w:t>
      </w:r>
      <w:r w:rsidRPr="002478B9">
        <w:rPr>
          <w:rStyle w:val="Emphasis"/>
          <w:rFonts w:cs="Calibri"/>
        </w:rPr>
        <w:t xml:space="preserve"> in both rich and poor countries.” </w:t>
      </w:r>
      <w:r w:rsidRPr="002478B9">
        <w:rPr>
          <w:rFonts w:cs="Calibri"/>
          <w:sz w:val="16"/>
        </w:rPr>
        <w:t xml:space="preserve">A </w:t>
      </w:r>
      <w:hyperlink r:id="rId13" w:tgtFrame="_blank" w:history="1">
        <w:r w:rsidRPr="002478B9">
          <w:rPr>
            <w:rStyle w:val="Hyperlink"/>
            <w:rFonts w:cs="Calibri"/>
            <w:sz w:val="16"/>
          </w:rPr>
          <w:t>previous report by the group had estimated</w:t>
        </w:r>
      </w:hyperlink>
      <w:r w:rsidRPr="002478B9">
        <w:rPr>
          <w:rFonts w:cs="Calibri"/>
          <w:sz w:val="16"/>
        </w:rPr>
        <w:t xml:space="preserve"> that, in the Americas, nature provides some $24 trillion of non-monetized benefits to humans each year. The Amazon rain forest absorbs immense quantities of carbon dioxide and helps slow the pace of global warming. Wetlands purify drinking water. Coral reefs sustain tourism and fisheries in the Caribbean. Exotic tropical plants form the basis of a variety of medicines. But </w:t>
      </w:r>
      <w:r w:rsidRPr="002478B9">
        <w:rPr>
          <w:rStyle w:val="Emphasis"/>
          <w:rFonts w:cs="Calibri"/>
          <w:highlight w:val="cyan"/>
        </w:rPr>
        <w:t>as</w:t>
      </w:r>
      <w:r w:rsidRPr="002478B9">
        <w:rPr>
          <w:rStyle w:val="Emphasis"/>
          <w:rFonts w:cs="Calibri"/>
        </w:rPr>
        <w:t xml:space="preserve"> these </w:t>
      </w:r>
      <w:r w:rsidRPr="002478B9">
        <w:rPr>
          <w:rStyle w:val="Emphasis"/>
          <w:rFonts w:cs="Calibri"/>
          <w:highlight w:val="cyan"/>
        </w:rPr>
        <w:t>natural landscapes</w:t>
      </w:r>
      <w:r w:rsidRPr="002478B9">
        <w:rPr>
          <w:rStyle w:val="Emphasis"/>
          <w:rFonts w:cs="Calibri"/>
        </w:rPr>
        <w:t xml:space="preserve"> wither and </w:t>
      </w:r>
      <w:r w:rsidRPr="002478B9">
        <w:rPr>
          <w:rStyle w:val="Emphasis"/>
          <w:rFonts w:cs="Calibri"/>
          <w:highlight w:val="cyan"/>
        </w:rPr>
        <w:t>become less biologically rich, the services they can provide to humans have been dwindli</w:t>
      </w:r>
      <w:r w:rsidRPr="002478B9">
        <w:rPr>
          <w:rFonts w:cs="Calibri"/>
          <w:sz w:val="16"/>
        </w:rPr>
        <w:t xml:space="preserve">ng. Humans are producing more food than ever, but land degradation is already harming agricultural productivity on 23 percent of the planet’s land area, the new report said. The decline of wild bees and other insects that help pollinate fruits and vegetables is putting up to $577 billion in annual crop production at risk. The loss of mangrove forests and coral reefs along coasts could expose up to 300 million people to increased risk of flooding. </w:t>
      </w:r>
      <w:r w:rsidRPr="002478B9">
        <w:rPr>
          <w:rStyle w:val="Emphasis"/>
          <w:rFonts w:cs="Calibri"/>
        </w:rPr>
        <w:t xml:space="preserve">The authors note that the devastation of nature has become so severe that piecemeal efforts to protect individual species or to set up wildlife refuges will no longer be sufficient. Instead, they call for “transformative changes” that include </w:t>
      </w:r>
      <w:r w:rsidRPr="002478B9">
        <w:rPr>
          <w:rFonts w:cs="Calibri"/>
          <w:sz w:val="16"/>
        </w:rPr>
        <w:t xml:space="preserve">curbing wasteful consumption, </w:t>
      </w:r>
      <w:r w:rsidRPr="002478B9">
        <w:rPr>
          <w:rStyle w:val="Emphasis"/>
          <w:rFonts w:cs="Calibri"/>
        </w:rPr>
        <w:t>slimming down agriculture’s environmental footprint</w:t>
      </w:r>
      <w:r w:rsidRPr="002478B9">
        <w:rPr>
          <w:rFonts w:cs="Calibri"/>
          <w:sz w:val="16"/>
        </w:rPr>
        <w:t xml:space="preserve"> and cracking down on illegal logging and fishing. “It’s no longer enough to focus just on environmental policy,” said Sandra M. Díaz, a lead author of the study and an ecologist at the National University of Córdoba in Argentina. “We need to build biodiversity considerations into trade and infrastructure decisions, the way that health or human rights are built into every aspect of social and economic decision-making.” Scientists have cataloged only a fraction of living creatures, some 1.3 million; the report estimates there may be as many as 8 million plant and animal species on the planet, most of them insects. Since 1500, at least 680 species have blinked out of existence, including the Pinta giant tortoise of the Galápagos Islands and the Guam flying fox. Though outside experts cautioned it could be difficult to make precise forecasts, the report warns of a looming extinction crisis, with extinction rates currently tens to hundreds of times higher than they have been in the past 10 million years. Editors’ Picks The Pill Helped Start the Sexual Revolution. What Will Phexxi Do? The Story of a Famous Covid Widow Everyone Has a Theory About Shopping Carts Continue reading the main story “Human actions threaten more species with global extinction now than ever before,” the report concludes, estimating that “around 1 million species already face extinction, many within decades, unless action is taken.” Unless nations step up their efforts to protect what natural habitats are left, they could witness the disappearance of 40 percent of amphibian species, one-third of marine mammals and one-third of reef-forming corals. More than 500,000 land species, the report said, do not have enough natural habitat left to ensure their long-term survival. Over the past 50 years, global biodiversity loss has primarily been driven by activities like the clearing of forests for farmland, the expansion of roads and cities, logging, hunting, overfishing, water pollution and the transport of invasive species around the globe. In Indonesia, the replacement of rain forest with palm oil plantations has ravaged the habitat of critically endangered orangutans and Sumatran tigers. In Mozambique, ivory poachers helped kill off nearly 7,000 elephants between 2009 and 2011 alone. In Argentina and Chile, the introduction of the North American beaver in the 1940s has devastated native trees (though it has also helped other species thrive, including the Magellanic woodpecker). All told, three-quarters of the world’s land area has been significantly altered by people, the report found, and 85 percent of the world’s wetlands have vanished since the 18th century. And with humans continuing to burn fossil fuels for energy, global warming is expected to compound the damage. Roughly 5 percent of species worldwide are threatened with climate-related extinction if global average temperatures rise 2 degrees Celsius above preindustrial levels, the report concluded. (The world has already warmed 1 degree.) “If climate change were the only problem we were facing, a lot of species could probably move and adapt,” Richard Pearson, an ecologist at the University College of London, said. “But when populations are already small and losing genetic diversity, when natural landscapes are already fragmented, when plants and animals can’t move to find newly suitable habitats, then we have a real threat on our hands.” The dwindling number of species will not just make the world a less colorful or wondrous place, the report noted. It also poses risks to people. Today, humans are relying on significantly fewer varieties of plants and animals to produce food. Of the 6,190 domesticated mammal breeds used in agriculture, more than 559 have gone extinct and 1,000 more are threatened. That means the food system is becoming less resilient against pests and diseases. And it could become harder in the future to breed new, hardier crops and livestock to cope with the extreme heat and drought that climate change will bring. “Most of nature’s contributions are not fully replaceable,” the report said. </w:t>
      </w:r>
      <w:r w:rsidRPr="002478B9">
        <w:rPr>
          <w:rFonts w:cs="Calibri"/>
          <w:sz w:val="16"/>
        </w:rPr>
        <w:lastRenderedPageBreak/>
        <w:t xml:space="preserve">Biodiversity loss “can permanently reduce future options, such as wild species that might be domesticated as new crops and be used for genetic improvement.” The report does contain glimmers of hope. When governments have acted forcefully to protect threatened species, such as the Arabian oryx or the Seychelles magpie robin, they have managed to fend off extinction in many cases. And nations have protected more than 15 percent of the world’s land and 7 percent of its oceans by setting up nature reserves and wilderness areas. Still, only a fraction of the most important areas for biodiversity have been protected, and many nature reserves poorly enforce prohibitions against poaching, logging or illegal fishing. Climate change could also undermine existing wildlife refuges by shifting the geographic ranges of species that currently live within them. So, in addition to advocating the expansion of protected areas, the authors outline a vast array of changes aimed at limiting the drivers of biodiversity loss. Farmers and ranchers would have to adopt new techniques </w:t>
      </w:r>
      <w:hyperlink r:id="rId14" w:history="1">
        <w:r w:rsidRPr="002478B9">
          <w:rPr>
            <w:rStyle w:val="Hyperlink"/>
            <w:rFonts w:cs="Calibri"/>
            <w:sz w:val="16"/>
          </w:rPr>
          <w:t>to grow more food on less land</w:t>
        </w:r>
      </w:hyperlink>
      <w:r w:rsidRPr="002478B9">
        <w:rPr>
          <w:rFonts w:cs="Calibri"/>
          <w:sz w:val="16"/>
        </w:rPr>
        <w:t>. Consumers in wealthy countries would have to waste less food and become more efficient in their use of natural resources. Governments around the world would have to strengthen and enforce environmental laws, cracking down on illegal logging and fishing and reducing the flow of heavy metals and untreated wastewater into the environment. The authors also note that efforts to limit global warming will be critical, although they caution that the development of biofuels to reduce emissions could end up harming biodiversity by further destroying forests.</w:t>
      </w:r>
    </w:p>
    <w:p w14:paraId="2CF3DF2B" w14:textId="77777777" w:rsidR="002478B9" w:rsidRPr="002478B9" w:rsidRDefault="002478B9" w:rsidP="002478B9">
      <w:pPr>
        <w:pStyle w:val="Heading3"/>
        <w:rPr>
          <w:rFonts w:cs="Calibri"/>
        </w:rPr>
      </w:pPr>
      <w:r w:rsidRPr="002478B9">
        <w:rPr>
          <w:rFonts w:cs="Calibri"/>
        </w:rPr>
        <w:lastRenderedPageBreak/>
        <w:t>3</w:t>
      </w:r>
    </w:p>
    <w:p w14:paraId="22C536B6" w14:textId="77777777" w:rsidR="002478B9" w:rsidRPr="002478B9" w:rsidRDefault="002478B9" w:rsidP="002478B9">
      <w:pPr>
        <w:pStyle w:val="Heading4"/>
        <w:rPr>
          <w:rFonts w:cs="Calibri"/>
        </w:rPr>
      </w:pPr>
      <w:r w:rsidRPr="002478B9">
        <w:rPr>
          <w:rFonts w:cs="Calibri"/>
        </w:rPr>
        <w:t>CP: The World Intellectual Property Organization ought to reduce intellectual property protections for medicines.</w:t>
      </w:r>
    </w:p>
    <w:p w14:paraId="02D09F8A" w14:textId="77777777" w:rsidR="002478B9" w:rsidRPr="002478B9" w:rsidRDefault="002478B9" w:rsidP="002478B9">
      <w:pPr>
        <w:rPr>
          <w:rFonts w:cs="Calibri"/>
        </w:rPr>
      </w:pPr>
    </w:p>
    <w:p w14:paraId="1885262F" w14:textId="77777777" w:rsidR="002478B9" w:rsidRPr="002478B9" w:rsidRDefault="002478B9" w:rsidP="002478B9">
      <w:pPr>
        <w:pStyle w:val="Heading4"/>
        <w:rPr>
          <w:rFonts w:cs="Calibri"/>
        </w:rPr>
      </w:pPr>
      <w:r w:rsidRPr="002478B9">
        <w:rPr>
          <w:rFonts w:cs="Calibri"/>
        </w:rPr>
        <w:t>WIPO has more norm-producing authority than the WTO and is more involved with implementation and perception around TRIPS</w:t>
      </w:r>
    </w:p>
    <w:p w14:paraId="4716A3A1" w14:textId="77777777" w:rsidR="002478B9" w:rsidRPr="002478B9" w:rsidRDefault="002478B9" w:rsidP="002478B9">
      <w:pPr>
        <w:spacing w:after="0"/>
        <w:rPr>
          <w:rStyle w:val="Style13ptBold"/>
          <w:rFonts w:cs="Calibri"/>
          <w:b w:val="0"/>
          <w:bCs/>
        </w:rPr>
      </w:pPr>
      <w:r w:rsidRPr="002478B9">
        <w:rPr>
          <w:rStyle w:val="Style13ptBold"/>
          <w:rFonts w:cs="Calibri"/>
        </w:rPr>
        <w:t>Okediji 14</w:t>
      </w:r>
      <w:r w:rsidRPr="002478B9">
        <w:rPr>
          <w:rStyle w:val="Style13ptBold"/>
          <w:rFonts w:cs="Calibri"/>
          <w:b w:val="0"/>
          <w:bCs/>
          <w:sz w:val="22"/>
          <w:szCs w:val="22"/>
        </w:rPr>
        <w:t xml:space="preserve">, Ruth, Jeremiah Smith. Jr, Professor of Law at Harvard Law School and Co-Director of the Berkman Klein Center, Balancing Health and Wealth: The Battle Over Intellectual Property and Access to Medicines in Latin America”, </w:t>
      </w:r>
      <w:hyperlink r:id="rId15" w:history="1">
        <w:r w:rsidRPr="002478B9">
          <w:rPr>
            <w:rStyle w:val="Hyperlink"/>
            <w:rFonts w:cs="Calibri"/>
            <w:szCs w:val="22"/>
          </w:rPr>
          <w:t>https://oxford.universitypressscholarship.com/view/10.1093/acprof:oso/9780199676743.001.0001/acprof-9780199676743</w:t>
        </w:r>
      </w:hyperlink>
      <w:r w:rsidRPr="002478B9">
        <w:rPr>
          <w:rStyle w:val="Style13ptBold"/>
          <w:rFonts w:cs="Calibri"/>
          <w:sz w:val="22"/>
          <w:szCs w:val="22"/>
        </w:rPr>
        <w:t>,</w:t>
      </w:r>
      <w:r w:rsidRPr="002478B9">
        <w:rPr>
          <w:rStyle w:val="Style13ptBold"/>
          <w:rFonts w:cs="Calibri"/>
          <w:b w:val="0"/>
          <w:bCs/>
          <w:sz w:val="22"/>
          <w:szCs w:val="22"/>
        </w:rPr>
        <w:t xml:space="preserve"> Accessed 9/2/21 VD</w:t>
      </w:r>
    </w:p>
    <w:p w14:paraId="4A903E11" w14:textId="77777777" w:rsidR="002478B9" w:rsidRPr="002478B9" w:rsidRDefault="002478B9" w:rsidP="002478B9">
      <w:pPr>
        <w:spacing w:after="0"/>
        <w:rPr>
          <w:rFonts w:cs="Calibri"/>
          <w:u w:val="single"/>
        </w:rPr>
      </w:pPr>
      <w:r w:rsidRPr="002478B9">
        <w:rPr>
          <w:rFonts w:cs="Calibri"/>
          <w:highlight w:val="cyan"/>
          <w:u w:val="single"/>
        </w:rPr>
        <w:t>WIPO</w:t>
      </w:r>
      <w:r w:rsidRPr="002478B9">
        <w:rPr>
          <w:rFonts w:cs="Calibri"/>
          <w:u w:val="single"/>
        </w:rPr>
        <w:t xml:space="preserve">’s technical assistance activities, directed primarily at developing and least developed countries, have </w:t>
      </w:r>
      <w:r w:rsidRPr="002478B9">
        <w:rPr>
          <w:rFonts w:cs="Calibri"/>
          <w:highlight w:val="cyan"/>
          <w:u w:val="single"/>
        </w:rPr>
        <w:t>profoundly shaped domestic understanding of</w:t>
      </w:r>
      <w:r w:rsidRPr="002478B9">
        <w:rPr>
          <w:rFonts w:cs="Calibri"/>
          <w:u w:val="single"/>
        </w:rPr>
        <w:t xml:space="preserve"> the </w:t>
      </w:r>
      <w:r w:rsidRPr="002478B9">
        <w:rPr>
          <w:rFonts w:cs="Calibri"/>
          <w:highlight w:val="cyan"/>
          <w:u w:val="single"/>
        </w:rPr>
        <w:t>appropriate implementation of patent norms</w:t>
      </w:r>
      <w:r w:rsidRPr="002478B9">
        <w:rPr>
          <w:rFonts w:cs="Calibri"/>
          <w:u w:val="single"/>
        </w:rPr>
        <w:t xml:space="preserve"> in those jurisdictions (Flynn, et al. 2013; Pager 2012; Yu 2012; Sell 2011; Deere 2008),16 </w:t>
      </w:r>
      <w:r w:rsidRPr="002478B9">
        <w:rPr>
          <w:rFonts w:cs="Calibri"/>
          <w:highlight w:val="cyan"/>
          <w:u w:val="single"/>
        </w:rPr>
        <w:t>including</w:t>
      </w:r>
      <w:r w:rsidRPr="002478B9">
        <w:rPr>
          <w:rFonts w:cs="Calibri"/>
          <w:u w:val="single"/>
        </w:rPr>
        <w:t xml:space="preserve"> the perception of </w:t>
      </w:r>
      <w:r w:rsidRPr="002478B9">
        <w:rPr>
          <w:rFonts w:cs="Calibri"/>
          <w:highlight w:val="cyan"/>
          <w:u w:val="single"/>
        </w:rPr>
        <w:t>how much wiggle room is afforded under TRIPS</w:t>
      </w:r>
      <w:r w:rsidRPr="002478B9">
        <w:rPr>
          <w:rFonts w:cs="Calibri"/>
          <w:u w:val="single"/>
        </w:rPr>
        <w:t xml:space="preserve"> standards to address barriers to access to medicines.</w:t>
      </w:r>
      <w:r w:rsidRPr="002478B9">
        <w:rPr>
          <w:rFonts w:cs="Calibri"/>
        </w:rPr>
        <w:t xml:space="preserve"> </w:t>
      </w:r>
      <w:r w:rsidRPr="002478B9">
        <w:rPr>
          <w:rFonts w:cs="Calibri"/>
          <w:sz w:val="12"/>
          <w:szCs w:val="12"/>
        </w:rPr>
        <w:t>From producing model patent laws,17 to training programs for IP offices and officials (New 2012; New 2001), and other forms of “technical assistance” projects,18 WIPO designs, deploys, and oversees a pervasive network of activities that directly and indirectly infuse domestic laws of developing and least developed countries with strong normative predispositions, consistent with the interests of maximalist patent standards and, typically, minimalist public interest limitations (Kostecki 2006).</w:t>
      </w:r>
      <w:r w:rsidRPr="002478B9">
        <w:rPr>
          <w:rFonts w:cs="Calibri"/>
        </w:rPr>
        <w:t xml:space="preserve"> </w:t>
      </w:r>
      <w:r w:rsidRPr="002478B9">
        <w:rPr>
          <w:rFonts w:cs="Calibri"/>
          <w:u w:val="single"/>
        </w:rPr>
        <w:t xml:space="preserve">So while overtly intervening with the administration of the TRIPS Agreement may be implausible for WIPO, </w:t>
      </w:r>
      <w:r w:rsidRPr="002478B9">
        <w:rPr>
          <w:rFonts w:cs="Calibri"/>
          <w:highlight w:val="cyan"/>
          <w:u w:val="single"/>
        </w:rPr>
        <w:t>it is WIPO, not the WTO, that has been most powerful in</w:t>
      </w:r>
      <w:r w:rsidRPr="002478B9">
        <w:rPr>
          <w:rFonts w:cs="Calibri"/>
          <w:u w:val="single"/>
        </w:rPr>
        <w:t xml:space="preserve"> influencing, </w:t>
      </w:r>
      <w:r w:rsidRPr="002478B9">
        <w:rPr>
          <w:rFonts w:cs="Calibri"/>
          <w:highlight w:val="cyan"/>
          <w:u w:val="single"/>
        </w:rPr>
        <w:t>establishing</w:t>
      </w:r>
      <w:r w:rsidRPr="002478B9">
        <w:rPr>
          <w:rFonts w:cs="Calibri"/>
          <w:u w:val="single"/>
        </w:rPr>
        <w:t xml:space="preserve">, and nurturing </w:t>
      </w:r>
      <w:r w:rsidRPr="002478B9">
        <w:rPr>
          <w:rFonts w:cs="Calibri"/>
          <w:highlight w:val="cyan"/>
          <w:u w:val="single"/>
        </w:rPr>
        <w:t>the</w:t>
      </w:r>
      <w:r w:rsidRPr="002478B9">
        <w:rPr>
          <w:rFonts w:cs="Calibri"/>
          <w:u w:val="single"/>
        </w:rPr>
        <w:t xml:space="preserve"> domestic normative </w:t>
      </w:r>
      <w:r w:rsidRPr="002478B9">
        <w:rPr>
          <w:rFonts w:cs="Calibri"/>
          <w:highlight w:val="cyan"/>
          <w:u w:val="single"/>
        </w:rPr>
        <w:t>context in which TRIPS norms are implemented</w:t>
      </w:r>
      <w:r w:rsidRPr="002478B9">
        <w:rPr>
          <w:rFonts w:cs="Calibri"/>
          <w:u w:val="single"/>
        </w:rPr>
        <w:t>.</w:t>
      </w:r>
      <w:r w:rsidRPr="002478B9">
        <w:rPr>
          <w:rFonts w:cs="Calibri"/>
        </w:rPr>
        <w:t xml:space="preserve"> </w:t>
      </w:r>
      <w:r w:rsidRPr="002478B9">
        <w:rPr>
          <w:rFonts w:cs="Calibri"/>
          <w:sz w:val="12"/>
          <w:szCs w:val="12"/>
        </w:rPr>
        <w:t>The core obligations of the TRIPS Agreement build upon the substantive norms of the classic WIPO treaties, namely the Paris Convention and the Berne Convention.19 Both of these instruments have an enduring legacy in defining the expectations of countries about the scope of international protection available, the rights granted to foreigners, and the economic impact of global IP protection (Okediji 2013).</w:t>
      </w:r>
      <w:r w:rsidRPr="002478B9">
        <w:rPr>
          <w:rFonts w:cs="Calibri"/>
        </w:rPr>
        <w:t xml:space="preserve"> </w:t>
      </w:r>
      <w:r w:rsidRPr="002478B9">
        <w:rPr>
          <w:rFonts w:cs="Calibri"/>
          <w:highlight w:val="cyan"/>
          <w:u w:val="single"/>
        </w:rPr>
        <w:t>WIPO has</w:t>
      </w:r>
      <w:r w:rsidRPr="002478B9">
        <w:rPr>
          <w:rFonts w:cs="Calibri"/>
          <w:u w:val="single"/>
        </w:rPr>
        <w:t xml:space="preserve"> long </w:t>
      </w:r>
      <w:r w:rsidRPr="002478B9">
        <w:rPr>
          <w:rFonts w:cs="Calibri"/>
          <w:highlight w:val="cyan"/>
          <w:u w:val="single"/>
        </w:rPr>
        <w:t>been at the forefront</w:t>
      </w:r>
      <w:r w:rsidRPr="002478B9">
        <w:rPr>
          <w:rFonts w:cs="Calibri"/>
          <w:u w:val="single"/>
        </w:rPr>
        <w:t xml:space="preserve"> of expanding the reach of these treaties globally, and in </w:t>
      </w:r>
      <w:r w:rsidRPr="002478B9">
        <w:rPr>
          <w:rFonts w:cs="Calibri"/>
          <w:highlight w:val="cyan"/>
          <w:u w:val="single"/>
        </w:rPr>
        <w:t>developing a narrative about</w:t>
      </w:r>
      <w:r w:rsidRPr="002478B9">
        <w:rPr>
          <w:rFonts w:cs="Calibri"/>
          <w:u w:val="single"/>
        </w:rPr>
        <w:t xml:space="preserve"> the role of </w:t>
      </w:r>
      <w:r w:rsidRPr="002478B9">
        <w:rPr>
          <w:rFonts w:cs="Calibri"/>
          <w:highlight w:val="cyan"/>
          <w:u w:val="single"/>
        </w:rPr>
        <w:t>IP</w:t>
      </w:r>
      <w:r w:rsidRPr="002478B9">
        <w:rPr>
          <w:rFonts w:cs="Calibri"/>
          <w:u w:val="single"/>
        </w:rPr>
        <w:t xml:space="preserve"> in economic development. Given how significantly WIPO has been involved in defining the domestic landscape of IP laws in many developing and least-developed countries, there is no question that </w:t>
      </w:r>
      <w:r w:rsidRPr="002478B9">
        <w:rPr>
          <w:rFonts w:cs="Calibri"/>
          <w:highlight w:val="cyan"/>
          <w:u w:val="single"/>
        </w:rPr>
        <w:t>the difficulty</w:t>
      </w:r>
      <w:r w:rsidRPr="002478B9">
        <w:rPr>
          <w:rFonts w:cs="Calibri"/>
          <w:u w:val="single"/>
        </w:rPr>
        <w:t xml:space="preserve"> in </w:t>
      </w:r>
      <w:r w:rsidRPr="002478B9">
        <w:rPr>
          <w:rFonts w:cs="Calibri"/>
          <w:highlight w:val="cyan"/>
          <w:u w:val="single"/>
        </w:rPr>
        <w:t>persuading local officials of the</w:t>
      </w:r>
      <w:r w:rsidRPr="002478B9">
        <w:rPr>
          <w:rFonts w:cs="Calibri"/>
          <w:u w:val="single"/>
        </w:rPr>
        <w:t xml:space="preserve"> degree and </w:t>
      </w:r>
      <w:r w:rsidRPr="002478B9">
        <w:rPr>
          <w:rFonts w:cs="Calibri"/>
          <w:highlight w:val="cyan"/>
          <w:u w:val="single"/>
        </w:rPr>
        <w:t>right to exercise national discretion in TRIPS implementation</w:t>
      </w:r>
      <w:r w:rsidRPr="002478B9">
        <w:rPr>
          <w:rFonts w:cs="Calibri"/>
          <w:u w:val="single"/>
        </w:rPr>
        <w:t xml:space="preserve"> strategies </w:t>
      </w:r>
      <w:r w:rsidRPr="002478B9">
        <w:rPr>
          <w:rFonts w:cs="Calibri"/>
          <w:highlight w:val="cyan"/>
          <w:u w:val="single"/>
        </w:rPr>
        <w:t>is</w:t>
      </w:r>
      <w:r w:rsidRPr="002478B9">
        <w:rPr>
          <w:rFonts w:cs="Calibri"/>
          <w:u w:val="single"/>
        </w:rPr>
        <w:t xml:space="preserve"> likely </w:t>
      </w:r>
      <w:r w:rsidRPr="002478B9">
        <w:rPr>
          <w:rFonts w:cs="Calibri"/>
          <w:highlight w:val="cyan"/>
          <w:u w:val="single"/>
        </w:rPr>
        <w:t>strongly linked to</w:t>
      </w:r>
      <w:r w:rsidRPr="002478B9">
        <w:rPr>
          <w:rFonts w:cs="Calibri"/>
          <w:u w:val="single"/>
        </w:rPr>
        <w:t xml:space="preserve"> the precedential effect of </w:t>
      </w:r>
      <w:r w:rsidRPr="002478B9">
        <w:rPr>
          <w:rFonts w:cs="Calibri"/>
          <w:highlight w:val="cyan"/>
          <w:u w:val="single"/>
        </w:rPr>
        <w:t>WIPO’s activities in those countries</w:t>
      </w:r>
      <w:r w:rsidRPr="002478B9">
        <w:rPr>
          <w:rFonts w:cs="Calibri"/>
          <w:u w:val="single"/>
        </w:rPr>
        <w:t xml:space="preserve"> since their independence (Okediji 2008; Okediji 2003).</w:t>
      </w:r>
    </w:p>
    <w:p w14:paraId="1AA9DF34" w14:textId="77777777" w:rsidR="002478B9" w:rsidRPr="00276BC3" w:rsidRDefault="002478B9" w:rsidP="002478B9"/>
    <w:p w14:paraId="01E49D3E" w14:textId="77777777" w:rsidR="002478B9" w:rsidRPr="00291B0E" w:rsidRDefault="002478B9" w:rsidP="002478B9">
      <w:pPr>
        <w:pStyle w:val="Heading3"/>
      </w:pPr>
      <w:r>
        <w:lastRenderedPageBreak/>
        <w:t>4</w:t>
      </w:r>
    </w:p>
    <w:p w14:paraId="3A7114B6" w14:textId="77777777" w:rsidR="002478B9" w:rsidRDefault="002478B9" w:rsidP="002478B9">
      <w:pPr>
        <w:pStyle w:val="Heading4"/>
      </w:pPr>
      <w:r>
        <w:rPr>
          <w:rFonts w:eastAsia="Calibri" w:cs="Calibri"/>
        </w:rPr>
        <w:t>The black female body continues to be exploited within the medical industrial complex – they refuse to consider how the so-called “benefits” of the aff will be distributed unequally and among racial lines</w:t>
      </w:r>
    </w:p>
    <w:p w14:paraId="1F346503" w14:textId="77777777" w:rsidR="002478B9" w:rsidRDefault="002478B9" w:rsidP="002478B9">
      <w:r>
        <w:rPr>
          <w:rFonts w:eastAsia="Calibri" w:cs="Calibri"/>
          <w:b/>
          <w:sz w:val="26"/>
          <w:szCs w:val="26"/>
        </w:rPr>
        <w:t xml:space="preserve">da Silva 07, </w:t>
      </w:r>
      <w:r>
        <w:rPr>
          <w:rFonts w:eastAsia="Calibri" w:cs="Calibri"/>
        </w:rPr>
        <w:t xml:space="preserve">Denise Ferreira, Professor and Director of the Institute for Gender, Race, Sexuality, and Social Justice at the University of British Columbia, University of Minnesota Press, “Toward a Global Idea of Race”, </w:t>
      </w:r>
      <w:hyperlink r:id="rId16">
        <w:r>
          <w:rPr>
            <w:rFonts w:eastAsia="Calibri" w:cs="Calibri"/>
            <w:color w:val="000000"/>
          </w:rPr>
          <w:t>https://www.upress.umn.edu/book-division/books/toward-a-global-idea-of-race</w:t>
        </w:r>
      </w:hyperlink>
      <w:r>
        <w:rPr>
          <w:rFonts w:eastAsia="Calibri" w:cs="Calibri"/>
        </w:rPr>
        <w:t>, Accessed 7/5/21 VD</w:t>
      </w:r>
    </w:p>
    <w:p w14:paraId="3813D4DE" w14:textId="77777777" w:rsidR="002478B9" w:rsidRDefault="002478B9" w:rsidP="002478B9">
      <w:pPr>
        <w:rPr>
          <w:rFonts w:eastAsia="Calibri" w:cs="Calibri"/>
          <w:sz w:val="12"/>
          <w:szCs w:val="12"/>
        </w:rPr>
      </w:pPr>
      <w:r>
        <w:rPr>
          <w:rFonts w:eastAsia="Calibri" w:cs="Calibri"/>
          <w:sz w:val="12"/>
          <w:szCs w:val="12"/>
        </w:rPr>
        <w:t>My point is that the metaphor of the veil reproduces the effect of power of the sociohistorical logic of exclusion —which, as I show in Part 2, consists in a powerful tool of the analytics of raciality — which is to render racial emancipation contingent on the obliteration of racial difference. In Against Race, Paul Gilroy (2000) provides perhaps the best example of the perverse effects of this desire to recuperate the racial subaltern into an unbounded humanity. When advancing another claim for the erasure of the racial from modern political grammar, Gilroy announces that the demise of race is already under way, thanks to the radical alteration of bodies promised by genetic manipulation and the commodification of the black male body as an object for global and suburban white consumption.</w:t>
      </w:r>
      <w:r>
        <w:rPr>
          <w:rFonts w:eastAsia="Calibri" w:cs="Calibri"/>
        </w:rPr>
        <w:t xml:space="preserve"> </w:t>
      </w:r>
      <w:r>
        <w:rPr>
          <w:rFonts w:eastAsia="Calibri" w:cs="Calibri"/>
          <w:u w:val="single"/>
        </w:rPr>
        <w:t xml:space="preserve">Any impulse to celebrate this “emancipation” from the (racial) body dies when one learns the answer to the question of how biotechnology ushers liberation from race in Gilroy’s interpretation of “the tragic story of </w:t>
      </w:r>
      <w:r w:rsidRPr="00403D65">
        <w:rPr>
          <w:rFonts w:eastAsia="Calibri" w:cs="Calibri"/>
          <w:highlight w:val="cyan"/>
          <w:u w:val="single"/>
        </w:rPr>
        <w:t>Henrietta Lacks,” a working -class U.S. black woman whose cervical cells have been crucial to the advancement of cancer research</w:t>
      </w:r>
      <w:r>
        <w:rPr>
          <w:rFonts w:eastAsia="Calibri" w:cs="Calibri"/>
          <w:u w:val="single"/>
        </w:rPr>
        <w:t xml:space="preserve">, which exemplifies the passage from the “biopolitics of ‘race’” to “nano -politics.” For Gilroy, </w:t>
      </w:r>
      <w:r w:rsidRPr="00403D65">
        <w:rPr>
          <w:rFonts w:eastAsia="Calibri" w:cs="Calibri"/>
          <w:highlight w:val="cyan"/>
          <w:u w:val="single"/>
        </w:rPr>
        <w:t>the fact that her blackness is irrelevant to medical research</w:t>
      </w:r>
      <w:r>
        <w:rPr>
          <w:rFonts w:eastAsia="Calibri" w:cs="Calibri"/>
          <w:u w:val="single"/>
        </w:rPr>
        <w:t xml:space="preserve"> suggests a redefinition of the idea of humanity, for the “awareness of the indissoluble unity of all life at the level of genetic materials” displaces the idea of “specifically racial differences” (20, italics in the original). It would be all too easy to stop at pointing to </w:t>
      </w:r>
      <w:r w:rsidRPr="00403D65">
        <w:rPr>
          <w:rFonts w:eastAsia="Calibri" w:cs="Calibri"/>
          <w:highlight w:val="cyan"/>
          <w:u w:val="single"/>
        </w:rPr>
        <w:t>the irony of how humanist desire needs science</w:t>
      </w:r>
      <w:r>
        <w:rPr>
          <w:rFonts w:eastAsia="Calibri" w:cs="Calibri"/>
          <w:u w:val="single"/>
        </w:rPr>
        <w:t xml:space="preserve"> (genetics) </w:t>
      </w:r>
      <w:r w:rsidRPr="00403D65">
        <w:rPr>
          <w:rFonts w:eastAsia="Calibri" w:cs="Calibri"/>
          <w:highlight w:val="cyan"/>
          <w:u w:val="single"/>
        </w:rPr>
        <w:t>to</w:t>
      </w:r>
      <w:r>
        <w:rPr>
          <w:rFonts w:eastAsia="Calibri" w:cs="Calibri"/>
          <w:u w:val="single"/>
        </w:rPr>
        <w:t xml:space="preserve"> once again </w:t>
      </w:r>
      <w:r w:rsidRPr="00403D65">
        <w:rPr>
          <w:rFonts w:eastAsia="Calibri" w:cs="Calibri"/>
          <w:highlight w:val="cyan"/>
          <w:u w:val="single"/>
        </w:rPr>
        <w:t>denounce race’s scientific irrelevance</w:t>
      </w:r>
      <w:r>
        <w:rPr>
          <w:rFonts w:eastAsia="Calibri" w:cs="Calibri"/>
          <w:u w:val="single"/>
        </w:rPr>
        <w:t>.</w:t>
      </w:r>
      <w:r>
        <w:rPr>
          <w:rFonts w:eastAsia="Calibri" w:cs="Calibri"/>
        </w:rPr>
        <w:t xml:space="preserve"> </w:t>
      </w:r>
      <w:r>
        <w:rPr>
          <w:rFonts w:eastAsia="Calibri" w:cs="Calibri"/>
          <w:sz w:val="12"/>
          <w:szCs w:val="12"/>
        </w:rPr>
        <w:t>But it is more interesting, I think, to point to how this desire cannot reduce or sublate the materiality (body and social position) of the economically dispossessed black female, which resists the liberating powers of “transfiguration,” “commodification,” and biotechnology. How did Henrietta Lacks’s cervical cells become available to scientific research? Why did the cellular biologist at Johns Hopkins University see it as ethical to appropriate her cells without her consent? How has the use of economically dispossessed black neighborhoods as testing camps ensured advances in public health research at that university? What cells do not reveal is how the female racial subaltern has been consistently (re)produced as a kind of human being to whom neither juridic universality nor self -determination applies.</w:t>
      </w:r>
      <w:r>
        <w:rPr>
          <w:rFonts w:eastAsia="Calibri" w:cs="Calibri"/>
        </w:rPr>
        <w:t xml:space="preserve"> </w:t>
      </w:r>
      <w:r>
        <w:rPr>
          <w:rFonts w:eastAsia="Calibri" w:cs="Calibri"/>
          <w:u w:val="single"/>
        </w:rPr>
        <w:t xml:space="preserve">Not only does </w:t>
      </w:r>
      <w:r w:rsidRPr="00403D65">
        <w:rPr>
          <w:rFonts w:eastAsia="Calibri" w:cs="Calibri"/>
          <w:highlight w:val="cyan"/>
          <w:u w:val="single"/>
        </w:rPr>
        <w:t>her femaleness place Henrietta</w:t>
      </w:r>
      <w:r>
        <w:rPr>
          <w:rFonts w:eastAsia="Calibri" w:cs="Calibri"/>
          <w:u w:val="single"/>
        </w:rPr>
        <w:t xml:space="preserve"> Lacks </w:t>
      </w:r>
      <w:r w:rsidRPr="00403D65">
        <w:rPr>
          <w:rFonts w:eastAsia="Calibri" w:cs="Calibri"/>
          <w:highlight w:val="cyan"/>
          <w:u w:val="single"/>
        </w:rPr>
        <w:t>under patriarchal</w:t>
      </w:r>
      <w:r>
        <w:rPr>
          <w:rFonts w:eastAsia="Calibri" w:cs="Calibri"/>
          <w:u w:val="single"/>
        </w:rPr>
        <w:t xml:space="preserve"> (divine or natural) </w:t>
      </w:r>
      <w:r w:rsidRPr="00403D65">
        <w:rPr>
          <w:rFonts w:eastAsia="Calibri" w:cs="Calibri"/>
          <w:highlight w:val="cyan"/>
          <w:u w:val="single"/>
        </w:rPr>
        <w:t>law, away from the</w:t>
      </w:r>
      <w:r>
        <w:rPr>
          <w:rFonts w:eastAsia="Calibri" w:cs="Calibri"/>
          <w:u w:val="single"/>
        </w:rPr>
        <w:t xml:space="preserve"> domain of the </w:t>
      </w:r>
      <w:r w:rsidRPr="00403D65">
        <w:rPr>
          <w:rFonts w:eastAsia="Calibri" w:cs="Calibri"/>
          <w:highlight w:val="cyan"/>
          <w:u w:val="single"/>
        </w:rPr>
        <w:t>laws of the body politic. Her blackness</w:t>
      </w:r>
      <w:r>
        <w:rPr>
          <w:rFonts w:eastAsia="Calibri" w:cs="Calibri"/>
          <w:u w:val="single"/>
        </w:rPr>
        <w:t xml:space="preserve"> also </w:t>
      </w:r>
      <w:r w:rsidRPr="00403D65">
        <w:rPr>
          <w:rFonts w:eastAsia="Calibri" w:cs="Calibri"/>
          <w:highlight w:val="cyan"/>
          <w:u w:val="single"/>
        </w:rPr>
        <w:t>produces her as radically distinct from the kind of subject presumed in</w:t>
      </w:r>
      <w:r>
        <w:rPr>
          <w:rFonts w:eastAsia="Calibri" w:cs="Calibri"/>
          <w:u w:val="single"/>
        </w:rPr>
        <w:t xml:space="preserve"> the </w:t>
      </w:r>
      <w:r w:rsidRPr="00403D65">
        <w:rPr>
          <w:rFonts w:eastAsia="Calibri" w:cs="Calibri"/>
          <w:highlight w:val="cyan"/>
          <w:u w:val="single"/>
        </w:rPr>
        <w:t>ethical principles</w:t>
      </w:r>
      <w:r>
        <w:rPr>
          <w:rFonts w:eastAsia="Calibri" w:cs="Calibri"/>
          <w:u w:val="single"/>
        </w:rPr>
        <w:t xml:space="preserve"> governing modern social configurations.</w:t>
      </w:r>
      <w:r>
        <w:rPr>
          <w:rFonts w:eastAsia="Calibri" w:cs="Calibri"/>
        </w:rPr>
        <w:t xml:space="preserve"> </w:t>
      </w:r>
      <w:r>
        <w:rPr>
          <w:rFonts w:eastAsia="Calibri" w:cs="Calibri"/>
          <w:sz w:val="12"/>
          <w:szCs w:val="12"/>
        </w:rPr>
        <w:t>Across the earth, women still die of cervical cancer despite the advances Lacks’s stolen cells have enabled, but they do not die the same way. Economically dispossessed women of color, like Lacks, die with more pain and no hope. Not only do they lack the financial means to access even the basic technologies available for the prevention and treatment of cervical cancer; in many cases (as in the case of a Brazilian federal program for the treatment of economically dispossessed cancer patients), when given access to this technology they are treated as little more than test subjects.</w:t>
      </w:r>
      <w:r>
        <w:rPr>
          <w:rFonts w:eastAsia="Calibri" w:cs="Calibri"/>
        </w:rPr>
        <w:t xml:space="preserve"> </w:t>
      </w:r>
      <w:r>
        <w:rPr>
          <w:rFonts w:eastAsia="Calibri" w:cs="Calibri"/>
          <w:u w:val="single"/>
        </w:rPr>
        <w:t xml:space="preserve">This is not because </w:t>
      </w:r>
      <w:r w:rsidRPr="00403D65">
        <w:rPr>
          <w:rFonts w:eastAsia="Calibri" w:cs="Calibri"/>
          <w:highlight w:val="cyan"/>
          <w:u w:val="single"/>
        </w:rPr>
        <w:t>blackness</w:t>
      </w:r>
      <w:r>
        <w:rPr>
          <w:rFonts w:eastAsia="Calibri" w:cs="Calibri"/>
          <w:u w:val="single"/>
        </w:rPr>
        <w:t xml:space="preserve"> determines the kind of cells that will grow in their bodies, but because it </w:t>
      </w:r>
      <w:r w:rsidRPr="00403D65">
        <w:rPr>
          <w:rFonts w:eastAsia="Calibri" w:cs="Calibri"/>
          <w:highlight w:val="cyan"/>
          <w:u w:val="single"/>
        </w:rPr>
        <w:t>determines how they live with or die from cancer. That cancer cells do not indicate dark brown skin</w:t>
      </w:r>
      <w:r>
        <w:rPr>
          <w:rFonts w:eastAsia="Calibri" w:cs="Calibri"/>
          <w:u w:val="single"/>
        </w:rPr>
        <w:t xml:space="preserve"> or flat noses </w:t>
      </w:r>
      <w:r w:rsidRPr="00403D65">
        <w:rPr>
          <w:rFonts w:eastAsia="Calibri" w:cs="Calibri"/>
          <w:highlight w:val="cyan"/>
          <w:u w:val="single"/>
        </w:rPr>
        <w:t>can be conceived</w:t>
      </w:r>
      <w:r>
        <w:rPr>
          <w:rFonts w:eastAsia="Calibri" w:cs="Calibri"/>
          <w:u w:val="single"/>
        </w:rPr>
        <w:t xml:space="preserve"> of </w:t>
      </w:r>
      <w:r w:rsidRPr="00403D65">
        <w:rPr>
          <w:rFonts w:eastAsia="Calibri" w:cs="Calibri"/>
          <w:highlight w:val="cyan"/>
          <w:u w:val="single"/>
        </w:rPr>
        <w:t>as emancipatory only if one forgets</w:t>
      </w:r>
      <w:r>
        <w:rPr>
          <w:rFonts w:eastAsia="Calibri" w:cs="Calibri"/>
          <w:u w:val="single"/>
        </w:rPr>
        <w:t xml:space="preserve">, or minimizes, </w:t>
      </w:r>
      <w:r w:rsidRPr="00403D65">
        <w:rPr>
          <w:rFonts w:eastAsia="Calibri" w:cs="Calibri"/>
          <w:highlight w:val="cyan"/>
          <w:u w:val="single"/>
        </w:rPr>
        <w:t>the political context within which</w:t>
      </w:r>
      <w:r>
        <w:rPr>
          <w:rFonts w:eastAsia="Calibri" w:cs="Calibri"/>
          <w:u w:val="single"/>
        </w:rPr>
        <w:t xml:space="preserve"> lab materials will be collected and </w:t>
      </w:r>
      <w:r w:rsidRPr="00403D65">
        <w:rPr>
          <w:rFonts w:eastAsia="Calibri" w:cs="Calibri"/>
          <w:highlight w:val="cyan"/>
          <w:u w:val="single"/>
        </w:rPr>
        <w:t>the benefits of biotechnological research will be distributed</w:t>
      </w:r>
      <w:r>
        <w:rPr>
          <w:rFonts w:eastAsia="Calibri" w:cs="Calibri"/>
          <w:u w:val="single"/>
        </w:rPr>
        <w:t>.</w:t>
      </w:r>
      <w:r>
        <w:rPr>
          <w:rFonts w:eastAsia="Calibri" w:cs="Calibri"/>
        </w:rPr>
        <w:t xml:space="preserve"> </w:t>
      </w:r>
      <w:r>
        <w:rPr>
          <w:rFonts w:eastAsia="Calibri" w:cs="Calibri"/>
          <w:sz w:val="12"/>
          <w:szCs w:val="12"/>
        </w:rPr>
        <w:t>Whether inspired by humanism or not, any critical ontoepistemological account couched upon the transparency thesis will ignore the conditions of production of modern subjects, how the arsenal of the modern “Will to Truth,” tools of reason, institute social (juridical, economic, ethical) subjects, the men and women who produce and reproduce (and the institutions that regulate) their own social trajectories. Whatever else can be said about the critical position Gilroy inhabits, it certainly holds onto the promises of historicity and universality, which animate postmodern humanist desires for a postracial, transparent future: “The spaces in which ‘races’ come to life,” Gilroy laments, “are a field from which political interaction has been banished” (41). What would be left, I ask, to the project of social or global justice if modern subjects were freed from raciality? This is not just a rhetorical question.</w:t>
      </w:r>
      <w:r>
        <w:rPr>
          <w:rFonts w:eastAsia="Calibri" w:cs="Calibri"/>
        </w:rPr>
        <w:t xml:space="preserve"> </w:t>
      </w:r>
      <w:r>
        <w:rPr>
          <w:rFonts w:eastAsia="Calibri" w:cs="Calibri"/>
          <w:u w:val="single"/>
        </w:rPr>
        <w:t xml:space="preserve">It </w:t>
      </w:r>
      <w:r w:rsidRPr="00403D65">
        <w:rPr>
          <w:rFonts w:eastAsia="Calibri" w:cs="Calibri"/>
          <w:highlight w:val="cyan"/>
          <w:u w:val="single"/>
        </w:rPr>
        <w:t>requires a critique</w:t>
      </w:r>
      <w:r>
        <w:rPr>
          <w:rFonts w:eastAsia="Calibri" w:cs="Calibri"/>
          <w:u w:val="single"/>
        </w:rPr>
        <w:t xml:space="preserve"> of modern thought </w:t>
      </w:r>
      <w:r w:rsidRPr="00403D65">
        <w:rPr>
          <w:rFonts w:eastAsia="Calibri" w:cs="Calibri"/>
          <w:highlight w:val="cyan"/>
          <w:u w:val="single"/>
        </w:rPr>
        <w:t>that addresses scientific knowledge as a</w:t>
      </w:r>
      <w:r>
        <w:rPr>
          <w:rFonts w:eastAsia="Calibri" w:cs="Calibri"/>
          <w:u w:val="single"/>
        </w:rPr>
        <w:t xml:space="preserve"> major productive </w:t>
      </w:r>
      <w:r w:rsidRPr="00403D65">
        <w:rPr>
          <w:rFonts w:eastAsia="Calibri" w:cs="Calibri"/>
          <w:highlight w:val="cyan"/>
          <w:u w:val="single"/>
        </w:rPr>
        <w:t>site of power</w:t>
      </w:r>
      <w:r>
        <w:rPr>
          <w:rFonts w:eastAsia="Calibri" w:cs="Calibri"/>
          <w:u w:val="single"/>
        </w:rPr>
        <w:t>, one that addresses how the racial, the scientific signifier, produces social subjects who stand differentially before the institutions the transparency thesis sustains.</w:t>
      </w:r>
      <w:r>
        <w:rPr>
          <w:rFonts w:eastAsia="Calibri" w:cs="Calibri"/>
        </w:rPr>
        <w:t xml:space="preserve"> </w:t>
      </w:r>
      <w:r>
        <w:rPr>
          <w:rFonts w:eastAsia="Calibri" w:cs="Calibri"/>
          <w:sz w:val="12"/>
          <w:szCs w:val="12"/>
        </w:rPr>
        <w:t xml:space="preserve">Perhaps it is evident now that the answer to the question of what lies behind the veil is more complicated than it </w:t>
      </w:r>
      <w:r w:rsidRPr="00F06E8B">
        <w:rPr>
          <w:rFonts w:eastAsia="Calibri" w:cs="Calibri"/>
          <w:sz w:val="12"/>
          <w:szCs w:val="12"/>
        </w:rPr>
        <w:t>appears to be.</w:t>
      </w:r>
      <w:r w:rsidRPr="00F06E8B">
        <w:rPr>
          <w:rFonts w:eastAsia="Calibri" w:cs="Calibri"/>
        </w:rPr>
        <w:t xml:space="preserve"> </w:t>
      </w:r>
      <w:r w:rsidRPr="00F06E8B">
        <w:rPr>
          <w:rFonts w:eastAsia="Calibri" w:cs="Calibri"/>
          <w:sz w:val="12"/>
          <w:szCs w:val="12"/>
        </w:rPr>
        <w:t xml:space="preserve">At least for the economically dispossessed racialized gendered person for whom, as for Henrietta Lacks, physical death is only the most evident effect of the post -Enlightenment desire for transparency and the historical and scientific signifying strategies that (re)produce it. What I am suggesting is that the moral ease with which the sociohistorical logic of exclusion captures racial subjection derives from how it (re)produces the transparency thesis by translating the obliteration of the kind of particularity the latter postulates into a demand for the obliteration of the signifier that institutes it, namely, the racial —a gesture that consistently reinstitutes the transparent subject of science and history, the proper name of the man. For this reason, I claim, only an excavation of modern thought, an </w:t>
      </w:r>
      <w:r w:rsidRPr="00F06E8B">
        <w:rPr>
          <w:rFonts w:eastAsia="Calibri" w:cs="Calibri"/>
          <w:sz w:val="12"/>
          <w:szCs w:val="12"/>
        </w:rPr>
        <w:lastRenderedPageBreak/>
        <w:t>analysis of the economy of signification governed by the transparency thesis and the analytics of raciality, will enable critical ontoepistemological projects and the ethical principle that usually accompany them, which can aid in the project of global justice.</w:t>
      </w:r>
    </w:p>
    <w:p w14:paraId="6BDA2C00" w14:textId="77777777" w:rsidR="002478B9" w:rsidRPr="00F468DB" w:rsidRDefault="002478B9" w:rsidP="002478B9">
      <w:pPr>
        <w:pStyle w:val="Heading4"/>
      </w:pPr>
      <w:r w:rsidRPr="00F468DB">
        <w:t xml:space="preserve">The WTO regime is emblematic of the globalization of corporate capitalism and late stage capitalism’s imperialism – the affirmative’s call to take action through the WTO only reproduces imperialism and the world economy </w:t>
      </w:r>
    </w:p>
    <w:p w14:paraId="2BD6F6A9" w14:textId="77777777" w:rsidR="002478B9" w:rsidRPr="00F468DB" w:rsidRDefault="002478B9" w:rsidP="002478B9">
      <w:r w:rsidRPr="00F468DB">
        <w:rPr>
          <w:rStyle w:val="Style13ptBold"/>
        </w:rPr>
        <w:t>Fukuda 10</w:t>
      </w:r>
      <w:r w:rsidRPr="00F468DB">
        <w:t xml:space="preserve">, Yasuo Fukuda, Professor of Graduate School of Economics at Hitotsubashi University, Tokyo, and author of Modern Market Economy and Inflation (1992), Commodification of Land and Urban Problems (1993), Distribution of Wealth and Income in Modern Japan (2002) and Corporate Globalization and Local Sovereignty (2010), “WTO REGIME AS A NEW STAGE OF IMPERIALISM: DECAYING CAPITALISM AND ITS ALTERNATIVE”, January 2010, </w:t>
      </w:r>
      <w:hyperlink r:id="rId17" w:history="1">
        <w:r w:rsidRPr="00F468DB">
          <w:rPr>
            <w:rStyle w:val="Hyperlink"/>
          </w:rPr>
          <w:t>https://hermes-ir.lib.hit-u.ac.jp/hermes/ir/re/22161/0101106701.pdf</w:t>
        </w:r>
      </w:hyperlink>
      <w:r w:rsidRPr="00F468DB">
        <w:t>, accessed by apark 7/5/21</w:t>
      </w:r>
    </w:p>
    <w:p w14:paraId="70C17234" w14:textId="77777777" w:rsidR="002478B9" w:rsidRPr="00291B0E" w:rsidRDefault="002478B9" w:rsidP="002478B9">
      <w:pPr>
        <w:spacing w:line="240" w:lineRule="auto"/>
        <w:rPr>
          <w:b/>
          <w:iCs/>
          <w:u w:val="single"/>
        </w:rPr>
      </w:pPr>
      <w:r w:rsidRPr="00403D65">
        <w:rPr>
          <w:rFonts w:eastAsia="Times New Roman" w:cs="Calibri"/>
          <w:highlight w:val="cyan"/>
          <w:u w:val="single"/>
        </w:rPr>
        <w:t>Lenin outlined five pillars</w:t>
      </w:r>
      <w:r w:rsidRPr="00125DFC">
        <w:rPr>
          <w:rFonts w:eastAsia="Times New Roman" w:cs="Calibri"/>
          <w:u w:val="single"/>
        </w:rPr>
        <w:t xml:space="preserve"> by which </w:t>
      </w:r>
      <w:r w:rsidRPr="00403D65">
        <w:rPr>
          <w:rFonts w:eastAsia="Times New Roman" w:cs="Calibri"/>
          <w:highlight w:val="cyan"/>
          <w:u w:val="single"/>
        </w:rPr>
        <w:t>to define imperialism</w:t>
      </w:r>
      <w:r w:rsidRPr="00125DFC">
        <w:rPr>
          <w:rFonts w:eastAsia="Times New Roman" w:cs="Calibri"/>
          <w:u w:val="single"/>
        </w:rPr>
        <w:t xml:space="preserve">. The </w:t>
      </w:r>
      <w:r w:rsidRPr="00403D65">
        <w:rPr>
          <w:rFonts w:eastAsia="Times New Roman" w:cs="Calibri"/>
          <w:highlight w:val="cyan"/>
          <w:u w:val="single"/>
        </w:rPr>
        <w:t>first is monopoly capital gaining control of</w:t>
      </w:r>
      <w:r w:rsidRPr="00FB5BB0">
        <w:rPr>
          <w:rFonts w:eastAsia="Times New Roman" w:cs="Calibri"/>
          <w:u w:val="single"/>
        </w:rPr>
        <w:t xml:space="preserve"> the </w:t>
      </w:r>
      <w:r w:rsidRPr="00403D65">
        <w:rPr>
          <w:rFonts w:eastAsia="Times New Roman" w:cs="Calibri"/>
          <w:highlight w:val="cyan"/>
          <w:u w:val="single"/>
        </w:rPr>
        <w:t>major industries</w:t>
      </w:r>
      <w:r w:rsidRPr="00125DFC">
        <w:rPr>
          <w:rFonts w:eastAsia="Times New Roman" w:cs="Calibri"/>
          <w:u w:val="single"/>
        </w:rPr>
        <w:t xml:space="preserve"> of a country. The growth of monopoly capital is a consequence of market concentration caused by competition among firms. Once market concentration reaches a certain point, it becomes possible for a small number of winners to form collusions, such as cartels, which transform the nature of the economy, leading to the dominance of monopoly capital. The </w:t>
      </w:r>
      <w:r w:rsidRPr="00403D65">
        <w:rPr>
          <w:rFonts w:eastAsia="Times New Roman" w:cs="Calibri"/>
          <w:highlight w:val="cyan"/>
          <w:u w:val="single"/>
        </w:rPr>
        <w:t>second</w:t>
      </w:r>
      <w:r w:rsidRPr="00125DFC">
        <w:rPr>
          <w:rFonts w:eastAsia="Times New Roman" w:cs="Calibri"/>
          <w:u w:val="single"/>
        </w:rPr>
        <w:t xml:space="preserve"> pillar </w:t>
      </w:r>
      <w:r w:rsidRPr="00403D65">
        <w:rPr>
          <w:rFonts w:eastAsia="Times New Roman" w:cs="Calibri"/>
          <w:highlight w:val="cyan"/>
          <w:u w:val="single"/>
        </w:rPr>
        <w:t>is the formation of business relationships between industrial and financial monopoly capital.</w:t>
      </w:r>
      <w:r w:rsidRPr="00125DFC">
        <w:rPr>
          <w:rFonts w:eastAsia="Times New Roman" w:cs="Calibri"/>
          <w:u w:val="single"/>
        </w:rPr>
        <w:t xml:space="preserve"> Monopoly capital also forms cozy relationships with government through the financing of political campaigns and through revolving doors. In short, monopoly capital wields governing power over national economies through market concentration, collusions among large firms, and direct political influence. The </w:t>
      </w:r>
      <w:r w:rsidRPr="00403D65">
        <w:rPr>
          <w:rFonts w:eastAsia="Times New Roman" w:cs="Calibri"/>
          <w:highlight w:val="cyan"/>
          <w:u w:val="single"/>
        </w:rPr>
        <w:t>third</w:t>
      </w:r>
      <w:r w:rsidRPr="00125DFC">
        <w:rPr>
          <w:rFonts w:eastAsia="Times New Roman" w:cs="Calibri"/>
          <w:u w:val="single"/>
        </w:rPr>
        <w:t xml:space="preserve"> </w:t>
      </w:r>
      <w:r w:rsidRPr="00FB5BB0">
        <w:rPr>
          <w:rFonts w:eastAsia="Times New Roman" w:cs="Calibri"/>
          <w:u w:val="single"/>
        </w:rPr>
        <w:t xml:space="preserve">pillar </w:t>
      </w:r>
      <w:r w:rsidRPr="00403D65">
        <w:rPr>
          <w:rFonts w:eastAsia="Times New Roman" w:cs="Calibri"/>
          <w:highlight w:val="cyan"/>
          <w:u w:val="single"/>
        </w:rPr>
        <w:t>is foreign investment</w:t>
      </w:r>
      <w:r w:rsidRPr="00125DFC">
        <w:rPr>
          <w:rFonts w:eastAsia="Times New Roman" w:cs="Calibri"/>
          <w:u w:val="single"/>
        </w:rPr>
        <w:t xml:space="preserve">. Drawing on its political influence, monopoly capital effects the transfer of wealth from workers, farmers, small to medium-sized businesses, and the self-employed to monopoly capital. The resulting distortion of income distribution causes disproportionate growth among industries—especially between manufacturing and farming—and suppresses consumption. This leads to </w:t>
      </w:r>
      <w:r w:rsidRPr="00403D65">
        <w:rPr>
          <w:rFonts w:eastAsia="Times New Roman" w:cs="Calibri"/>
          <w:highlight w:val="cyan"/>
          <w:u w:val="single"/>
        </w:rPr>
        <w:t>over-accumulation</w:t>
      </w:r>
      <w:r w:rsidRPr="00125DFC">
        <w:rPr>
          <w:rFonts w:eastAsia="Times New Roman" w:cs="Calibri"/>
          <w:u w:val="single"/>
        </w:rPr>
        <w:t xml:space="preserve">, which </w:t>
      </w:r>
      <w:r w:rsidRPr="00403D65">
        <w:rPr>
          <w:highlight w:val="cyan"/>
          <w:u w:val="single"/>
        </w:rPr>
        <w:t>forces monopoly capital to export merchandise and invest abroad.</w:t>
      </w:r>
      <w:r w:rsidRPr="00125DFC">
        <w:rPr>
          <w:rFonts w:eastAsia="Times New Roman" w:cs="Calibri"/>
          <w:u w:val="single"/>
        </w:rPr>
        <w:t xml:space="preserve"> The </w:t>
      </w:r>
      <w:r w:rsidRPr="00403D65">
        <w:rPr>
          <w:rFonts w:eastAsia="Times New Roman" w:cs="Calibri"/>
          <w:highlight w:val="cyan"/>
          <w:u w:val="single"/>
        </w:rPr>
        <w:t>fourth</w:t>
      </w:r>
      <w:r w:rsidRPr="00125DFC">
        <w:rPr>
          <w:rFonts w:eastAsia="Times New Roman" w:cs="Calibri"/>
          <w:u w:val="single"/>
        </w:rPr>
        <w:t xml:space="preserve"> pillar </w:t>
      </w:r>
      <w:r w:rsidRPr="00403D65">
        <w:rPr>
          <w:rFonts w:eastAsia="Times New Roman" w:cs="Calibri"/>
          <w:highlight w:val="cyan"/>
          <w:u w:val="single"/>
        </w:rPr>
        <w:t>is global divisions among monopoly capital through cartels</w:t>
      </w:r>
      <w:r w:rsidRPr="00125DFC">
        <w:rPr>
          <w:rFonts w:eastAsia="Times New Roman" w:cs="Calibri"/>
          <w:u w:val="single"/>
        </w:rPr>
        <w:t>. These divisions occur in the same way as those which take place at the national level; competition among large firms, and the market concentration which follows, leads to the formation of global cartel agreements.</w:t>
      </w:r>
      <w:r w:rsidRPr="00F468DB">
        <w:rPr>
          <w:rFonts w:eastAsia="Times New Roman" w:cs="Calibri"/>
          <w:u w:val="single"/>
        </w:rPr>
        <w:t xml:space="preserve"> </w:t>
      </w:r>
      <w:r w:rsidRPr="00125DFC">
        <w:rPr>
          <w:rFonts w:eastAsia="Times New Roman" w:cs="Calibri"/>
          <w:u w:val="single"/>
        </w:rPr>
        <w:t xml:space="preserve">The </w:t>
      </w:r>
      <w:r w:rsidRPr="00403D65">
        <w:rPr>
          <w:highlight w:val="cyan"/>
          <w:u w:val="single"/>
        </w:rPr>
        <w:t xml:space="preserve">fifth </w:t>
      </w:r>
      <w:r w:rsidRPr="00125DFC">
        <w:rPr>
          <w:u w:val="single"/>
        </w:rPr>
        <w:t xml:space="preserve">pillar </w:t>
      </w:r>
      <w:r w:rsidRPr="00403D65">
        <w:rPr>
          <w:highlight w:val="cyan"/>
          <w:u w:val="single"/>
        </w:rPr>
        <w:t>is colonization of less-developed countries by the Great Powers</w:t>
      </w:r>
      <w:r w:rsidRPr="00125DFC">
        <w:rPr>
          <w:rFonts w:eastAsia="Times New Roman" w:cs="Calibri"/>
          <w:u w:val="single"/>
        </w:rPr>
        <w:t>, operating at the behest of monopoly capital.</w:t>
      </w:r>
      <w:r w:rsidRPr="00125DFC">
        <w:rPr>
          <w:rFonts w:eastAsia="Times New Roman" w:cs="Calibri"/>
          <w:sz w:val="16"/>
        </w:rPr>
        <w:t xml:space="preserve"> Such colonization is an outcome of global competition among opposing elements of monopoly capital. Monopoly capital takes advantage of colonization to monopolize control of natural resources and export markets, and as a means to protect capital invested in less-developed countries against appropriation. Figure 1 shows how the five pillars are related. The figure starts with monopoly capital as governing powers, from which follows a causal relationship down to the last outcome, competition for colonization. In other words, colonization is the final outcome of the governing power of monopoly capital. This is why Lenin considered monopoly capital to be the key to imperialism.</w:t>
      </w:r>
      <w:r w:rsidRPr="00F468DB">
        <w:rPr>
          <w:rFonts w:eastAsia="Times New Roman" w:cs="Calibri"/>
          <w:sz w:val="16"/>
        </w:rPr>
        <w:t xml:space="preserve"> </w:t>
      </w:r>
      <w:r w:rsidRPr="00125DFC">
        <w:rPr>
          <w:rFonts w:eastAsia="Times New Roman" w:cs="Calibri"/>
          <w:u w:val="single"/>
        </w:rPr>
        <w:t xml:space="preserve">Looking at contemporary capitalism from the viewpoint of Lenin’s “Imperialism,” it is clear that </w:t>
      </w:r>
      <w:r w:rsidRPr="00403D65">
        <w:rPr>
          <w:rFonts w:eastAsia="Times New Roman" w:cs="Calibri"/>
          <w:highlight w:val="cyan"/>
          <w:u w:val="single"/>
        </w:rPr>
        <w:t>four of the five pillars</w:t>
      </w:r>
      <w:r w:rsidRPr="00125DFC">
        <w:rPr>
          <w:rFonts w:eastAsia="Times New Roman" w:cs="Calibri"/>
          <w:u w:val="single"/>
        </w:rPr>
        <w:t xml:space="preserve"> (excepting the fifth) </w:t>
      </w:r>
      <w:r w:rsidRPr="00403D65">
        <w:rPr>
          <w:rFonts w:eastAsia="Times New Roman" w:cs="Calibri"/>
          <w:highlight w:val="cyan"/>
          <w:u w:val="single"/>
        </w:rPr>
        <w:t>are</w:t>
      </w:r>
      <w:r w:rsidRPr="00FB5BB0">
        <w:rPr>
          <w:rFonts w:eastAsia="Times New Roman" w:cs="Calibri"/>
          <w:u w:val="single"/>
        </w:rPr>
        <w:t xml:space="preserve"> still </w:t>
      </w:r>
      <w:r w:rsidRPr="00403D65">
        <w:rPr>
          <w:rFonts w:eastAsia="Times New Roman" w:cs="Calibri"/>
          <w:highlight w:val="cyan"/>
          <w:u w:val="single"/>
        </w:rPr>
        <w:t>applicable to capitalism under the WTO</w:t>
      </w:r>
      <w:r w:rsidRPr="00FB5BB0">
        <w:rPr>
          <w:rFonts w:eastAsia="Times New Roman" w:cs="Calibri"/>
          <w:u w:val="single"/>
        </w:rPr>
        <w:t xml:space="preserve"> regime</w:t>
      </w:r>
      <w:r w:rsidRPr="00125DFC">
        <w:rPr>
          <w:rFonts w:eastAsia="Times New Roman" w:cs="Calibri"/>
          <w:u w:val="single"/>
        </w:rPr>
        <w:t xml:space="preserve">. First, </w:t>
      </w:r>
      <w:r w:rsidRPr="00FB5BB0">
        <w:rPr>
          <w:rFonts w:eastAsia="Times New Roman" w:cs="Calibri"/>
          <w:u w:val="single"/>
        </w:rPr>
        <w:t>a small number of multinational corporations typically control more than half the market-share</w:t>
      </w:r>
      <w:r w:rsidRPr="00125DFC">
        <w:rPr>
          <w:rFonts w:eastAsia="Times New Roman" w:cs="Calibri"/>
          <w:u w:val="single"/>
        </w:rPr>
        <w:t xml:space="preserve"> of major industries. For example, in the commercial seed market, the world’s top three corporations (Monsanto, DuPont, and Syngenta of Switzerland) control almost half of the world market. Cargill, along with its top four competitors, handle 85 percent of world grain trade. </w:t>
      </w:r>
      <w:r w:rsidRPr="00403D65">
        <w:rPr>
          <w:rFonts w:eastAsia="Times New Roman" w:cs="Calibri"/>
          <w:highlight w:val="cyan"/>
          <w:u w:val="single"/>
        </w:rPr>
        <w:t>In the pharmaceutical industry, the top ten corporations hold a combined 54.8 percent share of the world market</w:t>
      </w:r>
      <w:r w:rsidRPr="00125DFC">
        <w:rPr>
          <w:rFonts w:eastAsia="Times New Roman" w:cs="Calibri"/>
          <w:u w:val="single"/>
        </w:rPr>
        <w:t xml:space="preserve"> (ETC Group 2008).</w:t>
      </w:r>
      <w:r w:rsidRPr="00125DFC">
        <w:rPr>
          <w:rFonts w:eastAsia="Times New Roman" w:cs="Calibri"/>
          <w:sz w:val="16"/>
        </w:rPr>
        <w:t xml:space="preserve"> In banking, the world’s top 45 banks account for nearly 40 percent of the gross tier 1 capital of the top 1,000, and about 45 percent of the total assets (The Banker, June 24, 2009). It hardly needs saying that these companies enhance their power considerably through close relationships with governments, and through political contributions, </w:t>
      </w:r>
      <w:r w:rsidRPr="00125DFC">
        <w:rPr>
          <w:rFonts w:eastAsia="Times New Roman" w:cs="Calibri"/>
          <w:sz w:val="16"/>
        </w:rPr>
        <w:lastRenderedPageBreak/>
        <w:t>lobbying, revolving doors, and the like.</w:t>
      </w:r>
      <w:r w:rsidRPr="00F468DB">
        <w:rPr>
          <w:rFonts w:eastAsia="Times New Roman" w:cs="Calibri"/>
          <w:sz w:val="16"/>
        </w:rPr>
        <w:t xml:space="preserve"> </w:t>
      </w:r>
      <w:r w:rsidRPr="00083F9C">
        <w:rPr>
          <w:rFonts w:eastAsia="Times New Roman" w:cs="Calibri"/>
          <w:u w:val="single"/>
        </w:rPr>
        <w:t>Second, industrial and financial monopoly capital establish political action groups as a means to advance common political goals. The negotiation of the General Agreement on Trade in Services (GATS) represents a typical example of this sort of collusion between major companies of both the industrial and financial spheres. Third, no monopoly capital can survive without strategic foreign investment, including direct as well as portfolio investment. For instance, automobile companies will not survive without gaining access to Chinese and Indian markets. Fourth, in the course of intense competition over dominant market shares, large multinational corporations often collude to form price cartels (Connor 2001; Levenstein and Suslow 2001). The cartel-based character of monopoly capital culminated during GATT Uruguay Round negotiations, as large businesses cooperated to set market-rules specifically tailored to their own</w:t>
      </w:r>
      <w:r w:rsidRPr="00125DFC">
        <w:rPr>
          <w:rFonts w:eastAsia="Times New Roman" w:cs="Calibri"/>
          <w:u w:val="single"/>
        </w:rPr>
        <w:t xml:space="preserve"> ends. There is no colonization occurring under the WTO regime. Modern capitalism lacks the fifth pillar of early 20th century imperialism. However, this does not mean that modern capitalism is without imperialism. </w:t>
      </w:r>
      <w:r w:rsidRPr="00403D65">
        <w:rPr>
          <w:rFonts w:eastAsia="Times New Roman" w:cs="Calibri"/>
          <w:highlight w:val="cyan"/>
          <w:u w:val="single"/>
        </w:rPr>
        <w:t>Monopoly capital has gained new methods of obtaining the governing power</w:t>
      </w:r>
      <w:r w:rsidRPr="00125DFC">
        <w:rPr>
          <w:rFonts w:eastAsia="Times New Roman" w:cs="Calibri"/>
          <w:u w:val="single"/>
        </w:rPr>
        <w:t xml:space="preserve"> over developing countries </w:t>
      </w:r>
      <w:r w:rsidRPr="00403D65">
        <w:rPr>
          <w:rFonts w:eastAsia="Times New Roman" w:cs="Calibri"/>
          <w:highlight w:val="cyan"/>
          <w:u w:val="single"/>
        </w:rPr>
        <w:t>in place of colonization</w:t>
      </w:r>
      <w:r w:rsidRPr="00125DFC">
        <w:rPr>
          <w:rFonts w:eastAsia="Times New Roman" w:cs="Calibri"/>
          <w:u w:val="single"/>
        </w:rPr>
        <w:t xml:space="preserve">. First, major multinational corporations subcontract to firms in developing countries, thereby assimilating these firms into global business </w:t>
      </w:r>
      <w:r w:rsidRPr="00083F9C">
        <w:rPr>
          <w:rFonts w:eastAsia="Times New Roman" w:cs="Calibri"/>
          <w:u w:val="single"/>
        </w:rPr>
        <w:t>networks. For example, big food retailers such as Wal-Mart and Tesco have established global supply chain management networks which subcontract to farmers in developing countries, thereby bringing these farmers under centralized managerial control (South Centre and Traidcraft 2008).</w:t>
      </w:r>
      <w:r w:rsidRPr="00083F9C">
        <w:rPr>
          <w:rFonts w:eastAsia="Times New Roman" w:cs="Calibri"/>
          <w:sz w:val="16"/>
        </w:rPr>
        <w:t xml:space="preserve"> Here, prices fetched at farm gates are determined by monopolists at the top of the supply chain. Second, monopoly capital now dictates the rules of trade by directly involving itself in the crafting of trade policy. Big business coalitions took part in drafting the WTO Agreements. In the case of GATS, multinational corporations, including Citigroup, J. P. Morgan Chase, and Barclays Bank, drafted the proposal under the authorization of US and EU governments, and then used lobbying to push the agreement through at the time of negotiations (Balanyá et al. 2003). In the case of the negotiations for the agreement on Trade-Related Aspects of Intellectual Property Rights (TRIPS), it was the US Intellectual Property Committee (USIPC), a US business group, which wrote the initial draft, at the request of the US Trade Representative (Weissman 1996). Those pa</w:t>
      </w:r>
      <w:r w:rsidRPr="00125DFC">
        <w:rPr>
          <w:rFonts w:eastAsia="Times New Roman" w:cs="Calibri"/>
          <w:sz w:val="16"/>
        </w:rPr>
        <w:t xml:space="preserve">rty to the USIPC include Monsanto, Pfizer, DuPont, and IBM. </w:t>
      </w:r>
      <w:r w:rsidRPr="00125DFC">
        <w:rPr>
          <w:rFonts w:eastAsia="Times New Roman" w:cs="Calibri"/>
          <w:u w:val="single"/>
        </w:rPr>
        <w:t xml:space="preserve">Market and trade rules amount to a form of infrastructure vis-à-vis the markets. The body which decides the rules of trade has a considerable advantage over other stakeholders. Under the current setting, it is </w:t>
      </w:r>
      <w:r w:rsidRPr="00403D65">
        <w:rPr>
          <w:rFonts w:eastAsia="Times New Roman" w:cs="Calibri"/>
          <w:highlight w:val="cyan"/>
          <w:u w:val="single"/>
        </w:rPr>
        <w:t>large multinationals</w:t>
      </w:r>
      <w:r w:rsidRPr="00125DFC">
        <w:rPr>
          <w:rFonts w:eastAsia="Times New Roman" w:cs="Calibri"/>
          <w:u w:val="single"/>
        </w:rPr>
        <w:t xml:space="preserve">, especially the agents of US monopoly capital, which </w:t>
      </w:r>
      <w:r w:rsidRPr="00403D65">
        <w:rPr>
          <w:rFonts w:eastAsia="Times New Roman" w:cs="Calibri"/>
          <w:highlight w:val="cyan"/>
          <w:u w:val="single"/>
        </w:rPr>
        <w:t>control the rules of trade</w:t>
      </w:r>
      <w:r w:rsidRPr="00125DFC">
        <w:rPr>
          <w:rFonts w:eastAsia="Times New Roman" w:cs="Calibri"/>
          <w:u w:val="single"/>
        </w:rPr>
        <w:t xml:space="preserve">, specifically through cozy relationships with the US government. </w:t>
      </w:r>
      <w:r w:rsidRPr="00125DFC">
        <w:rPr>
          <w:rFonts w:eastAsia="Times New Roman" w:cs="Calibri"/>
          <w:sz w:val="16"/>
        </w:rPr>
        <w:t>Therefore, it is</w:t>
      </w:r>
      <w:r w:rsidRPr="00F468DB">
        <w:rPr>
          <w:rFonts w:eastAsia="Times New Roman" w:cs="Calibri"/>
          <w:sz w:val="16"/>
        </w:rPr>
        <w:t xml:space="preserve"> </w:t>
      </w:r>
      <w:r w:rsidRPr="00125DFC">
        <w:rPr>
          <w:rFonts w:eastAsia="Times New Roman" w:cs="Calibri"/>
          <w:sz w:val="16"/>
        </w:rPr>
        <w:t xml:space="preserve">the governance of trade rules which most distinguishes modern capitalism from the imperialist systems of the early 20th century. The IMF and the World Bank are monopoly capital’s third source of governing power over developing countries. The IMF and the World Bank are under the control of the G7 (the US, Japan, Germany, France, the UK, Canada, and Italy), which hold nearly 42 percent of the votes in these two organizations. Within the G7 itself, only the US (specifically the US Treasury Department) has the power of veto. Furthermore, US and EU companies routinely establish relationships with the IMF and the World Bank directly. Stanley Fisher, former deputy managing director of the IMF, became vice-chairman of Citibank shortly after finishing his IMF tenure. James Wolfensohn, a former World Bank president, came from a senior executive role at Salomon Brothers and, following his stint at the World Bank, returned to Wall Street as chairman of the International Advisory Board of Citigroup. In 1995, while president of the World Bank, Wolfensohn started a Staff Exchange Program in order to facilitate employee sharing between multinational corporations and the Bank (Cray 2006). </w:t>
      </w:r>
      <w:r w:rsidRPr="00125DFC">
        <w:rPr>
          <w:rFonts w:eastAsia="Times New Roman" w:cs="Calibri"/>
          <w:u w:val="single"/>
        </w:rPr>
        <w:t xml:space="preserve">It was against this backdrop that the IMF and World Bank, </w:t>
      </w:r>
      <w:r w:rsidRPr="00403D65">
        <w:rPr>
          <w:rFonts w:eastAsia="Times New Roman" w:cs="Calibri"/>
          <w:highlight w:val="cyan"/>
          <w:u w:val="single"/>
        </w:rPr>
        <w:t>through loan conditionality,</w:t>
      </w:r>
      <w:r w:rsidRPr="00125DFC">
        <w:rPr>
          <w:rFonts w:eastAsia="Times New Roman" w:cs="Calibri"/>
          <w:u w:val="single"/>
        </w:rPr>
        <w:t xml:space="preserve"> forced </w:t>
      </w:r>
      <w:r w:rsidRPr="00403D65">
        <w:rPr>
          <w:rFonts w:eastAsia="Times New Roman" w:cs="Calibri"/>
          <w:highlight w:val="cyan"/>
          <w:u w:val="single"/>
        </w:rPr>
        <w:t>developing countries</w:t>
      </w:r>
      <w:r w:rsidRPr="00125DFC">
        <w:rPr>
          <w:rFonts w:eastAsia="Times New Roman" w:cs="Calibri"/>
          <w:u w:val="single"/>
        </w:rPr>
        <w:t xml:space="preserve"> to </w:t>
      </w:r>
      <w:r w:rsidRPr="00403D65">
        <w:rPr>
          <w:rFonts w:eastAsia="Times New Roman" w:cs="Calibri"/>
          <w:highlight w:val="cyan"/>
          <w:u w:val="single"/>
        </w:rPr>
        <w:t>adopt open door policies, resulting in a flood of imports from the developed world</w:t>
      </w:r>
      <w:r w:rsidRPr="00125DFC">
        <w:rPr>
          <w:rFonts w:eastAsia="Times New Roman" w:cs="Calibri"/>
          <w:u w:val="single"/>
        </w:rPr>
        <w:t xml:space="preserve"> (Marsden 2003; Weissman 2000; Weisbrot et al. 2009). Thus, </w:t>
      </w:r>
      <w:r w:rsidRPr="00083F9C">
        <w:rPr>
          <w:rStyle w:val="Emphasis"/>
        </w:rPr>
        <w:t>the WTO regime is nothing short of a regime of imperialism, whereby monopoly capital exercises governing power over both national markets and the world economy. Whereas the</w:t>
      </w:r>
      <w:r w:rsidRPr="00125DFC">
        <w:rPr>
          <w:rFonts w:eastAsia="Times New Roman" w:cs="Calibri"/>
          <w:sz w:val="16"/>
        </w:rPr>
        <w:t xml:space="preserve"> first four of the five pillars by which Lenin defined imperialism still apply under the WTO regime, in place of the fifth (colonization), monopoly capital has gained new tools of dominance, most specifically the ability to design market rules. In losing the policy space to protect and develop local firms, developing countries are obliged to become incorporated into a global network managed by monopoly capital. In this way, income is steadily transferred from the lower rungs of the global economy to monopoly capital at the top. In short, the </w:t>
      </w:r>
      <w:r w:rsidRPr="00403D65">
        <w:rPr>
          <w:rStyle w:val="Emphasis"/>
          <w:highlight w:val="cyan"/>
        </w:rPr>
        <w:t>WTO regime constitutes a new stage of imperialism, in which monopoly capital holds hegemony over market rules in place of colonization.</w:t>
      </w:r>
      <w:r w:rsidRPr="00F468DB">
        <w:rPr>
          <w:rStyle w:val="Emphasis"/>
        </w:rPr>
        <w:t xml:space="preserve"> </w:t>
      </w:r>
    </w:p>
    <w:p w14:paraId="484739AA" w14:textId="77777777" w:rsidR="002478B9" w:rsidRDefault="002478B9" w:rsidP="002478B9">
      <w:pPr>
        <w:pStyle w:val="Heading4"/>
      </w:pPr>
      <w:r>
        <w:rPr>
          <w:rFonts w:eastAsia="Calibri" w:cs="Calibri"/>
        </w:rPr>
        <w:lastRenderedPageBreak/>
        <w:t>Capitalism is a project of white domination – racialized bodies are exploited and dominated within the system</w:t>
      </w:r>
    </w:p>
    <w:p w14:paraId="6F7C0380" w14:textId="77777777" w:rsidR="002478B9" w:rsidRPr="00BD2ED3" w:rsidRDefault="002478B9" w:rsidP="002478B9">
      <w:pPr>
        <w:spacing w:after="0"/>
        <w:rPr>
          <w:bCs/>
        </w:rPr>
      </w:pPr>
      <w:r>
        <w:rPr>
          <w:b/>
          <w:sz w:val="26"/>
          <w:szCs w:val="26"/>
        </w:rPr>
        <w:t xml:space="preserve">Acker 16, </w:t>
      </w:r>
      <w:r w:rsidRPr="00BD2ED3">
        <w:rPr>
          <w:bCs/>
        </w:rPr>
        <w:t xml:space="preserve">Joan, American sociologist, researcher, writer and educator, Race, Class &amp; Gender: An Anthology, “Is Capitalism Gendered and Racialized?”, </w:t>
      </w:r>
      <w:hyperlink r:id="rId18">
        <w:r>
          <w:rPr>
            <w:color w:val="000000"/>
          </w:rPr>
          <w:t>https://www.cengage.com/c/race-class-gender-an-anthology-9e-andersen/9781305093614/</w:t>
        </w:r>
      </w:hyperlink>
      <w:r w:rsidRPr="00BD2ED3">
        <w:rPr>
          <w:bCs/>
          <w:sz w:val="26"/>
          <w:szCs w:val="26"/>
        </w:rPr>
        <w:t>,</w:t>
      </w:r>
      <w:r>
        <w:rPr>
          <w:b/>
          <w:sz w:val="26"/>
          <w:szCs w:val="26"/>
        </w:rPr>
        <w:t xml:space="preserve"> </w:t>
      </w:r>
      <w:r w:rsidRPr="00BD2ED3">
        <w:rPr>
          <w:bCs/>
        </w:rPr>
        <w:t>Accessed 6/28/21 VD</w:t>
      </w:r>
    </w:p>
    <w:p w14:paraId="039F300D" w14:textId="77777777" w:rsidR="002478B9" w:rsidRPr="009B3D58" w:rsidRDefault="002478B9" w:rsidP="002478B9">
      <w:pPr>
        <w:rPr>
          <w:b/>
          <w:u w:val="single"/>
        </w:rPr>
      </w:pPr>
      <w:r w:rsidRPr="009B3D58">
        <w:rPr>
          <w:u w:val="single"/>
        </w:rPr>
        <w:t xml:space="preserve">Industrial </w:t>
      </w:r>
      <w:r w:rsidRPr="009B3D58">
        <w:rPr>
          <w:highlight w:val="cyan"/>
          <w:u w:val="single"/>
        </w:rPr>
        <w:t>capitalism is</w:t>
      </w:r>
      <w:r w:rsidRPr="009B3D58">
        <w:rPr>
          <w:u w:val="single"/>
        </w:rPr>
        <w:t xml:space="preserve"> historically, and in the main continues to be, </w:t>
      </w:r>
      <w:r w:rsidRPr="009B3D58">
        <w:rPr>
          <w:highlight w:val="cyan"/>
          <w:u w:val="single"/>
        </w:rPr>
        <w:t>a white male project</w:t>
      </w:r>
      <w:r w:rsidRPr="009B3D58">
        <w:rPr>
          <w:u w:val="single"/>
        </w:rPr>
        <w:t>, in the sense that white men were and are the innovators, owners, and holders of power</w:t>
      </w:r>
      <w:r w:rsidRPr="009B3D58">
        <w:rPr>
          <w:sz w:val="12"/>
          <w:szCs w:val="12"/>
          <w:u w:val="single"/>
        </w:rPr>
        <w:t>.</w:t>
      </w:r>
      <w:r w:rsidRPr="00723F9F">
        <w:rPr>
          <w:sz w:val="12"/>
          <w:szCs w:val="12"/>
        </w:rPr>
        <w:t xml:space="preserve"> Capitalism developed in Britain and then in Europe and the United States in societies that were already dominated by white men and already contained a gender-based division of labor.</w:t>
      </w:r>
      <w:r w:rsidRPr="004E20A4">
        <w:t xml:space="preserve"> </w:t>
      </w:r>
      <w:r w:rsidRPr="009B3D58">
        <w:rPr>
          <w:highlight w:val="cyan"/>
          <w:u w:val="single"/>
        </w:rPr>
        <w:t>The</w:t>
      </w:r>
      <w:r w:rsidRPr="009B3D58">
        <w:rPr>
          <w:u w:val="single"/>
        </w:rPr>
        <w:t xml:space="preserve"> emerging </w:t>
      </w:r>
      <w:r w:rsidRPr="009B3D58">
        <w:rPr>
          <w:highlight w:val="cyan"/>
          <w:u w:val="single"/>
        </w:rPr>
        <w:t>waged labor force was sharply divided by</w:t>
      </w:r>
      <w:r w:rsidRPr="009B3D58">
        <w:rPr>
          <w:u w:val="single"/>
        </w:rPr>
        <w:t xml:space="preserve"> gender, as well as by </w:t>
      </w:r>
      <w:r w:rsidRPr="009B3D58">
        <w:rPr>
          <w:highlight w:val="cyan"/>
          <w:u w:val="single"/>
        </w:rPr>
        <w:t>race</w:t>
      </w:r>
      <w:r w:rsidRPr="009B3D58">
        <w:rPr>
          <w:u w:val="single"/>
        </w:rPr>
        <w:t xml:space="preserve"> and ethnicity with many variations by nation and regions within nations.</w:t>
      </w:r>
      <w:r w:rsidRPr="004E20A4">
        <w:t xml:space="preserve"> </w:t>
      </w:r>
      <w:r w:rsidRPr="00723F9F">
        <w:rPr>
          <w:sz w:val="12"/>
          <w:szCs w:val="12"/>
        </w:rPr>
        <w:t>At the same time, the gendered division of labor in domestic tasks was reconfigured and incorporated in a gendered division between paid market labor and unpaid domestic labor.</w:t>
      </w:r>
      <w:r w:rsidRPr="004E20A4">
        <w:t xml:space="preserve"> </w:t>
      </w:r>
      <w:r w:rsidRPr="009B3D58">
        <w:rPr>
          <w:u w:val="single"/>
        </w:rPr>
        <w:t xml:space="preserve">In the United States, certain </w:t>
      </w:r>
      <w:r w:rsidRPr="009B3D58">
        <w:rPr>
          <w:highlight w:val="cyan"/>
          <w:u w:val="single"/>
        </w:rPr>
        <w:t>white men</w:t>
      </w:r>
      <w:r w:rsidRPr="009B3D58">
        <w:rPr>
          <w:u w:val="single"/>
        </w:rPr>
        <w:t xml:space="preserve">, unburdened by caring for children and households and already the major wielders of gendered power, </w:t>
      </w:r>
      <w:r w:rsidRPr="009B3D58">
        <w:rPr>
          <w:highlight w:val="cyan"/>
          <w:u w:val="single"/>
        </w:rPr>
        <w:t>buttressed</w:t>
      </w:r>
      <w:r w:rsidRPr="009B3D58">
        <w:rPr>
          <w:u w:val="single"/>
        </w:rPr>
        <w:t xml:space="preserve"> at least indirectly </w:t>
      </w:r>
      <w:r w:rsidRPr="009B3D58">
        <w:rPr>
          <w:highlight w:val="cyan"/>
          <w:u w:val="single"/>
        </w:rPr>
        <w:t>by the profits from slavery and</w:t>
      </w:r>
      <w:r w:rsidRPr="009B3D58">
        <w:rPr>
          <w:u w:val="single"/>
        </w:rPr>
        <w:t xml:space="preserve"> the exploitation of other </w:t>
      </w:r>
      <w:r w:rsidRPr="009B3D58">
        <w:rPr>
          <w:highlight w:val="cyan"/>
          <w:u w:val="single"/>
        </w:rPr>
        <w:t>minorities</w:t>
      </w:r>
      <w:r w:rsidRPr="009B3D58">
        <w:rPr>
          <w:u w:val="single"/>
        </w:rPr>
        <w:t xml:space="preserve">, were, in the nineteenth century, those </w:t>
      </w:r>
      <w:r w:rsidRPr="009B3D58">
        <w:rPr>
          <w:highlight w:val="cyan"/>
          <w:u w:val="single"/>
        </w:rPr>
        <w:t>who</w:t>
      </w:r>
      <w:r w:rsidRPr="009B3D58">
        <w:rPr>
          <w:u w:val="single"/>
        </w:rPr>
        <w:t xml:space="preserve"> built the U.S. factories and railroads, and owned and </w:t>
      </w:r>
      <w:r w:rsidRPr="009B3D58">
        <w:rPr>
          <w:highlight w:val="cyan"/>
          <w:u w:val="single"/>
        </w:rPr>
        <w:t>managed the developing capitalist enterprise</w:t>
      </w:r>
      <w:r w:rsidRPr="009B3D58">
        <w:rPr>
          <w:u w:val="single"/>
        </w:rPr>
        <w:t>.</w:t>
      </w:r>
      <w:r w:rsidRPr="004E20A4">
        <w:t xml:space="preserve"> </w:t>
      </w:r>
      <w:r w:rsidRPr="00723F9F">
        <w:rPr>
          <w:sz w:val="12"/>
          <w:szCs w:val="12"/>
        </w:rPr>
        <w:t>As far as we know, they were also heterosexual and mostly of Northern European heritage. Their wives and daughters benefited from the wealth they amassed and contributed in symbolic and social ways to the perpetuation of their class, but they were not the architects of the new economy. Recruitment of the labor force for the colonies and then the United States had always been transnational and often coercive. Slavery existed prior to the development of industrialism in the United States: Capitalism was built partly on profits from that source. Michael Omi and Howard Winant (1994, 265) contend that the United States was a racial dictatorship for 258 years, from 1607 to 1865.</w:t>
      </w:r>
      <w:r w:rsidRPr="004E20A4">
        <w:t xml:space="preserve"> </w:t>
      </w:r>
      <w:r w:rsidRPr="009B3D58">
        <w:rPr>
          <w:highlight w:val="cyan"/>
          <w:u w:val="single"/>
        </w:rPr>
        <w:t>After the abolition of slavery</w:t>
      </w:r>
      <w:r w:rsidRPr="009B3D58">
        <w:rPr>
          <w:u w:val="single"/>
        </w:rPr>
        <w:t xml:space="preserve"> in 1865, </w:t>
      </w:r>
      <w:r w:rsidRPr="009B3D58">
        <w:rPr>
          <w:highlight w:val="cyan"/>
          <w:u w:val="single"/>
        </w:rPr>
        <w:t>severe exploitation, exclusion, and domination of blacks by whites perpetuated racial divisions</w:t>
      </w:r>
      <w:r w:rsidRPr="009B3D58">
        <w:rPr>
          <w:u w:val="single"/>
        </w:rPr>
        <w:t xml:space="preserve"> cutting across gender and some class divisions, </w:t>
      </w:r>
      <w:r w:rsidRPr="009B3D58">
        <w:rPr>
          <w:highlight w:val="cyan"/>
          <w:u w:val="single"/>
        </w:rPr>
        <w:t>consigning blacks to the most menial, low-paying work</w:t>
      </w:r>
      <w:r w:rsidRPr="009B3D58">
        <w:rPr>
          <w:u w:val="single"/>
        </w:rPr>
        <w:t xml:space="preserve"> in agriculture, mining, and domestic service.</w:t>
      </w:r>
      <w:r w:rsidRPr="004E20A4">
        <w:t xml:space="preserve"> </w:t>
      </w:r>
      <w:r w:rsidRPr="00723F9F">
        <w:rPr>
          <w:sz w:val="12"/>
          <w:szCs w:val="12"/>
        </w:rPr>
        <w:t>Early industrial workers were immigrants. For example, except for the brief tenure (twenty-five years) of young, native-born white women workers in the Lowell, Massachusetts, mills, immigrant women and children were the workers in the first mass production industry in the United States, the textile mills of Massachusetts and Philadelphia, Pennsylvania (Perrow 2002). This was a gender and racial/ethnic division of labor that still exists, but now on a global basis. Waves of European immigrants continued to come to the United States to work in factories and on farms. Many of these European immigrants, such as impoverished Irish, Poles, and eastern European Jews were seen as non-white or not-quite-white by white Americans and were used in capitalist production as low-wage workers, although some of them were actually skilled workers (Brodkin 1998). The experiences of racial oppression built into industrial capitalism varied by gender within these racial/ethnic groups. Capitalist expansion across the American continent created additional groups of Americans who were segregated by race and gender into racial and ethnic enclaves and into low-paid and highly exploited work. This expansion included the extermination and expropriation of native peoples, the subordination of Mexicans in areas taken in the war with Mexico in 1845, and the recruitment of Chinese and other Asians as low-wage workers, mostly on the west coast (Amott and Matthaei 1996; Glenn 2002). Women from different racial and ethnic groups were incorporated differently than men and differently than each other into developing capitalism in the late nineteenth and early twentieth centuries. White Euro-American men moved from farms into factories or commercial, business, and administrative jobs. Women aspired to be housewives as the male breadwinner family became the ideal. Married white women, working class and middle class, were housewives unless unemployment, low wages, or death of their husbands made their paid work necessary (Goldin 1990, 133). Young white women with some secondary education moved into the expanding clerical jobs and into elementary school teaching when white men with sufficient education were unavailable (Cohn 1985). African Americans, both women and men, continued to be confined to menial work, although some were becoming factory workers, and even teachers and professionals as black schools and colleges were formed (Collins 2000). Young women from first- and second-generation European immigrant families worked in factories and offices. This is a very sketchy outline of a complex process (Kessler-Harris 1982), but the overall point is that the capitalist labor force in the United States emerged as deeply segregated horizontally by occupation and stratified vertically by positions of power and control on the basis of both gender and race. Unequal pay patterns went along with sex and race segregation, stratification, and exclusion. Differences in the earnings and wealth (Keister 2000) of women and men existed before the development of the capitalist wage (Padavic and Reskin 2002).</w:t>
      </w:r>
      <w:r w:rsidRPr="004E20A4">
        <w:t xml:space="preserve"> </w:t>
      </w:r>
      <w:r w:rsidRPr="009B3D58">
        <w:rPr>
          <w:highlight w:val="cyan"/>
          <w:u w:val="single"/>
        </w:rPr>
        <w:t>Slaves</w:t>
      </w:r>
      <w:r w:rsidRPr="009B3D58">
        <w:rPr>
          <w:u w:val="single"/>
        </w:rPr>
        <w:t xml:space="preserve">, of course, </w:t>
      </w:r>
      <w:r w:rsidRPr="009B3D58">
        <w:rPr>
          <w:highlight w:val="cyan"/>
          <w:u w:val="single"/>
        </w:rPr>
        <w:t>had no wages and earned little after abolition. These patterns continued as capitalist wage labor became</w:t>
      </w:r>
      <w:r w:rsidRPr="009B3D58">
        <w:rPr>
          <w:u w:val="single"/>
        </w:rPr>
        <w:t xml:space="preserve"> the </w:t>
      </w:r>
      <w:r w:rsidRPr="009B3D58">
        <w:rPr>
          <w:highlight w:val="cyan"/>
          <w:u w:val="single"/>
        </w:rPr>
        <w:t>dominant</w:t>
      </w:r>
      <w:r w:rsidRPr="009B3D58">
        <w:rPr>
          <w:u w:val="single"/>
        </w:rPr>
        <w:t xml:space="preserve"> form and wages became the primary avenue of distribution to ordinary people.</w:t>
      </w:r>
      <w:r w:rsidRPr="004E20A4">
        <w:t xml:space="preserve"> </w:t>
      </w:r>
      <w:r w:rsidRPr="00723F9F">
        <w:rPr>
          <w:sz w:val="12"/>
          <w:szCs w:val="12"/>
        </w:rPr>
        <w:t>Unequal wages were justified by beliefs about virtue and entitlement. A living wage or a just wage for white men was higher than a living wage or a just wage for white women or for women and men from minority racial and ethnic groups (Figart, Mutari, and Power 2002). African-American women were at the bottom of the wage hierarchy.</w:t>
      </w:r>
      <w:r w:rsidRPr="004E20A4">
        <w:t xml:space="preserve"> </w:t>
      </w:r>
      <w:r w:rsidRPr="009B3D58">
        <w:rPr>
          <w:highlight w:val="cyan"/>
          <w:u w:val="single"/>
        </w:rPr>
        <w:t>The earnings advantage that white men have</w:t>
      </w:r>
      <w:r w:rsidRPr="009B3D58">
        <w:rPr>
          <w:u w:val="single"/>
        </w:rPr>
        <w:t xml:space="preserve"> had throughout the history of modern capitalism was created partly by their organization to increase their wages and improve their working conditions. They also sought to protect their wages against the competition of others, women and men from subordinate groups (for example, Cockburn 1983, 1991). This advantage also suggests a white male coalition across class lines (Connell 2000; Hartmann 1976), </w:t>
      </w:r>
      <w:r w:rsidRPr="009B3D58">
        <w:rPr>
          <w:highlight w:val="cyan"/>
          <w:u w:val="single"/>
        </w:rPr>
        <w:t>based</w:t>
      </w:r>
      <w:r w:rsidRPr="009B3D58">
        <w:rPr>
          <w:u w:val="single"/>
        </w:rPr>
        <w:t xml:space="preserve"> at least partly </w:t>
      </w:r>
      <w:r w:rsidRPr="009B3D58">
        <w:rPr>
          <w:highlight w:val="cyan"/>
          <w:u w:val="single"/>
        </w:rPr>
        <w:t>in beliefs about</w:t>
      </w:r>
      <w:r w:rsidRPr="009B3D58">
        <w:rPr>
          <w:u w:val="single"/>
        </w:rPr>
        <w:t xml:space="preserve"> gender and race differences and beliefs about the </w:t>
      </w:r>
      <w:r w:rsidRPr="009B3D58">
        <w:rPr>
          <w:highlight w:val="cyan"/>
          <w:u w:val="single"/>
        </w:rPr>
        <w:t>superior skills of white men</w:t>
      </w:r>
      <w:r w:rsidRPr="009B3D58">
        <w:rPr>
          <w:u w:val="single"/>
        </w:rPr>
        <w:t>.</w:t>
      </w:r>
      <w:r w:rsidRPr="004E20A4">
        <w:t xml:space="preserve"> </w:t>
      </w:r>
      <w:r w:rsidRPr="00723F9F">
        <w:rPr>
          <w:sz w:val="12"/>
          <w:szCs w:val="12"/>
        </w:rPr>
        <w:t xml:space="preserve">White masculine identity and self-respect were complexly involved in these divisions of labor and wages. This is another way in which capitalism is a gendered and racialized accumulation process (Connell 2000). Wage differences between white men and all other groups, as well as divisions of labor between these groups, contributed to profit and flexibility, by helping to maintain growing occupational areas, such as clerical work, as segregated and low paid. Where women worked in manufacturing or food processing, gender divisions of labor kept the often larger female work force in low-wage routine jobs, while males worked in other more highly paid, less routine, positions (Acker and Van Houten 1974). While white men might be paid more, capitalist organizations could benefit from this “gender/racial dividend.” Thus, by maintaining divisions, employers could pay less for certain levels of skill, responsibility, and experience when the worker was not a white </w:t>
      </w:r>
      <w:r w:rsidRPr="00723F9F">
        <w:rPr>
          <w:sz w:val="12"/>
          <w:szCs w:val="12"/>
        </w:rPr>
        <w:lastRenderedPageBreak/>
        <w:t>male. This is not to say that getting a living wage was easy for white men, or that most white men achieved it. Labor-management battles, employers’ violent tactics to prevent unionization, [and] massive unemployment during frequent economic depressions characterized the situation of white industrial workers as wage labor spread in the nineteenth and early twentieth centuries. During the same period, new white-collar jobs were created to manage, plan, and control the expanding industrial economy. This rapidly increasing middle class was also stratified by gender and race. The better-paid, more respected jobs went to white men; white women were secretaries and clerical workers; people of color were absent. Conditions and issues varied across industries and regions of the country. But, wherever you look, those variations contained underlying gendered and racialized divisions.</w:t>
      </w:r>
      <w:r w:rsidRPr="004E20A4">
        <w:t xml:space="preserve"> </w:t>
      </w:r>
      <w:r w:rsidRPr="009B3D58">
        <w:rPr>
          <w:highlight w:val="cyan"/>
          <w:u w:val="single"/>
        </w:rPr>
        <w:t>Patterns of stratification and segregation were written into employment contracts</w:t>
      </w:r>
      <w:r w:rsidRPr="009B3D58">
        <w:rPr>
          <w:u w:val="single"/>
        </w:rPr>
        <w:t xml:space="preserve"> in work content, </w:t>
      </w:r>
      <w:r w:rsidRPr="009B3D58">
        <w:rPr>
          <w:highlight w:val="cyan"/>
          <w:u w:val="single"/>
        </w:rPr>
        <w:t>positions in work hierarchies, and wage differences</w:t>
      </w:r>
      <w:r w:rsidRPr="009B3D58">
        <w:rPr>
          <w:u w:val="single"/>
        </w:rPr>
        <w:t>, as well as other forms of distribution.</w:t>
      </w:r>
      <w:r w:rsidRPr="004E20A4">
        <w:t xml:space="preserve"> </w:t>
      </w:r>
      <w:r w:rsidRPr="00723F9F">
        <w:rPr>
          <w:sz w:val="12"/>
          <w:szCs w:val="12"/>
        </w:rPr>
        <w:t>These patterns persisted, although with many alterations, through extraordinary changes in production and social life. After World War II, white women, except for a brief period immediately after the war, went to work for pay in the expanding service sector, professional, and managerial fields. African Americans moved to the North in large numbers, entering industrial and service sector jobs. These processes accelerated after the 1960s, with the civil rights and women’s movements, new civil rights laws, and affirmative action. Hispanics and Asian Americans, as well as other racial/ethnic groups, became larger proportions of the population, on the whole finding work in low-paid, segregated jobs. Employers continued, and still continue, to select and promote workers based on gender and racial identifications, although the processes are more subtle, and possibly less visible, than in the past (for example, Brown et al. 2003; Royster 2003).</w:t>
      </w:r>
      <w:r w:rsidRPr="004E20A4">
        <w:t xml:space="preserve"> </w:t>
      </w:r>
      <w:r w:rsidRPr="009B3D58">
        <w:rPr>
          <w:highlight w:val="cyan"/>
          <w:u w:val="single"/>
        </w:rPr>
        <w:t>These processes</w:t>
      </w:r>
      <w:r w:rsidRPr="009B3D58">
        <w:rPr>
          <w:u w:val="single"/>
        </w:rPr>
        <w:t xml:space="preserve"> continually </w:t>
      </w:r>
      <w:r w:rsidRPr="009B3D58">
        <w:rPr>
          <w:highlight w:val="cyan"/>
          <w:u w:val="single"/>
        </w:rPr>
        <w:t>recreate</w:t>
      </w:r>
      <w:r w:rsidRPr="009B3D58">
        <w:rPr>
          <w:u w:val="single"/>
        </w:rPr>
        <w:t xml:space="preserve"> gender and </w:t>
      </w:r>
      <w:r w:rsidRPr="009B3D58">
        <w:rPr>
          <w:highlight w:val="cyan"/>
          <w:u w:val="single"/>
        </w:rPr>
        <w:t>racial inequities</w:t>
      </w:r>
      <w:r w:rsidRPr="009B3D58">
        <w:rPr>
          <w:u w:val="single"/>
        </w:rPr>
        <w:t xml:space="preserve">, not as cultural or ideological survivals from earlier times, but </w:t>
      </w:r>
      <w:r w:rsidRPr="009B3D58">
        <w:rPr>
          <w:highlight w:val="cyan"/>
          <w:u w:val="single"/>
        </w:rPr>
        <w:t>as essential elements in</w:t>
      </w:r>
      <w:r w:rsidRPr="009B3D58">
        <w:rPr>
          <w:u w:val="single"/>
        </w:rPr>
        <w:t xml:space="preserve"> present </w:t>
      </w:r>
      <w:r w:rsidRPr="009B3D58">
        <w:rPr>
          <w:highlight w:val="cyan"/>
          <w:u w:val="single"/>
        </w:rPr>
        <w:t>capitalisms</w:t>
      </w:r>
      <w:r w:rsidRPr="009B3D58">
        <w:rPr>
          <w:u w:val="single"/>
        </w:rPr>
        <w:t xml:space="preserve"> (Connell 1987, 103–106). </w:t>
      </w:r>
    </w:p>
    <w:p w14:paraId="0D032197" w14:textId="77777777" w:rsidR="002478B9" w:rsidRPr="00457A91" w:rsidRDefault="002478B9" w:rsidP="002478B9">
      <w:pPr>
        <w:pStyle w:val="Heading4"/>
        <w:rPr>
          <w:rStyle w:val="StyleUnderline"/>
          <w:sz w:val="26"/>
          <w:u w:val="none"/>
        </w:rPr>
      </w:pPr>
      <w:r w:rsidRPr="00457A91">
        <w:rPr>
          <w:rStyle w:val="StyleUnderline"/>
          <w:sz w:val="26"/>
          <w:u w:val="none"/>
        </w:rPr>
        <w:t>Neoliberal capitalism will produce extinction – the system reproduces crises that depoliticize the left, undermine futural thought, and postpone its demise – the impacts are environmental collapse, endless war, and the rise of fascism</w:t>
      </w:r>
    </w:p>
    <w:p w14:paraId="4C2C608B" w14:textId="77777777" w:rsidR="002478B9" w:rsidRDefault="002478B9" w:rsidP="002478B9">
      <w:pPr>
        <w:spacing w:after="0"/>
        <w:rPr>
          <w:rStyle w:val="StyleUnderline"/>
        </w:rPr>
      </w:pPr>
      <w:r>
        <w:rPr>
          <w:rStyle w:val="Style13ptBold"/>
        </w:rPr>
        <w:t>Shaviro 15</w:t>
      </w:r>
      <w:r>
        <w:rPr>
          <w:rStyle w:val="StyleUnderline"/>
        </w:rPr>
        <w:br/>
      </w:r>
      <w:r w:rsidRPr="00B93934">
        <w:rPr>
          <w:rStyle w:val="StyleUnderline"/>
          <w:sz w:val="16"/>
          <w:u w:val="none"/>
        </w:rPr>
        <w:t xml:space="preserve">(Steven Shaviro is an American academic, philosopher and cultural critic whose areas of interest include film theory, time, science fiction, panpsychism, capitalism, affect and subjectivity. He earned a PhD from Yale in 1981. “No Speed Limit: Three Essays on Accelerationism” </w:t>
      </w:r>
      <w:hyperlink r:id="rId19" w:history="1">
        <w:r w:rsidRPr="00B93934">
          <w:rPr>
            <w:rStyle w:val="Hyperlink"/>
            <w:sz w:val="16"/>
          </w:rPr>
          <w:t>https://track5.mixtape.moe/qdkkdt.pdf</w:t>
        </w:r>
      </w:hyperlink>
      <w:r w:rsidRPr="00B93934">
        <w:rPr>
          <w:rStyle w:val="StyleUnderline"/>
          <w:sz w:val="16"/>
          <w:u w:val="none"/>
        </w:rPr>
        <w:t xml:space="preserve"> rvs)</w:t>
      </w:r>
      <w:r>
        <w:rPr>
          <w:rFonts w:ascii="Arial" w:hAnsi="Arial" w:cs="Arial"/>
          <w:color w:val="222222"/>
          <w:sz w:val="14"/>
          <w:szCs w:val="20"/>
          <w:shd w:val="clear" w:color="auto" w:fill="FFFFFF"/>
        </w:rPr>
        <w:t xml:space="preserve"> </w:t>
      </w:r>
    </w:p>
    <w:p w14:paraId="5D80814C" w14:textId="77777777" w:rsidR="002478B9" w:rsidRDefault="002478B9" w:rsidP="002478B9">
      <w:pPr>
        <w:tabs>
          <w:tab w:val="left" w:pos="1950"/>
        </w:tabs>
        <w:rPr>
          <w:u w:val="single"/>
        </w:rPr>
      </w:pPr>
      <w:r>
        <w:rPr>
          <w:sz w:val="16"/>
        </w:rPr>
        <w:t xml:space="preserve">The problem may be summarized as follows. </w:t>
      </w:r>
      <w:r>
        <w:rPr>
          <w:rStyle w:val="StyleUnderline"/>
        </w:rPr>
        <w:t xml:space="preserve">Capitalism has indeed created the conditions for general prosperity and therefore for its own supersession. But it has also blocked, and continues to block, any hope of realizing this </w:t>
      </w:r>
      <w:r w:rsidRPr="00694836">
        <w:rPr>
          <w:rStyle w:val="StyleUnderline"/>
        </w:rPr>
        <w:t>transformation. We cannot wait for capitalism to transform on its own, but we also cannot hope to progress by appealing to some radical Outside or by fashioning ourselves as militants faithful to some “event” that</w:t>
      </w:r>
      <w:r w:rsidRPr="00694836">
        <w:rPr>
          <w:sz w:val="16"/>
        </w:rPr>
        <w:t xml:space="preserve"> (as Badiou has it) </w:t>
      </w:r>
      <w:r w:rsidRPr="00694836">
        <w:rPr>
          <w:rStyle w:val="StyleUnderline"/>
        </w:rPr>
        <w:t>would mark a radical and complete break with the given “situation” of capitalism.</w:t>
      </w:r>
      <w:r w:rsidRPr="00694836">
        <w:rPr>
          <w:sz w:val="16"/>
        </w:rPr>
        <w:t xml:space="preserve"> Accelerationism rather demands a movement against and outside capitalism—but on the basis of tendencies and technologies that are intrinsic to capitalism. </w:t>
      </w:r>
      <w:r w:rsidRPr="00694836">
        <w:rPr>
          <w:rStyle w:val="StyleUnderline"/>
        </w:rPr>
        <w:t>Audre Lord famously argued that “the master’s tools will never dismantle the master’s house.” But what if the master’s tools are the only ones available?</w:t>
      </w:r>
      <w:r w:rsidRPr="00694836">
        <w:rPr>
          <w:sz w:val="16"/>
        </w:rPr>
        <w:t xml:space="preserve"> Accelerationism grapples with this dilemma. What is the appeal of </w:t>
      </w:r>
      <w:r w:rsidRPr="00694836">
        <w:rPr>
          <w:rStyle w:val="StyleUnderline"/>
        </w:rPr>
        <w:t>accelerationism</w:t>
      </w:r>
      <w:r>
        <w:rPr>
          <w:sz w:val="16"/>
        </w:rPr>
        <w:t xml:space="preserve"> today? It </w:t>
      </w:r>
      <w:r>
        <w:rPr>
          <w:rStyle w:val="StyleUnderline"/>
        </w:rPr>
        <w:t>can be understood as a response to the particular social and political situation in which we currently seem to be trapped: that of a long-term, slow-motion catastrophe</w:t>
      </w:r>
      <w:r>
        <w:rPr>
          <w:rStyle w:val="Emphasis"/>
        </w:rPr>
        <w:t xml:space="preserve">. </w:t>
      </w:r>
      <w:r w:rsidRPr="002A44F5">
        <w:rPr>
          <w:rStyle w:val="Emphasis"/>
          <w:highlight w:val="cyan"/>
        </w:rPr>
        <w:t>Global warming, and environmental pollution</w:t>
      </w:r>
      <w:r>
        <w:rPr>
          <w:rStyle w:val="Emphasis"/>
        </w:rPr>
        <w:t xml:space="preserve"> and degradation, </w:t>
      </w:r>
      <w:r w:rsidRPr="002A44F5">
        <w:rPr>
          <w:rStyle w:val="Emphasis"/>
          <w:highlight w:val="cyan"/>
        </w:rPr>
        <w:t>threaten to undermine our</w:t>
      </w:r>
      <w:r>
        <w:rPr>
          <w:rStyle w:val="Emphasis"/>
        </w:rPr>
        <w:t xml:space="preserve"> whole </w:t>
      </w:r>
      <w:r w:rsidRPr="002A44F5">
        <w:rPr>
          <w:rStyle w:val="Emphasis"/>
          <w:highlight w:val="cyan"/>
        </w:rPr>
        <w:t>mode of life.</w:t>
      </w:r>
      <w:r w:rsidRPr="002A44F5">
        <w:rPr>
          <w:sz w:val="16"/>
          <w:highlight w:val="cyan"/>
        </w:rPr>
        <w:t xml:space="preserve"> </w:t>
      </w:r>
      <w:r w:rsidRPr="00591179">
        <w:rPr>
          <w:rStyle w:val="StyleUnderline"/>
        </w:rPr>
        <w:t>And this mode of life is itself increasingly stressful and precarious, due to the depredations of neoliberal capitalism.</w:t>
      </w:r>
      <w:r w:rsidRPr="00591179">
        <w:rPr>
          <w:sz w:val="16"/>
        </w:rPr>
        <w:t xml:space="preserve"> As Fredric Jameson puts</w:t>
      </w:r>
      <w:r>
        <w:rPr>
          <w:sz w:val="16"/>
        </w:rPr>
        <w:t xml:space="preserve"> it, </w:t>
      </w:r>
      <w:r w:rsidRPr="002A44F5">
        <w:rPr>
          <w:rStyle w:val="StyleUnderline"/>
          <w:highlight w:val="cyan"/>
        </w:rPr>
        <w:t xml:space="preserve">the world today is characterized by </w:t>
      </w:r>
      <w:r>
        <w:rPr>
          <w:rStyle w:val="StyleUnderline"/>
        </w:rPr>
        <w:t xml:space="preserve">“heightened </w:t>
      </w:r>
      <w:r w:rsidRPr="002A44F5">
        <w:rPr>
          <w:rStyle w:val="StyleUnderline"/>
          <w:highlight w:val="cyan"/>
        </w:rPr>
        <w:t>polarization</w:t>
      </w:r>
      <w:r>
        <w:rPr>
          <w:rStyle w:val="StyleUnderline"/>
        </w:rPr>
        <w:t xml:space="preserve">, increasing </w:t>
      </w:r>
      <w:r w:rsidRPr="002A44F5">
        <w:rPr>
          <w:rStyle w:val="StyleUnderline"/>
          <w:highlight w:val="cyan"/>
        </w:rPr>
        <w:t>unemployment, [and] the</w:t>
      </w:r>
      <w:r>
        <w:rPr>
          <w:rStyle w:val="StyleUnderline"/>
        </w:rPr>
        <w:t xml:space="preserve"> ever more desperate </w:t>
      </w:r>
      <w:r w:rsidRPr="002A44F5">
        <w:rPr>
          <w:rStyle w:val="StyleUnderline"/>
          <w:highlight w:val="cyan"/>
        </w:rPr>
        <w:t>search for new</w:t>
      </w:r>
      <w:r>
        <w:rPr>
          <w:rStyle w:val="StyleUnderline"/>
        </w:rPr>
        <w:t xml:space="preserve"> investments and new </w:t>
      </w:r>
      <w:r w:rsidRPr="002A44F5">
        <w:rPr>
          <w:rStyle w:val="StyleUnderline"/>
          <w:highlight w:val="cyan"/>
        </w:rPr>
        <w:t>markets.</w:t>
      </w:r>
      <w:r>
        <w:rPr>
          <w:rStyle w:val="StyleUnderline"/>
        </w:rPr>
        <w:t>”</w:t>
      </w:r>
      <w:r>
        <w:rPr>
          <w:sz w:val="16"/>
        </w:rPr>
        <w:t xml:space="preserve"> These are all general features of capitalism identified by Marx, but in neoliberal society we encounter them in a particularly pure and virulent form. I want to be as specific as possible in my use of the term “neoliberalism” in order to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591179">
        <w:rPr>
          <w:rStyle w:val="StyleUnderline"/>
        </w:rPr>
        <w:t>Capital accumulation proceeds not only by direct exploitation but also by rent-seeking, by debt collection, and by outright expropriation</w:t>
      </w:r>
      <w:r w:rsidRPr="00591179">
        <w:rPr>
          <w:sz w:val="16"/>
        </w:rPr>
        <w:t xml:space="preserve"> (“primitive ac</w:t>
      </w:r>
      <w:r>
        <w:rPr>
          <w:sz w:val="16"/>
        </w:rPr>
        <w:t xml:space="preserve">cumulation”). 4. </w:t>
      </w:r>
      <w:r w:rsidRPr="002A44F5">
        <w:rPr>
          <w:rStyle w:val="StyleUnderline"/>
          <w:highlight w:val="cyan"/>
        </w:rPr>
        <w:t>The subjection of all aspects of life to</w:t>
      </w:r>
      <w:r>
        <w:rPr>
          <w:rStyle w:val="StyleUnderline"/>
        </w:rPr>
        <w:t xml:space="preserve"> </w:t>
      </w:r>
      <w:r w:rsidRPr="002A44F5">
        <w:rPr>
          <w:rStyle w:val="StyleUnderline"/>
          <w:highlight w:val="cyan"/>
        </w:rPr>
        <w:t>the</w:t>
      </w:r>
      <w:r>
        <w:rPr>
          <w:rStyle w:val="StyleUnderline"/>
        </w:rPr>
        <w:t xml:space="preserve"> so-called </w:t>
      </w:r>
      <w:r w:rsidRPr="002A44F5">
        <w:rPr>
          <w:rStyle w:val="StyleUnderline"/>
          <w:highlight w:val="cyan"/>
        </w:rPr>
        <w:t>discipline of the market.</w:t>
      </w:r>
      <w:r>
        <w:rPr>
          <w:rStyle w:val="StyleUnderline"/>
        </w:rPr>
        <w:t xml:space="preserve"> This is equivalent</w:t>
      </w:r>
      <w:r>
        <w:rPr>
          <w:sz w:val="16"/>
        </w:rPr>
        <w:t>, in more traditional Marxist terms</w:t>
      </w:r>
      <w:r>
        <w:rPr>
          <w:rStyle w:val="StyleUnderline"/>
        </w:rPr>
        <w:t>, to the “real subsumption” by capital of all aspects of life: leisure as well as labor.</w:t>
      </w:r>
      <w:r>
        <w:rPr>
          <w:sz w:val="16"/>
        </w:rPr>
        <w:t xml:space="preserve"> Even our sleep is now </w:t>
      </w:r>
      <w:r>
        <w:rPr>
          <w:sz w:val="16"/>
        </w:rPr>
        <w:lastRenderedPageBreak/>
        <w:t xml:space="preserve">organized in accordance with the imperatives of production and capital accumulation. 5. The redefinition of human beings as private owners of their own “human capital.” </w:t>
      </w:r>
      <w:r>
        <w:rPr>
          <w:rStyle w:val="StyleUnderline"/>
        </w:rPr>
        <w:t>Each person is thereby</w:t>
      </w:r>
      <w:r>
        <w:rPr>
          <w:sz w:val="16"/>
        </w:rPr>
        <w:t xml:space="preserve">, as Michel Foucault puts it, </w:t>
      </w:r>
      <w:r>
        <w:rPr>
          <w:rStyle w:val="StyleUnderline"/>
        </w:rPr>
        <w:t>forced to become “an entrepreneur of himself.”</w:t>
      </w:r>
      <w:r>
        <w:rPr>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Pr>
          <w:rStyle w:val="StyleUnderline"/>
        </w:rPr>
        <w:t xml:space="preserve">Precarity is the fundamental condition of our lives. All of </w:t>
      </w:r>
      <w:r w:rsidRPr="00591179">
        <w:rPr>
          <w:rStyle w:val="StyleUnderline"/>
        </w:rPr>
        <w:t xml:space="preserve">these processes work </w:t>
      </w:r>
      <w:r w:rsidRPr="002A44F5">
        <w:rPr>
          <w:rStyle w:val="StyleUnderline"/>
          <w:highlight w:val="cyan"/>
        </w:rPr>
        <w:t>on a global scale</w:t>
      </w:r>
      <w:r>
        <w:rPr>
          <w:rStyle w:val="StyleUnderline"/>
        </w:rPr>
        <w:t>;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w:t>
      </w:r>
      <w:r>
        <w:rPr>
          <w:sz w:val="16"/>
        </w:rPr>
        <w:t xml:space="preserve"> what the ecological theorist Timothy Morton calls </w:t>
      </w:r>
      <w:r>
        <w:rPr>
          <w:rStyle w:val="StyleUnderline"/>
        </w:rPr>
        <w:t xml:space="preserve">hyperobjects. </w:t>
      </w:r>
      <w:r>
        <w:rPr>
          <w:sz w:val="16"/>
        </w:rPr>
        <w:t xml:space="preserve">They are phenomena that actually exist but that “stretch our ideas of time and space, since they far outlast most human time scales, or they’re massively distributed in terrestrial space and so are unavailable to immediate experience.” Hyperobjects affect everything that we do, but we cannot point to them in specific instances. </w:t>
      </w:r>
      <w:r>
        <w:rPr>
          <w:rStyle w:val="StyleUnderline"/>
        </w:rPr>
        <w:t>The chains of causality are far too complicated and intermeshed for us to follow.</w:t>
      </w:r>
      <w:r>
        <w:rPr>
          <w:sz w:val="16"/>
        </w:rPr>
        <w:t xml:space="preserve"> In order to make sense of our condition, we are forced to deal with difficult abstractions. We have to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w:t>
      </w:r>
      <w:r w:rsidRPr="00694836">
        <w:rPr>
          <w:sz w:val="16"/>
        </w:rPr>
        <w:t xml:space="preserve">lens of science fiction. </w:t>
      </w:r>
      <w:r w:rsidRPr="00694836">
        <w:rPr>
          <w:rStyle w:val="StyleUnderline"/>
        </w:rPr>
        <w:t>Subject to these conditions, we live under relentless environmental and financial assault.</w:t>
      </w:r>
      <w:r w:rsidRPr="00694836">
        <w:rPr>
          <w:sz w:val="16"/>
        </w:rPr>
        <w:t xml:space="preserve"> We continually find ourselves in what might well be called a state</w:t>
      </w:r>
      <w:r>
        <w:rPr>
          <w:sz w:val="16"/>
        </w:rPr>
        <w:t xml:space="preserve"> of crisis. However, this involves a paradox. </w:t>
      </w:r>
      <w:r>
        <w:rPr>
          <w:rStyle w:val="StyleUnderline"/>
        </w:rPr>
        <w:t xml:space="preserve">A crisis—whether economic, ecological, </w:t>
      </w:r>
      <w:r w:rsidRPr="00591179">
        <w:rPr>
          <w:rStyle w:val="StyleUnderline"/>
        </w:rPr>
        <w:t>or political—is a turning point, a sudden rupture, a sharp and immediate moment of reckoning.</w:t>
      </w:r>
      <w:r w:rsidRPr="00591179">
        <w:rPr>
          <w:sz w:val="16"/>
        </w:rPr>
        <w:t xml:space="preserve"> But for us today, </w:t>
      </w:r>
      <w:r w:rsidRPr="00591179">
        <w:rPr>
          <w:rStyle w:val="StyleUnderline"/>
        </w:rPr>
        <w:t>crisis has become a chronic and seemingly permanent condition. We live, oxymoronically, in a state of perpetual, but never resolved, convulsion</w:t>
      </w:r>
      <w:r w:rsidRPr="00694836">
        <w:rPr>
          <w:rStyle w:val="StyleUnderline"/>
        </w:rPr>
        <w:t xml:space="preserve"> and contradiction. Crises never come to a culmination; instead, they are endlessly and indefinitely deferred.</w:t>
      </w:r>
      <w:r w:rsidRPr="00694836">
        <w:rPr>
          <w:sz w:val="16"/>
        </w:rPr>
        <w:t xml:space="preserve"> For instance, </w:t>
      </w:r>
      <w:r w:rsidRPr="00694836">
        <w:rPr>
          <w:rStyle w:val="StyleUnderline"/>
        </w:rPr>
        <w:t>after the economic collapse</w:t>
      </w:r>
      <w:r>
        <w:rPr>
          <w:rStyle w:val="StyleUnderline"/>
        </w:rPr>
        <w:t xml:space="preserve"> of </w:t>
      </w:r>
      <w:r w:rsidRPr="002A44F5">
        <w:rPr>
          <w:rStyle w:val="StyleUnderline"/>
          <w:highlight w:val="cyan"/>
        </w:rPr>
        <w:t>2008, the big banks were bailed out</w:t>
      </w:r>
      <w:r>
        <w:rPr>
          <w:rStyle w:val="StyleUnderline"/>
        </w:rPr>
        <w:t xml:space="preserve"> by the United States government. </w:t>
      </w:r>
      <w:r w:rsidRPr="002A44F5">
        <w:rPr>
          <w:rStyle w:val="StyleUnderline"/>
          <w:highlight w:val="cyan"/>
        </w:rPr>
        <w:t>This allowed them to resume the</w:t>
      </w:r>
      <w:r>
        <w:rPr>
          <w:rStyle w:val="StyleUnderline"/>
        </w:rPr>
        <w:t xml:space="preserve"> very </w:t>
      </w:r>
      <w:r w:rsidRPr="002A44F5">
        <w:rPr>
          <w:rStyle w:val="StyleUnderline"/>
          <w:highlight w:val="cyan"/>
        </w:rPr>
        <w:t>practices</w:t>
      </w:r>
      <w:r>
        <w:rPr>
          <w:sz w:val="16"/>
        </w:rPr>
        <w:t>—the creation of arcane financial instruments, in order to enable relentless rent-seeking—</w:t>
      </w:r>
      <w:r w:rsidRPr="002A44F5">
        <w:rPr>
          <w:rStyle w:val="Emphasis"/>
          <w:highlight w:val="cyan"/>
        </w:rPr>
        <w:t xml:space="preserve">that led to the breakdown </w:t>
      </w:r>
      <w:r>
        <w:rPr>
          <w:rStyle w:val="Emphasis"/>
        </w:rPr>
        <w:t xml:space="preserve">of the economic system </w:t>
      </w:r>
      <w:r w:rsidRPr="002A44F5">
        <w:rPr>
          <w:rStyle w:val="Emphasis"/>
          <w:highlight w:val="cyan"/>
        </w:rPr>
        <w:t>in the first place</w:t>
      </w:r>
      <w:r>
        <w:rPr>
          <w:rStyle w:val="Emphasis"/>
        </w:rPr>
        <w:t>.</w:t>
      </w:r>
      <w:r>
        <w:rPr>
          <w:sz w:val="16"/>
        </w:rPr>
        <w:t xml:space="preserve"> </w:t>
      </w:r>
      <w:r>
        <w:rPr>
          <w:rStyle w:val="StyleUnderline"/>
        </w:rPr>
        <w:t xml:space="preserve">The functioning of the system is </w:t>
      </w:r>
      <w:r w:rsidRPr="00694836">
        <w:rPr>
          <w:rStyle w:val="StyleUnderline"/>
        </w:rPr>
        <w:t>restored, but only in such a way as to guarantee the renewal of the same crisis, on a greater scale, further down the road.</w:t>
      </w:r>
      <w:r w:rsidRPr="00694836">
        <w:rPr>
          <w:sz w:val="16"/>
        </w:rPr>
        <w:t xml:space="preserve"> Marx rightly noted that crises</w:t>
      </w:r>
      <w:r>
        <w:rPr>
          <w:sz w:val="16"/>
        </w:rPr>
        <w:t xml:space="preserve"> are endemic to capitalism. But far from threatening the system as Marx hoped, today </w:t>
      </w:r>
      <w:r w:rsidRPr="002A44F5">
        <w:rPr>
          <w:rStyle w:val="StyleUnderline"/>
          <w:highlight w:val="cyan"/>
        </w:rPr>
        <w:t>these crises</w:t>
      </w:r>
      <w:r>
        <w:rPr>
          <w:rStyle w:val="StyleUnderline"/>
        </w:rPr>
        <w:t xml:space="preserve"> actually </w:t>
      </w:r>
      <w:r w:rsidRPr="002A44F5">
        <w:rPr>
          <w:rStyle w:val="StyleUnderline"/>
          <w:highlight w:val="cyan"/>
        </w:rPr>
        <w:t>help it to renew</w:t>
      </w:r>
      <w:r>
        <w:rPr>
          <w:rStyle w:val="StyleUnderline"/>
        </w:rPr>
        <w:t xml:space="preserve"> itself.</w:t>
      </w:r>
      <w:r>
        <w:rPr>
          <w:sz w:val="16"/>
        </w:rPr>
        <w:t xml:space="preserve"> As David Harvey puts it, </w:t>
      </w:r>
      <w:r>
        <w:rPr>
          <w:rStyle w:val="StyleUnderline"/>
        </w:rPr>
        <w:t>it is precisely “</w:t>
      </w:r>
      <w:r w:rsidRPr="002A44F5">
        <w:rPr>
          <w:rStyle w:val="StyleUnderline"/>
          <w:highlight w:val="cyan"/>
        </w:rPr>
        <w:t xml:space="preserve">through </w:t>
      </w:r>
      <w:r>
        <w:rPr>
          <w:rStyle w:val="StyleUnderline"/>
        </w:rPr>
        <w:t xml:space="preserve">the destruction of the achievements of preceding eras by way of </w:t>
      </w:r>
      <w:r w:rsidRPr="002A44F5">
        <w:rPr>
          <w:rStyle w:val="StyleUnderline"/>
          <w:highlight w:val="cyan"/>
        </w:rPr>
        <w:t>war</w:t>
      </w:r>
      <w:r>
        <w:rPr>
          <w:rStyle w:val="StyleUnderline"/>
        </w:rPr>
        <w:t xml:space="preserve">, the devaluation of assets, the degradation of productive capacity, </w:t>
      </w:r>
      <w:r w:rsidRPr="002A44F5">
        <w:rPr>
          <w:rStyle w:val="StyleUnderline"/>
          <w:highlight w:val="cyan"/>
        </w:rPr>
        <w:t>abandonment and</w:t>
      </w:r>
      <w:r>
        <w:rPr>
          <w:rStyle w:val="StyleUnderline"/>
        </w:rPr>
        <w:t xml:space="preserve"> other forms of ‘</w:t>
      </w:r>
      <w:r w:rsidRPr="002A44F5">
        <w:rPr>
          <w:rStyle w:val="StyleUnderline"/>
          <w:highlight w:val="cyan"/>
        </w:rPr>
        <w:t>creative destruction’</w:t>
      </w:r>
      <w:r>
        <w:rPr>
          <w:rStyle w:val="StyleUnderline"/>
        </w:rPr>
        <w:t xml:space="preserve">” </w:t>
      </w:r>
      <w:r w:rsidRPr="00591179">
        <w:rPr>
          <w:rStyle w:val="StyleUnderline"/>
        </w:rPr>
        <w:t>that capitalism creates “a new basis for profit-making and surplus absorption.”</w:t>
      </w:r>
      <w:r w:rsidRPr="00591179">
        <w:rPr>
          <w:sz w:val="16"/>
        </w:rPr>
        <w:t xml:space="preserve"> What lurks behind this analysis is the frustrating sense of an impasse. Among its other accomplishments, </w:t>
      </w:r>
      <w:r w:rsidRPr="00591179">
        <w:rPr>
          <w:rStyle w:val="StyleUnderline"/>
        </w:rPr>
        <w:t xml:space="preserve">neoliberal capitalism has also robbed us of the future. For it turns everything into an eternal present. </w:t>
      </w:r>
      <w:r w:rsidRPr="00591179">
        <w:rPr>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591179">
        <w:rPr>
          <w:rStyle w:val="StyleUnderline"/>
        </w:rPr>
        <w:t>Our society seems to function</w:t>
      </w:r>
      <w:r w:rsidRPr="00591179">
        <w:rPr>
          <w:sz w:val="16"/>
        </w:rPr>
        <w:t xml:space="preserve">, as Ernst Bloch once put it, </w:t>
      </w:r>
      <w:r w:rsidRPr="00591179">
        <w:rPr>
          <w:rStyle w:val="StyleUnderline"/>
        </w:rPr>
        <w:t>in a state of “sheer aimless infinity and incessant changeability; where everything ought to be constantly new, everything remains just as it was.” This is because, in our current state of affairs, the future exists only in order to be colonized and made into an investment opportunity.</w:t>
      </w:r>
      <w:r w:rsidRPr="00591179">
        <w:rPr>
          <w:sz w:val="16"/>
        </w:rPr>
        <w:t xml:space="preserve"> John Maynard Keynes sought to distinguish between risk and genuine uncertainty. Risk is calculable in terms of probability, but genuine uncertainty is not. Uncertain events are irred</w:t>
      </w:r>
      <w:r w:rsidRPr="00694836">
        <w:rPr>
          <w:sz w:val="16"/>
        </w:rPr>
        <w:t>ucible to probabilistic analysis, because “there is no scientific basis on which to form any calculable probability whatever.” Keynes’s discussion of uncertainty has strong affinities with Quentin Meillassoux’s</w:t>
      </w:r>
      <w:r>
        <w:rPr>
          <w:sz w:val="16"/>
        </w:rPr>
        <w:t xml:space="preserve"> account of hyperchaos. For Meillassoux, there is no “totality of cases,” no closed set of all possible states of the universe. Therefore, there is no way to assign fixed probabilities to these states. This is not just an empirical matter of insufficient information; uncertainty exists in principle. For Meillassoux and Keynes alike, there comes a point where “we simply do not know.” But today, Keynes’s distinction is entirely </w:t>
      </w:r>
      <w:r>
        <w:rPr>
          <w:sz w:val="16"/>
        </w:rPr>
        <w:lastRenderedPageBreak/>
        <w:t xml:space="preserve">ignored. </w:t>
      </w:r>
      <w:r>
        <w:rPr>
          <w:rStyle w:val="StyleUnderline"/>
        </w:rPr>
        <w:t>The Black-Scholes Formula and the Efficient Market Hypothesis both conceive the future entirely in probabilistic terms.</w:t>
      </w:r>
      <w:r>
        <w:rPr>
          <w:sz w:val="16"/>
        </w:rPr>
        <w:t xml:space="preserve"> In these theories, as in the actual financial trading that is guided by them (or at least rationalized by them), </w:t>
      </w:r>
      <w:r>
        <w:rPr>
          <w:rStyle w:val="StyleUnderline"/>
        </w:rPr>
        <w:t xml:space="preserve">the genuine unknowability of the future is transformed into a matter of calculable, manageable risk. </w:t>
      </w:r>
      <w:r>
        <w:rPr>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actually work. We might therefore say that speculative finance is the inverse—and the complement—of the “affirmative speculation” that takes place in science fiction. Financial speculation seeks to capture, and shut down, the very same extreme potentialities that science fiction explores. Science </w:t>
      </w:r>
      <w:r w:rsidRPr="00591179">
        <w:rPr>
          <w:sz w:val="16"/>
        </w:rPr>
        <w:t xml:space="preserve">fiction is the narration of open, unaccountable futures; derivatives trading claims to have accounted for, and discounted, all these futures already. </w:t>
      </w:r>
      <w:r w:rsidRPr="00591179">
        <w:rPr>
          <w:rStyle w:val="StyleUnderline"/>
        </w:rPr>
        <w:t>The “market”—</w:t>
      </w:r>
      <w:r w:rsidRPr="00591179">
        <w:rPr>
          <w:sz w:val="16"/>
        </w:rPr>
        <w:t xml:space="preserve">nearly deified in neoliberal doctrine—thus works preemptively, as a global practice of what Richard Grusin calls premediation. It </w:t>
      </w:r>
      <w:r w:rsidRPr="00591179">
        <w:rPr>
          <w:rStyle w:val="StyleUnderline"/>
        </w:rPr>
        <w:t>seeks to deplete the future in advance. Its relentless functioning makes it nearly impossible for us to conceive of any alternative to the global capitalist world order. Such is the condition that Mark Fisher calls capitalist realism.</w:t>
      </w:r>
      <w:r w:rsidRPr="00591179">
        <w:rPr>
          <w:sz w:val="16"/>
        </w:rPr>
        <w:t xml:space="preserve"> As Fisher puts it, channeling</w:t>
      </w:r>
      <w:r>
        <w:rPr>
          <w:sz w:val="16"/>
        </w:rPr>
        <w:t xml:space="preserve"> both Jameson and Žižek, </w:t>
      </w:r>
      <w:r>
        <w:rPr>
          <w:rStyle w:val="StyleUnderline"/>
        </w:rPr>
        <w:t>“it’s easier to imagine the end of the world than the end of capitalism.”</w:t>
      </w:r>
    </w:p>
    <w:p w14:paraId="25ED216B" w14:textId="77777777" w:rsidR="002478B9" w:rsidRPr="00255BA4" w:rsidRDefault="002478B9" w:rsidP="002478B9">
      <w:pPr>
        <w:pStyle w:val="Heading4"/>
      </w:pPr>
      <w:r>
        <w:rPr>
          <w:rFonts w:eastAsia="Calibri"/>
        </w:rPr>
        <w:t>Neoliberalism strips language of its critical possibility and produces race neutrality – this reifies whiteness and lets white people think they are free of responsibility – thus the ROTB is to challenge racial capitalism</w:t>
      </w:r>
    </w:p>
    <w:p w14:paraId="1527D36D" w14:textId="77777777" w:rsidR="002478B9" w:rsidRPr="00C77454" w:rsidRDefault="002478B9" w:rsidP="002478B9">
      <w:pPr>
        <w:spacing w:after="0"/>
        <w:rPr>
          <w:bCs/>
        </w:rPr>
      </w:pPr>
      <w:r>
        <w:rPr>
          <w:b/>
          <w:sz w:val="26"/>
          <w:szCs w:val="26"/>
        </w:rPr>
        <w:t xml:space="preserve">Giroux 03, </w:t>
      </w:r>
      <w:r w:rsidRPr="00C77454">
        <w:rPr>
          <w:bCs/>
        </w:rPr>
        <w:t xml:space="preserve">Henry, American and Canadian scholar and cultural critic, Communication Education, “Spectacles of Race and Pedagogies of Denial: Anti-Black Racist Pedagogy Under the Reign of Neoliberalism”, </w:t>
      </w:r>
      <w:hyperlink r:id="rId20">
        <w:r>
          <w:rPr>
            <w:color w:val="000000"/>
          </w:rPr>
          <w:t>https://www.tandfonline.com/doi/abs/10.1080/0363452032000156190?journalCode=rced20</w:t>
        </w:r>
      </w:hyperlink>
      <w:r w:rsidRPr="00C77454">
        <w:rPr>
          <w:bCs/>
        </w:rPr>
        <w:t>, Accessed 6/28/21 VD</w:t>
      </w:r>
    </w:p>
    <w:p w14:paraId="33E6B000" w14:textId="77777777" w:rsidR="002478B9" w:rsidRDefault="002478B9" w:rsidP="002478B9">
      <w:pPr>
        <w:pBdr>
          <w:top w:val="nil"/>
          <w:left w:val="nil"/>
          <w:bottom w:val="nil"/>
          <w:right w:val="nil"/>
          <w:between w:val="nil"/>
        </w:pBdr>
        <w:spacing w:after="0" w:line="240" w:lineRule="auto"/>
        <w:rPr>
          <w:color w:val="000000"/>
          <w:sz w:val="12"/>
          <w:szCs w:val="12"/>
        </w:rPr>
      </w:pPr>
      <w:r>
        <w:rPr>
          <w:rFonts w:eastAsia="Calibri" w:cs="Calibr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w:t>
      </w:r>
      <w:r w:rsidRPr="004E2065">
        <w:rPr>
          <w:rFonts w:eastAsia="Calibri" w:cs="Calibri"/>
          <w:color w:val="000000"/>
          <w:sz w:val="12"/>
          <w:szCs w:val="12"/>
        </w:rPr>
        <w:t xml:space="preserve">a customer. </w:t>
      </w:r>
      <w:r w:rsidRPr="004E2065">
        <w:rPr>
          <w:rFonts w:eastAsia="Calibri" w:cs="Calibri"/>
          <w:color w:val="000000"/>
          <w:u w:val="single"/>
        </w:rPr>
        <w:t>Within this market-driven perspective, the</w:t>
      </w:r>
      <w:r>
        <w:rPr>
          <w:rFonts w:eastAsia="Calibri" w:cs="Calibri"/>
          <w:color w:val="000000"/>
          <w:u w:val="single"/>
        </w:rPr>
        <w:t xml:space="preserve"> </w:t>
      </w:r>
      <w:r w:rsidRPr="00403D65">
        <w:rPr>
          <w:rFonts w:eastAsia="Calibri" w:cs="Calibri"/>
          <w:color w:val="000000"/>
          <w:highlight w:val="cyan"/>
          <w:u w:val="single"/>
        </w:rPr>
        <w:t>exchange of capital takes precedence over social justice</w:t>
      </w:r>
      <w:r>
        <w:rPr>
          <w:rFonts w:eastAsia="Calibri" w:cs="Calibri"/>
          <w:color w:val="000000"/>
          <w:u w:val="single"/>
        </w:rPr>
        <w:t xml:space="preserve">, the making of socially responsible citizens, and the building of democratic communities. </w:t>
      </w:r>
      <w:r w:rsidRPr="00403D65">
        <w:rPr>
          <w:rFonts w:eastAsia="Calibri" w:cs="Calibri"/>
          <w:color w:val="000000"/>
          <w:highlight w:val="cyan"/>
          <w:u w:val="single"/>
        </w:rPr>
        <w:t>There is no language</w:t>
      </w:r>
      <w:r w:rsidRPr="004E2065">
        <w:rPr>
          <w:rFonts w:eastAsia="Calibri" w:cs="Calibri"/>
          <w:color w:val="000000"/>
          <w:u w:val="single"/>
        </w:rPr>
        <w:t xml:space="preserve"> here </w:t>
      </w:r>
      <w:r w:rsidRPr="00403D65">
        <w:rPr>
          <w:rFonts w:eastAsia="Calibri" w:cs="Calibri"/>
          <w:color w:val="000000"/>
          <w:highlight w:val="cyan"/>
          <w:u w:val="single"/>
        </w:rPr>
        <w:t>for</w:t>
      </w:r>
      <w:r>
        <w:rPr>
          <w:rFonts w:eastAsia="Calibri" w:cs="Calibri"/>
          <w:color w:val="000000"/>
          <w:u w:val="single"/>
        </w:rPr>
        <w:t xml:space="preserve"> recognizing antidemocratic forms of power, developing nonmarket values, or </w:t>
      </w:r>
      <w:r w:rsidRPr="00403D65">
        <w:rPr>
          <w:rFonts w:eastAsia="Calibri" w:cs="Calibri"/>
          <w:color w:val="000000"/>
          <w:highlight w:val="cyan"/>
          <w:u w:val="single"/>
        </w:rPr>
        <w:t>fighting against</w:t>
      </w:r>
      <w:r w:rsidRPr="004E2065">
        <w:rPr>
          <w:rFonts w:eastAsia="Calibri" w:cs="Calibri"/>
          <w:color w:val="000000"/>
          <w:u w:val="single"/>
        </w:rPr>
        <w:t xml:space="preserve"> substantive </w:t>
      </w:r>
      <w:r w:rsidRPr="00403D65">
        <w:rPr>
          <w:rFonts w:eastAsia="Calibri" w:cs="Calibri"/>
          <w:color w:val="000000"/>
          <w:highlight w:val="cyan"/>
          <w:u w:val="single"/>
        </w:rPr>
        <w:t>injustices</w:t>
      </w:r>
      <w:r>
        <w:rPr>
          <w:rFonts w:eastAsia="Calibri" w:cs="Calibri"/>
          <w:color w:val="000000"/>
          <w:u w:val="single"/>
        </w:rPr>
        <w:t xml:space="preserve"> in a society founded on deep inequalities, </w:t>
      </w:r>
      <w:r w:rsidRPr="00403D65">
        <w:rPr>
          <w:rFonts w:eastAsia="Calibri" w:cs="Calibri"/>
          <w:color w:val="000000"/>
          <w:highlight w:val="cyan"/>
          <w:u w:val="single"/>
        </w:rPr>
        <w:t>particularly those based on race and class</w:t>
      </w:r>
      <w:r>
        <w:rPr>
          <w:rFonts w:eastAsia="Calibri" w:cs="Calibri"/>
          <w:color w:val="000000"/>
          <w:u w:val="single"/>
        </w:rPr>
        <w:t xml:space="preserve">. Hence, it is not surprising that under neoliberalism, </w:t>
      </w:r>
      <w:r w:rsidRPr="00403D65">
        <w:rPr>
          <w:rFonts w:eastAsia="Calibri" w:cs="Calibri"/>
          <w:color w:val="000000"/>
          <w:highlight w:val="cyan"/>
          <w:u w:val="single"/>
        </w:rPr>
        <w:t>language is</w:t>
      </w:r>
      <w:r>
        <w:rPr>
          <w:rFonts w:eastAsia="Calibri" w:cs="Calibri"/>
          <w:color w:val="000000"/>
          <w:u w:val="single"/>
        </w:rPr>
        <w:t xml:space="preserve"> often </w:t>
      </w:r>
      <w:r w:rsidRPr="00403D65">
        <w:rPr>
          <w:rFonts w:eastAsia="Calibri" w:cs="Calibri"/>
          <w:color w:val="000000"/>
          <w:highlight w:val="cyan"/>
          <w:u w:val="single"/>
        </w:rPr>
        <w:t>stripped of its critical and social possibilities</w:t>
      </w:r>
      <w:r>
        <w:rPr>
          <w:rFonts w:eastAsia="Calibri" w:cs="Calibri"/>
          <w:color w:val="000000"/>
          <w:u w:val="single"/>
        </w:rPr>
        <w:t xml:space="preserve"> as it becomes increasingly difficult to imagine a social order in which all problems are not personal, social issues provide the conditions for understanding private considerations, critical reflection becomes the essence of politics, and matters of equity and justice become crucial to developing a democratic society.</w:t>
      </w:r>
      <w:r>
        <w:rPr>
          <w:rFonts w:eastAsia="Calibri" w:cs="Calibri"/>
          <w:color w:val="000000"/>
          <w:sz w:val="24"/>
        </w:rPr>
        <w:t xml:space="preserve"> </w:t>
      </w:r>
      <w:r>
        <w:rPr>
          <w:rFonts w:eastAsia="Calibri" w:cs="Calibri"/>
          <w:color w:val="000000"/>
          <w:sz w:val="12"/>
          <w:szCs w:val="12"/>
        </w:rPr>
        <w:t>It is under the reign of neoliberalism that the changing vocabulary about race and racial justice has to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4E2065">
        <w:rPr>
          <w:rFonts w:eastAsia="Calibri" w:cs="Calibri"/>
          <w:color w:val="000000"/>
          <w:sz w:val="12"/>
          <w:szCs w:val="12"/>
        </w:rPr>
        <w:t>).</w:t>
      </w:r>
      <w:r w:rsidRPr="004E2065">
        <w:rPr>
          <w:rFonts w:eastAsia="Calibri" w:cs="Calibri"/>
          <w:color w:val="000000"/>
          <w:sz w:val="24"/>
        </w:rPr>
        <w:t xml:space="preserve"> </w:t>
      </w:r>
      <w:r w:rsidRPr="004E2065">
        <w:rPr>
          <w:rFonts w:eastAsia="Calibri" w:cs="Calibri"/>
          <w:color w:val="000000"/>
          <w:sz w:val="12"/>
          <w:szCs w:val="12"/>
        </w:rPr>
        <w:t xml:space="preserve">Positioned within the emergence of neoliberalism as the dominant economic and political philosophy of our times, neoracism can be understood as part of a broader attack against not only difference but also the value of public memory, public goods, and democracy itself. </w:t>
      </w:r>
      <w:r>
        <w:rPr>
          <w:rFonts w:eastAsia="Calibri" w:cs="Calibri"/>
          <w:color w:val="000000"/>
          <w:sz w:val="12"/>
          <w:szCs w:val="12"/>
        </w:rPr>
        <w:t xml:space="preserve">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w:t>
      </w:r>
      <w:r>
        <w:rPr>
          <w:rFonts w:eastAsia="Calibri" w:cs="Calibri"/>
          <w:color w:val="000000"/>
          <w:sz w:val="12"/>
          <w:szCs w:val="12"/>
        </w:rPr>
        <w:lastRenderedPageBreak/>
        <w:t>merit or ability of people of color themselves. In this way, attention is deflected away from the reality of institutional racism and towards, for example, the “culture of poverty”, the “drug culture”, or the lack of black self-development. (p. 111)</w:t>
      </w:r>
      <w:r>
        <w:rPr>
          <w:rFonts w:eastAsia="Calibri" w:cs="Calibri"/>
          <w:color w:val="000000"/>
          <w:sz w:val="24"/>
        </w:rPr>
        <w:t xml:space="preserve"> </w:t>
      </w:r>
      <w:r w:rsidRPr="00403D65">
        <w:rPr>
          <w:rFonts w:eastAsia="Calibri" w:cs="Calibri"/>
          <w:color w:val="000000"/>
          <w:highlight w:val="cyan"/>
          <w:u w:val="single"/>
        </w:rPr>
        <w:t>Appeals to freedom, operating under</w:t>
      </w:r>
      <w:r>
        <w:rPr>
          <w:rFonts w:eastAsia="Calibri" w:cs="Calibri"/>
          <w:color w:val="000000"/>
          <w:u w:val="single"/>
        </w:rPr>
        <w:t xml:space="preserve"> the sway of </w:t>
      </w:r>
      <w:r w:rsidRPr="00403D65">
        <w:rPr>
          <w:rFonts w:eastAsia="Calibri" w:cs="Calibri"/>
          <w:color w:val="000000"/>
          <w:highlight w:val="cyan"/>
          <w:u w:val="single"/>
        </w:rPr>
        <w:t xml:space="preserve">market forces, </w:t>
      </w:r>
      <w:r w:rsidRPr="009F749A">
        <w:rPr>
          <w:rFonts w:eastAsia="Calibri" w:cs="Calibri"/>
          <w:color w:val="000000"/>
          <w:u w:val="single"/>
        </w:rPr>
        <w:t>offer no signposts theoretically or politically for engaging racism, an ethical and political issue that u</w:t>
      </w:r>
      <w:r>
        <w:rPr>
          <w:rFonts w:eastAsia="Calibri" w:cs="Calibri"/>
          <w:color w:val="000000"/>
          <w:u w:val="single"/>
        </w:rPr>
        <w:t xml:space="preserve">ndermines the very basis of a substantive democracy. </w:t>
      </w:r>
      <w:r w:rsidRPr="00403D65">
        <w:rPr>
          <w:rFonts w:eastAsia="Calibri" w:cs="Calibri"/>
          <w:color w:val="000000"/>
          <w:highlight w:val="cyan"/>
          <w:u w:val="single"/>
        </w:rPr>
        <w:t>Freedom</w:t>
      </w:r>
      <w:r w:rsidRPr="004E2065">
        <w:rPr>
          <w:rFonts w:eastAsia="Calibri" w:cs="Calibri"/>
          <w:color w:val="000000"/>
          <w:u w:val="single"/>
        </w:rPr>
        <w:t xml:space="preserve"> in this discourse </w:t>
      </w:r>
      <w:r w:rsidRPr="00403D65">
        <w:rPr>
          <w:rFonts w:eastAsia="Calibri" w:cs="Calibri"/>
          <w:color w:val="000000"/>
          <w:highlight w:val="cyan"/>
          <w:u w:val="single"/>
        </w:rPr>
        <w:t>collapses into</w:t>
      </w:r>
      <w:r>
        <w:rPr>
          <w:rFonts w:eastAsia="Calibri" w:cs="Calibri"/>
          <w:color w:val="000000"/>
          <w:u w:val="single"/>
        </w:rPr>
        <w:t xml:space="preserve"> self-interest and as such is more inclined to organize any sense of community around shared fears, insecurities, and an </w:t>
      </w:r>
      <w:r w:rsidRPr="00403D65">
        <w:rPr>
          <w:rFonts w:eastAsia="Calibri" w:cs="Calibri"/>
          <w:color w:val="000000"/>
          <w:highlight w:val="cyan"/>
          <w:u w:val="single"/>
        </w:rPr>
        <w:t>intolerance of those “others”</w:t>
      </w:r>
      <w:r>
        <w:rPr>
          <w:rFonts w:eastAsia="Calibri" w:cs="Calibri"/>
          <w:color w:val="000000"/>
          <w:u w:val="single"/>
        </w:rPr>
        <w:t xml:space="preserve"> who are </w:t>
      </w:r>
      <w:r w:rsidRPr="00403D65">
        <w:rPr>
          <w:rFonts w:eastAsia="Calibri" w:cs="Calibri"/>
          <w:color w:val="000000"/>
          <w:highlight w:val="cyan"/>
          <w:u w:val="single"/>
        </w:rPr>
        <w:t>marginalized by class and color</w:t>
      </w:r>
      <w:r>
        <w:rPr>
          <w:rFonts w:eastAsia="Calibri" w:cs="Calibri"/>
          <w:color w:val="000000"/>
          <w:u w:val="single"/>
        </w:rPr>
        <w:t>.</w:t>
      </w:r>
      <w:r>
        <w:rPr>
          <w:rFonts w:eastAsia="Calibri" w:cs="Calibri"/>
          <w:color w:val="000000"/>
          <w:sz w:val="24"/>
        </w:rPr>
        <w:t xml:space="preserve"> </w:t>
      </w:r>
      <w:r>
        <w:rPr>
          <w:rFonts w:eastAsia="Calibri" w:cs="Calibri"/>
          <w:color w:val="000000"/>
          <w:sz w:val="12"/>
          <w:szCs w:val="12"/>
        </w:rPr>
        <w:t>But freedom reduced to the ethos of self-preservation and brutal self-interests makes it difficult for individuals to recognize the forms that racism often take when draped in either the language of denial, freedom or individual rights.</w:t>
      </w:r>
      <w:r>
        <w:rPr>
          <w:rFonts w:eastAsia="Calibri" w:cs="Calibri"/>
          <w:color w:val="000000"/>
          <w:sz w:val="24"/>
        </w:rPr>
        <w:t xml:space="preserve"> </w:t>
      </w:r>
      <w:r>
        <w:rPr>
          <w:rFonts w:eastAsia="Calibri" w:cs="Calibri"/>
          <w:color w:val="000000"/>
          <w:u w:val="single"/>
        </w:rPr>
        <w:t xml:space="preserve">In what follows, I want to </w:t>
      </w:r>
      <w:r w:rsidRPr="004E2065">
        <w:rPr>
          <w:rFonts w:eastAsia="Calibri" w:cs="Calibri"/>
          <w:color w:val="000000"/>
          <w:u w:val="single"/>
        </w:rPr>
        <w:t xml:space="preserve">explore two prominent forms of the new racism, </w:t>
      </w:r>
      <w:r w:rsidRPr="009F749A">
        <w:rPr>
          <w:rFonts w:eastAsia="Calibri" w:cs="Calibri"/>
          <w:color w:val="000000"/>
          <w:u w:val="single"/>
        </w:rPr>
        <w:t>color blindness and neoliberal</w:t>
      </w:r>
      <w:r>
        <w:rPr>
          <w:rFonts w:eastAsia="Calibri" w:cs="Calibri"/>
          <w:color w:val="000000"/>
          <w:u w:val="single"/>
        </w:rPr>
        <w:t xml:space="preserve"> racism and their connection to the New Right, corporate power, and neoliberal ideologies.</w:t>
      </w:r>
      <w:r>
        <w:rPr>
          <w:rFonts w:eastAsia="Calibri" w:cs="Calibri"/>
          <w:color w:val="000000"/>
          <w:sz w:val="24"/>
        </w:rPr>
        <w:t xml:space="preserve"> </w:t>
      </w:r>
      <w:r>
        <w:rPr>
          <w:rFonts w:eastAsia="Calibri" w:cs="Calibri"/>
          <w:color w:val="000000"/>
          <w:sz w:val="12"/>
          <w:szCs w:val="12"/>
        </w:rPr>
        <w:t>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racialized discourse away from more rabid and overt forms of racism and its appropriation particularly by the New Right in the United States and Britain: The new racism actively disavows racist intent and is cleansed of extremist intolerance, thus 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Pr>
          <w:rFonts w:eastAsia="Calibri" w:cs="Calibri"/>
          <w:color w:val="000000"/>
          <w:sz w:val="24"/>
        </w:rPr>
        <w:t xml:space="preserve"> </w:t>
      </w:r>
      <w:r>
        <w:rPr>
          <w:rFonts w:eastAsia="Calibri" w:cs="Calibri"/>
          <w:color w:val="000000"/>
          <w:u w:val="single"/>
        </w:rPr>
        <w:t xml:space="preserve">It is </w:t>
      </w:r>
      <w:r w:rsidRPr="00403D65">
        <w:rPr>
          <w:rFonts w:eastAsia="Calibri" w:cs="Calibri"/>
          <w:color w:val="000000"/>
          <w:highlight w:val="cyan"/>
          <w:u w:val="single"/>
        </w:rPr>
        <w:t>a</w:t>
      </w:r>
      <w:r w:rsidRPr="004E2065">
        <w:rPr>
          <w:rFonts w:eastAsia="Calibri" w:cs="Calibri"/>
          <w:color w:val="000000"/>
          <w:u w:val="single"/>
        </w:rPr>
        <w:t xml:space="preserve"> new </w:t>
      </w:r>
      <w:r w:rsidRPr="00403D65">
        <w:rPr>
          <w:rFonts w:eastAsia="Calibri" w:cs="Calibri"/>
          <w:color w:val="000000"/>
          <w:highlight w:val="cyan"/>
          <w:u w:val="single"/>
        </w:rPr>
        <w:t>form of exclusionary politics that operates</w:t>
      </w:r>
      <w:r>
        <w:rPr>
          <w:rFonts w:eastAsia="Calibri" w:cs="Calibri"/>
          <w:color w:val="000000"/>
          <w:u w:val="single"/>
        </w:rPr>
        <w:t xml:space="preserve"> indirectly and </w:t>
      </w:r>
      <w:r w:rsidRPr="00403D65">
        <w:rPr>
          <w:rFonts w:eastAsia="Calibri" w:cs="Calibri"/>
          <w:color w:val="000000"/>
          <w:highlight w:val="cyan"/>
          <w:u w:val="single"/>
        </w:rPr>
        <w:t>in stealth via</w:t>
      </w:r>
      <w:r w:rsidRPr="004E2065">
        <w:rPr>
          <w:rFonts w:eastAsia="Calibri" w:cs="Calibri"/>
          <w:color w:val="000000"/>
          <w:u w:val="single"/>
        </w:rPr>
        <w:t xml:space="preserve"> the </w:t>
      </w:r>
      <w:r w:rsidRPr="00403D65">
        <w:rPr>
          <w:rFonts w:eastAsia="Calibri" w:cs="Calibri"/>
          <w:color w:val="000000"/>
          <w:highlight w:val="cyan"/>
          <w:u w:val="single"/>
        </w:rPr>
        <w:t>rhetorical inclusion of people of color and</w:t>
      </w:r>
      <w:r>
        <w:rPr>
          <w:rFonts w:eastAsia="Calibri" w:cs="Calibri"/>
          <w:color w:val="000000"/>
          <w:u w:val="single"/>
        </w:rPr>
        <w:t xml:space="preserve"> the </w:t>
      </w:r>
      <w:r w:rsidRPr="00403D65">
        <w:rPr>
          <w:rFonts w:eastAsia="Calibri" w:cs="Calibri"/>
          <w:color w:val="000000"/>
          <w:highlight w:val="cyan"/>
          <w:u w:val="single"/>
        </w:rPr>
        <w:t>sanitized nature of its racist appeal</w:t>
      </w:r>
      <w:r>
        <w:rPr>
          <w:rFonts w:eastAsia="Calibri" w:cs="Calibri"/>
          <w:color w:val="000000"/>
          <w:u w:val="single"/>
        </w:rPr>
        <w:t>.</w:t>
      </w:r>
      <w:r>
        <w:rPr>
          <w:rFonts w:eastAsia="Calibri" w:cs="Calibri"/>
          <w:color w:val="000000"/>
          <w:sz w:val="24"/>
        </w:rPr>
        <w:t xml:space="preserve"> </w:t>
      </w:r>
      <w:r>
        <w:rPr>
          <w:rFonts w:eastAsia="Calibri" w:cs="Calibri"/>
          <w:color w:val="000000"/>
          <w:sz w:val="12"/>
          <w:szCs w:val="12"/>
        </w:rPr>
        <w:t xml:space="preserve">(pp. 20––21) What is crucial about the new racism is that it demands an updated analysis of how racist practices work through the changing nature of language and other modes of </w:t>
      </w:r>
      <w:r w:rsidRPr="004E2065">
        <w:rPr>
          <w:rFonts w:eastAsia="Calibri" w:cs="Calibri"/>
          <w:color w:val="000000"/>
          <w:sz w:val="12"/>
          <w:szCs w:val="12"/>
        </w:rPr>
        <w:t>representation.</w:t>
      </w:r>
      <w:r w:rsidRPr="004E2065">
        <w:rPr>
          <w:rFonts w:eastAsia="Calibri" w:cs="Calibri"/>
          <w:color w:val="000000"/>
          <w:sz w:val="24"/>
        </w:rPr>
        <w:t xml:space="preserve"> </w:t>
      </w:r>
      <w:r w:rsidRPr="004E2065">
        <w:rPr>
          <w:rFonts w:eastAsia="Calibri" w:cs="Calibri"/>
          <w:color w:val="000000"/>
          <w:sz w:val="12"/>
          <w:szCs w:val="12"/>
        </w:rPr>
        <w:t>One of the most sanitized and yet pervasive forms of the new racism is evident in the language of color-blindness.</w:t>
      </w:r>
      <w:r w:rsidRPr="004E2065">
        <w:rPr>
          <w:rFonts w:eastAsia="Calibri" w:cs="Calibri"/>
          <w:color w:val="000000"/>
          <w:sz w:val="24"/>
        </w:rPr>
        <w:t xml:space="preserve"> </w:t>
      </w:r>
      <w:r w:rsidRPr="004E2065">
        <w:rPr>
          <w:rFonts w:eastAsia="Calibri" w:cs="Calibri"/>
          <w:color w:val="000000"/>
          <w:sz w:val="12"/>
          <w:szCs w:val="12"/>
        </w:rPr>
        <w:t>Within</w:t>
      </w:r>
      <w:r>
        <w:rPr>
          <w:rFonts w:eastAsia="Calibri" w:cs="Calibri"/>
          <w:color w:val="000000"/>
          <w:sz w:val="12"/>
          <w:szCs w:val="12"/>
        </w:rPr>
        <w:t xml:space="preserve"> this approach, it is argued that racial conflict and discrimination is a thing of the past and that race has no bearing on an individual’s or group’s location or standing in contemporary American society.</w:t>
      </w:r>
      <w:r>
        <w:rPr>
          <w:rFonts w:eastAsia="Calibri" w:cs="Calibri"/>
          <w:color w:val="000000"/>
          <w:sz w:val="24"/>
        </w:rPr>
        <w:t xml:space="preserve"> </w:t>
      </w:r>
      <w:r w:rsidRPr="00BA111A">
        <w:rPr>
          <w:rFonts w:eastAsia="Calibri" w:cs="Calibri"/>
          <w:color w:val="000000"/>
          <w:u w:val="single"/>
        </w:rPr>
        <w:t>Color blindness does not deny the existence of r</w:t>
      </w:r>
      <w:r>
        <w:rPr>
          <w:rFonts w:eastAsia="Calibri" w:cs="Calibri"/>
          <w:color w:val="000000"/>
          <w:u w:val="single"/>
        </w:rPr>
        <w:t xml:space="preserve">ace but </w:t>
      </w:r>
      <w:r w:rsidRPr="00403D65">
        <w:rPr>
          <w:rFonts w:eastAsia="Calibri" w:cs="Calibri"/>
          <w:color w:val="000000"/>
          <w:highlight w:val="cyan"/>
          <w:u w:val="single"/>
        </w:rPr>
        <w:t>denies</w:t>
      </w:r>
      <w:r w:rsidRPr="004E2065">
        <w:rPr>
          <w:rFonts w:eastAsia="Calibri" w:cs="Calibri"/>
          <w:color w:val="000000"/>
          <w:u w:val="single"/>
        </w:rPr>
        <w:t xml:space="preserve"> the claim that </w:t>
      </w:r>
      <w:r w:rsidRPr="00403D65">
        <w:rPr>
          <w:rFonts w:eastAsia="Calibri" w:cs="Calibri"/>
          <w:color w:val="000000"/>
          <w:highlight w:val="cyan"/>
          <w:u w:val="single"/>
        </w:rPr>
        <w:t>race is responsible for alleged injustices</w:t>
      </w:r>
      <w:r>
        <w:rPr>
          <w:rFonts w:eastAsia="Calibri" w:cs="Calibri"/>
          <w:color w:val="000000"/>
          <w:u w:val="single"/>
        </w:rPr>
        <w:t xml:space="preserve"> that reproduce group inequalities, privilege Whites, and negatively impacts on economic mobility, the possession of social resources, and the acquisition of political power.</w:t>
      </w:r>
      <w:r>
        <w:rPr>
          <w:rFonts w:eastAsia="Calibri" w:cs="Calibri"/>
          <w:color w:val="000000"/>
          <w:sz w:val="24"/>
        </w:rPr>
        <w:t xml:space="preserve"> </w:t>
      </w:r>
      <w:r>
        <w:rPr>
          <w:rFonts w:eastAsia="Calibri" w:cs="Calibri"/>
          <w:color w:val="000000"/>
          <w:sz w:val="12"/>
          <w:szCs w:val="12"/>
        </w:rPr>
        <w:t xml:space="preserve">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w:t>
      </w:r>
      <w:r w:rsidRPr="004E2065">
        <w:rPr>
          <w:rFonts w:eastAsia="Calibri" w:cs="Calibri"/>
          <w:color w:val="000000"/>
          <w:sz w:val="12"/>
          <w:szCs w:val="12"/>
        </w:rPr>
        <w:t>fate.</w:t>
      </w:r>
      <w:r w:rsidRPr="004E2065">
        <w:rPr>
          <w:rFonts w:eastAsia="Calibri" w:cs="Calibri"/>
          <w:color w:val="000000"/>
          <w:sz w:val="24"/>
        </w:rPr>
        <w:t xml:space="preserve"> </w:t>
      </w:r>
      <w:r w:rsidRPr="004E2065">
        <w:rPr>
          <w:rFonts w:eastAsia="Calibri" w:cs="Calibri"/>
          <w:color w:val="000000"/>
          <w:u w:val="single"/>
        </w:rPr>
        <w:t xml:space="preserve">Within </w:t>
      </w:r>
      <w:r w:rsidRPr="009F749A">
        <w:rPr>
          <w:rFonts w:eastAsia="Calibri" w:cs="Calibri"/>
          <w:color w:val="000000"/>
          <w:u w:val="single"/>
        </w:rPr>
        <w:t>this perspective race is only as important as you allow it to be” (Gallagher, 2003, p. 12)</w:t>
      </w:r>
      <w:r w:rsidRPr="009F749A">
        <w:rPr>
          <w:rFonts w:eastAsia="Calibri" w:cs="Calibri"/>
          <w:color w:val="000000"/>
          <w:sz w:val="24"/>
        </w:rPr>
        <w:t xml:space="preserve">. </w:t>
      </w:r>
      <w:r w:rsidRPr="009F749A">
        <w:rPr>
          <w:rFonts w:eastAsia="Calibri" w:cs="Calibr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sidRPr="009F749A">
        <w:rPr>
          <w:rFonts w:eastAsia="Calibri" w:cs="Calibri"/>
          <w:color w:val="000000"/>
          <w:sz w:val="24"/>
        </w:rPr>
        <w:t xml:space="preserve"> </w:t>
      </w:r>
      <w:r w:rsidRPr="009F749A">
        <w:rPr>
          <w:rFonts w:eastAsia="Calibri" w:cs="Calibri"/>
          <w:color w:val="000000"/>
          <w:u w:val="single"/>
        </w:rPr>
        <w:t>Veiled by a denial of how racial histories accrue political, economic, and cultural weight to the social power of whiteness, color blindness deletes the relationship between racial differences and power, and in doing so reinforces whiteness as the arbiter of value for judging difference against a normative notion</w:t>
      </w:r>
      <w:r>
        <w:rPr>
          <w:rFonts w:eastAsia="Calibri" w:cs="Calibri"/>
          <w:color w:val="000000"/>
          <w:u w:val="single"/>
        </w:rPr>
        <w:t xml:space="preserve"> of homogeneity (Goldberg, 2002, takes up this issue brilliantly, especially in pp. 200––238). </w:t>
      </w:r>
      <w:r w:rsidRPr="004E2065">
        <w:rPr>
          <w:rFonts w:eastAsia="Calibri" w:cs="Calibr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Pr>
          <w:rFonts w:eastAsia="Calibri" w:cs="Calibri"/>
          <w:color w:val="000000"/>
          <w:sz w:val="24"/>
        </w:rPr>
        <w:t xml:space="preserve"> </w:t>
      </w:r>
      <w:r>
        <w:rPr>
          <w:rFonts w:eastAsia="Calibri" w:cs="Calibr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w:t>
      </w:r>
      <w:r>
        <w:rPr>
          <w:rFonts w:eastAsia="Calibri" w:cs="Calibri"/>
          <w:color w:val="000000"/>
          <w:sz w:val="24"/>
        </w:rPr>
        <w:t xml:space="preserve"> </w:t>
      </w:r>
      <w:r>
        <w:rPr>
          <w:rFonts w:eastAsia="Calibri" w:cs="Calibri"/>
          <w:color w:val="000000"/>
          <w:u w:val="single"/>
        </w:rPr>
        <w:t xml:space="preserve">If one effect of color blindness’s functions is to deny racial hierarchies, another consequence is that </w:t>
      </w:r>
      <w:r w:rsidRPr="00403D65">
        <w:rPr>
          <w:rFonts w:eastAsia="Calibri" w:cs="Calibri"/>
          <w:color w:val="000000"/>
          <w:highlight w:val="cyan"/>
          <w:u w:val="single"/>
        </w:rPr>
        <w:t>it offers Whites the belief not only that America is</w:t>
      </w:r>
      <w:r w:rsidRPr="004E2065">
        <w:rPr>
          <w:rFonts w:eastAsia="Calibri" w:cs="Calibri"/>
          <w:color w:val="000000"/>
          <w:u w:val="single"/>
        </w:rPr>
        <w:t xml:space="preserve"> now </w:t>
      </w:r>
      <w:r w:rsidRPr="00403D65">
        <w:rPr>
          <w:rFonts w:eastAsia="Calibri" w:cs="Calibri"/>
          <w:color w:val="000000"/>
          <w:highlight w:val="cyan"/>
          <w:u w:val="single"/>
        </w:rPr>
        <w:t>a level playing field, but that</w:t>
      </w:r>
      <w:r w:rsidRPr="004E2065">
        <w:rPr>
          <w:rFonts w:eastAsia="Calibri" w:cs="Calibri"/>
          <w:color w:val="000000"/>
          <w:u w:val="single"/>
        </w:rPr>
        <w:t xml:space="preserve"> the </w:t>
      </w:r>
      <w:r w:rsidRPr="00403D65">
        <w:rPr>
          <w:rFonts w:eastAsia="Calibri" w:cs="Calibri"/>
          <w:color w:val="000000"/>
          <w:highlight w:val="cyan"/>
          <w:u w:val="single"/>
        </w:rPr>
        <w:t>success that Whites enjoy</w:t>
      </w:r>
      <w:r>
        <w:rPr>
          <w:rFonts w:eastAsia="Calibri" w:cs="Calibri"/>
          <w:color w:val="000000"/>
          <w:u w:val="single"/>
        </w:rPr>
        <w:t xml:space="preserve"> relative to minorities of color </w:t>
      </w:r>
      <w:r w:rsidRPr="00403D65">
        <w:rPr>
          <w:rFonts w:eastAsia="Calibri" w:cs="Calibri"/>
          <w:color w:val="000000"/>
          <w:highlight w:val="cyan"/>
          <w:u w:val="single"/>
        </w:rPr>
        <w:t>is</w:t>
      </w:r>
      <w:r>
        <w:rPr>
          <w:rFonts w:eastAsia="Calibri" w:cs="Calibri"/>
          <w:color w:val="000000"/>
          <w:u w:val="single"/>
        </w:rPr>
        <w:t xml:space="preserve"> largely </w:t>
      </w:r>
      <w:r w:rsidRPr="00403D65">
        <w:rPr>
          <w:rFonts w:eastAsia="Calibri" w:cs="Calibri"/>
          <w:color w:val="000000"/>
          <w:highlight w:val="cyan"/>
          <w:u w:val="single"/>
        </w:rPr>
        <w:t>due to individual determination, a strong work ethic</w:t>
      </w:r>
      <w:r>
        <w:rPr>
          <w:rFonts w:eastAsia="Calibri" w:cs="Calibri"/>
          <w:color w:val="000000"/>
          <w:u w:val="single"/>
        </w:rPr>
        <w:t xml:space="preserve">, high moral values, and a sound investment in education. Not only does </w:t>
      </w:r>
      <w:r w:rsidRPr="003C1840">
        <w:rPr>
          <w:rFonts w:eastAsia="Calibri" w:cs="Calibri"/>
          <w:color w:val="000000"/>
          <w:u w:val="single"/>
        </w:rPr>
        <w:t>color blindness offer up a highly racialized (though paraded as race-transcendent) notion of agency, but it also provides an ideological space free of guilt, self-reflection, and political responsibility,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sidRPr="003C1840">
        <w:rPr>
          <w:rFonts w:eastAsia="Calibri" w:cs="Calibri"/>
          <w:color w:val="000000"/>
          <w:sz w:val="24"/>
        </w:rPr>
        <w:t xml:space="preserve"> </w:t>
      </w:r>
      <w:r w:rsidRPr="003C1840">
        <w:rPr>
          <w:rFonts w:eastAsia="Calibri" w:cs="Calibri"/>
          <w:color w:val="000000"/>
          <w:sz w:val="12"/>
          <w:szCs w:val="12"/>
        </w:rPr>
        <w:t>In a society marked by profound racial and class</w:t>
      </w:r>
      <w:r>
        <w:rPr>
          <w:rFonts w:eastAsia="Calibri" w:cs="Calibri"/>
          <w:color w:val="000000"/>
          <w:sz w:val="12"/>
          <w:szCs w:val="12"/>
        </w:rPr>
        <w:t xml:space="preserve">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33FABAB4" w14:textId="77777777" w:rsidR="002478B9" w:rsidRPr="00C77454" w:rsidRDefault="002478B9" w:rsidP="002478B9">
      <w:pPr>
        <w:pBdr>
          <w:top w:val="nil"/>
          <w:left w:val="nil"/>
          <w:bottom w:val="nil"/>
          <w:right w:val="nil"/>
          <w:between w:val="nil"/>
        </w:pBdr>
        <w:spacing w:after="0" w:line="240" w:lineRule="auto"/>
        <w:rPr>
          <w:color w:val="000000"/>
          <w:sz w:val="12"/>
          <w:szCs w:val="12"/>
        </w:rPr>
      </w:pPr>
    </w:p>
    <w:p w14:paraId="34D968E7" w14:textId="77777777" w:rsidR="002478B9" w:rsidRDefault="002478B9" w:rsidP="002478B9">
      <w:pPr>
        <w:pStyle w:val="Heading4"/>
      </w:pPr>
      <w:r>
        <w:lastRenderedPageBreak/>
        <w:t xml:space="preserve">The alternative is one of </w:t>
      </w:r>
      <w:r>
        <w:rPr>
          <w:i/>
        </w:rPr>
        <w:t xml:space="preserve">revolutionary intercommunalism, </w:t>
      </w:r>
      <w:r>
        <w:t xml:space="preserve">where the people of the world develop a community of care to improve material conditions, can establish communism and resolve the contradictions of racism.  </w:t>
      </w:r>
    </w:p>
    <w:p w14:paraId="139A33C6" w14:textId="77777777" w:rsidR="002478B9" w:rsidRDefault="002478B9" w:rsidP="002478B9">
      <w:pPr>
        <w:spacing w:after="0"/>
        <w:rPr>
          <w:sz w:val="16"/>
          <w:szCs w:val="16"/>
        </w:rPr>
      </w:pPr>
      <w:r>
        <w:rPr>
          <w:b/>
          <w:u w:val="single"/>
        </w:rPr>
        <w:t>Newton 04</w:t>
      </w:r>
      <w:r>
        <w:rPr>
          <w:sz w:val="16"/>
          <w:szCs w:val="16"/>
        </w:rPr>
        <w:t xml:space="preserve"> (Huey Percy Newton was an African-American revolutionary, most known for co-founding the Black Panther Party with Bobby Seale. Together, Newton and Seale created the party's manifesto, the ten-point program.), “Revolutionary Intercommunalism &amp; The Right of Nations to Self-Determination”, 2004, pg. 31-33 NT</w:t>
      </w:r>
    </w:p>
    <w:p w14:paraId="1DC0DBD8" w14:textId="4F33E9F2" w:rsidR="002478B9" w:rsidRDefault="002478B9" w:rsidP="002478B9">
      <w:pPr>
        <w:rPr>
          <w:sz w:val="16"/>
          <w:szCs w:val="16"/>
        </w:rPr>
      </w:pPr>
      <w:r>
        <w:rPr>
          <w:sz w:val="16"/>
          <w:szCs w:val="16"/>
        </w:rPr>
        <w:t xml:space="preserve">We say that the world today is a dispersed collection of communities. A community is different from a nation.. </w:t>
      </w:r>
      <w:r>
        <w:rPr>
          <w:u w:val="single"/>
        </w:rPr>
        <w:t xml:space="preserve">A community is a small unit with a </w:t>
      </w:r>
      <w:r w:rsidRPr="00E67599">
        <w:rPr>
          <w:u w:val="single"/>
        </w:rPr>
        <w:t>comprehensive collection of institutions that exist to serve a small group of people.</w:t>
      </w:r>
      <w:r w:rsidRPr="00E67599">
        <w:rPr>
          <w:sz w:val="16"/>
          <w:szCs w:val="16"/>
        </w:rPr>
        <w:t xml:space="preserve"> And we say further that </w:t>
      </w:r>
      <w:r w:rsidRPr="00E67599">
        <w:rPr>
          <w:b/>
          <w:u w:val="single"/>
        </w:rPr>
        <w:t>the struggle in the world today is between the 32 small circle that administers and profits from the empire of the United States and the peoples of the world who want to determine their own destinies.</w:t>
      </w:r>
      <w:r w:rsidRPr="00E67599">
        <w:rPr>
          <w:sz w:val="16"/>
          <w:szCs w:val="16"/>
        </w:rPr>
        <w:t xml:space="preserve"> We call th</w:t>
      </w:r>
      <w:r>
        <w:rPr>
          <w:sz w:val="16"/>
          <w:szCs w:val="16"/>
        </w:rPr>
        <w:t xml:space="preserve">is situation intercommunalism. </w:t>
      </w:r>
      <w:r w:rsidRPr="00403D65">
        <w:rPr>
          <w:highlight w:val="cyan"/>
          <w:u w:val="single"/>
        </w:rPr>
        <w:t>We are</w:t>
      </w:r>
      <w:r>
        <w:rPr>
          <w:u w:val="single"/>
        </w:rPr>
        <w:t xml:space="preserve"> now </w:t>
      </w:r>
      <w:r w:rsidRPr="00403D65">
        <w:rPr>
          <w:highlight w:val="cyan"/>
          <w:u w:val="single"/>
        </w:rPr>
        <w:t xml:space="preserve">in </w:t>
      </w:r>
      <w:r>
        <w:rPr>
          <w:u w:val="single"/>
        </w:rPr>
        <w:t xml:space="preserve">the age of </w:t>
      </w:r>
      <w:r w:rsidRPr="00403D65">
        <w:rPr>
          <w:b/>
          <w:highlight w:val="cyan"/>
          <w:u w:val="single"/>
        </w:rPr>
        <w:t>reactionary intercommunalism</w:t>
      </w:r>
      <w:r w:rsidRPr="00403D65">
        <w:rPr>
          <w:highlight w:val="cyan"/>
          <w:u w:val="single"/>
        </w:rPr>
        <w:t xml:space="preserve">, </w:t>
      </w:r>
      <w:r w:rsidRPr="00E67599">
        <w:rPr>
          <w:u w:val="single"/>
        </w:rPr>
        <w:t>in which a ruling circle, a small group of people, control all other people by using their techno</w:t>
      </w:r>
      <w:r w:rsidRPr="004E2065">
        <w:rPr>
          <w:u w:val="single"/>
        </w:rPr>
        <w:t>logy</w:t>
      </w:r>
      <w:r w:rsidRPr="004E2065">
        <w:rPr>
          <w:sz w:val="16"/>
          <w:szCs w:val="16"/>
        </w:rPr>
        <w:t>.</w:t>
      </w:r>
      <w:r>
        <w:rPr>
          <w:sz w:val="16"/>
          <w:szCs w:val="16"/>
        </w:rPr>
        <w:t xml:space="preserve"> At the same time, </w:t>
      </w:r>
      <w:r>
        <w:rPr>
          <w:u w:val="single"/>
        </w:rPr>
        <w:t>we say that this technology can solve most of the material contradictions people face</w:t>
      </w:r>
      <w:r>
        <w:rPr>
          <w:sz w:val="16"/>
          <w:szCs w:val="16"/>
        </w:rPr>
        <w:t xml:space="preserve">, </w:t>
      </w:r>
      <w:r>
        <w:rPr>
          <w:u w:val="single"/>
        </w:rPr>
        <w:t xml:space="preserve">that the </w:t>
      </w:r>
      <w:r w:rsidRPr="00403D65">
        <w:rPr>
          <w:highlight w:val="cyan"/>
          <w:u w:val="single"/>
        </w:rPr>
        <w:t>material</w:t>
      </w:r>
      <w:r>
        <w:rPr>
          <w:u w:val="single"/>
        </w:rPr>
        <w:t xml:space="preserve"> </w:t>
      </w:r>
      <w:r w:rsidRPr="00403D65">
        <w:rPr>
          <w:highlight w:val="cyan"/>
          <w:u w:val="single"/>
        </w:rPr>
        <w:t>conditions exist</w:t>
      </w:r>
      <w:r>
        <w:rPr>
          <w:u w:val="single"/>
        </w:rPr>
        <w:t xml:space="preserve"> that would allow the people of the world </w:t>
      </w:r>
      <w:r w:rsidRPr="00403D65">
        <w:rPr>
          <w:highlight w:val="cyan"/>
          <w:u w:val="single"/>
        </w:rPr>
        <w:t xml:space="preserve">to </w:t>
      </w:r>
      <w:r w:rsidRPr="00403D65">
        <w:rPr>
          <w:b/>
          <w:highlight w:val="cyan"/>
          <w:u w:val="single"/>
        </w:rPr>
        <w:t>develop a culture that</w:t>
      </w:r>
      <w:r>
        <w:rPr>
          <w:b/>
          <w:u w:val="single"/>
        </w:rPr>
        <w:t xml:space="preserve"> is essentially human </w:t>
      </w:r>
      <w:r>
        <w:rPr>
          <w:u w:val="single"/>
        </w:rPr>
        <w:t xml:space="preserve">and </w:t>
      </w:r>
      <w:r w:rsidRPr="00403D65">
        <w:rPr>
          <w:highlight w:val="cyan"/>
          <w:u w:val="single"/>
        </w:rPr>
        <w:t>would nurture</w:t>
      </w:r>
      <w:r>
        <w:rPr>
          <w:u w:val="single"/>
        </w:rPr>
        <w:t xml:space="preserve"> those things that would allow the </w:t>
      </w:r>
      <w:r w:rsidRPr="00403D65">
        <w:rPr>
          <w:highlight w:val="cyan"/>
          <w:u w:val="single"/>
        </w:rPr>
        <w:t xml:space="preserve">people to resolve contradictions </w:t>
      </w:r>
      <w:r w:rsidRPr="00E67599">
        <w:rPr>
          <w:u w:val="single"/>
        </w:rPr>
        <w:t>in a way that would not cause the mutual slaughter</w:t>
      </w:r>
      <w:r>
        <w:rPr>
          <w:u w:val="single"/>
        </w:rPr>
        <w:t xml:space="preserve"> of all of us.</w:t>
      </w:r>
      <w:r>
        <w:rPr>
          <w:sz w:val="16"/>
          <w:szCs w:val="16"/>
        </w:rPr>
        <w:t xml:space="preserve"> </w:t>
      </w:r>
      <w:r>
        <w:rPr>
          <w:b/>
          <w:u w:val="single"/>
        </w:rPr>
        <w:t xml:space="preserve">The development of </w:t>
      </w:r>
      <w:r w:rsidRPr="00403D65">
        <w:rPr>
          <w:b/>
          <w:highlight w:val="cyan"/>
          <w:u w:val="single"/>
        </w:rPr>
        <w:t>such a culture would be revolutionary intercommunalism</w:t>
      </w:r>
      <w:r>
        <w:rPr>
          <w:b/>
          <w:u w:val="single"/>
        </w:rPr>
        <w:t>.</w:t>
      </w:r>
      <w:r>
        <w:rPr>
          <w:sz w:val="16"/>
          <w:szCs w:val="16"/>
        </w:rPr>
        <w:t xml:space="preserve"> Some communities have begun doing this. </w:t>
      </w:r>
      <w:r>
        <w:rPr>
          <w:u w:val="single"/>
        </w:rPr>
        <w:t>They liberated their territories and have established provisional governments.</w:t>
      </w:r>
      <w:r>
        <w:rPr>
          <w:sz w:val="16"/>
          <w:szCs w:val="16"/>
        </w:rPr>
        <w:t xml:space="preserve"> We recognize them, and say that these governments represent the people of China, North Korea, the people in the liberated zones of South Vietnam, and the people in North Vietnam. We believe their examples should be followed so that the order of the day would not be reactionary intercommunalism (empire) but revolutionary intercommunalism. </w:t>
      </w:r>
      <w:r w:rsidRPr="00E67599">
        <w:rPr>
          <w:u w:val="single"/>
        </w:rPr>
        <w:t>The people of the world, that is, must seize power from the small ruling circle and expropriate the expropriators, pull them down from their pinnacle and make them equals, and distribute the fruits of our labor, that have</w:t>
      </w:r>
      <w:r>
        <w:rPr>
          <w:u w:val="single"/>
        </w:rPr>
        <w:t xml:space="preserve"> been denied </w:t>
      </w:r>
      <w:r w:rsidRPr="004E2065">
        <w:rPr>
          <w:u w:val="single"/>
        </w:rPr>
        <w:t>us, in some equitable way.</w:t>
      </w:r>
      <w:r>
        <w:rPr>
          <w:sz w:val="16"/>
          <w:szCs w:val="16"/>
        </w:rPr>
        <w:t xml:space="preserve"> We know that the machinery to accomplish these tasks exists and we want access to it. 33 </w:t>
      </w:r>
      <w:r>
        <w:rPr>
          <w:u w:val="single"/>
        </w:rPr>
        <w:t xml:space="preserve">Imperialism has laid the foundation for world communism, and </w:t>
      </w:r>
      <w:r w:rsidRPr="00403D65">
        <w:rPr>
          <w:highlight w:val="cyan"/>
          <w:u w:val="single"/>
        </w:rPr>
        <w:t>imperialism</w:t>
      </w:r>
      <w:r>
        <w:rPr>
          <w:u w:val="single"/>
        </w:rPr>
        <w:t xml:space="preserve"> itself </w:t>
      </w:r>
      <w:r w:rsidRPr="00403D65">
        <w:rPr>
          <w:highlight w:val="cyan"/>
          <w:u w:val="single"/>
        </w:rPr>
        <w:t xml:space="preserve">has grown to </w:t>
      </w:r>
      <w:r>
        <w:rPr>
          <w:u w:val="single"/>
        </w:rPr>
        <w:t xml:space="preserve">the point of </w:t>
      </w:r>
      <w:r w:rsidRPr="00403D65">
        <w:rPr>
          <w:highlight w:val="cyan"/>
          <w:u w:val="single"/>
        </w:rPr>
        <w:t xml:space="preserve">reactionary intercommunalism because the </w:t>
      </w:r>
      <w:r w:rsidRPr="00403D65">
        <w:rPr>
          <w:b/>
          <w:highlight w:val="cyan"/>
          <w:u w:val="single"/>
        </w:rPr>
        <w:t>world is</w:t>
      </w:r>
      <w:r w:rsidRPr="004E2065">
        <w:rPr>
          <w:b/>
          <w:u w:val="single"/>
        </w:rPr>
        <w:t xml:space="preserve"> </w:t>
      </w:r>
      <w:r>
        <w:rPr>
          <w:b/>
          <w:u w:val="single"/>
        </w:rPr>
        <w:t xml:space="preserve">now </w:t>
      </w:r>
      <w:r w:rsidRPr="00403D65">
        <w:rPr>
          <w:b/>
          <w:highlight w:val="cyan"/>
          <w:u w:val="single"/>
        </w:rPr>
        <w:t>integrated into one community</w:t>
      </w:r>
      <w:r>
        <w:rPr>
          <w:u w:val="single"/>
        </w:rPr>
        <w:t>.</w:t>
      </w:r>
      <w:r>
        <w:rPr>
          <w:sz w:val="16"/>
          <w:szCs w:val="16"/>
        </w:rPr>
        <w:t xml:space="preserve"> The communications revolution, combined with the expansive domination of the American empire, has created the "global village." </w:t>
      </w:r>
      <w:r w:rsidRPr="00E67599">
        <w:rPr>
          <w:u w:val="single"/>
        </w:rPr>
        <w:t xml:space="preserve">The peoples of all cultures are under siege by the same forces and they all have access to the same technologies. There are only differences in degree between what's happening to the Blacks here and what’s happening to all of the people in the world, including Africans. </w:t>
      </w:r>
      <w:r w:rsidRPr="00E67599">
        <w:rPr>
          <w:b/>
          <w:u w:val="single"/>
        </w:rPr>
        <w:t>Their needs are the same and their energy is the same.</w:t>
      </w:r>
      <w:r w:rsidRPr="00E67599">
        <w:rPr>
          <w:u w:val="single"/>
        </w:rPr>
        <w:t xml:space="preserve"> And the contradictions they </w:t>
      </w:r>
      <w:r w:rsidRPr="00403D65">
        <w:rPr>
          <w:highlight w:val="cyan"/>
          <w:u w:val="single"/>
        </w:rPr>
        <w:t xml:space="preserve">suffer will </w:t>
      </w:r>
      <w:r w:rsidRPr="00E67599">
        <w:rPr>
          <w:u w:val="single"/>
        </w:rPr>
        <w:t xml:space="preserve">only </w:t>
      </w:r>
      <w:r w:rsidRPr="00403D65">
        <w:rPr>
          <w:highlight w:val="cyan"/>
          <w:u w:val="single"/>
        </w:rPr>
        <w:t>be resolved when</w:t>
      </w:r>
      <w:r>
        <w:rPr>
          <w:u w:val="single"/>
        </w:rPr>
        <w:t xml:space="preserve"> the </w:t>
      </w:r>
      <w:r w:rsidRPr="00403D65">
        <w:rPr>
          <w:highlight w:val="cyan"/>
          <w:u w:val="single"/>
        </w:rPr>
        <w:t>people</w:t>
      </w:r>
      <w:r>
        <w:rPr>
          <w:u w:val="single"/>
        </w:rPr>
        <w:t xml:space="preserve"> </w:t>
      </w:r>
      <w:r w:rsidRPr="00403D65">
        <w:rPr>
          <w:highlight w:val="cyan"/>
          <w:u w:val="single"/>
        </w:rPr>
        <w:t>establish a revolutionary intercommunalism</w:t>
      </w:r>
      <w:r>
        <w:rPr>
          <w:u w:val="single"/>
        </w:rPr>
        <w:t xml:space="preserve"> where they share all the wealth that they produce and live in one world.</w:t>
      </w:r>
      <w:r>
        <w:rPr>
          <w:sz w:val="16"/>
          <w:szCs w:val="16"/>
        </w:rPr>
        <w:t xml:space="preserve"> The stage of history is set for such a transformation: the technological and administrative base of socialism exists. </w:t>
      </w:r>
      <w:r w:rsidRPr="00403D65">
        <w:rPr>
          <w:highlight w:val="cyan"/>
          <w:u w:val="single"/>
        </w:rPr>
        <w:t xml:space="preserve">When the people seize the means of production </w:t>
      </w:r>
      <w:r w:rsidRPr="00E67599">
        <w:rPr>
          <w:u w:val="single"/>
        </w:rPr>
        <w:t>and all social institutions, th</w:t>
      </w:r>
      <w:r>
        <w:rPr>
          <w:u w:val="single"/>
        </w:rPr>
        <w:t>en there will be a qualitative leap and a change in the organization of society</w:t>
      </w:r>
      <w:r w:rsidRPr="009F749A">
        <w:rPr>
          <w:u w:val="single"/>
        </w:rPr>
        <w:t>. It will take time to resolve the contradictions of racism and all</w:t>
      </w:r>
      <w:r>
        <w:rPr>
          <w:u w:val="single"/>
        </w:rPr>
        <w:t xml:space="preserve"> kinds of chauvinism</w:t>
      </w:r>
      <w:r w:rsidRPr="00E67599">
        <w:rPr>
          <w:u w:val="single"/>
        </w:rPr>
        <w:t>; but because the people will control their own social institutions</w:t>
      </w:r>
      <w:r w:rsidRPr="00403D65">
        <w:rPr>
          <w:highlight w:val="cyan"/>
          <w:u w:val="single"/>
        </w:rPr>
        <w:t xml:space="preserve">, </w:t>
      </w:r>
      <w:r w:rsidRPr="00403D65">
        <w:rPr>
          <w:b/>
          <w:highlight w:val="cyan"/>
          <w:u w:val="single"/>
        </w:rPr>
        <w:t xml:space="preserve">they will be free to re-create themselves and </w:t>
      </w:r>
      <w:r w:rsidRPr="00E67599">
        <w:rPr>
          <w:b/>
          <w:u w:val="single"/>
        </w:rPr>
        <w:t xml:space="preserve">to </w:t>
      </w:r>
      <w:r w:rsidRPr="00403D65">
        <w:rPr>
          <w:b/>
          <w:highlight w:val="cyan"/>
          <w:u w:val="single"/>
        </w:rPr>
        <w:t>establish communism</w:t>
      </w:r>
      <w:r>
        <w:rPr>
          <w:sz w:val="16"/>
          <w:szCs w:val="16"/>
        </w:rPr>
        <w:t xml:space="preserve">, a stage of human development in which human values will shape the structures of society. At this time the world will be ready for a still higher level, of which we can now know nothing. </w:t>
      </w:r>
    </w:p>
    <w:p w14:paraId="15A2CF0B" w14:textId="77777777" w:rsidR="002478B9" w:rsidRDefault="002478B9" w:rsidP="002478B9">
      <w:pPr>
        <w:rPr>
          <w:sz w:val="16"/>
          <w:szCs w:val="16"/>
        </w:rPr>
      </w:pPr>
    </w:p>
    <w:p w14:paraId="1C251F21" w14:textId="63098F9B" w:rsidR="002478B9" w:rsidRDefault="002478B9" w:rsidP="002478B9">
      <w:pPr>
        <w:pStyle w:val="Heading2"/>
      </w:pPr>
      <w:r>
        <w:lastRenderedPageBreak/>
        <w:t>Case</w:t>
      </w:r>
    </w:p>
    <w:p w14:paraId="00D7158A" w14:textId="4448F27E" w:rsidR="002478B9" w:rsidRDefault="002478B9" w:rsidP="002478B9">
      <w:pPr>
        <w:pStyle w:val="Heading3"/>
      </w:pPr>
      <w:r>
        <w:lastRenderedPageBreak/>
        <w:t>Util</w:t>
      </w:r>
    </w:p>
    <w:p w14:paraId="4CE7ED3F" w14:textId="77777777" w:rsidR="002478B9" w:rsidRPr="007E4F23" w:rsidRDefault="002478B9" w:rsidP="002478B9">
      <w:pPr>
        <w:pStyle w:val="Heading4"/>
      </w:pPr>
      <w:r>
        <w:t xml:space="preserve">Structural violence o/w extinction - </w:t>
      </w:r>
    </w:p>
    <w:p w14:paraId="78857AFD" w14:textId="77777777" w:rsidR="002478B9" w:rsidRDefault="002478B9" w:rsidP="002478B9">
      <w:pPr>
        <w:pStyle w:val="Heading4"/>
      </w:pPr>
      <w:r>
        <w:t xml:space="preserve">[1] Probability and timeframe – structural violence is happening right now and has been happening for centuries – racial cap pushes black communities beyond suffering through racialized segregation and labor – probability over magnitude because it’s a question of what impacts actually exist </w:t>
      </w:r>
    </w:p>
    <w:p w14:paraId="33CC300D" w14:textId="77777777" w:rsidR="002478B9" w:rsidRDefault="002478B9" w:rsidP="002478B9">
      <w:pPr>
        <w:pStyle w:val="Heading4"/>
      </w:pPr>
      <w:r>
        <w:t>[2] You should reject racism in the space – that’s giroux</w:t>
      </w:r>
    </w:p>
    <w:p w14:paraId="3B5C2B2E" w14:textId="77777777" w:rsidR="002478B9" w:rsidRDefault="002478B9" w:rsidP="002478B9">
      <w:pPr>
        <w:pStyle w:val="Heading4"/>
      </w:pPr>
      <w:r>
        <w:t xml:space="preserve">Util is representatively ableist – </w:t>
      </w:r>
    </w:p>
    <w:p w14:paraId="59F14FFD" w14:textId="77777777" w:rsidR="002478B9" w:rsidRDefault="002478B9" w:rsidP="002478B9">
      <w:pPr>
        <w:pStyle w:val="Heading4"/>
      </w:pPr>
      <w:r>
        <w:t xml:space="preserve">[1] Extinction is all lives matter – you’ve basically said you won’t care about black when it’s only about black but now that white people’s lives are threatened, you’ll care about black folks </w:t>
      </w:r>
    </w:p>
    <w:p w14:paraId="1996734E" w14:textId="77777777" w:rsidR="002478B9" w:rsidRPr="007E4F23" w:rsidRDefault="002478B9" w:rsidP="002478B9">
      <w:pPr>
        <w:pStyle w:val="Heading4"/>
      </w:pPr>
      <w:r>
        <w:t xml:space="preserve">[2] Util only applies to who the government deems as recognizable and rhetorically valuable which clearly doesn’t apply to black people </w:t>
      </w:r>
    </w:p>
    <w:p w14:paraId="3BD23B5F" w14:textId="77777777" w:rsidR="002478B9" w:rsidRPr="0021128D" w:rsidRDefault="002478B9" w:rsidP="002478B9">
      <w:pPr>
        <w:pStyle w:val="Heading4"/>
        <w:shd w:val="clear" w:color="auto" w:fill="FFFFFF"/>
        <w:spacing w:before="0"/>
        <w:rPr>
          <w:rFonts w:eastAsia="Times New Roman" w:cs="Calibri"/>
          <w:szCs w:val="24"/>
        </w:rPr>
      </w:pPr>
      <w:r>
        <w:t xml:space="preserve">[3] </w:t>
      </w:r>
      <w:r w:rsidRPr="0021128D">
        <w:rPr>
          <w:rFonts w:cs="Calibri"/>
        </w:rPr>
        <w:t>Utilitarian justifications are simultaneously self-justifying and self-defeating – the moralistic call to stave off proximate impacts result in endless imperial aggression and mass atrocities, all of which only make global destruction more likely</w:t>
      </w:r>
      <w:r>
        <w:rPr>
          <w:rFonts w:cs="Calibri"/>
        </w:rPr>
        <w:t xml:space="preserve"> </w:t>
      </w:r>
    </w:p>
    <w:p w14:paraId="0B3C82A8" w14:textId="77777777" w:rsidR="002478B9" w:rsidRPr="0021128D" w:rsidRDefault="002478B9" w:rsidP="002478B9">
      <w:pPr>
        <w:pStyle w:val="NormalWeb"/>
        <w:shd w:val="clear" w:color="auto" w:fill="FFFFFF"/>
        <w:spacing w:before="0" w:beforeAutospacing="0" w:after="0" w:afterAutospacing="0"/>
        <w:rPr>
          <w:rFonts w:ascii="Calibri" w:hAnsi="Calibri" w:cs="Calibri"/>
        </w:rPr>
      </w:pPr>
      <w:r w:rsidRPr="0021128D">
        <w:rPr>
          <w:rFonts w:ascii="Calibri" w:hAnsi="Calibri" w:cs="Calibri"/>
          <w:b/>
          <w:bCs/>
          <w:sz w:val="26"/>
          <w:szCs w:val="26"/>
        </w:rPr>
        <w:t>Pasquinelli 18</w:t>
      </w:r>
      <w:r w:rsidRPr="0021128D">
        <w:rPr>
          <w:rFonts w:ascii="Calibri" w:hAnsi="Calibri" w:cs="Calibri"/>
          <w:sz w:val="22"/>
        </w:rPr>
        <w:t xml:space="preserve"> (Sydney Pasquinelli, Faculty in the Department of Communication at the University of Pittsburgh, 2018, </w:t>
      </w:r>
      <w:r w:rsidRPr="0021128D">
        <w:rPr>
          <w:rFonts w:ascii="Calibri" w:hAnsi="Calibri" w:cs="Calibri"/>
          <w:i/>
          <w:iCs/>
          <w:sz w:val="22"/>
        </w:rPr>
        <w:t>The Lesser-Evils Paradigm for Imagining Islam: U.S. Executive Branch (Re)framing of Islam in the Early Cold War Era of Racialized Empire-Building</w:t>
      </w:r>
      <w:r w:rsidRPr="0021128D">
        <w:rPr>
          <w:rFonts w:ascii="Calibri" w:hAnsi="Calibri" w:cs="Calibri"/>
          <w:sz w:val="22"/>
        </w:rPr>
        <w:t xml:space="preserve">, PhD Dissertation, </w:t>
      </w:r>
      <w:hyperlink r:id="rId21" w:history="1">
        <w:r w:rsidRPr="0021128D">
          <w:rPr>
            <w:rStyle w:val="Hyperlink"/>
            <w:rFonts w:ascii="Calibri" w:eastAsiaTheme="majorEastAsia" w:hAnsi="Calibri" w:cs="Calibri"/>
            <w:sz w:val="22"/>
          </w:rPr>
          <w:t>http://d-scholarship.pitt.edu/33906/1/Pasquinelli%20-%20Dissertation.pdf</w:t>
        </w:r>
      </w:hyperlink>
      <w:r w:rsidRPr="0021128D">
        <w:rPr>
          <w:rFonts w:ascii="Calibri" w:hAnsi="Calibri" w:cs="Calibri"/>
          <w:sz w:val="22"/>
        </w:rPr>
        <w:t>, pp 156-161) gz</w:t>
      </w:r>
    </w:p>
    <w:p w14:paraId="2B6D2406" w14:textId="77777777" w:rsidR="002478B9" w:rsidRDefault="002478B9" w:rsidP="002478B9">
      <w:pPr>
        <w:rPr>
          <w:rFonts w:cs="Calibri"/>
          <w:b/>
          <w:bCs/>
          <w:u w:val="single"/>
        </w:rPr>
      </w:pPr>
      <w:r w:rsidRPr="0021128D">
        <w:rPr>
          <w:rFonts w:cs="Calibri"/>
          <w:sz w:val="16"/>
          <w:szCs w:val="16"/>
        </w:rPr>
        <w:t xml:space="preserve">Lesser-evil reasoning is used in “practical conflict-situations where a greater evil can only be avoided when a lesser evil is caused or permitted.” 30 The basic logic behind any lesser-evil justification is the same: if we are required to choose between two evils, we ought to choose the lesser-evil.31 </w:t>
      </w:r>
      <w:r w:rsidRPr="0021128D">
        <w:rPr>
          <w:rFonts w:cs="Calibri"/>
          <w:u w:val="single"/>
        </w:rPr>
        <w:t>Lesser-evil reasoning plays an important role in liberal democracy: frequently employed by political philosophers and scientists, politicians, and lawyers, its application influences outcomes of democratic processes like criminal trials, domestic policies, and foreign policies including wartime allowances.</w:t>
      </w:r>
      <w:r w:rsidRPr="0021128D">
        <w:rPr>
          <w:rFonts w:cs="Calibri"/>
          <w:sz w:val="16"/>
          <w:szCs w:val="16"/>
        </w:rPr>
        <w:t xml:space="preserve">32 In </w:t>
      </w:r>
      <w:r w:rsidRPr="0021128D">
        <w:rPr>
          <w:rFonts w:cs="Calibri"/>
          <w:i/>
          <w:iCs/>
          <w:sz w:val="16"/>
          <w:szCs w:val="16"/>
        </w:rPr>
        <w:t>The Lesser Evil: Political Ethics in an Age of Terror</w:t>
      </w:r>
      <w:r w:rsidRPr="0021128D">
        <w:rPr>
          <w:rFonts w:cs="Calibri"/>
          <w:sz w:val="16"/>
          <w:szCs w:val="16"/>
        </w:rPr>
        <w:t xml:space="preserve">, Michael </w:t>
      </w:r>
      <w:r w:rsidRPr="0021128D">
        <w:rPr>
          <w:rFonts w:cs="Calibri"/>
          <w:u w:val="single"/>
        </w:rPr>
        <w:t xml:space="preserve">Ignatieff encapsulates one of the oldest questions in republican politics: </w:t>
      </w:r>
      <w:r w:rsidRPr="0021128D">
        <w:rPr>
          <w:rFonts w:cs="Calibri"/>
          <w:u w:val="single"/>
          <w:shd w:val="clear" w:color="auto" w:fill="00FF00"/>
        </w:rPr>
        <w:t xml:space="preserve">“What lesser evils may a society commit </w:t>
      </w:r>
      <w:r w:rsidRPr="0021128D">
        <w:rPr>
          <w:rFonts w:cs="Calibri"/>
          <w:b/>
          <w:bCs/>
          <w:u w:val="single"/>
          <w:shd w:val="clear" w:color="auto" w:fill="00FF00"/>
        </w:rPr>
        <w:t>when it believes it faces the greater evil of its own destruction?</w:t>
      </w:r>
      <w:r w:rsidRPr="0021128D">
        <w:rPr>
          <w:rFonts w:cs="Calibri"/>
          <w:u w:val="single"/>
          <w:shd w:val="clear" w:color="auto" w:fill="00FF00"/>
        </w:rPr>
        <w:t>”</w:t>
      </w:r>
      <w:r w:rsidRPr="0021128D">
        <w:rPr>
          <w:rFonts w:cs="Calibri"/>
          <w:sz w:val="16"/>
          <w:szCs w:val="16"/>
        </w:rPr>
        <w:t xml:space="preserve">33 </w:t>
      </w:r>
      <w:r w:rsidRPr="0021128D">
        <w:rPr>
          <w:rFonts w:cs="Calibri"/>
          <w:u w:val="single"/>
        </w:rPr>
        <w:t>To answer this question, governments and their constituents must employ utilitarian logic to calculate aggregate risks and rewards. An exemplary lesser-evil justification was</w:t>
      </w:r>
      <w:r w:rsidRPr="0021128D">
        <w:rPr>
          <w:rFonts w:cs="Calibri"/>
          <w:sz w:val="16"/>
          <w:szCs w:val="16"/>
        </w:rPr>
        <w:t xml:space="preserve"> provided by the US military under </w:t>
      </w:r>
      <w:r w:rsidRPr="0021128D">
        <w:rPr>
          <w:rFonts w:cs="Calibri"/>
          <w:b/>
          <w:bCs/>
          <w:u w:val="single"/>
        </w:rPr>
        <w:t>Truman</w:t>
      </w:r>
      <w:r w:rsidRPr="0021128D">
        <w:rPr>
          <w:rFonts w:cs="Calibri"/>
          <w:sz w:val="16"/>
          <w:szCs w:val="16"/>
        </w:rPr>
        <w:t xml:space="preserve">, in </w:t>
      </w:r>
      <w:r w:rsidRPr="0021128D">
        <w:rPr>
          <w:rFonts w:cs="Calibri"/>
          <w:u w:val="single"/>
        </w:rPr>
        <w:t>it</w:t>
      </w:r>
      <w:r w:rsidRPr="0021128D">
        <w:rPr>
          <w:rFonts w:cs="Calibri"/>
          <w:b/>
          <w:bCs/>
          <w:u w:val="single"/>
        </w:rPr>
        <w:t>s decision to drop two atomic bombs on Hiroshima and Nagasaki</w:t>
      </w:r>
      <w:r w:rsidRPr="0021128D">
        <w:rPr>
          <w:rFonts w:cs="Calibri"/>
          <w:u w:val="single"/>
        </w:rPr>
        <w:t>.</w:t>
      </w:r>
      <w:r w:rsidRPr="0021128D">
        <w:rPr>
          <w:rFonts w:cs="Calibri"/>
          <w:sz w:val="16"/>
          <w:szCs w:val="16"/>
        </w:rPr>
        <w:t xml:space="preserve"> It reasoned that the lives saved by the bombing, and its subsequent cessation of the war, outnumbered the deaths it caused. The decision was therefore justified because it thwarted a greater-evil.34 </w:t>
      </w:r>
      <w:r w:rsidRPr="0021128D">
        <w:rPr>
          <w:rFonts w:cs="Calibri"/>
          <w:b/>
          <w:bCs/>
          <w:u w:val="single"/>
        </w:rPr>
        <w:t>While lesser-evil reasoning emerged as a predominant feature of liberalism, it has roots in Christian theology</w:t>
      </w:r>
      <w:r w:rsidRPr="0021128D">
        <w:rPr>
          <w:rFonts w:cs="Calibri"/>
          <w:sz w:val="16"/>
          <w:szCs w:val="16"/>
        </w:rPr>
        <w:t xml:space="preserve">.35 Some ethico-political traditions are guided by moral absolutes, or “absolutely exceptionless moral norms whose violation is intrinsically evil.”36 In an absolutist framework, lesser-evils (like nuclear war) cannot be rationalized; an act that is evil is wrong without qualification and must never be performed.37 But even theologians understand that moral universals place significant limitations on leaders, especially in times of warfare.38 In </w:t>
      </w:r>
      <w:r w:rsidRPr="0021128D">
        <w:rPr>
          <w:rFonts w:cs="Calibri"/>
          <w:i/>
          <w:iCs/>
          <w:sz w:val="16"/>
          <w:szCs w:val="16"/>
        </w:rPr>
        <w:t>Doing Evil to Achieve Good: Moral Choice in Conflict Situations</w:t>
      </w:r>
      <w:r w:rsidRPr="0021128D">
        <w:rPr>
          <w:rFonts w:cs="Calibri"/>
          <w:sz w:val="16"/>
          <w:szCs w:val="16"/>
        </w:rPr>
        <w:t xml:space="preserve">, Richard McCormick and Paul Ramsey explain that whether a theological system permits lesser-evil acts depends on “the moral relevance and decisiveness of the distinction between what is </w:t>
      </w:r>
      <w:r w:rsidRPr="0021128D">
        <w:rPr>
          <w:rFonts w:cs="Calibri"/>
          <w:i/>
          <w:iCs/>
          <w:sz w:val="16"/>
          <w:szCs w:val="16"/>
        </w:rPr>
        <w:t>directly intended</w:t>
      </w:r>
      <w:r w:rsidRPr="0021128D">
        <w:rPr>
          <w:rFonts w:cs="Calibri"/>
          <w:sz w:val="16"/>
          <w:szCs w:val="16"/>
        </w:rPr>
        <w:t xml:space="preserve"> and what is only </w:t>
      </w:r>
      <w:r w:rsidRPr="0021128D">
        <w:rPr>
          <w:rFonts w:cs="Calibri"/>
          <w:i/>
          <w:iCs/>
          <w:sz w:val="16"/>
          <w:szCs w:val="16"/>
        </w:rPr>
        <w:t>indirectly intended</w:t>
      </w:r>
      <w:r w:rsidRPr="0021128D">
        <w:rPr>
          <w:rFonts w:cs="Calibri"/>
          <w:sz w:val="16"/>
          <w:szCs w:val="16"/>
        </w:rPr>
        <w:t xml:space="preserve"> or actively </w:t>
      </w:r>
      <w:r w:rsidRPr="0021128D">
        <w:rPr>
          <w:rFonts w:cs="Calibri"/>
          <w:i/>
          <w:iCs/>
          <w:sz w:val="16"/>
          <w:szCs w:val="16"/>
        </w:rPr>
        <w:t>permitted</w:t>
      </w:r>
      <w:r w:rsidRPr="0021128D">
        <w:rPr>
          <w:rFonts w:cs="Calibri"/>
          <w:sz w:val="16"/>
          <w:szCs w:val="16"/>
        </w:rPr>
        <w:t xml:space="preserve">.”39 Those sympathetic to lesser-evil reasoning find the distinction significant: an act of evil which is directly intended can never be justified; but an act of evil which is indirectly </w:t>
      </w:r>
      <w:r w:rsidRPr="0021128D">
        <w:rPr>
          <w:rFonts w:cs="Calibri"/>
          <w:sz w:val="16"/>
          <w:szCs w:val="16"/>
        </w:rPr>
        <w:lastRenderedPageBreak/>
        <w:t xml:space="preserve">intended, or permitted because of circumstance, is qualitatively different and thus possible to excuse on moral terms. McCormick summarizes centuries of Catholic moral thought as tolerating evil only when “a proportionately grave reason for allowing evil to occur” exists. In such cases, “the resultant evil [is] referred to as an ‘unintended byproduct’ of the action, only indirectly voluntary and justified by the presence of a proportionately grave reason.”40 </w:t>
      </w:r>
      <w:r w:rsidRPr="0021128D">
        <w:rPr>
          <w:rFonts w:cs="Calibri"/>
          <w:i/>
          <w:iCs/>
          <w:sz w:val="16"/>
          <w:szCs w:val="16"/>
        </w:rPr>
        <w:t>Jus ad bellum</w:t>
      </w:r>
      <w:r w:rsidRPr="0021128D">
        <w:rPr>
          <w:rFonts w:cs="Calibri"/>
          <w:sz w:val="16"/>
          <w:szCs w:val="16"/>
        </w:rPr>
        <w:t xml:space="preserve">, or just war theory, notarized by a community of scholars wherein theologians played a significant role, is premised upon the principle of proportionality: that the total benefits of war must outweigh the total harms.41 </w:t>
      </w:r>
      <w:r w:rsidRPr="0021128D">
        <w:rPr>
          <w:rFonts w:cs="Calibri"/>
          <w:u w:val="single"/>
          <w:shd w:val="clear" w:color="auto" w:fill="00FF00"/>
        </w:rPr>
        <w:t>The post-colonial condition</w:t>
      </w:r>
      <w:r w:rsidRPr="0021128D">
        <w:rPr>
          <w:rFonts w:cs="Calibri"/>
          <w:u w:val="single"/>
        </w:rPr>
        <w:t xml:space="preserve"> demanded </w:t>
      </w:r>
      <w:r w:rsidRPr="0021128D">
        <w:rPr>
          <w:rFonts w:cs="Calibri"/>
          <w:b/>
          <w:bCs/>
          <w:u w:val="single"/>
        </w:rPr>
        <w:t>rhetorical calculations of proportionality to</w:t>
      </w:r>
      <w:r w:rsidRPr="0021128D">
        <w:rPr>
          <w:rFonts w:cs="Calibri"/>
          <w:b/>
          <w:bCs/>
          <w:u w:val="single"/>
          <w:shd w:val="clear" w:color="auto" w:fill="00FF00"/>
        </w:rPr>
        <w:t xml:space="preserve"> justify imperial meddling in</w:t>
      </w:r>
      <w:r w:rsidRPr="0021128D">
        <w:rPr>
          <w:rFonts w:cs="Calibri"/>
          <w:b/>
          <w:bCs/>
          <w:u w:val="single"/>
        </w:rPr>
        <w:t xml:space="preserve"> the politics of the </w:t>
      </w:r>
      <w:r w:rsidRPr="0021128D">
        <w:rPr>
          <w:rFonts w:cs="Calibri"/>
          <w:b/>
          <w:bCs/>
          <w:u w:val="single"/>
          <w:shd w:val="clear" w:color="auto" w:fill="00FF00"/>
        </w:rPr>
        <w:t>post-colonies</w:t>
      </w:r>
      <w:r w:rsidRPr="0021128D">
        <w:rPr>
          <w:rFonts w:cs="Calibri"/>
          <w:sz w:val="16"/>
          <w:szCs w:val="16"/>
        </w:rPr>
        <w:t xml:space="preserve">. In </w:t>
      </w:r>
      <w:r w:rsidRPr="0021128D">
        <w:rPr>
          <w:rFonts w:cs="Calibri"/>
          <w:i/>
          <w:iCs/>
          <w:sz w:val="16"/>
          <w:szCs w:val="16"/>
        </w:rPr>
        <w:t>The Least of All Possible Evils: Humanitarian Violence from Arendt to Gaza</w:t>
      </w:r>
      <w:r w:rsidRPr="0021128D">
        <w:rPr>
          <w:rFonts w:cs="Calibri"/>
          <w:sz w:val="16"/>
          <w:szCs w:val="16"/>
        </w:rPr>
        <w:t xml:space="preserve">, </w:t>
      </w:r>
      <w:r w:rsidRPr="0021128D">
        <w:rPr>
          <w:rFonts w:cs="Calibri"/>
          <w:u w:val="single"/>
        </w:rPr>
        <w:t xml:space="preserve">Eyal Weizman shows that </w:t>
      </w:r>
      <w:r w:rsidRPr="0021128D">
        <w:rPr>
          <w:rFonts w:cs="Calibri"/>
          <w:b/>
          <w:bCs/>
          <w:u w:val="single"/>
        </w:rPr>
        <w:t>in the context of benevolent hegemonic leadership</w:t>
      </w:r>
      <w:r w:rsidRPr="0021128D">
        <w:rPr>
          <w:rFonts w:cs="Calibri"/>
          <w:u w:val="single"/>
        </w:rPr>
        <w:t xml:space="preserve">, application of </w:t>
      </w:r>
      <w:r w:rsidRPr="0021128D">
        <w:rPr>
          <w:rFonts w:cs="Calibri"/>
          <w:u w:val="single"/>
          <w:shd w:val="clear" w:color="auto" w:fill="00FF00"/>
        </w:rPr>
        <w:t xml:space="preserve">lesser-evil reasoning </w:t>
      </w:r>
      <w:r w:rsidRPr="0021128D">
        <w:rPr>
          <w:rFonts w:cs="Calibri"/>
          <w:u w:val="single"/>
        </w:rPr>
        <w:t xml:space="preserve">requires a </w:t>
      </w:r>
      <w:r w:rsidRPr="0021128D">
        <w:rPr>
          <w:rFonts w:cs="Calibri"/>
          <w:b/>
          <w:bCs/>
          <w:u w:val="single"/>
        </w:rPr>
        <w:t>constant policing of the world in order to measure and determine the relativity of evils</w:t>
      </w:r>
      <w:r w:rsidRPr="0021128D">
        <w:rPr>
          <w:rFonts w:cs="Calibri"/>
          <w:sz w:val="16"/>
          <w:szCs w:val="16"/>
        </w:rPr>
        <w:t xml:space="preserve">.42 </w:t>
      </w:r>
      <w:r w:rsidRPr="0021128D">
        <w:rPr>
          <w:rFonts w:cs="Calibri"/>
          <w:u w:val="single"/>
        </w:rPr>
        <w:t xml:space="preserve">Liberal state apparatuses partake in a form of governmentality, in which they </w:t>
      </w:r>
      <w:r w:rsidRPr="0021128D">
        <w:rPr>
          <w:rFonts w:cs="Calibri"/>
          <w:b/>
          <w:bCs/>
          <w:u w:val="single"/>
          <w:shd w:val="clear" w:color="auto" w:fill="00FF00"/>
        </w:rPr>
        <w:t xml:space="preserve">presume the </w:t>
      </w:r>
      <w:r w:rsidRPr="0021128D">
        <w:rPr>
          <w:rFonts w:cs="Calibri"/>
          <w:b/>
          <w:bCs/>
          <w:u w:val="single"/>
        </w:rPr>
        <w:t>inevitability and</w:t>
      </w:r>
      <w:r w:rsidRPr="0021128D">
        <w:rPr>
          <w:rFonts w:cs="Calibri"/>
          <w:b/>
          <w:bCs/>
          <w:u w:val="single"/>
          <w:shd w:val="clear" w:color="auto" w:fill="00FF00"/>
        </w:rPr>
        <w:t xml:space="preserve"> necessity of militarized presence</w:t>
      </w:r>
      <w:r w:rsidRPr="0021128D">
        <w:rPr>
          <w:rFonts w:cs="Calibri"/>
          <w:b/>
          <w:bCs/>
          <w:u w:val="single"/>
        </w:rPr>
        <w:t xml:space="preserve"> in the post-colonies</w:t>
      </w:r>
      <w:r w:rsidRPr="0021128D">
        <w:rPr>
          <w:rFonts w:cs="Calibri"/>
          <w:u w:val="single"/>
        </w:rPr>
        <w:t xml:space="preserve"> and then pursue the path of engagement they have calculated to produce “the best of all possible worlds,” or the optimum permutation of good and evil. </w:t>
      </w:r>
      <w:r w:rsidRPr="0021128D">
        <w:rPr>
          <w:rFonts w:cs="Calibri"/>
          <w:sz w:val="16"/>
          <w:szCs w:val="16"/>
        </w:rPr>
        <w:t xml:space="preserve">43 In a 1978 lecture at the Collège de France, Michel Foucault firstly defines governmentality as: “The ensemble formed by the institutions, procedures, analyses, and reflections… that allow the exercise of… [a] form of power, which has as its target population, as its principal form of knowledge political economy, and as its essential technical means apparatuses of security.”44 </w:t>
      </w:r>
      <w:r w:rsidRPr="0021128D">
        <w:rPr>
          <w:rFonts w:cs="Calibri"/>
          <w:u w:val="single"/>
        </w:rPr>
        <w:t xml:space="preserve">The divine law and order which had undergirded colonial power was substituted by a </w:t>
      </w:r>
      <w:r w:rsidRPr="0021128D">
        <w:rPr>
          <w:rFonts w:cs="Calibri"/>
          <w:b/>
          <w:bCs/>
          <w:u w:val="single"/>
        </w:rPr>
        <w:t>marketplace of</w:t>
      </w:r>
      <w:r w:rsidRPr="0021128D">
        <w:rPr>
          <w:rFonts w:cs="Calibri"/>
          <w:b/>
          <w:bCs/>
          <w:u w:val="single"/>
          <w:shd w:val="clear" w:color="auto" w:fill="00FF00"/>
        </w:rPr>
        <w:t xml:space="preserve"> good and evil</w:t>
      </w:r>
      <w:r w:rsidRPr="0021128D">
        <w:rPr>
          <w:rFonts w:cs="Calibri"/>
          <w:u w:val="single"/>
        </w:rPr>
        <w:t xml:space="preserve">, in which </w:t>
      </w:r>
      <w:r w:rsidRPr="0021128D">
        <w:rPr>
          <w:rFonts w:cs="Calibri"/>
          <w:b/>
          <w:bCs/>
          <w:u w:val="single"/>
        </w:rPr>
        <w:t xml:space="preserve">ethics were </w:t>
      </w:r>
      <w:r w:rsidRPr="0021128D">
        <w:rPr>
          <w:rFonts w:cs="Calibri"/>
          <w:b/>
          <w:bCs/>
          <w:u w:val="single"/>
          <w:shd w:val="clear" w:color="auto" w:fill="00FF00"/>
        </w:rPr>
        <w:t>determined by</w:t>
      </w:r>
      <w:r w:rsidRPr="0021128D">
        <w:rPr>
          <w:rFonts w:cs="Calibri"/>
          <w:b/>
          <w:bCs/>
          <w:u w:val="single"/>
        </w:rPr>
        <w:t xml:space="preserve"> a </w:t>
      </w:r>
      <w:r w:rsidRPr="0021128D">
        <w:rPr>
          <w:rFonts w:cs="Calibri"/>
          <w:b/>
          <w:bCs/>
          <w:u w:val="single"/>
          <w:shd w:val="clear" w:color="auto" w:fill="00FF00"/>
        </w:rPr>
        <w:t>“vulgar pragmatism”</w:t>
      </w:r>
      <w:r w:rsidRPr="0021128D">
        <w:rPr>
          <w:rFonts w:cs="Calibri"/>
          <w:b/>
          <w:bCs/>
          <w:u w:val="single"/>
        </w:rPr>
        <w:t>—what works must be right!</w:t>
      </w:r>
      <w:r w:rsidRPr="0021128D">
        <w:rPr>
          <w:rFonts w:cs="Calibri"/>
          <w:sz w:val="16"/>
          <w:szCs w:val="16"/>
        </w:rPr>
        <w:t xml:space="preserve"> 45 In </w:t>
      </w:r>
      <w:r w:rsidRPr="0021128D">
        <w:rPr>
          <w:rFonts w:cs="Calibri"/>
          <w:i/>
          <w:iCs/>
          <w:sz w:val="16"/>
          <w:szCs w:val="16"/>
        </w:rPr>
        <w:t>Covering Islam</w:t>
      </w:r>
      <w:r w:rsidRPr="0021128D">
        <w:rPr>
          <w:rFonts w:cs="Calibri"/>
          <w:sz w:val="16"/>
          <w:szCs w:val="16"/>
        </w:rPr>
        <w:t xml:space="preserve">, </w:t>
      </w:r>
      <w:r w:rsidRPr="0021128D">
        <w:rPr>
          <w:rFonts w:cs="Calibri"/>
          <w:u w:val="single"/>
        </w:rPr>
        <w:t>Said confirms the supply-and-demand-based production of dominant US discourse, revealing how images of Islam are used by the government and media to forward the US agenda. Within this framework, Islam “is not an interlocutor but in a sense a commodity.”</w:t>
      </w:r>
      <w:r w:rsidRPr="0021128D">
        <w:rPr>
          <w:rFonts w:cs="Calibri"/>
          <w:sz w:val="16"/>
          <w:szCs w:val="16"/>
        </w:rPr>
        <w:t xml:space="preserve">46 </w:t>
      </w:r>
      <w:r w:rsidRPr="0021128D">
        <w:rPr>
          <w:rFonts w:cs="Calibri"/>
          <w:b/>
          <w:bCs/>
          <w:u w:val="single"/>
        </w:rPr>
        <w:t xml:space="preserve">Covert and overt moves to distinguish the good or legitimate Muslims from the bad or inauthentic confirm the endurance of the colonial presumption of the </w:t>
      </w:r>
      <w:r w:rsidRPr="0021128D">
        <w:rPr>
          <w:rFonts w:cs="Calibri"/>
          <w:b/>
          <w:bCs/>
          <w:i/>
          <w:iCs/>
          <w:u w:val="single"/>
        </w:rPr>
        <w:t>manageability</w:t>
      </w:r>
      <w:r w:rsidRPr="0021128D">
        <w:rPr>
          <w:rFonts w:cs="Calibri"/>
          <w:b/>
          <w:bCs/>
          <w:u w:val="single"/>
        </w:rPr>
        <w:t xml:space="preserve"> of Muslim populations</w:t>
      </w:r>
      <w:r w:rsidRPr="0021128D">
        <w:rPr>
          <w:rFonts w:cs="Calibri"/>
          <w:sz w:val="16"/>
          <w:szCs w:val="16"/>
        </w:rPr>
        <w:t xml:space="preserve">. </w:t>
      </w:r>
      <w:r w:rsidRPr="0021128D">
        <w:rPr>
          <w:rFonts w:cs="Calibri"/>
          <w:u w:val="single"/>
        </w:rPr>
        <w:t>The image of Western management</w:t>
      </w:r>
      <w:r w:rsidRPr="0021128D">
        <w:rPr>
          <w:rFonts w:cs="Calibri"/>
          <w:sz w:val="16"/>
          <w:szCs w:val="16"/>
        </w:rPr>
        <w:t xml:space="preserve">, however, had </w:t>
      </w:r>
      <w:r w:rsidRPr="0021128D">
        <w:rPr>
          <w:rFonts w:cs="Calibri"/>
          <w:u w:val="single"/>
        </w:rPr>
        <w:t>transformed from a natural right into a liberal responsibility</w:t>
      </w:r>
      <w:r w:rsidRPr="0021128D">
        <w:rPr>
          <w:rFonts w:cs="Calibri"/>
          <w:sz w:val="16"/>
          <w:szCs w:val="16"/>
        </w:rPr>
        <w:t xml:space="preserve">. </w:t>
      </w:r>
      <w:r w:rsidRPr="0021128D">
        <w:rPr>
          <w:rFonts w:cs="Calibri"/>
          <w:u w:val="single"/>
        </w:rPr>
        <w:t xml:space="preserve">To recruit Muslim allies, the US executive branch and its network of intelligence agents assumed the mantle of </w:t>
      </w:r>
      <w:r w:rsidRPr="0021128D">
        <w:rPr>
          <w:rFonts w:cs="Calibri"/>
          <w:b/>
          <w:bCs/>
          <w:i/>
          <w:iCs/>
          <w:u w:val="single"/>
        </w:rPr>
        <w:t>interpretive authority</w:t>
      </w:r>
      <w:r w:rsidRPr="0021128D">
        <w:rPr>
          <w:rFonts w:cs="Calibri"/>
          <w:b/>
          <w:bCs/>
          <w:u w:val="single"/>
        </w:rPr>
        <w:t xml:space="preserve"> over Islam</w:t>
      </w:r>
      <w:r w:rsidRPr="0021128D">
        <w:rPr>
          <w:rFonts w:cs="Calibri"/>
          <w:u w:val="single"/>
        </w:rPr>
        <w:t>.</w:t>
      </w:r>
      <w:r w:rsidRPr="0021128D">
        <w:rPr>
          <w:rFonts w:cs="Calibri"/>
          <w:sz w:val="16"/>
          <w:szCs w:val="16"/>
        </w:rPr>
        <w:t xml:space="preserve">47 Foucault distinguishes sovereign authority from governmentality in noting the latter is practiced primarily by “employing tactics rather than laws, and even of using laws themselves as tactics— to arrange things in a way that… such-and-such ends may be achieved.”48 Whereas colonial powers impose laws upon colonies, post-colonial governments enact a series of tactical measures upon post-colonial allies and enemies.49 </w:t>
      </w:r>
      <w:r w:rsidRPr="0021128D">
        <w:rPr>
          <w:rFonts w:cs="Calibri"/>
          <w:u w:val="single"/>
        </w:rPr>
        <w:t xml:space="preserve">Interpretive authority combined with military and economic prowess gave inescapable force </w:t>
      </w:r>
      <w:r w:rsidRPr="0021128D">
        <w:rPr>
          <w:rFonts w:cs="Calibri"/>
          <w:b/>
          <w:bCs/>
          <w:u w:val="single"/>
        </w:rPr>
        <w:t>unilateral US executive branch tactics</w:t>
      </w:r>
      <w:r w:rsidRPr="0021128D">
        <w:rPr>
          <w:rFonts w:cs="Calibri"/>
          <w:sz w:val="16"/>
          <w:szCs w:val="16"/>
        </w:rPr>
        <w:t xml:space="preserve">. </w:t>
      </w:r>
      <w:r w:rsidRPr="0021128D">
        <w:rPr>
          <w:rFonts w:cs="Calibri"/>
          <w:u w:val="single"/>
        </w:rPr>
        <w:t xml:space="preserve">These measures included </w:t>
      </w:r>
      <w:r w:rsidRPr="0021128D">
        <w:rPr>
          <w:rFonts w:cs="Calibri"/>
          <w:b/>
          <w:bCs/>
          <w:u w:val="single"/>
        </w:rPr>
        <w:t>economic and political manipulation, “psychological warfare,” and military basing or intervention</w:t>
      </w:r>
      <w:r w:rsidRPr="0021128D">
        <w:rPr>
          <w:rFonts w:cs="Calibri"/>
          <w:sz w:val="16"/>
          <w:szCs w:val="16"/>
        </w:rPr>
        <w:t xml:space="preserve">.50 </w:t>
      </w:r>
      <w:r w:rsidRPr="0021128D">
        <w:rPr>
          <w:rFonts w:cs="Calibri"/>
          <w:u w:val="single"/>
        </w:rPr>
        <w:t>Pertaining to the outcomes of lesser-evil governmentality</w:t>
      </w:r>
      <w:r w:rsidRPr="0021128D">
        <w:rPr>
          <w:rFonts w:cs="Calibri"/>
          <w:sz w:val="16"/>
          <w:szCs w:val="16"/>
        </w:rPr>
        <w:t xml:space="preserve">, Ignatieff asks: </w:t>
      </w:r>
      <w:r w:rsidRPr="0021128D">
        <w:rPr>
          <w:rFonts w:cs="Calibri"/>
          <w:b/>
          <w:bCs/>
          <w:u w:val="single"/>
        </w:rPr>
        <w:t>“Is there no moral limit to what a republic can do when its existence is threatened?”</w:t>
      </w:r>
      <w:r w:rsidRPr="0021128D">
        <w:rPr>
          <w:rFonts w:cs="Calibri"/>
          <w:sz w:val="16"/>
          <w:szCs w:val="16"/>
        </w:rPr>
        <w:t xml:space="preserve">51 </w:t>
      </w:r>
      <w:r w:rsidRPr="0021128D">
        <w:rPr>
          <w:rFonts w:cs="Calibri"/>
          <w:u w:val="single"/>
          <w:shd w:val="clear" w:color="auto" w:fill="00FF00"/>
        </w:rPr>
        <w:t xml:space="preserve">When a society feels vulnerable to a great force </w:t>
      </w:r>
      <w:r w:rsidRPr="0021128D">
        <w:rPr>
          <w:rFonts w:cs="Calibri"/>
          <w:u w:val="single"/>
        </w:rPr>
        <w:t>(X),</w:t>
      </w:r>
      <w:r w:rsidRPr="0021128D">
        <w:rPr>
          <w:rFonts w:cs="Calibri"/>
          <w:u w:val="single"/>
          <w:shd w:val="clear" w:color="auto" w:fill="00FF00"/>
        </w:rPr>
        <w:t xml:space="preserve"> the logic of lesser-evils </w:t>
      </w:r>
      <w:r w:rsidRPr="0021128D">
        <w:rPr>
          <w:rFonts w:cs="Calibri"/>
          <w:u w:val="single"/>
        </w:rPr>
        <w:t xml:space="preserve">may </w:t>
      </w:r>
      <w:r w:rsidRPr="0021128D">
        <w:rPr>
          <w:rFonts w:cs="Calibri"/>
          <w:u w:val="single"/>
          <w:shd w:val="clear" w:color="auto" w:fill="00FF00"/>
        </w:rPr>
        <w:t>permit</w:t>
      </w:r>
      <w:r w:rsidRPr="0021128D">
        <w:rPr>
          <w:rFonts w:cs="Calibri"/>
          <w:u w:val="single"/>
        </w:rPr>
        <w:t xml:space="preserve"> that society to take</w:t>
      </w:r>
      <w:r w:rsidRPr="0021128D">
        <w:rPr>
          <w:rFonts w:cs="Calibri"/>
          <w:u w:val="single"/>
          <w:shd w:val="clear" w:color="auto" w:fill="00FF00"/>
        </w:rPr>
        <w:t xml:space="preserve"> </w:t>
      </w:r>
      <w:r w:rsidRPr="0021128D">
        <w:rPr>
          <w:rFonts w:cs="Calibri"/>
          <w:b/>
          <w:bCs/>
          <w:u w:val="single"/>
          <w:shd w:val="clear" w:color="auto" w:fill="00FF00"/>
        </w:rPr>
        <w:t>any unethical action short of (X).</w:t>
      </w:r>
      <w:r w:rsidRPr="0021128D">
        <w:rPr>
          <w:rFonts w:cs="Calibri"/>
          <w:u w:val="single"/>
        </w:rPr>
        <w:t xml:space="preserve"> </w:t>
      </w:r>
      <w:r w:rsidRPr="0021128D">
        <w:rPr>
          <w:rFonts w:cs="Calibri"/>
          <w:b/>
          <w:bCs/>
          <w:u w:val="single"/>
          <w:shd w:val="clear" w:color="auto" w:fill="00FF00"/>
        </w:rPr>
        <w:t xml:space="preserve">If (X) is extinction, great injustices </w:t>
      </w:r>
      <w:r w:rsidRPr="0021128D">
        <w:rPr>
          <w:rFonts w:cs="Calibri"/>
          <w:b/>
          <w:bCs/>
          <w:u w:val="single"/>
        </w:rPr>
        <w:t xml:space="preserve">(like nuclear warfare) </w:t>
      </w:r>
      <w:r w:rsidRPr="0021128D">
        <w:rPr>
          <w:rFonts w:cs="Calibri"/>
          <w:b/>
          <w:bCs/>
          <w:u w:val="single"/>
          <w:shd w:val="clear" w:color="auto" w:fill="00FF00"/>
        </w:rPr>
        <w:t>may be vindicated in the name of</w:t>
      </w:r>
      <w:r w:rsidRPr="0021128D">
        <w:rPr>
          <w:rFonts w:cs="Calibri"/>
          <w:b/>
          <w:bCs/>
          <w:u w:val="single"/>
        </w:rPr>
        <w:t xml:space="preserve"> winning a war or </w:t>
      </w:r>
      <w:r w:rsidRPr="0021128D">
        <w:rPr>
          <w:rFonts w:cs="Calibri"/>
          <w:b/>
          <w:bCs/>
          <w:u w:val="single"/>
          <w:shd w:val="clear" w:color="auto" w:fill="00FF00"/>
        </w:rPr>
        <w:t>saving humanity</w:t>
      </w:r>
      <w:r w:rsidRPr="0021128D">
        <w:rPr>
          <w:rFonts w:cs="Calibri"/>
          <w:sz w:val="16"/>
          <w:szCs w:val="16"/>
        </w:rPr>
        <w:t xml:space="preserve">. 52 While Ignatieff remains confident in the checks and balances of liberal democracies, which he claims are “all guided by a constitutional commitment to minimize the use of dubious means—violence, force, coercion, and deception—in the government of its citizens,” many scholars are less faithful. 53 In </w:t>
      </w:r>
      <w:r w:rsidRPr="0021128D">
        <w:rPr>
          <w:rFonts w:cs="Calibri"/>
          <w:i/>
          <w:iCs/>
          <w:sz w:val="16"/>
          <w:szCs w:val="16"/>
        </w:rPr>
        <w:t>The Just War Myth: The Moral Illusions of War</w:t>
      </w:r>
      <w:r w:rsidRPr="0021128D">
        <w:rPr>
          <w:rFonts w:cs="Calibri"/>
          <w:sz w:val="16"/>
          <w:szCs w:val="16"/>
        </w:rPr>
        <w:t xml:space="preserve">, Andrew </w:t>
      </w:r>
      <w:r w:rsidRPr="0021128D">
        <w:rPr>
          <w:rFonts w:cs="Calibri"/>
          <w:u w:val="single"/>
        </w:rPr>
        <w:t xml:space="preserve">Fiala criticizes the US government for </w:t>
      </w:r>
      <w:r w:rsidRPr="0021128D">
        <w:rPr>
          <w:rFonts w:cs="Calibri"/>
          <w:b/>
          <w:bCs/>
          <w:u w:val="single"/>
        </w:rPr>
        <w:t>exaggerating threats in order to skew utilitarian risk-calculus</w:t>
      </w:r>
      <w:r w:rsidRPr="0021128D">
        <w:rPr>
          <w:rFonts w:cs="Calibri"/>
          <w:u w:val="single"/>
        </w:rPr>
        <w:t xml:space="preserve"> and justify its violations of </w:t>
      </w:r>
      <w:r w:rsidRPr="0021128D">
        <w:rPr>
          <w:rFonts w:cs="Calibri"/>
          <w:i/>
          <w:iCs/>
          <w:u w:val="single"/>
        </w:rPr>
        <w:t>jus ad bellum</w:t>
      </w:r>
      <w:r w:rsidRPr="0021128D">
        <w:rPr>
          <w:rFonts w:cs="Calibri"/>
          <w:u w:val="single"/>
        </w:rPr>
        <w:t xml:space="preserve"> and </w:t>
      </w:r>
      <w:r w:rsidRPr="0021128D">
        <w:rPr>
          <w:rFonts w:cs="Calibri"/>
          <w:i/>
          <w:iCs/>
          <w:u w:val="single"/>
        </w:rPr>
        <w:t>jus in bello</w:t>
      </w:r>
      <w:r w:rsidRPr="0021128D">
        <w:rPr>
          <w:rFonts w:cs="Calibri"/>
          <w:sz w:val="16"/>
          <w:szCs w:val="16"/>
        </w:rPr>
        <w:t xml:space="preserve">.54 For example, </w:t>
      </w:r>
      <w:r w:rsidRPr="0021128D">
        <w:rPr>
          <w:rFonts w:cs="Calibri"/>
          <w:u w:val="single"/>
        </w:rPr>
        <w:t xml:space="preserve">the “existential” threat conjured by the Bush administration in its War on Terror </w:t>
      </w:r>
      <w:r w:rsidRPr="0021128D">
        <w:rPr>
          <w:rFonts w:cs="Calibri"/>
          <w:b/>
          <w:bCs/>
          <w:u w:val="single"/>
        </w:rPr>
        <w:t>made the 2003 preemptive invasion of Iraq, as well as the use of illegal surveillance and interrogation tactics, more palatable to the American people and to US Congress</w:t>
      </w:r>
      <w:r w:rsidRPr="0021128D">
        <w:rPr>
          <w:rFonts w:cs="Calibri"/>
          <w:sz w:val="16"/>
          <w:szCs w:val="16"/>
        </w:rPr>
        <w:t xml:space="preserve">.55 Gordon R. </w:t>
      </w:r>
      <w:r w:rsidRPr="0021128D">
        <w:rPr>
          <w:rFonts w:cs="Calibri"/>
          <w:u w:val="single"/>
        </w:rPr>
        <w:t>Mitchell and</w:t>
      </w:r>
      <w:r w:rsidRPr="0021128D">
        <w:rPr>
          <w:rFonts w:cs="Calibri"/>
          <w:sz w:val="16"/>
          <w:szCs w:val="16"/>
        </w:rPr>
        <w:t xml:space="preserve"> Robert P. </w:t>
      </w:r>
      <w:r w:rsidRPr="0021128D">
        <w:rPr>
          <w:rFonts w:cs="Calibri"/>
          <w:u w:val="single"/>
        </w:rPr>
        <w:t xml:space="preserve">Newman interpret the War on Terror as a revival of Cold War logic; in both cases, </w:t>
      </w:r>
      <w:r w:rsidRPr="0021128D">
        <w:rPr>
          <w:rFonts w:cs="Calibri"/>
          <w:b/>
          <w:bCs/>
          <w:u w:val="single"/>
        </w:rPr>
        <w:t xml:space="preserve">the construction of a singular and existential threat to Western humanity justified an extended period of heightened US military </w:t>
      </w:r>
      <w:r w:rsidRPr="0021128D">
        <w:rPr>
          <w:rFonts w:cs="Calibri"/>
          <w:b/>
          <w:bCs/>
          <w:u w:val="single"/>
        </w:rPr>
        <w:lastRenderedPageBreak/>
        <w:t>presence and police powers</w:t>
      </w:r>
      <w:r w:rsidRPr="0021128D">
        <w:rPr>
          <w:rFonts w:cs="Calibri"/>
          <w:sz w:val="16"/>
          <w:szCs w:val="16"/>
        </w:rPr>
        <w:t xml:space="preserve">.56 </w:t>
      </w:r>
      <w:r w:rsidRPr="0021128D">
        <w:rPr>
          <w:rFonts w:cs="Calibri"/>
          <w:b/>
          <w:bCs/>
          <w:u w:val="single"/>
          <w:shd w:val="clear" w:color="auto" w:fill="00FF00"/>
        </w:rPr>
        <w:t>Threat construction, lesser-evil reasoning, and hegemonic aspirations combine</w:t>
      </w:r>
      <w:r w:rsidRPr="0021128D">
        <w:rPr>
          <w:rFonts w:cs="Calibri"/>
          <w:u w:val="single"/>
        </w:rPr>
        <w:t xml:space="preserve"> in</w:t>
      </w:r>
      <w:r w:rsidRPr="0021128D">
        <w:rPr>
          <w:rFonts w:cs="Calibri"/>
          <w:sz w:val="16"/>
          <w:szCs w:val="16"/>
        </w:rPr>
        <w:t xml:space="preserve"> postcolonial </w:t>
      </w:r>
      <w:r w:rsidRPr="0021128D">
        <w:rPr>
          <w:rFonts w:cs="Calibri"/>
          <w:u w:val="single"/>
        </w:rPr>
        <w:t xml:space="preserve">US discourse </w:t>
      </w:r>
      <w:r w:rsidRPr="0021128D">
        <w:rPr>
          <w:rFonts w:cs="Calibri"/>
          <w:u w:val="single"/>
          <w:shd w:val="clear" w:color="auto" w:fill="00FF00"/>
        </w:rPr>
        <w:t xml:space="preserve">to produce a “state of exception,” </w:t>
      </w:r>
      <w:r w:rsidRPr="0021128D">
        <w:rPr>
          <w:rFonts w:cs="Calibri"/>
          <w:b/>
          <w:bCs/>
          <w:u w:val="single"/>
        </w:rPr>
        <w:t>whereby a sovereign power (usually the executive branch) is granted authority to suspend the laws and moral norms that dictate liberal (geo)politicking</w:t>
      </w:r>
      <w:r w:rsidRPr="0021128D">
        <w:rPr>
          <w:rFonts w:cs="Calibri"/>
          <w:u w:val="single"/>
        </w:rPr>
        <w:t xml:space="preserve"> </w:t>
      </w:r>
      <w:r w:rsidRPr="0021128D">
        <w:rPr>
          <w:rFonts w:cs="Calibri"/>
          <w:i/>
          <w:iCs/>
          <w:u w:val="single"/>
        </w:rPr>
        <w:t>only</w:t>
      </w:r>
      <w:r w:rsidRPr="0021128D">
        <w:rPr>
          <w:rFonts w:cs="Calibri"/>
          <w:u w:val="single"/>
        </w:rPr>
        <w:t xml:space="preserve"> to confront an emergency.</w:t>
      </w:r>
      <w:r w:rsidRPr="0021128D">
        <w:rPr>
          <w:rFonts w:cs="Calibri"/>
          <w:sz w:val="16"/>
          <w:szCs w:val="16"/>
        </w:rPr>
        <w:t xml:space="preserve">57 </w:t>
      </w:r>
      <w:r w:rsidRPr="0021128D">
        <w:rPr>
          <w:rFonts w:cs="Calibri"/>
          <w:u w:val="single"/>
        </w:rPr>
        <w:t xml:space="preserve">But when the crisis spans decades, </w:t>
      </w:r>
      <w:r w:rsidRPr="0021128D">
        <w:rPr>
          <w:rFonts w:cs="Calibri"/>
          <w:b/>
          <w:bCs/>
          <w:u w:val="single"/>
        </w:rPr>
        <w:t>the “state of exception” becomes the norm</w:t>
      </w:r>
      <w:r w:rsidRPr="0021128D">
        <w:rPr>
          <w:rFonts w:cs="Calibri"/>
          <w:u w:val="single"/>
        </w:rPr>
        <w:t>, often solidifying itself institutionally.</w:t>
      </w:r>
      <w:r w:rsidRPr="0021128D">
        <w:rPr>
          <w:rFonts w:cs="Calibri"/>
          <w:sz w:val="16"/>
          <w:szCs w:val="16"/>
        </w:rPr>
        <w:t xml:space="preserve">58 Some scholars disapprove of the lowering of moral standards facilitated by lesser-evil reasoning. </w:t>
      </w:r>
      <w:r w:rsidRPr="0021128D">
        <w:rPr>
          <w:rFonts w:cs="Calibri"/>
          <w:u w:val="single"/>
        </w:rPr>
        <w:t>Mamdani blames the rise of Islamist terrorism in the twenty first century on US promotion of low-intensity conflicts and guerilla warfare, or “terrorism by another name,” in the late Cold War era</w:t>
      </w:r>
      <w:r w:rsidRPr="0021128D">
        <w:rPr>
          <w:rFonts w:cs="Calibri"/>
          <w:sz w:val="16"/>
          <w:szCs w:val="16"/>
        </w:rPr>
        <w:t xml:space="preserve">.59 Hannah Arendt foreshadowed the blowback of the Cold War in her 1950 essay “The Eggs Speak Up,” where she condemned the US strategy to prop up (friendly) tyrannies and dictatorships as part of a broader strategy of defeating totalitarianism. Arendt advocates a “radical negation of the whole concept of the lesser-evil in politics, because far from protecting us against the greater ones, the lesser-evils have invariably led us into them.”60 </w:t>
      </w:r>
      <w:r w:rsidRPr="0021128D">
        <w:rPr>
          <w:rFonts w:cs="Calibri"/>
          <w:b/>
          <w:bCs/>
          <w:u w:val="single"/>
        </w:rPr>
        <w:t>Lesser-evil reasoning gives policymakers a convenient method to gain legitimacy for foreign and domestic policies that constituents would normally (under non-emergency conditions) object to on moral and/or legal grounds</w:t>
      </w:r>
    </w:p>
    <w:p w14:paraId="3D8BA7A3" w14:textId="2737B88B" w:rsidR="002478B9" w:rsidRDefault="002478B9" w:rsidP="002478B9">
      <w:pPr>
        <w:pStyle w:val="Heading3"/>
      </w:pPr>
      <w:r>
        <w:lastRenderedPageBreak/>
        <w:t>Advantage</w:t>
      </w:r>
    </w:p>
    <w:p w14:paraId="73E4805A" w14:textId="77777777" w:rsidR="002478B9" w:rsidRPr="00585B78" w:rsidRDefault="002478B9" w:rsidP="002478B9">
      <w:pPr>
        <w:pStyle w:val="Heading4"/>
      </w:pPr>
      <w:r w:rsidRPr="00585B78">
        <w:t>Natural pandemics won’t cause human extinction</w:t>
      </w:r>
    </w:p>
    <w:p w14:paraId="201CFEEC" w14:textId="77777777" w:rsidR="002478B9" w:rsidRDefault="002478B9" w:rsidP="002478B9">
      <w:r>
        <w:t xml:space="preserve">Sebastian </w:t>
      </w:r>
      <w:r>
        <w:rPr>
          <w:rStyle w:val="Style13ptBold"/>
        </w:rPr>
        <w:t>Farquhar</w:t>
      </w:r>
      <w:r>
        <w:t xml:space="preserve"> 1/23/</w:t>
      </w:r>
      <w:r>
        <w:rPr>
          <w:rStyle w:val="Style13ptBold"/>
        </w:rPr>
        <w:t>17</w:t>
      </w:r>
      <w:r>
        <w:t>, director at Oxford's Global Priorities Project, Owen Cotton-Barratt, a Lecturer in Mathematics at St Hugh’s College, Oxford, John Halstead, Stefan Schubert, Haydn Belfield, Andrew Snyder-Beattie, "Existential Risk Diplomacy and Governance", GLOBAL PRIORITIES PROJECT 2017, https://www.fhi.ox.ac.uk/wp-content/uploads/Existential-Risks-2017-01-23.pdf</w:t>
      </w:r>
    </w:p>
    <w:p w14:paraId="136C71E3" w14:textId="4DA51411" w:rsidR="002478B9" w:rsidRDefault="002478B9" w:rsidP="002478B9">
      <w:pPr>
        <w:rPr>
          <w:sz w:val="16"/>
        </w:rPr>
      </w:pPr>
      <w:r>
        <w:rPr>
          <w:sz w:val="16"/>
        </w:rPr>
        <w:t>1.1.3 Engineered pandemics For most of human history, natural pandemics have posed the greatest risk of mass global</w:t>
      </w:r>
      <w:r>
        <w:rPr>
          <w:rStyle w:val="StyleUnderline"/>
        </w:rPr>
        <w:t xml:space="preserve"> </w:t>
      </w:r>
      <w:r>
        <w:rPr>
          <w:sz w:val="16"/>
        </w:rPr>
        <w:t>fatalities</w:t>
      </w:r>
      <w:r>
        <w:rPr>
          <w:rStyle w:val="StyleUnderline"/>
        </w:rPr>
        <w:t>.</w:t>
      </w:r>
      <w:r>
        <w:rPr>
          <w:sz w:val="16"/>
        </w:rPr>
        <w:t xml:space="preserve">37 However, there are some reasons to believe that </w:t>
      </w:r>
      <w:r w:rsidRPr="00F22002">
        <w:rPr>
          <w:rStyle w:val="Emphasis"/>
          <w:highlight w:val="green"/>
        </w:rPr>
        <w:t>natural pandemics are very unlikely to cause human extinction</w:t>
      </w:r>
      <w:r>
        <w:rPr>
          <w:sz w:val="16"/>
        </w:rPr>
        <w:t xml:space="preserve">. Analysis of the International Union for Conservation of Nature (IUCN) red list database has shown that </w:t>
      </w:r>
      <w:r w:rsidRPr="00F22002">
        <w:rPr>
          <w:rStyle w:val="StyleUnderline"/>
          <w:highlight w:val="green"/>
        </w:rPr>
        <w:t xml:space="preserve">of </w:t>
      </w:r>
      <w:r>
        <w:rPr>
          <w:rStyle w:val="StyleUnderline"/>
        </w:rPr>
        <w:t xml:space="preserve">the 833 recorded </w:t>
      </w:r>
      <w:r>
        <w:rPr>
          <w:sz w:val="16"/>
        </w:rPr>
        <w:t xml:space="preserve">plant and animal </w:t>
      </w:r>
      <w:r w:rsidRPr="00F22002">
        <w:rPr>
          <w:rStyle w:val="StyleUnderline"/>
          <w:highlight w:val="green"/>
        </w:rPr>
        <w:t>species extinctions</w:t>
      </w:r>
      <w:r>
        <w:rPr>
          <w:sz w:val="16"/>
        </w:rPr>
        <w:t xml:space="preserve"> known to have occurred </w:t>
      </w:r>
      <w:r>
        <w:rPr>
          <w:rStyle w:val="StyleUnderline"/>
        </w:rPr>
        <w:t xml:space="preserve">since 1500, </w:t>
      </w:r>
      <w:r w:rsidRPr="00F22002">
        <w:rPr>
          <w:rStyle w:val="StyleUnderline"/>
          <w:highlight w:val="green"/>
        </w:rPr>
        <w:t>less than 4%</w:t>
      </w:r>
      <w:r>
        <w:rPr>
          <w:rStyle w:val="StyleUnderline"/>
        </w:rPr>
        <w:t xml:space="preserve"> (31 species) </w:t>
      </w:r>
      <w:r w:rsidRPr="00F22002">
        <w:rPr>
          <w:rStyle w:val="StyleUnderline"/>
          <w:highlight w:val="green"/>
        </w:rPr>
        <w:t>were</w:t>
      </w:r>
      <w:r>
        <w:rPr>
          <w:rStyle w:val="StyleUnderline"/>
        </w:rPr>
        <w:t xml:space="preserve"> ascribed to </w:t>
      </w:r>
      <w:r w:rsidRPr="00F22002">
        <w:rPr>
          <w:rStyle w:val="StyleUnderline"/>
          <w:highlight w:val="green"/>
        </w:rPr>
        <w:t>infectious disease</w:t>
      </w:r>
      <w:r>
        <w:rPr>
          <w:sz w:val="16"/>
        </w:rPr>
        <w:t xml:space="preserve">.38 </w:t>
      </w:r>
      <w:r w:rsidRPr="00F22002">
        <w:rPr>
          <w:rStyle w:val="StyleUnderline"/>
          <w:highlight w:val="green"/>
        </w:rPr>
        <w:t>None</w:t>
      </w:r>
      <w:r>
        <w:rPr>
          <w:rStyle w:val="StyleUnderline"/>
        </w:rPr>
        <w:t xml:space="preserve"> of the mammals and amphibians on this list </w:t>
      </w:r>
      <w:r w:rsidRPr="00F22002">
        <w:rPr>
          <w:rStyle w:val="StyleUnderline"/>
          <w:highlight w:val="green"/>
        </w:rPr>
        <w:t>were globally dispersed, and other factors</w:t>
      </w:r>
      <w:r>
        <w:rPr>
          <w:rStyle w:val="StyleUnderline"/>
        </w:rPr>
        <w:t xml:space="preserve"> aside from infectious disease also </w:t>
      </w:r>
      <w:r w:rsidRPr="00F22002">
        <w:rPr>
          <w:rStyle w:val="StyleUnderline"/>
          <w:highlight w:val="green"/>
        </w:rPr>
        <w:t>contributed</w:t>
      </w:r>
      <w:r>
        <w:rPr>
          <w:rStyle w:val="StyleUnderline"/>
        </w:rPr>
        <w:t xml:space="preserve"> to their extinction. It therefore seems that </w:t>
      </w:r>
      <w:r w:rsidRPr="00F22002">
        <w:rPr>
          <w:rStyle w:val="StyleUnderline"/>
          <w:highlight w:val="green"/>
        </w:rPr>
        <w:t>our</w:t>
      </w:r>
      <w:r>
        <w:rPr>
          <w:rStyle w:val="StyleUnderline"/>
        </w:rPr>
        <w:t xml:space="preserve"> own </w:t>
      </w:r>
      <w:r w:rsidRPr="00F22002">
        <w:rPr>
          <w:rStyle w:val="StyleUnderline"/>
          <w:highlight w:val="green"/>
        </w:rPr>
        <w:t>species</w:t>
      </w:r>
      <w:r>
        <w:rPr>
          <w:rStyle w:val="StyleUnderline"/>
        </w:rPr>
        <w:t xml:space="preserve">, which </w:t>
      </w:r>
      <w:r w:rsidRPr="00F22002">
        <w:rPr>
          <w:rStyle w:val="StyleUnderline"/>
          <w:highlight w:val="green"/>
        </w:rPr>
        <w:t>is</w:t>
      </w:r>
      <w:r>
        <w:rPr>
          <w:rStyle w:val="StyleUnderline"/>
        </w:rPr>
        <w:t xml:space="preserve"> very </w:t>
      </w:r>
      <w:r w:rsidRPr="00F22002">
        <w:rPr>
          <w:rStyle w:val="Emphasis"/>
          <w:highlight w:val="green"/>
        </w:rPr>
        <w:t>numerous</w:t>
      </w:r>
      <w:r>
        <w:rPr>
          <w:rStyle w:val="StyleUnderline"/>
        </w:rPr>
        <w:t xml:space="preserve">, globally </w:t>
      </w:r>
      <w:r w:rsidRPr="00F22002">
        <w:rPr>
          <w:rStyle w:val="Emphasis"/>
          <w:highlight w:val="green"/>
        </w:rPr>
        <w:t>dispersed</w:t>
      </w:r>
      <w:r w:rsidRPr="00F22002">
        <w:rPr>
          <w:rStyle w:val="StyleUnderline"/>
          <w:highlight w:val="green"/>
        </w:rPr>
        <w:t>, and capable of</w:t>
      </w:r>
      <w:r>
        <w:rPr>
          <w:rStyle w:val="StyleUnderline"/>
        </w:rPr>
        <w:t xml:space="preserve"> a </w:t>
      </w:r>
      <w:r w:rsidRPr="00F22002">
        <w:rPr>
          <w:rStyle w:val="Emphasis"/>
          <w:highlight w:val="green"/>
        </w:rPr>
        <w:t>rational response</w:t>
      </w:r>
      <w:r>
        <w:rPr>
          <w:rStyle w:val="StyleUnderline"/>
        </w:rPr>
        <w:t xml:space="preserve"> to problems, </w:t>
      </w:r>
      <w:r w:rsidRPr="00F22002">
        <w:rPr>
          <w:rStyle w:val="Emphasis"/>
          <w:highlight w:val="green"/>
        </w:rPr>
        <w:t>is very unlikely to be killed off by a natural pandemic</w:t>
      </w:r>
      <w:r>
        <w:rPr>
          <w:sz w:val="16"/>
        </w:rPr>
        <w:t xml:space="preserve">. One underlying explanation for this is that </w:t>
      </w:r>
      <w:r w:rsidRPr="00F22002">
        <w:rPr>
          <w:rStyle w:val="StyleUnderline"/>
          <w:highlight w:val="green"/>
        </w:rPr>
        <w:t>highly lethal pathogens</w:t>
      </w:r>
      <w:r>
        <w:rPr>
          <w:rStyle w:val="StyleUnderline"/>
        </w:rPr>
        <w:t xml:space="preserve"> can </w:t>
      </w:r>
      <w:r w:rsidRPr="00F22002">
        <w:rPr>
          <w:rStyle w:val="StyleUnderline"/>
          <w:highlight w:val="green"/>
        </w:rPr>
        <w:t>kill their hosts before they</w:t>
      </w:r>
      <w:r>
        <w:rPr>
          <w:rStyle w:val="StyleUnderline"/>
        </w:rPr>
        <w:t xml:space="preserve"> have a chance to </w:t>
      </w:r>
      <w:r w:rsidRPr="00F22002">
        <w:rPr>
          <w:rStyle w:val="StyleUnderline"/>
          <w:highlight w:val="green"/>
        </w:rPr>
        <w:t xml:space="preserve">spread, so </w:t>
      </w:r>
      <w:r w:rsidRPr="00F22002">
        <w:rPr>
          <w:rStyle w:val="Emphasis"/>
          <w:highlight w:val="green"/>
        </w:rPr>
        <w:t>there is a selective pressure for pathogens not to be highly lethal</w:t>
      </w:r>
      <w:r>
        <w:rPr>
          <w:rStyle w:val="StyleUnderline"/>
        </w:rPr>
        <w:t>. Therefore, pathogens are likely to co-evolve with their hosts rather than kill all possible hosts</w:t>
      </w:r>
      <w:r>
        <w:rPr>
          <w:sz w:val="16"/>
        </w:rPr>
        <w:t>.39</w:t>
      </w:r>
    </w:p>
    <w:p w14:paraId="7910A54E" w14:textId="77777777" w:rsidR="002478B9" w:rsidRPr="00D41C32" w:rsidRDefault="002478B9" w:rsidP="002478B9">
      <w:pPr>
        <w:pStyle w:val="Heading4"/>
      </w:pPr>
      <w:r>
        <w:t>Their evidence assumes a level of virulence that has literally never occurred</w:t>
      </w:r>
    </w:p>
    <w:p w14:paraId="0EA2A477" w14:textId="77777777" w:rsidR="002478B9" w:rsidRPr="007B1902" w:rsidRDefault="002478B9" w:rsidP="002478B9">
      <w:r>
        <w:t xml:space="preserve">Wendy </w:t>
      </w:r>
      <w:r w:rsidRPr="006C5657">
        <w:rPr>
          <w:rStyle w:val="Style13ptBold"/>
        </w:rPr>
        <w:t>Orent 15</w:t>
      </w:r>
      <w:r>
        <w:t>, anthropologist and freelance science writer whose work has appeared in The Washington Post, The LA Times, The New Republic, Discover, and The American Prospect, instructor in science journalism @ Emory, Ignore predictions of lethal pandemics and pay attention to what really matters, LA Times, 1/3/15, http://www.latimes.com/opinion/op-ed/la-oe-orent-pandemic-hysteria-20150104-story.html</w:t>
      </w:r>
    </w:p>
    <w:p w14:paraId="108C17EA" w14:textId="77777777" w:rsidR="002478B9" w:rsidRPr="006C5657" w:rsidRDefault="002478B9" w:rsidP="002478B9">
      <w:pPr>
        <w:rPr>
          <w:sz w:val="10"/>
        </w:rPr>
      </w:pPr>
      <w:r w:rsidRPr="00F22002">
        <w:rPr>
          <w:rStyle w:val="StyleUnderline"/>
          <w:highlight w:val="green"/>
        </w:rPr>
        <w:t xml:space="preserve">Prophets of doom have been telling us for </w:t>
      </w:r>
      <w:r w:rsidRPr="00F22002">
        <w:rPr>
          <w:rStyle w:val="Emphasis"/>
          <w:highlight w:val="green"/>
        </w:rPr>
        <w:t>decades</w:t>
      </w:r>
      <w:r w:rsidRPr="00F22002">
        <w:rPr>
          <w:rStyle w:val="StyleUnderline"/>
          <w:highlight w:val="green"/>
        </w:rPr>
        <w:t xml:space="preserve"> that a </w:t>
      </w:r>
      <w:r w:rsidRPr="00286A24">
        <w:rPr>
          <w:rStyle w:val="StyleUnderline"/>
        </w:rPr>
        <w:t xml:space="preserve">deadly new </w:t>
      </w:r>
      <w:r w:rsidRPr="00F22002">
        <w:rPr>
          <w:rStyle w:val="StyleUnderline"/>
          <w:highlight w:val="green"/>
        </w:rPr>
        <w:t>pandemic</w:t>
      </w:r>
      <w:r w:rsidRPr="00416F2B">
        <w:rPr>
          <w:sz w:val="10"/>
        </w:rPr>
        <w:t xml:space="preserve"> — of bird flu, of SARS or MERS coronavirus, and now of Ebola — </w:t>
      </w:r>
      <w:r w:rsidRPr="00F22002">
        <w:rPr>
          <w:rStyle w:val="StyleUnderline"/>
          <w:highlight w:val="green"/>
        </w:rPr>
        <w:t xml:space="preserve">is on its way. </w:t>
      </w:r>
      <w:r w:rsidRPr="00286A24">
        <w:rPr>
          <w:rStyle w:val="Emphasis"/>
        </w:rPr>
        <w:t>Why are we still listening?</w:t>
      </w:r>
      <w:r w:rsidRPr="00416F2B">
        <w:rPr>
          <w:sz w:val="10"/>
        </w:rPr>
        <w:t xml:space="preserve"> If you look back at the furor raised at many distinguished publications — Nature, Science, Scientific American, National Geographic — back in, say, 2005, about a potential bird flu (H5N1) pandemic, you wonder what planet they were on. </w:t>
      </w:r>
      <w:r w:rsidRPr="007850EA">
        <w:rPr>
          <w:rStyle w:val="StyleUnderline"/>
        </w:rPr>
        <w:t>Nature ran a</w:t>
      </w:r>
      <w:r w:rsidRPr="00416F2B">
        <w:rPr>
          <w:sz w:val="10"/>
        </w:rPr>
        <w:t xml:space="preserve"> </w:t>
      </w:r>
      <w:r w:rsidRPr="007850EA">
        <w:rPr>
          <w:rStyle w:val="StyleUnderline"/>
        </w:rPr>
        <w:t>special</w:t>
      </w:r>
      <w:r w:rsidRPr="00416F2B">
        <w:rPr>
          <w:sz w:val="10"/>
        </w:rPr>
        <w:t xml:space="preserve"> </w:t>
      </w:r>
      <w:r w:rsidRPr="007850EA">
        <w:rPr>
          <w:rStyle w:val="StyleUnderline"/>
        </w:rPr>
        <w:t>section titled — “Avian flu: Are we ready?”</w:t>
      </w:r>
      <w:r w:rsidRPr="00416F2B">
        <w:rPr>
          <w:sz w:val="10"/>
        </w:rPr>
        <w:t xml:space="preserve"> — </w:t>
      </w:r>
      <w:r w:rsidRPr="007850EA">
        <w:rPr>
          <w:rStyle w:val="StyleUnderline"/>
        </w:rPr>
        <w:t>that began</w:t>
      </w:r>
      <w:r w:rsidRPr="00416F2B">
        <w:rPr>
          <w:sz w:val="10"/>
        </w:rPr>
        <w:t xml:space="preserve">, ominously, with the words “Trouble is brewing in the East” and went on to present a mock aftermath report </w:t>
      </w:r>
      <w:r w:rsidRPr="007850EA">
        <w:rPr>
          <w:rStyle w:val="StyleUnderline"/>
        </w:rPr>
        <w:t xml:space="preserve">detailing </w:t>
      </w:r>
      <w:r w:rsidRPr="007850EA">
        <w:rPr>
          <w:rStyle w:val="Emphasis"/>
        </w:rPr>
        <w:t>catastrophic civil breakdown</w:t>
      </w:r>
      <w:r w:rsidRPr="007850EA">
        <w:rPr>
          <w:rStyle w:val="StyleUnderline"/>
        </w:rPr>
        <w:t>.</w:t>
      </w:r>
      <w:r w:rsidRPr="00416F2B">
        <w:rPr>
          <w:sz w:val="10"/>
        </w:rPr>
        <w:t xml:space="preserve"> Robert Webster, a famous influenza virologist, told ABC News in 2006 that “society just can't accept the idea that 50% of the population could die. And I think we have to face that possibility.” Public health expert Michael T. Osterholm of the University of Minnesota, at a meeting in Washington of scientists brought together by the Institute of Medicine, warned in 2005 that a post-pandemic commission, like the post-9/11 commission, could hold “many scientists … accountable to that commission for what we did or didn't do to prevent a pandemic.” He also predicted that we could be facing “three years of a given hell” as the world struggled to right itself after the deadly pandemic. And Laurie Garrett, author of what must be the urtext for pandemic predictions, her 1994 book “The Coming Plague,” intoned in Foreign Affairs that “in short, doom may loom.” Although she followed that with “But note the may,” the article went on to paint a terrifying picture of the avian flu threat nonetheless. And such </w:t>
      </w:r>
      <w:r w:rsidRPr="00F22002">
        <w:rPr>
          <w:rStyle w:val="StyleUnderline"/>
          <w:highlight w:val="green"/>
        </w:rPr>
        <w:t>hysteria</w:t>
      </w:r>
      <w:r w:rsidRPr="007850EA">
        <w:rPr>
          <w:rStyle w:val="StyleUnderline"/>
        </w:rPr>
        <w:t xml:space="preserve"> still </w:t>
      </w:r>
      <w:r w:rsidRPr="00F22002">
        <w:rPr>
          <w:rStyle w:val="StyleUnderline"/>
          <w:highlight w:val="green"/>
        </w:rPr>
        <w:t>goes on</w:t>
      </w:r>
      <w:r w:rsidRPr="00416F2B">
        <w:rPr>
          <w:rStyle w:val="StyleUnderline"/>
        </w:rPr>
        <w:t>: Whether it's</w:t>
      </w:r>
      <w:r w:rsidRPr="007B1902">
        <w:rPr>
          <w:rStyle w:val="StyleUnderline"/>
        </w:rPr>
        <w:t xml:space="preserve"> </w:t>
      </w:r>
      <w:r w:rsidRPr="00F22002">
        <w:rPr>
          <w:rStyle w:val="StyleUnderline"/>
          <w:highlight w:val="green"/>
        </w:rPr>
        <w:t>over</w:t>
      </w:r>
      <w:r w:rsidRPr="007B1902">
        <w:rPr>
          <w:rStyle w:val="StyleUnderline"/>
        </w:rPr>
        <w:t xml:space="preserve"> the </w:t>
      </w:r>
      <w:r w:rsidRPr="00F22002">
        <w:rPr>
          <w:rStyle w:val="StyleUnderline"/>
          <w:highlight w:val="green"/>
        </w:rPr>
        <w:t>MERS</w:t>
      </w:r>
      <w:r w:rsidRPr="007B1902">
        <w:rPr>
          <w:rStyle w:val="StyleUnderline"/>
        </w:rPr>
        <w:t xml:space="preserve"> coronavirus</w:t>
      </w:r>
      <w:r w:rsidRPr="00416F2B">
        <w:rPr>
          <w:sz w:val="10"/>
        </w:rPr>
        <w:t xml:space="preserve">, a whole alphabet of chicken </w:t>
      </w:r>
      <w:r w:rsidRPr="007850EA">
        <w:rPr>
          <w:rStyle w:val="StyleUnderline"/>
        </w:rPr>
        <w:t>flu</w:t>
      </w:r>
      <w:r w:rsidRPr="007B1902">
        <w:rPr>
          <w:rStyle w:val="StyleUnderline"/>
        </w:rPr>
        <w:t xml:space="preserve"> viruses, </w:t>
      </w:r>
      <w:r w:rsidRPr="00416F2B">
        <w:rPr>
          <w:rStyle w:val="StyleUnderline"/>
        </w:rPr>
        <w:t xml:space="preserve">a real but </w:t>
      </w:r>
      <w:r w:rsidRPr="00416F2B">
        <w:rPr>
          <w:rStyle w:val="Emphasis"/>
        </w:rPr>
        <w:t>not very deadly</w:t>
      </w:r>
      <w:r w:rsidRPr="007B1902">
        <w:rPr>
          <w:rStyle w:val="StyleUnderline"/>
        </w:rPr>
        <w:t xml:space="preserve"> in</w:t>
      </w:r>
      <w:r w:rsidRPr="00F22002">
        <w:rPr>
          <w:rStyle w:val="Emphasis"/>
          <w:highlight w:val="green"/>
        </w:rPr>
        <w:t>flu</w:t>
      </w:r>
      <w:r w:rsidRPr="007B1902">
        <w:rPr>
          <w:rStyle w:val="StyleUnderline"/>
        </w:rPr>
        <w:t xml:space="preserve">enza pandemic </w:t>
      </w:r>
      <w:r w:rsidRPr="00F22002">
        <w:rPr>
          <w:rStyle w:val="StyleUnderline"/>
          <w:highlight w:val="green"/>
        </w:rPr>
        <w:t>in 2009, or</w:t>
      </w:r>
      <w:r w:rsidRPr="00416F2B">
        <w:rPr>
          <w:sz w:val="10"/>
        </w:rPr>
        <w:t xml:space="preserve"> a kerfuffle like the one </w:t>
      </w:r>
      <w:r w:rsidRPr="00F22002">
        <w:rPr>
          <w:rStyle w:val="StyleUnderline"/>
          <w:highlight w:val="green"/>
        </w:rPr>
        <w:t>in 2012 over</w:t>
      </w:r>
      <w:r w:rsidRPr="007B1902">
        <w:rPr>
          <w:rStyle w:val="StyleUnderline"/>
        </w:rPr>
        <w:t xml:space="preserve"> a scientist-crafted </w:t>
      </w:r>
      <w:r w:rsidRPr="00F22002">
        <w:rPr>
          <w:rStyle w:val="StyleUnderline"/>
          <w:highlight w:val="green"/>
        </w:rPr>
        <w:t>ferret flu</w:t>
      </w:r>
      <w:r w:rsidRPr="007B1902">
        <w:rPr>
          <w:rStyle w:val="StyleUnderline"/>
        </w:rPr>
        <w:t xml:space="preserve"> that also was supposed to be a pandemic threat.</w:t>
      </w:r>
      <w:r w:rsidRPr="00416F2B">
        <w:rPr>
          <w:sz w:val="10"/>
        </w:rPr>
        <w:t xml:space="preserve"> Along the way, virologist Nathan Wolfe published “The Viral Storm: the Dawn of a New Pandemic Age,” and David </w:t>
      </w:r>
      <w:r w:rsidRPr="00F22002">
        <w:rPr>
          <w:rStyle w:val="StyleUnderline"/>
          <w:highlight w:val="green"/>
        </w:rPr>
        <w:t>Quammen</w:t>
      </w:r>
      <w:r w:rsidRPr="00F22002">
        <w:rPr>
          <w:sz w:val="10"/>
          <w:highlight w:val="green"/>
        </w:rPr>
        <w:t xml:space="preserve"> </w:t>
      </w:r>
      <w:r w:rsidRPr="00F22002">
        <w:rPr>
          <w:rStyle w:val="StyleUnderline"/>
          <w:highlight w:val="green"/>
        </w:rPr>
        <w:t>warned</w:t>
      </w:r>
      <w:r w:rsidRPr="007B1902">
        <w:rPr>
          <w:rStyle w:val="StyleUnderline"/>
        </w:rPr>
        <w:t xml:space="preserve"> in his gripping “Spillover” </w:t>
      </w:r>
      <w:r w:rsidRPr="00416F2B">
        <w:rPr>
          <w:rStyle w:val="StyleUnderline"/>
        </w:rPr>
        <w:t>that some</w:t>
      </w:r>
      <w:r w:rsidRPr="007B1902">
        <w:rPr>
          <w:rStyle w:val="StyleUnderline"/>
        </w:rPr>
        <w:t xml:space="preserve"> new </w:t>
      </w:r>
      <w:r w:rsidRPr="00F22002">
        <w:rPr>
          <w:rStyle w:val="StyleUnderline"/>
          <w:highlight w:val="green"/>
        </w:rPr>
        <w:t>animal plague could</w:t>
      </w:r>
      <w:r w:rsidRPr="007B1902">
        <w:rPr>
          <w:rStyle w:val="StyleUnderline"/>
        </w:rPr>
        <w:t xml:space="preserve"> arise</w:t>
      </w:r>
      <w:r w:rsidRPr="00416F2B">
        <w:rPr>
          <w:sz w:val="10"/>
        </w:rPr>
        <w:t xml:space="preserve"> from the jungle </w:t>
      </w:r>
      <w:r w:rsidRPr="007B1902">
        <w:rPr>
          <w:rStyle w:val="StyleUnderline"/>
        </w:rPr>
        <w:t xml:space="preserve">and </w:t>
      </w:r>
      <w:r w:rsidRPr="00F22002">
        <w:rPr>
          <w:rStyle w:val="StyleUnderline"/>
          <w:highlight w:val="green"/>
        </w:rPr>
        <w:t>sweep</w:t>
      </w:r>
      <w:r w:rsidRPr="007B1902">
        <w:rPr>
          <w:rStyle w:val="StyleUnderline"/>
        </w:rPr>
        <w:t xml:space="preserve"> across </w:t>
      </w:r>
      <w:r w:rsidRPr="00F22002">
        <w:rPr>
          <w:rStyle w:val="StyleUnderline"/>
          <w:highlight w:val="green"/>
        </w:rPr>
        <w:t>the world</w:t>
      </w:r>
      <w:r w:rsidRPr="00BC4131">
        <w:rPr>
          <w:rStyle w:val="StyleUnderline"/>
        </w:rPr>
        <w:t>.</w:t>
      </w:r>
      <w:r w:rsidRPr="00BC4131">
        <w:rPr>
          <w:sz w:val="10"/>
        </w:rPr>
        <w:t xml:space="preserve"> And</w:t>
      </w:r>
      <w:r w:rsidRPr="00416F2B">
        <w:rPr>
          <w:sz w:val="10"/>
        </w:rPr>
        <w:t xml:space="preserve"> now there's Ebola. Osterholm, in a widely read op-ed in the New York Times in September, wrote about the possibility that scientists were afraid to mention publicly the danger they discuss privately: that Ebola “could mutate to become transmissible through the air.” “The Ebola epidemic in West Africa has the potential to alter history as much as any plague has ever done,” he wrote. And Garrett wrote in Foreign Policy, “Attention, World: You just don't get it.” She went on to say, “Wake up, fools,” because we should be more frightened of a potential scenario like the one in the movie “Contagion,” in which a lethal, fictitious pandemic scours the world, nearly destroying civilization. But there were fewer takers this time. Osterholm's claims about Ebola going airborne were discounted by serious scientists, and Garrett seemingly retracted her earlier hysteria about Ebola by claiming that, after all, evolution made such spread unlikely. </w:t>
      </w:r>
      <w:r w:rsidRPr="007B1902">
        <w:rPr>
          <w:rStyle w:val="StyleUnderline"/>
        </w:rPr>
        <w:t xml:space="preserve">The scientific world has changed since 2005. Now, </w:t>
      </w:r>
      <w:r w:rsidRPr="00F22002">
        <w:rPr>
          <w:rStyle w:val="Emphasis"/>
          <w:highlight w:val="green"/>
        </w:rPr>
        <w:t>most scientists understand</w:t>
      </w:r>
      <w:r w:rsidRPr="007B1902">
        <w:rPr>
          <w:rStyle w:val="StyleUnderline"/>
        </w:rPr>
        <w:t xml:space="preserve"> that </w:t>
      </w:r>
      <w:r w:rsidRPr="00F22002">
        <w:rPr>
          <w:rStyle w:val="Emphasis"/>
          <w:highlight w:val="green"/>
        </w:rPr>
        <w:t xml:space="preserve">there are significant </w:t>
      </w:r>
      <w:r w:rsidRPr="00F22002">
        <w:rPr>
          <w:rStyle w:val="Emphasis"/>
          <w:highlight w:val="green"/>
          <w:bdr w:val="single" w:sz="4" w:space="0" w:color="auto"/>
        </w:rPr>
        <w:t>physical and evolutionary barriers</w:t>
      </w:r>
      <w:r w:rsidRPr="00F22002">
        <w:rPr>
          <w:rStyle w:val="Emphasis"/>
          <w:highlight w:val="green"/>
        </w:rPr>
        <w:t xml:space="preserve"> to a</w:t>
      </w:r>
      <w:r w:rsidRPr="007B1902">
        <w:rPr>
          <w:rStyle w:val="StyleUnderline"/>
        </w:rPr>
        <w:t xml:space="preserve"> blood- and </w:t>
      </w:r>
      <w:r w:rsidRPr="007850EA">
        <w:rPr>
          <w:rStyle w:val="StyleUnderline"/>
        </w:rPr>
        <w:t xml:space="preserve">fluid-borne </w:t>
      </w:r>
      <w:r w:rsidRPr="00F22002">
        <w:rPr>
          <w:rStyle w:val="Emphasis"/>
          <w:highlight w:val="green"/>
        </w:rPr>
        <w:t>virus developing airborne transmission</w:t>
      </w:r>
      <w:r w:rsidRPr="00416F2B">
        <w:rPr>
          <w:sz w:val="10"/>
        </w:rPr>
        <w:t xml:space="preserve">, as Garrett has acknowledged. Though Ebola virus has been detected in human alveolar cells, as Vincent Racaniello, virologist at Columbia University, explained to me, that doesn't mean it can replicate in the airways enough to allow transmission. “Maybe … the virus can get in, but can't get out. Like a roach motel,” wrote Racaniello in an email. H5N1, we understand now, never went airborne because it attached only to cell receptors located deep in human lungs, and could not, therefore, be coughed or sneezed out. SARS, or severe acute </w:t>
      </w:r>
      <w:r w:rsidRPr="00416F2B">
        <w:rPr>
          <w:sz w:val="10"/>
        </w:rPr>
        <w:lastRenderedPageBreak/>
        <w:t xml:space="preserve">respiratory syndrome, caused local outbreaks after multiple introductions via air travel but spread only sluggishly and mostly in hospitals. Breaking its chains of transmission ended the outbreak globally. </w:t>
      </w:r>
      <w:r w:rsidRPr="00F22002">
        <w:rPr>
          <w:rStyle w:val="StyleUnderline"/>
          <w:highlight w:val="green"/>
        </w:rPr>
        <w:t>There</w:t>
      </w:r>
      <w:r w:rsidRPr="007B1902">
        <w:rPr>
          <w:rStyle w:val="StyleUnderline"/>
        </w:rPr>
        <w:t xml:space="preserve"> probably </w:t>
      </w:r>
      <w:r w:rsidRPr="00F22002">
        <w:rPr>
          <w:rStyle w:val="StyleUnderline"/>
          <w:highlight w:val="green"/>
        </w:rPr>
        <w:t xml:space="preserve">will </w:t>
      </w:r>
      <w:r w:rsidRPr="00F22002">
        <w:rPr>
          <w:rStyle w:val="Emphasis"/>
          <w:highlight w:val="green"/>
        </w:rPr>
        <w:t>always be significant barriers</w:t>
      </w:r>
      <w:r w:rsidRPr="00F22002">
        <w:rPr>
          <w:rStyle w:val="StyleUnderline"/>
          <w:highlight w:val="green"/>
        </w:rPr>
        <w:t xml:space="preserve"> preventing</w:t>
      </w:r>
      <w:r w:rsidRPr="007B1902">
        <w:rPr>
          <w:rStyle w:val="StyleUnderline"/>
        </w:rPr>
        <w:t xml:space="preserve"> the easy </w:t>
      </w:r>
      <w:r w:rsidRPr="00F22002">
        <w:rPr>
          <w:rStyle w:val="StyleUnderline"/>
          <w:highlight w:val="green"/>
        </w:rPr>
        <w:t>adaptation</w:t>
      </w:r>
      <w:r w:rsidRPr="007B1902">
        <w:rPr>
          <w:rStyle w:val="StyleUnderline"/>
        </w:rPr>
        <w:t xml:space="preserve"> of an animal disease </w:t>
      </w:r>
      <w:r w:rsidRPr="00F22002">
        <w:rPr>
          <w:rStyle w:val="StyleUnderline"/>
          <w:highlight w:val="green"/>
        </w:rPr>
        <w:t xml:space="preserve">to </w:t>
      </w:r>
      <w:r w:rsidRPr="00416F2B">
        <w:rPr>
          <w:rStyle w:val="StyleUnderline"/>
        </w:rPr>
        <w:t xml:space="preserve">the </w:t>
      </w:r>
      <w:r w:rsidRPr="00F22002">
        <w:rPr>
          <w:rStyle w:val="StyleUnderline"/>
          <w:highlight w:val="green"/>
        </w:rPr>
        <w:t>human s</w:t>
      </w:r>
      <w:r w:rsidRPr="00416F2B">
        <w:rPr>
          <w:rStyle w:val="StyleUnderline"/>
        </w:rPr>
        <w:t>pecies.</w:t>
      </w:r>
      <w:r w:rsidRPr="00416F2B">
        <w:rPr>
          <w:sz w:val="10"/>
        </w:rPr>
        <w:t xml:space="preserve"> Furthermore, Racaniello insists that </w:t>
      </w:r>
      <w:r w:rsidRPr="00F22002">
        <w:rPr>
          <w:rStyle w:val="StyleUnderline"/>
          <w:highlight w:val="green"/>
        </w:rPr>
        <w:t xml:space="preserve">there are </w:t>
      </w:r>
      <w:r w:rsidRPr="00F22002">
        <w:rPr>
          <w:rStyle w:val="Emphasis"/>
          <w:highlight w:val="green"/>
        </w:rPr>
        <w:t>no recorded instances</w:t>
      </w:r>
      <w:r w:rsidRPr="00F22002">
        <w:rPr>
          <w:rStyle w:val="StyleUnderline"/>
          <w:highlight w:val="green"/>
        </w:rPr>
        <w:t xml:space="preserve"> of viruses that have adapted to humans</w:t>
      </w:r>
      <w:r w:rsidRPr="007B1902">
        <w:rPr>
          <w:rStyle w:val="StyleUnderline"/>
        </w:rPr>
        <w:t>, changing the way they are spread.</w:t>
      </w:r>
      <w:r>
        <w:rPr>
          <w:rStyle w:val="StyleUnderline"/>
        </w:rPr>
        <w:t xml:space="preserve"> </w:t>
      </w:r>
      <w:r w:rsidRPr="007B1902">
        <w:rPr>
          <w:rStyle w:val="StyleUnderline"/>
        </w:rPr>
        <w:t xml:space="preserve">So we need to stop listening to the doomsayers, and we need to do it now. </w:t>
      </w:r>
      <w:r w:rsidRPr="00F22002">
        <w:rPr>
          <w:rStyle w:val="Emphasis"/>
          <w:highlight w:val="green"/>
        </w:rPr>
        <w:t>Predictions of lethal pandemics have</w:t>
      </w:r>
      <w:r w:rsidRPr="00416F2B">
        <w:rPr>
          <w:sz w:val="10"/>
        </w:rPr>
        <w:t xml:space="preserve"> — </w:t>
      </w:r>
      <w:r w:rsidRPr="007B1902">
        <w:rPr>
          <w:rStyle w:val="StyleUnderline"/>
        </w:rPr>
        <w:t>since the swine flu fiasco of 1976</w:t>
      </w:r>
      <w:r w:rsidRPr="00416F2B">
        <w:rPr>
          <w:sz w:val="10"/>
        </w:rPr>
        <w:t xml:space="preserve">, when President Ford vowed to vaccinate “every man, woman and child in the United States” — </w:t>
      </w:r>
      <w:r w:rsidRPr="00F22002">
        <w:rPr>
          <w:rStyle w:val="Emphasis"/>
          <w:highlight w:val="green"/>
        </w:rPr>
        <w:t>always been wrong.</w:t>
      </w:r>
      <w:r w:rsidRPr="00416F2B">
        <w:rPr>
          <w:sz w:val="10"/>
        </w:rPr>
        <w:t xml:space="preserve"> </w:t>
      </w:r>
      <w:r w:rsidRPr="007B1902">
        <w:rPr>
          <w:rStyle w:val="StyleUnderline"/>
        </w:rPr>
        <w:t xml:space="preserve">Fear-mongering wastes our time and our emotions and diverts resources from where they should be directed </w:t>
      </w:r>
      <w:r w:rsidRPr="00416F2B">
        <w:rPr>
          <w:sz w:val="10"/>
        </w:rPr>
        <w:t>— in the case of Ebola, to the ongoing tragedy in West Africa. Americans have all but forgotten about Ebola now, because most people realize it isn't coming to a school or a shopping mall near you. But Sierra Leoneans and Liberians go on dying.</w:t>
      </w:r>
    </w:p>
    <w:p w14:paraId="697E25B3" w14:textId="77777777" w:rsidR="002478B9" w:rsidRPr="0006112A" w:rsidRDefault="002478B9" w:rsidP="002478B9"/>
    <w:p w14:paraId="27793EFD" w14:textId="77777777" w:rsidR="002478B9" w:rsidRPr="00731FDD" w:rsidRDefault="002478B9" w:rsidP="002478B9">
      <w:pPr>
        <w:pStyle w:val="Heading4"/>
      </w:pPr>
      <w:r>
        <w:t>Genetic variations and adaption solves – plus, no known disease has the potential to kill everyone</w:t>
      </w:r>
    </w:p>
    <w:p w14:paraId="71722628" w14:textId="77777777" w:rsidR="002478B9" w:rsidRDefault="002478B9" w:rsidP="002478B9">
      <w:r>
        <w:t xml:space="preserve">Amesh </w:t>
      </w:r>
      <w:r w:rsidRPr="00E158EF">
        <w:rPr>
          <w:rStyle w:val="Style13ptBold"/>
        </w:rPr>
        <w:t>Adalja 16</w:t>
      </w:r>
      <w:r>
        <w:t>, infectious-disease physician at the University of Pittsburgh, 6/17/16, “Why Hasn't Disease Wiped out the Human Race?,” https://www.theatlantic.com/health/archive/2016/06/infectious-diseases-extinction/487514/</w:t>
      </w:r>
    </w:p>
    <w:p w14:paraId="50FF9C01" w14:textId="729CBAA2" w:rsidR="002478B9" w:rsidRPr="002478B9" w:rsidRDefault="002478B9" w:rsidP="002478B9">
      <w:r w:rsidRPr="00E158EF">
        <w:rPr>
          <w:sz w:val="16"/>
        </w:rPr>
        <w:t xml:space="preserve">But </w:t>
      </w:r>
      <w:r w:rsidRPr="00E158EF">
        <w:rPr>
          <w:rStyle w:val="StyleUnderline"/>
        </w:rPr>
        <w:t>when people ask</w:t>
      </w:r>
      <w:r w:rsidRPr="00E158EF">
        <w:rPr>
          <w:sz w:val="16"/>
        </w:rPr>
        <w:t xml:space="preserve"> me </w:t>
      </w:r>
      <w:r w:rsidRPr="00E158EF">
        <w:rPr>
          <w:rStyle w:val="StyleUnderline"/>
        </w:rPr>
        <w:t xml:space="preserve">if I’m </w:t>
      </w:r>
      <w:r w:rsidRPr="0006112A">
        <w:rPr>
          <w:rStyle w:val="StyleUnderline"/>
        </w:rPr>
        <w:t>worried about infectious diseases, they’re</w:t>
      </w:r>
      <w:r w:rsidRPr="0006112A">
        <w:rPr>
          <w:sz w:val="16"/>
        </w:rPr>
        <w:t xml:space="preserve"> often </w:t>
      </w:r>
      <w:r w:rsidRPr="0006112A">
        <w:rPr>
          <w:rStyle w:val="StyleUnderline"/>
        </w:rPr>
        <w:t>not asking about the threat to human lives; they’re asking about</w:t>
      </w:r>
      <w:r w:rsidRPr="0006112A">
        <w:rPr>
          <w:sz w:val="16"/>
        </w:rPr>
        <w:t xml:space="preserve"> the threat to </w:t>
      </w:r>
      <w:r w:rsidRPr="0006112A">
        <w:rPr>
          <w:rStyle w:val="Emphasis"/>
        </w:rPr>
        <w:t>human life</w:t>
      </w:r>
      <w:r w:rsidRPr="0006112A">
        <w:rPr>
          <w:sz w:val="16"/>
        </w:rPr>
        <w:t xml:space="preserve">. With each outbreak of a headline-grabbing emerging infectious disease comes </w:t>
      </w:r>
      <w:r w:rsidRPr="0006112A">
        <w:rPr>
          <w:rStyle w:val="StyleUnderline"/>
        </w:rPr>
        <w:t xml:space="preserve">a fear of </w:t>
      </w:r>
      <w:r w:rsidRPr="0006112A">
        <w:rPr>
          <w:rStyle w:val="Emphasis"/>
        </w:rPr>
        <w:t>extinction itself</w:t>
      </w:r>
      <w:r w:rsidRPr="0006112A">
        <w:rPr>
          <w:rStyle w:val="StyleUnderline"/>
        </w:rPr>
        <w:t>. The fear envisions a large proportion of humans succumbing to infection, leaving no survivors or so few that the species can’t be sustained</w:t>
      </w:r>
      <w:r w:rsidRPr="0006112A">
        <w:rPr>
          <w:sz w:val="16"/>
        </w:rPr>
        <w:t xml:space="preserve">. I’m not afraid of this apocalyptic scenario, but I do understand the impulse. </w:t>
      </w:r>
      <w:r w:rsidRPr="0006112A">
        <w:rPr>
          <w:rStyle w:val="StyleUnderline"/>
        </w:rPr>
        <w:t>Worry about the end is a quintessentially human trait</w:t>
      </w:r>
      <w:r w:rsidRPr="0006112A">
        <w:rPr>
          <w:sz w:val="16"/>
        </w:rPr>
        <w:t xml:space="preserve">. Thankfully, </w:t>
      </w:r>
      <w:r w:rsidRPr="0006112A">
        <w:rPr>
          <w:rStyle w:val="Emphasis"/>
        </w:rPr>
        <w:t>so is our resilience</w:t>
      </w:r>
      <w:r w:rsidRPr="0006112A">
        <w:rPr>
          <w:sz w:val="16"/>
        </w:rPr>
        <w:t>.</w:t>
      </w:r>
      <w:r>
        <w:rPr>
          <w:sz w:val="16"/>
        </w:rPr>
        <w:t xml:space="preserve"> </w:t>
      </w:r>
      <w:r w:rsidRPr="00F22002">
        <w:rPr>
          <w:rStyle w:val="StyleUnderline"/>
          <w:highlight w:val="green"/>
        </w:rPr>
        <w:t>For most of</w:t>
      </w:r>
      <w:r w:rsidRPr="00E158EF">
        <w:rPr>
          <w:sz w:val="16"/>
        </w:rPr>
        <w:t xml:space="preserve"> mankind’s </w:t>
      </w:r>
      <w:r w:rsidRPr="00F22002">
        <w:rPr>
          <w:rStyle w:val="StyleUnderline"/>
          <w:highlight w:val="green"/>
        </w:rPr>
        <w:t>history</w:t>
      </w:r>
      <w:r w:rsidRPr="00E158EF">
        <w:rPr>
          <w:rStyle w:val="StyleUnderline"/>
        </w:rPr>
        <w:t xml:space="preserve">, infectious </w:t>
      </w:r>
      <w:r w:rsidRPr="00F22002">
        <w:rPr>
          <w:rStyle w:val="StyleUnderline"/>
          <w:highlight w:val="green"/>
        </w:rPr>
        <w:t>diseases were the existential threat</w:t>
      </w:r>
      <w:r w:rsidRPr="00E158EF">
        <w:rPr>
          <w:sz w:val="16"/>
        </w:rPr>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r>
        <w:rPr>
          <w:sz w:val="16"/>
        </w:rPr>
        <w:t xml:space="preserve"> </w:t>
      </w:r>
      <w:r w:rsidRPr="00E158EF">
        <w:rPr>
          <w:rStyle w:val="StyleUnderline"/>
        </w:rPr>
        <w:t xml:space="preserve">Any </w:t>
      </w:r>
      <w:r w:rsidRPr="00F22002">
        <w:rPr>
          <w:rStyle w:val="StyleUnderline"/>
          <w:highlight w:val="green"/>
        </w:rPr>
        <w:t>yet</w:t>
      </w:r>
      <w:r w:rsidRPr="00E158EF">
        <w:rPr>
          <w:sz w:val="16"/>
        </w:rPr>
        <w:t xml:space="preserve">, of course, </w:t>
      </w:r>
      <w:r w:rsidRPr="00F22002">
        <w:rPr>
          <w:rStyle w:val="StyleUnderline"/>
          <w:highlight w:val="green"/>
        </w:rPr>
        <w:t>humanity continued to flourish</w:t>
      </w:r>
      <w:r w:rsidRPr="00E158EF">
        <w:rPr>
          <w:sz w:val="16"/>
        </w:rPr>
        <w:t>. Our species’ recent explosion in lifespan is almost exclusively the result of the control of infectious diseases through sanitation, vaccination, and antimicrobial therapies. Only in the modern era, in which many infectious diseases have been tamed in the industrial world, do people have the luxury of death from cancer, heart disease, or stroke in the 8th decade of life. Childhoods are free from watching siblings and friends die from outbreaks of typhoid, scarlet fever, smallpox, measles, and the like.</w:t>
      </w:r>
      <w:r>
        <w:rPr>
          <w:sz w:val="16"/>
        </w:rPr>
        <w:t xml:space="preserve"> </w:t>
      </w:r>
      <w:r w:rsidRPr="00E158EF">
        <w:rPr>
          <w:sz w:val="16"/>
        </w:rPr>
        <w:t xml:space="preserve">So </w:t>
      </w:r>
      <w:r w:rsidRPr="00E158EF">
        <w:rPr>
          <w:rStyle w:val="StyleUnderline"/>
        </w:rPr>
        <w:t>what would it take for a disease to wipe out humanity now?</w:t>
      </w:r>
      <w:r>
        <w:rPr>
          <w:sz w:val="16"/>
        </w:rPr>
        <w:t xml:space="preserve"> </w:t>
      </w:r>
      <w:r w:rsidRPr="00E158EF">
        <w:rPr>
          <w:sz w:val="16"/>
        </w:rPr>
        <w:t>In Michael Crichton’s The Andromeda Strain, the canonical book in the disease-outbreak genre, an alien microbe threatens the human race with extinction, and humanity’s best minds are marshaled to combat the enemy organism. Fortunately, outside of fiction, there’s no reason to expect alien pathogens to wage war on the human race any time soon, and my analysis suggests that any real-life domestic microbe reaching an extinction level of threat probably is just as unlikely.</w:t>
      </w:r>
      <w:r>
        <w:rPr>
          <w:sz w:val="16"/>
        </w:rPr>
        <w:t xml:space="preserve"> </w:t>
      </w:r>
      <w:r w:rsidRPr="00F22002">
        <w:rPr>
          <w:rStyle w:val="StyleUnderline"/>
          <w:highlight w:val="green"/>
        </w:rPr>
        <w:t>Any</w:t>
      </w:r>
      <w:r w:rsidRPr="00E158EF">
        <w:rPr>
          <w:rStyle w:val="StyleUnderline"/>
        </w:rPr>
        <w:t xml:space="preserve"> </w:t>
      </w:r>
      <w:r w:rsidRPr="0006112A">
        <w:rPr>
          <w:rStyle w:val="StyleUnderline"/>
        </w:rPr>
        <w:t xml:space="preserve">apocalyptic </w:t>
      </w:r>
      <w:r w:rsidRPr="00F22002">
        <w:rPr>
          <w:rStyle w:val="StyleUnderline"/>
          <w:highlight w:val="green"/>
        </w:rPr>
        <w:t>pathogen would need</w:t>
      </w:r>
      <w:r w:rsidRPr="00E158EF">
        <w:rPr>
          <w:sz w:val="16"/>
        </w:rPr>
        <w:t xml:space="preserve"> to possess a very special combination of two attributes. First, it would have </w:t>
      </w:r>
      <w:r w:rsidRPr="00F22002">
        <w:rPr>
          <w:rStyle w:val="StyleUnderline"/>
          <w:highlight w:val="green"/>
        </w:rPr>
        <w:t>to be so unfamiliar</w:t>
      </w:r>
      <w:r w:rsidRPr="00E158EF">
        <w:rPr>
          <w:rStyle w:val="StyleUnderline"/>
        </w:rPr>
        <w:t xml:space="preserve"> that </w:t>
      </w:r>
      <w:r w:rsidRPr="00F22002">
        <w:rPr>
          <w:rStyle w:val="StyleUnderline"/>
          <w:highlight w:val="green"/>
        </w:rPr>
        <w:t>no</w:t>
      </w:r>
      <w:r w:rsidRPr="00E158EF">
        <w:rPr>
          <w:rStyle w:val="StyleUnderline"/>
        </w:rPr>
        <w:t xml:space="preserve"> existing therapy or </w:t>
      </w:r>
      <w:r w:rsidRPr="00F22002">
        <w:rPr>
          <w:rStyle w:val="StyleUnderline"/>
          <w:highlight w:val="green"/>
        </w:rPr>
        <w:t>vaccine could be applied</w:t>
      </w:r>
      <w:r w:rsidRPr="00E158EF">
        <w:rPr>
          <w:sz w:val="16"/>
        </w:rPr>
        <w:t xml:space="preserve"> to it. Second, </w:t>
      </w:r>
      <w:r w:rsidRPr="00F22002">
        <w:rPr>
          <w:rStyle w:val="StyleUnderline"/>
          <w:highlight w:val="green"/>
        </w:rPr>
        <w:t>it would need</w:t>
      </w:r>
      <w:r w:rsidRPr="00E158EF">
        <w:rPr>
          <w:rStyle w:val="StyleUnderline"/>
        </w:rPr>
        <w:t xml:space="preserve"> to have a </w:t>
      </w:r>
      <w:r w:rsidRPr="00F22002">
        <w:rPr>
          <w:rStyle w:val="StyleUnderline"/>
          <w:highlight w:val="green"/>
        </w:rPr>
        <w:t>high</w:t>
      </w:r>
      <w:r w:rsidRPr="00E158EF">
        <w:rPr>
          <w:rStyle w:val="StyleUnderline"/>
        </w:rPr>
        <w:t xml:space="preserve"> and surreptitious </w:t>
      </w:r>
      <w:r w:rsidRPr="00F22002">
        <w:rPr>
          <w:rStyle w:val="StyleUnderline"/>
          <w:highlight w:val="green"/>
        </w:rPr>
        <w:t>transmissibility before symptoms</w:t>
      </w:r>
      <w:r w:rsidRPr="00E158EF">
        <w:rPr>
          <w:sz w:val="16"/>
        </w:rPr>
        <w:t xml:space="preserve"> occur. The first is essential because </w:t>
      </w:r>
      <w:r w:rsidRPr="00F22002">
        <w:rPr>
          <w:rStyle w:val="StyleUnderline"/>
          <w:highlight w:val="green"/>
        </w:rPr>
        <w:t>any</w:t>
      </w:r>
      <w:r w:rsidRPr="00E158EF">
        <w:rPr>
          <w:rStyle w:val="StyleUnderline"/>
        </w:rPr>
        <w:t xml:space="preserve"> microbe from a </w:t>
      </w:r>
      <w:r w:rsidRPr="00F22002">
        <w:rPr>
          <w:rStyle w:val="StyleUnderline"/>
          <w:highlight w:val="green"/>
        </w:rPr>
        <w:t>known class</w:t>
      </w:r>
      <w:r w:rsidRPr="00E158EF">
        <w:rPr>
          <w:rStyle w:val="StyleUnderline"/>
        </w:rPr>
        <w:t xml:space="preserve"> of pathogens </w:t>
      </w:r>
      <w:r w:rsidRPr="00F22002">
        <w:rPr>
          <w:rStyle w:val="StyleUnderline"/>
          <w:highlight w:val="green"/>
        </w:rPr>
        <w:t>would</w:t>
      </w:r>
      <w:r w:rsidRPr="00E158EF">
        <w:rPr>
          <w:rStyle w:val="StyleUnderline"/>
        </w:rPr>
        <w:t>,</w:t>
      </w:r>
      <w:r w:rsidRPr="00E158EF">
        <w:rPr>
          <w:sz w:val="16"/>
        </w:rPr>
        <w:t xml:space="preserve"> by definition, </w:t>
      </w:r>
      <w:r w:rsidRPr="00F22002">
        <w:rPr>
          <w:rStyle w:val="StyleUnderline"/>
          <w:highlight w:val="green"/>
        </w:rPr>
        <w:t>have</w:t>
      </w:r>
      <w:r w:rsidRPr="00E158EF">
        <w:rPr>
          <w:rStyle w:val="StyleUnderline"/>
        </w:rPr>
        <w:t xml:space="preserve"> family members that could serve as </w:t>
      </w:r>
      <w:r w:rsidRPr="00F22002">
        <w:rPr>
          <w:rStyle w:val="StyleUnderline"/>
          <w:highlight w:val="green"/>
        </w:rPr>
        <w:t xml:space="preserve">models for </w:t>
      </w:r>
      <w:r w:rsidRPr="00F22002">
        <w:rPr>
          <w:rStyle w:val="Emphasis"/>
          <w:highlight w:val="green"/>
        </w:rPr>
        <w:t>containment and countermeasures</w:t>
      </w:r>
      <w:r w:rsidRPr="00E158EF">
        <w:rPr>
          <w:sz w:val="16"/>
        </w:rPr>
        <w:t>. The second would allow the hypothetical disease to spread without being detected by even the most astute clinicians.</w:t>
      </w:r>
      <w:r>
        <w:rPr>
          <w:sz w:val="16"/>
        </w:rPr>
        <w:t xml:space="preserve"> </w:t>
      </w:r>
      <w:r w:rsidRPr="00E158EF">
        <w:rPr>
          <w:sz w:val="16"/>
        </w:rPr>
        <w:t xml:space="preserve">The three infectious diseases most likely to be considered extinction-level threats in the world today—influenza, HIV, and Ebola—don’t meet these two requirements. Influenza, for instance, despite its well-established ability to kill on a large scale, its contagiousness, and its unrivaled ability to shift and drift away from our vaccines, is still what I would call a “known unknown.” </w:t>
      </w:r>
      <w:r w:rsidRPr="00E158EF">
        <w:rPr>
          <w:rStyle w:val="StyleUnderline"/>
        </w:rPr>
        <w:t>While there are many mysteries about how new flu strains emerge</w:t>
      </w:r>
      <w:r w:rsidRPr="00E158EF">
        <w:rPr>
          <w:sz w:val="16"/>
        </w:rPr>
        <w:t xml:space="preserve">, from at least the time of Hippocrates, </w:t>
      </w:r>
      <w:r w:rsidRPr="00E158EF">
        <w:rPr>
          <w:rStyle w:val="Emphasis"/>
        </w:rPr>
        <w:t>humans have been attuned to its risk</w:t>
      </w:r>
      <w:r w:rsidRPr="00E158EF">
        <w:rPr>
          <w:sz w:val="16"/>
        </w:rPr>
        <w:t>. And in the modern era, a full-fledged industry of influenza preparedness exists, with effective vaccine strategies and antiviral therapies.</w:t>
      </w:r>
      <w:r>
        <w:rPr>
          <w:sz w:val="16"/>
        </w:rPr>
        <w:t xml:space="preserve"> </w:t>
      </w:r>
      <w:r w:rsidRPr="00E158EF">
        <w:rPr>
          <w:sz w:val="16"/>
        </w:rPr>
        <w:t xml:space="preserve">HIV, which has killed 39 million people over several decades, is similarly limited due to several factors. Most importantly, HIV’s dependency on blood and body fluid for transmission (similar to Ebola) requires intimate human-to-human contact, which limits contagion. Highly potent antiviral therapy allows most people to live normally with the disease, and a substantial group of the population has genetic mutations that render them impervious to infection in the first place. Lastly, simple prevention strategies such as needle exchange </w:t>
      </w:r>
      <w:r w:rsidRPr="00E158EF">
        <w:rPr>
          <w:sz w:val="16"/>
        </w:rPr>
        <w:lastRenderedPageBreak/>
        <w:t>for injection drug users and barrier contraceptives—when available—can curtail transmission risk.</w:t>
      </w:r>
      <w:r>
        <w:rPr>
          <w:sz w:val="16"/>
        </w:rPr>
        <w:t xml:space="preserve"> </w:t>
      </w:r>
      <w:r w:rsidRPr="00E158EF">
        <w:rPr>
          <w:sz w:val="16"/>
        </w:rPr>
        <w:t>Ebola, for many of the same reasons as HIV as well as several others, also falls short of the mark. This is especially due to the fact that it spreads almost exclusively through people with easily recognizable symptoms, plus the taming of its once unfathomable 90 percent mortality rate by simple supportive care.</w:t>
      </w:r>
      <w:r>
        <w:rPr>
          <w:sz w:val="16"/>
        </w:rPr>
        <w:t xml:space="preserve"> </w:t>
      </w:r>
      <w:r w:rsidRPr="00E158EF">
        <w:rPr>
          <w:sz w:val="16"/>
        </w:rPr>
        <w:t xml:space="preserve">Beyond those three, </w:t>
      </w:r>
      <w:r w:rsidRPr="00F22002">
        <w:rPr>
          <w:rStyle w:val="Emphasis"/>
          <w:highlight w:val="green"/>
        </w:rPr>
        <w:t>every other</w:t>
      </w:r>
      <w:r w:rsidRPr="00E158EF">
        <w:rPr>
          <w:rStyle w:val="Emphasis"/>
        </w:rPr>
        <w:t xml:space="preserve"> known </w:t>
      </w:r>
      <w:r w:rsidRPr="00F22002">
        <w:rPr>
          <w:rStyle w:val="Emphasis"/>
          <w:highlight w:val="green"/>
        </w:rPr>
        <w:t>disease</w:t>
      </w:r>
      <w:r w:rsidRPr="00F22002">
        <w:rPr>
          <w:rStyle w:val="StyleUnderline"/>
          <w:highlight w:val="green"/>
        </w:rPr>
        <w:t xml:space="preserve"> falls short</w:t>
      </w:r>
      <w:r w:rsidRPr="00E158EF">
        <w:rPr>
          <w:rStyle w:val="StyleUnderline"/>
        </w:rPr>
        <w:t xml:space="preserve"> of what seems required </w:t>
      </w:r>
      <w:r w:rsidRPr="00F22002">
        <w:rPr>
          <w:rStyle w:val="StyleUnderline"/>
          <w:highlight w:val="green"/>
        </w:rPr>
        <w:t>to wipe out humans</w:t>
      </w:r>
      <w:r w:rsidRPr="00E158EF">
        <w:rPr>
          <w:sz w:val="16"/>
        </w:rPr>
        <w:t xml:space="preserve">—which is, of course, why we’re still here. And </w:t>
      </w:r>
      <w:r w:rsidRPr="00E158EF">
        <w:rPr>
          <w:rStyle w:val="StyleUnderline"/>
        </w:rPr>
        <w:t>it’s not that diseases are ineffective</w:t>
      </w:r>
      <w:r w:rsidRPr="00E158EF">
        <w:rPr>
          <w:sz w:val="16"/>
        </w:rPr>
        <w:t xml:space="preserve">. On the contrary, </w:t>
      </w:r>
      <w:r w:rsidRPr="00E158EF">
        <w:rPr>
          <w:rStyle w:val="StyleUnderline"/>
        </w:rPr>
        <w:t>diseases’ failure to knock us out is a testament to just how resilient humans are</w:t>
      </w:r>
      <w:r w:rsidRPr="00E158EF">
        <w:rPr>
          <w:sz w:val="16"/>
        </w:rPr>
        <w:t xml:space="preserve">. Part of our evolutionary heritage is </w:t>
      </w:r>
      <w:r w:rsidRPr="00F22002">
        <w:rPr>
          <w:rStyle w:val="StyleUnderline"/>
          <w:highlight w:val="green"/>
        </w:rPr>
        <w:t>our immune system, one of the most complex</w:t>
      </w:r>
      <w:r w:rsidRPr="00E158EF">
        <w:rPr>
          <w:rStyle w:val="StyleUnderline"/>
        </w:rPr>
        <w:t xml:space="preserve"> on the planet, </w:t>
      </w:r>
      <w:r w:rsidRPr="00F22002">
        <w:rPr>
          <w:rStyle w:val="StyleUnderline"/>
          <w:highlight w:val="green"/>
        </w:rPr>
        <w:t>even without</w:t>
      </w:r>
      <w:r w:rsidRPr="00E158EF">
        <w:rPr>
          <w:rStyle w:val="StyleUnderline"/>
        </w:rPr>
        <w:t xml:space="preserve"> the benefit of vaccines or</w:t>
      </w:r>
      <w:r w:rsidRPr="00E158EF">
        <w:rPr>
          <w:sz w:val="16"/>
        </w:rPr>
        <w:t xml:space="preserve"> the helping hand of antimicrobial </w:t>
      </w:r>
      <w:r w:rsidRPr="00F22002">
        <w:rPr>
          <w:rStyle w:val="StyleUnderline"/>
          <w:highlight w:val="green"/>
        </w:rPr>
        <w:t>drugs</w:t>
      </w:r>
      <w:r w:rsidRPr="00E158EF">
        <w:rPr>
          <w:sz w:val="16"/>
        </w:rPr>
        <w:t xml:space="preserve">. </w:t>
      </w:r>
      <w:r w:rsidRPr="00E158EF">
        <w:rPr>
          <w:rStyle w:val="StyleUnderline"/>
        </w:rPr>
        <w:t>This system</w:t>
      </w:r>
      <w:r w:rsidRPr="00E158EF">
        <w:rPr>
          <w:sz w:val="16"/>
        </w:rPr>
        <w:t xml:space="preserve">, when </w:t>
      </w:r>
      <w:r w:rsidRPr="00F22002">
        <w:rPr>
          <w:rStyle w:val="Emphasis"/>
          <w:highlight w:val="green"/>
        </w:rPr>
        <w:t>viewed at a species level</w:t>
      </w:r>
      <w:r w:rsidRPr="00F22002">
        <w:rPr>
          <w:rStyle w:val="StyleUnderline"/>
          <w:highlight w:val="green"/>
        </w:rPr>
        <w:t>, can adapt to</w:t>
      </w:r>
      <w:r w:rsidRPr="00E158EF">
        <w:rPr>
          <w:sz w:val="16"/>
        </w:rPr>
        <w:t xml:space="preserve"> almost </w:t>
      </w:r>
      <w:r w:rsidRPr="00F22002">
        <w:rPr>
          <w:rStyle w:val="Emphasis"/>
          <w:highlight w:val="green"/>
        </w:rPr>
        <w:t>any enemy</w:t>
      </w:r>
      <w:r w:rsidRPr="00E158EF">
        <w:rPr>
          <w:rStyle w:val="Emphasis"/>
        </w:rPr>
        <w:t xml:space="preserve"> imaginable</w:t>
      </w:r>
      <w:r w:rsidRPr="00E158EF">
        <w:rPr>
          <w:rStyle w:val="StyleUnderline"/>
        </w:rPr>
        <w:t xml:space="preserve">. </w:t>
      </w:r>
      <w:r w:rsidRPr="00F22002">
        <w:rPr>
          <w:rStyle w:val="StyleUnderline"/>
          <w:highlight w:val="green"/>
        </w:rPr>
        <w:t>Coupled to genetic variations</w:t>
      </w:r>
      <w:r w:rsidRPr="00E158EF">
        <w:rPr>
          <w:rStyle w:val="StyleUnderline"/>
        </w:rPr>
        <w:t xml:space="preserve"> amongst humans</w:t>
      </w:r>
      <w:r w:rsidRPr="00E158EF">
        <w:rPr>
          <w:sz w:val="16"/>
        </w:rPr>
        <w:t>—which open up the possibility for a range of advantages, from imperviousness to infection to a tendency for mild symptoms—</w:t>
      </w:r>
      <w:r w:rsidRPr="00E158EF">
        <w:rPr>
          <w:rStyle w:val="StyleUnderline"/>
        </w:rPr>
        <w:t xml:space="preserve">this </w:t>
      </w:r>
      <w:r w:rsidRPr="00F22002">
        <w:rPr>
          <w:rStyle w:val="StyleUnderline"/>
          <w:highlight w:val="green"/>
        </w:rPr>
        <w:t>adaptability ensures</w:t>
      </w:r>
      <w:r w:rsidRPr="00E158EF">
        <w:rPr>
          <w:sz w:val="16"/>
        </w:rPr>
        <w:t xml:space="preserve"> that almost </w:t>
      </w:r>
      <w:r w:rsidRPr="00F22002">
        <w:rPr>
          <w:rStyle w:val="StyleUnderline"/>
          <w:highlight w:val="green"/>
        </w:rPr>
        <w:t>any</w:t>
      </w:r>
      <w:r w:rsidRPr="00E158EF">
        <w:rPr>
          <w:rStyle w:val="StyleUnderline"/>
        </w:rPr>
        <w:t xml:space="preserve"> infectious </w:t>
      </w:r>
      <w:r w:rsidRPr="00F22002">
        <w:rPr>
          <w:rStyle w:val="StyleUnderline"/>
          <w:highlight w:val="green"/>
        </w:rPr>
        <w:t>disease</w:t>
      </w:r>
      <w:r w:rsidRPr="00E158EF">
        <w:rPr>
          <w:rStyle w:val="StyleUnderline"/>
        </w:rPr>
        <w:t xml:space="preserve"> onslaught </w:t>
      </w:r>
      <w:r w:rsidRPr="00F22002">
        <w:rPr>
          <w:rStyle w:val="StyleUnderline"/>
          <w:highlight w:val="green"/>
        </w:rPr>
        <w:t xml:space="preserve">will </w:t>
      </w:r>
      <w:r w:rsidRPr="00F22002">
        <w:rPr>
          <w:rStyle w:val="Emphasis"/>
          <w:highlight w:val="green"/>
        </w:rPr>
        <w:t>leave a large</w:t>
      </w:r>
      <w:r w:rsidRPr="00E158EF">
        <w:rPr>
          <w:rStyle w:val="Emphasis"/>
        </w:rPr>
        <w:t xml:space="preserve"> proportion of the </w:t>
      </w:r>
      <w:r w:rsidRPr="00F22002">
        <w:rPr>
          <w:rStyle w:val="Emphasis"/>
          <w:highlight w:val="green"/>
        </w:rPr>
        <w:t>population alive to rebuild</w:t>
      </w:r>
      <w:r w:rsidRPr="00E158EF">
        <w:rPr>
          <w:rStyle w:val="StyleUnderline"/>
        </w:rPr>
        <w:t>, in contrast to the fictional Hollywood versions</w:t>
      </w:r>
      <w:r w:rsidRPr="00E158EF">
        <w:rPr>
          <w:sz w:val="16"/>
        </w:rPr>
        <w:t>.</w:t>
      </w:r>
      <w:r>
        <w:rPr>
          <w:sz w:val="16"/>
        </w:rPr>
        <w:t xml:space="preserve"> </w:t>
      </w:r>
      <w:r w:rsidRPr="00E158EF">
        <w:rPr>
          <w:sz w:val="16"/>
        </w:rPr>
        <w:t>While the immune system’s role can never be understated, an even more powerful protector is the faculty of consciousness. Humans are not the most prolific, quickly evolving, or strongest organisms on the planet, but as Aristotle identified, humans are the rational animals—and it is this fundamental distinguishing characteristic that allows humans to form abstractions, think in principles, and plan long-range. These capacities, in turn, allow humans to modify, alter, and improve themselves and their environments. Consciousness equips us, at an individual and a species level, to make nature safe for the species through such technological marvels as antibiotics, antivirals, vaccines, and sanitation. When humans began to focus their minds on the problems posed by infectious disease, human life ceased being nasty, brutish, and short. In many ways, human consciousness became infectious diseases’ worthiest adversary.</w:t>
      </w:r>
      <w:r>
        <w:rPr>
          <w:sz w:val="16"/>
        </w:rPr>
        <w:t xml:space="preserve"> </w:t>
      </w:r>
      <w:r w:rsidRPr="00E158EF">
        <w:rPr>
          <w:sz w:val="16"/>
        </w:rPr>
        <w:t>None of this is meant to allay all fears of infectious diseases. To totally adopt a Panglossian viewpoint would be foolish—and dangerous. Humans do face countless threats from infectious diseases: witness Zika. And if not handled appropriately, severe calamity could, and will, ensue. The West African Ebola outbreak, for instance, festered for months before major efforts to bring it under control were initiated.</w:t>
      </w:r>
      <w:r>
        <w:rPr>
          <w:sz w:val="16"/>
        </w:rPr>
        <w:t xml:space="preserve"> </w:t>
      </w:r>
      <w:r w:rsidRPr="00E158EF">
        <w:rPr>
          <w:rStyle w:val="StyleUnderline"/>
        </w:rPr>
        <w:t>When it comes to infectious diseases, I’m worried</w:t>
      </w:r>
      <w:r w:rsidRPr="00E158EF">
        <w:rPr>
          <w:sz w:val="16"/>
        </w:rPr>
        <w:t xml:space="preserve"> about the failure of institutions to understand the full impact of outbreaks. I’m worried about </w:t>
      </w:r>
      <w:r w:rsidRPr="00E158EF">
        <w:rPr>
          <w:rStyle w:val="StyleUnderline"/>
        </w:rPr>
        <w:t>countries that don’t have the infrastructure or resources</w:t>
      </w:r>
      <w:r w:rsidRPr="00E158EF">
        <w:rPr>
          <w:sz w:val="16"/>
        </w:rPr>
        <w:t xml:space="preserve"> to combat these outbreaks when they come. </w:t>
      </w:r>
      <w:r w:rsidRPr="00E158EF">
        <w:rPr>
          <w:rStyle w:val="StyleUnderline"/>
        </w:rPr>
        <w:t xml:space="preserve">But as long as we can keep adapting, </w:t>
      </w:r>
      <w:r w:rsidRPr="00E158EF">
        <w:rPr>
          <w:rStyle w:val="Emphasis"/>
        </w:rPr>
        <w:t>I’m not worried about the future of the human race</w:t>
      </w:r>
      <w:r>
        <w:t>.</w:t>
      </w:r>
    </w:p>
    <w:p w14:paraId="1053182D" w14:textId="77777777" w:rsidR="002478B9" w:rsidRPr="00070C38" w:rsidRDefault="002478B9" w:rsidP="002478B9">
      <w:pPr>
        <w:pStyle w:val="Heading4"/>
        <w:rPr>
          <w:rFonts w:cs="Times New Roman"/>
        </w:rPr>
      </w:pPr>
      <w:r w:rsidRPr="00070C38">
        <w:rPr>
          <w:rFonts w:cs="Times New Roman"/>
        </w:rPr>
        <w:t>Resource wars are fake</w:t>
      </w:r>
    </w:p>
    <w:p w14:paraId="5ED3251A" w14:textId="77777777" w:rsidR="002478B9" w:rsidRPr="00070C38" w:rsidRDefault="002478B9" w:rsidP="002478B9">
      <w:r w:rsidRPr="00070C38">
        <w:t xml:space="preserve">Emily </w:t>
      </w:r>
      <w:r w:rsidRPr="00070C38">
        <w:rPr>
          <w:rStyle w:val="Style13ptBold"/>
        </w:rPr>
        <w:t>Meierding 16,</w:t>
      </w:r>
      <w:r w:rsidRPr="00070C38">
        <w:t xml:space="preserve"> assistant professor at the Naval Postgraduate School in Monterey, Calif., 5-19-2016, "Oil wars: Why nations aren’t battling over resources," Washington Post, https://www.washingtonpost.com/news/monkey-cage/wp/2016/05/19/oil-wars-why-nations-arent-battling-over-petroleum-resources/?utm_term=.b334c10dbcbd</w:t>
      </w:r>
    </w:p>
    <w:p w14:paraId="65433D78" w14:textId="74CEA2CA" w:rsidR="002478B9" w:rsidRDefault="002478B9" w:rsidP="002478B9">
      <w:pPr>
        <w:rPr>
          <w:rStyle w:val="StyleUnderline"/>
        </w:rPr>
      </w:pPr>
      <w:r w:rsidRPr="00070C38">
        <w:rPr>
          <w:sz w:val="14"/>
        </w:rPr>
        <w:t xml:space="preserve">The confrontation died down, but a critical question remains: </w:t>
      </w:r>
      <w:r w:rsidRPr="00F22002">
        <w:rPr>
          <w:rStyle w:val="StyleUnderline"/>
          <w:highlight w:val="green"/>
        </w:rPr>
        <w:t>Do countries fight over</w:t>
      </w:r>
      <w:r w:rsidRPr="00070C38">
        <w:rPr>
          <w:rStyle w:val="StyleUnderline"/>
        </w:rPr>
        <w:t xml:space="preserve"> oil </w:t>
      </w:r>
      <w:r w:rsidRPr="00F22002">
        <w:rPr>
          <w:rStyle w:val="StyleUnderline"/>
          <w:highlight w:val="green"/>
        </w:rPr>
        <w:t>resources?</w:t>
      </w:r>
      <w:r w:rsidRPr="00070C38">
        <w:rPr>
          <w:rStyle w:val="StyleUnderline"/>
        </w:rPr>
        <w:t xml:space="preserve"> </w:t>
      </w:r>
      <w:r w:rsidRPr="00070C38">
        <w:rPr>
          <w:sz w:val="14"/>
        </w:rPr>
        <w:t xml:space="preserve">The question isn’t just pertinent to the South China Sea. The Arctic, Caspian, East China Sea and eastern Mediterranean have all been identified as potential “hot spots” for international oil conflicts. Numerous conflicts, including Iraq’s invasion of Kuwait, Japan’s invasion of the Dutch East Indies in World War II, Germany’s attacks against the Russian Caucasus in the same war, the Iran-Iraq War, the Chaco War between Bolivia and Paraguay, and even the Falklands War, have been described as international “oil wars.” However, </w:t>
      </w:r>
      <w:r w:rsidRPr="00070C38">
        <w:rPr>
          <w:rStyle w:val="StyleUnderline"/>
        </w:rPr>
        <w:t>contrary to the conventional wisdom</w:t>
      </w:r>
      <w:r w:rsidRPr="00070C38">
        <w:rPr>
          <w:sz w:val="14"/>
        </w:rPr>
        <w:t xml:space="preserve">, </w:t>
      </w:r>
      <w:r w:rsidRPr="00070C38">
        <w:rPr>
          <w:rStyle w:val="Emphasis"/>
        </w:rPr>
        <w:t xml:space="preserve">the </w:t>
      </w:r>
      <w:r w:rsidRPr="00F22002">
        <w:rPr>
          <w:rStyle w:val="Emphasis"/>
          <w:highlight w:val="green"/>
        </w:rPr>
        <w:t>risk of international</w:t>
      </w:r>
      <w:r w:rsidRPr="00070C38">
        <w:rPr>
          <w:rStyle w:val="Emphasis"/>
        </w:rPr>
        <w:t xml:space="preserve"> oil </w:t>
      </w:r>
      <w:r w:rsidRPr="00F22002">
        <w:rPr>
          <w:rStyle w:val="Emphasis"/>
          <w:highlight w:val="green"/>
        </w:rPr>
        <w:t>wars is slim</w:t>
      </w:r>
      <w:r w:rsidRPr="00070C38">
        <w:rPr>
          <w:rStyle w:val="Emphasis"/>
        </w:rPr>
        <w:t>.</w:t>
      </w:r>
      <w:r w:rsidRPr="00070C38">
        <w:rPr>
          <w:sz w:val="14"/>
        </w:rPr>
        <w:t xml:space="preserve"> </w:t>
      </w:r>
      <w:r w:rsidRPr="00070C38">
        <w:rPr>
          <w:rStyle w:val="StyleUnderline"/>
        </w:rPr>
        <w:t>Although oil is an exceptionally valuable strategic and economic resource, fighting for it does not pay. The belief</w:t>
      </w:r>
      <w:r w:rsidRPr="00070C38">
        <w:rPr>
          <w:sz w:val="14"/>
        </w:rPr>
        <w:t xml:space="preserve"> that countries fight for oil </w:t>
      </w:r>
      <w:r w:rsidRPr="00070C38">
        <w:rPr>
          <w:rStyle w:val="StyleUnderline"/>
        </w:rPr>
        <w:t>rests on a flawed</w:t>
      </w:r>
      <w:r w:rsidRPr="00070C38">
        <w:rPr>
          <w:sz w:val="14"/>
        </w:rPr>
        <w:t xml:space="preserve"> foundational </w:t>
      </w:r>
      <w:r w:rsidRPr="00070C38">
        <w:rPr>
          <w:rStyle w:val="StyleUnderline"/>
        </w:rPr>
        <w:t>assumption</w:t>
      </w:r>
      <w:r w:rsidRPr="00070C38">
        <w:rPr>
          <w:sz w:val="14"/>
        </w:rPr>
        <w:t xml:space="preserve">: </w:t>
      </w:r>
      <w:r w:rsidRPr="00070C38">
        <w:rPr>
          <w:rStyle w:val="StyleUnderline"/>
        </w:rPr>
        <w:t>Countries reap the same benefits from foreign o</w:t>
      </w:r>
      <w:r w:rsidRPr="00070C38">
        <w:rPr>
          <w:sz w:val="14"/>
        </w:rPr>
        <w:t xml:space="preserve">il resources </w:t>
      </w:r>
      <w:r w:rsidRPr="00070C38">
        <w:rPr>
          <w:rStyle w:val="StyleUnderline"/>
        </w:rPr>
        <w:t>as from domestic</w:t>
      </w:r>
      <w:r w:rsidRPr="00070C38">
        <w:rPr>
          <w:sz w:val="14"/>
        </w:rPr>
        <w:t xml:space="preserve"> </w:t>
      </w:r>
      <w:r w:rsidRPr="00070C38">
        <w:rPr>
          <w:rStyle w:val="StyleUnderline"/>
        </w:rPr>
        <w:t>oil</w:t>
      </w:r>
      <w:r w:rsidRPr="00070C38">
        <w:rPr>
          <w:sz w:val="14"/>
        </w:rPr>
        <w:t xml:space="preserve"> resources. In reality, </w:t>
      </w:r>
      <w:r w:rsidRPr="00F22002">
        <w:rPr>
          <w:rStyle w:val="Emphasis"/>
          <w:highlight w:val="green"/>
        </w:rPr>
        <w:t xml:space="preserve">profiting from oil wars is hard. </w:t>
      </w:r>
      <w:r w:rsidRPr="00F22002">
        <w:rPr>
          <w:rStyle w:val="StyleUnderline"/>
          <w:highlight w:val="green"/>
        </w:rPr>
        <w:t>Countries face</w:t>
      </w:r>
      <w:r w:rsidRPr="00070C38">
        <w:rPr>
          <w:rStyle w:val="StyleUnderline"/>
        </w:rPr>
        <w:t xml:space="preserve"> at least four sets of obstacles</w:t>
      </w:r>
      <w:r w:rsidRPr="00070C38">
        <w:rPr>
          <w:sz w:val="14"/>
        </w:rPr>
        <w:t xml:space="preserve"> that discourage them from fighting for oil: </w:t>
      </w:r>
      <w:r w:rsidRPr="00F22002">
        <w:rPr>
          <w:rStyle w:val="StyleUnderline"/>
          <w:highlight w:val="green"/>
        </w:rPr>
        <w:t>invasion costs, occupation costs, international costs and investment costs</w:t>
      </w:r>
      <w:r w:rsidRPr="00F22002">
        <w:rPr>
          <w:sz w:val="14"/>
          <w:highlight w:val="green"/>
        </w:rPr>
        <w:t>.</w:t>
      </w:r>
      <w:r w:rsidRPr="00070C38">
        <w:rPr>
          <w:sz w:val="14"/>
        </w:rPr>
        <w:t xml:space="preserve"> Invasion costs are the damage that wars inflict on oil fields and infrastructure. Occupation costs arise from local resistance to foreign occupation, which can target oil industry infrastructure and personnel. International costs are imposed by the international community, which can respond to oil grabs with economic sanctions and military interventions. Investment costs are the challenges of attracting foreign capital and technical expertise to occupied oil fields. </w:t>
      </w:r>
      <w:r w:rsidRPr="00070C38">
        <w:rPr>
          <w:rStyle w:val="StyleUnderline"/>
        </w:rPr>
        <w:t>Collectively, these four sets of costs dramatically reduce the payoffs of fighting for oil and the appeal of oil wars</w:t>
      </w:r>
      <w:r w:rsidRPr="00070C38">
        <w:rPr>
          <w:sz w:val="14"/>
        </w:rPr>
        <w:t xml:space="preserve">. </w:t>
      </w:r>
      <w:r w:rsidRPr="00070C38">
        <w:rPr>
          <w:rStyle w:val="StyleUnderline"/>
        </w:rPr>
        <w:t>When the many other costs of war, including manpower and materiel, are taken into account, fighting for oil becomes even less attractive</w:t>
      </w:r>
      <w:r w:rsidRPr="00070C38">
        <w:rPr>
          <w:sz w:val="14"/>
        </w:rPr>
        <w:t xml:space="preserve">. </w:t>
      </w:r>
      <w:r w:rsidRPr="00070C38">
        <w:rPr>
          <w:rStyle w:val="Emphasis"/>
        </w:rPr>
        <w:t xml:space="preserve">From a purely rational standpoint, countries shouldn’t launch oil wars. </w:t>
      </w:r>
      <w:r w:rsidRPr="00070C38">
        <w:rPr>
          <w:rStyle w:val="StyleUnderline"/>
        </w:rPr>
        <w:t>But, countries don’t always act rationally</w:t>
      </w:r>
      <w:r w:rsidRPr="00070C38">
        <w:rPr>
          <w:sz w:val="14"/>
        </w:rPr>
        <w:t>. To</w:t>
      </w:r>
      <w:r w:rsidRPr="00070C38">
        <w:rPr>
          <w:rStyle w:val="StyleUnderline"/>
        </w:rPr>
        <w:t xml:space="preserve"> </w:t>
      </w:r>
      <w:r w:rsidRPr="00070C38">
        <w:rPr>
          <w:rStyle w:val="StyleUnderline"/>
        </w:rPr>
        <w:lastRenderedPageBreak/>
        <w:t xml:space="preserve">test the oil war hypothesis, </w:t>
      </w:r>
      <w:r w:rsidRPr="00F22002">
        <w:rPr>
          <w:rStyle w:val="StyleUnderline"/>
          <w:highlight w:val="green"/>
        </w:rPr>
        <w:t>we</w:t>
      </w:r>
      <w:r w:rsidRPr="00070C38">
        <w:rPr>
          <w:rStyle w:val="StyleUnderline"/>
        </w:rPr>
        <w:t xml:space="preserve"> have to </w:t>
      </w:r>
      <w:r w:rsidRPr="00F22002">
        <w:rPr>
          <w:rStyle w:val="StyleUnderline"/>
          <w:highlight w:val="green"/>
        </w:rPr>
        <w:t>take another look at historical</w:t>
      </w:r>
      <w:r w:rsidRPr="00070C38">
        <w:rPr>
          <w:rStyle w:val="StyleUnderline"/>
        </w:rPr>
        <w:t xml:space="preserve"> so-called </w:t>
      </w:r>
      <w:r w:rsidRPr="00F22002">
        <w:rPr>
          <w:rStyle w:val="StyleUnderline"/>
          <w:highlight w:val="green"/>
        </w:rPr>
        <w:t>oil wars.</w:t>
      </w:r>
      <w:r w:rsidRPr="00F22002">
        <w:rPr>
          <w:sz w:val="14"/>
          <w:highlight w:val="green"/>
        </w:rPr>
        <w:t xml:space="preserve"> </w:t>
      </w:r>
      <w:r w:rsidRPr="00F22002">
        <w:rPr>
          <w:rStyle w:val="Emphasis"/>
          <w:highlight w:val="green"/>
        </w:rPr>
        <w:t>Closer examination shows</w:t>
      </w:r>
      <w:r w:rsidRPr="00070C38">
        <w:rPr>
          <w:rStyle w:val="Emphasis"/>
        </w:rPr>
        <w:t xml:space="preserve"> that </w:t>
      </w:r>
      <w:r w:rsidRPr="00F22002">
        <w:rPr>
          <w:rStyle w:val="Emphasis"/>
          <w:highlight w:val="green"/>
        </w:rPr>
        <w:t>oil has not been the fundamental cause of any international wars</w:t>
      </w:r>
      <w:r w:rsidRPr="00070C38">
        <w:rPr>
          <w:sz w:val="14"/>
        </w:rPr>
        <w:t xml:space="preserve">. The Falklands War in 1982 was triggered by national pride and Argentine officials’ fear that their window of opportunity for retaking the islands was closing. Rather than fight over oil, Britain and Argentina tried to use it as a catalyst for cooperation. In the 1970s and 1990s, they tried to jointly develop the Falklands’ oil resources. The Iran-Iraq War, from 1980 to 1988, was also not an oil war. Iraq initially aimed only to gain control over the Shatt al-Arab waterway and 130 square miles of contested territory. In the early stages of the war, Iraq repeatedly offered to withdraw from Iran, if Tehran would accept those demands. However, Iranian officials accused the Iraqis of fighting for oil in order to discredit them internationally. The Chaco War, from 1932 to 1935, was also launched for other reasons. Bolivia and Paraguay knew that oil discoveries in the Chaco region were unlikely. They fought because of national pride and to avoid further territorial dismemberment, after major losses in the 19th century. The oil explanation didn’t appear until the war bogged down, when leaders tried to transfer responsibility for the devastating conflict onto international oil companies. </w:t>
      </w:r>
      <w:r w:rsidRPr="00070C38">
        <w:rPr>
          <w:rStyle w:val="StyleUnderline"/>
        </w:rPr>
        <w:t xml:space="preserve">On three occasions, </w:t>
      </w:r>
      <w:r w:rsidRPr="00F22002">
        <w:rPr>
          <w:rStyle w:val="StyleUnderline"/>
          <w:highlight w:val="green"/>
        </w:rPr>
        <w:t>countries</w:t>
      </w:r>
      <w:r w:rsidRPr="00070C38">
        <w:rPr>
          <w:rStyle w:val="StyleUnderline"/>
        </w:rPr>
        <w:t xml:space="preserve"> have launched major </w:t>
      </w:r>
      <w:r w:rsidRPr="00F22002">
        <w:rPr>
          <w:rStyle w:val="StyleUnderline"/>
          <w:highlight w:val="green"/>
        </w:rPr>
        <w:t>military campaigns</w:t>
      </w:r>
      <w:r w:rsidRPr="00070C38">
        <w:rPr>
          <w:rStyle w:val="StyleUnderline"/>
        </w:rPr>
        <w:t xml:space="preserve"> targeting oil resources. However, these </w:t>
      </w:r>
      <w:r w:rsidRPr="00F22002">
        <w:rPr>
          <w:rStyle w:val="Emphasis"/>
          <w:highlight w:val="green"/>
        </w:rPr>
        <w:t>were</w:t>
      </w:r>
      <w:r w:rsidRPr="00070C38">
        <w:rPr>
          <w:rStyle w:val="Emphasis"/>
        </w:rPr>
        <w:t xml:space="preserve"> fundamentally </w:t>
      </w:r>
      <w:r w:rsidRPr="00F22002">
        <w:rPr>
          <w:rStyle w:val="Emphasis"/>
          <w:highlight w:val="green"/>
        </w:rPr>
        <w:t>wars for survival, not for oil</w:t>
      </w:r>
      <w:r w:rsidRPr="00070C38">
        <w:rPr>
          <w:sz w:val="14"/>
        </w:rPr>
        <w:t xml:space="preserve">. In World War II, Japan invaded the Dutch East Indies and Germany attacked the Russian Caucasus because leaders realized that, without more oil, their regimes would collapse. Japan would have to withdraw from China, which was “tantamount to telling us to commit suicide,” as Japanese Foreign Minister Togo Shigenori put it. Hitler was even more succinct: “Unless we get the Baku oil,” he stated, “the war is lost.” Iraq’s invasion of Kuwait in 1990 was a war for survival. Contrary to popular beliefs, Saddam Hussein was not attempting to greedily grab more oil resources. Instead, he was afraid that the United States was trying to overthrow his regime. The United States had supported the Kurds’ rebellion in the 1970s, perpetrated the Iran-Contra scandal in the 1980s, and by 1990, seemed to be squeezing Iraq economically. According to Hussein, the United States was driving down oil prices by directing Kuwait to exceed its OPEC production quota. Hussein believed that seizing Kuwait offered the only means of eluding the United States’ hostile designs. By controlling his neighbor, Hussein could raise oil prices, escape his economic crisis and regain domestic support. He knew that the maneuver was a long shot. Regime records show that Hussein expected the United States would try to force him out of Kuwait. Still, it was either that or regime collapse. As Hussein’s deputy, Tariq Aziz, said after the war, “You will either be hit inside your house and destroyed, economically and militarily. Or you go outside and attack…” </w:t>
      </w:r>
      <w:r w:rsidRPr="00070C38">
        <w:rPr>
          <w:rStyle w:val="StyleUnderline"/>
        </w:rPr>
        <w:t xml:space="preserve">Japanese, German and Iraqi leaders believed that they were fighting wars for survival. Participants in other so-called oil wars were fighting for additional reasons, like national pride. None of the conflicts were driven by oil ambitions. This is good news for contemporary international relations. </w:t>
      </w:r>
      <w:r w:rsidRPr="00F22002">
        <w:rPr>
          <w:rStyle w:val="StyleUnderline"/>
          <w:highlight w:val="green"/>
        </w:rPr>
        <w:t>Oil competition</w:t>
      </w:r>
      <w:r w:rsidRPr="00070C38">
        <w:rPr>
          <w:rStyle w:val="StyleUnderline"/>
        </w:rPr>
        <w:t xml:space="preserve"> in areas like the South China Sea </w:t>
      </w:r>
      <w:r w:rsidRPr="00F22002">
        <w:rPr>
          <w:rStyle w:val="StyleUnderline"/>
          <w:highlight w:val="green"/>
        </w:rPr>
        <w:t>is not a serious threat to international security. Countries may engage in minor</w:t>
      </w:r>
      <w:r w:rsidRPr="00070C38">
        <w:rPr>
          <w:rStyle w:val="StyleUnderline"/>
        </w:rPr>
        <w:t xml:space="preserve"> oil </w:t>
      </w:r>
      <w:r w:rsidRPr="00F22002">
        <w:rPr>
          <w:rStyle w:val="StyleUnderline"/>
          <w:highlight w:val="green"/>
        </w:rPr>
        <w:t>spats</w:t>
      </w:r>
      <w:r w:rsidRPr="00070C38">
        <w:rPr>
          <w:rStyle w:val="StyleUnderline"/>
        </w:rPr>
        <w:t>, like China and Vietnam’s rig confrontation, to reinforce their resource claims</w:t>
      </w:r>
      <w:r w:rsidRPr="00070C38">
        <w:rPr>
          <w:sz w:val="14"/>
        </w:rPr>
        <w:t xml:space="preserve">. </w:t>
      </w:r>
      <w:r w:rsidRPr="00070C38">
        <w:rPr>
          <w:rStyle w:val="Emphasis"/>
        </w:rPr>
        <w:t xml:space="preserve">However, these </w:t>
      </w:r>
      <w:r w:rsidRPr="00F22002">
        <w:rPr>
          <w:rStyle w:val="Emphasis"/>
          <w:highlight w:val="green"/>
        </w:rPr>
        <w:t>incidents will not escalate</w:t>
      </w:r>
      <w:r w:rsidRPr="00070C38">
        <w:rPr>
          <w:rStyle w:val="Emphasis"/>
        </w:rPr>
        <w:t xml:space="preserve"> into international wars. </w:t>
      </w:r>
      <w:r w:rsidRPr="00070C38">
        <w:rPr>
          <w:rStyle w:val="StyleUnderline"/>
        </w:rPr>
        <w:t>There is also little risk of oil imperialism. Countries like China will not satisfy their oil needs by seizing foreign oil fields</w:t>
      </w:r>
      <w:r w:rsidRPr="00070C38">
        <w:rPr>
          <w:sz w:val="14"/>
        </w:rPr>
        <w:t xml:space="preserve">. </w:t>
      </w:r>
      <w:r w:rsidRPr="00070C38">
        <w:rPr>
          <w:rStyle w:val="StyleUnderline"/>
        </w:rPr>
        <w:t xml:space="preserve">Historically, </w:t>
      </w:r>
      <w:r w:rsidRPr="00F22002">
        <w:rPr>
          <w:rStyle w:val="StyleUnderline"/>
          <w:highlight w:val="green"/>
        </w:rPr>
        <w:t>leaders</w:t>
      </w:r>
      <w:r w:rsidRPr="00070C38">
        <w:rPr>
          <w:rStyle w:val="StyleUnderline"/>
        </w:rPr>
        <w:t xml:space="preserve"> have </w:t>
      </w:r>
      <w:r w:rsidRPr="00F22002">
        <w:rPr>
          <w:rStyle w:val="StyleUnderline"/>
          <w:highlight w:val="green"/>
        </w:rPr>
        <w:t>only initiate</w:t>
      </w:r>
      <w:r w:rsidRPr="00070C38">
        <w:rPr>
          <w:rStyle w:val="StyleUnderline"/>
        </w:rPr>
        <w:t xml:space="preserve">d oil grabs </w:t>
      </w:r>
      <w:r w:rsidRPr="00F22002">
        <w:rPr>
          <w:rStyle w:val="StyleUnderline"/>
          <w:highlight w:val="green"/>
        </w:rPr>
        <w:t xml:space="preserve">when they believed </w:t>
      </w:r>
      <w:r w:rsidRPr="00070C38">
        <w:rPr>
          <w:rStyle w:val="StyleUnderline"/>
        </w:rPr>
        <w:t xml:space="preserve">that their </w:t>
      </w:r>
      <w:r w:rsidRPr="00F22002">
        <w:rPr>
          <w:rStyle w:val="StyleUnderline"/>
          <w:highlight w:val="green"/>
        </w:rPr>
        <w:t>survival depended</w:t>
      </w:r>
      <w:r w:rsidRPr="00070C38">
        <w:rPr>
          <w:sz w:val="14"/>
        </w:rPr>
        <w:t xml:space="preserve"> on it. </w:t>
      </w:r>
      <w:r w:rsidRPr="00F22002">
        <w:rPr>
          <w:rStyle w:val="Emphasis"/>
          <w:highlight w:val="green"/>
        </w:rPr>
        <w:t>This condition is exceedingly rare</w:t>
      </w:r>
      <w:r w:rsidRPr="00070C38">
        <w:rPr>
          <w:rStyle w:val="Emphasis"/>
        </w:rPr>
        <w:t>, even in wartime</w:t>
      </w:r>
      <w:r w:rsidRPr="00070C38">
        <w:rPr>
          <w:sz w:val="14"/>
        </w:rPr>
        <w:t xml:space="preserve">. </w:t>
      </w:r>
      <w:r w:rsidRPr="00070C38">
        <w:rPr>
          <w:rStyle w:val="StyleUnderline"/>
        </w:rPr>
        <w:t>And, it’s unrelated to the price of oil</w:t>
      </w:r>
      <w:r w:rsidRPr="00070C38">
        <w:rPr>
          <w:sz w:val="14"/>
        </w:rPr>
        <w:t xml:space="preserve">. The United States considered grabbing Middle Eastern oil in 1975, after the first energy crisis drove up prices. However, the Ford administration refrained, because the costs of aggression were too high. </w:t>
      </w:r>
      <w:r w:rsidRPr="00070C38">
        <w:rPr>
          <w:rStyle w:val="Emphasis"/>
        </w:rPr>
        <w:t xml:space="preserve">Lastly, </w:t>
      </w:r>
      <w:r w:rsidRPr="00F22002">
        <w:rPr>
          <w:rStyle w:val="Emphasis"/>
          <w:highlight w:val="green"/>
        </w:rPr>
        <w:t>oil won’t inspire great power wars</w:t>
      </w:r>
      <w:r w:rsidRPr="00070C38">
        <w:rPr>
          <w:sz w:val="14"/>
        </w:rPr>
        <w:t xml:space="preserve">. </w:t>
      </w:r>
      <w:r w:rsidRPr="00070C38">
        <w:rPr>
          <w:rStyle w:val="StyleUnderline"/>
        </w:rPr>
        <w:t>The United States and China may eventually come to blows. Some of their military campaigns may target oil resources, if controlling them seems necessary for regime survival. However, oil will not be the fundamental cause of a Sino-American conflict. It’s not worth fighting for.</w:t>
      </w:r>
    </w:p>
    <w:p w14:paraId="0943BFFB" w14:textId="77777777" w:rsidR="002478B9" w:rsidRPr="00070C38" w:rsidRDefault="002478B9" w:rsidP="002478B9">
      <w:pPr>
        <w:pStyle w:val="Heading4"/>
        <w:rPr>
          <w:rFonts w:cs="Times New Roman"/>
        </w:rPr>
      </w:pPr>
      <w:r w:rsidRPr="00070C38">
        <w:rPr>
          <w:rFonts w:cs="Times New Roman"/>
        </w:rPr>
        <w:t>No correlation between resources and war</w:t>
      </w:r>
    </w:p>
    <w:p w14:paraId="0728C69F" w14:textId="77777777" w:rsidR="002478B9" w:rsidRPr="00070C38" w:rsidRDefault="002478B9" w:rsidP="002478B9">
      <w:r w:rsidRPr="00ED6CE4">
        <w:t>Ed</w:t>
      </w:r>
      <w:r>
        <w:rPr>
          <w:rStyle w:val="Style13ptBold"/>
        </w:rPr>
        <w:t xml:space="preserve"> </w:t>
      </w:r>
      <w:r w:rsidRPr="00070C38">
        <w:rPr>
          <w:rStyle w:val="Style13ptBold"/>
        </w:rPr>
        <w:t>Atkins</w:t>
      </w:r>
      <w:r>
        <w:rPr>
          <w:rStyle w:val="Style13ptBold"/>
        </w:rPr>
        <w:t xml:space="preserve"> </w:t>
      </w:r>
      <w:r w:rsidRPr="00070C38">
        <w:rPr>
          <w:rStyle w:val="Style13ptBold"/>
        </w:rPr>
        <w:t>16</w:t>
      </w:r>
      <w:r>
        <w:t xml:space="preserve">, </w:t>
      </w:r>
      <w:r w:rsidRPr="00070C38">
        <w:t>PhD Candidate in Energy, Environment &amp; Resilience at the University of Bristol</w:t>
      </w:r>
      <w:r>
        <w:t>,</w:t>
      </w:r>
      <w:r w:rsidRPr="00070C38">
        <w:t xml:space="preserve"> “Environmental Conflict: A Misnomer?,” </w:t>
      </w:r>
      <w:hyperlink r:id="rId22" w:history="1">
        <w:r w:rsidRPr="00070C38">
          <w:t>http://www.e-ir.info/2016/05/12/environmental-conflict-a-misnomer/</w:t>
        </w:r>
      </w:hyperlink>
    </w:p>
    <w:p w14:paraId="42586B59" w14:textId="77777777" w:rsidR="002478B9" w:rsidRPr="00070C38" w:rsidRDefault="002478B9" w:rsidP="002478B9">
      <w:r w:rsidRPr="00070C38">
        <w:t xml:space="preserve">The economic and strategic importance of oil and other non-renewable resource is indisputable. Yet </w:t>
      </w:r>
      <w:r w:rsidRPr="00070C38">
        <w:rPr>
          <w:rStyle w:val="StyleUnderline"/>
        </w:rPr>
        <w:t xml:space="preserve">the </w:t>
      </w:r>
      <w:r w:rsidRPr="00F22002">
        <w:rPr>
          <w:rStyle w:val="StyleUnderline"/>
          <w:highlight w:val="green"/>
        </w:rPr>
        <w:t>globalised</w:t>
      </w:r>
      <w:r w:rsidRPr="00070C38">
        <w:rPr>
          <w:rStyle w:val="StyleUnderline"/>
        </w:rPr>
        <w:t xml:space="preserve"> character of international </w:t>
      </w:r>
      <w:r w:rsidRPr="00F22002">
        <w:rPr>
          <w:rStyle w:val="StyleUnderline"/>
          <w:highlight w:val="green"/>
        </w:rPr>
        <w:t>commerce has resulted in</w:t>
      </w:r>
      <w:r w:rsidRPr="00070C38">
        <w:rPr>
          <w:rStyle w:val="StyleUnderline"/>
        </w:rPr>
        <w:t xml:space="preserve"> many </w:t>
      </w:r>
      <w:r w:rsidRPr="00F22002">
        <w:rPr>
          <w:rStyle w:val="StyleUnderline"/>
          <w:highlight w:val="green"/>
        </w:rPr>
        <w:t xml:space="preserve">nations </w:t>
      </w:r>
      <w:r w:rsidRPr="00F22002">
        <w:rPr>
          <w:rStyle w:val="Emphasis"/>
          <w:highlight w:val="green"/>
        </w:rPr>
        <w:t>ceasing to perceive resource dependency as a threat</w:t>
      </w:r>
      <w:r w:rsidRPr="00070C38">
        <w:rPr>
          <w:rStyle w:val="StyleUnderline"/>
        </w:rPr>
        <w:t xml:space="preserve"> to autonomy or survival</w:t>
      </w:r>
      <w:r w:rsidRPr="00070C38">
        <w:t xml:space="preserve"> (Deudney, 1990). This </w:t>
      </w:r>
      <w:r w:rsidRPr="00F22002">
        <w:rPr>
          <w:rStyle w:val="StyleUnderline"/>
          <w:highlight w:val="green"/>
        </w:rPr>
        <w:t>interdependence</w:t>
      </w:r>
      <w:r w:rsidRPr="00070C38">
        <w:rPr>
          <w:rStyle w:val="StyleUnderline"/>
        </w:rPr>
        <w:t xml:space="preserve"> has resulted in the </w:t>
      </w:r>
      <w:r w:rsidRPr="00F22002">
        <w:rPr>
          <w:rStyle w:val="Emphasis"/>
          <w:highlight w:val="green"/>
        </w:rPr>
        <w:t>decreased likelihood of</w:t>
      </w:r>
      <w:r w:rsidRPr="00070C38">
        <w:rPr>
          <w:rStyle w:val="Emphasis"/>
        </w:rPr>
        <w:t xml:space="preserve"> inter-state </w:t>
      </w:r>
      <w:r w:rsidRPr="00F22002">
        <w:rPr>
          <w:rStyle w:val="Emphasis"/>
          <w:highlight w:val="green"/>
        </w:rPr>
        <w:t>conflict</w:t>
      </w:r>
      <w:r w:rsidRPr="00F22002">
        <w:rPr>
          <w:rStyle w:val="StyleUnderline"/>
          <w:highlight w:val="green"/>
        </w:rPr>
        <w:t xml:space="preserve"> </w:t>
      </w:r>
      <w:r w:rsidRPr="00070C38">
        <w:rPr>
          <w:rStyle w:val="StyleUnderline"/>
        </w:rPr>
        <w:t xml:space="preserve">over control of resources, </w:t>
      </w:r>
      <w:r w:rsidRPr="00F22002">
        <w:rPr>
          <w:rStyle w:val="StyleUnderline"/>
          <w:highlight w:val="green"/>
        </w:rPr>
        <w:t>due to</w:t>
      </w:r>
      <w:r w:rsidRPr="00070C38">
        <w:rPr>
          <w:rStyle w:val="StyleUnderline"/>
        </w:rPr>
        <w:t xml:space="preserve"> the </w:t>
      </w:r>
      <w:r w:rsidRPr="00F22002">
        <w:rPr>
          <w:rStyle w:val="StyleUnderline"/>
          <w:highlight w:val="green"/>
        </w:rPr>
        <w:t>price shocks</w:t>
      </w:r>
      <w:r w:rsidRPr="00070C38">
        <w:rPr>
          <w:rStyle w:val="StyleUnderline"/>
        </w:rPr>
        <w:t xml:space="preserve"> these actions could propel across the system</w:t>
      </w:r>
      <w:r w:rsidRPr="00070C38">
        <w:t xml:space="preserve"> and the increasingly technological developments (Lipschutz and Holdren, 1990). </w:t>
      </w:r>
      <w:r w:rsidRPr="00070C38">
        <w:rPr>
          <w:rStyle w:val="StyleUnderline"/>
        </w:rPr>
        <w:t xml:space="preserve">Such dynamics are </w:t>
      </w:r>
      <w:r w:rsidRPr="00070C38">
        <w:rPr>
          <w:rStyle w:val="Emphasis"/>
        </w:rPr>
        <w:t>well illustrated</w:t>
      </w:r>
      <w:r w:rsidRPr="00070C38">
        <w:rPr>
          <w:rStyle w:val="StyleUnderline"/>
        </w:rPr>
        <w:t xml:space="preserve"> by </w:t>
      </w:r>
      <w:r w:rsidRPr="00F22002">
        <w:rPr>
          <w:rStyle w:val="StyleUnderline"/>
          <w:highlight w:val="green"/>
        </w:rPr>
        <w:t xml:space="preserve">the </w:t>
      </w:r>
      <w:r w:rsidRPr="00070C38">
        <w:rPr>
          <w:rStyle w:val="Emphasis"/>
        </w:rPr>
        <w:t>19</w:t>
      </w:r>
      <w:r w:rsidRPr="00F22002">
        <w:rPr>
          <w:rStyle w:val="Emphasis"/>
          <w:highlight w:val="green"/>
        </w:rPr>
        <w:t>73 oil crisis</w:t>
      </w:r>
      <w:r w:rsidRPr="00070C38">
        <w:t xml:space="preserve"> (Dabelko and Dabelko, 1993). Although </w:t>
      </w:r>
      <w:r w:rsidRPr="00070C38">
        <w:rPr>
          <w:rStyle w:val="StyleUnderline"/>
        </w:rPr>
        <w:t>the move by</w:t>
      </w:r>
      <w:r w:rsidRPr="00070C38">
        <w:t xml:space="preserve"> the Organisation of Arab Petroleum Exporting Countries (</w:t>
      </w:r>
      <w:r w:rsidRPr="00070C38">
        <w:rPr>
          <w:rStyle w:val="StyleUnderline"/>
        </w:rPr>
        <w:t>OAPEC</w:t>
      </w:r>
      <w:r w:rsidRPr="00070C38">
        <w:t xml:space="preserve">) </w:t>
      </w:r>
      <w:r w:rsidRPr="00070C38">
        <w:rPr>
          <w:rStyle w:val="StyleUnderline"/>
        </w:rPr>
        <w:t>to restrict exports</w:t>
      </w:r>
      <w:r w:rsidRPr="00070C38">
        <w:t xml:space="preserve"> resulted in record price rises and the transformation of the international sphere, thus illustrating the </w:t>
      </w:r>
      <w:r w:rsidRPr="00070C38">
        <w:lastRenderedPageBreak/>
        <w:t xml:space="preserve">economic relevance of resources, it </w:t>
      </w:r>
      <w:r w:rsidRPr="00F22002">
        <w:rPr>
          <w:rStyle w:val="Emphasis"/>
          <w:highlight w:val="green"/>
        </w:rPr>
        <w:t>did not result in</w:t>
      </w:r>
      <w:r w:rsidRPr="00070C38">
        <w:rPr>
          <w:rStyle w:val="Emphasis"/>
        </w:rPr>
        <w:t xml:space="preserve"> international violent </w:t>
      </w:r>
      <w:r w:rsidRPr="00F22002">
        <w:rPr>
          <w:rStyle w:val="Emphasis"/>
          <w:highlight w:val="green"/>
        </w:rPr>
        <w:t>conflict</w:t>
      </w:r>
      <w:r w:rsidRPr="00070C38">
        <w:t xml:space="preserve">. Furthermore, Le Billon (2001) has stated that </w:t>
      </w:r>
      <w:r w:rsidRPr="00070C38">
        <w:rPr>
          <w:rStyle w:val="StyleUnderline"/>
        </w:rPr>
        <w:t xml:space="preserve">the spectre of resource scarcity has resulted in the escalation of </w:t>
      </w:r>
      <w:r w:rsidRPr="00070C38">
        <w:rPr>
          <w:rStyle w:val="Emphasis"/>
        </w:rPr>
        <w:t xml:space="preserve">socioeconomic </w:t>
      </w:r>
      <w:r w:rsidRPr="00F22002">
        <w:rPr>
          <w:rStyle w:val="Emphasis"/>
          <w:highlight w:val="green"/>
        </w:rPr>
        <w:t>innovation</w:t>
      </w:r>
      <w:r w:rsidRPr="00F22002">
        <w:rPr>
          <w:rStyle w:val="StyleUnderline"/>
          <w:highlight w:val="green"/>
        </w:rPr>
        <w:t xml:space="preserve"> and</w:t>
      </w:r>
      <w:r w:rsidRPr="00070C38">
        <w:rPr>
          <w:rStyle w:val="StyleUnderline"/>
        </w:rPr>
        <w:t xml:space="preserve"> </w:t>
      </w:r>
      <w:r w:rsidRPr="00070C38">
        <w:rPr>
          <w:rStyle w:val="Emphasis"/>
        </w:rPr>
        <w:t xml:space="preserve">economic </w:t>
      </w:r>
      <w:r w:rsidRPr="00F22002">
        <w:rPr>
          <w:rStyle w:val="Emphasis"/>
          <w:highlight w:val="green"/>
        </w:rPr>
        <w:t>diversification</w:t>
      </w:r>
      <w:r w:rsidRPr="00F22002">
        <w:rPr>
          <w:rStyle w:val="StyleUnderline"/>
          <w:highlight w:val="green"/>
        </w:rPr>
        <w:t xml:space="preserve"> – with</w:t>
      </w:r>
      <w:r w:rsidRPr="00070C38">
        <w:rPr>
          <w:rStyle w:val="StyleUnderline"/>
        </w:rPr>
        <w:t xml:space="preserve"> the </w:t>
      </w:r>
      <w:r w:rsidRPr="00F22002">
        <w:rPr>
          <w:rStyle w:val="StyleUnderline"/>
          <w:highlight w:val="green"/>
        </w:rPr>
        <w:t>market mechanisms</w:t>
      </w:r>
      <w:r w:rsidRPr="00070C38">
        <w:rPr>
          <w:rStyle w:val="StyleUnderline"/>
        </w:rPr>
        <w:t xml:space="preserve"> of contemporary capitalism </w:t>
      </w:r>
      <w:r w:rsidRPr="00F22002">
        <w:rPr>
          <w:rStyle w:val="StyleUnderline"/>
          <w:highlight w:val="green"/>
        </w:rPr>
        <w:t>creat</w:t>
      </w:r>
      <w:r w:rsidRPr="00070C38">
        <w:rPr>
          <w:rStyle w:val="StyleUnderline"/>
        </w:rPr>
        <w:t xml:space="preserve">ing </w:t>
      </w:r>
      <w:r w:rsidRPr="00F22002">
        <w:rPr>
          <w:rStyle w:val="StyleUnderline"/>
          <w:highlight w:val="green"/>
        </w:rPr>
        <w:t xml:space="preserve">an </w:t>
      </w:r>
      <w:r w:rsidRPr="00F22002">
        <w:rPr>
          <w:rStyle w:val="Emphasis"/>
          <w:highlight w:val="green"/>
        </w:rPr>
        <w:t>important impediment to conflict</w:t>
      </w:r>
      <w:r w:rsidRPr="00F22002">
        <w:rPr>
          <w:highlight w:val="green"/>
        </w:rPr>
        <w:t>.</w:t>
      </w:r>
      <w:r w:rsidRPr="00070C38">
        <w:t xml:space="preserve"> In Botswana and Norway, </w:t>
      </w:r>
      <w:r w:rsidRPr="00070C38">
        <w:rPr>
          <w:rStyle w:val="StyleUnderline"/>
        </w:rPr>
        <w:t>minerals and oil</w:t>
      </w:r>
      <w:r w:rsidRPr="00070C38">
        <w:t xml:space="preserve">, respectively, </w:t>
      </w:r>
      <w:r w:rsidRPr="00070C38">
        <w:rPr>
          <w:rStyle w:val="StyleUnderline"/>
        </w:rPr>
        <w:t xml:space="preserve">have been mobilised to ensure </w:t>
      </w:r>
      <w:r w:rsidRPr="00070C38">
        <w:rPr>
          <w:rStyle w:val="Emphasis"/>
        </w:rPr>
        <w:t>peaceful development rather than violent confrontation</w:t>
      </w:r>
      <w:r w:rsidRPr="00070C38">
        <w:t xml:space="preserve"> (Le Billon, 2001). Furthermore, in many cases </w:t>
      </w:r>
      <w:r w:rsidRPr="00070C38">
        <w:rPr>
          <w:rStyle w:val="StyleUnderline"/>
        </w:rPr>
        <w:t xml:space="preserve">potential </w:t>
      </w:r>
      <w:r w:rsidRPr="00F22002">
        <w:rPr>
          <w:rStyle w:val="StyleUnderline"/>
          <w:highlight w:val="green"/>
        </w:rPr>
        <w:t>scarcity has resulted in</w:t>
      </w:r>
      <w:r w:rsidRPr="00070C38">
        <w:rPr>
          <w:rStyle w:val="StyleUnderline"/>
        </w:rPr>
        <w:t xml:space="preserve"> increased </w:t>
      </w:r>
      <w:r w:rsidRPr="00070C38">
        <w:rPr>
          <w:rStyle w:val="Emphasis"/>
        </w:rPr>
        <w:t xml:space="preserve">inter-state </w:t>
      </w:r>
      <w:r w:rsidRPr="00F22002">
        <w:rPr>
          <w:rStyle w:val="Emphasis"/>
          <w:highlight w:val="green"/>
        </w:rPr>
        <w:t>cooperation</w:t>
      </w:r>
      <w:r w:rsidRPr="00F22002">
        <w:rPr>
          <w:rStyle w:val="StyleUnderline"/>
          <w:highlight w:val="green"/>
        </w:rPr>
        <w:t xml:space="preserve"> due to</w:t>
      </w:r>
      <w:r w:rsidRPr="00070C38">
        <w:rPr>
          <w:rStyle w:val="StyleUnderline"/>
        </w:rPr>
        <w:t xml:space="preserve"> the </w:t>
      </w:r>
      <w:r w:rsidRPr="00F22002">
        <w:rPr>
          <w:rStyle w:val="Emphasis"/>
          <w:highlight w:val="green"/>
        </w:rPr>
        <w:t>shared interest</w:t>
      </w:r>
      <w:r w:rsidRPr="00070C38">
        <w:rPr>
          <w:rStyle w:val="StyleUnderline"/>
        </w:rPr>
        <w:t xml:space="preserve"> in continued supply. The continued sanctity of the 1960 </w:t>
      </w:r>
      <w:r w:rsidRPr="00070C38">
        <w:rPr>
          <w:rStyle w:val="Emphasis"/>
        </w:rPr>
        <w:t>Indus Waters Treaty</w:t>
      </w:r>
      <w:r w:rsidRPr="00070C38">
        <w:t xml:space="preserve">, between Pakistan and India, </w:t>
      </w:r>
      <w:r w:rsidRPr="00070C38">
        <w:rPr>
          <w:rStyle w:val="StyleUnderline"/>
        </w:rPr>
        <w:t xml:space="preserve">is an </w:t>
      </w:r>
      <w:r w:rsidRPr="00070C38">
        <w:rPr>
          <w:rStyle w:val="Emphasis"/>
        </w:rPr>
        <w:t>important example</w:t>
      </w:r>
      <w:r w:rsidRPr="00070C38">
        <w:rPr>
          <w:rStyle w:val="StyleUnderline"/>
        </w:rPr>
        <w:t xml:space="preserve">, with the spirit of cooperation over water resources </w:t>
      </w:r>
      <w:r w:rsidRPr="00070C38">
        <w:rPr>
          <w:rStyle w:val="Emphasis"/>
        </w:rPr>
        <w:t>enduring despite increased political tensions</w:t>
      </w:r>
      <w:r w:rsidRPr="00070C38">
        <w:rPr>
          <w:rStyle w:val="StyleUnderline"/>
        </w:rPr>
        <w:t xml:space="preserve"> between the two nations</w:t>
      </w:r>
      <w:r w:rsidRPr="00070C38">
        <w:t xml:space="preserve"> (Wolf, 1998).</w:t>
      </w:r>
    </w:p>
    <w:p w14:paraId="3648286D" w14:textId="77777777" w:rsidR="002478B9" w:rsidRPr="00070C38" w:rsidRDefault="002478B9" w:rsidP="002478B9">
      <w:pPr>
        <w:rPr>
          <w:rStyle w:val="StyleUnderline"/>
          <w:sz w:val="14"/>
          <w:u w:val="none"/>
        </w:rPr>
      </w:pPr>
    </w:p>
    <w:p w14:paraId="448E4420" w14:textId="77777777" w:rsidR="002478B9" w:rsidRPr="002478B9" w:rsidRDefault="002478B9" w:rsidP="002478B9"/>
    <w:p w14:paraId="6D048FB2" w14:textId="77777777" w:rsidR="002478B9" w:rsidRPr="002478B9" w:rsidRDefault="002478B9" w:rsidP="002478B9"/>
    <w:sectPr w:rsidR="002478B9" w:rsidRPr="002478B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478B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64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78B9"/>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74E7"/>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3C7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C22B0C"/>
  <w14:defaultImageDpi w14:val="300"/>
  <w15:docId w15:val="{07401EA4-DE75-8A41-82D4-851F93EF0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478B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478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478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478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No Spacing1121,CD - Cite,no read,TAG,Ch,No Spacing211,No Spacing12,No Spacing2111,No Spacing111111,ta,t,T,Heading 2 Char2 Char,Heading 2 Char1 Char Char,Heading 2 Char Char Char Char,tag,Ta"/>
    <w:basedOn w:val="Normal"/>
    <w:next w:val="Normal"/>
    <w:link w:val="Heading4Char"/>
    <w:uiPriority w:val="9"/>
    <w:unhideWhenUsed/>
    <w:qFormat/>
    <w:rsid w:val="002478B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478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78B9"/>
  </w:style>
  <w:style w:type="character" w:customStyle="1" w:styleId="Heading1Char">
    <w:name w:val="Heading 1 Char"/>
    <w:aliases w:val="Pocket Char"/>
    <w:basedOn w:val="DefaultParagraphFont"/>
    <w:link w:val="Heading1"/>
    <w:uiPriority w:val="9"/>
    <w:rsid w:val="002478B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478B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478B9"/>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No Spacing1121 Char,CD - Cite Char,no read Char,TAG Char,Ch Char,No Spacing211 Char,No Spacing12 Char,No Spacing2111 Char,No Spacing111111 Char"/>
    <w:basedOn w:val="DefaultParagraphFont"/>
    <w:link w:val="Heading4"/>
    <w:uiPriority w:val="9"/>
    <w:rsid w:val="002478B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478B9"/>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1"/>
    <w:qFormat/>
    <w:rsid w:val="002478B9"/>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2478B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478B9"/>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2478B9"/>
    <w:rPr>
      <w:color w:val="auto"/>
      <w:u w:val="none"/>
    </w:rPr>
  </w:style>
  <w:style w:type="paragraph" w:styleId="DocumentMap">
    <w:name w:val="Document Map"/>
    <w:basedOn w:val="Normal"/>
    <w:link w:val="DocumentMapChar"/>
    <w:uiPriority w:val="99"/>
    <w:semiHidden/>
    <w:unhideWhenUsed/>
    <w:rsid w:val="002478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478B9"/>
    <w:rPr>
      <w:rFonts w:ascii="Lucida Grande" w:hAnsi="Lucida Grande" w:cs="Lucida Grande"/>
    </w:rPr>
  </w:style>
  <w:style w:type="paragraph" w:customStyle="1" w:styleId="UnderlinePara">
    <w:name w:val="Underline Para"/>
    <w:basedOn w:val="Normal"/>
    <w:link w:val="StyleUnderline"/>
    <w:uiPriority w:val="1"/>
    <w:rsid w:val="002478B9"/>
    <w:pPr>
      <w:widowControl w:val="0"/>
      <w:suppressAutoHyphens/>
      <w:spacing w:after="200" w:line="254" w:lineRule="auto"/>
      <w:contextualSpacing/>
    </w:pPr>
    <w:rPr>
      <w:rFonts w:asciiTheme="minorHAnsi" w:hAnsiTheme="minorHAnsi"/>
      <w:u w:val="single"/>
    </w:rPr>
  </w:style>
  <w:style w:type="paragraph" w:styleId="NoSpacing">
    <w:name w:val="No Spacing"/>
    <w:aliases w:val="Card Format,DDI Tag,Tag Title,No Spacing6,No Spacing tnr,ClearFormatting,Hidden Block Title,No Spacing311,No Spacing51,No Spacing8,Dont u,No Spacing1111111,Note Level 2,Small Text,Tag and Cite,Very Small Text,No Spacing111112,ca,Clear"/>
    <w:basedOn w:val="Heading1"/>
    <w:link w:val="Hyperlink"/>
    <w:autoRedefine/>
    <w:uiPriority w:val="99"/>
    <w:qFormat/>
    <w:rsid w:val="002478B9"/>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uiPriority w:val="20"/>
    <w:qFormat/>
    <w:rsid w:val="002478B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Medium Grid 21,Tags,Debate Text,No Spacing11,No Spacing31,No Spacing22,No Spacing111,No Spacing3,No Spacing2,Read stuff"/>
    <w:basedOn w:val="Normal"/>
    <w:next w:val="Normal"/>
    <w:link w:val="cardChar"/>
    <w:uiPriority w:val="1"/>
    <w:qFormat/>
    <w:rsid w:val="002478B9"/>
    <w:pPr>
      <w:spacing w:after="0" w:line="240" w:lineRule="auto"/>
      <w:ind w:left="288" w:right="288"/>
    </w:pPr>
    <w:rPr>
      <w:rFonts w:ascii="Times New Roman" w:eastAsia="Times New Roman" w:hAnsi="Times New Roman" w:cs="Times New Roman"/>
      <w:sz w:val="16"/>
      <w:szCs w:val="20"/>
    </w:rPr>
  </w:style>
  <w:style w:type="character" w:customStyle="1" w:styleId="cardChar">
    <w:name w:val="card Char"/>
    <w:basedOn w:val="DefaultParagraphFont"/>
    <w:link w:val="card"/>
    <w:uiPriority w:val="1"/>
    <w:rsid w:val="002478B9"/>
    <w:rPr>
      <w:rFonts w:ascii="Times New Roman" w:eastAsia="Times New Roman" w:hAnsi="Times New Roman" w:cs="Times New Roman"/>
      <w:sz w:val="16"/>
      <w:szCs w:val="20"/>
    </w:rPr>
  </w:style>
  <w:style w:type="character" w:customStyle="1" w:styleId="underline">
    <w:name w:val="underline"/>
    <w:basedOn w:val="DefaultParagraphFont"/>
    <w:rsid w:val="002478B9"/>
    <w:rPr>
      <w:sz w:val="20"/>
      <w:u w:val="single"/>
    </w:rPr>
  </w:style>
  <w:style w:type="character" w:customStyle="1" w:styleId="Emphasis2">
    <w:name w:val="Emphasis2"/>
    <w:basedOn w:val="DefaultParagraphFont"/>
    <w:rsid w:val="002478B9"/>
    <w:rPr>
      <w:rFonts w:ascii="Times New Roman" w:hAnsi="Times New Roman"/>
      <w:b/>
      <w:iCs/>
      <w:sz w:val="24"/>
      <w:u w:val="single"/>
    </w:rPr>
  </w:style>
  <w:style w:type="paragraph" w:customStyle="1" w:styleId="Card0">
    <w:name w:val="Card"/>
    <w:aliases w:val="Dont use,No Spacing41,No Spacing112,No Spacing1,nonunderlined,Tag and Ci,No Spacing11211,No Spacing7"/>
    <w:basedOn w:val="Normal"/>
    <w:uiPriority w:val="99"/>
    <w:qFormat/>
    <w:rsid w:val="002478B9"/>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unhideWhenUsed/>
    <w:rsid w:val="002478B9"/>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uiPriority w:val="20"/>
    <w:qFormat/>
    <w:rsid w:val="002478B9"/>
    <w:pPr>
      <w:pBdr>
        <w:top w:val="single" w:sz="8" w:space="0" w:color="auto"/>
        <w:left w:val="single" w:sz="8" w:space="0" w:color="auto"/>
        <w:bottom w:val="single" w:sz="8" w:space="0" w:color="auto"/>
        <w:right w:val="single" w:sz="8" w:space="0" w:color="auto"/>
      </w:pBdr>
      <w:spacing w:line="256" w:lineRule="auto"/>
      <w:ind w:left="720"/>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bes.net/system/tdf/2018_americas_full_report_book_v5_pages_0.pdf?file=1&amp;type=node&amp;id=29404" TargetMode="External"/><Relationship Id="rId18" Type="http://schemas.openxmlformats.org/officeDocument/2006/relationships/hyperlink" Target="https://www.cengage.com/c/race-class-gender-an-anthology-9e-andersen/9781305093614/" TargetMode="External"/><Relationship Id="rId3" Type="http://schemas.openxmlformats.org/officeDocument/2006/relationships/customXml" Target="../customXml/item3.xml"/><Relationship Id="rId21" Type="http://schemas.openxmlformats.org/officeDocument/2006/relationships/hyperlink" Target="http://d-scholarship.pitt.edu/33906/1/Pasquinelli%20-%20Dissertation.pdf" TargetMode="External"/><Relationship Id="rId7" Type="http://schemas.openxmlformats.org/officeDocument/2006/relationships/settings" Target="settings.xml"/><Relationship Id="rId12" Type="http://schemas.openxmlformats.org/officeDocument/2006/relationships/hyperlink" Target="https://www.ipbes.net/" TargetMode="External"/><Relationship Id="rId17" Type="http://schemas.openxmlformats.org/officeDocument/2006/relationships/hyperlink" Target="https://hermes-ir.lib.hit-u.ac.jp/hermes/ir/re/22161/0101106701.pdf" TargetMode="External"/><Relationship Id="rId2" Type="http://schemas.openxmlformats.org/officeDocument/2006/relationships/customXml" Target="../customXml/item2.xml"/><Relationship Id="rId16" Type="http://schemas.openxmlformats.org/officeDocument/2006/relationships/hyperlink" Target="https://www.upress.umn.edu/book-division/books/toward-a-global-idea-of-race" TargetMode="External"/><Relationship Id="rId20" Type="http://schemas.openxmlformats.org/officeDocument/2006/relationships/hyperlink" Target="https://www.tandfonline.com/doi/abs/10.1080/0363452032000156190?journalCode=rced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19/05/06/science/tigers-climate-change-sundarbans.html?smtyp=cur&amp;smid=tw-nytclimat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oxford.universitypressscholarship.com/view/10.1093/acprof:oso/9780199676743.001.0001/acprof-9780199676743" TargetMode="External"/><Relationship Id="rId23" Type="http://schemas.openxmlformats.org/officeDocument/2006/relationships/fontTable" Target="fontTable.xml"/><Relationship Id="rId10" Type="http://schemas.openxmlformats.org/officeDocument/2006/relationships/hyperlink" Target="https://www.ipbes.net/news/ipbes-global-assessment-summary-policymakers-pdf" TargetMode="External"/><Relationship Id="rId19" Type="http://schemas.openxmlformats.org/officeDocument/2006/relationships/hyperlink" Target="https://track5.mixtape.moe/qdkkdt.pdf" TargetMode="External"/><Relationship Id="rId4" Type="http://schemas.openxmlformats.org/officeDocument/2006/relationships/customXml" Target="../customXml/item4.xml"/><Relationship Id="rId9" Type="http://schemas.openxmlformats.org/officeDocument/2006/relationships/hyperlink" Target="https://www.twn.my/title2/wto.info/2021/ti210723.htm" TargetMode="External"/><Relationship Id="rId14" Type="http://schemas.openxmlformats.org/officeDocument/2006/relationships/hyperlink" Target="https://www.nytimes.com/2018/12/05/climate/agriculture-food-global-warming.html" TargetMode="External"/><Relationship Id="rId22" Type="http://schemas.openxmlformats.org/officeDocument/2006/relationships/hyperlink" Target="http://www.e-ir.info/2016/05/12/environmental-conflict-a-misnom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26</Pages>
  <Words>18162</Words>
  <Characters>103525</Characters>
  <Application>Microsoft Office Word</Application>
  <DocSecurity>0</DocSecurity>
  <Lines>862</Lines>
  <Paragraphs>242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121445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Andy Park</cp:lastModifiedBy>
  <cp:revision>3</cp:revision>
  <dcterms:created xsi:type="dcterms:W3CDTF">2021-09-18T22:48:00Z</dcterms:created>
  <dcterms:modified xsi:type="dcterms:W3CDTF">2021-09-18T23:25:00Z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