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F4EF7" w14:textId="45EEAEC3" w:rsidR="00E42E4C" w:rsidRDefault="00DE5273" w:rsidP="00DE5273">
      <w:pPr>
        <w:pStyle w:val="Heading1"/>
      </w:pPr>
      <w:r>
        <w:t>1NC</w:t>
      </w:r>
    </w:p>
    <w:p w14:paraId="70B33DBD" w14:textId="1DCFB84B" w:rsidR="00DE5273" w:rsidRDefault="00DE5273" w:rsidP="00DE5273">
      <w:pPr>
        <w:pStyle w:val="Heading2"/>
      </w:pPr>
      <w:r>
        <w:lastRenderedPageBreak/>
        <w:t>1</w:t>
      </w:r>
    </w:p>
    <w:p w14:paraId="6B89ED93" w14:textId="2C1116C5" w:rsidR="00DE5273" w:rsidRPr="00B255DC" w:rsidRDefault="00DE5273" w:rsidP="00DE5273">
      <w:pPr>
        <w:pStyle w:val="Heading4"/>
      </w:pPr>
      <w:r>
        <w:rPr>
          <w:rFonts w:cs="Arial"/>
        </w:rPr>
        <w:t>Text: Space faring nations</w:t>
      </w:r>
      <w:r w:rsidRPr="00C15C5D">
        <w:rPr>
          <w:rFonts w:cs="Arial"/>
        </w:rPr>
        <w:t xml:space="preserve"> should submit an environmental impact assessment of </w:t>
      </w:r>
      <w:r>
        <w:rPr>
          <w:rFonts w:cs="Arial"/>
        </w:rPr>
        <w:t xml:space="preserve">expanding the public trust doctrine to </w:t>
      </w:r>
      <w:r>
        <w:t>reduce private actor appropriation of Outer Space</w:t>
      </w:r>
      <w:r w:rsidRPr="00C15C5D">
        <w:rPr>
          <w:rFonts w:cs="Arial"/>
        </w:rPr>
        <w:t xml:space="preserve"> to the UN Office of Outer Space Affairs for public comment, modification, and approval. </w:t>
      </w:r>
      <w:r>
        <w:rPr>
          <w:rFonts w:cs="Arial"/>
        </w:rPr>
        <w:t>Space-faring nations</w:t>
      </w:r>
      <w:r w:rsidRPr="00C15C5D">
        <w:rPr>
          <w:rFonts w:cs="Arial"/>
        </w:rPr>
        <w:t xml:space="preserve"> </w:t>
      </w:r>
      <w:r>
        <w:rPr>
          <w:rFonts w:cs="Arial"/>
        </w:rPr>
        <w:t>ought to</w:t>
      </w:r>
      <w:r w:rsidRPr="00C15C5D">
        <w:rPr>
          <w:rFonts w:cs="Arial"/>
        </w:rPr>
        <w:t xml:space="preserve"> implement the approved version of the submitted proposal.</w:t>
      </w:r>
    </w:p>
    <w:p w14:paraId="256C1A76" w14:textId="77777777" w:rsidR="00DE5273" w:rsidRPr="00B840CB" w:rsidRDefault="00DE5273" w:rsidP="00DE5273">
      <w:pPr>
        <w:pStyle w:val="Heading4"/>
        <w:rPr>
          <w:rFonts w:cs="Arial"/>
        </w:rPr>
      </w:pPr>
      <w:r>
        <w:rPr>
          <w:rFonts w:cs="Arial"/>
        </w:rPr>
        <w:t xml:space="preserve">Counterplan competes and creates the least environmentally damaging version of the aff. </w:t>
      </w:r>
    </w:p>
    <w:p w14:paraId="3F3FF6A9" w14:textId="77777777" w:rsidR="00DE5273" w:rsidRPr="00B840CB" w:rsidRDefault="00DE5273" w:rsidP="00DE5273">
      <w:r w:rsidRPr="00B840CB">
        <w:t xml:space="preserve">William R. </w:t>
      </w:r>
      <w:r w:rsidRPr="00B840CB">
        <w:rPr>
          <w:rStyle w:val="Style13ptBold"/>
        </w:rPr>
        <w:t>Kramer</w:t>
      </w:r>
      <w:r w:rsidRPr="00B840CB">
        <w:t xml:space="preserve">, PhD Polisci/Futures Studies @ U of H Manoa, Currently HDR Inc. Extraterrestrial Environmental Analyst, </w:t>
      </w:r>
      <w:r w:rsidRPr="00B840CB">
        <w:rPr>
          <w:rStyle w:val="Style13ptBold"/>
        </w:rPr>
        <w:t>’14</w:t>
      </w:r>
      <w:r w:rsidRPr="00B840CB">
        <w:t>, “Extraterrestrial env</w:t>
      </w:r>
      <w:r>
        <w:t xml:space="preserve">ironmental impact assessments </w:t>
      </w:r>
      <w:r w:rsidRPr="00B840CB">
        <w:t>A foreseeable prerequisite for wise decisions regarding outer space exploration, research and development” Space Policy 30 (2014) 215-222</w:t>
      </w:r>
    </w:p>
    <w:p w14:paraId="13E68A6A" w14:textId="77777777" w:rsidR="00DE5273" w:rsidRPr="00B840CB" w:rsidRDefault="00DE5273" w:rsidP="00DE5273">
      <w:pPr>
        <w:rPr>
          <w:rStyle w:val="StyleUnderline"/>
        </w:rPr>
      </w:pPr>
      <w:r w:rsidRPr="00FD2087">
        <w:rPr>
          <w:u w:val="single"/>
        </w:rPr>
        <w:t xml:space="preserve">To be most effective, </w:t>
      </w:r>
      <w:r w:rsidRPr="00FD2087">
        <w:rPr>
          <w:highlight w:val="cyan"/>
          <w:u w:val="single"/>
        </w:rPr>
        <w:t>all spacefaring</w:t>
      </w:r>
      <w:r w:rsidRPr="00FD2087">
        <w:rPr>
          <w:u w:val="single"/>
        </w:rPr>
        <w:t xml:space="preserve"> nations and </w:t>
      </w:r>
      <w:r w:rsidRPr="00FD2087">
        <w:rPr>
          <w:highlight w:val="cyan"/>
          <w:u w:val="single"/>
        </w:rPr>
        <w:t>enterprises would</w:t>
      </w:r>
      <w:r w:rsidRPr="00FD2087">
        <w:rPr>
          <w:u w:val="single"/>
        </w:rPr>
        <w:t xml:space="preserve"> voluntarily </w:t>
      </w:r>
      <w:r w:rsidRPr="00FD2087">
        <w:rPr>
          <w:highlight w:val="cyan"/>
          <w:u w:val="single"/>
        </w:rPr>
        <w:t>participate in assessing their extraterrestrial environmental impacts prior to undertaking actions</w:t>
      </w:r>
      <w:r w:rsidRPr="00FD2087">
        <w:rPr>
          <w:u w:val="single"/>
        </w:rPr>
        <w:t xml:space="preserve"> in space.</w:t>
      </w:r>
      <w:r w:rsidRPr="00B840CB">
        <w:t xml:space="preserve"> </w:t>
      </w:r>
      <w:r w:rsidRPr="00A02933">
        <w:rPr>
          <w:rStyle w:val="StyleUnderline"/>
        </w:rPr>
        <w:t>A hypothetical</w:t>
      </w:r>
      <w:r w:rsidRPr="00B840CB">
        <w:t xml:space="preserve"> chronology of such a process might include: (1</w:t>
      </w:r>
      <w:r w:rsidRPr="00B840CB">
        <w:rPr>
          <w:rStyle w:val="StyleUnderline"/>
        </w:rPr>
        <w:t xml:space="preserve">) </w:t>
      </w:r>
      <w:r w:rsidRPr="00A02933">
        <w:rPr>
          <w:rStyle w:val="StyleUnderline"/>
        </w:rPr>
        <w:t xml:space="preserve">Impact </w:t>
      </w:r>
      <w:r w:rsidRPr="00FD2087">
        <w:rPr>
          <w:rStyle w:val="StyleUnderline"/>
          <w:highlight w:val="cyan"/>
        </w:rPr>
        <w:t xml:space="preserve">assessments are prepared </w:t>
      </w:r>
      <w:r w:rsidRPr="00A02933">
        <w:rPr>
          <w:rStyle w:val="StyleUnderline"/>
        </w:rPr>
        <w:t xml:space="preserve">by the action proponent </w:t>
      </w:r>
      <w:r w:rsidRPr="00FD2087">
        <w:rPr>
          <w:rStyle w:val="StyleUnderline"/>
          <w:highlight w:val="cyan"/>
        </w:rPr>
        <w:t>and submitted to a</w:t>
      </w:r>
      <w:r w:rsidRPr="00B840CB">
        <w:rPr>
          <w:rStyle w:val="StyleUnderline"/>
        </w:rPr>
        <w:t xml:space="preserve">n impartial international </w:t>
      </w:r>
      <w:r w:rsidRPr="00FD2087">
        <w:rPr>
          <w:rStyle w:val="StyleUnderline"/>
          <w:highlight w:val="cyan"/>
        </w:rPr>
        <w:t>panel</w:t>
      </w:r>
      <w:r w:rsidRPr="00B840CB">
        <w:t xml:space="preserve"> or board; (2) </w:t>
      </w:r>
      <w:r w:rsidRPr="00FD2087">
        <w:rPr>
          <w:rStyle w:val="StyleUnderline"/>
          <w:highlight w:val="cyan"/>
        </w:rPr>
        <w:t xml:space="preserve">The panel determines </w:t>
      </w:r>
      <w:r w:rsidRPr="0025284E">
        <w:rPr>
          <w:rStyle w:val="StyleUnderline"/>
        </w:rPr>
        <w:t xml:space="preserve">the assessment's </w:t>
      </w:r>
      <w:r w:rsidRPr="00FD2087">
        <w:rPr>
          <w:rStyle w:val="StyleUnderline"/>
          <w:highlight w:val="cyan"/>
        </w:rPr>
        <w:t>sufficiency</w:t>
      </w:r>
      <w:r w:rsidRPr="00B840CB">
        <w:t xml:space="preserve">; (3) </w:t>
      </w:r>
      <w:r w:rsidRPr="00FD2087">
        <w:rPr>
          <w:rStyle w:val="StyleUnderline"/>
          <w:highlight w:val="cyan"/>
        </w:rPr>
        <w:t>The assessment is published in</w:t>
      </w:r>
      <w:r w:rsidRPr="00B840CB">
        <w:rPr>
          <w:rStyle w:val="StyleUnderline"/>
        </w:rPr>
        <w:t xml:space="preserve"> an electronic or other </w:t>
      </w:r>
      <w:r w:rsidRPr="00FD2087">
        <w:rPr>
          <w:rStyle w:val="StyleUnderline"/>
          <w:highlight w:val="cyan"/>
        </w:rPr>
        <w:t xml:space="preserve">format accessible to the public followed by </w:t>
      </w:r>
      <w:r w:rsidRPr="0025284E">
        <w:rPr>
          <w:rStyle w:val="StyleUnderline"/>
        </w:rPr>
        <w:t xml:space="preserve">a </w:t>
      </w:r>
      <w:r w:rsidRPr="00FD2087">
        <w:rPr>
          <w:rStyle w:val="StyleUnderline"/>
          <w:highlight w:val="cyan"/>
        </w:rPr>
        <w:t>comment period</w:t>
      </w:r>
      <w:r w:rsidRPr="00B840CB">
        <w:t xml:space="preserve">; (4) </w:t>
      </w:r>
      <w:r w:rsidRPr="0025284E">
        <w:rPr>
          <w:rStyle w:val="StyleUnderline"/>
        </w:rPr>
        <w:t xml:space="preserve">The </w:t>
      </w:r>
      <w:r w:rsidRPr="00FD2087">
        <w:rPr>
          <w:rStyle w:val="StyleUnderline"/>
          <w:highlight w:val="cyan"/>
        </w:rPr>
        <w:t xml:space="preserve">action proponent addresses comments and submits responses </w:t>
      </w:r>
      <w:r w:rsidRPr="0025284E">
        <w:rPr>
          <w:rStyle w:val="StyleUnderline"/>
        </w:rPr>
        <w:t>to the panel</w:t>
      </w:r>
      <w:r w:rsidRPr="00B840CB">
        <w:rPr>
          <w:rStyle w:val="StyleUnderline"/>
        </w:rPr>
        <w:t>;</w:t>
      </w:r>
      <w:r w:rsidRPr="00B840CB">
        <w:t xml:space="preserve"> (5) </w:t>
      </w:r>
      <w:r w:rsidRPr="00FD2087">
        <w:rPr>
          <w:rStyle w:val="StyleUnderline"/>
          <w:highlight w:val="cyan"/>
        </w:rPr>
        <w:t xml:space="preserve">The panel publishes </w:t>
      </w:r>
      <w:r w:rsidRPr="0025284E">
        <w:rPr>
          <w:rStyle w:val="StyleUnderline"/>
        </w:rPr>
        <w:t xml:space="preserve">its </w:t>
      </w:r>
      <w:r w:rsidRPr="00FD2087">
        <w:rPr>
          <w:rStyle w:val="StyleUnderline"/>
          <w:highlight w:val="cyan"/>
        </w:rPr>
        <w:t>approval or concerns</w:t>
      </w:r>
      <w:r w:rsidRPr="00B840CB">
        <w:t xml:space="preserve">; (6) </w:t>
      </w:r>
      <w:r w:rsidRPr="00FD2087">
        <w:rPr>
          <w:rStyle w:val="StyleUnderline"/>
          <w:highlight w:val="cyan"/>
        </w:rPr>
        <w:t xml:space="preserve">The action </w:t>
      </w:r>
      <w:r w:rsidRPr="0025284E">
        <w:rPr>
          <w:rStyle w:val="StyleUnderline"/>
        </w:rPr>
        <w:t xml:space="preserve">proceeds, </w:t>
      </w:r>
      <w:r w:rsidRPr="00FD2087">
        <w:rPr>
          <w:rStyle w:val="StyleUnderline"/>
          <w:highlight w:val="cyan"/>
        </w:rPr>
        <w:t xml:space="preserve">is </w:t>
      </w:r>
      <w:r w:rsidRPr="00FD2087">
        <w:rPr>
          <w:rStyle w:val="Emphasis"/>
          <w:highlight w:val="cyan"/>
        </w:rPr>
        <w:t>modified or is abandoned</w:t>
      </w:r>
      <w:r w:rsidRPr="00B840CB">
        <w:rPr>
          <w:rStyle w:val="StyleUnderline"/>
        </w:rPr>
        <w:t xml:space="preserve">; </w:t>
      </w:r>
      <w:r w:rsidRPr="00B840CB">
        <w:t>and (7) should the action proceed, periodic reports of the action's progress and impacts are filed for future reference in a digital format to allow broad access</w:t>
      </w:r>
      <w:r w:rsidRPr="00B840CB">
        <w:rPr>
          <w:rStyle w:val="StyleUnderline"/>
        </w:rPr>
        <w:t xml:space="preserve">. </w:t>
      </w:r>
      <w:r w:rsidRPr="0025284E">
        <w:rPr>
          <w:rStyle w:val="StyleUnderline"/>
        </w:rPr>
        <w:t xml:space="preserve">The process would support the spirit of both </w:t>
      </w:r>
      <w:r w:rsidRPr="0025284E">
        <w:rPr>
          <w:rStyle w:val="Emphasis"/>
        </w:rPr>
        <w:t>NEPA</w:t>
      </w:r>
      <w:r w:rsidRPr="0025284E">
        <w:rPr>
          <w:rStyle w:val="StyleUnderline"/>
        </w:rPr>
        <w:t xml:space="preserve"> to “fulfill the responsibilities of each generation as trustee of the environment for succeeding generations”</w:t>
      </w:r>
      <w:r w:rsidRPr="0025284E">
        <w:t xml:space="preserve"> (42 USC x4331(b)(1)) </w:t>
      </w:r>
      <w:r w:rsidRPr="0025284E">
        <w:rPr>
          <w:rStyle w:val="StyleUnderline"/>
        </w:rPr>
        <w:t>and Article 4(1) of the Moon Agreement's</w:t>
      </w:r>
      <w:r w:rsidRPr="00B840CB">
        <w:rPr>
          <w:rStyle w:val="StyleUnderline"/>
        </w:rPr>
        <w:t xml:space="preserve"> directive that “due regard shall be paid to the interests of present and future generations.” </w:t>
      </w:r>
      <w:r w:rsidRPr="00B840CB">
        <w:t xml:space="preserve">Given the likelihood that </w:t>
      </w:r>
      <w:r w:rsidRPr="00B840CB">
        <w:rPr>
          <w:rStyle w:val="StyleUnderline"/>
        </w:rPr>
        <w:t xml:space="preserve">all states would appreciate the need for maintaining extraterrestrial environments and landscapes for both future research and exploitation, </w:t>
      </w:r>
      <w:r w:rsidRPr="00FD2087">
        <w:rPr>
          <w:rStyle w:val="StyleUnderline"/>
          <w:highlight w:val="cyan"/>
        </w:rPr>
        <w:t xml:space="preserve">pressure from peer states and space industries may be sufficient to </w:t>
      </w:r>
      <w:r w:rsidRPr="00FD2087">
        <w:rPr>
          <w:rStyle w:val="Emphasis"/>
          <w:highlight w:val="cyan"/>
        </w:rPr>
        <w:t>encourage a trend of compliance</w:t>
      </w:r>
      <w:r w:rsidRPr="00FD2087">
        <w:rPr>
          <w:rStyle w:val="StyleUnderline"/>
          <w:highlight w:val="cyan"/>
        </w:rPr>
        <w:t>.</w:t>
      </w:r>
    </w:p>
    <w:p w14:paraId="0E58AFE5" w14:textId="77777777" w:rsidR="00DE5273" w:rsidRDefault="00DE5273" w:rsidP="00DE5273">
      <w:r w:rsidRPr="00B840CB">
        <w:t xml:space="preserve">Such </w:t>
      </w:r>
      <w:r w:rsidRPr="00FD2087">
        <w:rPr>
          <w:rStyle w:val="StyleUnderline"/>
          <w:highlight w:val="cyan"/>
        </w:rPr>
        <w:t>a review and approval</w:t>
      </w:r>
      <w:r w:rsidRPr="00B840CB">
        <w:rPr>
          <w:rStyle w:val="StyleUnderline"/>
        </w:rPr>
        <w:t xml:space="preserve"> system</w:t>
      </w:r>
      <w:r w:rsidRPr="00B840CB">
        <w:t xml:space="preserve"> (perhaps </w:t>
      </w:r>
      <w:proofErr w:type="gramStart"/>
      <w:r w:rsidRPr="00B840CB">
        <w:t>similar to</w:t>
      </w:r>
      <w:proofErr w:type="gramEnd"/>
      <w:r w:rsidRPr="00B840CB">
        <w:t xml:space="preserve"> NEPA's relationship with the Council on Environmental Quality and its oversight function) </w:t>
      </w:r>
      <w:r w:rsidRPr="00FD2087">
        <w:rPr>
          <w:rStyle w:val="StyleUnderline"/>
          <w:highlight w:val="cyan"/>
        </w:rPr>
        <w:t>could be attempted within</w:t>
      </w:r>
      <w:r w:rsidRPr="00B840CB">
        <w:rPr>
          <w:rStyle w:val="StyleUnderline"/>
        </w:rPr>
        <w:t xml:space="preserve"> </w:t>
      </w:r>
      <w:r w:rsidRPr="00FD2087">
        <w:rPr>
          <w:rStyle w:val="StyleUnderline"/>
          <w:highlight w:val="cyan"/>
        </w:rPr>
        <w:t>the</w:t>
      </w:r>
      <w:r w:rsidRPr="00B840CB">
        <w:t xml:space="preserve"> structure of the UN, such as within the </w:t>
      </w:r>
      <w:r w:rsidRPr="00FD2087">
        <w:rPr>
          <w:rStyle w:val="Emphasis"/>
          <w:highlight w:val="cyan"/>
        </w:rPr>
        <w:t>UN Office of Outer Space Affairs</w:t>
      </w:r>
      <w:r w:rsidRPr="00B840CB">
        <w:t xml:space="preserve">. </w:t>
      </w:r>
      <w:r w:rsidRPr="00FB148C">
        <w:t>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w:t>
      </w:r>
      <w:r w:rsidRPr="00260777">
        <w:t xml:space="preserve"> may be both lengthy and difficult to achieve. Spacefaring nations and international organizations are already invited to submit</w:t>
      </w:r>
      <w:r w:rsidRPr="00B840CB">
        <w:t xml:space="preserve"> annual reports on their space activities and research to the UN Committee on the Peaceful Uses of Space, </w:t>
      </w:r>
      <w:r w:rsidRPr="008D0B98">
        <w:rPr>
          <w:rStyle w:val="StyleUnderline"/>
        </w:rPr>
        <w:t xml:space="preserve">so </w:t>
      </w:r>
      <w:r w:rsidRPr="00FD2087">
        <w:rPr>
          <w:rStyle w:val="StyleUnderline"/>
          <w:highlight w:val="cyan"/>
        </w:rPr>
        <w:t>a precedent for reporting exists.</w:t>
      </w:r>
      <w:r w:rsidRPr="00FD2087">
        <w:rPr>
          <w:highlight w:val="cyan"/>
        </w:rPr>
        <w:t xml:space="preserve"> </w:t>
      </w:r>
      <w:r w:rsidRPr="00FD2087">
        <w:rPr>
          <w:rStyle w:val="Emphasis"/>
          <w:highlight w:val="cyan"/>
        </w:rPr>
        <w:t>Presently, however, reports</w:t>
      </w:r>
      <w:r w:rsidRPr="008D0B98">
        <w:rPr>
          <w:rStyle w:val="Emphasis"/>
        </w:rPr>
        <w:t xml:space="preserve"> tend to </w:t>
      </w:r>
      <w:r w:rsidRPr="00FD2087">
        <w:rPr>
          <w:rStyle w:val="Emphasis"/>
          <w:highlight w:val="cyan"/>
        </w:rPr>
        <w:t>document</w:t>
      </w:r>
      <w:r w:rsidRPr="008D0B98">
        <w:rPr>
          <w:rStyle w:val="Emphasis"/>
        </w:rPr>
        <w:t xml:space="preserve"> positive actions and research, </w:t>
      </w:r>
      <w:r w:rsidRPr="00FD2087">
        <w:rPr>
          <w:rStyle w:val="Emphasis"/>
          <w:highlight w:val="cyan"/>
        </w:rPr>
        <w:t xml:space="preserve">not details of </w:t>
      </w:r>
      <w:r w:rsidRPr="008D0B98">
        <w:rPr>
          <w:rStyle w:val="Emphasis"/>
        </w:rPr>
        <w:t xml:space="preserve">extraterrestrial </w:t>
      </w:r>
      <w:r w:rsidRPr="00FD2087">
        <w:rPr>
          <w:rStyle w:val="Emphasis"/>
          <w:highlight w:val="cyan"/>
        </w:rPr>
        <w:t>environmental impacts</w:t>
      </w:r>
      <w:r w:rsidRPr="00B840CB">
        <w:t>.</w:t>
      </w:r>
    </w:p>
    <w:p w14:paraId="7B609E2F" w14:textId="77777777" w:rsidR="00DE5273" w:rsidRPr="001F78D0" w:rsidRDefault="00DE5273" w:rsidP="00DE5273">
      <w:pPr>
        <w:pStyle w:val="Heading4"/>
      </w:pPr>
      <w:r w:rsidRPr="001F78D0">
        <w:lastRenderedPageBreak/>
        <w:t>Extinction. EIA is key to preserve space resources</w:t>
      </w:r>
      <w:r>
        <w:t xml:space="preserve"> and stop potential environmental damage from the plan</w:t>
      </w:r>
    </w:p>
    <w:p w14:paraId="44A1618B" w14:textId="77777777" w:rsidR="00DE5273" w:rsidRPr="000102F5" w:rsidRDefault="00DE5273" w:rsidP="00DE5273">
      <w:r w:rsidRPr="00512A92">
        <w:t xml:space="preserve">William R. </w:t>
      </w:r>
      <w:r w:rsidRPr="00512A92">
        <w:rPr>
          <w:rStyle w:val="Style13ptBold"/>
        </w:rPr>
        <w:t>Kramer</w:t>
      </w:r>
      <w:r w:rsidRPr="00512A92">
        <w:t xml:space="preserve">, Hawaii Research Center for Futures Studies @ University of Hawaii, </w:t>
      </w:r>
      <w:r w:rsidRPr="00512A92">
        <w:rPr>
          <w:rStyle w:val="Style13ptBold"/>
        </w:rPr>
        <w:t>'17</w:t>
      </w:r>
      <w:r w:rsidRPr="00512A92">
        <w:t>, In dreams begin responsibilities – environmental impact assessment and outer space development, ENVIRONMENTAL PRACTICE, VOL. 19, NO. 3, 128–138</w:t>
      </w:r>
    </w:p>
    <w:p w14:paraId="7E27DDB2" w14:textId="77777777" w:rsidR="00DE5273" w:rsidRDefault="00DE5273" w:rsidP="00DE5273">
      <w:r w:rsidRPr="00FD2087">
        <w:rPr>
          <w:rStyle w:val="Emphasis"/>
          <w:highlight w:val="cyan"/>
        </w:rPr>
        <w:t>Benefits of extraterrestrial environmental impact assessment</w:t>
      </w:r>
      <w:r>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FD2087">
        <w:rPr>
          <w:rStyle w:val="Emphasis"/>
          <w:highlight w:val="cyan"/>
        </w:rPr>
        <w:t>There will</w:t>
      </w:r>
      <w:r w:rsidRPr="000A19C4">
        <w:rPr>
          <w:rStyle w:val="Emphasis"/>
        </w:rPr>
        <w:t xml:space="preserve"> likely </w:t>
      </w:r>
      <w:r w:rsidRPr="00FD2087">
        <w:rPr>
          <w:rStyle w:val="Emphasis"/>
          <w:highlight w:val="cyan"/>
        </w:rPr>
        <w:t>be competition for</w:t>
      </w:r>
      <w:r w:rsidRPr="000A19C4">
        <w:rPr>
          <w:rStyle w:val="Emphasis"/>
        </w:rPr>
        <w:t xml:space="preserve"> the rarest (most </w:t>
      </w:r>
      <w:r w:rsidRPr="00FD2087">
        <w:rPr>
          <w:rStyle w:val="Emphasis"/>
          <w:highlight w:val="cyan"/>
        </w:rPr>
        <w:t>valuable) minerals</w:t>
      </w:r>
      <w:r>
        <w:t xml:space="preserve">. </w:t>
      </w:r>
      <w:r w:rsidRPr="000A19C4">
        <w:rPr>
          <w:rStyle w:val="StyleUnderline"/>
        </w:rPr>
        <w:t xml:space="preserve">Without some form of planning and regulation, </w:t>
      </w:r>
      <w:r w:rsidRPr="00FD2087">
        <w:rPr>
          <w:rStyle w:val="StyleUnderline"/>
          <w:highlight w:val="cyan"/>
        </w:rPr>
        <w:t>they may be extracted</w:t>
      </w:r>
      <w:r w:rsidRPr="000A19C4">
        <w:rPr>
          <w:rStyle w:val="StyleUnderline"/>
        </w:rPr>
        <w:t xml:space="preserve"> </w:t>
      </w:r>
      <w:r w:rsidRPr="00FD2087">
        <w:rPr>
          <w:rStyle w:val="StyleUnderline"/>
          <w:highlight w:val="cyan"/>
        </w:rPr>
        <w:t>in an inefficient and</w:t>
      </w:r>
      <w:r w:rsidRPr="000A19C4">
        <w:rPr>
          <w:rStyle w:val="StyleUnderline"/>
        </w:rPr>
        <w:t xml:space="preserve"> environmentally </w:t>
      </w:r>
      <w:r w:rsidRPr="00FD2087">
        <w:rPr>
          <w:rStyle w:val="StyleUnderline"/>
          <w:highlight w:val="cyan"/>
        </w:rPr>
        <w:t>damaging manner and be quickly depleted</w:t>
      </w:r>
      <w:r>
        <w:t xml:space="preserve"> (</w:t>
      </w:r>
      <w:r w:rsidRPr="000A19C4">
        <w:rPr>
          <w:rStyle w:val="StyleUnderline"/>
        </w:rPr>
        <w:t>as exemplified by hydraulic mining for gold on Earth, which wasted much of the resource and resulted in extensive environmental damage</w:t>
      </w:r>
      <w:r>
        <w:t>) (Merchant, 1998).</w:t>
      </w:r>
    </w:p>
    <w:p w14:paraId="5A70EB73" w14:textId="77777777" w:rsidR="00DE5273" w:rsidRDefault="00DE5273" w:rsidP="00DE5273">
      <w:r w:rsidRPr="000A19C4">
        <w:rPr>
          <w:rStyle w:val="StyleUnderline"/>
        </w:rPr>
        <w:t>How might resources be put to their highest and best use unless regulated?</w:t>
      </w:r>
      <w:r>
        <w:t xml:space="preserve"> </w:t>
      </w:r>
      <w:r w:rsidRPr="00FD2087">
        <w:rPr>
          <w:rStyle w:val="StyleUnderline"/>
          <w:highlight w:val="cyan"/>
        </w:rPr>
        <w:t>Both</w:t>
      </w:r>
      <w:r w:rsidRPr="000A19C4">
        <w:rPr>
          <w:rStyle w:val="StyleUnderline"/>
        </w:rPr>
        <w:t xml:space="preserve"> the </w:t>
      </w:r>
      <w:r w:rsidRPr="00FD2087">
        <w:rPr>
          <w:rStyle w:val="StyleUnderline"/>
          <w:highlight w:val="cyan"/>
        </w:rPr>
        <w:t xml:space="preserve">Moon and Mars have water ice which will be </w:t>
      </w:r>
      <w:r w:rsidRPr="00FD2087">
        <w:rPr>
          <w:rStyle w:val="Emphasis"/>
          <w:highlight w:val="cyan"/>
        </w:rPr>
        <w:t>crucial for human survival</w:t>
      </w:r>
      <w:r w:rsidRPr="00FD2087">
        <w:rPr>
          <w:rStyle w:val="StyleUnderline"/>
          <w:highlight w:val="cyan"/>
        </w:rPr>
        <w:t>, but water also has lucrative industrial uses;</w:t>
      </w:r>
      <w:r w:rsidRPr="000A19C4">
        <w:rPr>
          <w:rStyle w:val="StyleUnderline"/>
        </w:rPr>
        <w:t xml:space="preserve"> it is potentially the raw material for manufacturing both rocket fuel and oxygen</w:t>
      </w:r>
      <w:r>
        <w:t xml:space="preserve">. </w:t>
      </w:r>
      <w:r w:rsidRPr="00FD2087">
        <w:rPr>
          <w:rStyle w:val="Emphasis"/>
          <w:highlight w:val="cyan"/>
        </w:rPr>
        <w:t>Conflicts over resource allocation</w:t>
      </w:r>
      <w:r w:rsidRPr="000A19C4">
        <w:rPr>
          <w:rStyle w:val="StyleUnderline"/>
        </w:rPr>
        <w:t xml:space="preserve"> </w:t>
      </w:r>
      <w:r w:rsidRPr="00FD2087">
        <w:rPr>
          <w:rStyle w:val="StyleUnderline"/>
          <w:highlight w:val="cyan"/>
        </w:rPr>
        <w:t xml:space="preserve">may be better addressed during an </w:t>
      </w:r>
      <w:r w:rsidRPr="00FD2087">
        <w:rPr>
          <w:rStyle w:val="Emphasis"/>
          <w:highlight w:val="cyan"/>
        </w:rPr>
        <w:t>assessment process</w:t>
      </w:r>
      <w:r w:rsidRPr="000A19C4">
        <w:rPr>
          <w:rStyle w:val="StyleUnderline"/>
        </w:rPr>
        <w:t xml:space="preserve"> that seeks to balance highest and best use with discovery and first use</w:t>
      </w:r>
      <w:r>
        <w:t xml:space="preserve">. </w:t>
      </w:r>
      <w:r w:rsidRPr="000A19C4">
        <w:rPr>
          <w:rStyle w:val="StyleUnderlin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0A19C4">
        <w:rPr>
          <w:rStyle w:val="StyleUnderline"/>
        </w:rPr>
        <w:t>sites</w:t>
      </w:r>
      <w:r>
        <w:t>.</w:t>
      </w:r>
      <w:proofErr w:type="gramEnd"/>
      <w:r>
        <w:t xml:space="preserve"> The China National Space Administration is planning to place a crew on the Moon by 2024, so </w:t>
      </w:r>
      <w:r w:rsidRPr="00FD2087">
        <w:rPr>
          <w:rStyle w:val="StyleUnderline"/>
          <w:highlight w:val="cyan"/>
        </w:rPr>
        <w:t>competition for</w:t>
      </w:r>
      <w:r w:rsidRPr="000A19C4">
        <w:rPr>
          <w:rStyle w:val="StyleUnderline"/>
        </w:rPr>
        <w:t xml:space="preserve"> the </w:t>
      </w:r>
      <w:r w:rsidRPr="003C77CA">
        <w:rPr>
          <w:rStyle w:val="StyleUnderline"/>
        </w:rPr>
        <w:t xml:space="preserve">best </w:t>
      </w:r>
      <w:r w:rsidRPr="00FD2087">
        <w:rPr>
          <w:rStyle w:val="StyleUnderline"/>
          <w:highlight w:val="cyan"/>
        </w:rPr>
        <w:t>sites will be intense</w:t>
      </w:r>
      <w:r>
        <w:t xml:space="preserve"> (Kramer, 2015b; China Digital Times, 2012).</w:t>
      </w:r>
    </w:p>
    <w:p w14:paraId="3905894C" w14:textId="77777777" w:rsidR="00DE5273" w:rsidRPr="000A19C4" w:rsidRDefault="00DE5273" w:rsidP="00DE5273">
      <w:pPr>
        <w:rPr>
          <w:rStyle w:val="StyleUnderline"/>
        </w:rPr>
      </w:pPr>
      <w:r w:rsidRPr="000A19C4">
        <w:rPr>
          <w:rStyle w:val="StyleUnderline"/>
        </w:rPr>
        <w:t>Space industries generally are not considering that their proposed actions may preclude alternative uses such as scientific research and human settlement</w:t>
      </w:r>
      <w:r>
        <w:t xml:space="preserve">. </w:t>
      </w:r>
      <w:r w:rsidRPr="003C77CA">
        <w:rPr>
          <w:rStyle w:val="StyleUnderline"/>
        </w:rPr>
        <w:t>There will be a stream of not yet imagined uses that could be adversely affected or foreclosed</w:t>
      </w:r>
      <w:r>
        <w:t xml:space="preserve">. </w:t>
      </w:r>
      <w:r w:rsidRPr="000A19C4">
        <w:rPr>
          <w:rStyle w:val="StyleUnderline"/>
        </w:rPr>
        <w:t xml:space="preserve">Many of the same </w:t>
      </w:r>
      <w:r w:rsidRPr="00FD2087">
        <w:rPr>
          <w:rStyle w:val="StyleUnderline"/>
          <w:highlight w:val="cyan"/>
        </w:rPr>
        <w:t xml:space="preserve">conflicts between land use and </w:t>
      </w:r>
      <w:r w:rsidRPr="003C77CA">
        <w:rPr>
          <w:rStyle w:val="StyleUnderline"/>
        </w:rPr>
        <w:t xml:space="preserve">human </w:t>
      </w:r>
      <w:r w:rsidRPr="00FD2087">
        <w:rPr>
          <w:rStyle w:val="StyleUnderline"/>
          <w:highlight w:val="cyan"/>
        </w:rPr>
        <w:t>habitation</w:t>
      </w:r>
      <w:r w:rsidRPr="000A19C4">
        <w:rPr>
          <w:rStyle w:val="StyleUnderline"/>
        </w:rPr>
        <w:t xml:space="preserve"> experienced on Earth </w:t>
      </w:r>
      <w:r w:rsidRPr="00FD2087">
        <w:rPr>
          <w:rStyle w:val="StyleUnderline"/>
          <w:highlight w:val="cyan"/>
        </w:rPr>
        <w:t>may emerge on extraterrestrial sites</w:t>
      </w:r>
      <w:r>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0A19C4">
        <w:rPr>
          <w:rStyle w:val="StyleUnderline"/>
        </w:rPr>
        <w:t>If a mining operation were to determine such areas suitable for their operations, or if mining created a constant plume of dust that would diminish the effectiveness of solar panels, how might such a situation be resolved?</w:t>
      </w:r>
    </w:p>
    <w:p w14:paraId="44DDE56B" w14:textId="1E01ECC1" w:rsidR="00DE5273" w:rsidRPr="00DE5273" w:rsidRDefault="00DE5273" w:rsidP="00DE5273">
      <w:r w:rsidRPr="000A19C4">
        <w:rPr>
          <w:rStyle w:val="StyleUnderlin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t xml:space="preserve">Humans’ </w:t>
      </w:r>
      <w:r w:rsidRPr="00FD2087">
        <w:rPr>
          <w:rStyle w:val="StyleUnderline"/>
          <w:highlight w:val="cyan"/>
        </w:rPr>
        <w:t>biological pollution of Mars</w:t>
      </w:r>
      <w:r w:rsidRPr="000A19C4">
        <w:rPr>
          <w:rStyle w:val="StyleUnderline"/>
        </w:rPr>
        <w:t xml:space="preserve">, for example, </w:t>
      </w:r>
      <w:r w:rsidRPr="00FD2087">
        <w:rPr>
          <w:rStyle w:val="StyleUnderline"/>
          <w:highlight w:val="cyan"/>
        </w:rPr>
        <w:t>may greatly affect</w:t>
      </w:r>
      <w:r w:rsidRPr="000A19C4">
        <w:rPr>
          <w:rStyle w:val="StyleUnderline"/>
        </w:rPr>
        <w:t xml:space="preserve"> the results of any </w:t>
      </w:r>
      <w:r w:rsidRPr="00FD2087">
        <w:rPr>
          <w:rStyle w:val="StyleUnderline"/>
          <w:highlight w:val="cyan"/>
        </w:rPr>
        <w:t>search for extraterrestrial life</w:t>
      </w:r>
      <w:r w:rsidRPr="000A19C4">
        <w:rPr>
          <w:rStyle w:val="StyleUnderline"/>
        </w:rPr>
        <w:t xml:space="preserve"> there</w:t>
      </w:r>
      <w:r>
        <w:t xml:space="preserve"> (Kramer, 2009; McKay, 2009). Peter Doran of </w:t>
      </w:r>
      <w:r>
        <w:lastRenderedPageBreak/>
        <w:t>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859D965" w14:textId="458C67F8" w:rsidR="00DE5273" w:rsidRDefault="00DE5273" w:rsidP="00DE5273">
      <w:pPr>
        <w:pStyle w:val="Heading2"/>
      </w:pPr>
      <w:r>
        <w:lastRenderedPageBreak/>
        <w:t>2</w:t>
      </w:r>
    </w:p>
    <w:p w14:paraId="023E5938" w14:textId="77777777" w:rsidR="00DE5273" w:rsidRPr="00E5291B" w:rsidRDefault="00DE5273" w:rsidP="00DE5273">
      <w:pPr>
        <w:pStyle w:val="Heading4"/>
      </w:pPr>
      <w:r>
        <w:t xml:space="preserve">Their representation of space as liberatory and transcendental while incorporating neutral threats to the people on ground reify systems of antiblack imperialism, carcerality, and international managerialism that allows for the state to distance its relationship to racial capitalism and continually engage in racial dispossession </w:t>
      </w:r>
    </w:p>
    <w:p w14:paraId="2CF17331" w14:textId="77777777" w:rsidR="00DE5273" w:rsidRPr="00AD2777" w:rsidRDefault="00DE5273" w:rsidP="00DE5273">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//tjb recut apark 10/14/21]</w:t>
      </w:r>
    </w:p>
    <w:p w14:paraId="45DCDAF8" w14:textId="77777777" w:rsidR="00DE5273" w:rsidRPr="00D62273" w:rsidRDefault="00DE5273" w:rsidP="00DE5273">
      <w:pPr>
        <w:rPr>
          <w:sz w:val="16"/>
        </w:rPr>
      </w:pPr>
      <w:r w:rsidRPr="00D823FA">
        <w:rPr>
          <w:rStyle w:val="Emphasis"/>
        </w:rPr>
        <w:t xml:space="preserve">In the preceding eight chapters I have argued that some of </w:t>
      </w:r>
      <w:r w:rsidRPr="00762AD2">
        <w:rPr>
          <w:rStyle w:val="Emphasis"/>
          <w:highlight w:val="cyan"/>
        </w:rPr>
        <w:t xml:space="preserve">the </w:t>
      </w:r>
      <w:r w:rsidRPr="00896CB0">
        <w:rPr>
          <w:rStyle w:val="Emphasis"/>
        </w:rPr>
        <w:t xml:space="preserve">unique </w:t>
      </w:r>
      <w:r w:rsidRPr="00762AD2">
        <w:rPr>
          <w:rStyle w:val="Emphasis"/>
          <w:highlight w:val="cyan"/>
        </w:rPr>
        <w:t xml:space="preserve">qualities of </w:t>
      </w:r>
      <w:r w:rsidRPr="00896CB0">
        <w:rPr>
          <w:rStyle w:val="Emphasis"/>
        </w:rPr>
        <w:t xml:space="preserve">outer </w:t>
      </w:r>
      <w:r w:rsidRPr="00762AD2">
        <w:rPr>
          <w:rStyle w:val="Emphasis"/>
          <w:highlight w:val="cyan"/>
        </w:rPr>
        <w:t>space</w:t>
      </w:r>
      <w:r w:rsidRPr="00045649">
        <w:rPr>
          <w:rStyle w:val="Emphasis"/>
        </w:rPr>
        <w:t>—vastness, Otherness, sublimity, timelessness, spacelessness—</w:t>
      </w:r>
      <w:r w:rsidRPr="00762AD2">
        <w:rPr>
          <w:rStyle w:val="Emphasis"/>
          <w:highlight w:val="cyan"/>
        </w:rPr>
        <w:t xml:space="preserve">are </w:t>
      </w:r>
      <w:r w:rsidRPr="00896CB0">
        <w:rPr>
          <w:rStyle w:val="Emphasis"/>
        </w:rPr>
        <w:t xml:space="preserve">just as </w:t>
      </w:r>
      <w:r w:rsidRPr="00762AD2">
        <w:rPr>
          <w:rStyle w:val="Emphasis"/>
          <w:highlight w:val="cyan"/>
        </w:rPr>
        <w:t xml:space="preserve">integral to extra-terrestrial projections of US geopower,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While the focus of my study has been the United States, and more specifically NASA, the implications of this cosmic projection of geopower—the American transcendental state—are global in reach, from enabling and shaping imperialistic ideologies</w:t>
      </w:r>
      <w:r w:rsidRPr="00762AD2">
        <w:rPr>
          <w:sz w:val="16"/>
        </w:rPr>
        <w:t xml:space="preserve"> (Chapters 1-3 and</w:t>
      </w:r>
      <w:r w:rsidRPr="00205600">
        <w:rPr>
          <w:sz w:val="16"/>
        </w:rPr>
        <w:t xml:space="preserve"> 7) to </w:t>
      </w:r>
      <w:r w:rsidRPr="00762AD2">
        <w:rPr>
          <w:b/>
          <w:highlight w:val="cyan"/>
          <w:u w:val="single"/>
        </w:rPr>
        <w:t>fuelling</w:t>
      </w:r>
      <w:r w:rsidRPr="006C6A44">
        <w:rPr>
          <w:b/>
          <w:u w:val="single"/>
        </w:rPr>
        <w:t xml:space="preserve"> the extension of </w:t>
      </w:r>
      <w:r w:rsidRPr="00762AD2">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762AD2">
        <w:rPr>
          <w:rStyle w:val="Emphasis"/>
          <w:highlight w:val="cyan"/>
        </w:rPr>
        <w:t>hope</w:t>
      </w:r>
      <w:r w:rsidRPr="006C6A44">
        <w:rPr>
          <w:rStyle w:val="Emphasis"/>
        </w:rPr>
        <w:t xml:space="preserve"> in America </w:t>
      </w:r>
      <w:r w:rsidRPr="00762AD2">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(Penley,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762AD2">
        <w:rPr>
          <w:b/>
          <w:highlight w:val="cyan"/>
          <w:u w:val="single"/>
        </w:rPr>
        <w:t xml:space="preserve">These </w:t>
      </w:r>
      <w:r w:rsidRPr="00896CB0">
        <w:rPr>
          <w:b/>
          <w:u w:val="single"/>
        </w:rPr>
        <w:t xml:space="preserve">global </w:t>
      </w:r>
      <w:r w:rsidRPr="00762AD2">
        <w:rPr>
          <w:b/>
          <w:highlight w:val="cyan"/>
          <w:u w:val="single"/>
        </w:rPr>
        <w:t>circulations suggest</w:t>
      </w:r>
      <w:r w:rsidRPr="006C6A44">
        <w:rPr>
          <w:b/>
          <w:u w:val="single"/>
        </w:rPr>
        <w:t xml:space="preserve"> that while my empirical focus in this study has been on </w:t>
      </w:r>
      <w:r w:rsidRPr="00762AD2">
        <w:rPr>
          <w:b/>
          <w:highlight w:val="cyan"/>
          <w:u w:val="single"/>
        </w:rPr>
        <w:t xml:space="preserve">the extra-terrestrial assemblage of the </w:t>
      </w:r>
      <w:r w:rsidRPr="00896CB0">
        <w:rPr>
          <w:b/>
          <w:u w:val="single"/>
        </w:rPr>
        <w:t xml:space="preserve">American transcendental </w:t>
      </w:r>
      <w:r w:rsidRPr="00762AD2">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762AD2">
        <w:rPr>
          <w:rStyle w:val="Emphasis"/>
          <w:highlight w:val="cyan"/>
        </w:rPr>
        <w:t xml:space="preserve">American identity defined in </w:t>
      </w:r>
      <w:r w:rsidRPr="00896CB0">
        <w:rPr>
          <w:rStyle w:val="Emphasis"/>
        </w:rPr>
        <w:t xml:space="preserve">terms of </w:t>
      </w:r>
      <w:r w:rsidRPr="00762AD2">
        <w:rPr>
          <w:rStyle w:val="Emphasis"/>
          <w:highlight w:val="cyan"/>
        </w:rPr>
        <w:t xml:space="preserve">the transcendence of limits, </w:t>
      </w:r>
      <w:r w:rsidRPr="00896CB0">
        <w:rPr>
          <w:rStyle w:val="Emphasis"/>
        </w:rPr>
        <w:t xml:space="preserve">whether technological, economic, spiritual or territorial, </w:t>
      </w:r>
      <w:r w:rsidRPr="00762AD2">
        <w:rPr>
          <w:rStyle w:val="Emphasis"/>
          <w:highlight w:val="cyan"/>
        </w:rPr>
        <w:t xml:space="preserve">enabling the </w:t>
      </w:r>
      <w:r w:rsidRPr="00896CB0">
        <w:rPr>
          <w:rStyle w:val="Emphasis"/>
        </w:rPr>
        <w:t xml:space="preserve">moral </w:t>
      </w:r>
      <w:r w:rsidRPr="00762AD2">
        <w:rPr>
          <w:rStyle w:val="Emphasis"/>
          <w:highlight w:val="cyan"/>
        </w:rPr>
        <w:t>aggrandizement of the past</w:t>
      </w:r>
      <w:r w:rsidRPr="001212E8">
        <w:rPr>
          <w:rStyle w:val="Emphasis"/>
        </w:rPr>
        <w:t>, present and future of a horizontal strata</w:t>
      </w:r>
      <w:r w:rsidRPr="00762AD2">
        <w:rPr>
          <w:rStyle w:val="Emphasis"/>
          <w:highlight w:val="cyan"/>
        </w:rPr>
        <w:t xml:space="preserve"> of sovereign territory and its peoples</w:t>
      </w:r>
      <w:r w:rsidRPr="00205600">
        <w:rPr>
          <w:sz w:val="16"/>
        </w:rPr>
        <w:t xml:space="preserve"> (McDougall, 1997; Noble, 2002; Nye, 1994; O’Brien, 1988; Ricard, 1999; Stephanson, 1995). </w:t>
      </w:r>
      <w:r w:rsidRPr="00B87B9E">
        <w:rPr>
          <w:rStyle w:val="Emphasis"/>
        </w:rPr>
        <w:t xml:space="preserve">Over the last decade or so, a growing number of scholars, including geographers, have turned their attention to how </w:t>
      </w:r>
      <w:r w:rsidRPr="00762AD2">
        <w:rPr>
          <w:rStyle w:val="Emphasis"/>
          <w:highlight w:val="cyan"/>
        </w:rPr>
        <w:t xml:space="preserve">messianic-exceptionalist visions of America as the ‘Promised Land’ </w:t>
      </w:r>
      <w:r w:rsidRPr="001212E8">
        <w:rPr>
          <w:rStyle w:val="Emphasis"/>
        </w:rPr>
        <w:t>of ‘Chosen People’</w:t>
      </w:r>
      <w:r w:rsidRPr="00B87B9E">
        <w:rPr>
          <w:rStyle w:val="Emphasis"/>
        </w:rPr>
        <w:t xml:space="preserve"> have </w:t>
      </w:r>
      <w:r w:rsidRPr="00762AD2">
        <w:rPr>
          <w:rStyle w:val="Emphasis"/>
          <w:highlight w:val="cyan"/>
        </w:rPr>
        <w:t>inflected</w:t>
      </w:r>
      <w:r w:rsidRPr="00B87B9E">
        <w:rPr>
          <w:rStyle w:val="Emphasis"/>
        </w:rPr>
        <w:t xml:space="preserve"> various </w:t>
      </w:r>
      <w:r w:rsidRPr="00762AD2">
        <w:rPr>
          <w:rStyle w:val="Emphasis"/>
          <w:highlight w:val="cyan"/>
        </w:rPr>
        <w:t>imperialistic projects including:</w:t>
      </w:r>
      <w:r w:rsidRPr="00B87B9E">
        <w:rPr>
          <w:rStyle w:val="Emphasis"/>
        </w:rPr>
        <w:t xml:space="preserve"> </w:t>
      </w:r>
      <w:r w:rsidRPr="001212E8">
        <w:rPr>
          <w:rStyle w:val="Emphasis"/>
        </w:rPr>
        <w:t>the pursuit of democracy through</w:t>
      </w:r>
      <w:r w:rsidRPr="00762AD2">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(Marsella,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Barkun, 2010; Dijink,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w:t>
      </w:r>
      <w:r w:rsidRPr="001212E8">
        <w:rPr>
          <w:b/>
          <w:u w:val="single"/>
        </w:rPr>
        <w:lastRenderedPageBreak/>
        <w:t>the moral, geographical, and spiritual, centre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geopower: (i)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messianic-exceptionalistic projection of American geopower is</w:t>
      </w:r>
      <w:r w:rsidRPr="00B87B9E">
        <w:rPr>
          <w:b/>
          <w:u w:val="single"/>
        </w:rPr>
        <w:t xml:space="preserve"> a </w:t>
      </w:r>
      <w:r w:rsidRPr="00C3102E">
        <w:rPr>
          <w:b/>
          <w:u w:val="single"/>
        </w:rPr>
        <w:t xml:space="preserve">more </w:t>
      </w:r>
      <w:r w:rsidRPr="00896CB0">
        <w:rPr>
          <w:b/>
          <w:u w:val="single"/>
        </w:rPr>
        <w:t>diffusive, experimental, fantasmic,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Dijink,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762AD2">
        <w:rPr>
          <w:rStyle w:val="Emphasis"/>
          <w:highlight w:val="cya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762AD2">
        <w:rPr>
          <w:rStyle w:val="Emphasis"/>
          <w:highlight w:val="cyan"/>
        </w:rPr>
        <w:t>, celestial transcendence as an apparatus of American geopower;</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geopower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explains that ‘vertical geopolitics’ is mostly focussed upon how state political technologies</w:t>
      </w:r>
      <w:r w:rsidRPr="00762AD2">
        <w:rPr>
          <w:rStyle w:val="Emphasis"/>
          <w:highlight w:val="cyan"/>
        </w:rPr>
        <w:t xml:space="preserve"> allow </w:t>
      </w:r>
      <w:r w:rsidRPr="00896CB0">
        <w:rPr>
          <w:rStyle w:val="Emphasis"/>
        </w:rPr>
        <w:t xml:space="preserve">diverse </w:t>
      </w:r>
      <w:r w:rsidRPr="00762AD2">
        <w:rPr>
          <w:rStyle w:val="Emphasis"/>
          <w:highlight w:val="cyan"/>
        </w:rPr>
        <w:t xml:space="preserve">populations to be </w:t>
      </w:r>
      <w:r w:rsidRPr="001212E8">
        <w:rPr>
          <w:rStyle w:val="Emphasis"/>
        </w:rPr>
        <w:t>measured, calculated</w:t>
      </w:r>
      <w:r w:rsidRPr="00762AD2">
        <w:rPr>
          <w:rStyle w:val="Emphasis"/>
          <w:highlight w:val="cyan"/>
        </w:rPr>
        <w:t xml:space="preserve">, controlled </w:t>
      </w:r>
      <w:r w:rsidRPr="001212E8">
        <w:rPr>
          <w:rStyle w:val="Emphasis"/>
        </w:rPr>
        <w:t>and killed, ‘from above’</w:t>
      </w:r>
      <w:r w:rsidRPr="00762AD2">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how aspects of the projection of American identity, geopower, and territory, also involve a vertical spacelessness—a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Guattari’s (1988: 101) argument that even absolute deterritorialization—something akin perhaps to the mathematical cosmic sublime of Kant (Nye, 1994: 7-8)—always involves reterritorialization(s). Recall how Charles Bonestell (Chapter 2), William Clancey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centre of God’s universe (Boime, 1991; Stephanson, 1995). This analysis of American spaceflight also sheds light on seldom acknowledged connections between religious and vertical geopolitics and technocracy. The relation between critical analysis of geopolitics (O Tuathail,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Kornberger,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Tuathail and Dalby, 1998: 4) </w:t>
      </w:r>
      <w:r w:rsidRPr="001212E8">
        <w:rPr>
          <w:b/>
          <w:u w:val="single"/>
        </w:rPr>
        <w:t xml:space="preserve">through which geographical concepts are deployed to aid </w:t>
      </w:r>
      <w:r w:rsidRPr="001212E8">
        <w:rPr>
          <w:b/>
          <w:u w:val="single"/>
        </w:rPr>
        <w:lastRenderedPageBreak/>
        <w:t xml:space="preserve">‘conceptualization and decision making’ in ‘everyday foreign policy’ </w:t>
      </w:r>
      <w:r w:rsidRPr="001212E8">
        <w:rPr>
          <w:sz w:val="16"/>
        </w:rPr>
        <w:t xml:space="preserve">(O Tuathail,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Godart,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geopower through shared national identities, that is ‘popular geopolitics’ </w:t>
      </w:r>
      <w:r w:rsidRPr="001212E8">
        <w:rPr>
          <w:sz w:val="16"/>
        </w:rPr>
        <w:t>(O Tuathail, 1999: 110). Here, the connection to organizational practices is no less</w:t>
      </w:r>
      <w:r w:rsidRPr="00205600">
        <w:rPr>
          <w:sz w:val="16"/>
        </w:rPr>
        <w:t xml:space="preserve"> significant, yet invisible in the literature. </w:t>
      </w:r>
      <w:r w:rsidRPr="00762AD2">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762AD2">
        <w:rPr>
          <w:rStyle w:val="Emphasis"/>
          <w:highlight w:val="cyan"/>
        </w:rPr>
        <w:t>developed</w:t>
      </w:r>
      <w:r w:rsidRPr="004C2119">
        <w:rPr>
          <w:rStyle w:val="Emphasis"/>
        </w:rPr>
        <w:t xml:space="preserve"> increasingly </w:t>
      </w:r>
      <w:r w:rsidRPr="00BC2D9F">
        <w:rPr>
          <w:rStyle w:val="Emphasis"/>
        </w:rPr>
        <w:t xml:space="preserve">refined </w:t>
      </w:r>
      <w:r w:rsidRPr="00762AD2">
        <w:rPr>
          <w:rStyle w:val="Emphasis"/>
          <w:highlight w:val="cyan"/>
        </w:rPr>
        <w:t>technocratic techniques that aligned people and machines to naturalize</w:t>
      </w:r>
      <w:r w:rsidRPr="004C2119">
        <w:rPr>
          <w:rStyle w:val="Emphasis"/>
        </w:rPr>
        <w:t xml:space="preserve"> the pursuit of a popular geopolitics wedded to </w:t>
      </w:r>
      <w:r w:rsidRPr="00762AD2">
        <w:rPr>
          <w:rStyle w:val="Emphasis"/>
          <w:highlight w:val="cyan"/>
        </w:rPr>
        <w:t>American geopower.</w:t>
      </w:r>
      <w:r w:rsidRPr="004C2119">
        <w:rPr>
          <w:rStyle w:val="Emphasis"/>
        </w:rPr>
        <w:t xml:space="preserve"> Viewed in this way</w:t>
      </w:r>
      <w:r w:rsidRPr="001212E8">
        <w:rPr>
          <w:rStyle w:val="Emphasis"/>
        </w:rPr>
        <w:t xml:space="preserve">, imperialistic geopower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geopower— and, concomitantly, the fecundity of bringing together analyses of religion, verticality and now technocracy within critical geopolitics—I run the risk of constructing a totalizing, monstrous, edifice. </w:t>
      </w:r>
      <w:r w:rsidRPr="008A67CC">
        <w:rPr>
          <w:b/>
          <w:u w:val="single"/>
        </w:rPr>
        <w:t>The reader might rightly ask at this juncture, paraphrasing Nietzsche, have you not gazed into the cosmic abyss of American geopower for too long; are you not also reifying American geopower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762AD2">
        <w:rPr>
          <w:b/>
          <w:highlight w:val="cyan"/>
          <w:u w:val="single"/>
        </w:rPr>
        <w:t>the American transcendental state</w:t>
      </w:r>
      <w:r w:rsidRPr="008A67CC">
        <w:rPr>
          <w:b/>
          <w:u w:val="single"/>
        </w:rPr>
        <w:t xml:space="preserve">—that </w:t>
      </w:r>
      <w:r w:rsidRPr="00762AD2">
        <w:rPr>
          <w:b/>
          <w:highlight w:val="cyan"/>
          <w:u w:val="single"/>
        </w:rPr>
        <w:t>is</w:t>
      </w:r>
      <w:r w:rsidRPr="00BC2D9F">
        <w:rPr>
          <w:b/>
          <w:u w:val="single"/>
        </w:rPr>
        <w:t>,</w:t>
      </w:r>
      <w:r w:rsidRPr="008A67CC">
        <w:rPr>
          <w:b/>
          <w:u w:val="single"/>
        </w:rPr>
        <w:t xml:space="preserve"> nothing less than </w:t>
      </w:r>
      <w:r w:rsidRPr="00762AD2">
        <w:rPr>
          <w:b/>
          <w:highlight w:val="cyan"/>
          <w:u w:val="single"/>
        </w:rPr>
        <w:t xml:space="preserve">the divinely </w:t>
      </w:r>
      <w:r w:rsidRPr="002021A0">
        <w:rPr>
          <w:b/>
          <w:u w:val="single"/>
        </w:rPr>
        <w:t>sanctioned,</w:t>
      </w:r>
      <w:r w:rsidRPr="00762AD2">
        <w:rPr>
          <w:b/>
          <w:highlight w:val="cyan"/>
          <w:u w:val="single"/>
        </w:rPr>
        <w:t xml:space="preserve"> exceptional, </w:t>
      </w:r>
      <w:r w:rsidRPr="002021A0">
        <w:rPr>
          <w:b/>
          <w:u w:val="single"/>
        </w:rPr>
        <w:t xml:space="preserve">and messianic, </w:t>
      </w:r>
      <w:r w:rsidRPr="00762AD2">
        <w:rPr>
          <w:b/>
          <w:highlight w:val="cyan"/>
          <w:u w:val="single"/>
        </w:rPr>
        <w:t xml:space="preserve">right </w:t>
      </w:r>
      <w:r w:rsidRPr="002021A0">
        <w:rPr>
          <w:b/>
          <w:u w:val="single"/>
        </w:rPr>
        <w:t xml:space="preserve">and duty, of America, and its leaders </w:t>
      </w:r>
      <w:r w:rsidRPr="00762AD2">
        <w:rPr>
          <w:b/>
          <w:highlight w:val="cyan"/>
          <w:u w:val="single"/>
        </w:rPr>
        <w:t>in its name</w:t>
      </w:r>
      <w:r w:rsidRPr="00205600">
        <w:rPr>
          <w:sz w:val="16"/>
        </w:rPr>
        <w:t xml:space="preserve"> (Wallace, 2006: 225), </w:t>
      </w:r>
      <w:r w:rsidRPr="00762AD2">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762AD2">
        <w:rPr>
          <w:rStyle w:val="Emphasis"/>
          <w:highlight w:val="cyan"/>
        </w:rPr>
        <w:t>the immutability of this cosmic vision</w:t>
      </w:r>
      <w:r w:rsidRPr="00205600">
        <w:rPr>
          <w:sz w:val="16"/>
        </w:rPr>
        <w:t xml:space="preserve"> (Strum and Dittmer, 2010; Wallace, 2006) </w:t>
      </w:r>
      <w:r w:rsidRPr="00762AD2">
        <w:rPr>
          <w:rStyle w:val="Emphasis"/>
          <w:highlight w:val="cyan"/>
        </w:rPr>
        <w:t xml:space="preserve">belies the transformative, </w:t>
      </w:r>
      <w:r w:rsidRPr="002021A0">
        <w:rPr>
          <w:rStyle w:val="Emphasis"/>
        </w:rPr>
        <w:t xml:space="preserve">fragmented, heterogeneous </w:t>
      </w:r>
      <w:r w:rsidRPr="00762AD2">
        <w:rPr>
          <w:rStyle w:val="Emphasis"/>
          <w:highlight w:val="cyan"/>
        </w:rPr>
        <w:t>components that sustain it, across</w:t>
      </w:r>
      <w:r w:rsidRPr="008A67CC">
        <w:rPr>
          <w:rStyle w:val="Emphasis"/>
        </w:rPr>
        <w:t xml:space="preserve"> landscape </w:t>
      </w:r>
      <w:r w:rsidRPr="00762AD2">
        <w:rPr>
          <w:rStyle w:val="Emphasis"/>
          <w:highlight w:val="cyan"/>
        </w:rPr>
        <w:t>artwork,</w:t>
      </w:r>
      <w:r w:rsidRPr="008A67CC">
        <w:rPr>
          <w:rStyle w:val="Emphasis"/>
        </w:rPr>
        <w:t xml:space="preserve"> through </w:t>
      </w:r>
      <w:r w:rsidRPr="00762AD2">
        <w:rPr>
          <w:rStyle w:val="Emphasis"/>
          <w:highlight w:val="cyan"/>
        </w:rPr>
        <w:t>Kennedy’s Moon Speech, to</w:t>
      </w:r>
      <w:r w:rsidRPr="008A67CC">
        <w:rPr>
          <w:rStyle w:val="Emphasis"/>
        </w:rPr>
        <w:t xml:space="preserve"> the O-rings of </w:t>
      </w:r>
      <w:r w:rsidRPr="00762AD2">
        <w:rPr>
          <w:rStyle w:val="Emphasis"/>
          <w:highlight w:val="cyan"/>
        </w:rPr>
        <w:t>Space Shuttle Challenger.</w:t>
      </w:r>
      <w:r w:rsidRPr="008A67CC">
        <w:rPr>
          <w:rStyle w:val="Emphasis"/>
        </w:rPr>
        <w:t xml:space="preserve"> </w:t>
      </w:r>
      <w:r w:rsidRPr="00205600">
        <w:rPr>
          <w:sz w:val="16"/>
        </w:rPr>
        <w:t xml:space="preserve">Throughout this study I have suggested countless relations through which this vision is not only produced (Dijink, 2006; McDougall, 1997; Noble, 2002; Nye, 1994; Ricard, 1999; Stephanson,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‘pay[ing]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Omnimax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w:t>
      </w:r>
      <w:r w:rsidRPr="001212E8">
        <w:rPr>
          <w:b/>
          <w:u w:val="single"/>
        </w:rPr>
        <w:lastRenderedPageBreak/>
        <w:t>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geopower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762AD2">
        <w:rPr>
          <w:b/>
          <w:highlight w:val="cyan"/>
          <w:u w:val="single"/>
        </w:rPr>
        <w:t xml:space="preserve">Across the development of American spaceflight, the perils of </w:t>
      </w:r>
      <w:r w:rsidRPr="002021A0">
        <w:rPr>
          <w:b/>
          <w:u w:val="single"/>
        </w:rPr>
        <w:t xml:space="preserve">messianic, free- floating, </w:t>
      </w:r>
      <w:r w:rsidRPr="00762AD2">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geopower,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elish: Marduk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unnameable is </w:t>
      </w:r>
      <w:proofErr w:type="gramStart"/>
      <w:r w:rsidRPr="00205600">
        <w:rPr>
          <w:sz w:val="16"/>
        </w:rPr>
        <w:t>unleashed .</w:t>
      </w:r>
      <w:proofErr w:type="gramEnd"/>
      <w:r w:rsidRPr="00205600">
        <w:rPr>
          <w:sz w:val="16"/>
        </w:rPr>
        <w:t xml:space="preserve"> ... Evil is not disrespect for the name of the other, but rather the will to name at any price’ (Badiou, 2004: 115-6; original emphasis). </w:t>
      </w:r>
      <w:r w:rsidRPr="00762AD2">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762AD2">
        <w:rPr>
          <w:rStyle w:val="Emphasis"/>
          <w:highlight w:val="cyan"/>
        </w:rPr>
        <w:t>attempt to resist naming</w:t>
      </w:r>
      <w:r w:rsidRPr="002F687D">
        <w:rPr>
          <w:rStyle w:val="Emphasis"/>
        </w:rPr>
        <w:t xml:space="preserve"> our </w:t>
      </w:r>
      <w:r w:rsidRPr="00762AD2">
        <w:rPr>
          <w:rStyle w:val="Emphasis"/>
          <w:highlight w:val="cyan"/>
        </w:rPr>
        <w:t>God/Future/Progress in the cosmos.</w:t>
      </w:r>
      <w:r w:rsidRPr="00205600">
        <w:rPr>
          <w:sz w:val="16"/>
        </w:rPr>
        <w:t xml:space="preserve"> </w:t>
      </w:r>
      <w:r w:rsidRPr="00BA3D34">
        <w:rPr>
          <w:b/>
          <w:u w:val="single"/>
        </w:rPr>
        <w:t xml:space="preserve">Put simply, this all too easy act of </w:t>
      </w:r>
      <w:r w:rsidRPr="00762AD2">
        <w:rPr>
          <w:b/>
          <w:highlight w:val="cyan"/>
          <w:u w:val="single"/>
        </w:rPr>
        <w:t>cosmic de/reterroritalizaiton is</w:t>
      </w:r>
      <w:r w:rsidRPr="00BA3D34">
        <w:rPr>
          <w:b/>
          <w:u w:val="single"/>
        </w:rPr>
        <w:t xml:space="preserve"> too crude, too undemocratic, </w:t>
      </w:r>
      <w:r w:rsidRPr="00762AD2">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Guattari (1988) suggest we should always remain sceptical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762AD2">
        <w:rPr>
          <w:b/>
          <w:highlight w:val="cyan"/>
          <w:u w:val="single"/>
        </w:rPr>
        <w:t>the American transcendental state depends upon the cultivation of confidence in technocracy allied to</w:t>
      </w:r>
      <w:r w:rsidRPr="0099798E">
        <w:rPr>
          <w:b/>
          <w:u w:val="single"/>
        </w:rPr>
        <w:t xml:space="preserve"> an affective becoming hopeful—a </w:t>
      </w:r>
      <w:r w:rsidRPr="00762AD2">
        <w:rPr>
          <w:b/>
          <w:highlight w:val="cyan"/>
          <w:u w:val="single"/>
        </w:rPr>
        <w:t>positive openness to the future as life enhancing</w:t>
      </w:r>
      <w:r w:rsidRPr="0099798E">
        <w:rPr>
          <w:b/>
          <w:u w:val="single"/>
        </w:rPr>
        <w:t>—</w:t>
      </w:r>
      <w:r w:rsidRPr="00762AD2">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w:t>
      </w:r>
      <w:r w:rsidRPr="00205600">
        <w:rPr>
          <w:sz w:val="16"/>
        </w:rPr>
        <w:lastRenderedPageBreak/>
        <w:t xml:space="preserve">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elsewhen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cosmo-political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practise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762AD2">
        <w:rPr>
          <w:rStyle w:val="Emphasis"/>
          <w:highlight w:val="cyan"/>
        </w:rPr>
        <w:t xml:space="preserve">we have entered the Cosmic Age where </w:t>
      </w:r>
      <w:r w:rsidRPr="002021A0">
        <w:rPr>
          <w:rStyle w:val="Emphasis"/>
        </w:rPr>
        <w:t xml:space="preserve">all territorializing assemblages, </w:t>
      </w:r>
      <w:r w:rsidRPr="00762AD2">
        <w:rPr>
          <w:rStyle w:val="Emphasis"/>
          <w:highlight w:val="cyan"/>
        </w:rPr>
        <w:t xml:space="preserve">all States, </w:t>
      </w:r>
      <w:r w:rsidRPr="002021A0">
        <w:rPr>
          <w:rStyle w:val="Emphasis"/>
        </w:rPr>
        <w:t xml:space="preserve">now </w:t>
      </w:r>
      <w:r w:rsidRPr="00762AD2">
        <w:rPr>
          <w:rStyle w:val="Emphasis"/>
          <w:highlight w:val="cyan"/>
        </w:rPr>
        <w:t xml:space="preserve">derive </w:t>
      </w:r>
      <w:r w:rsidRPr="002021A0">
        <w:rPr>
          <w:rStyle w:val="Emphasis"/>
        </w:rPr>
        <w:t xml:space="preserve">vital </w:t>
      </w:r>
      <w:r w:rsidRPr="00762AD2">
        <w:rPr>
          <w:rStyle w:val="Emphasis"/>
          <w:highlight w:val="cyan"/>
        </w:rPr>
        <w:t>energy from the Cosmos</w:t>
      </w:r>
      <w:r w:rsidRPr="00205600">
        <w:rPr>
          <w:sz w:val="16"/>
        </w:rPr>
        <w:t xml:space="preserve"> (Deleuze and Guattari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but rather which cosmo-politics do we want to pursue?</w:t>
      </w:r>
      <w:r w:rsidRPr="00B40D1F">
        <w:rPr>
          <w:sz w:val="16"/>
        </w:rPr>
        <w:t xml:space="preserve"> </w:t>
      </w:r>
      <w:r w:rsidRPr="00B40D1F">
        <w:rPr>
          <w:b/>
          <w:u w:val="single"/>
        </w:rPr>
        <w:t>My favoured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57097331" w14:textId="3A1A0259" w:rsidR="00C95571" w:rsidRPr="00F86BD1" w:rsidRDefault="00C95571" w:rsidP="00C95571">
      <w:pPr>
        <w:pStyle w:val="Heading4"/>
      </w:pPr>
      <w:r>
        <w:lastRenderedPageBreak/>
        <w:t>The aff has picked their side of class struggle. Expansion of state jurisdiction allows the state to act in a renting relationship with companies and is a pre-condition of privatization.</w:t>
      </w:r>
    </w:p>
    <w:p w14:paraId="2094FF03" w14:textId="77777777" w:rsidR="00C95571" w:rsidRDefault="00C95571" w:rsidP="00C95571">
      <w:r w:rsidRPr="00E40DCE">
        <w:rPr>
          <w:b/>
          <w:bCs/>
        </w:rPr>
        <w:t xml:space="preserve">Andreucci 17, </w:t>
      </w:r>
      <w:r>
        <w:t xml:space="preserve">Diego </w:t>
      </w:r>
      <w:r w:rsidRPr="00E40DCE">
        <w:t>Andreucci</w:t>
      </w:r>
      <w:r>
        <w:t xml:space="preserve">, </w:t>
      </w:r>
      <w:r w:rsidRPr="00E40DCE">
        <w:t>Melissa García Lamarca</w:t>
      </w:r>
      <w:r>
        <w:t xml:space="preserve">, </w:t>
      </w:r>
      <w:r w:rsidRPr="00E40DCE">
        <w:t>Jonah Wedekind</w:t>
      </w:r>
      <w:r>
        <w:t>, Erik Swyngedouw, BA in philosophy and anthropology from La Sapienza University of Rome, PhD in Geography from the University of Manchester, Bachelor in ptx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//mpls south </w:t>
      </w:r>
    </w:p>
    <w:p w14:paraId="0F07D243" w14:textId="77777777" w:rsidR="00C95571" w:rsidRDefault="00C95571" w:rsidP="00C95571">
      <w:pPr>
        <w:rPr>
          <w:rStyle w:val="Emphasis"/>
        </w:rPr>
      </w:pPr>
      <w:r w:rsidRPr="00930BC8">
        <w:rPr>
          <w:rStyle w:val="StyleUnderline"/>
          <w:highlight w:val="gree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(capi- talist) </w:t>
      </w:r>
      <w:r w:rsidRPr="00790827">
        <w:rPr>
          <w:rStyle w:val="StyleUnderline"/>
        </w:rPr>
        <w:t xml:space="preserve">state has </w:t>
      </w:r>
      <w:r w:rsidRPr="00930BC8">
        <w:rPr>
          <w:rStyle w:val="StyleUnderline"/>
          <w:highlight w:val="green"/>
        </w:rPr>
        <w:t>a</w:t>
      </w:r>
      <w:r w:rsidRPr="008609D7">
        <w:rPr>
          <w:sz w:val="16"/>
        </w:rPr>
        <w:t xml:space="preserve"> </w:t>
      </w:r>
      <w:r w:rsidRPr="00930BC8">
        <w:rPr>
          <w:rStyle w:val="Emphasis"/>
          <w:highlight w:val="gree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930BC8">
        <w:rPr>
          <w:rStyle w:val="StyleUnderline"/>
          <w:highlight w:val="green"/>
        </w:rPr>
        <w:t>political role</w:t>
      </w:r>
      <w:r w:rsidRPr="00930BC8">
        <w:rPr>
          <w:sz w:val="16"/>
          <w:highlight w:val="green"/>
        </w:rPr>
        <w:t xml:space="preserve"> </w:t>
      </w:r>
      <w:r w:rsidRPr="00930BC8">
        <w:rPr>
          <w:rStyle w:val="StyleUnderline"/>
          <w:highlight w:val="green"/>
        </w:rPr>
        <w:t>in</w:t>
      </w:r>
      <w:r w:rsidRPr="008609D7">
        <w:rPr>
          <w:sz w:val="16"/>
        </w:rPr>
        <w:t xml:space="preserve"> the </w:t>
      </w:r>
      <w:r w:rsidRPr="00930BC8">
        <w:rPr>
          <w:rStyle w:val="StyleUnderline"/>
          <w:highlight w:val="green"/>
        </w:rPr>
        <w:t>rent</w:t>
      </w:r>
      <w:r w:rsidRPr="00790827">
        <w:rPr>
          <w:rStyle w:val="StyleUnderline"/>
        </w:rPr>
        <w:t xml:space="preserve"> </w:t>
      </w:r>
      <w:r w:rsidRPr="00930BC8">
        <w:rPr>
          <w:rStyle w:val="StyleUnderline"/>
          <w:highlight w:val="gree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930BC8">
        <w:rPr>
          <w:rStyle w:val="StyleUnderline"/>
          <w:highlight w:val="green"/>
        </w:rPr>
        <w:t>the state</w:t>
      </w:r>
      <w:r w:rsidRPr="008609D7">
        <w:rPr>
          <w:sz w:val="16"/>
        </w:rPr>
        <w:t xml:space="preserve"> typically </w:t>
      </w:r>
      <w:r w:rsidRPr="00930BC8">
        <w:rPr>
          <w:rStyle w:val="Emphasis"/>
          <w:highlight w:val="green"/>
        </w:rPr>
        <w:t>creates</w:t>
      </w:r>
      <w:r w:rsidRPr="00790827">
        <w:rPr>
          <w:rStyle w:val="StyleUnderline"/>
        </w:rPr>
        <w:t xml:space="preserve"> and </w:t>
      </w:r>
      <w:r w:rsidRPr="00790827">
        <w:rPr>
          <w:rStyle w:val="Emphasis"/>
        </w:rPr>
        <w:t>institutes</w:t>
      </w:r>
      <w:r w:rsidRPr="008609D7">
        <w:rPr>
          <w:sz w:val="16"/>
        </w:rPr>
        <w:t xml:space="preserve"> </w:t>
      </w:r>
      <w:r w:rsidRPr="00930BC8">
        <w:rPr>
          <w:rStyle w:val="StyleUnderline"/>
          <w:highlight w:val="gree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930BC8">
        <w:rPr>
          <w:rStyle w:val="StyleUnderline"/>
          <w:highlight w:val="green"/>
        </w:rPr>
        <w:t>that</w:t>
      </w:r>
      <w:r w:rsidRPr="008609D7">
        <w:rPr>
          <w:sz w:val="16"/>
        </w:rPr>
        <w:t xml:space="preserve"> </w:t>
      </w:r>
      <w:r w:rsidRPr="00930BC8">
        <w:rPr>
          <w:rStyle w:val="Emphasis"/>
          <w:highlight w:val="green"/>
        </w:rPr>
        <w:t>allow</w:t>
      </w:r>
      <w:r w:rsidRPr="00790827">
        <w:rPr>
          <w:rStyle w:val="Emphasis"/>
        </w:rPr>
        <w:t xml:space="preserve"> </w:t>
      </w:r>
      <w:r w:rsidRPr="00930BC8">
        <w:rPr>
          <w:rStyle w:val="Emphasis"/>
          <w:highlight w:val="green"/>
        </w:rPr>
        <w:t>rent to be</w:t>
      </w:r>
      <w:r w:rsidRPr="00790827">
        <w:rPr>
          <w:rStyle w:val="Emphasis"/>
        </w:rPr>
        <w:t xml:space="preserve"> </w:t>
      </w:r>
      <w:r w:rsidRPr="00930BC8">
        <w:rPr>
          <w:rStyle w:val="Emphasis"/>
          <w:highlight w:val="gree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930BC8">
        <w:rPr>
          <w:sz w:val="16"/>
          <w:highlight w:val="green"/>
        </w:rPr>
        <w:t xml:space="preserve">, </w:t>
      </w:r>
      <w:r w:rsidRPr="00930BC8">
        <w:rPr>
          <w:rStyle w:val="StyleUnderline"/>
          <w:highlight w:val="green"/>
        </w:rPr>
        <w:t>it constitutes</w:t>
      </w:r>
      <w:r w:rsidRPr="00930BC8">
        <w:rPr>
          <w:sz w:val="16"/>
          <w:highlight w:val="green"/>
        </w:rPr>
        <w:t xml:space="preserve"> </w:t>
      </w:r>
      <w:r w:rsidRPr="00930BC8">
        <w:rPr>
          <w:rStyle w:val="StyleUnderline"/>
          <w:highlight w:val="green"/>
        </w:rPr>
        <w:t>property</w:t>
      </w:r>
      <w:r w:rsidRPr="008609D7">
        <w:rPr>
          <w:sz w:val="16"/>
        </w:rPr>
        <w:t xml:space="preserve"> </w:t>
      </w:r>
      <w:r w:rsidRPr="00930BC8">
        <w:rPr>
          <w:rStyle w:val="StyleUnderline"/>
          <w:highlight w:val="green"/>
        </w:rPr>
        <w:t>as a social form</w:t>
      </w:r>
      <w:r w:rsidRPr="008609D7">
        <w:rPr>
          <w:sz w:val="16"/>
        </w:rPr>
        <w:t xml:space="preserve">, </w:t>
      </w:r>
      <w:r w:rsidRPr="00930BC8">
        <w:rPr>
          <w:rStyle w:val="StyleUnderline"/>
          <w:highlight w:val="green"/>
        </w:rPr>
        <w:t>which is the</w:t>
      </w:r>
      <w:r w:rsidRPr="008609D7">
        <w:rPr>
          <w:sz w:val="16"/>
        </w:rPr>
        <w:t xml:space="preserve"> </w:t>
      </w:r>
      <w:r w:rsidRPr="00930BC8">
        <w:rPr>
          <w:rStyle w:val="Emphasis"/>
          <w:highlight w:val="green"/>
        </w:rPr>
        <w:t>pre-condition</w:t>
      </w:r>
      <w:r w:rsidRPr="00790827">
        <w:rPr>
          <w:rStyle w:val="Emphasis"/>
        </w:rPr>
        <w:t xml:space="preserve"> </w:t>
      </w:r>
      <w:r w:rsidRPr="00930BC8">
        <w:rPr>
          <w:rStyle w:val="Emphasis"/>
          <w:highlight w:val="green"/>
        </w:rPr>
        <w:t>to</w:t>
      </w:r>
      <w:r w:rsidRPr="00790827">
        <w:rPr>
          <w:rStyle w:val="Emphasis"/>
        </w:rPr>
        <w:t xml:space="preserve"> its private </w:t>
      </w:r>
      <w:r w:rsidRPr="00930BC8">
        <w:rPr>
          <w:rStyle w:val="Emphasis"/>
          <w:highlight w:val="green"/>
        </w:rPr>
        <w:t>appropriation</w:t>
      </w:r>
      <w:r w:rsidRPr="008609D7">
        <w:rPr>
          <w:sz w:val="16"/>
        </w:rPr>
        <w:t xml:space="preserve"> </w:t>
      </w:r>
      <w:r w:rsidRPr="00790827">
        <w:rPr>
          <w:rStyle w:val="StyleUnderline"/>
        </w:rPr>
        <w:t>and use:</w:t>
      </w:r>
      <w:r w:rsidRPr="008609D7">
        <w:rPr>
          <w:sz w:val="16"/>
        </w:rPr>
        <w:t xml:space="preserve"> ‘</w:t>
      </w:r>
      <w:r w:rsidRPr="00930BC8">
        <w:rPr>
          <w:rStyle w:val="StyleUnderline"/>
          <w:highlight w:val="green"/>
        </w:rPr>
        <w:t>the power of</w:t>
      </w:r>
      <w:r w:rsidRPr="00790827">
        <w:rPr>
          <w:rStyle w:val="StyleUnderline"/>
        </w:rPr>
        <w:t xml:space="preserve"> </w:t>
      </w:r>
      <w:r w:rsidRPr="00930BC8">
        <w:rPr>
          <w:rStyle w:val="StyleUnderline"/>
          <w:highlight w:val="green"/>
        </w:rPr>
        <w:t>the state to</w:t>
      </w:r>
      <w:r w:rsidRPr="008609D7">
        <w:rPr>
          <w:sz w:val="16"/>
        </w:rPr>
        <w:t xml:space="preserve"> </w:t>
      </w:r>
      <w:r w:rsidRPr="00930BC8">
        <w:rPr>
          <w:rStyle w:val="Emphasis"/>
          <w:highlight w:val="green"/>
        </w:rPr>
        <w:t>limit</w:t>
      </w:r>
      <w:r w:rsidRPr="00790827">
        <w:rPr>
          <w:rStyle w:val="Emphasis"/>
        </w:rPr>
        <w:t xml:space="preserve"> private </w:t>
      </w:r>
      <w:r w:rsidRPr="00930BC8">
        <w:rPr>
          <w:rStyle w:val="Emphasis"/>
          <w:highlight w:val="green"/>
        </w:rPr>
        <w:t>appropriation</w:t>
      </w:r>
      <w:r w:rsidRPr="008609D7">
        <w:rPr>
          <w:sz w:val="16"/>
        </w:rPr>
        <w:t xml:space="preserve"> </w:t>
      </w:r>
      <w:r w:rsidRPr="00930BC8">
        <w:rPr>
          <w:sz w:val="16"/>
          <w:highlight w:val="green"/>
        </w:rPr>
        <w:t>[</w:t>
      </w:r>
      <w:r w:rsidRPr="00930BC8">
        <w:rPr>
          <w:rStyle w:val="StyleUnderline"/>
          <w:highlight w:val="green"/>
        </w:rPr>
        <w:t>is what</w:t>
      </w:r>
      <w:r w:rsidRPr="00930BC8">
        <w:rPr>
          <w:sz w:val="16"/>
          <w:highlight w:val="green"/>
        </w:rPr>
        <w:t xml:space="preserve">] </w:t>
      </w:r>
      <w:r w:rsidRPr="00930BC8">
        <w:rPr>
          <w:rStyle w:val="StyleUnderline"/>
          <w:highlight w:val="green"/>
        </w:rPr>
        <w:t>makes</w:t>
      </w:r>
      <w:r w:rsidRPr="008609D7">
        <w:rPr>
          <w:sz w:val="16"/>
        </w:rPr>
        <w:t xml:space="preserve"> </w:t>
      </w:r>
      <w:r w:rsidRPr="00790827">
        <w:rPr>
          <w:rStyle w:val="Emphasis"/>
        </w:rPr>
        <w:t xml:space="preserve">such an </w:t>
      </w:r>
      <w:r w:rsidRPr="00930BC8">
        <w:rPr>
          <w:rStyle w:val="Emphasis"/>
          <w:highlight w:val="green"/>
        </w:rPr>
        <w:t>appropriation</w:t>
      </w:r>
      <w:r w:rsidRPr="00790827">
        <w:rPr>
          <w:rStyle w:val="Emphasis"/>
        </w:rPr>
        <w:t xml:space="preserve"> </w:t>
      </w:r>
      <w:r w:rsidRPr="00930BC8">
        <w:rPr>
          <w:rStyle w:val="Emphasis"/>
          <w:highlight w:val="green"/>
        </w:rPr>
        <w:t>possible’</w:t>
      </w:r>
      <w:r w:rsidRPr="008609D7">
        <w:rPr>
          <w:sz w:val="16"/>
        </w:rPr>
        <w:t xml:space="preserve"> (Felli 2014, 271). </w:t>
      </w:r>
      <w:r w:rsidRPr="00790827">
        <w:rPr>
          <w:rStyle w:val="StyleUnderline"/>
        </w:rPr>
        <w:t>Second</w:t>
      </w:r>
      <w:r w:rsidRPr="008609D7">
        <w:rPr>
          <w:sz w:val="16"/>
        </w:rPr>
        <w:t xml:space="preserve">, </w:t>
      </w:r>
      <w:r w:rsidRPr="00930BC8">
        <w:rPr>
          <w:rStyle w:val="Emphasis"/>
          <w:highlight w:val="gree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930BC8">
        <w:rPr>
          <w:rStyle w:val="StyleUnderline"/>
          <w:highlight w:val="green"/>
        </w:rPr>
        <w:t>sets</w:t>
      </w:r>
      <w:r w:rsidRPr="00790827">
        <w:rPr>
          <w:rStyle w:val="StyleUnderline"/>
        </w:rPr>
        <w:t xml:space="preserve"> </w:t>
      </w:r>
      <w:r w:rsidRPr="00930BC8">
        <w:rPr>
          <w:rStyle w:val="StyleUnderline"/>
          <w:highlight w:val="green"/>
        </w:rPr>
        <w:t>and</w:t>
      </w:r>
      <w:r w:rsidRPr="008609D7">
        <w:rPr>
          <w:sz w:val="16"/>
        </w:rPr>
        <w:t xml:space="preserve"> (in principle) </w:t>
      </w:r>
      <w:r w:rsidRPr="00930BC8">
        <w:rPr>
          <w:rStyle w:val="StyleUnderline"/>
          <w:highlight w:val="green"/>
        </w:rPr>
        <w:t>enforces</w:t>
      </w:r>
      <w:r w:rsidRPr="008609D7">
        <w:rPr>
          <w:sz w:val="16"/>
        </w:rPr>
        <w:t xml:space="preserve"> </w:t>
      </w:r>
      <w:r w:rsidRPr="00790827">
        <w:rPr>
          <w:rStyle w:val="StyleUnderline"/>
        </w:rPr>
        <w:t>the</w:t>
      </w:r>
      <w:r w:rsidRPr="008609D7">
        <w:rPr>
          <w:sz w:val="16"/>
        </w:rPr>
        <w:t xml:space="preserve"> </w:t>
      </w:r>
      <w:r w:rsidRPr="00930BC8">
        <w:rPr>
          <w:rStyle w:val="Emphasis"/>
          <w:highlight w:val="green"/>
        </w:rPr>
        <w:t>distribution</w:t>
      </w:r>
      <w:r w:rsidRPr="00790827">
        <w:rPr>
          <w:rStyle w:val="Emphasis"/>
        </w:rPr>
        <w:t xml:space="preserve"> </w:t>
      </w:r>
      <w:r w:rsidRPr="00930BC8">
        <w:rPr>
          <w:rStyle w:val="StyleUnderline"/>
          <w:highlight w:val="gree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930BC8">
        <w:rPr>
          <w:rStyle w:val="StyleUnderline"/>
          <w:highlight w:val="gree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930BC8">
        <w:rPr>
          <w:rStyle w:val="StyleUnderline"/>
          <w:highlight w:val="green"/>
        </w:rPr>
        <w:t>In</w:t>
      </w:r>
      <w:r w:rsidRPr="00930BC8">
        <w:rPr>
          <w:sz w:val="16"/>
          <w:highlight w:val="green"/>
        </w:rPr>
        <w:t xml:space="preserve"> </w:t>
      </w:r>
      <w:r w:rsidRPr="00930BC8">
        <w:rPr>
          <w:rStyle w:val="Emphasis"/>
          <w:highlight w:val="green"/>
        </w:rPr>
        <w:t>“new” forms</w:t>
      </w:r>
      <w:r w:rsidRPr="008609D7">
        <w:rPr>
          <w:sz w:val="16"/>
        </w:rPr>
        <w:t xml:space="preserve"> </w:t>
      </w:r>
      <w:r w:rsidRPr="00930BC8">
        <w:rPr>
          <w:rStyle w:val="StyleUnderline"/>
          <w:highlight w:val="green"/>
        </w:rPr>
        <w:t>of</w:t>
      </w:r>
      <w:r w:rsidRPr="00930BC8">
        <w:rPr>
          <w:sz w:val="16"/>
          <w:highlight w:val="green"/>
        </w:rPr>
        <w:t xml:space="preserve"> </w:t>
      </w:r>
      <w:r w:rsidRPr="00930BC8">
        <w:rPr>
          <w:rStyle w:val="Emphasis"/>
          <w:highlight w:val="gree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lectual property. </w:t>
      </w:r>
      <w:r w:rsidRPr="00790827">
        <w:rPr>
          <w:rStyle w:val="StyleUnderline"/>
        </w:rPr>
        <w:t xml:space="preserve">Third, and </w:t>
      </w:r>
      <w:r w:rsidRPr="00930BC8">
        <w:rPr>
          <w:rStyle w:val="StyleUnderline"/>
          <w:highlight w:val="green"/>
        </w:rPr>
        <w:t>finally</w:t>
      </w:r>
      <w:r w:rsidRPr="00790827">
        <w:rPr>
          <w:rStyle w:val="StyleUnderline"/>
        </w:rPr>
        <w:t xml:space="preserve">, </w:t>
      </w:r>
      <w:r w:rsidRPr="00930BC8">
        <w:rPr>
          <w:rStyle w:val="StyleUnderline"/>
          <w:highlight w:val="green"/>
        </w:rPr>
        <w:t>the state can</w:t>
      </w:r>
      <w:r w:rsidRPr="00930BC8">
        <w:rPr>
          <w:sz w:val="16"/>
          <w:highlight w:val="green"/>
        </w:rPr>
        <w:t xml:space="preserve"> sometimes</w:t>
      </w:r>
      <w:r w:rsidRPr="008609D7">
        <w:rPr>
          <w:sz w:val="16"/>
        </w:rPr>
        <w:t xml:space="preserve"> be itself or </w:t>
      </w:r>
      <w:r w:rsidRPr="00930BC8">
        <w:rPr>
          <w:rStyle w:val="StyleUnderline"/>
          <w:highlight w:val="green"/>
        </w:rPr>
        <w:t>act</w:t>
      </w:r>
      <w:r w:rsidRPr="00790827">
        <w:rPr>
          <w:rStyle w:val="StyleUnderline"/>
        </w:rPr>
        <w:t xml:space="preserve"> </w:t>
      </w:r>
      <w:r w:rsidRPr="00930BC8">
        <w:rPr>
          <w:rStyle w:val="StyleUnderline"/>
          <w:highlight w:val="gree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(Mommer 2002). </w:t>
      </w:r>
      <w:r w:rsidRPr="00930BC8">
        <w:rPr>
          <w:rStyle w:val="StyleUnderline"/>
          <w:highlight w:val="green"/>
        </w:rPr>
        <w:t>The state is</w:t>
      </w:r>
      <w:r w:rsidRPr="00790827">
        <w:rPr>
          <w:rStyle w:val="StyleUnderline"/>
        </w:rPr>
        <w:t xml:space="preserve"> therefore </w:t>
      </w:r>
      <w:r w:rsidRPr="00930BC8">
        <w:rPr>
          <w:rStyle w:val="Emphasis"/>
          <w:highlight w:val="green"/>
        </w:rPr>
        <w:t>fundamental</w:t>
      </w:r>
      <w:r w:rsidRPr="008609D7">
        <w:rPr>
          <w:sz w:val="16"/>
        </w:rPr>
        <w:t xml:space="preserve"> </w:t>
      </w:r>
      <w:r w:rsidRPr="00930BC8">
        <w:rPr>
          <w:rStyle w:val="StyleUnderline"/>
          <w:highlight w:val="green"/>
        </w:rPr>
        <w:t>to</w:t>
      </w:r>
      <w:r w:rsidRPr="00790827">
        <w:rPr>
          <w:rStyle w:val="StyleUnderline"/>
        </w:rPr>
        <w:t xml:space="preserve"> </w:t>
      </w:r>
      <w:r w:rsidRPr="00930BC8">
        <w:rPr>
          <w:rStyle w:val="StyleUnderline"/>
          <w:highlight w:val="green"/>
        </w:rPr>
        <w:t>securing</w:t>
      </w:r>
      <w:r w:rsidRPr="00790827">
        <w:rPr>
          <w:rStyle w:val="StyleUnderline"/>
        </w:rPr>
        <w:t xml:space="preserve"> </w:t>
      </w:r>
      <w:r w:rsidRPr="00930BC8">
        <w:rPr>
          <w:rStyle w:val="StyleUnderline"/>
          <w:highlight w:val="green"/>
        </w:rPr>
        <w:t>control</w:t>
      </w:r>
      <w:r w:rsidRPr="00790827">
        <w:rPr>
          <w:rStyle w:val="StyleUnderline"/>
        </w:rPr>
        <w:t xml:space="preserve"> </w:t>
      </w:r>
      <w:r w:rsidRPr="00930BC8">
        <w:rPr>
          <w:rStyle w:val="StyleUnderline"/>
          <w:highlight w:val="gree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930BC8">
        <w:rPr>
          <w:rStyle w:val="StyleUnderline"/>
          <w:highlight w:val="green"/>
        </w:rPr>
        <w:t>property</w:t>
      </w:r>
      <w:r w:rsidRPr="008609D7">
        <w:rPr>
          <w:sz w:val="16"/>
        </w:rPr>
        <w:t xml:space="preserve"> and associated value grabbing strategies. </w:t>
      </w:r>
      <w:r w:rsidRPr="00930BC8">
        <w:rPr>
          <w:rStyle w:val="StyleUnderline"/>
          <w:highlight w:val="green"/>
        </w:rPr>
        <w:t>As a site of</w:t>
      </w:r>
      <w:r w:rsidRPr="00790827">
        <w:rPr>
          <w:rStyle w:val="StyleUnderline"/>
        </w:rPr>
        <w:t xml:space="preserve"> </w:t>
      </w:r>
      <w:r w:rsidRPr="00930BC8">
        <w:rPr>
          <w:rStyle w:val="StyleUnderline"/>
          <w:highlight w:val="green"/>
        </w:rPr>
        <w:t>social struggle</w:t>
      </w:r>
      <w:r w:rsidRPr="008609D7">
        <w:rPr>
          <w:sz w:val="16"/>
        </w:rPr>
        <w:t xml:space="preserve"> (Jessop 1990), </w:t>
      </w:r>
      <w:r w:rsidRPr="00930BC8">
        <w:rPr>
          <w:rStyle w:val="Emphasis"/>
          <w:highlight w:val="green"/>
        </w:rPr>
        <w:t>the state is</w:t>
      </w:r>
      <w:r w:rsidRPr="008609D7">
        <w:rPr>
          <w:sz w:val="16"/>
        </w:rPr>
        <w:t xml:space="preserve"> </w:t>
      </w:r>
      <w:r w:rsidRPr="00930BC8">
        <w:rPr>
          <w:rStyle w:val="Emphasis"/>
          <w:highlight w:val="green"/>
        </w:rPr>
        <w:t>inseparable</w:t>
      </w:r>
      <w:r w:rsidRPr="008609D7">
        <w:rPr>
          <w:sz w:val="16"/>
        </w:rPr>
        <w:t xml:space="preserve"> </w:t>
      </w:r>
      <w:r w:rsidRPr="00930BC8">
        <w:rPr>
          <w:rStyle w:val="StyleUnderline"/>
          <w:highlight w:val="green"/>
        </w:rPr>
        <w:t>from</w:t>
      </w:r>
      <w:r w:rsidRPr="00790827">
        <w:rPr>
          <w:rStyle w:val="StyleUnderline"/>
        </w:rPr>
        <w:t xml:space="preserve"> the process of </w:t>
      </w:r>
      <w:r w:rsidRPr="00930BC8">
        <w:rPr>
          <w:rStyle w:val="Emphasis"/>
          <w:highlight w:val="green"/>
        </w:rPr>
        <w:t>transforming</w:t>
      </w:r>
      <w:r w:rsidRPr="008609D7">
        <w:rPr>
          <w:sz w:val="16"/>
        </w:rPr>
        <w:t xml:space="preserve"> </w:t>
      </w:r>
      <w:r w:rsidRPr="00930BC8">
        <w:rPr>
          <w:rStyle w:val="StyleUnderline"/>
          <w:highlight w:val="green"/>
        </w:rPr>
        <w:t>socio</w:t>
      </w:r>
      <w:r w:rsidRPr="00790827">
        <w:rPr>
          <w:rStyle w:val="StyleUnderline"/>
        </w:rPr>
        <w:t>-</w:t>
      </w:r>
      <w:r w:rsidRPr="00930BC8">
        <w:rPr>
          <w:rStyle w:val="StyleUnderline"/>
          <w:highlight w:val="green"/>
        </w:rPr>
        <w:t>ecological</w:t>
      </w:r>
      <w:r w:rsidRPr="00790827">
        <w:rPr>
          <w:rStyle w:val="StyleUnderline"/>
        </w:rPr>
        <w:t xml:space="preserve"> property </w:t>
      </w:r>
      <w:r w:rsidRPr="00930BC8">
        <w:rPr>
          <w:rStyle w:val="StyleUnderline"/>
          <w:highlight w:val="gree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930BC8">
        <w:rPr>
          <w:rStyle w:val="StyleUnderline"/>
          <w:highlight w:val="green"/>
        </w:rPr>
        <w:t>the state finances</w:t>
      </w:r>
      <w:r w:rsidRPr="008609D7">
        <w:rPr>
          <w:sz w:val="16"/>
        </w:rPr>
        <w:t xml:space="preserve"> </w:t>
      </w:r>
      <w:r w:rsidRPr="00F86BD1">
        <w:rPr>
          <w:rStyle w:val="StyleUnderline"/>
        </w:rPr>
        <w:t>the</w:t>
      </w:r>
      <w:r w:rsidRPr="008609D7">
        <w:rPr>
          <w:sz w:val="16"/>
        </w:rPr>
        <w:t xml:space="preserve"> extra-economic </w:t>
      </w:r>
      <w:r w:rsidRPr="00930BC8">
        <w:rPr>
          <w:rStyle w:val="StyleUnderline"/>
          <w:highlight w:val="green"/>
        </w:rPr>
        <w:t>infrastructure</w:t>
      </w:r>
      <w:r w:rsidRPr="008609D7">
        <w:rPr>
          <w:sz w:val="16"/>
        </w:rPr>
        <w:t xml:space="preserve"> </w:t>
      </w:r>
      <w:r w:rsidRPr="00930BC8">
        <w:rPr>
          <w:rStyle w:val="StyleUnderline"/>
          <w:highlight w:val="green"/>
        </w:rPr>
        <w:t>through</w:t>
      </w:r>
      <w:r w:rsidRPr="00F86BD1">
        <w:rPr>
          <w:rStyle w:val="StyleUnderline"/>
        </w:rPr>
        <w:t xml:space="preserve"> which</w:t>
      </w:r>
      <w:r w:rsidRPr="008609D7">
        <w:rPr>
          <w:sz w:val="16"/>
        </w:rPr>
        <w:t xml:space="preserve"> </w:t>
      </w:r>
      <w:r w:rsidRPr="00930BC8">
        <w:rPr>
          <w:rStyle w:val="StyleUnderline"/>
          <w:highlight w:val="green"/>
        </w:rPr>
        <w:t>control</w:t>
      </w:r>
      <w:r w:rsidRPr="00F86BD1">
        <w:rPr>
          <w:rStyle w:val="StyleUnderline"/>
        </w:rPr>
        <w:t xml:space="preserve"> </w:t>
      </w:r>
      <w:r w:rsidRPr="00930BC8">
        <w:rPr>
          <w:rStyle w:val="StyleUnderline"/>
          <w:highlight w:val="gree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930BC8">
        <w:rPr>
          <w:rStyle w:val="StyleUnderline"/>
          <w:highlight w:val="green"/>
        </w:rPr>
        <w:t>states thus facilitate</w:t>
      </w:r>
      <w:r w:rsidRPr="008609D7">
        <w:rPr>
          <w:sz w:val="16"/>
        </w:rPr>
        <w:t xml:space="preserve"> and/or regulate </w:t>
      </w:r>
      <w:r w:rsidRPr="00F86BD1">
        <w:rPr>
          <w:rStyle w:val="Emphasis"/>
        </w:rPr>
        <w:t>“</w:t>
      </w:r>
      <w:r w:rsidRPr="00930BC8">
        <w:rPr>
          <w:rStyle w:val="Emphasis"/>
          <w:highlight w:val="green"/>
        </w:rPr>
        <w:t>value grabbing</w:t>
      </w:r>
      <w:r w:rsidRPr="00F86BD1">
        <w:rPr>
          <w:rStyle w:val="Emphasis"/>
        </w:rPr>
        <w:t>.”</w:t>
      </w:r>
    </w:p>
    <w:p w14:paraId="69B43C08" w14:textId="77777777" w:rsidR="00DE5273" w:rsidRPr="00151CC2" w:rsidRDefault="00DE5273" w:rsidP="00DE5273">
      <w:pPr>
        <w:pStyle w:val="Heading4"/>
        <w:rPr>
          <w:rFonts w:cs="Calibri"/>
        </w:rPr>
      </w:pPr>
      <w:r>
        <w:rPr>
          <w:rFonts w:cs="Calibri"/>
        </w:rPr>
        <w:t xml:space="preserve">Accumulation, </w:t>
      </w:r>
      <w:proofErr w:type="gramStart"/>
      <w:r>
        <w:rPr>
          <w:rFonts w:cs="Calibri"/>
        </w:rPr>
        <w:t>extraction</w:t>
      </w:r>
      <w:proofErr w:type="gramEnd"/>
      <w:r w:rsidRPr="00151CC2">
        <w:rPr>
          <w:rFonts w:cs="Calibri"/>
        </w:rPr>
        <w:t xml:space="preserve"> and expropriation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426FF944" w14:textId="77777777" w:rsidR="00DE5273" w:rsidRPr="00151CC2" w:rsidRDefault="00DE5273" w:rsidP="00DE5273">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9" w:history="1">
        <w:r w:rsidRPr="00151CC2">
          <w:rPr>
            <w:rStyle w:val="Hyperlink"/>
            <w:rFonts w:cs="Calibri"/>
          </w:rPr>
          <w:t>http://criticaltheoryindex.org/assets/CarceralCapitalism---Wang-Jackie.pdf</w:t>
        </w:r>
      </w:hyperlink>
      <w:r w:rsidRPr="00151CC2">
        <w:rPr>
          <w:rFonts w:cs="Calibri"/>
        </w:rPr>
        <w:t>, Accessed 10/30/21 VD</w:t>
      </w:r>
    </w:p>
    <w:p w14:paraId="5CBA70EE" w14:textId="77777777" w:rsidR="00DE5273" w:rsidRPr="00283A7D" w:rsidRDefault="00DE5273" w:rsidP="00DE5273">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w:t>
      </w:r>
      <w:r w:rsidRPr="00151CC2">
        <w:rPr>
          <w:rFonts w:cs="Calibri"/>
          <w:sz w:val="12"/>
          <w:szCs w:val="12"/>
        </w:rPr>
        <w:lastRenderedPageBreak/>
        <w:t xml:space="preserve">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Coulthard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As lyko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762AD2">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anriblackness insofar as some uibes have historically owned slaves and seek state recognition by making land-based claims to sovereignty-a claim that relies on a political grammar that black Americans do not have access to, as slaves were rem from their native lands when they were transported co the Americas (see Jared Sexton's "The Vel of Slavery"). Although weighing in on this debate is beyond rhe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ic might seem that the expropriation of women's labor happens primarily through housewifeitization,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thac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rapeability. It also goes without saying that these expropriative logics are not mutually exclusive, as nonwhite women and gender-nonconforming people may be subject to a different set of expropriative logics than white women. Racalized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expropriability? </w:t>
      </w:r>
      <w:r w:rsidRPr="00151CC2">
        <w:rPr>
          <w:rFonts w:cs="Calibri"/>
          <w:u w:val="single"/>
        </w:rPr>
        <w:t xml:space="preserve">Rather than describing these logics as distinct forms of antiblack racism, he analyzes them as two dimensions of a dynamic process whereby </w:t>
      </w:r>
      <w:r w:rsidRPr="00762AD2">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762AD2">
        <w:rPr>
          <w:rStyle w:val="StyleUnderline"/>
          <w:rFonts w:cs="Calibri"/>
          <w:highlight w:val="cyan"/>
        </w:rPr>
        <w:t>Black racialization</w:t>
      </w:r>
      <w:r w:rsidRPr="00151CC2">
        <w:rPr>
          <w:rStyle w:val="StyleUnderline"/>
          <w:rFonts w:cs="Calibri"/>
        </w:rPr>
        <w:t xml:space="preserve">, then, is the mark that </w:t>
      </w:r>
      <w:r w:rsidRPr="00762AD2">
        <w:rPr>
          <w:rStyle w:val="StyleUnderline"/>
          <w:rFonts w:cs="Calibri"/>
          <w:highlight w:val="cyan"/>
        </w:rPr>
        <w:t>renders subjects</w:t>
      </w:r>
      <w:r w:rsidRPr="00151CC2">
        <w:rPr>
          <w:rStyle w:val="StyleUnderline"/>
          <w:rFonts w:cs="Calibri"/>
        </w:rPr>
        <w:t xml:space="preserve"> as </w:t>
      </w:r>
      <w:r w:rsidRPr="00762AD2">
        <w:rPr>
          <w:rStyle w:val="StyleUnderline"/>
          <w:rFonts w:cs="Calibri"/>
          <w:highlight w:val="cyan"/>
        </w:rPr>
        <w:t>suitable for</w:t>
      </w:r>
      <w:r w:rsidRPr="00151CC2">
        <w:rPr>
          <w:rStyle w:val="StyleUnderline"/>
          <w:rFonts w:cs="Calibri"/>
        </w:rPr>
        <w:t>-on the one hand-</w:t>
      </w:r>
      <w:r w:rsidRPr="00762AD2">
        <w:rPr>
          <w:rStyle w:val="StyleUnderline"/>
          <w:rFonts w:cs="Calibri"/>
          <w:highlight w:val="cyan"/>
        </w:rPr>
        <w:t>hyperexploitation</w:t>
      </w:r>
      <w:r w:rsidRPr="00151CC2">
        <w:rPr>
          <w:rStyle w:val="StyleUnderline"/>
          <w:rFonts w:cs="Calibri"/>
        </w:rPr>
        <w:t xml:space="preserve"> and </w:t>
      </w:r>
      <w:r w:rsidRPr="00762AD2">
        <w:rPr>
          <w:rStyle w:val="StyleUnderline"/>
          <w:rFonts w:cs="Calibri"/>
          <w:highlight w:val="cyan"/>
        </w:rPr>
        <w:t>expropriation, and</w:t>
      </w:r>
      <w:r w:rsidRPr="00151CC2">
        <w:rPr>
          <w:rStyle w:val="StyleUnderline"/>
          <w:rFonts w:cs="Calibri"/>
        </w:rPr>
        <w:t xml:space="preserve">, on the other hand, </w:t>
      </w:r>
      <w:r w:rsidRPr="00762AD2">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762AD2">
        <w:rPr>
          <w:rStyle w:val="StyleUnderline"/>
          <w:rFonts w:cs="Calibri"/>
          <w:highlight w:val="cyan"/>
        </w:rPr>
        <w:t>race has maintained</w:t>
      </w:r>
      <w:r w:rsidRPr="00151CC2">
        <w:rPr>
          <w:rStyle w:val="StyleUnderline"/>
          <w:rFonts w:cs="Calibri"/>
        </w:rPr>
        <w:t xml:space="preserve"> its dual character, which consists of "</w:t>
      </w:r>
      <w:r w:rsidRPr="00762AD2">
        <w:rPr>
          <w:rStyle w:val="StyleUnderline"/>
          <w:rFonts w:cs="Calibri"/>
          <w:highlight w:val="cyan"/>
        </w:rPr>
        <w:t>not only a</w:t>
      </w:r>
      <w:r w:rsidRPr="00151CC2">
        <w:rPr>
          <w:rStyle w:val="StyleUnderline"/>
          <w:rFonts w:cs="Calibri"/>
        </w:rPr>
        <w:t xml:space="preserve"> probabilistic </w:t>
      </w:r>
      <w:r w:rsidRPr="00762AD2">
        <w:rPr>
          <w:rStyle w:val="StyleUnderline"/>
          <w:rFonts w:cs="Calibri"/>
          <w:highlight w:val="cyan"/>
        </w:rPr>
        <w:t xml:space="preserve">assignment of </w:t>
      </w:r>
      <w:r w:rsidRPr="00151CC2">
        <w:rPr>
          <w:rStyle w:val="StyleUnderline"/>
          <w:rFonts w:cs="Calibri"/>
        </w:rPr>
        <w:t xml:space="preserve">relative </w:t>
      </w:r>
      <w:r w:rsidRPr="00762AD2">
        <w:rPr>
          <w:rStyle w:val="StyleUnderline"/>
          <w:rFonts w:cs="Calibri"/>
          <w:highlight w:val="cyan"/>
        </w:rPr>
        <w:t>economic value but also an index of</w:t>
      </w:r>
      <w:r w:rsidRPr="00151CC2">
        <w:rPr>
          <w:rStyle w:val="StyleUnderline"/>
          <w:rFonts w:cs="Calibri"/>
        </w:rPr>
        <w:t xml:space="preserve"> differential </w:t>
      </w:r>
      <w:r w:rsidRPr="00762AD2">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16 In other words, vulnerability to hyperexploitation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lootable are intimately tied to police officers' treatment of black people as killable. The two logics reinforce and are bound up with each other. </w:t>
      </w:r>
      <w:r w:rsidRPr="00151CC2">
        <w:rPr>
          <w:rFonts w:cs="Calibri"/>
          <w:sz w:val="12"/>
          <w:szCs w:val="12"/>
        </w:rPr>
        <w:t xml:space="preserve">In her response co Dawson's analysis of racialization as expropriation, Fraser develops Dawson's claims by looking at the interplay between </w:t>
      </w:r>
      <w:r w:rsidRPr="00151CC2">
        <w:rPr>
          <w:rFonts w:cs="Calibri"/>
          <w:sz w:val="12"/>
          <w:szCs w:val="12"/>
        </w:rPr>
        <w:lastRenderedPageBreak/>
        <w:t>economic expropriation and "politically enforced status distinctions." 17</w:t>
      </w:r>
      <w:r w:rsidRPr="00151CC2">
        <w:rPr>
          <w:rFonts w:cs="Calibri"/>
        </w:rPr>
        <w:t xml:space="preserve"> </w:t>
      </w:r>
      <w:r w:rsidRPr="00151CC2">
        <w:rPr>
          <w:rStyle w:val="StyleUnderline"/>
          <w:rFonts w:cs="Calibri"/>
        </w:rPr>
        <w:t xml:space="preserve">Not only does </w:t>
      </w:r>
      <w:r w:rsidRPr="00762AD2">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762AD2">
        <w:rPr>
          <w:rStyle w:val="StyleUnderline"/>
          <w:rFonts w:cs="Calibri"/>
          <w:highlight w:val="cyan"/>
        </w:rPr>
        <w:t>exploitation and expropriation,</w:t>
      </w:r>
      <w:r w:rsidRPr="00151CC2">
        <w:rPr>
          <w:rStyle w:val="StyleUnderline"/>
          <w:rFonts w:cs="Calibri"/>
        </w:rPr>
        <w:t xml:space="preserve"> but </w:t>
      </w:r>
      <w:r w:rsidRPr="00762AD2">
        <w:rPr>
          <w:rStyle w:val="StyleUnderline"/>
          <w:rFonts w:cs="Calibri"/>
          <w:highlight w:val="cyan"/>
        </w:rPr>
        <w:t>one makes the other possible</w:t>
      </w:r>
      <w:r w:rsidRPr="00151CC2">
        <w:rPr>
          <w:rStyle w:val="StyleUnderline"/>
          <w:rFonts w:cs="Calibri"/>
        </w:rPr>
        <w:t xml:space="preserve"> in that </w:t>
      </w:r>
      <w:r w:rsidRPr="00762AD2">
        <w:rPr>
          <w:rStyle w:val="StyleUnderline"/>
          <w:rFonts w:cs="Calibri"/>
          <w:highlight w:val="cyan"/>
        </w:rPr>
        <w:t>the "racialized subjection of</w:t>
      </w:r>
      <w:r w:rsidRPr="00151CC2">
        <w:rPr>
          <w:rStyle w:val="StyleUnderline"/>
          <w:rFonts w:cs="Calibri"/>
        </w:rPr>
        <w:t xml:space="preserve"> those </w:t>
      </w:r>
      <w:r w:rsidRPr="00762AD2">
        <w:rPr>
          <w:rStyle w:val="StyleUnderline"/>
          <w:rFonts w:cs="Calibri"/>
          <w:highlight w:val="cyan"/>
        </w:rPr>
        <w:t>whom capital expropriates is</w:t>
      </w:r>
      <w:r w:rsidRPr="00151CC2">
        <w:rPr>
          <w:rStyle w:val="StyleUnderline"/>
          <w:rFonts w:cs="Calibri"/>
        </w:rPr>
        <w:t xml:space="preserve"> a condition of </w:t>
      </w:r>
      <w:r w:rsidRPr="00762AD2">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762AD2">
        <w:rPr>
          <w:rStyle w:val="StyleUnderline"/>
          <w:rFonts w:cs="Calibri"/>
          <w:highlight w:val="cyan"/>
        </w:rPr>
        <w:t>the "present regime of racialized accumulation</w:t>
      </w:r>
      <w:r w:rsidRPr="00151CC2">
        <w:rPr>
          <w:rStyle w:val="StyleUnderline"/>
          <w:rFonts w:cs="Calibri"/>
        </w:rPr>
        <w:t>"- which she refers to as "</w:t>
      </w:r>
      <w:r w:rsidRPr="00762AD2">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762AD2">
        <w:rPr>
          <w:rStyle w:val="StyleUnderline"/>
          <w:rFonts w:cs="Calibri"/>
          <w:highlight w:val="cyan"/>
        </w:rPr>
        <w:t>expropriation</w:t>
      </w:r>
      <w:r w:rsidRPr="00151CC2">
        <w:rPr>
          <w:rStyle w:val="StyleUnderline"/>
          <w:rFonts w:cs="Calibri"/>
        </w:rPr>
        <w:t xml:space="preserve"> has become ubiquitous, </w:t>
      </w:r>
      <w:r w:rsidRPr="00762AD2">
        <w:rPr>
          <w:rStyle w:val="StyleUnderline"/>
          <w:rFonts w:cs="Calibri"/>
          <w:highlight w:val="cyan"/>
        </w:rPr>
        <w:t>afflicting not only its traditional subjects but also those</w:t>
      </w:r>
      <w:r w:rsidRPr="00151CC2">
        <w:rPr>
          <w:rStyle w:val="StyleUnderline"/>
          <w:rFonts w:cs="Calibri"/>
        </w:rPr>
        <w:t xml:space="preserve"> who were </w:t>
      </w:r>
      <w:r w:rsidRPr="00762AD2">
        <w:rPr>
          <w:rStyle w:val="StyleUnderline"/>
          <w:rFonts w:cs="Calibri"/>
          <w:highlight w:val="cyan"/>
        </w:rPr>
        <w:t>previously shielded by their status as citizenworkers.</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berween "expropriab le subjects and exploitable citizen-workers" has been replaced by a "contin uum" (albeit a continuum chat remains racialized), I would add that </w:t>
      </w:r>
      <w:r w:rsidRPr="00151CC2">
        <w:rPr>
          <w:rStyle w:val="StyleUnderline"/>
          <w:rFonts w:cs="Calibri"/>
          <w:sz w:val="12"/>
          <w:szCs w:val="12"/>
          <w:u w:val="none"/>
        </w:rPr>
        <w:t>the existence of poor whites who have fallen out of the middle class or have been affected by the opiate crisis at the present juncture represents not racial progress for black Americans, but the generalization of expropriability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762AD2">
        <w:rPr>
          <w:rStyle w:val="StyleUnderline"/>
          <w:rFonts w:cs="Calibri"/>
          <w:highlight w:val="cyan"/>
        </w:rPr>
        <w:t>If expropriation and exploitation</w:t>
      </w:r>
      <w:r w:rsidRPr="00151CC2">
        <w:rPr>
          <w:rStyle w:val="StyleUnderline"/>
          <w:rFonts w:cs="Calibri"/>
        </w:rPr>
        <w:t xml:space="preserve"> now </w:t>
      </w:r>
      <w:r w:rsidRPr="00762AD2">
        <w:rPr>
          <w:rStyle w:val="StyleUnderline"/>
          <w:rFonts w:cs="Calibri"/>
          <w:highlight w:val="cyan"/>
        </w:rPr>
        <w:t>occur on a continuum</w:t>
      </w:r>
      <w:r w:rsidRPr="00151CC2">
        <w:rPr>
          <w:rStyle w:val="StyleUnderline"/>
          <w:rFonts w:cs="Calibri"/>
        </w:rPr>
        <w:t xml:space="preserve">, then </w:t>
      </w:r>
      <w:r w:rsidRPr="00762AD2">
        <w:rPr>
          <w:rStyle w:val="StyleUnderline"/>
          <w:rFonts w:cs="Calibri"/>
          <w:highlight w:val="cyan"/>
        </w:rPr>
        <w:t>it has been made possible</w:t>
      </w:r>
      <w:r w:rsidRPr="00151CC2">
        <w:rPr>
          <w:rStyle w:val="StyleUnderline"/>
          <w:rFonts w:cs="Calibri"/>
        </w:rPr>
        <w:t xml:space="preserve">, in part, </w:t>
      </w:r>
      <w:r w:rsidRPr="00762AD2">
        <w:rPr>
          <w:rStyle w:val="StyleUnderline"/>
          <w:rFonts w:cs="Calibri"/>
          <w:highlight w:val="cyan"/>
        </w:rPr>
        <w:t>by</w:t>
      </w:r>
      <w:r w:rsidRPr="00151CC2">
        <w:rPr>
          <w:rStyle w:val="StyleUnderline"/>
          <w:rFonts w:cs="Calibri"/>
        </w:rPr>
        <w:t xml:space="preserve"> late capitalism's current modus operandi: </w:t>
      </w:r>
      <w:r w:rsidRPr="00762AD2">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778B4262" w14:textId="77777777" w:rsidR="00DE5273" w:rsidRPr="00151CC2" w:rsidRDefault="00DE5273" w:rsidP="00DE5273">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347EA755" w14:textId="77777777" w:rsidR="00DE5273" w:rsidRPr="00151CC2" w:rsidRDefault="00DE5273" w:rsidP="00DE5273">
      <w:pPr>
        <w:spacing w:after="0"/>
        <w:rPr>
          <w:rStyle w:val="StyleUnderline"/>
          <w:rFonts w:cs="Calibri"/>
          <w:u w:val="none"/>
        </w:rPr>
      </w:pPr>
      <w:r w:rsidRPr="00151CC2">
        <w:rPr>
          <w:rStyle w:val="Style13ptBold"/>
          <w:rFonts w:cs="Calibri"/>
        </w:rPr>
        <w:t>Shaviro 15</w:t>
      </w:r>
      <w:r w:rsidRPr="00151CC2">
        <w:rPr>
          <w:rStyle w:val="StyleUnderline"/>
          <w:rFonts w:cs="Calibri"/>
          <w:u w:val="none"/>
        </w:rPr>
        <w:t xml:space="preserve">, </w:t>
      </w:r>
      <w:r w:rsidRPr="00151CC2">
        <w:rPr>
          <w:rStyle w:val="StyleUnderline"/>
          <w:rFonts w:cs="Calibri"/>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0" w:history="1">
        <w:r w:rsidRPr="00151CC2">
          <w:rPr>
            <w:rStyle w:val="Hyperlink"/>
            <w:rFonts w:cs="Calibri"/>
            <w:sz w:val="16"/>
          </w:rPr>
          <w:t>https://track5.mixtape.moe/qdkkdt.pdf</w:t>
        </w:r>
      </w:hyperlink>
      <w:r w:rsidRPr="00151CC2">
        <w:rPr>
          <w:rStyle w:val="StyleUnderline"/>
          <w:rFonts w:cs="Calibri"/>
          <w:sz w:val="16"/>
          <w:u w:val="none"/>
        </w:rPr>
        <w:t xml:space="preserve"> rvs)</w:t>
      </w:r>
      <w:r w:rsidRPr="00151CC2">
        <w:rPr>
          <w:rFonts w:cs="Calibri"/>
          <w:color w:val="222222"/>
          <w:sz w:val="14"/>
          <w:szCs w:val="20"/>
          <w:shd w:val="clear" w:color="auto" w:fill="FFFFFF"/>
        </w:rPr>
        <w:t xml:space="preserve"> </w:t>
      </w:r>
    </w:p>
    <w:p w14:paraId="79E639EC" w14:textId="77777777" w:rsidR="00DE5273" w:rsidRPr="00283A7D" w:rsidRDefault="00DE5273" w:rsidP="00DE5273">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Badiou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151CC2">
        <w:rPr>
          <w:rStyle w:val="Emphasis"/>
          <w:rFonts w:cs="Calibri"/>
          <w:highlight w:val="cyan"/>
        </w:rPr>
        <w:t>Global warming, and environmental pollution</w:t>
      </w:r>
      <w:r w:rsidRPr="00151CC2">
        <w:rPr>
          <w:rStyle w:val="Emphasis"/>
          <w:rFonts w:cs="Calibri"/>
        </w:rPr>
        <w:t xml:space="preserve"> and degradation, </w:t>
      </w:r>
      <w:r w:rsidRPr="00151CC2">
        <w:rPr>
          <w:rStyle w:val="Emphasis"/>
          <w:rFonts w:cs="Calibri"/>
          <w:highlight w:val="cyan"/>
        </w:rPr>
        <w:t>threaten to undermine our</w:t>
      </w:r>
      <w:r w:rsidRPr="00151CC2">
        <w:rPr>
          <w:rStyle w:val="Emphasis"/>
          <w:rFonts w:cs="Calibri"/>
        </w:rPr>
        <w:t xml:space="preserve"> whole </w:t>
      </w:r>
      <w:r w:rsidRPr="00151CC2">
        <w:rPr>
          <w:rStyle w:val="Emphasis"/>
          <w:rFonts w:cs="Calibri"/>
          <w:highlight w:val="cyan"/>
        </w:rPr>
        <w:t>mode of life.</w:t>
      </w:r>
      <w:r w:rsidRPr="00151CC2">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151CC2">
        <w:rPr>
          <w:rStyle w:val="StyleUnderline"/>
          <w:rFonts w:cs="Calibri"/>
          <w:highlight w:val="cyan"/>
        </w:rPr>
        <w:t xml:space="preserve">the world today is characterized by </w:t>
      </w:r>
      <w:r w:rsidRPr="00151CC2">
        <w:rPr>
          <w:rStyle w:val="StyleUnderline"/>
          <w:rFonts w:cs="Calibri"/>
        </w:rPr>
        <w:t xml:space="preserve">“heightened </w:t>
      </w:r>
      <w:r w:rsidRPr="00151CC2">
        <w:rPr>
          <w:rStyle w:val="StyleUnderline"/>
          <w:rFonts w:cs="Calibri"/>
          <w:highlight w:val="cyan"/>
        </w:rPr>
        <w:t>polarization</w:t>
      </w:r>
      <w:r w:rsidRPr="00151CC2">
        <w:rPr>
          <w:rStyle w:val="StyleUnderline"/>
          <w:rFonts w:cs="Calibri"/>
        </w:rPr>
        <w:t xml:space="preserve">, increasing </w:t>
      </w:r>
      <w:r w:rsidRPr="00151CC2">
        <w:rPr>
          <w:rStyle w:val="StyleUnderline"/>
          <w:rFonts w:cs="Calibri"/>
          <w:highlight w:val="cyan"/>
        </w:rPr>
        <w:t>unemployment, [and] the</w:t>
      </w:r>
      <w:r w:rsidRPr="00151CC2">
        <w:rPr>
          <w:rStyle w:val="StyleUnderline"/>
          <w:rFonts w:cs="Calibri"/>
        </w:rPr>
        <w:t xml:space="preserve"> ever </w:t>
      </w:r>
      <w:r w:rsidRPr="00151CC2">
        <w:rPr>
          <w:rStyle w:val="StyleUnderline"/>
          <w:rFonts w:cs="Calibri"/>
        </w:rPr>
        <w:lastRenderedPageBreak/>
        <w:t xml:space="preserve">more desperate </w:t>
      </w:r>
      <w:r w:rsidRPr="00151CC2">
        <w:rPr>
          <w:rStyle w:val="StyleUnderline"/>
          <w:rFonts w:cs="Calibri"/>
          <w:highlight w:val="cyan"/>
        </w:rPr>
        <w:t>search for new</w:t>
      </w:r>
      <w:r w:rsidRPr="00151CC2">
        <w:rPr>
          <w:rStyle w:val="StyleUnderline"/>
          <w:rFonts w:cs="Calibri"/>
        </w:rPr>
        <w:t xml:space="preserve"> investments and new </w:t>
      </w:r>
      <w:r w:rsidRPr="00151CC2">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151CC2">
        <w:rPr>
          <w:rStyle w:val="StyleUnderline"/>
          <w:rFonts w:cs="Calibri"/>
          <w:highlight w:val="cyan"/>
        </w:rPr>
        <w:t>The subjection of all aspects of life to</w:t>
      </w:r>
      <w:r w:rsidRPr="00151CC2">
        <w:rPr>
          <w:rStyle w:val="StyleUnderline"/>
          <w:rFonts w:cs="Calibri"/>
        </w:rPr>
        <w:t xml:space="preserve"> </w:t>
      </w:r>
      <w:r w:rsidRPr="00151CC2">
        <w:rPr>
          <w:rStyle w:val="StyleUnderline"/>
          <w:rFonts w:cs="Calibri"/>
          <w:highlight w:val="cyan"/>
        </w:rPr>
        <w:t>the</w:t>
      </w:r>
      <w:r w:rsidRPr="00151CC2">
        <w:rPr>
          <w:rStyle w:val="StyleUnderline"/>
          <w:rFonts w:cs="Calibri"/>
        </w:rPr>
        <w:t xml:space="preserve"> so-called </w:t>
      </w:r>
      <w:r w:rsidRPr="00151CC2">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151CC2">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r w:rsidRPr="00151CC2">
        <w:rPr>
          <w:rStyle w:val="StyleUnderline"/>
          <w:rFonts w:cs="Calibri"/>
        </w:rPr>
        <w:t xml:space="preserve">hyperobjects.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151CC2">
        <w:rPr>
          <w:rStyle w:val="StyleUnderline"/>
          <w:rFonts w:cs="Calibri"/>
          <w:highlight w:val="cyan"/>
        </w:rPr>
        <w:t>2008, the big banks were bailed out</w:t>
      </w:r>
      <w:r w:rsidRPr="00151CC2">
        <w:rPr>
          <w:rStyle w:val="StyleUnderline"/>
          <w:rFonts w:cs="Calibri"/>
        </w:rPr>
        <w:t xml:space="preserve"> by the United States government. </w:t>
      </w:r>
      <w:r w:rsidRPr="00151CC2">
        <w:rPr>
          <w:rStyle w:val="StyleUnderline"/>
          <w:rFonts w:cs="Calibri"/>
          <w:highlight w:val="cyan"/>
        </w:rPr>
        <w:t>This allowed them to resume the</w:t>
      </w:r>
      <w:r w:rsidRPr="00151CC2">
        <w:rPr>
          <w:rStyle w:val="StyleUnderline"/>
          <w:rFonts w:cs="Calibri"/>
        </w:rPr>
        <w:t xml:space="preserve"> very </w:t>
      </w:r>
      <w:r w:rsidRPr="00151CC2">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151CC2">
        <w:rPr>
          <w:rStyle w:val="Emphasis"/>
          <w:rFonts w:cs="Calibri"/>
          <w:highlight w:val="cyan"/>
        </w:rPr>
        <w:t xml:space="preserve">that led to the breakdown </w:t>
      </w:r>
      <w:r w:rsidRPr="00151CC2">
        <w:rPr>
          <w:rStyle w:val="Emphasis"/>
          <w:rFonts w:cs="Calibri"/>
        </w:rPr>
        <w:t xml:space="preserve">of the economic system </w:t>
      </w:r>
      <w:r w:rsidRPr="00151CC2">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151CC2">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151CC2">
        <w:rPr>
          <w:rStyle w:val="StyleUnderline"/>
          <w:rFonts w:cs="Calibri"/>
          <w:highlight w:val="cyan"/>
        </w:rPr>
        <w:t>help</w:t>
      </w:r>
      <w:proofErr w:type="gramEnd"/>
      <w:r w:rsidRPr="00151CC2">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151CC2">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151CC2">
        <w:rPr>
          <w:rStyle w:val="StyleUnderline"/>
          <w:rFonts w:cs="Calibri"/>
          <w:highlight w:val="cyan"/>
        </w:rPr>
        <w:t>war</w:t>
      </w:r>
      <w:r w:rsidRPr="00151CC2">
        <w:rPr>
          <w:rStyle w:val="StyleUnderline"/>
          <w:rFonts w:cs="Calibri"/>
        </w:rPr>
        <w:t xml:space="preserve">, the devaluation of assets, the degradation of productive capacity, </w:t>
      </w:r>
      <w:r w:rsidRPr="00151CC2">
        <w:rPr>
          <w:rStyle w:val="StyleUnderline"/>
          <w:rFonts w:cs="Calibri"/>
          <w:highlight w:val="cyan"/>
        </w:rPr>
        <w:t>abandonment and</w:t>
      </w:r>
      <w:r w:rsidRPr="00151CC2">
        <w:rPr>
          <w:rStyle w:val="StyleUnderline"/>
          <w:rFonts w:cs="Calibri"/>
        </w:rPr>
        <w:t xml:space="preserve"> other forms of ‘</w:t>
      </w:r>
      <w:r w:rsidRPr="00151CC2">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w:t>
      </w:r>
      <w:r w:rsidRPr="00151CC2">
        <w:rPr>
          <w:rFonts w:cs="Calibri"/>
          <w:sz w:val="16"/>
        </w:rPr>
        <w:lastRenderedPageBreak/>
        <w:t xml:space="preserve">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Grusin calls premediation.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Žižek, </w:t>
      </w:r>
      <w:r w:rsidRPr="00151CC2">
        <w:rPr>
          <w:rStyle w:val="StyleUnderline"/>
          <w:rFonts w:cs="Calibri"/>
        </w:rPr>
        <w:t>“it’s easier to imagine the end of the world than the end of capitalism.”</w:t>
      </w:r>
    </w:p>
    <w:p w14:paraId="10490EF8" w14:textId="77777777" w:rsidR="00DE5273" w:rsidRPr="00151CC2" w:rsidRDefault="00DE5273" w:rsidP="00DE5273">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5DCFF9DD" w14:textId="77777777" w:rsidR="00DE5273" w:rsidRPr="00151CC2" w:rsidRDefault="00DE5273" w:rsidP="00DE5273">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1">
        <w:r w:rsidRPr="00151CC2">
          <w:rPr>
            <w:rFonts w:cs="Calibri"/>
            <w:color w:val="000000"/>
          </w:rPr>
          <w:t>https://www.tandfonline.com/doi/abs/10.1080/0363452032000156190?journalCode=rced20</w:t>
        </w:r>
      </w:hyperlink>
      <w:r w:rsidRPr="00151CC2">
        <w:rPr>
          <w:rFonts w:cs="Calibri"/>
          <w:bCs/>
        </w:rPr>
        <w:t>, Accessed 6/28/21 VD</w:t>
      </w:r>
    </w:p>
    <w:p w14:paraId="0EB16EDA" w14:textId="77777777" w:rsidR="00DE5273" w:rsidRPr="008D0F5B" w:rsidRDefault="00DE5273" w:rsidP="00DE5273">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151CC2">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151CC2">
        <w:rPr>
          <w:rFonts w:eastAsia="Calibri" w:cs="Calibri"/>
          <w:color w:val="000000"/>
          <w:highlight w:val="cyan"/>
          <w:u w:val="single"/>
        </w:rPr>
        <w:t>There is no language</w:t>
      </w:r>
      <w:r w:rsidRPr="00151CC2">
        <w:rPr>
          <w:rFonts w:eastAsia="Calibri" w:cs="Calibri"/>
          <w:color w:val="000000"/>
          <w:u w:val="single"/>
        </w:rPr>
        <w:t xml:space="preserve"> here </w:t>
      </w:r>
      <w:r w:rsidRPr="00151CC2">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151CC2">
        <w:rPr>
          <w:rFonts w:eastAsia="Calibri" w:cs="Calibri"/>
          <w:color w:val="000000"/>
          <w:highlight w:val="cyan"/>
          <w:u w:val="single"/>
        </w:rPr>
        <w:t>fighting against</w:t>
      </w:r>
      <w:r w:rsidRPr="00151CC2">
        <w:rPr>
          <w:rFonts w:eastAsia="Calibri" w:cs="Calibri"/>
          <w:color w:val="000000"/>
          <w:u w:val="single"/>
        </w:rPr>
        <w:t xml:space="preserve"> substantive </w:t>
      </w:r>
      <w:r w:rsidRPr="00151CC2">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151CC2">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151CC2">
        <w:rPr>
          <w:rFonts w:eastAsia="Calibri" w:cs="Calibri"/>
          <w:color w:val="000000"/>
          <w:highlight w:val="cyan"/>
          <w:u w:val="single"/>
        </w:rPr>
        <w:t>language is</w:t>
      </w:r>
      <w:r w:rsidRPr="00151CC2">
        <w:rPr>
          <w:rFonts w:eastAsia="Calibri" w:cs="Calibri"/>
          <w:color w:val="000000"/>
          <w:u w:val="single"/>
        </w:rPr>
        <w:t xml:space="preserve"> often </w:t>
      </w:r>
      <w:r w:rsidRPr="00151CC2">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w:t>
      </w:r>
      <w:r w:rsidRPr="00151CC2">
        <w:rPr>
          <w:rFonts w:eastAsia="Calibri" w:cs="Calibri"/>
          <w:color w:val="000000"/>
          <w:u w:val="single"/>
        </w:rPr>
        <w:lastRenderedPageBreak/>
        <w:t>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Positioned within the emergence of neoliberalism as the dominant economic and political philosophy of our times, neoracism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151CC2">
        <w:rPr>
          <w:rFonts w:eastAsia="Calibri" w:cs="Calibri"/>
          <w:color w:val="000000"/>
          <w:highlight w:val="cyan"/>
          <w:u w:val="single"/>
        </w:rPr>
        <w:t>Freedom</w:t>
      </w:r>
      <w:r w:rsidRPr="00151CC2">
        <w:rPr>
          <w:rFonts w:eastAsia="Calibri" w:cs="Calibri"/>
          <w:color w:val="000000"/>
          <w:u w:val="single"/>
        </w:rPr>
        <w:t xml:space="preserve"> in this discourse </w:t>
      </w:r>
      <w:r w:rsidRPr="00151CC2">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151CC2">
        <w:rPr>
          <w:rFonts w:eastAsia="Calibri" w:cs="Calibri"/>
          <w:color w:val="000000"/>
          <w:highlight w:val="cyan"/>
          <w:u w:val="single"/>
        </w:rPr>
        <w:t>intolerance of those “others”</w:t>
      </w:r>
      <w:r w:rsidRPr="00151CC2">
        <w:rPr>
          <w:rFonts w:eastAsia="Calibri" w:cs="Calibri"/>
          <w:color w:val="000000"/>
          <w:u w:val="single"/>
        </w:rPr>
        <w:t xml:space="preserve"> who are </w:t>
      </w:r>
      <w:r w:rsidRPr="00151CC2">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151CC2">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151CC2">
        <w:rPr>
          <w:rFonts w:eastAsia="Calibri" w:cs="Calibri"/>
          <w:color w:val="000000"/>
          <w:highlight w:val="cyan"/>
          <w:u w:val="single"/>
        </w:rPr>
        <w:t>denies</w:t>
      </w:r>
      <w:r w:rsidRPr="00151CC2">
        <w:rPr>
          <w:rFonts w:eastAsia="Calibri" w:cs="Calibri"/>
          <w:color w:val="000000"/>
          <w:u w:val="single"/>
        </w:rPr>
        <w:t xml:space="preserve"> the claim that </w:t>
      </w:r>
      <w:r w:rsidRPr="00151CC2">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151CC2">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151CC2">
        <w:rPr>
          <w:rFonts w:eastAsia="Calibri" w:cs="Calibri"/>
          <w:color w:val="000000"/>
          <w:highlight w:val="cyan"/>
          <w:u w:val="single"/>
        </w:rPr>
        <w:t>whiteness</w:t>
      </w:r>
      <w:r w:rsidRPr="00151CC2">
        <w:rPr>
          <w:rFonts w:eastAsia="Calibri" w:cs="Calibri"/>
          <w:color w:val="000000"/>
          <w:u w:val="single"/>
        </w:rPr>
        <w:t xml:space="preserve">, color blindness </w:t>
      </w:r>
      <w:r w:rsidRPr="00151CC2">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151CC2">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151CC2">
        <w:rPr>
          <w:rFonts w:eastAsia="Calibri" w:cs="Calibri"/>
          <w:color w:val="000000"/>
          <w:highlight w:val="cyan"/>
          <w:u w:val="single"/>
        </w:rPr>
        <w:t xml:space="preserve">provides an ideological space free of guilt, self-reflection, and </w:t>
      </w:r>
      <w:r w:rsidRPr="00151CC2">
        <w:rPr>
          <w:rFonts w:eastAsia="Calibri" w:cs="Calibri"/>
          <w:color w:val="000000"/>
          <w:highlight w:val="cyan"/>
          <w:u w:val="single"/>
        </w:rPr>
        <w:lastRenderedPageBreak/>
        <w:t>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4E899F4F" w14:textId="77777777" w:rsidR="00DE5273" w:rsidRDefault="00DE5273" w:rsidP="00DE5273">
      <w:pPr>
        <w:pStyle w:val="Heading4"/>
      </w:pPr>
      <w:r>
        <w:t xml:space="preserve">The aff’s theorization of race is white eugenics and allows for the real and psychic extermination of blackness to prioritize “threats” to the white body – this flips their try or die calculus </w:t>
      </w:r>
    </w:p>
    <w:p w14:paraId="10B17EA1" w14:textId="77777777" w:rsidR="00DE5273" w:rsidRPr="007F24CF" w:rsidRDefault="00DE5273" w:rsidP="00DE5273">
      <w:pPr>
        <w:tabs>
          <w:tab w:val="left" w:pos="2415"/>
        </w:tabs>
        <w:spacing w:after="0"/>
        <w:rPr>
          <w:rStyle w:val="Style13ptBold"/>
          <w:b w:val="0"/>
          <w:bCs/>
        </w:rPr>
      </w:pPr>
      <w:r>
        <w:rPr>
          <w:rStyle w:val="Style13ptBold"/>
        </w:rPr>
        <w:t xml:space="preserve">Preston 17, </w:t>
      </w:r>
      <w:r w:rsidRPr="000945B5">
        <w:rPr>
          <w:rStyle w:val="Style13ptBold"/>
          <w:b w:val="0"/>
          <w:sz w:val="22"/>
        </w:rPr>
        <w:t xml:space="preserve">John, Bath Spa University, “Rethinking Existential Threats and Education”, Competence Based Education and Training (CBET) and the End of Human Learning, </w:t>
      </w:r>
      <w:hyperlink r:id="rId12" w:history="1">
        <w:r w:rsidRPr="000945B5">
          <w:rPr>
            <w:rStyle w:val="Hyperlink"/>
          </w:rPr>
          <w:t>https://www.researchgate.net/publication/316728254_Rethinking_Existential_Threats_and_Education</w:t>
        </w:r>
      </w:hyperlink>
      <w:r w:rsidRPr="000945B5">
        <w:rPr>
          <w:rStyle w:val="Style13ptBold"/>
          <w:sz w:val="22"/>
        </w:rPr>
        <w:t>,</w:t>
      </w:r>
      <w:r w:rsidRPr="000945B5">
        <w:rPr>
          <w:rStyle w:val="Style13ptBold"/>
          <w:b w:val="0"/>
          <w:sz w:val="22"/>
        </w:rPr>
        <w:t xml:space="preserve"> Accessed 12/5/21 VD</w:t>
      </w:r>
    </w:p>
    <w:p w14:paraId="0453B3AB" w14:textId="77777777" w:rsidR="00DE5273" w:rsidRPr="000945B5" w:rsidRDefault="00DE5273" w:rsidP="00DE5273">
      <w:pPr>
        <w:spacing w:after="0"/>
      </w:pPr>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Sleeter and Grant (2007) makes the ethical and pragmatic case for multicultural social justice as a key value of education. This has been followed in contemporary work that attempts to consider the various dimensions of social justice. For example, Bhopal and Shain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dehumanisation. However, whilst work on social justice and education might consider the lack of humanity in these systems of oppression (applying concepts such as ‘bare life’, Lewis 2006; or ‘othering’ Lebowitz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Bois have considered that </w:t>
      </w:r>
      <w:r w:rsidRPr="007F24CF">
        <w:rPr>
          <w:highlight w:val="cyan"/>
          <w:u w:val="single"/>
        </w:rPr>
        <w:t>the threat posed to racial groups may be existential</w:t>
      </w:r>
      <w:r w:rsidRPr="007F24CF">
        <w:rPr>
          <w:u w:val="single"/>
        </w:rPr>
        <w:t xml:space="preserve"> and that </w:t>
      </w:r>
      <w:r w:rsidRPr="007F24CF">
        <w:rPr>
          <w:highlight w:val="cyan"/>
          <w:u w:val="single"/>
        </w:rPr>
        <w:t xml:space="preserve">there is a short step </w:t>
      </w:r>
      <w:proofErr w:type="gramStart"/>
      <w:r w:rsidRPr="007F24CF">
        <w:rPr>
          <w:highlight w:val="cyan"/>
          <w:u w:val="single"/>
        </w:rPr>
        <w:t>from psychic,</w:t>
      </w:r>
      <w:proofErr w:type="gramEnd"/>
      <w:r w:rsidRPr="007F24CF">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7F24CF">
        <w:rPr>
          <w:highlight w:val="cyan"/>
          <w:u w:val="single"/>
        </w:rPr>
        <w:t>allows for their physical extermination</w:t>
      </w:r>
      <w:r w:rsidRPr="007F24CF">
        <w:rPr>
          <w:u w:val="single"/>
        </w:rPr>
        <w:t>.</w:t>
      </w:r>
      <w:r>
        <w:t xml:space="preserve"> </w:t>
      </w:r>
      <w:r w:rsidRPr="007F24CF">
        <w:rPr>
          <w:sz w:val="12"/>
          <w:szCs w:val="12"/>
        </w:rPr>
        <w:t>Du Bois (2014) deals explicitly with existential threat in his short story ‘The Comet’ where humanity is almost wiped out by a threat from space, leaving only a small number of people to carry on. As one of the survivors of the comet is an African American, this leads Du Bois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Bois, in other work (Preston 2012), I have considered the ways in which </w:t>
      </w:r>
      <w:r w:rsidRPr="007F24CF">
        <w:rPr>
          <w:highlight w:val="cyan"/>
          <w:u w:val="single"/>
        </w:rPr>
        <w:t>preparation for</w:t>
      </w:r>
      <w:r w:rsidRPr="007F24CF">
        <w:rPr>
          <w:u w:val="single"/>
        </w:rPr>
        <w:t xml:space="preserve"> threats, including </w:t>
      </w:r>
      <w:r w:rsidRPr="007F24CF">
        <w:rPr>
          <w:highlight w:val="cyan"/>
          <w:u w:val="single"/>
        </w:rPr>
        <w:t>existential threats such as pandemics and nuclear war, has been</w:t>
      </w:r>
      <w:r w:rsidRPr="007F24CF">
        <w:rPr>
          <w:u w:val="single"/>
        </w:rPr>
        <w:t xml:space="preserve"> in many ways </w:t>
      </w:r>
      <w:r w:rsidRPr="007F24CF">
        <w:rPr>
          <w:highlight w:val="cyan"/>
          <w:u w:val="single"/>
        </w:rPr>
        <w:t>eugenic in that it prioritises</w:t>
      </w:r>
      <w:r w:rsidRPr="007F24CF">
        <w:rPr>
          <w:u w:val="single"/>
        </w:rPr>
        <w:t xml:space="preserve"> the </w:t>
      </w:r>
      <w:r w:rsidRPr="007F24CF">
        <w:rPr>
          <w:highlight w:val="cyan"/>
          <w:u w:val="single"/>
        </w:rPr>
        <w:t>survival of some more than others based</w:t>
      </w:r>
      <w:r w:rsidRPr="007F24CF">
        <w:rPr>
          <w:u w:val="single"/>
        </w:rPr>
        <w:t xml:space="preserve"> up</w:t>
      </w:r>
      <w:r w:rsidRPr="007F24CF">
        <w:rPr>
          <w:highlight w:val="cyan"/>
          <w:u w:val="single"/>
        </w:rPr>
        <w:t>on</w:t>
      </w:r>
      <w:r w:rsidRPr="007F24CF">
        <w:rPr>
          <w:u w:val="single"/>
        </w:rPr>
        <w:t xml:space="preserve"> criteria which include </w:t>
      </w:r>
      <w:r w:rsidRPr="007F24CF">
        <w:rPr>
          <w:highlight w:val="cyan"/>
          <w:u w:val="single"/>
        </w:rPr>
        <w:t>race</w:t>
      </w:r>
      <w:r w:rsidRPr="007F24CF">
        <w:rPr>
          <w:u w:val="single"/>
        </w:rPr>
        <w:t xml:space="preserve"> and ethnicity (Preston 2012).</w:t>
      </w:r>
      <w:r>
        <w:t xml:space="preserve"> </w:t>
      </w:r>
      <w:r w:rsidRPr="007F24CF">
        <w:rPr>
          <w:sz w:val="12"/>
          <w:szCs w:val="12"/>
        </w:rPr>
        <w:t>Preparing for disasters and emergencies often prioritises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7F24CF">
        <w:rPr>
          <w:highlight w:val="cyan"/>
          <w:u w:val="single"/>
        </w:rPr>
        <w:t>policymakers expect</w:t>
      </w:r>
      <w:r w:rsidRPr="007F24CF">
        <w:rPr>
          <w:u w:val="single"/>
        </w:rPr>
        <w:t xml:space="preserve"> that </w:t>
      </w:r>
      <w:r w:rsidRPr="007F24CF">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dehumanised by the Nazis and denied access to basic resources. During imperialism there was also a period whereby other races were categorised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categorisation. This idea has its roots in the work of Fanon (1986) who wrote that black identity was shaped by the white gaze, but also contemporary writers also consider the notion of whiteness as ‘death’, a categorisation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‘capitalising humanity’.</w:t>
      </w:r>
      <w:r>
        <w:t xml:space="preserve"> </w:t>
      </w:r>
      <w:r w:rsidRPr="007F24CF">
        <w:rPr>
          <w:u w:val="single"/>
        </w:rPr>
        <w:t xml:space="preserve">For critical whiteness studies, </w:t>
      </w:r>
      <w:r w:rsidRPr="007F24CF">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w:t>
      </w:r>
      <w:r w:rsidRPr="007F24CF">
        <w:rPr>
          <w:sz w:val="12"/>
          <w:szCs w:val="12"/>
        </w:rPr>
        <w:lastRenderedPageBreak/>
        <w:t>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7F24CF">
        <w:rPr>
          <w:highlight w:val="cyan"/>
          <w:u w:val="single"/>
        </w:rPr>
        <w:t>the existence of black people</w:t>
      </w:r>
      <w:r w:rsidRPr="007F24CF">
        <w:rPr>
          <w:u w:val="single"/>
        </w:rPr>
        <w:t xml:space="preserve"> in America </w:t>
      </w:r>
      <w:r w:rsidRPr="007F24CF">
        <w:rPr>
          <w:highlight w:val="cyan"/>
          <w:u w:val="single"/>
        </w:rPr>
        <w:t>is categorised at a different level of metaphysical worth to that of white people. That life could be traded so cheaply, even plausibly</w:t>
      </w:r>
      <w:r w:rsidRPr="007F24CF">
        <w:rPr>
          <w:u w:val="single"/>
        </w:rPr>
        <w:t xml:space="preserve"> (in the thought experiment) </w:t>
      </w:r>
      <w:r w:rsidRPr="007F24CF">
        <w:rPr>
          <w:highlight w:val="cyan"/>
          <w:u w:val="single"/>
        </w:rPr>
        <w:t>makes us pause</w:t>
      </w:r>
      <w:r w:rsidRPr="007F24CF">
        <w:rPr>
          <w:u w:val="single"/>
        </w:rPr>
        <w:t xml:space="preserve"> for thought </w:t>
      </w:r>
      <w:r w:rsidRPr="007F24CF">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colour in education as well as the enduring influence of Du Bois on CRT (Delgado and Stefancic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7F24CF">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7F24CF">
        <w:rPr>
          <w:highlight w:val="cyan"/>
          <w:u w:val="single"/>
        </w:rPr>
        <w:t>there are degrees of graduation between these forms of existential threats and actual</w:t>
      </w:r>
      <w:r w:rsidRPr="007F24CF">
        <w:rPr>
          <w:u w:val="single"/>
        </w:rPr>
        <w:t xml:space="preserve"> genocide or </w:t>
      </w:r>
      <w:r w:rsidRPr="007F24CF">
        <w:rPr>
          <w:highlight w:val="cyan"/>
          <w:u w:val="single"/>
        </w:rPr>
        <w:t>extermination</w:t>
      </w:r>
      <w:r w:rsidRPr="007F24CF">
        <w:rPr>
          <w:u w:val="single"/>
        </w:rPr>
        <w:t>.</w:t>
      </w:r>
      <w:r>
        <w:t xml:space="preserve"> </w:t>
      </w:r>
      <w:r w:rsidRPr="007F24CF">
        <w:rPr>
          <w:sz w:val="12"/>
          <w:szCs w:val="12"/>
        </w:rPr>
        <w:t>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labour market for BAME groups are all part of marginalisation,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1A205E0C" w14:textId="77777777" w:rsidR="00DE5273" w:rsidRPr="00EB6B3D" w:rsidRDefault="00DE5273" w:rsidP="00DE5273">
      <w:pPr>
        <w:pStyle w:val="Heading4"/>
        <w:rPr>
          <w:rFonts w:cs="Calibri"/>
        </w:rPr>
      </w:pPr>
      <w:r w:rsidRPr="00EB6B3D">
        <w:rPr>
          <w:rFonts w:cs="Calibri"/>
        </w:rPr>
        <w:t xml:space="preserve">We must adopt an ethic that is willing to risk </w:t>
      </w:r>
      <w:r>
        <w:rPr>
          <w:rFonts w:cs="Calibri"/>
        </w:rPr>
        <w:t>everything</w:t>
      </w:r>
      <w:r w:rsidRPr="00EB6B3D">
        <w:rPr>
          <w:rFonts w:cs="Calibri"/>
        </w:rPr>
        <w:t xml:space="preserve"> </w:t>
      </w:r>
      <w:proofErr w:type="gramStart"/>
      <w:r w:rsidRPr="00EB6B3D">
        <w:rPr>
          <w:rFonts w:cs="Calibri"/>
        </w:rPr>
        <w:t>in order to</w:t>
      </w:r>
      <w:proofErr w:type="gramEnd"/>
      <w:r w:rsidRPr="00EB6B3D">
        <w:rPr>
          <w:rFonts w:cs="Calibri"/>
        </w:rPr>
        <w:t xml:space="preserve"> form the ethical subjectivities that are actually oriented towards a world without </w:t>
      </w:r>
      <w:r>
        <w:rPr>
          <w:rFonts w:cs="Calibri"/>
        </w:rPr>
        <w:t>antiblackness</w:t>
      </w:r>
      <w:r w:rsidRPr="00EB6B3D">
        <w:rPr>
          <w:rFonts w:cs="Calibri"/>
        </w:rPr>
        <w:t xml:space="preserve">.  </w:t>
      </w:r>
    </w:p>
    <w:p w14:paraId="66C4AB4E" w14:textId="77777777" w:rsidR="00DE5273" w:rsidRPr="00D154D1" w:rsidRDefault="00DE5273" w:rsidP="00DE5273">
      <w:pPr>
        <w:spacing w:after="0"/>
        <w:rPr>
          <w:bCs/>
          <w:iCs/>
          <w:sz w:val="26"/>
        </w:rPr>
      </w:pPr>
      <w:r w:rsidRPr="00EB6B3D">
        <w:rPr>
          <w:rStyle w:val="Style13ptBold"/>
        </w:rPr>
        <w:t>Pinkard 13</w:t>
      </w:r>
      <w:r>
        <w:rPr>
          <w:rStyle w:val="Style13ptBold"/>
          <w:iCs/>
        </w:rPr>
        <w:t xml:space="preserve">, </w:t>
      </w:r>
      <w:r w:rsidRPr="00EB6B3D">
        <w:t>Lynice Pinkard, “Revolutionary Suicide: Risking Everything to Transform Society and Live Fully”, Tikkun 2013 Volume 28, Number 4: 31-</w:t>
      </w:r>
      <w:proofErr w:type="gramStart"/>
      <w:r w:rsidRPr="00EB6B3D">
        <w:t>41,  http://tikkun.dukejournals.org/content/28/4/31.full</w:t>
      </w:r>
      <w:proofErr w:type="gramEnd"/>
      <w:r w:rsidRPr="00EB6B3D">
        <w:t>]</w:t>
      </w:r>
    </w:p>
    <w:p w14:paraId="21ECAAFA" w14:textId="77777777" w:rsidR="00DE5273" w:rsidRDefault="00DE5273" w:rsidP="00DE5273">
      <w:pPr>
        <w:rPr>
          <w:sz w:val="12"/>
          <w:szCs w:val="12"/>
        </w:rPr>
      </w:pPr>
      <w:r w:rsidRPr="00EB6B3D">
        <w:rPr>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B6B3D">
        <w:rPr>
          <w:rStyle w:val="StyleUnderline"/>
        </w:rPr>
        <w:t>To what extent does any one of us identify with the forces of domination and participate in relations that reinforce that domination and the exploitation that goes with it</w:t>
      </w:r>
      <w:r w:rsidRPr="00EB6B3D">
        <w:rPr>
          <w:sz w:val="14"/>
        </w:rPr>
        <w:t xml:space="preserve">? In what ways and to what extent are we wedded to our own upward mobility, financial security, good reputation, and ability to “win friends and influence people” in positions of power? Or conversely, </w:t>
      </w:r>
      <w:r w:rsidRPr="00581FD1">
        <w:rPr>
          <w:rStyle w:val="StyleUnderline"/>
          <w:highlight w:val="cyan"/>
        </w:rPr>
        <w:t>do we</w:t>
      </w:r>
      <w:r w:rsidRPr="00D154D1">
        <w:rPr>
          <w:rStyle w:val="StyleUnderline"/>
        </w:rPr>
        <w:t xml:space="preserve"> identify</w:t>
      </w:r>
      <w:r w:rsidRPr="00D154D1">
        <w:rPr>
          <w:sz w:val="14"/>
        </w:rPr>
        <w:t xml:space="preserve"> (not wish</w:t>
      </w:r>
      <w:r w:rsidRPr="00EB6B3D">
        <w:rPr>
          <w:sz w:val="14"/>
        </w:rPr>
        <w:t xml:space="preserve"> to identify or pretend to identify but </w:t>
      </w:r>
      <w:proofErr w:type="gramStart"/>
      <w:r w:rsidRPr="00EB6B3D">
        <w:rPr>
          <w:sz w:val="14"/>
        </w:rPr>
        <w:t>actually identify</w:t>
      </w:r>
      <w:proofErr w:type="gramEnd"/>
      <w:r w:rsidRPr="00EB6B3D">
        <w:rPr>
          <w:sz w:val="14"/>
        </w:rPr>
        <w:t xml:space="preserve"> </w:t>
      </w:r>
      <w:r w:rsidRPr="00D154D1">
        <w:rPr>
          <w:rStyle w:val="StyleUnderline"/>
        </w:rPr>
        <w:t xml:space="preserve">by </w:t>
      </w:r>
      <w:r w:rsidRPr="00581FD1">
        <w:rPr>
          <w:rStyle w:val="StyleUnderline"/>
          <w:highlight w:val="cyan"/>
        </w:rPr>
        <w:t>put</w:t>
      </w:r>
      <w:r w:rsidRPr="00D154D1">
        <w:rPr>
          <w:rStyle w:val="StyleUnderline"/>
        </w:rPr>
        <w:t xml:space="preserve">ting </w:t>
      </w:r>
      <w:r w:rsidRPr="00581FD1">
        <w:rPr>
          <w:rStyle w:val="StyleUnderline"/>
          <w:highlight w:val="cyan"/>
        </w:rPr>
        <w:t>our lives on the line</w:t>
      </w:r>
      <w:r w:rsidRPr="00EB6B3D">
        <w:rPr>
          <w:sz w:val="14"/>
        </w:rPr>
        <w:t xml:space="preserve">) </w:t>
      </w:r>
      <w:r w:rsidRPr="00D154D1">
        <w:rPr>
          <w:rStyle w:val="Emphasis"/>
        </w:rPr>
        <w:t xml:space="preserve">with efforts </w:t>
      </w:r>
      <w:r w:rsidRPr="00581FD1">
        <w:rPr>
          <w:rStyle w:val="Emphasis"/>
          <w:highlight w:val="cyan"/>
        </w:rPr>
        <w:t>to reverse</w:t>
      </w:r>
      <w:r w:rsidRPr="00D154D1">
        <w:rPr>
          <w:rStyle w:val="Emphasis"/>
        </w:rPr>
        <w:t xml:space="preserve"> patterns of </w:t>
      </w:r>
      <w:r w:rsidRPr="00581FD1">
        <w:rPr>
          <w:rStyle w:val="Emphasis"/>
          <w:highlight w:val="cyan"/>
        </w:rPr>
        <w:t>domination</w:t>
      </w:r>
      <w:r w:rsidRPr="00A53A3C">
        <w:rPr>
          <w:rStyle w:val="Emphasis"/>
        </w:rPr>
        <w:t>, empower people on the margins (even when we are not on the margins ourselves),</w:t>
      </w:r>
      <w:r w:rsidRPr="00A53A3C">
        <w:rPr>
          <w:rStyle w:val="StyleUnderline"/>
        </w:rPr>
        <w:t xml:space="preserve"> and seek healthy, sustainable relations</w:t>
      </w:r>
      <w:r w:rsidRPr="00A53A3C">
        <w:rPr>
          <w:sz w:val="14"/>
        </w:rPr>
        <w:t xml:space="preserve">? </w:t>
      </w:r>
      <w:r w:rsidRPr="00A53A3C">
        <w:rPr>
          <w:rStyle w:val="StyleUnderline"/>
        </w:rPr>
        <w:t>When we consider our identities in relation to domination</w:t>
      </w:r>
      <w:r w:rsidRPr="00A53A3C">
        <w:rPr>
          <w:sz w:val="14"/>
        </w:rPr>
        <w:t xml:space="preserve">, </w:t>
      </w:r>
      <w:r w:rsidRPr="00A53A3C">
        <w:rPr>
          <w:rStyle w:val="Emphasis"/>
        </w:rPr>
        <w:t>we realize the manifold ways in which we have structured our lives and desires in support of the very economic and social system that is dominating us</w:t>
      </w:r>
      <w:r w:rsidRPr="00A53A3C">
        <w:rPr>
          <w:sz w:val="14"/>
        </w:rPr>
        <w:t xml:space="preserve">. </w:t>
      </w:r>
      <w:r w:rsidRPr="00A53A3C">
        <w:rPr>
          <w:rStyle w:val="StyleUnderline"/>
        </w:rPr>
        <w:t>To shake free of this cycle</w:t>
      </w:r>
      <w:r w:rsidRPr="00A53A3C">
        <w:rPr>
          <w:sz w:val="14"/>
        </w:rPr>
        <w:t xml:space="preserve">, </w:t>
      </w:r>
      <w:r w:rsidRPr="00A53A3C">
        <w:rPr>
          <w:rStyle w:val="Emphasis"/>
        </w:rPr>
        <w:t>we need to embrace a radical break from business as usual.</w:t>
      </w:r>
      <w:r w:rsidRPr="00A53A3C">
        <w:rPr>
          <w:sz w:val="14"/>
        </w:rPr>
        <w:t xml:space="preserve"> </w:t>
      </w:r>
      <w:r w:rsidRPr="00A53A3C">
        <w:rPr>
          <w:rStyle w:val="StyleUnderline"/>
        </w:rPr>
        <w:t xml:space="preserve">We need to commit revolutionary suicide. By this I mean not the killing of our bodies but the destruction of our attachments to security, status, wealth, and power. These attachments </w:t>
      </w:r>
      <w:r w:rsidRPr="00A53A3C">
        <w:rPr>
          <w:rStyle w:val="Emphasis"/>
        </w:rPr>
        <w:t>prevent us from becoming spiritually and politically</w:t>
      </w:r>
      <w:r w:rsidRPr="00A53A3C">
        <w:rPr>
          <w:rStyle w:val="StyleUnderline"/>
        </w:rPr>
        <w:t xml:space="preserve"> </w:t>
      </w:r>
      <w:r w:rsidRPr="00A53A3C">
        <w:rPr>
          <w:rStyle w:val="Emphasis"/>
        </w:rPr>
        <w:t>alive. They prevent us from changing the violent structure of the society in which</w:t>
      </w:r>
      <w:r w:rsidRPr="00EB6B3D">
        <w:rPr>
          <w:rStyle w:val="Emphasis"/>
        </w:rPr>
        <w:t xml:space="preserve"> we live. </w:t>
      </w:r>
      <w:r w:rsidRPr="00581FD1">
        <w:rPr>
          <w:rStyle w:val="StyleUnderline"/>
          <w:highlight w:val="cyan"/>
        </w:rPr>
        <w:t>Revolutionary suicide means living out our commitments</w:t>
      </w:r>
      <w:r w:rsidRPr="00EB6B3D">
        <w:rPr>
          <w:rStyle w:val="StyleUnderline"/>
        </w:rPr>
        <w:t xml:space="preserve">, </w:t>
      </w:r>
      <w:r w:rsidRPr="00581FD1">
        <w:rPr>
          <w:rStyle w:val="Emphasis"/>
          <w:highlight w:val="cyan"/>
        </w:rPr>
        <w:t>even when</w:t>
      </w:r>
      <w:r w:rsidRPr="00D154D1">
        <w:rPr>
          <w:rStyle w:val="Emphasis"/>
        </w:rPr>
        <w:t xml:space="preserve"> that means </w:t>
      </w:r>
      <w:r w:rsidRPr="00581FD1">
        <w:rPr>
          <w:rStyle w:val="Emphasis"/>
          <w:highlight w:val="cyan"/>
        </w:rPr>
        <w:t>risking</w:t>
      </w:r>
      <w:r w:rsidRPr="00D154D1">
        <w:rPr>
          <w:rStyle w:val="Emphasis"/>
        </w:rPr>
        <w:t xml:space="preserve"> </w:t>
      </w:r>
      <w:r w:rsidRPr="00581FD1">
        <w:rPr>
          <w:rStyle w:val="Emphasis"/>
          <w:highlight w:val="cyan"/>
        </w:rPr>
        <w:t>death</w:t>
      </w:r>
      <w:r w:rsidRPr="00EB6B3D">
        <w:rPr>
          <w:sz w:val="14"/>
        </w:rPr>
        <w:t xml:space="preserve">. When Huey Percy Newton, the cofounder of the Black Panther Party, called us to “revolutionary suicide,” it appears that he was making the same appeal as Jesus of Nazareth, who admonished, </w:t>
      </w:r>
      <w:r w:rsidRPr="00EB6B3D">
        <w:rPr>
          <w:rStyle w:val="StyleUnderline"/>
        </w:rPr>
        <w:t>“Those who seek to save their lives will lose them, and those who lose their lives for the sake of [the planet] will save them</w:t>
      </w:r>
      <w:r w:rsidRPr="00EB6B3D">
        <w:rPr>
          <w:sz w:val="14"/>
        </w:rPr>
        <w:t xml:space="preserve">.” Essentially, both movement founders are saying the same thing. </w:t>
      </w:r>
      <w:r w:rsidRPr="00581FD1">
        <w:rPr>
          <w:rStyle w:val="Emphasis"/>
          <w:highlight w:val="cyan"/>
        </w:rPr>
        <w:t>Salvation</w:t>
      </w:r>
      <w:r w:rsidRPr="00EB6B3D">
        <w:rPr>
          <w:rStyle w:val="Emphasis"/>
        </w:rPr>
        <w:t xml:space="preserve"> is not an individual matter. It </w:t>
      </w:r>
      <w:r w:rsidRPr="00581FD1">
        <w:rPr>
          <w:rStyle w:val="Emphasis"/>
          <w:highlight w:val="cyan"/>
        </w:rPr>
        <w:t>entails</w:t>
      </w:r>
      <w:r w:rsidRPr="00D154D1">
        <w:rPr>
          <w:rStyle w:val="Emphasis"/>
        </w:rPr>
        <w:t xml:space="preserve"> saving, delivering, </w:t>
      </w:r>
      <w:r w:rsidRPr="00581FD1">
        <w:rPr>
          <w:rStyle w:val="Emphasis"/>
          <w:highlight w:val="cyan"/>
        </w:rPr>
        <w:t>rescuing an entire</w:t>
      </w:r>
      <w:r w:rsidRPr="00581FD1">
        <w:rPr>
          <w:sz w:val="14"/>
          <w:highlight w:val="cyan"/>
        </w:rPr>
        <w:t xml:space="preserve"> </w:t>
      </w:r>
      <w:r w:rsidRPr="00581FD1">
        <w:rPr>
          <w:rStyle w:val="Emphasis"/>
          <w:highlight w:val="cyan"/>
        </w:rPr>
        <w:t>civilization</w:t>
      </w:r>
      <w:r w:rsidRPr="00EB6B3D">
        <w:rPr>
          <w:sz w:val="14"/>
        </w:rPr>
        <w:t xml:space="preserve">. This cannot be just another day at the bargain counter. </w:t>
      </w:r>
      <w:r w:rsidRPr="00D154D1">
        <w:rPr>
          <w:rStyle w:val="StyleUnderline"/>
        </w:rPr>
        <w:t>The salvation of</w:t>
      </w:r>
      <w:r w:rsidRPr="00EB6B3D">
        <w:rPr>
          <w:rStyle w:val="StyleUnderline"/>
        </w:rPr>
        <w:t xml:space="preserve"> an entire planet </w:t>
      </w:r>
      <w:r w:rsidRPr="00581FD1">
        <w:rPr>
          <w:rStyle w:val="Emphasis"/>
          <w:highlight w:val="cyan"/>
        </w:rPr>
        <w:t>requires a total risk of everything</w:t>
      </w:r>
      <w:r w:rsidRPr="00EB6B3D">
        <w:rPr>
          <w:sz w:val="14"/>
        </w:rPr>
        <w:t xml:space="preserve"> — </w:t>
      </w:r>
      <w:r w:rsidRPr="00EB6B3D">
        <w:rPr>
          <w:rStyle w:val="StyleUnderline"/>
        </w:rPr>
        <w:t>of you, of me, of unyielding people everywhere, for all time</w:t>
      </w:r>
      <w:r w:rsidRPr="00EB6B3D">
        <w:rPr>
          <w:sz w:val="14"/>
        </w:rPr>
        <w:t xml:space="preserve">. This is what revolutionary suicide is. </w:t>
      </w:r>
      <w:r w:rsidRPr="00581FD1">
        <w:rPr>
          <w:rStyle w:val="StyleUnderline"/>
          <w:highlight w:val="cyan"/>
        </w:rPr>
        <w:t xml:space="preserve">The cost of revolutionary change is </w:t>
      </w:r>
      <w:r w:rsidRPr="00581FD1">
        <w:rPr>
          <w:rStyle w:val="Emphasis"/>
          <w:highlight w:val="cyan"/>
        </w:rPr>
        <w:t>people’s willingness to pay with</w:t>
      </w:r>
      <w:r w:rsidRPr="00EB6B3D">
        <w:rPr>
          <w:rStyle w:val="Emphasis"/>
        </w:rPr>
        <w:t xml:space="preserve"> </w:t>
      </w:r>
      <w:r w:rsidRPr="00581FD1">
        <w:rPr>
          <w:rStyle w:val="Emphasis"/>
          <w:highlight w:val="cyan"/>
        </w:rPr>
        <w:t>their</w:t>
      </w:r>
      <w:r w:rsidRPr="00EB6B3D">
        <w:rPr>
          <w:rStyle w:val="Emphasis"/>
        </w:rPr>
        <w:t xml:space="preserve"> own </w:t>
      </w:r>
      <w:r w:rsidRPr="00581FD1">
        <w:rPr>
          <w:rStyle w:val="Emphasis"/>
          <w:highlight w:val="cyan"/>
        </w:rPr>
        <w:t>lives</w:t>
      </w:r>
      <w:r w:rsidRPr="00EB6B3D">
        <w:rPr>
          <w:sz w:val="14"/>
        </w:rPr>
        <w:t xml:space="preserve">. </w:t>
      </w:r>
      <w:r w:rsidRPr="00D154D1">
        <w:rPr>
          <w:rStyle w:val="StyleUnderline"/>
        </w:rPr>
        <w:t xml:space="preserve">This is what Rachel Corrie knew when she, </w:t>
      </w:r>
      <w:r w:rsidRPr="00D154D1">
        <w:rPr>
          <w:rStyle w:val="StyleUnderline"/>
        </w:rPr>
        <w:lastRenderedPageBreak/>
        <w:t>determined to prevent a Palestinian home in Rafah from being demolished</w:t>
      </w:r>
      <w:r w:rsidRPr="00D154D1">
        <w:rPr>
          <w:rStyle w:val="Emphasis"/>
        </w:rPr>
        <w:t xml:space="preserve">, refused to </w:t>
      </w:r>
      <w:proofErr w:type="gramStart"/>
      <w:r w:rsidRPr="00D154D1">
        <w:rPr>
          <w:rStyle w:val="Emphasis"/>
        </w:rPr>
        <w:t>move</w:t>
      </w:r>
      <w:proofErr w:type="gramEnd"/>
      <w:r w:rsidRPr="00D154D1">
        <w:rPr>
          <w:rStyle w:val="Emphasis"/>
        </w:rPr>
        <w:t xml:space="preserve"> and was killed by an Israeli army bulldozer in</w:t>
      </w:r>
      <w:r w:rsidRPr="00EB6B3D">
        <w:rPr>
          <w:rStyle w:val="Emphasis"/>
        </w:rPr>
        <w:t xml:space="preserve"> the Gaza Strip</w:t>
      </w:r>
      <w:r w:rsidRPr="00EB6B3D">
        <w:rPr>
          <w:rStyle w:val="StyleUnderline"/>
        </w:rPr>
        <w:t xml:space="preserve">. This is what Daniel </w:t>
      </w:r>
      <w:r w:rsidRPr="00EB6B3D">
        <w:rPr>
          <w:rStyle w:val="Emphasis"/>
        </w:rPr>
        <w:t>Ellsberg knew when he made public the Pentagon Papers.</w:t>
      </w:r>
      <w:r w:rsidRPr="00EB6B3D">
        <w:rPr>
          <w:sz w:val="14"/>
        </w:rPr>
        <w:t xml:space="preserve"> </w:t>
      </w:r>
      <w:r w:rsidRPr="00EB6B3D">
        <w:rPr>
          <w:rStyle w:val="StyleUnderline"/>
        </w:rPr>
        <w:t>It’s what Oscar Schindler knew when he rescued over 1,100 Jews from Nazi concentration camps, what subversive Hutus knew when they risked their lives to rescue Tutsis in the Rwandan genocide</w:t>
      </w:r>
      <w:r w:rsidRPr="00EB6B3D">
        <w:rPr>
          <w:sz w:val="14"/>
        </w:rPr>
        <w:t xml:space="preserve">. </w:t>
      </w:r>
      <w:r w:rsidRPr="00EB6B3D">
        <w:rPr>
          <w:rStyle w:val="StyleUnderline"/>
        </w:rPr>
        <w:t xml:space="preserve">This call may sound extreme at first, but </w:t>
      </w:r>
      <w:r w:rsidRPr="00EB6B3D">
        <w:rPr>
          <w:rStyle w:val="Emphasis"/>
        </w:rPr>
        <w:t>an unflinching look at the structure of our society reveals why nothing less is enough</w:t>
      </w:r>
      <w:r w:rsidRPr="00EB6B3D">
        <w:rPr>
          <w:sz w:val="14"/>
        </w:rPr>
        <w:t xml:space="preserve">. </w:t>
      </w:r>
      <w:r w:rsidRPr="00D154D1">
        <w:rPr>
          <w:rStyle w:val="StyleUnderline"/>
          <w:sz w:val="12"/>
          <w:szCs w:val="12"/>
          <w:u w:val="none"/>
        </w:rPr>
        <w:t>B</w:t>
      </w:r>
      <w:r w:rsidRPr="00D154D1">
        <w:rPr>
          <w:sz w:val="12"/>
          <w:szCs w:val="12"/>
        </w:rPr>
        <w:t>efore returning to the question of revolutionary suicide and what it might mean in each of our lives, let’s look at what we’re up against.</w:t>
      </w:r>
    </w:p>
    <w:p w14:paraId="0F67F1EB" w14:textId="77777777" w:rsidR="00DE5273" w:rsidRDefault="00DE5273" w:rsidP="00DE5273">
      <w:pPr>
        <w:pStyle w:val="Heading4"/>
      </w:pPr>
      <w:r>
        <w:t xml:space="preserve">Reject the aff in favor of </w:t>
      </w:r>
      <w:r>
        <w:rPr>
          <w:i/>
        </w:rPr>
        <w:t xml:space="preserve">revolutionary intercommunalism </w:t>
      </w:r>
      <w:r>
        <w:t xml:space="preserve">– affirm the international movement against carceral capitalism and its technocratic managerialism </w:t>
      </w:r>
    </w:p>
    <w:p w14:paraId="21B88795" w14:textId="77777777" w:rsidR="00DE5273" w:rsidRDefault="00DE5273" w:rsidP="00DE5273">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Intercommunalism &amp; The Right of Nations to Self-Determination”, 2004, pg. 31-33 NT recut apark 10/13/21</w:t>
      </w:r>
    </w:p>
    <w:p w14:paraId="3F363659" w14:textId="77777777" w:rsidR="00DE5273" w:rsidRDefault="00DE5273" w:rsidP="00DE5273">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F6218">
        <w:rPr>
          <w:b/>
          <w:highlight w:val="cyan"/>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w:t>
      </w:r>
      <w:r w:rsidRPr="00403D65">
        <w:rPr>
          <w:b/>
          <w:highlight w:val="cyan"/>
          <w:u w:val="single"/>
        </w:rPr>
        <w:lastRenderedPageBreak/>
        <w:t xml:space="preserve">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367D5BFA" w14:textId="77777777" w:rsidR="00DE5273" w:rsidRPr="00DE5273" w:rsidRDefault="00DE5273" w:rsidP="00DE5273"/>
    <w:p w14:paraId="6D7FBE77" w14:textId="5FFCD806" w:rsidR="00DE5273" w:rsidRDefault="00DE5273" w:rsidP="00DE5273">
      <w:pPr>
        <w:pStyle w:val="Heading2"/>
      </w:pPr>
      <w:r>
        <w:lastRenderedPageBreak/>
        <w:t>Case</w:t>
      </w:r>
    </w:p>
    <w:p w14:paraId="01F83EEB" w14:textId="31727323" w:rsidR="00DE5273" w:rsidRDefault="00DE5273" w:rsidP="00DE5273">
      <w:pPr>
        <w:pStyle w:val="Heading3"/>
      </w:pPr>
      <w:r>
        <w:lastRenderedPageBreak/>
        <w:t>Framing</w:t>
      </w:r>
    </w:p>
    <w:p w14:paraId="0EB7E27B" w14:textId="26A35610" w:rsidR="00DE5273" w:rsidRDefault="00DE5273" w:rsidP="00DE5273">
      <w:pPr>
        <w:pStyle w:val="Heading3"/>
      </w:pPr>
      <w:r>
        <w:lastRenderedPageBreak/>
        <w:t>Adv</w:t>
      </w:r>
    </w:p>
    <w:p w14:paraId="0EF89CB1" w14:textId="77777777" w:rsidR="00B448BB" w:rsidRDefault="00B448BB" w:rsidP="00B448BB">
      <w:pPr>
        <w:pStyle w:val="Heading4"/>
      </w:pPr>
      <w:r>
        <w:t>The timeframe is nonexistant and in 140 years.</w:t>
      </w:r>
    </w:p>
    <w:p w14:paraId="729FE52D" w14:textId="77777777" w:rsidR="00B448BB" w:rsidRPr="00CE1657" w:rsidRDefault="00B448BB" w:rsidP="00B448BB">
      <w:r w:rsidRPr="00CE1657">
        <w:rPr>
          <w:rStyle w:val="Style13ptBold"/>
        </w:rPr>
        <w:t xml:space="preserve">Drmola &amp; Hubík </w:t>
      </w:r>
      <w:r w:rsidRPr="007758E0">
        <w:rPr>
          <w:b/>
          <w:sz w:val="26"/>
          <w:szCs w:val="26"/>
        </w:rPr>
        <w:t>’</w:t>
      </w:r>
      <w:r w:rsidRPr="00CE1657">
        <w:rPr>
          <w:rStyle w:val="Style13ptBold"/>
        </w:rPr>
        <w:t>18</w:t>
      </w:r>
      <w:r>
        <w:t xml:space="preserve"> Mgr. Jakub Drmola, PhD, Political Sceince Professor at Masaryk University. Tomáš Hubík, Computer Science PhD Candidate at Charles University in Prague, Systems Dynamics UiB at the University of Bergen. [Kessler Syndrome: System Dynamics Model, Space Policy, 44–45, 29–39, ScienceDirect]//BPS</w:t>
      </w:r>
    </w:p>
    <w:p w14:paraId="7B27D5FF" w14:textId="77777777" w:rsidR="00B448BB" w:rsidRPr="00E36474" w:rsidRDefault="00B448BB" w:rsidP="00B448BB">
      <w:pPr>
        <w:rPr>
          <w:sz w:val="16"/>
        </w:rPr>
      </w:pPr>
      <w:r w:rsidRPr="002B3BB6">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F2395B">
        <w:rPr>
          <w:rStyle w:val="Emphasis"/>
          <w:highlight w:val="green"/>
        </w:rPr>
        <w:t>the simulated outcome</w:t>
      </w:r>
      <w:r w:rsidRPr="002B3BB6">
        <w:rPr>
          <w:sz w:val="16"/>
        </w:rPr>
        <w:t xml:space="preserve"> seems to </w:t>
      </w:r>
      <w:r w:rsidRPr="002B3BB6">
        <w:rPr>
          <w:rStyle w:val="StyleUnderline"/>
        </w:rPr>
        <w:t>suggest a collapse</w:t>
      </w:r>
      <w:r w:rsidRPr="002B3BB6">
        <w:rPr>
          <w:sz w:val="16"/>
        </w:rPr>
        <w:t xml:space="preserve"> of sorts </w:t>
      </w:r>
      <w:r w:rsidRPr="002B3BB6">
        <w:rPr>
          <w:rStyle w:val="StyleUnderline"/>
        </w:rPr>
        <w:t>around</w:t>
      </w:r>
      <w:r w:rsidRPr="002B3BB6">
        <w:rPr>
          <w:sz w:val="16"/>
        </w:rPr>
        <w:t xml:space="preserve"> the year </w:t>
      </w:r>
      <w:r w:rsidRPr="002B3BB6">
        <w:rPr>
          <w:rStyle w:val="StyleUnderline"/>
        </w:rPr>
        <w:t xml:space="preserve">2163. </w:t>
      </w:r>
      <w:r w:rsidRPr="002B3BB6">
        <w:rPr>
          <w:rStyle w:val="Emphasis"/>
        </w:rPr>
        <w:t>However</w:t>
      </w:r>
      <w:r w:rsidRPr="002B3BB6">
        <w:rPr>
          <w:rStyle w:val="StyleUnderline"/>
        </w:rPr>
        <w:t xml:space="preserve">, it </w:t>
      </w:r>
      <w:r w:rsidRPr="00F2395B">
        <w:rPr>
          <w:rStyle w:val="StyleUnderline"/>
          <w:highlight w:val="green"/>
        </w:rPr>
        <w:t xml:space="preserve">does not look like </w:t>
      </w:r>
      <w:r w:rsidRPr="00F2395B">
        <w:rPr>
          <w:rStyle w:val="Emphasis"/>
          <w:highlight w:val="green"/>
        </w:rPr>
        <w:t>a sudden</w:t>
      </w:r>
      <w:r w:rsidRPr="002B3BB6">
        <w:rPr>
          <w:rStyle w:val="Emphasis"/>
        </w:rPr>
        <w:t xml:space="preserve">ly triggered </w:t>
      </w:r>
      <w:r w:rsidRPr="00F2395B">
        <w:rPr>
          <w:rStyle w:val="Emphasis"/>
          <w:highlight w:val="green"/>
        </w:rPr>
        <w:t>chain reaction</w:t>
      </w:r>
      <w:r w:rsidRPr="002B3BB6">
        <w:rPr>
          <w:rStyle w:val="StyleUnderline"/>
        </w:rPr>
        <w:t xml:space="preserve"> leading to </w:t>
      </w:r>
      <w:r w:rsidRPr="002B3BB6">
        <w:rPr>
          <w:rStyle w:val="Emphasis"/>
        </w:rPr>
        <w:t xml:space="preserve">widespread </w:t>
      </w:r>
      <w:r w:rsidRPr="00F2395B">
        <w:rPr>
          <w:rStyle w:val="Emphasis"/>
          <w:highlight w:val="green"/>
        </w:rPr>
        <w:t>fragmentation</w:t>
      </w:r>
      <w:r w:rsidRPr="00F2395B">
        <w:rPr>
          <w:rStyle w:val="StyleUnderline"/>
          <w:highlight w:val="green"/>
        </w:rPr>
        <w:t xml:space="preserve"> of </w:t>
      </w:r>
      <w:r w:rsidRPr="00F2395B">
        <w:rPr>
          <w:rStyle w:val="Emphasis"/>
          <w:highlight w:val="green"/>
        </w:rPr>
        <w:t>the</w:t>
      </w:r>
      <w:r w:rsidRPr="002B3BB6">
        <w:rPr>
          <w:rStyle w:val="Emphasis"/>
        </w:rPr>
        <w:t xml:space="preserve"> entire </w:t>
      </w:r>
      <w:r w:rsidRPr="00F2395B">
        <w:rPr>
          <w:rStyle w:val="Emphasis"/>
          <w:highlight w:val="green"/>
        </w:rPr>
        <w:t>LEO</w:t>
      </w:r>
      <w:r w:rsidRPr="002B3BB6">
        <w:rPr>
          <w:rStyle w:val="StyleUnderline"/>
        </w:rPr>
        <w:t xml:space="preserve"> but </w:t>
      </w:r>
      <w:r w:rsidRPr="00F2395B">
        <w:rPr>
          <w:rStyle w:val="StyleUnderline"/>
          <w:highlight w:val="green"/>
        </w:rPr>
        <w:t>rather</w:t>
      </w:r>
      <w:r w:rsidRPr="002B3BB6">
        <w:rPr>
          <w:sz w:val="16"/>
        </w:rPr>
        <w:t xml:space="preserve"> like </w:t>
      </w:r>
      <w:r w:rsidRPr="002B3BB6">
        <w:rPr>
          <w:rStyle w:val="Emphasis"/>
        </w:rPr>
        <w:t xml:space="preserve">a </w:t>
      </w:r>
      <w:r w:rsidRPr="00F2395B">
        <w:rPr>
          <w:rStyle w:val="Emphasis"/>
          <w:highlight w:val="green"/>
        </w:rPr>
        <w:t>gradual</w:t>
      </w:r>
      <w:r w:rsidRPr="002B3BB6">
        <w:rPr>
          <w:rStyle w:val="Emphasis"/>
        </w:rPr>
        <w:t>ly reached point</w:t>
      </w:r>
      <w:r w:rsidRPr="002B3BB6">
        <w:rPr>
          <w:sz w:val="16"/>
        </w:rPr>
        <w:t xml:space="preserve"> at which LEO is so full of debris, and the rate of active satellite fragmentation is so high (almost one every day) that the launches cannot keep up anymore. </w:t>
      </w:r>
      <w:r w:rsidRPr="002B3BB6">
        <w:rPr>
          <w:rStyle w:val="StyleUnderline"/>
        </w:rPr>
        <w:t>This is consistent with</w:t>
      </w:r>
      <w:r w:rsidRPr="002B3BB6">
        <w:rPr>
          <w:sz w:val="16"/>
        </w:rPr>
        <w:t xml:space="preserve"> the findings reported by </w:t>
      </w:r>
      <w:r w:rsidRPr="002B3BB6">
        <w:rPr>
          <w:rStyle w:val="StyleUnderline"/>
        </w:rPr>
        <w:t xml:space="preserve">LaFleur and Finkelman, who found </w:t>
      </w:r>
      <w:r w:rsidRPr="00F2395B">
        <w:rPr>
          <w:rStyle w:val="StyleUnderline"/>
          <w:highlight w:val="green"/>
        </w:rPr>
        <w:t>the debris system</w:t>
      </w:r>
      <w:r w:rsidRPr="002B3BB6">
        <w:rPr>
          <w:rStyle w:val="StyleUnderline"/>
        </w:rPr>
        <w:t xml:space="preserve"> to be </w:t>
      </w:r>
      <w:r w:rsidRPr="00F2395B">
        <w:rPr>
          <w:rStyle w:val="Emphasis"/>
          <w:highlight w:val="green"/>
        </w:rPr>
        <w:t>unconditionally stable</w:t>
      </w:r>
      <w:r w:rsidRPr="00F2395B">
        <w:rPr>
          <w:sz w:val="16"/>
          <w:highlight w:val="green"/>
        </w:rPr>
        <w:t xml:space="preserve"> [</w:t>
      </w:r>
      <w:r w:rsidRPr="002B3BB6">
        <w:rPr>
          <w:sz w:val="16"/>
        </w:rPr>
        <w:t>18], [19], [27].</w:t>
      </w:r>
    </w:p>
    <w:p w14:paraId="42499225" w14:textId="77777777" w:rsidR="00B448BB" w:rsidRDefault="00B448BB" w:rsidP="00B448BB">
      <w:pPr>
        <w:pStyle w:val="Heading4"/>
      </w:pPr>
      <w:r>
        <w:t xml:space="preserve">Debris collision is </w:t>
      </w:r>
      <w:r w:rsidRPr="00D30935">
        <w:rPr>
          <w:u w:val="single"/>
        </w:rPr>
        <w:t>so unlikely</w:t>
      </w:r>
      <w:r>
        <w:t>, we don’t even need to remove debris</w:t>
      </w:r>
    </w:p>
    <w:p w14:paraId="1B786EAF" w14:textId="77777777" w:rsidR="00B448BB" w:rsidRPr="000B0023" w:rsidRDefault="00B448BB" w:rsidP="00B448BB">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3" w:history="1">
        <w:r w:rsidRPr="000B0023">
          <w:rPr>
            <w:rStyle w:val="Hyperlink"/>
          </w:rPr>
          <w:t>https://www.usafa.edu/app/uploads/Space_and_Defense_2_3.pdf</w:t>
        </w:r>
      </w:hyperlink>
      <w:r w:rsidRPr="000B0023">
        <w:t>; GR]</w:t>
      </w:r>
    </w:p>
    <w:p w14:paraId="763AEFDC" w14:textId="77777777" w:rsidR="00B448BB" w:rsidRPr="00D22904" w:rsidRDefault="00B448BB" w:rsidP="00B448BB">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014915">
        <w:rPr>
          <w:rStyle w:val="StyleUnderline"/>
          <w:highlight w:val="green"/>
        </w:rPr>
        <w:t xml:space="preserve">of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w:t>
      </w:r>
      <w:proofErr w:type="gramStart"/>
      <w:r w:rsidRPr="00D30935">
        <w:rPr>
          <w:sz w:val="16"/>
        </w:rPr>
        <w:t>in order to</w:t>
      </w:r>
      <w:proofErr w:type="gramEnd"/>
      <w:r w:rsidRPr="00D30935">
        <w:rPr>
          <w:sz w:val="16"/>
        </w:rPr>
        <w:t xml:space="preserve">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014915">
        <w:rPr>
          <w:rStyle w:val="StyleUnderline"/>
          <w:highlight w:val="green"/>
        </w:rPr>
        <w:t>I don't think</w:t>
      </w:r>
      <w:r w:rsidRPr="00A16B1D">
        <w:rPr>
          <w:rStyle w:val="StyleUnderline"/>
        </w:rPr>
        <w:t xml:space="preserve"> that </w:t>
      </w:r>
      <w:r w:rsidRPr="00014915">
        <w:rPr>
          <w:rStyle w:val="StyleUnderline"/>
          <w:highlight w:val="green"/>
        </w:rPr>
        <w:t>we</w:t>
      </w:r>
      <w:r w:rsidRPr="00A16B1D">
        <w:rPr>
          <w:rStyle w:val="StyleUnderline"/>
        </w:rPr>
        <w:t xml:space="preserve">'re even close to </w:t>
      </w:r>
      <w:r w:rsidRPr="00014915">
        <w:rPr>
          <w:rStyle w:val="StyleUnderline"/>
          <w:highlight w:val="green"/>
        </w:rPr>
        <w:t>need</w:t>
      </w:r>
      <w:r w:rsidRPr="00A16B1D">
        <w:rPr>
          <w:rStyle w:val="StyleUnderline"/>
        </w:rPr>
        <w:t xml:space="preserve">ing </w:t>
      </w:r>
      <w:r w:rsidRPr="00014915">
        <w:rPr>
          <w:rStyle w:val="StyleUnderline"/>
          <w:highlight w:val="green"/>
        </w:rPr>
        <w:t xml:space="preserve">to </w:t>
      </w:r>
      <w:r w:rsidRPr="00014915">
        <w:rPr>
          <w:rStyle w:val="Emphasis"/>
          <w:highlight w:val="green"/>
        </w:rPr>
        <w:t>actively remove</w:t>
      </w:r>
      <w:r w:rsidRPr="00014915">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014915">
        <w:rPr>
          <w:rStyle w:val="StyleUnderline"/>
          <w:highlight w:val="green"/>
        </w:rPr>
        <w:t xml:space="preserve">the </w:t>
      </w:r>
      <w:r w:rsidRPr="00014915">
        <w:rPr>
          <w:rStyle w:val="Emphasis"/>
          <w:highlight w:val="green"/>
        </w:rPr>
        <w:t>S</w:t>
      </w:r>
      <w:r w:rsidRPr="00A16B1D">
        <w:rPr>
          <w:rStyle w:val="StyleUnderline"/>
        </w:rPr>
        <w:t xml:space="preserve">pace </w:t>
      </w:r>
      <w:r w:rsidRPr="00014915">
        <w:rPr>
          <w:rStyle w:val="Emphasis"/>
          <w:highlight w:val="green"/>
        </w:rPr>
        <w:t>S</w:t>
      </w:r>
      <w:r w:rsidRPr="00A16B1D">
        <w:rPr>
          <w:rStyle w:val="StyleUnderline"/>
        </w:rPr>
        <w:t xml:space="preserve">urveillance </w:t>
      </w:r>
      <w:r w:rsidRPr="0001491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14915">
        <w:rPr>
          <w:rStyle w:val="StyleUnderline"/>
          <w:highlight w:val="green"/>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around the </w:t>
      </w:r>
      <w:r w:rsidRPr="00014915">
        <w:rPr>
          <w:rStyle w:val="Emphasis"/>
          <w:highlight w:val="green"/>
        </w:rPr>
        <w:t>world</w:t>
      </w:r>
      <w:r w:rsidRPr="00014915">
        <w:rPr>
          <w:rStyle w:val="StyleUnderline"/>
          <w:highlight w:val="green"/>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Many </w:t>
      </w:r>
      <w:r w:rsidRPr="00014915">
        <w:rPr>
          <w:rStyle w:val="StyleUnderline"/>
          <w:highlight w:val="green"/>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014915">
        <w:rPr>
          <w:rStyle w:val="Emphasis"/>
          <w:highlight w:val="green"/>
        </w:rPr>
        <w:t>Exoanalytic</w:t>
      </w:r>
      <w:r w:rsidRPr="00A242D3">
        <w:rPr>
          <w:sz w:val="16"/>
        </w:rPr>
        <w:t xml:space="preserve">. It </w:t>
      </w:r>
      <w:r w:rsidRPr="00014915">
        <w:rPr>
          <w:rStyle w:val="StyleUnderline"/>
          <w:highlight w:val="green"/>
        </w:rPr>
        <w:t>uses</w:t>
      </w:r>
      <w:r w:rsidRPr="00A16B1D">
        <w:rPr>
          <w:rStyle w:val="StyleUnderline"/>
        </w:rPr>
        <w:t xml:space="preserve"> about </w:t>
      </w:r>
      <w:r w:rsidRPr="00014915">
        <w:rPr>
          <w:rStyle w:val="StyleUnderline"/>
          <w:highlight w:val="green"/>
        </w:rPr>
        <w:t>150</w:t>
      </w:r>
      <w:r w:rsidRPr="00A16B1D">
        <w:rPr>
          <w:rStyle w:val="StyleUnderline"/>
        </w:rPr>
        <w:t xml:space="preserve"> small </w:t>
      </w:r>
      <w:r w:rsidRPr="00014915">
        <w:rPr>
          <w:rStyle w:val="StyleUnderline"/>
          <w:highlight w:val="green"/>
        </w:rPr>
        <w:t>telescopes</w:t>
      </w:r>
      <w:r w:rsidRPr="00A242D3">
        <w:rPr>
          <w:sz w:val="16"/>
        </w:rPr>
        <w:t xml:space="preserve"> set up </w:t>
      </w:r>
      <w:r w:rsidRPr="00A16B1D">
        <w:rPr>
          <w:rStyle w:val="StyleUnderline"/>
        </w:rPr>
        <w:t xml:space="preserve">around the globe </w:t>
      </w:r>
      <w:r w:rsidRPr="0001491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14915">
        <w:rPr>
          <w:rStyle w:val="Emphasis"/>
          <w:highlight w:val="green"/>
        </w:rPr>
        <w:t>report</w:t>
      </w:r>
      <w:r w:rsidRPr="00A16B1D">
        <w:rPr>
          <w:rStyle w:val="StyleUnderline"/>
        </w:rPr>
        <w:t xml:space="preserve"> space </w:t>
      </w:r>
      <w:r w:rsidRPr="0001491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lastRenderedPageBreak/>
        <w:t xml:space="preserve">report to the </w:t>
      </w:r>
      <w:r w:rsidRPr="00014915">
        <w:rPr>
          <w:rStyle w:val="Emphasis"/>
          <w:sz w:val="28"/>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A6921">
        <w:rPr>
          <w:rStyle w:val="StyleUnderline"/>
        </w:rPr>
        <w:t xml:space="preserve">It then provides </w:t>
      </w:r>
      <w:r w:rsidRPr="00AA6921">
        <w:rPr>
          <w:rStyle w:val="Emphasis"/>
        </w:rPr>
        <w:t>multiple updates</w:t>
      </w:r>
      <w:r w:rsidRPr="00AA6921">
        <w:rPr>
          <w:sz w:val="16"/>
        </w:rPr>
        <w:t xml:space="preserve"> per day </w:t>
      </w:r>
      <w:r w:rsidRPr="00AA6921">
        <w:rPr>
          <w:rStyle w:val="StyleUnderline"/>
        </w:rPr>
        <w:t xml:space="preserve">until the risk of a collision </w:t>
      </w:r>
      <w:r w:rsidRPr="00AA6921">
        <w:rPr>
          <w:rStyle w:val="Emphasis"/>
        </w:rPr>
        <w:t>passes</w:t>
      </w:r>
      <w:r w:rsidRPr="00AA6921">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A6921">
        <w:rPr>
          <w:rStyle w:val="StyleUnderline"/>
        </w:rPr>
        <w:t>Advanced emergency reports help satellite providers see</w:t>
      </w:r>
      <w:r w:rsidRPr="00AA6921">
        <w:rPr>
          <w:sz w:val="16"/>
        </w:rPr>
        <w:t xml:space="preserve"> possible </w:t>
      </w:r>
      <w:r w:rsidRPr="00AA6921">
        <w:rPr>
          <w:rStyle w:val="StyleUnderline"/>
        </w:rPr>
        <w:t xml:space="preserve">collisions much more than </w:t>
      </w:r>
      <w:r w:rsidRPr="00AA6921">
        <w:rPr>
          <w:rStyle w:val="Emphasis"/>
        </w:rPr>
        <w:t>three days ahead</w:t>
      </w:r>
      <w:r w:rsidRPr="00AA6921">
        <w:rPr>
          <w:sz w:val="16"/>
        </w:rPr>
        <w:t>. "</w:t>
      </w:r>
      <w:r w:rsidRPr="00AA6921">
        <w:rPr>
          <w:rStyle w:val="StyleUnderline"/>
        </w:rPr>
        <w:t xml:space="preserve">In </w:t>
      </w:r>
      <w:r w:rsidRPr="00AA6921">
        <w:rPr>
          <w:rStyle w:val="Emphasis"/>
        </w:rPr>
        <w:t>2017</w:t>
      </w:r>
      <w:r w:rsidRPr="00AA6921">
        <w:rPr>
          <w:rStyle w:val="StyleUnderline"/>
        </w:rPr>
        <w:t xml:space="preserve">, we provided </w:t>
      </w:r>
      <w:r w:rsidRPr="00AA6921">
        <w:rPr>
          <w:rStyle w:val="Emphasis"/>
        </w:rPr>
        <w:t>data</w:t>
      </w:r>
      <w:r w:rsidRPr="00AA6921">
        <w:rPr>
          <w:rStyle w:val="StyleUnderline"/>
        </w:rPr>
        <w:t xml:space="preserve"> for </w:t>
      </w:r>
      <w:r w:rsidRPr="00AA6921">
        <w:rPr>
          <w:rStyle w:val="Emphasis"/>
        </w:rPr>
        <w:t>308,984 events</w:t>
      </w:r>
      <w:r w:rsidRPr="00AA6921">
        <w:rPr>
          <w:sz w:val="16"/>
        </w:rPr>
        <w:t xml:space="preserve">, </w:t>
      </w:r>
      <w:r w:rsidRPr="00AA6921">
        <w:rPr>
          <w:rStyle w:val="StyleUnderline"/>
        </w:rPr>
        <w:t xml:space="preserve">of which only </w:t>
      </w:r>
      <w:r w:rsidRPr="00AA6921">
        <w:rPr>
          <w:rStyle w:val="Emphasis"/>
        </w:rPr>
        <w:t>655</w:t>
      </w:r>
      <w:r w:rsidRPr="00AA6921">
        <w:rPr>
          <w:rStyle w:val="StyleUnderline"/>
        </w:rPr>
        <w:t xml:space="preserve"> were </w:t>
      </w:r>
      <w:r w:rsidRPr="00AA6921">
        <w:rPr>
          <w:rStyle w:val="Emphasis"/>
        </w:rPr>
        <w:t>emergency</w:t>
      </w:r>
      <w:r w:rsidRPr="00AA6921">
        <w:rPr>
          <w:rStyle w:val="StyleUnderline"/>
        </w:rPr>
        <w:t>-reportable</w:t>
      </w:r>
      <w:r w:rsidRPr="00AA6921">
        <w:rPr>
          <w:sz w:val="16"/>
        </w:rPr>
        <w:t>," McKissock told Business Insider in an email. Of those, 579 events were in low-Earth orbit</w:t>
      </w:r>
      <w:r w:rsidRPr="00A242D3">
        <w:rPr>
          <w:sz w:val="16"/>
        </w:rPr>
        <w:t xml:space="preserve"> (where it's relatively crowded with satellites).</w:t>
      </w:r>
    </w:p>
    <w:p w14:paraId="1BB783EF" w14:textId="3A357537" w:rsidR="00B448BB" w:rsidRDefault="00B448BB" w:rsidP="00B448BB">
      <w:pPr>
        <w:pStyle w:val="Heading4"/>
      </w:pPr>
      <w:r>
        <w:t xml:space="preserve">Starlink means their internal link is inevitable </w:t>
      </w:r>
      <w:r w:rsidR="004A1F7C">
        <w:t xml:space="preserve">– cx proves they only take away the legal right of ownership, not the actual satellites </w:t>
      </w:r>
    </w:p>
    <w:p w14:paraId="6A4D354C" w14:textId="77777777" w:rsidR="00B448BB" w:rsidRPr="0018254A" w:rsidRDefault="00B448BB" w:rsidP="00B448BB">
      <w:pPr>
        <w:rPr>
          <w:rStyle w:val="Style13ptBold"/>
        </w:rPr>
      </w:pPr>
      <w:r w:rsidRPr="00FD1034">
        <w:rPr>
          <w:rStyle w:val="Style13ptBold"/>
          <w:highlight w:val="cyan"/>
        </w:rPr>
        <w:t>Pultarova</w:t>
      </w:r>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2F029DC5" w14:textId="77777777" w:rsidR="00B448BB" w:rsidRDefault="00B448BB" w:rsidP="00B448BB">
      <w:r>
        <w:t xml:space="preserve">Tereza is a London-based science and technology journalist, aspiring fiction writer and amateur gymnast. Originally from Prague, the Czech Republic, she spent the first seven years of her career working as a reporter, </w:t>
      </w:r>
      <w:proofErr w:type="gramStart"/>
      <w:r>
        <w:t>script-writer</w:t>
      </w:r>
      <w:proofErr w:type="gramEnd"/>
      <w:r>
        <w:t xml:space="preserve">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4" w:history="1">
        <w:r w:rsidRPr="00337B6A">
          <w:rPr>
            <w:rStyle w:val="Hyperlink"/>
          </w:rPr>
          <w:t>https://www.space.com/spacex-starlink-satellite-collision-alerts-on-the-rise</w:t>
        </w:r>
      </w:hyperlink>
      <w:r>
        <w:t>, accessed 12/1/21, sb</w:t>
      </w:r>
    </w:p>
    <w:p w14:paraId="126B5D65" w14:textId="525E4451" w:rsidR="00B448BB" w:rsidRDefault="00B448BB" w:rsidP="00B448BB">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w:t>
      </w:r>
      <w:proofErr w:type="gramStart"/>
      <w:r w:rsidRPr="001268A0">
        <w:rPr>
          <w:sz w:val="14"/>
        </w:rPr>
        <w:t>pass</w:t>
      </w:r>
      <w:proofErr w:type="gramEnd"/>
      <w:r w:rsidRPr="001268A0">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1268A0">
        <w:rPr>
          <w:sz w:val="14"/>
        </w:rPr>
        <w:t>Space )</w:t>
      </w:r>
      <w:proofErr w:type="gramEnd"/>
      <w:r w:rsidRPr="001268A0">
        <w:rPr>
          <w:sz w:val="14"/>
        </w:rPr>
        <w:t xml:space="preserve"> database. This tool, managed by Celestrack,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Starlink's competitor OneWeb,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w:t>
      </w:r>
      <w:proofErr w:type="gramStart"/>
      <w:r w:rsidRPr="001268A0">
        <w:rPr>
          <w:sz w:val="14"/>
        </w:rPr>
        <w:t>first generation</w:t>
      </w:r>
      <w:proofErr w:type="gramEnd"/>
      <w:r w:rsidRPr="001268A0">
        <w:rPr>
          <w:sz w:val="14"/>
        </w:rPr>
        <w:t xml:space="preserve">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FD1034">
        <w:rPr>
          <w:rStyle w:val="StyleUnderline"/>
          <w:highlight w:val="cyan"/>
        </w:rPr>
        <w:t xml:space="preserve">on average, an operator managing about 50 satellites will receive up </w:t>
      </w:r>
      <w:r w:rsidRPr="00FD1034">
        <w:rPr>
          <w:rStyle w:val="StyleUnderline"/>
          <w:highlight w:val="cyan"/>
        </w:rPr>
        <w:lastRenderedPageBreak/>
        <w:t>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 xml:space="preserve">increase ten times </w:t>
      </w:r>
      <w:proofErr w:type="gramStart"/>
      <w:r w:rsidRPr="00FD1034">
        <w:rPr>
          <w:rStyle w:val="Emphasis"/>
          <w:highlight w:val="cyan"/>
        </w:rPr>
        <w:t>in the near future</w:t>
      </w:r>
      <w:proofErr w:type="gramEnd"/>
      <w:r w:rsidRPr="001268A0">
        <w:rPr>
          <w:sz w:val="14"/>
        </w:rPr>
        <w:t xml:space="preserve">, Hesar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Hesar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Hesar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w:t>
      </w:r>
      <w:proofErr w:type="gramStart"/>
      <w:r w:rsidRPr="001268A0">
        <w:rPr>
          <w:sz w:val="14"/>
        </w:rPr>
        <w:t>astrophysicist</w:t>
      </w:r>
      <w:proofErr w:type="gramEnd"/>
      <w:r w:rsidRPr="001268A0">
        <w:rPr>
          <w:sz w:val="14"/>
        </w:rPr>
        <w:t xml:space="preserve">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933BE8">
        <w:rPr>
          <w:rStyle w:val="StyleUnderline"/>
        </w:rPr>
        <w:t xml:space="preserve">with the number of close passes growing, the risk of operators at some point making a wrong decision will grow as well. Avoidance maneuvers cost fuel, </w:t>
      </w:r>
      <w:proofErr w:type="gramStart"/>
      <w:r w:rsidRPr="00933BE8">
        <w:rPr>
          <w:rStyle w:val="StyleUnderline"/>
        </w:rPr>
        <w:t>time</w:t>
      </w:r>
      <w:proofErr w:type="gramEnd"/>
      <w:r w:rsidRPr="00933BE8">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 xml:space="preserve">The maneuvers use </w:t>
      </w:r>
      <w:proofErr w:type="gramStart"/>
      <w:r w:rsidRPr="00933BE8">
        <w:rPr>
          <w:rStyle w:val="StyleUnderline"/>
        </w:rPr>
        <w:t>propellant,</w:t>
      </w:r>
      <w:proofErr w:type="gramEnd"/>
      <w:r w:rsidRPr="00933BE8">
        <w:rPr>
          <w:rStyle w:val="StyleUnderline"/>
        </w:rPr>
        <w:t xml:space="preserve"> the satellite cannot provide service. </w:t>
      </w:r>
      <w:proofErr w:type="gramStart"/>
      <w:r w:rsidRPr="00933BE8">
        <w:rPr>
          <w:rStyle w:val="StyleUnderline"/>
        </w:rPr>
        <w:t>So</w:t>
      </w:r>
      <w:proofErr w:type="gramEnd"/>
      <w:r w:rsidRPr="00933BE8">
        <w:rPr>
          <w:rStyle w:val="StyleUnderline"/>
        </w:rPr>
        <w:t xml:space="preserve"> there must be some threshold. But that means you are accepting a certain amount of risk. The problem is that at some point, you are likely to make a wrong decision</w:t>
      </w:r>
      <w:r w:rsidRPr="001268A0">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w:t>
      </w:r>
      <w:proofErr w:type="gramStart"/>
      <w:r w:rsidRPr="001268A0">
        <w:rPr>
          <w:sz w:val="14"/>
        </w:rPr>
        <w:t>say</w:t>
      </w:r>
      <w:proofErr w:type="gramEnd"/>
      <w:r w:rsidRPr="001268A0">
        <w:rPr>
          <w:sz w:val="14"/>
        </w:rPr>
        <w:t xml:space="preserve">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w:t>
      </w:r>
      <w:proofErr w:type="gramStart"/>
      <w:r w:rsidRPr="001268A0">
        <w:rPr>
          <w:sz w:val="14"/>
        </w:rPr>
        <w:t>other</w:t>
      </w:r>
      <w:proofErr w:type="gramEnd"/>
      <w:r w:rsidRPr="001268A0">
        <w:rPr>
          <w:sz w:val="14"/>
        </w:rPr>
        <w:t xml:space="preserve">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28693574" w14:textId="77777777" w:rsidR="004A1F7C" w:rsidRPr="007A54E9" w:rsidRDefault="004A1F7C" w:rsidP="004A1F7C">
      <w:pPr>
        <w:pStyle w:val="Heading4"/>
      </w:pPr>
      <w:r w:rsidRPr="007A54E9">
        <w:t xml:space="preserve">We have militarization but not weaponization – countries are using space for the military and have the technology to weaponize, but won’t actually </w:t>
      </w:r>
    </w:p>
    <w:p w14:paraId="67347E67" w14:textId="77777777" w:rsidR="004A1F7C" w:rsidRDefault="004A1F7C" w:rsidP="004A1F7C">
      <w:pPr>
        <w:rPr>
          <w:rFonts w:asciiTheme="minorHAnsi" w:hAnsiTheme="minorHAnsi" w:cstheme="minorHAnsi"/>
        </w:rPr>
      </w:pPr>
      <w:r w:rsidRPr="007A54E9">
        <w:rPr>
          <w:rStyle w:val="Style13ptBold"/>
        </w:rPr>
        <w:t>Krepon,’ 03</w:t>
      </w:r>
      <w:r w:rsidRPr="007A54E9">
        <w:rPr>
          <w:rFonts w:asciiTheme="minorHAnsi" w:hAnsiTheme="minorHAnsi" w:cstheme="minorHAnsi"/>
        </w:rPr>
        <w:t xml:space="preserve"> [Michael Krepon is president of the Henry Stimson Center and Christopher Clary, “Space Assurance or Space Dominance?”, Henry Stimson Center Book, SM]</w:t>
      </w:r>
    </w:p>
    <w:p w14:paraId="63E21865" w14:textId="77777777" w:rsidR="004A1F7C" w:rsidRPr="007A54E9" w:rsidRDefault="004A1F7C" w:rsidP="004A1F7C">
      <w:pPr>
        <w:rPr>
          <w:rFonts w:asciiTheme="minorHAnsi" w:hAnsiTheme="minorHAnsi" w:cstheme="minorHAnsi"/>
        </w:rPr>
      </w:pPr>
      <w:r w:rsidRPr="007A54E9">
        <w:rPr>
          <w:rFonts w:asciiTheme="minorHAnsi" w:hAnsiTheme="minorHAnsi" w:cstheme="minorHAnsi"/>
        </w:rPr>
        <w:lastRenderedPageBreak/>
        <w:t xml:space="preserve">At present, </w:t>
      </w:r>
      <w:r w:rsidRPr="007A54E9">
        <w:rPr>
          <w:rStyle w:val="underline"/>
          <w:rFonts w:asciiTheme="minorHAnsi" w:hAnsiTheme="minorHAnsi" w:cstheme="minorHAnsi"/>
          <w:highlight w:val="cyan"/>
        </w:rPr>
        <w:t xml:space="preserve">the </w:t>
      </w:r>
      <w:r w:rsidRPr="007A54E9">
        <w:rPr>
          <w:rStyle w:val="Emphasis2"/>
          <w:rFonts w:asciiTheme="minorHAnsi" w:hAnsiTheme="minorHAnsi" w:cstheme="minorHAnsi"/>
          <w:highlight w:val="cyan"/>
        </w:rPr>
        <w:t>crucial distinction</w:t>
      </w:r>
      <w:r w:rsidRPr="007A54E9">
        <w:rPr>
          <w:rStyle w:val="underline"/>
          <w:rFonts w:asciiTheme="minorHAnsi" w:hAnsiTheme="minorHAnsi" w:cstheme="minorHAnsi"/>
          <w:highlight w:val="cyan"/>
        </w:rPr>
        <w:t xml:space="preserve"> between the </w:t>
      </w:r>
      <w:r w:rsidRPr="007A54E9">
        <w:rPr>
          <w:rStyle w:val="Emphasis2"/>
          <w:rFonts w:asciiTheme="minorHAnsi" w:hAnsiTheme="minorHAnsi" w:cstheme="minorHAnsi"/>
          <w:highlight w:val="cyan"/>
        </w:rPr>
        <w:t>militarization and weaponization</w:t>
      </w:r>
      <w:r w:rsidRPr="007A54E9">
        <w:rPr>
          <w:rStyle w:val="underline"/>
          <w:rFonts w:asciiTheme="minorHAnsi" w:hAnsiTheme="minorHAnsi" w:cstheme="minorHAnsi"/>
          <w:highlight w:val="cyan"/>
        </w:rPr>
        <w:t xml:space="preserve"> of space remains in place</w:t>
      </w:r>
      <w:r w:rsidRPr="007A54E9">
        <w:rPr>
          <w:rFonts w:asciiTheme="minorHAnsi" w:hAnsiTheme="minorHAnsi" w:cstheme="minorHAnsi"/>
          <w:highlight w:val="cyan"/>
        </w:rPr>
        <w:t>.</w:t>
      </w:r>
      <w:r w:rsidRPr="007A54E9">
        <w:rPr>
          <w:rFonts w:asciiTheme="minorHAnsi" w:hAnsiTheme="minorHAnsi" w:cstheme="minorHAnsi"/>
        </w:rPr>
        <w:t xml:space="preserve"> </w:t>
      </w:r>
      <w:r w:rsidRPr="007A54E9">
        <w:rPr>
          <w:rStyle w:val="underline"/>
          <w:rFonts w:asciiTheme="minorHAnsi" w:hAnsiTheme="minorHAnsi" w:cstheme="minorHAnsi"/>
        </w:rPr>
        <w:t xml:space="preserve">The </w:t>
      </w:r>
      <w:r w:rsidRPr="007A54E9">
        <w:rPr>
          <w:rStyle w:val="underline"/>
          <w:rFonts w:asciiTheme="minorHAnsi" w:hAnsiTheme="minorHAnsi" w:cstheme="minorHAnsi"/>
          <w:highlight w:val="cyan"/>
        </w:rPr>
        <w:t>militarization</w:t>
      </w:r>
      <w:r w:rsidRPr="007A54E9">
        <w:rPr>
          <w:rStyle w:val="underline"/>
          <w:rFonts w:asciiTheme="minorHAnsi" w:hAnsiTheme="minorHAnsi" w:cstheme="minorHAnsi"/>
        </w:rPr>
        <w:t xml:space="preserve"> of space </w:t>
      </w:r>
      <w:r w:rsidRPr="007A54E9">
        <w:rPr>
          <w:rStyle w:val="underline"/>
          <w:rFonts w:asciiTheme="minorHAnsi" w:hAnsiTheme="minorHAnsi" w:cstheme="minorHAnsi"/>
          <w:highlight w:val="cyan"/>
        </w:rPr>
        <w:t>was</w:t>
      </w:r>
      <w:r w:rsidRPr="007A54E9">
        <w:rPr>
          <w:rStyle w:val="underline"/>
          <w:rFonts w:asciiTheme="minorHAnsi" w:hAnsiTheme="minorHAnsi" w:cstheme="minorHAnsi"/>
        </w:rPr>
        <w:t xml:space="preserve"> certainly </w:t>
      </w:r>
      <w:r w:rsidRPr="007A54E9">
        <w:rPr>
          <w:rStyle w:val="underline"/>
          <w:rFonts w:asciiTheme="minorHAnsi" w:hAnsiTheme="minorHAnsi" w:cstheme="minorHAnsi"/>
          <w:highlight w:val="cyan"/>
        </w:rPr>
        <w:t>inevitable</w:t>
      </w:r>
      <w:r w:rsidRPr="007A54E9">
        <w:rPr>
          <w:rStyle w:val="underline"/>
          <w:rFonts w:asciiTheme="minorHAnsi" w:hAnsiTheme="minorHAnsi" w:cstheme="minorHAnsi"/>
        </w:rPr>
        <w:t xml:space="preserve"> during the Cold </w:t>
      </w:r>
      <w:proofErr w:type="gramStart"/>
      <w:r w:rsidRPr="007A54E9">
        <w:rPr>
          <w:rStyle w:val="underline"/>
          <w:rFonts w:asciiTheme="minorHAnsi" w:hAnsiTheme="minorHAnsi" w:cstheme="minorHAnsi"/>
        </w:rPr>
        <w:t xml:space="preserve">War, </w:t>
      </w:r>
      <w:r w:rsidRPr="007A54E9">
        <w:rPr>
          <w:rStyle w:val="underline"/>
          <w:rFonts w:asciiTheme="minorHAnsi" w:hAnsiTheme="minorHAnsi" w:cstheme="minorHAnsi"/>
          <w:highlight w:val="cyan"/>
        </w:rPr>
        <w:t>because</w:t>
      </w:r>
      <w:proofErr w:type="gramEnd"/>
      <w:r w:rsidRPr="007A54E9">
        <w:rPr>
          <w:rStyle w:val="underline"/>
          <w:rFonts w:asciiTheme="minorHAnsi" w:hAnsiTheme="minorHAnsi" w:cstheme="minorHAnsi"/>
          <w:highlight w:val="cyan"/>
        </w:rPr>
        <w:t xml:space="preserve"> both superpowers needed satellites</w:t>
      </w:r>
      <w:r w:rsidRPr="007A54E9">
        <w:rPr>
          <w:rStyle w:val="underline"/>
          <w:rFonts w:asciiTheme="minorHAnsi" w:hAnsiTheme="minorHAnsi" w:cstheme="minorHAnsi"/>
        </w:rPr>
        <w:t xml:space="preserve"> to observe each other’s strategic capabilities and to enhance the effectiveness of their terrestrial war-fighting capabilities</w:t>
      </w:r>
      <w:r w:rsidRPr="007A54E9">
        <w:rPr>
          <w:rFonts w:asciiTheme="minorHAnsi" w:hAnsiTheme="minorHAnsi" w:cstheme="minorHAnsi"/>
        </w:rPr>
        <w:t xml:space="preserve">.11 Both nations orbited satellites to glean targeting information, to learn of meteorological conditions in theaters of combat, and to communicate with widely dispersed forces. </w:t>
      </w:r>
      <w:r w:rsidRPr="007A54E9">
        <w:rPr>
          <w:rStyle w:val="underline"/>
          <w:rFonts w:asciiTheme="minorHAnsi" w:hAnsiTheme="minorHAnsi" w:cstheme="minorHAnsi"/>
        </w:rPr>
        <w:t>Navigation satellites, although not nearly as accurate as the global positioning system</w:t>
      </w:r>
      <w:r w:rsidRPr="007A54E9">
        <w:rPr>
          <w:rFonts w:asciiTheme="minorHAnsi" w:hAnsiTheme="minorHAnsi" w:cstheme="minorHAnsi"/>
        </w:rPr>
        <w:t xml:space="preserve"> (GPS) of today, </w:t>
      </w:r>
      <w:r w:rsidRPr="007A54E9">
        <w:rPr>
          <w:rStyle w:val="underline"/>
          <w:rFonts w:asciiTheme="minorHAnsi" w:hAnsiTheme="minorHAnsi" w:cstheme="minorHAnsi"/>
        </w:rPr>
        <w:t>were crucial for improving the accuracy of ballistic missiles</w:t>
      </w:r>
      <w:r w:rsidRPr="007A54E9">
        <w:rPr>
          <w:rFonts w:asciiTheme="minorHAnsi" w:hAnsiTheme="minorHAnsi" w:cstheme="minorHAnsi"/>
        </w:rPr>
        <w:t xml:space="preserve">. And </w:t>
      </w:r>
      <w:r w:rsidRPr="007A54E9">
        <w:rPr>
          <w:rStyle w:val="underline"/>
          <w:rFonts w:asciiTheme="minorHAnsi" w:hAnsiTheme="minorHAnsi" w:cstheme="minorHAnsi"/>
        </w:rPr>
        <w:t>space systems were indispensable for obscure but necessary functions like geodesic surveying, which facilitated ballistic missile accuracy by measuring perturbations in the earth’s gravitational field</w:t>
      </w:r>
      <w:r w:rsidRPr="007A54E9">
        <w:rPr>
          <w:rFonts w:asciiTheme="minorHAnsi" w:hAnsiTheme="minorHAnsi" w:cstheme="minorHAnsi"/>
        </w:rPr>
        <w:t xml:space="preserve">. Satellites provided early warning of missile launches and detection of nuclear detonations. In other words, </w:t>
      </w:r>
      <w:r w:rsidRPr="007A54E9">
        <w:rPr>
          <w:rStyle w:val="underline"/>
          <w:rFonts w:asciiTheme="minorHAnsi" w:hAnsiTheme="minorHAnsi" w:cstheme="minorHAnsi"/>
        </w:rPr>
        <w:t xml:space="preserve">over the course of the Cold War, </w:t>
      </w:r>
      <w:r w:rsidRPr="007A54E9">
        <w:rPr>
          <w:rStyle w:val="underline"/>
          <w:rFonts w:asciiTheme="minorHAnsi" w:hAnsiTheme="minorHAnsi" w:cstheme="minorHAnsi"/>
          <w:highlight w:val="cyan"/>
        </w:rPr>
        <w:t xml:space="preserve">space became an essential adjunct for </w:t>
      </w:r>
      <w:proofErr w:type="gramStart"/>
      <w:r w:rsidRPr="007A54E9">
        <w:rPr>
          <w:rStyle w:val="underline"/>
          <w:rFonts w:asciiTheme="minorHAnsi" w:hAnsiTheme="minorHAnsi" w:cstheme="minorHAnsi"/>
          <w:highlight w:val="cyan"/>
        </w:rPr>
        <w:t>war-fighting</w:t>
      </w:r>
      <w:proofErr w:type="gramEnd"/>
      <w:r w:rsidRPr="007A54E9">
        <w:rPr>
          <w:rStyle w:val="underline"/>
          <w:rFonts w:asciiTheme="minorHAnsi" w:hAnsiTheme="minorHAnsi" w:cstheme="minorHAnsi"/>
          <w:highlight w:val="cyan"/>
        </w:rPr>
        <w:t xml:space="preserve"> on the ground, without becoming another theater of combat.</w:t>
      </w:r>
      <w:r w:rsidRPr="007A54E9">
        <w:rPr>
          <w:rFonts w:asciiTheme="minorHAnsi" w:hAnsiTheme="minorHAnsi" w:cstheme="minorHAnsi"/>
          <w:highlight w:val="cyan"/>
        </w:rPr>
        <w:t xml:space="preserve"> </w:t>
      </w:r>
      <w:r w:rsidRPr="007A54E9">
        <w:rPr>
          <w:rStyle w:val="Emphasis2"/>
          <w:rFonts w:asciiTheme="minorHAnsi" w:hAnsiTheme="minorHAnsi" w:cstheme="minorHAnsi"/>
          <w:highlight w:val="cyan"/>
        </w:rPr>
        <w:t>While the militarization of space proceeded apace, the weaponization of space was avoided</w:t>
      </w:r>
      <w:r w:rsidRPr="007A54E9">
        <w:rPr>
          <w:rFonts w:asciiTheme="minorHAnsi" w:hAnsiTheme="minorHAnsi" w:cstheme="minorHAnsi"/>
        </w:rPr>
        <w:t>.</w:t>
      </w:r>
      <w:r w:rsidRPr="007A54E9">
        <w:rPr>
          <w:rStyle w:val="underline"/>
          <w:rFonts w:asciiTheme="minorHAnsi" w:hAnsiTheme="minorHAnsi" w:cstheme="minorHAnsi"/>
        </w:rPr>
        <w:t xml:space="preserve"> </w:t>
      </w:r>
      <w:r w:rsidRPr="007A54E9">
        <w:rPr>
          <w:rFonts w:asciiTheme="minorHAnsi" w:hAnsiTheme="minorHAnsi" w:cstheme="minorHAnsi"/>
        </w:rPr>
        <w:t xml:space="preserve">The continuum to characterize space warfare capabilities employed by the Joint Staff of the Office of the Joint Chiefs of Staff provides a useful typology in this regard. Within the domain of space operations, the Joint Staff define four primary mission areas: space control, force enhancement, space support, and force application. Space control operations provide freedom of action in space for friendly forces while, when directed, denying it to an adversary, and include the broad aspect of protection of U.S. and U.S. allied space systems and negation of enemy adversary space systems. Space control operations encompass all elements of the space defense mission and include offensive and defensive operations by friendly forces to gain and maintain space superiority and situational awareness if events impact space operations. Space force enhancement operations multiply joint force effectiveness by enhancing battlespace awareness and providing needed warfighter support. There are five force enhancement functions: intelligence, surveillance, and reconnaissance; integrated tactical warning and attack assessment; environmental monitoring; communications; and position, velocity, time, and navigation. Space support operations consist of operations that launch, deploy, augment, maintain, sustain, replenish, deorbit, and recover space forces, including the </w:t>
      </w:r>
      <w:proofErr w:type="gramStart"/>
      <w:r w:rsidRPr="007A54E9">
        <w:rPr>
          <w:rFonts w:asciiTheme="minorHAnsi" w:hAnsiTheme="minorHAnsi" w:cstheme="minorHAnsi"/>
        </w:rPr>
        <w:t>command and control</w:t>
      </w:r>
      <w:proofErr w:type="gramEnd"/>
      <w:r w:rsidRPr="007A54E9">
        <w:rPr>
          <w:rFonts w:asciiTheme="minorHAnsi" w:hAnsiTheme="minorHAnsi" w:cstheme="minorHAnsi"/>
        </w:rPr>
        <w:t xml:space="preserve"> network configuration for space operations. Support operations consist of spacelift, satellite operations, and deorbiting and recovering space vehicles, if required. Space force application operations consist of attacks against terrestrialbased targets carried out by military weapons systems operating in or through space. Currently, there are no space force application assets operating in space.12 This </w:t>
      </w:r>
      <w:r w:rsidRPr="007A54E9">
        <w:rPr>
          <w:rStyle w:val="underline"/>
          <w:rFonts w:asciiTheme="minorHAnsi" w:hAnsiTheme="minorHAnsi" w:cstheme="minorHAnsi"/>
        </w:rPr>
        <w:t xml:space="preserve">typology can be condensed further into three </w:t>
      </w:r>
      <w:proofErr w:type="gramStart"/>
      <w:r w:rsidRPr="007A54E9">
        <w:rPr>
          <w:rStyle w:val="underline"/>
          <w:rFonts w:asciiTheme="minorHAnsi" w:hAnsiTheme="minorHAnsi" w:cstheme="minorHAnsi"/>
        </w:rPr>
        <w:t>fairly distinct</w:t>
      </w:r>
      <w:proofErr w:type="gramEnd"/>
      <w:r w:rsidRPr="007A54E9">
        <w:rPr>
          <w:rStyle w:val="underline"/>
          <w:rFonts w:asciiTheme="minorHAnsi" w:hAnsiTheme="minorHAnsi" w:cstheme="minorHAnsi"/>
        </w:rPr>
        <w:t xml:space="preserve"> categories</w:t>
      </w:r>
      <w:r w:rsidRPr="007A54E9">
        <w:rPr>
          <w:rFonts w:asciiTheme="minorHAnsi" w:hAnsiTheme="minorHAnsi" w:cstheme="minorHAnsi"/>
        </w:rPr>
        <w:t xml:space="preserve">: 1. </w:t>
      </w:r>
      <w:r w:rsidRPr="007A54E9">
        <w:rPr>
          <w:rStyle w:val="underline"/>
          <w:rFonts w:asciiTheme="minorHAnsi" w:hAnsiTheme="minorHAnsi" w:cstheme="minorHAnsi"/>
        </w:rPr>
        <w:t>Activities that involve the direct application of force either from space</w:t>
      </w:r>
      <w:r w:rsidRPr="007A54E9">
        <w:rPr>
          <w:rFonts w:asciiTheme="minorHAnsi" w:hAnsiTheme="minorHAnsi" w:cstheme="minorHAnsi"/>
        </w:rPr>
        <w:t xml:space="preserve">, within space, or directed against objects in space from the earth’s surface or atmosphere. Space </w:t>
      </w:r>
      <w:r w:rsidRPr="007A54E9">
        <w:rPr>
          <w:rStyle w:val="underline"/>
          <w:rFonts w:asciiTheme="minorHAnsi" w:hAnsiTheme="minorHAnsi" w:cstheme="minorHAnsi"/>
        </w:rPr>
        <w:t>force application and much of space control fall into this category</w:t>
      </w:r>
      <w:r w:rsidRPr="007A54E9">
        <w:rPr>
          <w:rFonts w:asciiTheme="minorHAnsi" w:hAnsiTheme="minorHAnsi" w:cstheme="minorHAnsi"/>
        </w:rPr>
        <w:t xml:space="preserve">. 2. </w:t>
      </w:r>
      <w:r w:rsidRPr="007A54E9">
        <w:rPr>
          <w:rStyle w:val="underline"/>
          <w:rFonts w:asciiTheme="minorHAnsi" w:hAnsiTheme="minorHAnsi" w:cstheme="minorHAnsi"/>
        </w:rPr>
        <w:t>Activities that clearly involve no use of force, primarily space support activities</w:t>
      </w:r>
      <w:r w:rsidRPr="007A54E9">
        <w:rPr>
          <w:rFonts w:asciiTheme="minorHAnsi" w:hAnsiTheme="minorHAnsi" w:cstheme="minorHAnsi"/>
        </w:rPr>
        <w:t xml:space="preserve">. 3. </w:t>
      </w:r>
      <w:r w:rsidRPr="007A54E9">
        <w:rPr>
          <w:rStyle w:val="underline"/>
          <w:rFonts w:asciiTheme="minorHAnsi" w:hAnsiTheme="minorHAnsi" w:cstheme="minorHAnsi"/>
        </w:rPr>
        <w:t>Activities that do not involve the direct application of force but that can support and enhance other activities that destroy or disable an adversary’s capabilities in space</w:t>
      </w:r>
      <w:r w:rsidRPr="007A54E9">
        <w:rPr>
          <w:rFonts w:asciiTheme="minorHAnsi" w:hAnsiTheme="minorHAnsi" w:cstheme="minorHAnsi"/>
        </w:rPr>
        <w:t xml:space="preserve">, on the earth’s surface, or in the atmosphere. Clearly, category 1 activities involving space force application would constitute the weaponization of space. Additionally, </w:t>
      </w:r>
      <w:r w:rsidRPr="007A54E9">
        <w:rPr>
          <w:rStyle w:val="underline"/>
          <w:rFonts w:asciiTheme="minorHAnsi" w:hAnsiTheme="minorHAnsi" w:cstheme="minorHAnsi"/>
        </w:rPr>
        <w:t xml:space="preserve">space control activities resulting in the denial or negation of an adversary’s spacecraft would also constitute weaponization. </w:t>
      </w:r>
      <w:r w:rsidRPr="007A54E9">
        <w:rPr>
          <w:rStyle w:val="underline"/>
          <w:rFonts w:asciiTheme="minorHAnsi" w:hAnsiTheme="minorHAnsi" w:cstheme="minorHAnsi"/>
          <w:highlight w:val="cyan"/>
        </w:rPr>
        <w:t>Included in this definition of weaponization are dedicated ASAT weapons, “defensive” weapons</w:t>
      </w:r>
      <w:r w:rsidRPr="007A54E9">
        <w:rPr>
          <w:rStyle w:val="underline"/>
          <w:rFonts w:asciiTheme="minorHAnsi" w:hAnsiTheme="minorHAnsi" w:cstheme="minorHAnsi"/>
        </w:rPr>
        <w:t xml:space="preserve"> carried on satellites or other space objects that could be used for offensive purposes, and attacks against terrestrial-based targets carried out by military weapon systems operating in or from space</w:t>
      </w:r>
      <w:r w:rsidRPr="007A54E9">
        <w:rPr>
          <w:rFonts w:asciiTheme="minorHAnsi" w:hAnsiTheme="minorHAnsi" w:cstheme="minorHAnsi"/>
        </w:rPr>
        <w:t xml:space="preserve">. </w:t>
      </w:r>
      <w:r w:rsidRPr="007A54E9">
        <w:rPr>
          <w:rStyle w:val="Emphasis2"/>
          <w:rFonts w:asciiTheme="minorHAnsi" w:hAnsiTheme="minorHAnsi" w:cstheme="minorHAnsi"/>
          <w:highlight w:val="cyan"/>
        </w:rPr>
        <w:t>Excluded in this definition</w:t>
      </w:r>
      <w:r w:rsidRPr="007A54E9">
        <w:rPr>
          <w:rStyle w:val="underline"/>
          <w:rFonts w:asciiTheme="minorHAnsi" w:hAnsiTheme="minorHAnsi" w:cstheme="minorHAnsi"/>
          <w:highlight w:val="cyan"/>
        </w:rPr>
        <w:t xml:space="preserve"> are military and civilian capabilities </w:t>
      </w:r>
      <w:r w:rsidRPr="007A54E9">
        <w:rPr>
          <w:rStyle w:val="underline"/>
          <w:rFonts w:asciiTheme="minorHAnsi" w:hAnsiTheme="minorHAnsi" w:cstheme="minorHAnsi"/>
          <w:highlight w:val="cyan"/>
        </w:rPr>
        <w:lastRenderedPageBreak/>
        <w:t xml:space="preserve">such as long-range ballistic missiles, space launch vehicles, and the space shuttle, which </w:t>
      </w:r>
      <w:r w:rsidRPr="007A54E9">
        <w:rPr>
          <w:rStyle w:val="Emphasis2"/>
          <w:rFonts w:asciiTheme="minorHAnsi" w:hAnsiTheme="minorHAnsi" w:cstheme="minorHAnsi"/>
          <w:highlight w:val="cyan"/>
        </w:rPr>
        <w:t xml:space="preserve">could be used as </w:t>
      </w:r>
      <w:proofErr w:type="gramStart"/>
      <w:r w:rsidRPr="007A54E9">
        <w:rPr>
          <w:rStyle w:val="Emphasis2"/>
          <w:rFonts w:asciiTheme="minorHAnsi" w:hAnsiTheme="minorHAnsi" w:cstheme="minorHAnsi"/>
          <w:highlight w:val="cyan"/>
        </w:rPr>
        <w:t>ASATs</w:t>
      </w:r>
      <w:proofErr w:type="gramEnd"/>
      <w:r w:rsidRPr="007A54E9">
        <w:rPr>
          <w:rStyle w:val="Emphasis2"/>
          <w:rFonts w:asciiTheme="minorHAnsi" w:hAnsiTheme="minorHAnsi" w:cstheme="minorHAnsi"/>
          <w:highlight w:val="cyan"/>
        </w:rPr>
        <w:t xml:space="preserve"> but which have clearly been designed to carry out other missions</w:t>
      </w:r>
      <w:r w:rsidRPr="007A54E9">
        <w:rPr>
          <w:rStyle w:val="underline"/>
          <w:rFonts w:asciiTheme="minorHAnsi" w:hAnsiTheme="minorHAnsi" w:cstheme="minorHAnsi"/>
          <w:highlight w:val="cyan"/>
        </w:rPr>
        <w:t>.</w:t>
      </w:r>
      <w:r w:rsidRPr="007A54E9">
        <w:rPr>
          <w:rFonts w:asciiTheme="minorHAnsi" w:hAnsiTheme="minorHAnsi" w:cstheme="minorHAnsi"/>
        </w:rPr>
        <w:t xml:space="preserve"> Also excluded from this definition are category 2 and 3 activities listed above. This construct of space weaponization falls between overly broad definitions that are unhelpful and overly narrow definitions that are insufficient. </w:t>
      </w:r>
      <w:r w:rsidRPr="007A54E9">
        <w:rPr>
          <w:rStyle w:val="underline"/>
          <w:rFonts w:asciiTheme="minorHAnsi" w:hAnsiTheme="minorHAnsi" w:cstheme="minorHAnsi"/>
          <w:highlight w:val="cyan"/>
        </w:rPr>
        <w:t>Several nations now have the capability to do significant damage</w:t>
      </w:r>
      <w:r w:rsidRPr="007A54E9">
        <w:rPr>
          <w:rStyle w:val="underline"/>
          <w:rFonts w:asciiTheme="minorHAnsi" w:hAnsiTheme="minorHAnsi" w:cstheme="minorHAnsi"/>
        </w:rPr>
        <w:t xml:space="preserve"> to satellites in orbit, perhaps by utilizing ocean-spanning ballistic missiles, or long-range missile defense interceptors, or space-launch vehicles to detonate nuclear weapons above the earth’s atmosphere</w:t>
      </w:r>
      <w:r w:rsidRPr="007A54E9">
        <w:rPr>
          <w:rFonts w:asciiTheme="minorHAnsi" w:hAnsiTheme="minorHAnsi" w:cstheme="minorHAnsi"/>
        </w:rPr>
        <w:t xml:space="preserve">. Space assets face other threats. </w:t>
      </w:r>
      <w:r w:rsidRPr="007A54E9">
        <w:rPr>
          <w:rStyle w:val="underline"/>
          <w:rFonts w:asciiTheme="minorHAnsi" w:hAnsiTheme="minorHAnsi" w:cstheme="minorHAnsi"/>
        </w:rPr>
        <w:t>The U.S. space shuttle was designed to repair and refurbish satellites, not to purposefully damage them</w:t>
      </w:r>
      <w:r w:rsidRPr="007A54E9">
        <w:rPr>
          <w:rFonts w:asciiTheme="minorHAnsi" w:hAnsiTheme="minorHAnsi" w:cstheme="minorHAnsi"/>
        </w:rPr>
        <w:t>. But it has this inherent capability</w:t>
      </w:r>
      <w:r w:rsidRPr="007A54E9">
        <w:rPr>
          <w:rStyle w:val="underline"/>
          <w:rFonts w:asciiTheme="minorHAnsi" w:hAnsiTheme="minorHAnsi" w:cstheme="minorHAnsi"/>
        </w:rPr>
        <w:t>. Commercially available communications equipment can be used to jam satellite uplinks and downlinks</w:t>
      </w:r>
      <w:r w:rsidRPr="007A54E9">
        <w:rPr>
          <w:rFonts w:asciiTheme="minorHAnsi" w:hAnsiTheme="minorHAnsi" w:cstheme="minorHAnsi"/>
        </w:rPr>
        <w:t xml:space="preserve">. The U.S. Air Force’s Space Aggressor Squadron, which “red teams” the possible behavior of potential adversaries, assembled a satellite jamming device for $7,500 using readily available equipment. Space warfare need not take place in space, since satellite ground-control stations are susceptible to hacking and to direct attacks by air power, ground forces, and commando operations.13 In other words, space-faring </w:t>
      </w:r>
      <w:proofErr w:type="gramStart"/>
      <w:r w:rsidRPr="007A54E9">
        <w:rPr>
          <w:rFonts w:asciiTheme="minorHAnsi" w:hAnsiTheme="minorHAnsi" w:cstheme="minorHAnsi"/>
        </w:rPr>
        <w:t>nations</w:t>
      </w:r>
      <w:proofErr w:type="gramEnd"/>
      <w:r w:rsidRPr="007A54E9">
        <w:rPr>
          <w:rFonts w:asciiTheme="minorHAnsi" w:hAnsiTheme="minorHAnsi" w:cstheme="minorHAnsi"/>
        </w:rPr>
        <w:t xml:space="preserve"> or consortiums, as well as states possessing long-range missile capabilities have long possessed the capability to create havoc in space by reorienting weapon systems designed for other purposes. </w:t>
      </w:r>
      <w:r w:rsidRPr="007A54E9">
        <w:rPr>
          <w:rStyle w:val="underline"/>
          <w:rFonts w:asciiTheme="minorHAnsi" w:hAnsiTheme="minorHAnsi" w:cstheme="minorHAnsi"/>
        </w:rPr>
        <w:t>The deployment of advanced missile defense interceptors and the airborne laser could provide additional capabilities against satellites.</w:t>
      </w:r>
      <w:r w:rsidRPr="007A54E9">
        <w:rPr>
          <w:rFonts w:asciiTheme="minorHAnsi" w:hAnsiTheme="minorHAnsi" w:cstheme="minorHAnsi"/>
        </w:rPr>
        <w:t xml:space="preserve"> </w:t>
      </w:r>
      <w:r w:rsidRPr="007A54E9">
        <w:rPr>
          <w:rStyle w:val="underline"/>
          <w:rFonts w:asciiTheme="minorHAnsi" w:hAnsiTheme="minorHAnsi" w:cstheme="minorHAnsi"/>
          <w:highlight w:val="cyan"/>
        </w:rPr>
        <w:t>These residual capabilities do not</w:t>
      </w:r>
      <w:r w:rsidRPr="007A54E9">
        <w:rPr>
          <w:rFonts w:asciiTheme="minorHAnsi" w:hAnsiTheme="minorHAnsi" w:cstheme="minorHAnsi"/>
        </w:rPr>
        <w:t xml:space="preserve">, however, </w:t>
      </w:r>
      <w:r w:rsidRPr="007A54E9">
        <w:rPr>
          <w:rStyle w:val="underline"/>
          <w:rFonts w:asciiTheme="minorHAnsi" w:hAnsiTheme="minorHAnsi" w:cstheme="minorHAnsi"/>
          <w:highlight w:val="cyan"/>
        </w:rPr>
        <w:t>constitute the weaponization of space because they have not been used for this purpose.</w:t>
      </w:r>
      <w:r w:rsidRPr="007A54E9">
        <w:rPr>
          <w:rStyle w:val="underline"/>
          <w:rFonts w:asciiTheme="minorHAnsi" w:hAnsiTheme="minorHAnsi" w:cstheme="minorHAnsi"/>
        </w:rPr>
        <w:t xml:space="preserve"> </w:t>
      </w:r>
      <w:r w:rsidRPr="007A54E9">
        <w:rPr>
          <w:rStyle w:val="underline"/>
          <w:rFonts w:asciiTheme="minorHAnsi" w:hAnsiTheme="minorHAnsi" w:cstheme="minorHAnsi"/>
          <w:highlight w:val="cyan"/>
        </w:rPr>
        <w:t>The acquisition of new military capabilities</w:t>
      </w:r>
      <w:r w:rsidRPr="007A54E9">
        <w:rPr>
          <w:rStyle w:val="underline"/>
          <w:rFonts w:asciiTheme="minorHAnsi" w:hAnsiTheme="minorHAnsi" w:cstheme="minorHAnsi"/>
        </w:rPr>
        <w:t xml:space="preserve"> that could be applied to space warfare </w:t>
      </w:r>
      <w:r w:rsidRPr="007A54E9">
        <w:rPr>
          <w:rStyle w:val="underline"/>
          <w:rFonts w:asciiTheme="minorHAnsi" w:hAnsiTheme="minorHAnsi" w:cstheme="minorHAnsi"/>
          <w:highlight w:val="cyan"/>
        </w:rPr>
        <w:t>increases the necessity to prevent their flight-testing</w:t>
      </w:r>
      <w:r w:rsidRPr="007A54E9">
        <w:rPr>
          <w:rStyle w:val="underline"/>
          <w:rFonts w:asciiTheme="minorHAnsi" w:hAnsiTheme="minorHAnsi" w:cstheme="minorHAnsi"/>
        </w:rPr>
        <w:t xml:space="preserve"> in “an ASAT mode,” if the distinction between militarization and weaponization is to be maintained</w:t>
      </w:r>
      <w:r w:rsidRPr="007A54E9">
        <w:rPr>
          <w:rFonts w:asciiTheme="minorHAnsi" w:hAnsiTheme="minorHAnsi" w:cstheme="minorHAnsi"/>
        </w:rPr>
        <w:t xml:space="preserve">. </w:t>
      </w:r>
      <w:r w:rsidRPr="007A54E9">
        <w:rPr>
          <w:rStyle w:val="Emphasis2"/>
          <w:rFonts w:asciiTheme="minorHAnsi" w:hAnsiTheme="minorHAnsi" w:cstheme="minorHAnsi"/>
          <w:highlight w:val="cyan"/>
        </w:rPr>
        <w:t>Cooperative monitoring arrangements are essential for this purpose</w:t>
      </w:r>
      <w:r w:rsidRPr="007A54E9">
        <w:rPr>
          <w:rFonts w:asciiTheme="minorHAnsi" w:hAnsiTheme="minorHAnsi" w:cstheme="minorHAnsi"/>
        </w:rPr>
        <w:t xml:space="preserve">. Put another way, because </w:t>
      </w:r>
      <w:r w:rsidRPr="007A54E9">
        <w:rPr>
          <w:rStyle w:val="underline"/>
          <w:rFonts w:asciiTheme="minorHAnsi" w:hAnsiTheme="minorHAnsi" w:cstheme="minorHAnsi"/>
        </w:rPr>
        <w:t>it is not possible to ban military technologies and capabilities that could be used for space warfare does not mean that the weaponization of space has already occurred</w:t>
      </w:r>
      <w:r w:rsidRPr="007A54E9">
        <w:rPr>
          <w:rFonts w:asciiTheme="minorHAnsi" w:hAnsiTheme="minorHAnsi" w:cstheme="minorHAnsi"/>
          <w:highlight w:val="cyan"/>
        </w:rPr>
        <w:t xml:space="preserve">. </w:t>
      </w:r>
      <w:r w:rsidRPr="007A54E9">
        <w:rPr>
          <w:rStyle w:val="Emphasis2"/>
          <w:rFonts w:asciiTheme="minorHAnsi" w:hAnsiTheme="minorHAnsi" w:cstheme="minorHAnsi"/>
          <w:highlight w:val="cyan"/>
        </w:rPr>
        <w:t xml:space="preserve">This barrier remains intact </w:t>
      </w:r>
      <w:proofErr w:type="gramStart"/>
      <w:r w:rsidRPr="007A54E9">
        <w:rPr>
          <w:rStyle w:val="Emphasis2"/>
          <w:rFonts w:asciiTheme="minorHAnsi" w:hAnsiTheme="minorHAnsi" w:cstheme="minorHAnsi"/>
          <w:highlight w:val="cyan"/>
        </w:rPr>
        <w:t>as long as</w:t>
      </w:r>
      <w:proofErr w:type="gramEnd"/>
      <w:r w:rsidRPr="007A54E9">
        <w:rPr>
          <w:rStyle w:val="Emphasis2"/>
          <w:rFonts w:asciiTheme="minorHAnsi" w:hAnsiTheme="minorHAnsi" w:cstheme="minorHAnsi"/>
          <w:highlight w:val="cyan"/>
        </w:rPr>
        <w:t xml:space="preserve"> versatile military technologies are not used against objects in space</w:t>
      </w:r>
      <w:r w:rsidRPr="007A54E9">
        <w:rPr>
          <w:rStyle w:val="underline"/>
          <w:rFonts w:asciiTheme="minorHAnsi" w:hAnsiTheme="minorHAnsi" w:cstheme="minorHAnsi"/>
        </w:rPr>
        <w:t>. The existence of versatile technologies and military capabilities means that any state using them against U.S. satellites can reasonably expect retaliation in kind or other unwanted consequences</w:t>
      </w:r>
      <w:r w:rsidRPr="007A54E9">
        <w:rPr>
          <w:rFonts w:asciiTheme="minorHAnsi" w:hAnsiTheme="minorHAnsi" w:cstheme="minorHAnsi"/>
        </w:rPr>
        <w:t xml:space="preserve">. Rather than constituting an insuperable problem, </w:t>
      </w:r>
      <w:r w:rsidRPr="007A54E9">
        <w:rPr>
          <w:rStyle w:val="underline"/>
          <w:rFonts w:asciiTheme="minorHAnsi" w:hAnsiTheme="minorHAnsi" w:cstheme="minorHAnsi"/>
          <w:highlight w:val="cyan"/>
        </w:rPr>
        <w:t>residual ASAT capabilities</w:t>
      </w:r>
      <w:r w:rsidRPr="007A54E9">
        <w:rPr>
          <w:rFonts w:asciiTheme="minorHAnsi" w:hAnsiTheme="minorHAnsi" w:cstheme="minorHAnsi"/>
        </w:rPr>
        <w:t xml:space="preserve"> can help </w:t>
      </w:r>
      <w:r w:rsidRPr="007A54E9">
        <w:rPr>
          <w:rStyle w:val="underline"/>
          <w:rFonts w:asciiTheme="minorHAnsi" w:hAnsiTheme="minorHAnsi" w:cstheme="minorHAnsi"/>
          <w:highlight w:val="cyan"/>
        </w:rPr>
        <w:t>deter ASAT use. Residual ASAT capabilities also can help states to conclude that they do not need to pursue dedicated ASATs</w:t>
      </w:r>
      <w:r w:rsidRPr="007A54E9">
        <w:rPr>
          <w:rStyle w:val="underline"/>
          <w:rFonts w:asciiTheme="minorHAnsi" w:hAnsiTheme="minorHAnsi" w:cstheme="minorHAnsi"/>
        </w:rPr>
        <w:t xml:space="preserve"> </w:t>
      </w:r>
      <w:proofErr w:type="gramStart"/>
      <w:r w:rsidRPr="007A54E9">
        <w:rPr>
          <w:rStyle w:val="underline"/>
          <w:rFonts w:asciiTheme="minorHAnsi" w:hAnsiTheme="minorHAnsi" w:cstheme="minorHAnsi"/>
        </w:rPr>
        <w:t>in order to</w:t>
      </w:r>
      <w:proofErr w:type="gramEnd"/>
      <w:r w:rsidRPr="007A54E9">
        <w:rPr>
          <w:rStyle w:val="underline"/>
          <w:rFonts w:asciiTheme="minorHAnsi" w:hAnsiTheme="minorHAnsi" w:cstheme="minorHAnsi"/>
        </w:rPr>
        <w:t xml:space="preserve"> deter space warfare</w:t>
      </w:r>
      <w:r w:rsidRPr="007A54E9">
        <w:rPr>
          <w:rFonts w:asciiTheme="minorHAnsi" w:hAnsiTheme="minorHAnsi" w:cstheme="minorHAnsi"/>
        </w:rPr>
        <w:t xml:space="preserve">. </w:t>
      </w:r>
      <w:r w:rsidRPr="007A54E9">
        <w:rPr>
          <w:rStyle w:val="underline"/>
          <w:rFonts w:asciiTheme="minorHAnsi" w:hAnsiTheme="minorHAnsi" w:cstheme="minorHAnsi"/>
        </w:rPr>
        <w:t>The essential distinction between the militarization and weaponization of space currently remains in place.</w:t>
      </w:r>
      <w:r w:rsidRPr="007A54E9">
        <w:rPr>
          <w:rFonts w:asciiTheme="minorHAnsi" w:hAnsiTheme="minorHAnsi" w:cstheme="minorHAnsi"/>
        </w:rPr>
        <w:t xml:space="preserve"> Dedicated ASAT capabilities of Cold War vintage </w:t>
      </w:r>
      <w:proofErr w:type="gramStart"/>
      <w:r w:rsidRPr="007A54E9">
        <w:rPr>
          <w:rFonts w:asciiTheme="minorHAnsi" w:hAnsiTheme="minorHAnsi" w:cstheme="minorHAnsi"/>
        </w:rPr>
        <w:t>are</w:t>
      </w:r>
      <w:proofErr w:type="gramEnd"/>
      <w:r w:rsidRPr="007A54E9">
        <w:rPr>
          <w:rFonts w:asciiTheme="minorHAnsi" w:hAnsiTheme="minorHAnsi" w:cstheme="minorHAnsi"/>
        </w:rPr>
        <w:t xml:space="preserve"> not now deployed. Newer models are presumably in research and development behind closed doors, but flight tests of new “kinetic kill” ASATs or space mines have not been reported. And dedicated platforms for offensive military operations from space remain closer to gestation than to adolescence. The Pentagon has affirmed that there are no U.S. “force application” assets now operating in space, and there are no reported weapons in space orbited by other nations. </w:t>
      </w:r>
      <w:r w:rsidRPr="007A54E9">
        <w:rPr>
          <w:rStyle w:val="underline"/>
          <w:rFonts w:asciiTheme="minorHAnsi" w:hAnsiTheme="minorHAnsi" w:cstheme="minorHAnsi"/>
        </w:rPr>
        <w:t>The absence of flight tests and deployments of instruments of space warfare affirm that we have not yet crossed critical thresholds associated with the weaponization of space.</w:t>
      </w:r>
      <w:r w:rsidRPr="007A54E9">
        <w:rPr>
          <w:rFonts w:asciiTheme="minorHAnsi" w:hAnsiTheme="minorHAnsi" w:cstheme="minorHAnsi"/>
        </w:rPr>
        <w:t xml:space="preserve"> </w:t>
      </w:r>
    </w:p>
    <w:p w14:paraId="73CED8DE" w14:textId="77777777" w:rsidR="004A1F7C" w:rsidRPr="0094217C" w:rsidRDefault="004A1F7C" w:rsidP="004A1F7C"/>
    <w:p w14:paraId="056FADBF" w14:textId="77777777" w:rsidR="004A1F7C" w:rsidRPr="001268A0" w:rsidRDefault="004A1F7C" w:rsidP="00B448BB">
      <w:pPr>
        <w:rPr>
          <w:sz w:val="14"/>
        </w:rPr>
      </w:pPr>
    </w:p>
    <w:p w14:paraId="63297D20" w14:textId="77777777" w:rsidR="00DE5273" w:rsidRPr="00DE5273" w:rsidRDefault="00DE5273" w:rsidP="00DE5273"/>
    <w:p w14:paraId="0DDA7BD3" w14:textId="77777777" w:rsidR="00DE5273" w:rsidRPr="00DE5273" w:rsidRDefault="00DE5273" w:rsidP="00DE5273"/>
    <w:sectPr w:rsidR="00DE5273" w:rsidRPr="00DE52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52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F7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8B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57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27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6EABBE"/>
  <w14:defaultImageDpi w14:val="300"/>
  <w15:docId w15:val="{E97A223A-2161-2F4D-B4DC-C21B56901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52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52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2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52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DE52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52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273"/>
  </w:style>
  <w:style w:type="character" w:customStyle="1" w:styleId="Heading1Char">
    <w:name w:val="Heading 1 Char"/>
    <w:aliases w:val="Pocket Char"/>
    <w:basedOn w:val="DefaultParagraphFont"/>
    <w:link w:val="Heading1"/>
    <w:uiPriority w:val="9"/>
    <w:rsid w:val="00DE52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52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5273"/>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DE52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DE5273"/>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DE5273"/>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DE52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5273"/>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DE5273"/>
    <w:rPr>
      <w:color w:val="auto"/>
      <w:u w:val="none"/>
    </w:rPr>
  </w:style>
  <w:style w:type="paragraph" w:styleId="DocumentMap">
    <w:name w:val="Document Map"/>
    <w:basedOn w:val="Normal"/>
    <w:link w:val="DocumentMapChar"/>
    <w:uiPriority w:val="99"/>
    <w:semiHidden/>
    <w:unhideWhenUsed/>
    <w:rsid w:val="00DE52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273"/>
    <w:rPr>
      <w:rFonts w:ascii="Lucida Grande" w:hAnsi="Lucida Grande" w:cs="Lucida Grande"/>
    </w:rPr>
  </w:style>
  <w:style w:type="character" w:customStyle="1" w:styleId="normaltextrun">
    <w:name w:val="normaltextrun"/>
    <w:basedOn w:val="DefaultParagraphFont"/>
    <w:rsid w:val="00DE5273"/>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DE52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autoRedefine/>
    <w:uiPriority w:val="20"/>
    <w:qFormat/>
    <w:rsid w:val="00DE527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DE5273"/>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B448B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95571"/>
    <w:pPr>
      <w:ind w:left="720"/>
      <w:jc w:val="both"/>
    </w:pPr>
    <w:rPr>
      <w:rFonts w:eastAsiaTheme="minorHAnsi"/>
      <w:b/>
      <w:iCs/>
      <w:szCs w:val="22"/>
      <w:u w:val="single"/>
    </w:rPr>
  </w:style>
  <w:style w:type="character" w:customStyle="1" w:styleId="underline">
    <w:name w:val="underline"/>
    <w:qFormat/>
    <w:rsid w:val="004A1F7C"/>
    <w:rPr>
      <w:sz w:val="20"/>
      <w:u w:val="single"/>
    </w:rPr>
  </w:style>
  <w:style w:type="character" w:customStyle="1" w:styleId="Emphasis2">
    <w:name w:val="Emphasis2"/>
    <w:rsid w:val="004A1F7C"/>
    <w:rPr>
      <w:rFonts w:ascii="Times New Roman" w:hAnsi="Times New Roman"/>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fa.edu/app/uploads/Space_and_Defense_2_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316728254_Rethinking_Existential_Threats_and_Educat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abs/10.1080/0363452032000156190?journalCode=rced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criticaltheoryindex.org/assets/CarceralCapitalism---Wang-Jackie.pdf" TargetMode="External"/><Relationship Id="rId14" Type="http://schemas.openxmlformats.org/officeDocument/2006/relationships/hyperlink" Target="https://www.space.com/spacex-starlink-satellite-collision-alerts-on-the-ri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27</Pages>
  <Words>17419</Words>
  <Characters>99290</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2</cp:revision>
  <dcterms:created xsi:type="dcterms:W3CDTF">2021-12-19T01:12:00Z</dcterms:created>
  <dcterms:modified xsi:type="dcterms:W3CDTF">2021-12-19T01:42:00Z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