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DFA8E" w14:textId="6A2B558A" w:rsidR="00702523" w:rsidRDefault="00702523" w:rsidP="00702523">
      <w:pPr>
        <w:pStyle w:val="Heading1"/>
      </w:pPr>
      <w:r>
        <w:t>1NC</w:t>
      </w:r>
    </w:p>
    <w:p w14:paraId="1B7D6EBE" w14:textId="09FA9C6D" w:rsidR="00702523" w:rsidRDefault="00702523" w:rsidP="00702523"/>
    <w:p w14:paraId="4565E7FD" w14:textId="7181AA1A" w:rsidR="00702523" w:rsidRDefault="00702523" w:rsidP="00702523">
      <w:pPr>
        <w:pStyle w:val="Heading3"/>
        <w:rPr>
          <w:rFonts w:eastAsia="Calibri"/>
        </w:rPr>
      </w:pPr>
      <w:r>
        <w:rPr>
          <w:rFonts w:eastAsia="Calibri"/>
        </w:rPr>
        <w:t>1</w:t>
      </w:r>
    </w:p>
    <w:p w14:paraId="25F62BF2" w14:textId="136E0438" w:rsidR="00702523" w:rsidRDefault="00702523" w:rsidP="00702523">
      <w:pPr>
        <w:pStyle w:val="Heading4"/>
      </w:pPr>
      <w:r>
        <w:rPr>
          <w:rFonts w:eastAsia="Calibri" w:cs="Calibri"/>
        </w:rPr>
        <w:t>The black female body continues to be exploited within the medical industrial complex – they refuse to consider how the so-called “benefits” of the aff will be distributed unequally and a</w:t>
      </w:r>
      <w:r w:rsidR="00CF34E2">
        <w:rPr>
          <w:rFonts w:eastAsia="Calibri" w:cs="Calibri"/>
        </w:rPr>
        <w:t>l</w:t>
      </w:r>
      <w:r>
        <w:rPr>
          <w:rFonts w:eastAsia="Calibri" w:cs="Calibri"/>
        </w:rPr>
        <w:t>ong racial lines</w:t>
      </w:r>
    </w:p>
    <w:p w14:paraId="7000B1A9" w14:textId="77777777" w:rsidR="00702523" w:rsidRDefault="00702523" w:rsidP="00702523">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6">
        <w:r>
          <w:rPr>
            <w:rFonts w:eastAsia="Calibri" w:cs="Calibri"/>
            <w:color w:val="000000"/>
          </w:rPr>
          <w:t>https://www.upress.umn.edu/book-division/books/toward-a-global-idea-of-race</w:t>
        </w:r>
      </w:hyperlink>
      <w:r>
        <w:rPr>
          <w:rFonts w:eastAsia="Calibri" w:cs="Calibri"/>
        </w:rPr>
        <w:t>, Accessed 7/5/21 VD</w:t>
      </w:r>
    </w:p>
    <w:p w14:paraId="65AC9CEC" w14:textId="77777777" w:rsidR="00702523" w:rsidRPr="00F06E8B" w:rsidRDefault="00702523" w:rsidP="00702523">
      <w:pPr>
        <w:rPr>
          <w:rFonts w:eastAsia="Calibri" w:cs="Calibri"/>
          <w:sz w:val="12"/>
          <w:szCs w:val="12"/>
        </w:rPr>
      </w:pPr>
      <w:r>
        <w:rPr>
          <w:rFonts w:eastAsia="Calibri" w:cs="Calibr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ushers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once again </w:t>
      </w:r>
      <w:r w:rsidRPr="00403D65">
        <w:rPr>
          <w:rFonts w:eastAsia="Calibri" w:cs="Calibri"/>
          <w:highlight w:val="cyan"/>
          <w:u w:val="single"/>
        </w:rPr>
        <w:t>denounce race’s scientific irrelevance</w:t>
      </w:r>
      <w:r>
        <w:rPr>
          <w:rFonts w:eastAsia="Calibri" w:cs="Calibri"/>
          <w:u w:val="single"/>
        </w:rPr>
        <w:t>.</w:t>
      </w:r>
      <w:r>
        <w:rPr>
          <w:rFonts w:eastAsia="Calibri" w:cs="Calibri"/>
        </w:rPr>
        <w:t xml:space="preserve"> </w:t>
      </w:r>
      <w:r>
        <w:rPr>
          <w:rFonts w:eastAsia="Calibri" w:cs="Calibri"/>
          <w:sz w:val="12"/>
          <w:szCs w:val="12"/>
        </w:rPr>
        <w:t>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2A0D05BE" w14:textId="77777777" w:rsidR="00702523" w:rsidRPr="00F468DB" w:rsidRDefault="00702523" w:rsidP="00702523">
      <w:pPr>
        <w:pStyle w:val="Heading4"/>
      </w:pPr>
      <w:r w:rsidRPr="00F468DB">
        <w:t xml:space="preserve">The WTO regime is emblematic of the globalization of corporate capitalism and late stage capitalism’s imperialism – the affirmative’s call to take action through the WTO only reproduces imperialism and the world economy </w:t>
      </w:r>
    </w:p>
    <w:p w14:paraId="50A2151A" w14:textId="77777777" w:rsidR="00702523" w:rsidRPr="00F468DB" w:rsidRDefault="00702523" w:rsidP="00702523">
      <w:r w:rsidRPr="00F468DB">
        <w:rPr>
          <w:rStyle w:val="Style13ptBold"/>
        </w:rPr>
        <w:t>Fukuda 10</w:t>
      </w:r>
      <w:r w:rsidRPr="00F468DB">
        <w:t xml:space="preserve">, Yasuo Fukuda, Professor of Graduate School of Economics at Hitotsubashi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7" w:history="1">
        <w:r w:rsidRPr="00F468DB">
          <w:rPr>
            <w:rStyle w:val="Hyperlink"/>
          </w:rPr>
          <w:t>https://hermes-ir.lib.hit-u.ac.jp/hermes/ir/re/22161/0101106701.pdf</w:t>
        </w:r>
      </w:hyperlink>
      <w:r w:rsidRPr="00F468DB">
        <w:t>, accessed by apark 7/5/21</w:t>
      </w:r>
    </w:p>
    <w:p w14:paraId="7510606E" w14:textId="77777777" w:rsidR="00702523" w:rsidRPr="007664F6" w:rsidRDefault="00702523" w:rsidP="00702523">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it is clear that </w:t>
      </w:r>
      <w:r w:rsidRPr="00403D65">
        <w:rPr>
          <w:rFonts w:eastAsia="Times New Roman" w:cs="Calibri"/>
          <w:highlight w:val="cyan"/>
          <w:u w:val="single"/>
        </w:rPr>
        <w:t>four of the five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w:t>
      </w:r>
      <w:r w:rsidRPr="00F468DB">
        <w:rPr>
          <w:rFonts w:eastAsia="Times New Roman" w:cs="Calibri"/>
          <w:sz w:val="16"/>
        </w:rPr>
        <w:t xml:space="preserve"> </w:t>
      </w:r>
      <w:r w:rsidRPr="00083F9C">
        <w:rPr>
          <w:rFonts w:eastAsia="Times New Roman" w:cs="Calibri"/>
          <w:u w:val="single"/>
        </w:rPr>
        <w:t>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networks. For example, big food retailers such as Wal-Mart and Tesco have established global supply chain management networks which subcontract to farmers in developing countries, thereby bringing these farmers under centralized managerial control (South Centre and Traidcraft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(Balanyá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in order to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Weisbrot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105061F0" w14:textId="77777777" w:rsidR="00702523" w:rsidRDefault="00702523" w:rsidP="00702523">
      <w:pPr>
        <w:pStyle w:val="Heading4"/>
      </w:pPr>
      <w:r>
        <w:rPr>
          <w:rFonts w:eastAsia="Calibri" w:cs="Calibri"/>
        </w:rPr>
        <w:t>Capitalism is a project of white domination – racialized bodies are exploited and dominated within the system</w:t>
      </w:r>
    </w:p>
    <w:p w14:paraId="76C9DEF8" w14:textId="77777777" w:rsidR="00702523" w:rsidRPr="00BD2ED3" w:rsidRDefault="00702523" w:rsidP="00702523">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8">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397BC56F" w14:textId="77777777" w:rsidR="00702523" w:rsidRPr="009B3D58" w:rsidRDefault="00702523" w:rsidP="00702523">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(Padavic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(Figart, Mutari, and Power 2002). African-American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5C51F82F" w14:textId="77777777" w:rsidR="00702523" w:rsidRPr="00457A91" w:rsidRDefault="00702523" w:rsidP="00702523">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4FAAFA24" w14:textId="77777777" w:rsidR="00702523" w:rsidRDefault="00702523" w:rsidP="00702523">
      <w:pPr>
        <w:spacing w:after="0"/>
        <w:rPr>
          <w:rStyle w:val="StyleUnderline"/>
        </w:rPr>
      </w:pPr>
      <w:r>
        <w:rPr>
          <w:rStyle w:val="Style13ptBold"/>
        </w:rPr>
        <w:t>Shaviro 15</w:t>
      </w:r>
      <w:r>
        <w:rPr>
          <w:rStyle w:val="StyleUnderline"/>
        </w:rPr>
        <w:br/>
      </w:r>
      <w:r w:rsidRPr="00B93934">
        <w:rPr>
          <w:rStyle w:val="StyleUnderline"/>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9" w:history="1">
        <w:r w:rsidRPr="00B93934">
          <w:rPr>
            <w:rStyle w:val="Hyperlink"/>
            <w:sz w:val="16"/>
          </w:rPr>
          <w:t>https://track5.mixtape.moe/qdkkdt.pdf</w:t>
        </w:r>
      </w:hyperlink>
      <w:r w:rsidRPr="00B93934">
        <w:rPr>
          <w:rStyle w:val="StyleUnderline"/>
          <w:sz w:val="16"/>
          <w:u w:val="none"/>
        </w:rPr>
        <w:t xml:space="preserve"> rvs)</w:t>
      </w:r>
      <w:r>
        <w:rPr>
          <w:rFonts w:ascii="Arial" w:hAnsi="Arial" w:cs="Arial"/>
          <w:color w:val="222222"/>
          <w:sz w:val="14"/>
          <w:szCs w:val="20"/>
          <w:shd w:val="clear" w:color="auto" w:fill="FFFFFF"/>
        </w:rPr>
        <w:t xml:space="preserve"> </w:t>
      </w:r>
    </w:p>
    <w:p w14:paraId="6D4B1376" w14:textId="77777777" w:rsidR="00702523" w:rsidRDefault="00702523" w:rsidP="00702523">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Badiou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on the basis of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All of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rStyle w:val="StyleUnderlin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rStyle w:val="StyleUnderlin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—the creation of arcane financial instruments, in order to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actually </w:t>
      </w:r>
      <w:r w:rsidRPr="002A44F5">
        <w:rPr>
          <w:rStyle w:val="StyleUnderline"/>
          <w:highlight w:val="cyan"/>
        </w:rPr>
        <w:t>help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ucible to probabilistic analysis, because “there is no scientific basis on which to form any calculable probability whatever.” Keynes’s discussion of uncertainty has strong affinities with Quentin Meillassoux’s</w:t>
      </w:r>
      <w:r>
        <w:rPr>
          <w:sz w:val="16"/>
        </w:rPr>
        <w:t xml:space="preserve">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Grusin calls premediation.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Žižek, </w:t>
      </w:r>
      <w:r>
        <w:rPr>
          <w:rStyle w:val="StyleUnderline"/>
        </w:rPr>
        <w:t>“it’s easier to imagine the end of the world than the end of capitalism.”</w:t>
      </w:r>
    </w:p>
    <w:p w14:paraId="743694A5" w14:textId="77777777" w:rsidR="00702523" w:rsidRPr="00255BA4" w:rsidRDefault="00702523" w:rsidP="00702523">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6CF164AA" w14:textId="77777777" w:rsidR="00702523" w:rsidRPr="00C77454" w:rsidRDefault="00702523" w:rsidP="00702523">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0">
        <w:r>
          <w:rPr>
            <w:color w:val="000000"/>
          </w:rPr>
          <w:t>https://www.tandfonline.com/doi/abs/10.1080/0363452032000156190?journalCode=rced20</w:t>
        </w:r>
      </w:hyperlink>
      <w:r w:rsidRPr="00C77454">
        <w:rPr>
          <w:bCs/>
        </w:rPr>
        <w:t>, Accessed 6/28/21 VD</w:t>
      </w:r>
    </w:p>
    <w:p w14:paraId="03AFCF2A" w14:textId="77777777" w:rsidR="00702523" w:rsidRDefault="00702523" w:rsidP="00702523">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market forces, offer no signposts</w:t>
      </w:r>
      <w:r>
        <w:rPr>
          <w:rFonts w:eastAsia="Calibri" w:cs="Calibri"/>
          <w:color w:val="000000"/>
          <w:u w:val="single"/>
        </w:rPr>
        <w:t xml:space="preserve"> theoretically or politically </w:t>
      </w:r>
      <w:r w:rsidRPr="00403D65">
        <w:rPr>
          <w:rFonts w:eastAsia="Calibri" w:cs="Calibri"/>
          <w:color w:val="000000"/>
          <w:highlight w:val="cyan"/>
          <w:u w:val="single"/>
        </w:rPr>
        <w:t>for engaging racism</w:t>
      </w:r>
      <w:r>
        <w:rPr>
          <w:rFonts w:eastAsia="Calibri" w:cs="Calibri"/>
          <w:color w:val="000000"/>
          <w:u w:val="single"/>
        </w:rPr>
        <w:t xml:space="preserve">, an ethical and political issue that undermines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w:t>
      </w:r>
      <w:r w:rsidRPr="009A4DED">
        <w:rPr>
          <w:rFonts w:eastAsia="Calibri" w:cs="Calibri"/>
          <w:color w:val="000000"/>
          <w:u w:val="single"/>
        </w:rPr>
        <w:t>racism, color blindness and neoliberal racism and their connection to the New Right, corporate power, and neoliberal ideologies.</w:t>
      </w:r>
      <w:r w:rsidRPr="009A4DED">
        <w:rPr>
          <w:rFonts w:eastAsia="Calibri" w:cs="Calibri"/>
          <w:color w:val="000000"/>
          <w:sz w:val="24"/>
        </w:rPr>
        <w:t xml:space="preserve"> </w:t>
      </w:r>
      <w:r w:rsidRPr="009A4DED">
        <w:rPr>
          <w:rFonts w:eastAsia="Calibri" w:cs="Calibri"/>
          <w:color w:val="000000"/>
          <w:sz w:val="12"/>
          <w:szCs w:val="12"/>
        </w:rPr>
        <w:t>Unlike the old racism, which defined racial differences in terms of fixed biological categories organized</w:t>
      </w:r>
      <w:r>
        <w:rPr>
          <w:rFonts w:eastAsia="Calibri" w:cs="Calibri"/>
          <w:color w:val="000000"/>
          <w:sz w:val="12"/>
          <w:szCs w:val="12"/>
        </w:rPr>
        <w:t xml:space="preserve">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this perspective </w:t>
      </w:r>
      <w:r w:rsidRPr="004E2065">
        <w:rPr>
          <w:rFonts w:eastAsia="Calibri" w:cs="Calibri"/>
          <w:color w:val="000000"/>
          <w:highlight w:val="cyan"/>
          <w:u w:val="single"/>
        </w:rPr>
        <w:t xml:space="preserve">race is only </w:t>
      </w:r>
      <w:r w:rsidRPr="00403D65">
        <w:rPr>
          <w:rFonts w:eastAsia="Calibri" w:cs="Calibri"/>
          <w:color w:val="000000"/>
          <w:highlight w:val="cyan"/>
          <w:u w:val="single"/>
        </w:rPr>
        <w:t>as important as you allow it to be</w:t>
      </w:r>
      <w:r>
        <w:rPr>
          <w:rFonts w:eastAsia="Calibri" w:cs="Calibri"/>
          <w:color w:val="000000"/>
          <w:u w:val="single"/>
        </w:rPr>
        <w:t>” (Gallagher, 2003, p. 12)</w:t>
      </w:r>
      <w:r>
        <w:rPr>
          <w:rFonts w:eastAsia="Calibri" w:cs="Calibri"/>
          <w:color w:val="000000"/>
          <w:sz w:val="24"/>
        </w:rPr>
        <w:t xml:space="preserve">. </w:t>
      </w:r>
      <w:r>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Pr>
          <w:rFonts w:eastAsia="Calibri" w:cs="Calibri"/>
          <w:color w:val="000000"/>
          <w:sz w:val="24"/>
        </w:rPr>
        <w:t xml:space="preserve"> </w:t>
      </w:r>
      <w:r>
        <w:rPr>
          <w:rFonts w:eastAsia="Calibri" w:cs="Calibri"/>
          <w:color w:val="000000"/>
          <w:u w:val="single"/>
        </w:rPr>
        <w:t xml:space="preserve">Veiled by a denial of how racial histories accrue political, economic, and cultural weight to the social power of </w:t>
      </w:r>
      <w:r w:rsidRPr="00A35B23">
        <w:rPr>
          <w:rFonts w:eastAsia="Calibri" w:cs="Calibri"/>
          <w:color w:val="000000"/>
          <w:highlight w:val="cyan"/>
          <w:u w:val="single"/>
        </w:rPr>
        <w:t>whiteness</w:t>
      </w:r>
      <w:r>
        <w:rPr>
          <w:rFonts w:eastAsia="Calibri" w:cs="Calibri"/>
          <w:color w:val="000000"/>
          <w:u w:val="single"/>
        </w:rPr>
        <w:t xml:space="preserve">, </w:t>
      </w:r>
      <w:r w:rsidRPr="00A35B23">
        <w:rPr>
          <w:rFonts w:eastAsia="Calibri" w:cs="Calibri"/>
          <w:color w:val="000000"/>
          <w:u w:val="single"/>
        </w:rPr>
        <w:t xml:space="preserve">color blindness </w:t>
      </w:r>
      <w:r w:rsidRPr="00403D65">
        <w:rPr>
          <w:rFonts w:eastAsia="Calibri" w:cs="Calibri"/>
          <w:color w:val="000000"/>
          <w:highlight w:val="cyan"/>
          <w:u w:val="single"/>
        </w:rPr>
        <w:t>deletes the relationship between racial differences and power, and</w:t>
      </w:r>
      <w:r>
        <w:rPr>
          <w:rFonts w:eastAsia="Calibri" w:cs="Calibri"/>
          <w:color w:val="000000"/>
          <w:u w:val="single"/>
        </w:rPr>
        <w:t xml:space="preserve"> in doing so </w:t>
      </w:r>
      <w:r w:rsidRPr="00403D65">
        <w:rPr>
          <w:rFonts w:eastAsia="Calibri" w:cs="Calibri"/>
          <w:color w:val="000000"/>
          <w:highlight w:val="cyan"/>
          <w:u w:val="single"/>
        </w:rPr>
        <w:t>reinforces whiteness as the arbiter of value</w:t>
      </w:r>
      <w:r>
        <w:rPr>
          <w:rFonts w:eastAsia="Calibri" w:cs="Calibri"/>
          <w:color w:val="000000"/>
          <w:u w:val="single"/>
        </w:rPr>
        <w:t xml:space="preserve"> for judging difference against a normative notion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w:t>
      </w:r>
      <w:r w:rsidRPr="009A4DED">
        <w:rPr>
          <w:rFonts w:eastAsia="Calibri" w:cs="Calibri"/>
          <w:color w:val="000000"/>
          <w:u w:val="single"/>
        </w:rPr>
        <w:t>does color blindness offer</w:t>
      </w:r>
      <w:r>
        <w:rPr>
          <w:rFonts w:eastAsia="Calibri" w:cs="Calibri"/>
          <w:color w:val="000000"/>
          <w:u w:val="single"/>
        </w:rPr>
        <w:t xml:space="preserve"> up a highly racialized (though paraded as race-transcendent) notion of agency, but it also </w:t>
      </w:r>
      <w:r w:rsidRPr="00403D65">
        <w:rPr>
          <w:rFonts w:eastAsia="Calibri" w:cs="Calibri"/>
          <w:color w:val="000000"/>
          <w:highlight w:val="cyan"/>
          <w:u w:val="single"/>
        </w:rPr>
        <w:t>provides an ideological space free of guilt, self-reflection, and political responsibility</w:t>
      </w:r>
      <w:r>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Pr>
          <w:rFonts w:eastAsia="Calibri" w:cs="Calibri"/>
          <w:color w:val="000000"/>
          <w:sz w:val="24"/>
        </w:rPr>
        <w:t xml:space="preserve"> </w:t>
      </w:r>
      <w:r>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0AAB260C" w14:textId="77777777" w:rsidR="00702523" w:rsidRPr="00C77454" w:rsidRDefault="00702523" w:rsidP="00702523">
      <w:pPr>
        <w:pBdr>
          <w:top w:val="nil"/>
          <w:left w:val="nil"/>
          <w:bottom w:val="nil"/>
          <w:right w:val="nil"/>
          <w:between w:val="nil"/>
        </w:pBdr>
        <w:spacing w:after="0" w:line="240" w:lineRule="auto"/>
        <w:rPr>
          <w:color w:val="000000"/>
          <w:sz w:val="12"/>
          <w:szCs w:val="12"/>
        </w:rPr>
      </w:pPr>
    </w:p>
    <w:p w14:paraId="62DF5F24" w14:textId="77777777" w:rsidR="00702523" w:rsidRDefault="00702523" w:rsidP="00702523">
      <w:pPr>
        <w:pStyle w:val="Heading4"/>
      </w:pPr>
      <w:r>
        <w:t xml:space="preserve">The alternative is one of </w:t>
      </w:r>
      <w:r>
        <w:rPr>
          <w:i/>
        </w:rPr>
        <w:t xml:space="preserve">revolutionary intercommunalism, </w:t>
      </w:r>
      <w:r>
        <w:t xml:space="preserve">where the people of the world develop a community of care to improve material conditions, can establish communism and resolve the contradictions of racism.  </w:t>
      </w:r>
    </w:p>
    <w:p w14:paraId="2E51DE8B" w14:textId="77777777" w:rsidR="00702523" w:rsidRDefault="00702523" w:rsidP="00702523">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w:t>
      </w:r>
    </w:p>
    <w:p w14:paraId="318E78D8" w14:textId="16679571" w:rsidR="00702523" w:rsidRDefault="00702523" w:rsidP="00702523">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 xml:space="preserve">en there will be a qualitative leap and a change in the organization of society. </w:t>
      </w:r>
      <w:r w:rsidRPr="00403D65">
        <w:rPr>
          <w:highlight w:val="cyan"/>
          <w:u w:val="single"/>
        </w:rPr>
        <w:t xml:space="preserve">It will take time to resolve </w:t>
      </w:r>
      <w:r>
        <w:rPr>
          <w:u w:val="single"/>
        </w:rPr>
        <w:t xml:space="preserve">the contradictions of </w:t>
      </w:r>
      <w:r w:rsidRPr="00403D65">
        <w:rPr>
          <w:highlight w:val="cyan"/>
          <w:u w:val="single"/>
        </w:rPr>
        <w:t>racism</w:t>
      </w:r>
      <w:r>
        <w:rPr>
          <w:u w:val="single"/>
        </w:rPr>
        <w:t xml:space="preserve"> and all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2CB197B7" w14:textId="4EBE8755" w:rsidR="003557C7" w:rsidRDefault="00702523" w:rsidP="003557C7">
      <w:pPr>
        <w:pStyle w:val="Heading2"/>
      </w:pPr>
      <w:r>
        <w:t>Case</w:t>
      </w:r>
    </w:p>
    <w:p w14:paraId="7E5AAED4" w14:textId="77C6D5D0" w:rsidR="003557C7" w:rsidRDefault="003557C7" w:rsidP="003557C7">
      <w:pPr>
        <w:pStyle w:val="Heading3"/>
      </w:pPr>
      <w:r>
        <w:t>Extra</w:t>
      </w:r>
    </w:p>
    <w:p w14:paraId="22058978" w14:textId="7366437E" w:rsidR="003557C7" w:rsidRDefault="003557C7" w:rsidP="003557C7">
      <w:pPr>
        <w:pStyle w:val="Heading4"/>
      </w:pPr>
      <w:r>
        <w:t>Pre-round disclosure is a link – they forced us to disclose the entire aff with changes before the flip, but then flipped aff and refused to disclose anything other than texts – wouldn’t even disclose cards that would be the same – this is colonizer logic – their IP was protected but ours wasn’t – they literally pirated our scholarship while patenting their own – this is the strategy the white academy uses – this is an independent voter and link to the K</w:t>
      </w:r>
    </w:p>
    <w:p w14:paraId="35383D2C" w14:textId="77777777" w:rsidR="003557C7" w:rsidRPr="003557C7" w:rsidRDefault="003557C7" w:rsidP="003557C7"/>
    <w:p w14:paraId="564C03B5" w14:textId="38E42045" w:rsidR="00702523" w:rsidRDefault="00702523" w:rsidP="00702523">
      <w:pPr>
        <w:pStyle w:val="Heading3"/>
      </w:pPr>
      <w:r>
        <w:t>Util</w:t>
      </w:r>
    </w:p>
    <w:p w14:paraId="3A89F353" w14:textId="77777777" w:rsidR="00702523" w:rsidRDefault="00702523" w:rsidP="00702523">
      <w:pPr>
        <w:pStyle w:val="Heading4"/>
      </w:pPr>
      <w:r>
        <w:t>Extend ROB - Representations and epistemology in regards to racial scripts comes before extinction –</w:t>
      </w:r>
    </w:p>
    <w:p w14:paraId="59487A83" w14:textId="77777777" w:rsidR="00702523" w:rsidRDefault="00702523" w:rsidP="00702523">
      <w:pPr>
        <w:pStyle w:val="Heading4"/>
      </w:pPr>
      <w:r>
        <w:t>[1] There’s no epistemological obligation to debating over ethics and util – debate should be used to set decolonial vernacular norms because it interrogates what args are epistemologically viewed as valid</w:t>
      </w:r>
    </w:p>
    <w:p w14:paraId="4C90D8BE" w14:textId="77777777" w:rsidR="00702523" w:rsidRDefault="00702523" w:rsidP="00702523">
      <w:pPr>
        <w:pStyle w:val="Heading4"/>
      </w:pPr>
      <w:r>
        <w:t>[2] Reps comes first specifically on this topic – IP is not solely a legal process but is sustained through discourse – you should be forced to defend your position on IP is representatively good</w:t>
      </w:r>
    </w:p>
    <w:p w14:paraId="6BD7D31A" w14:textId="77777777" w:rsidR="00702523" w:rsidRPr="00407D81" w:rsidRDefault="00702523" w:rsidP="00702523">
      <w:pPr>
        <w:pStyle w:val="Heading4"/>
        <w:rPr>
          <w:u w:val="single"/>
        </w:rPr>
      </w:pPr>
      <w:r>
        <w:t xml:space="preserve">[3] Reps controls policy and your impacts – how we represent impacts formulates our attitudes towards those impacts – it’s what justified the US bombing the middle east in reaction to terrorism </w:t>
      </w:r>
    </w:p>
    <w:p w14:paraId="51CA83BB" w14:textId="77777777" w:rsidR="00702523" w:rsidRDefault="00702523" w:rsidP="00702523">
      <w:pPr>
        <w:pStyle w:val="Heading4"/>
      </w:pPr>
      <w:r>
        <w:t xml:space="preserve">Util is racist - </w:t>
      </w:r>
    </w:p>
    <w:p w14:paraId="612C7D5D" w14:textId="77777777" w:rsidR="00702523" w:rsidRDefault="00702523" w:rsidP="00702523">
      <w:pPr>
        <w:pStyle w:val="Heading4"/>
      </w:pPr>
      <w:r>
        <w:t>[1] Util only applies to who the government deems as recognizable and rhetorically valuable which clearly doesn’t apply to colonized people</w:t>
      </w:r>
    </w:p>
    <w:p w14:paraId="541C8BAE" w14:textId="439A07C5" w:rsidR="00702523" w:rsidRDefault="00702523" w:rsidP="00702523">
      <w:pPr>
        <w:pStyle w:val="Heading4"/>
      </w:pPr>
      <w:r>
        <w:t xml:space="preserve">[2] Extinction is all lives matter – you’ve basically said you won’t care about black people when it’s only about black people but now that white people’s lives are threatened, you’ll care about black people </w:t>
      </w:r>
    </w:p>
    <w:p w14:paraId="0728F2F3" w14:textId="77777777" w:rsidR="00702523" w:rsidRPr="00702523" w:rsidRDefault="00702523" w:rsidP="00702523"/>
    <w:p w14:paraId="4E1270C1" w14:textId="77777777" w:rsidR="00702523" w:rsidRPr="0021128D" w:rsidRDefault="00702523" w:rsidP="00702523">
      <w:pPr>
        <w:pStyle w:val="Heading4"/>
        <w:shd w:val="clear" w:color="auto" w:fill="FFFFFF"/>
        <w:spacing w:before="0"/>
        <w:rPr>
          <w:rFonts w:eastAsia="Times New Roman" w:cs="Calibri"/>
          <w:szCs w:val="24"/>
        </w:rPr>
      </w:pP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 that o/w – 1] better internal link to death – 2] probability and timeframe because it’s happening right now – 3] racial cap is about centuries of death that permeates these communities pushing them beyond suffering</w:t>
      </w:r>
    </w:p>
    <w:p w14:paraId="347C82D7" w14:textId="77777777" w:rsidR="00702523" w:rsidRPr="0021128D" w:rsidRDefault="00702523" w:rsidP="00702523">
      <w:pPr>
        <w:pStyle w:val="NormalWeb"/>
        <w:shd w:val="clear" w:color="auto" w:fill="FFFFFF"/>
        <w:spacing w:before="0" w:beforeAutospacing="0" w:after="0" w:afterAutospacing="0"/>
        <w:rPr>
          <w:rFonts w:ascii="Calibri" w:hAnsi="Calibri" w:cs="Calibri"/>
        </w:rPr>
      </w:pPr>
      <w:r w:rsidRPr="0021128D">
        <w:rPr>
          <w:rFonts w:ascii="Calibri" w:hAnsi="Calibri" w:cs="Calibri"/>
          <w:b/>
          <w:bCs/>
          <w:sz w:val="26"/>
          <w:szCs w:val="26"/>
        </w:rPr>
        <w:t>Pasquinelli 18</w:t>
      </w:r>
      <w:r w:rsidRPr="0021128D">
        <w:rPr>
          <w:rFonts w:ascii="Calibri" w:hAnsi="Calibri" w:cs="Calibri"/>
          <w:sz w:val="22"/>
        </w:rPr>
        <w:t xml:space="preserve"> (Sydney Pasquinelli,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11"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pp 156-161) gz</w:t>
      </w:r>
    </w:p>
    <w:p w14:paraId="15263555" w14:textId="4AFD72A5" w:rsidR="00702523" w:rsidRPr="00702523" w:rsidRDefault="00702523" w:rsidP="00702523">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While lesser-evil reasoning emerged as a predominant feature of liberalism, it has roots in Christian theology</w:t>
      </w:r>
      <w:r w:rsidRPr="0021128D">
        <w:rPr>
          <w:rFonts w:cs="Calibri"/>
          <w:sz w:val="16"/>
          <w:szCs w:val="16"/>
        </w:rPr>
        <w:t xml:space="preserve">.35 Some ethico-political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r w:rsidRPr="0021128D">
        <w:rPr>
          <w:rFonts w:cs="Calibri"/>
          <w:u w:val="single"/>
        </w:rPr>
        <w:t xml:space="preserve">Eyal Weizman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constant policing of the world in order to 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21128D">
        <w:rPr>
          <w:rFonts w:cs="Calibri"/>
          <w:u w:val="single"/>
        </w:rPr>
        <w:t xml:space="preserve"> </w:t>
      </w:r>
      <w:r w:rsidRPr="0021128D">
        <w:rPr>
          <w:rFonts w:cs="Calibri"/>
          <w:b/>
          <w:bCs/>
          <w:u w:val="single"/>
          <w:shd w:val="clear" w:color="auto" w:fill="00FF00"/>
        </w:rPr>
        <w:t xml:space="preserve">If (X) is extinction, great injustices </w:t>
      </w:r>
      <w:r w:rsidRPr="0021128D">
        <w:rPr>
          <w:rFonts w:cs="Calibri"/>
          <w:b/>
          <w:bCs/>
          <w:u w:val="single"/>
        </w:rPr>
        <w:t xml:space="preserve">(like nuclear warfare) </w:t>
      </w:r>
      <w:r w:rsidRPr="0021128D">
        <w:rPr>
          <w:rFonts w:cs="Calibri"/>
          <w:b/>
          <w:bCs/>
          <w:u w:val="single"/>
          <w:shd w:val="clear" w:color="auto" w:fill="00FF00"/>
        </w:rPr>
        <w:t>may be vindicated in the name of</w:t>
      </w:r>
      <w:r w:rsidRPr="0021128D">
        <w:rPr>
          <w:rFonts w:cs="Calibri"/>
          <w:b/>
          <w:bCs/>
          <w:u w:val="single"/>
        </w:rPr>
        <w:t xml:space="preserve"> winning a war or </w:t>
      </w:r>
      <w:r w:rsidRPr="0021128D">
        <w:rPr>
          <w:rFonts w:cs="Calibri"/>
          <w:b/>
          <w:bCs/>
          <w:u w:val="single"/>
          <w:shd w:val="clear" w:color="auto" w:fill="00FF00"/>
        </w:rPr>
        <w:t>saving humanity</w:t>
      </w:r>
      <w:r w:rsidRPr="0021128D">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21128D">
        <w:rPr>
          <w:rFonts w:cs="Calibri"/>
          <w:i/>
          <w:iCs/>
          <w:sz w:val="16"/>
          <w:szCs w:val="16"/>
        </w:rPr>
        <w:t>The Just War Myth: The Moral Illusions of War</w:t>
      </w:r>
      <w:r w:rsidRPr="0021128D">
        <w:rPr>
          <w:rFonts w:cs="Calibri"/>
          <w:sz w:val="16"/>
          <w:szCs w:val="16"/>
        </w:rPr>
        <w:t xml:space="preserve">, Andrew </w:t>
      </w:r>
      <w:r w:rsidRPr="0021128D">
        <w:rPr>
          <w:rFonts w:cs="Calibri"/>
          <w:u w:val="single"/>
        </w:rPr>
        <w:t xml:space="preserve">Fiala criticizes the US government for </w:t>
      </w:r>
      <w:r w:rsidRPr="0021128D">
        <w:rPr>
          <w:rFonts w:cs="Calibri"/>
          <w:b/>
          <w:bCs/>
          <w:u w:val="single"/>
        </w:rPr>
        <w:t>exaggerating threats in order to skew utilitarian risk-calculus</w:t>
      </w:r>
      <w:r w:rsidRPr="0021128D">
        <w:rPr>
          <w:rFonts w:cs="Calibri"/>
          <w:u w:val="single"/>
        </w:rPr>
        <w:t xml:space="preserve"> and justify its violations of </w:t>
      </w:r>
      <w:r w:rsidRPr="0021128D">
        <w:rPr>
          <w:rFonts w:cs="Calibri"/>
          <w:i/>
          <w:iCs/>
          <w:u w:val="single"/>
        </w:rPr>
        <w:t>jus ad bellum</w:t>
      </w:r>
      <w:r w:rsidRPr="0021128D">
        <w:rPr>
          <w:rFonts w:cs="Calibri"/>
          <w:u w:val="single"/>
        </w:rPr>
        <w:t xml:space="preserve"> and </w:t>
      </w:r>
      <w:r w:rsidRPr="0021128D">
        <w:rPr>
          <w:rFonts w:cs="Calibri"/>
          <w:i/>
          <w:iCs/>
          <w:u w:val="single"/>
        </w:rPr>
        <w:t>jus in bello</w:t>
      </w:r>
      <w:r w:rsidRPr="0021128D">
        <w:rPr>
          <w:rFonts w:cs="Calibri"/>
          <w:sz w:val="16"/>
          <w:szCs w:val="16"/>
        </w:rPr>
        <w:t xml:space="preserve">.54 For example, </w:t>
      </w:r>
      <w:r w:rsidRPr="0021128D">
        <w:rPr>
          <w:rFonts w:cs="Calibri"/>
          <w:u w:val="single"/>
        </w:rPr>
        <w:t xml:space="preserve">the “existential” threat conjured by the Bush administration in its War on Terror </w:t>
      </w:r>
      <w:r w:rsidRPr="0021128D">
        <w:rPr>
          <w:rFonts w:cs="Calibri"/>
          <w:b/>
          <w:bCs/>
          <w:u w:val="single"/>
        </w:rPr>
        <w:t>made the 2003 preemptive invasion of Iraq, as well as the use of illegal surveillance and interrogation tactics, more palatable to the American people and to US Congress</w:t>
      </w:r>
      <w:r w:rsidRPr="0021128D">
        <w:rPr>
          <w:rFonts w:cs="Calibri"/>
          <w:sz w:val="16"/>
          <w:szCs w:val="16"/>
        </w:rPr>
        <w:t xml:space="preserve">.55 Gordon R. </w:t>
      </w:r>
      <w:r w:rsidRPr="0021128D">
        <w:rPr>
          <w:rFonts w:cs="Calibri"/>
          <w:u w:val="single"/>
        </w:rPr>
        <w:t>Mitchell and</w:t>
      </w:r>
      <w:r w:rsidRPr="0021128D">
        <w:rPr>
          <w:rFonts w:cs="Calibri"/>
          <w:sz w:val="16"/>
          <w:szCs w:val="16"/>
        </w:rPr>
        <w:t xml:space="preserve"> Robert P. </w:t>
      </w:r>
      <w:r w:rsidRPr="0021128D">
        <w:rPr>
          <w:rFonts w:cs="Calibri"/>
          <w:u w:val="single"/>
        </w:rPr>
        <w:t xml:space="preserve">Newman interpret the War on Terror as a revival of Cold War logic; in both cases, </w:t>
      </w:r>
      <w:r w:rsidRPr="0021128D">
        <w:rPr>
          <w:rFonts w:cs="Calibri"/>
          <w:b/>
          <w:bCs/>
          <w:u w:val="single"/>
        </w:rPr>
        <w:t>the construction of a singular and existential threat to Western humanity justified an extended period of heightened US military presence and police powers</w:t>
      </w:r>
      <w:r w:rsidRPr="0021128D">
        <w:rPr>
          <w:rFonts w:cs="Calibri"/>
          <w:sz w:val="16"/>
          <w:szCs w:val="16"/>
        </w:rPr>
        <w:t xml:space="preserve">.56 </w:t>
      </w:r>
      <w:r w:rsidRPr="0021128D">
        <w:rPr>
          <w:rFonts w:cs="Calibri"/>
          <w:b/>
          <w:bCs/>
          <w:u w:val="single"/>
          <w:shd w:val="clear" w:color="auto" w:fill="00FF00"/>
        </w:rPr>
        <w:t>Threat construction, lesser-evil reasoning, and hegemonic aspirations combine</w:t>
      </w:r>
      <w:r w:rsidRPr="0021128D">
        <w:rPr>
          <w:rFonts w:cs="Calibri"/>
          <w:u w:val="single"/>
        </w:rPr>
        <w:t xml:space="preserve"> in</w:t>
      </w:r>
      <w:r w:rsidRPr="0021128D">
        <w:rPr>
          <w:rFonts w:cs="Calibri"/>
          <w:sz w:val="16"/>
          <w:szCs w:val="16"/>
        </w:rPr>
        <w:t xml:space="preserve"> postcolonial </w:t>
      </w:r>
      <w:r w:rsidRPr="0021128D">
        <w:rPr>
          <w:rFonts w:cs="Calibri"/>
          <w:u w:val="single"/>
        </w:rPr>
        <w:t xml:space="preserve">US discourse </w:t>
      </w:r>
      <w:r w:rsidRPr="0021128D">
        <w:rPr>
          <w:rFonts w:cs="Calibri"/>
          <w:u w:val="single"/>
          <w:shd w:val="clear" w:color="auto" w:fill="00FF00"/>
        </w:rPr>
        <w:t xml:space="preserve">to produce a “state of exception,” </w:t>
      </w:r>
      <w:r w:rsidRPr="0021128D">
        <w:rPr>
          <w:rFonts w:cs="Calibri"/>
          <w:b/>
          <w:bCs/>
          <w:u w:val="single"/>
        </w:rPr>
        <w:t>whereby a sovereign power (usually the executive branch) is granted authority to suspend the laws and moral norms that dictate liberal (geo)politicking</w:t>
      </w:r>
      <w:r w:rsidRPr="0021128D">
        <w:rPr>
          <w:rFonts w:cs="Calibri"/>
          <w:u w:val="single"/>
        </w:rPr>
        <w:t xml:space="preserve"> </w:t>
      </w:r>
      <w:r w:rsidRPr="0021128D">
        <w:rPr>
          <w:rFonts w:cs="Calibri"/>
          <w:i/>
          <w:iCs/>
          <w:u w:val="single"/>
        </w:rPr>
        <w:t>only</w:t>
      </w:r>
      <w:r w:rsidRPr="0021128D">
        <w:rPr>
          <w:rFonts w:cs="Calibri"/>
          <w:u w:val="single"/>
        </w:rPr>
        <w:t xml:space="preserve"> to confront an emergency.</w:t>
      </w:r>
      <w:r w:rsidRPr="0021128D">
        <w:rPr>
          <w:rFonts w:cs="Calibri"/>
          <w:sz w:val="16"/>
          <w:szCs w:val="16"/>
        </w:rPr>
        <w:t xml:space="preserve">57 </w:t>
      </w:r>
      <w:r w:rsidRPr="0021128D">
        <w:rPr>
          <w:rFonts w:cs="Calibri"/>
          <w:u w:val="single"/>
        </w:rPr>
        <w:t xml:space="preserve">But when the crisis spans decades, </w:t>
      </w:r>
      <w:r w:rsidRPr="0021128D">
        <w:rPr>
          <w:rFonts w:cs="Calibri"/>
          <w:b/>
          <w:bCs/>
          <w:u w:val="single"/>
        </w:rPr>
        <w:t>the “state of exception” becomes the norm</w:t>
      </w:r>
      <w:r w:rsidRPr="0021128D">
        <w:rPr>
          <w:rFonts w:cs="Calibri"/>
          <w:u w:val="single"/>
        </w:rPr>
        <w:t>, often solidifying itself institutionally.</w:t>
      </w:r>
      <w:r w:rsidRPr="0021128D">
        <w:rPr>
          <w:rFonts w:cs="Calibri"/>
          <w:sz w:val="16"/>
          <w:szCs w:val="16"/>
        </w:rPr>
        <w:t xml:space="preserve">58 Some scholars disapprove of the lowering of moral standards facilitated by lesser-evil reasoning. </w:t>
      </w:r>
      <w:r w:rsidRPr="0021128D">
        <w:rPr>
          <w:rFonts w:cs="Calibri"/>
          <w:u w:val="single"/>
        </w:rPr>
        <w:t>Mamdani blames the rise of Islamist terrorism in the twenty first century on US promotion of low-intensity conflicts and guerilla warfare, or “terrorism by another name,” in the late Cold War era</w:t>
      </w:r>
      <w:r w:rsidRPr="0021128D">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21128D">
        <w:rPr>
          <w:rFonts w:cs="Calibri"/>
          <w:b/>
          <w:bCs/>
          <w:u w:val="single"/>
        </w:rPr>
        <w:t>Lesser-evil reasoning gives policymakers a convenient method to gain legitimacy for foreign and domestic policies that constituents would normally (under non-emergency conditions) object to on moral and/or legal grounds</w:t>
      </w:r>
    </w:p>
    <w:p w14:paraId="391B49C8" w14:textId="288DDB94" w:rsidR="0088116C" w:rsidRPr="00D62579" w:rsidRDefault="00702523" w:rsidP="00D62579">
      <w:pPr>
        <w:pStyle w:val="Heading4"/>
      </w:pPr>
      <w:r>
        <w:t xml:space="preserve">LBL on their standards – </w:t>
      </w:r>
    </w:p>
    <w:sectPr w:rsidR="0088116C" w:rsidRPr="00D62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40725887632"/>
    <w:docVar w:name="VerbatimVersion" w:val="5.1"/>
  </w:docVars>
  <w:rsids>
    <w:rsidRoot w:val="00702523"/>
    <w:rsid w:val="000139A3"/>
    <w:rsid w:val="000E78AF"/>
    <w:rsid w:val="00100833"/>
    <w:rsid w:val="00104529"/>
    <w:rsid w:val="00105942"/>
    <w:rsid w:val="00107396"/>
    <w:rsid w:val="00144A4C"/>
    <w:rsid w:val="00176AB0"/>
    <w:rsid w:val="00177B7D"/>
    <w:rsid w:val="0018322D"/>
    <w:rsid w:val="001B5776"/>
    <w:rsid w:val="001E527A"/>
    <w:rsid w:val="001F78CE"/>
    <w:rsid w:val="00225CC4"/>
    <w:rsid w:val="00251FC7"/>
    <w:rsid w:val="002855A7"/>
    <w:rsid w:val="002B146A"/>
    <w:rsid w:val="002B5E17"/>
    <w:rsid w:val="00315690"/>
    <w:rsid w:val="00316B75"/>
    <w:rsid w:val="00325646"/>
    <w:rsid w:val="003460F2"/>
    <w:rsid w:val="003557C7"/>
    <w:rsid w:val="0038158C"/>
    <w:rsid w:val="003902BA"/>
    <w:rsid w:val="003A09E2"/>
    <w:rsid w:val="003C0B55"/>
    <w:rsid w:val="00407037"/>
    <w:rsid w:val="004108E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2523"/>
    <w:rsid w:val="00722258"/>
    <w:rsid w:val="007243E5"/>
    <w:rsid w:val="00766EA0"/>
    <w:rsid w:val="007A2226"/>
    <w:rsid w:val="007F5B66"/>
    <w:rsid w:val="00823A1C"/>
    <w:rsid w:val="00845B9D"/>
    <w:rsid w:val="00860984"/>
    <w:rsid w:val="0088116C"/>
    <w:rsid w:val="008B3ECB"/>
    <w:rsid w:val="008B4E85"/>
    <w:rsid w:val="008C1B2E"/>
    <w:rsid w:val="0091627E"/>
    <w:rsid w:val="0097032B"/>
    <w:rsid w:val="009A4DED"/>
    <w:rsid w:val="009D2EAD"/>
    <w:rsid w:val="009D54B2"/>
    <w:rsid w:val="009E1922"/>
    <w:rsid w:val="009F7ED2"/>
    <w:rsid w:val="00A93661"/>
    <w:rsid w:val="00A95652"/>
    <w:rsid w:val="00AC0AB8"/>
    <w:rsid w:val="00B33C6D"/>
    <w:rsid w:val="00B4508F"/>
    <w:rsid w:val="00B55AD5"/>
    <w:rsid w:val="00B8057C"/>
    <w:rsid w:val="00B907E5"/>
    <w:rsid w:val="00BD6238"/>
    <w:rsid w:val="00BF593B"/>
    <w:rsid w:val="00BF773A"/>
    <w:rsid w:val="00BF7E81"/>
    <w:rsid w:val="00C13773"/>
    <w:rsid w:val="00C17CC8"/>
    <w:rsid w:val="00C83417"/>
    <w:rsid w:val="00C9604F"/>
    <w:rsid w:val="00CA19AA"/>
    <w:rsid w:val="00CC5298"/>
    <w:rsid w:val="00CD736E"/>
    <w:rsid w:val="00CD798D"/>
    <w:rsid w:val="00CE161E"/>
    <w:rsid w:val="00CF34E2"/>
    <w:rsid w:val="00CF59A8"/>
    <w:rsid w:val="00D325A9"/>
    <w:rsid w:val="00D36A8A"/>
    <w:rsid w:val="00D61409"/>
    <w:rsid w:val="00D6257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BB35B"/>
  <w15:chartTrackingRefBased/>
  <w15:docId w15:val="{AC9F341A-2301-481A-8C17-6E8FFDF10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2579"/>
    <w:rPr>
      <w:rFonts w:ascii="Calibri" w:hAnsi="Calibri"/>
    </w:rPr>
  </w:style>
  <w:style w:type="paragraph" w:styleId="Heading1">
    <w:name w:val="heading 1"/>
    <w:aliases w:val="Pocket"/>
    <w:basedOn w:val="Normal"/>
    <w:next w:val="Normal"/>
    <w:link w:val="Heading1Char"/>
    <w:qFormat/>
    <w:rsid w:val="00D625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25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25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625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25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579"/>
  </w:style>
  <w:style w:type="character" w:customStyle="1" w:styleId="Heading1Char">
    <w:name w:val="Heading 1 Char"/>
    <w:aliases w:val="Pocket Char"/>
    <w:basedOn w:val="DefaultParagraphFont"/>
    <w:link w:val="Heading1"/>
    <w:rsid w:val="00D625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25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257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6257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6257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6257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D6257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62579"/>
    <w:rPr>
      <w:color w:val="auto"/>
      <w:u w:val="none"/>
    </w:rPr>
  </w:style>
  <w:style w:type="character" w:styleId="FollowedHyperlink">
    <w:name w:val="FollowedHyperlink"/>
    <w:basedOn w:val="DefaultParagraphFont"/>
    <w:uiPriority w:val="99"/>
    <w:semiHidden/>
    <w:unhideWhenUsed/>
    <w:rsid w:val="00D62579"/>
    <w:rPr>
      <w:color w:val="auto"/>
      <w:u w:val="none"/>
    </w:rPr>
  </w:style>
  <w:style w:type="paragraph" w:customStyle="1" w:styleId="UnderlinePara">
    <w:name w:val="Underline Para"/>
    <w:basedOn w:val="Normal"/>
    <w:link w:val="StyleUnderline"/>
    <w:uiPriority w:val="6"/>
    <w:rsid w:val="00702523"/>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70252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7025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702523"/>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7"/>
    <w:qFormat/>
    <w:rsid w:val="0070252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gage.com/c/race-class-gender-an-anthology-9e-andersen/97813050936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hermes-ir.lib.hit-u.ac.jp/hermes/ir/re/22161/0101106701.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press.umn.edu/book-division/books/toward-a-global-idea-of-race" TargetMode="External"/><Relationship Id="rId11" Type="http://schemas.openxmlformats.org/officeDocument/2006/relationships/hyperlink" Target="http://d-scholarship.pitt.edu/33906/1/Pasquinelli%20-%20Dissertation.pdf" TargetMode="External"/><Relationship Id="rId5" Type="http://schemas.openxmlformats.org/officeDocument/2006/relationships/webSettings" Target="webSettings.xml"/><Relationship Id="rId10" Type="http://schemas.openxmlformats.org/officeDocument/2006/relationships/hyperlink" Target="https://www.tandfonline.com/doi/abs/10.1080/0363452032000156190?journalCode=rced20" TargetMode="External"/><Relationship Id="rId4" Type="http://schemas.openxmlformats.org/officeDocument/2006/relationships/settings" Target="settings.xml"/><Relationship Id="rId9" Type="http://schemas.openxmlformats.org/officeDocument/2006/relationships/hyperlink" Target="https://track5.mixtape.moe/qdkkd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9881</Words>
  <Characters>56325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11</cp:revision>
  <dcterms:created xsi:type="dcterms:W3CDTF">2021-09-05T21:28:00Z</dcterms:created>
  <dcterms:modified xsi:type="dcterms:W3CDTF">2021-09-05T23:32:00Z</dcterms:modified>
</cp:coreProperties>
</file>