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797BC" w14:textId="024416C7" w:rsidR="00A95652" w:rsidRPr="005957AD" w:rsidRDefault="005957AD" w:rsidP="005957AD">
      <w:pPr>
        <w:pStyle w:val="Heading3"/>
        <w:rPr>
          <w:rFonts w:ascii="Cambria Math" w:hAnsi="Cambria Math"/>
        </w:rPr>
      </w:pPr>
      <w:r w:rsidRPr="005957AD">
        <w:rPr>
          <w:rFonts w:ascii="Cambria Math" w:hAnsi="Cambria Math"/>
        </w:rPr>
        <w:t>1</w:t>
      </w:r>
    </w:p>
    <w:p w14:paraId="7FD08B4D" w14:textId="77777777" w:rsidR="005957AD" w:rsidRPr="005957AD" w:rsidRDefault="005957AD" w:rsidP="005957AD">
      <w:pPr>
        <w:pStyle w:val="Heading4"/>
        <w:rPr>
          <w:rFonts w:ascii="Cambria Math" w:hAnsi="Cambria Math"/>
        </w:rPr>
      </w:pPr>
      <w:r w:rsidRPr="005957AD">
        <w:rPr>
          <w:rFonts w:ascii="Cambria Math" w:hAnsi="Cambria Math"/>
        </w:rPr>
        <w:t>Kant excluded black people and Natives from his definition of a full person – this infiltrates his theory and has implications for his entire philosophy</w:t>
      </w:r>
    </w:p>
    <w:p w14:paraId="7E7CFF0E" w14:textId="77777777" w:rsidR="005957AD" w:rsidRPr="005957AD" w:rsidRDefault="005957AD" w:rsidP="005957AD">
      <w:pPr>
        <w:spacing w:after="0"/>
        <w:rPr>
          <w:rStyle w:val="Style13ptBold"/>
          <w:rFonts w:ascii="Cambria Math" w:hAnsi="Cambria Math"/>
          <w:b w:val="0"/>
          <w:bCs w:val="0"/>
          <w:sz w:val="22"/>
        </w:rPr>
      </w:pPr>
      <w:r w:rsidRPr="005957AD">
        <w:rPr>
          <w:rStyle w:val="Style13ptBold"/>
          <w:rFonts w:ascii="Cambria Math" w:hAnsi="Cambria Math"/>
        </w:rPr>
        <w:t xml:space="preserve">Mills 17, </w:t>
      </w:r>
      <w:r w:rsidRPr="005957AD">
        <w:rPr>
          <w:rStyle w:val="Style13ptBold"/>
          <w:rFonts w:ascii="Cambria Math" w:hAnsi="Cambria Math"/>
          <w:b w:val="0"/>
          <w:bCs w:val="0"/>
          <w:sz w:val="22"/>
        </w:rPr>
        <w:t xml:space="preserve">Charles, Distinguished Professor of Philosophy at The Graduate Center, CUNY, “Black Rights/Write Wrongs: The Critique of Racial Liberalism”, </w:t>
      </w:r>
      <w:hyperlink r:id="rId6" w:history="1">
        <w:r w:rsidRPr="005957AD">
          <w:rPr>
            <w:rStyle w:val="Hyperlink"/>
            <w:rFonts w:ascii="Cambria Math" w:hAnsi="Cambria Math"/>
          </w:rPr>
          <w:t>https://oxford.universitypressscholarship.com/view/10.1093/acprof:oso/9780190245412.001.0001/acprof-9780190245412</w:t>
        </w:r>
      </w:hyperlink>
      <w:r w:rsidRPr="005957AD">
        <w:rPr>
          <w:rStyle w:val="Style13ptBold"/>
          <w:rFonts w:ascii="Cambria Math" w:hAnsi="Cambria Math"/>
          <w:b w:val="0"/>
          <w:bCs w:val="0"/>
          <w:sz w:val="22"/>
        </w:rPr>
        <w:t>, Accessed 8/24/21 VD</w:t>
      </w:r>
    </w:p>
    <w:p w14:paraId="1C51C67B" w14:textId="77777777" w:rsidR="005957AD" w:rsidRPr="005957AD" w:rsidRDefault="005957AD" w:rsidP="005957AD">
      <w:pPr>
        <w:spacing w:after="0"/>
        <w:rPr>
          <w:rFonts w:ascii="Cambria Math" w:hAnsi="Cambria Math"/>
          <w:u w:val="single"/>
        </w:rPr>
      </w:pPr>
      <w:r w:rsidRPr="005957AD">
        <w:rPr>
          <w:rFonts w:ascii="Cambria Math" w:hAnsi="Cambria Math"/>
          <w:sz w:val="12"/>
          <w:szCs w:val="12"/>
        </w:rPr>
        <w:t>Let us start with (a). Eze takes Kant, inspired by Rousseau’s account of how we develop our humanity, to be working with a general theory by which humans transform themselves into moral beings. Hence the significance of Kant’s anthropology.</w:t>
      </w:r>
      <w:r w:rsidRPr="005957AD">
        <w:rPr>
          <w:rFonts w:ascii="Cambria Math" w:hAnsi="Cambria Math"/>
        </w:rPr>
        <w:t xml:space="preserve"> </w:t>
      </w:r>
      <w:r w:rsidRPr="005957AD">
        <w:rPr>
          <w:rFonts w:ascii="Cambria Math" w:hAnsi="Cambria Math"/>
          <w:u w:val="single"/>
        </w:rPr>
        <w:t xml:space="preserve">Because of his views of natural and immutable racial hierarchy, Eze argues, </w:t>
      </w:r>
      <w:r w:rsidRPr="005957AD">
        <w:rPr>
          <w:rFonts w:ascii="Cambria Math" w:hAnsi="Cambria Math"/>
          <w:highlight w:val="cyan"/>
          <w:u w:val="single"/>
        </w:rPr>
        <w:t>Kant thought</w:t>
      </w:r>
      <w:r w:rsidRPr="005957AD">
        <w:rPr>
          <w:rFonts w:ascii="Cambria Math" w:hAnsi="Cambria Math"/>
          <w:u w:val="single"/>
        </w:rPr>
        <w:t xml:space="preserve"> that </w:t>
      </w:r>
      <w:r w:rsidRPr="005957AD">
        <w:rPr>
          <w:rFonts w:ascii="Cambria Math" w:hAnsi="Cambria Math"/>
          <w:highlight w:val="cyan"/>
          <w:u w:val="single"/>
        </w:rPr>
        <w:t>nonwhites—especially blacks and Native Americans—were not</w:t>
      </w:r>
      <w:r w:rsidRPr="005957AD">
        <w:rPr>
          <w:rFonts w:ascii="Cambria Math" w:hAnsi="Cambria Math"/>
          <w:u w:val="single"/>
        </w:rPr>
        <w:t xml:space="preserve"> so constituted as to be </w:t>
      </w:r>
      <w:r w:rsidRPr="005957AD">
        <w:rPr>
          <w:rFonts w:ascii="Cambria Math" w:hAnsi="Cambria Math"/>
          <w:highlight w:val="cyan"/>
          <w:u w:val="single"/>
        </w:rPr>
        <w:t>able to go through</w:t>
      </w:r>
      <w:r w:rsidRPr="005957AD">
        <w:rPr>
          <w:rFonts w:ascii="Cambria Math" w:hAnsi="Cambria Math"/>
          <w:u w:val="single"/>
        </w:rPr>
        <w:t xml:space="preserve"> this process of </w:t>
      </w:r>
      <w:r w:rsidRPr="005957AD">
        <w:rPr>
          <w:rFonts w:ascii="Cambria Math" w:hAnsi="Cambria Math"/>
          <w:highlight w:val="cyan"/>
          <w:u w:val="single"/>
        </w:rPr>
        <w:t>self-development and moral maturation</w:t>
      </w:r>
      <w:r w:rsidRPr="005957AD">
        <w:rPr>
          <w:rFonts w:ascii="Cambria Math" w:hAnsi="Cambria Math"/>
          <w:u w:val="single"/>
        </w:rPr>
        <w:t>.</w:t>
      </w:r>
      <w:r w:rsidRPr="005957AD">
        <w:rPr>
          <w:rFonts w:ascii="Cambria Math" w:hAnsi="Cambria Math"/>
        </w:rPr>
        <w:t xml:space="preserve"> </w:t>
      </w:r>
      <w:r w:rsidRPr="005957AD">
        <w:rPr>
          <w:rFonts w:ascii="Cambria Math" w:hAnsi="Cambria Math"/>
          <w:sz w:val="12"/>
          <w:szCs w:val="12"/>
        </w:rPr>
        <w:t>(I focus on blacks and Native Americans as the clear-cut case. As seen above, Asians are just one rung below whites, and though they “can never achieve the level of abstract concepts,” Kant does at least describe them as “look[</w:t>
      </w:r>
      <w:proofErr w:type="spellStart"/>
      <w:r w:rsidRPr="005957AD">
        <w:rPr>
          <w:rFonts w:ascii="Cambria Math" w:hAnsi="Cambria Math"/>
          <w:sz w:val="12"/>
          <w:szCs w:val="12"/>
        </w:rPr>
        <w:t>ing</w:t>
      </w:r>
      <w:proofErr w:type="spellEnd"/>
      <w:r w:rsidRPr="005957AD">
        <w:rPr>
          <w:rFonts w:ascii="Cambria Math" w:hAnsi="Cambria Math"/>
          <w:sz w:val="12"/>
          <w:szCs w:val="12"/>
        </w:rPr>
        <w:t>] like philosophers.” So perhaps, though still inferior, they can parlay this phenomenal appearance into a noumenal payoff.)</w:t>
      </w:r>
      <w:r w:rsidRPr="005957AD">
        <w:rPr>
          <w:rFonts w:ascii="Cambria Math" w:hAnsi="Cambria Math"/>
        </w:rPr>
        <w:t xml:space="preserve"> </w:t>
      </w:r>
      <w:r w:rsidRPr="005957AD">
        <w:rPr>
          <w:rFonts w:ascii="Cambria Math" w:hAnsi="Cambria Math"/>
          <w:u w:val="single"/>
        </w:rPr>
        <w:t xml:space="preserve">In other words, </w:t>
      </w:r>
      <w:r w:rsidRPr="005957AD">
        <w:rPr>
          <w:rFonts w:ascii="Cambria Math" w:hAnsi="Cambria Math"/>
          <w:highlight w:val="cyan"/>
          <w:u w:val="single"/>
        </w:rPr>
        <w:t>there is a</w:t>
      </w:r>
      <w:r w:rsidRPr="005957AD">
        <w:rPr>
          <w:rFonts w:ascii="Cambria Math" w:hAnsi="Cambria Math"/>
          <w:u w:val="single"/>
        </w:rPr>
        <w:t xml:space="preserve"> certain </w:t>
      </w:r>
      <w:r w:rsidRPr="005957AD">
        <w:rPr>
          <w:rFonts w:ascii="Cambria Math" w:hAnsi="Cambria Math"/>
          <w:highlight w:val="cyan"/>
          <w:u w:val="single"/>
        </w:rPr>
        <w:t>minimal threshold of intelligence, capacity for autonomy</w:t>
      </w:r>
      <w:r w:rsidRPr="005957AD">
        <w:rPr>
          <w:rFonts w:ascii="Cambria Math" w:hAnsi="Cambria Math"/>
          <w:u w:val="single"/>
        </w:rPr>
        <w:t xml:space="preserve">, and so on </w:t>
      </w:r>
      <w:r w:rsidRPr="005957AD">
        <w:rPr>
          <w:rFonts w:ascii="Cambria Math" w:hAnsi="Cambria Math"/>
          <w:highlight w:val="cyan"/>
          <w:u w:val="single"/>
        </w:rPr>
        <w:t>required to be a full person, and blacks and Native Americans do not reach this</w:t>
      </w:r>
      <w:r w:rsidRPr="005957AD">
        <w:rPr>
          <w:rFonts w:ascii="Cambria Math" w:hAnsi="Cambria Math"/>
          <w:u w:val="single"/>
        </w:rPr>
        <w:t xml:space="preserve"> threshold. As such, they are all (in my terminology rather than Eze’s) sub-persons. </w:t>
      </w:r>
      <w:r w:rsidRPr="005957AD">
        <w:rPr>
          <w:rFonts w:ascii="Cambria Math" w:hAnsi="Cambria Math"/>
          <w:sz w:val="12"/>
          <w:szCs w:val="12"/>
        </w:rPr>
        <w:t>And Eze argues that for Kant this claim is “transcendentally” grounded, so that as a theorist of scientific racism, Kant has advanced beyond the more empiricist Linnaeus:</w:t>
      </w:r>
      <w:r w:rsidRPr="005957AD">
        <w:rPr>
          <w:rFonts w:ascii="Cambria Math" w:hAnsi="Cambria Math"/>
        </w:rPr>
        <w:t xml:space="preserve"> </w:t>
      </w:r>
      <w:r w:rsidRPr="005957AD">
        <w:rPr>
          <w:rFonts w:ascii="Cambria Math" w:hAnsi="Cambria Math"/>
          <w:sz w:val="12"/>
          <w:szCs w:val="12"/>
        </w:rPr>
        <w:t xml:space="preserve">Beyond Buffon and Linnaeus, then, Kant practiced a transcendental philosophy of race…. In the Observations… Kant deployed the transcendentalism of the Critique of Pure Reason </w:t>
      </w:r>
      <w:proofErr w:type="gramStart"/>
      <w:r w:rsidRPr="005957AD">
        <w:rPr>
          <w:rFonts w:ascii="Cambria Math" w:hAnsi="Cambria Math"/>
          <w:sz w:val="12"/>
          <w:szCs w:val="12"/>
        </w:rPr>
        <w:t>in order to</w:t>
      </w:r>
      <w:proofErr w:type="gramEnd"/>
      <w:r w:rsidRPr="005957AD">
        <w:rPr>
          <w:rFonts w:ascii="Cambria Math" w:hAnsi="Cambria Math"/>
          <w:sz w:val="12"/>
          <w:szCs w:val="12"/>
        </w:rPr>
        <w:t xml:space="preserve"> establish ways in which moral feelings apply to humans generally, how the feeling differs between men and women, and among the races…. The themes Kant presented in these books … give synthesis to the principles and practices he philosophically defined as immanent to humans, but only to white human nature…. The inferiority of the Negro, as proposed by Hume, is now in Kant successfully grounded in transcendental philosophy.20</w:t>
      </w:r>
      <w:r w:rsidRPr="005957AD">
        <w:rPr>
          <w:rFonts w:ascii="Cambria Math" w:hAnsi="Cambria Math"/>
        </w:rPr>
        <w:t xml:space="preserve"> </w:t>
      </w:r>
      <w:r w:rsidRPr="005957AD">
        <w:rPr>
          <w:rFonts w:ascii="Cambria Math" w:hAnsi="Cambria Math"/>
          <w:u w:val="single"/>
        </w:rPr>
        <w:t xml:space="preserve">If this analysis is correct, the implications for the </w:t>
      </w:r>
      <w:r w:rsidRPr="005957AD">
        <w:rPr>
          <w:rFonts w:ascii="Cambria Math" w:hAnsi="Cambria Math"/>
          <w:highlight w:val="cyan"/>
          <w:u w:val="single"/>
        </w:rPr>
        <w:t>categorical imperative</w:t>
      </w:r>
      <w:r w:rsidRPr="005957AD">
        <w:rPr>
          <w:rFonts w:ascii="Cambria Math" w:hAnsi="Cambria Math"/>
          <w:u w:val="single"/>
        </w:rPr>
        <w:t xml:space="preserve"> (CI) could be simply expressed as follows: CI: </w:t>
      </w:r>
      <w:r w:rsidRPr="005957AD">
        <w:rPr>
          <w:rFonts w:ascii="Cambria Math" w:hAnsi="Cambria Math"/>
          <w:highlight w:val="cyan"/>
          <w:u w:val="single"/>
        </w:rPr>
        <w:t>All persons should be treated with respect</w:t>
      </w:r>
      <w:r w:rsidRPr="005957AD">
        <w:rPr>
          <w:rFonts w:ascii="Cambria Math" w:hAnsi="Cambria Math"/>
          <w:u w:val="single"/>
        </w:rPr>
        <w:t>. GLOSS: “</w:t>
      </w:r>
      <w:r w:rsidRPr="005957AD">
        <w:rPr>
          <w:rFonts w:ascii="Cambria Math" w:hAnsi="Cambria Math"/>
          <w:highlight w:val="cyan"/>
          <w:u w:val="single"/>
        </w:rPr>
        <w:t>Person”</w:t>
      </w:r>
      <w:r w:rsidRPr="005957AD">
        <w:rPr>
          <w:rFonts w:ascii="Cambria Math" w:hAnsi="Cambria Math"/>
          <w:u w:val="single"/>
        </w:rPr>
        <w:t xml:space="preserve"> is a technical term, a term of art, </w:t>
      </w:r>
      <w:r w:rsidRPr="005957AD">
        <w:rPr>
          <w:rFonts w:ascii="Cambria Math" w:hAnsi="Cambria Math"/>
          <w:highlight w:val="cyan"/>
          <w:u w:val="single"/>
        </w:rPr>
        <w:t>signifying beings of</w:t>
      </w:r>
      <w:r w:rsidRPr="005957AD">
        <w:rPr>
          <w:rFonts w:ascii="Cambria Math" w:hAnsi="Cambria Math"/>
          <w:u w:val="single"/>
        </w:rPr>
        <w:t xml:space="preserve"> a certain level of intelligence and capacity for moral maturity, and on this planet, </w:t>
      </w:r>
      <w:r w:rsidRPr="005957AD">
        <w:rPr>
          <w:rFonts w:ascii="Cambria Math" w:hAnsi="Cambria Math"/>
          <w:highlight w:val="cyan"/>
          <w:u w:val="single"/>
        </w:rPr>
        <w:t xml:space="preserve">whiteness is </w:t>
      </w:r>
      <w:proofErr w:type="gramStart"/>
      <w:r w:rsidRPr="005957AD">
        <w:rPr>
          <w:rFonts w:ascii="Cambria Math" w:hAnsi="Cambria Math"/>
          <w:highlight w:val="cyan"/>
          <w:u w:val="single"/>
        </w:rPr>
        <w:t>a</w:t>
      </w:r>
      <w:r w:rsidRPr="005957AD">
        <w:rPr>
          <w:rFonts w:ascii="Cambria Math" w:hAnsi="Cambria Math"/>
          <w:u w:val="single"/>
        </w:rPr>
        <w:t xml:space="preserve"> necessary </w:t>
      </w:r>
      <w:r w:rsidRPr="005957AD">
        <w:rPr>
          <w:rFonts w:ascii="Cambria Math" w:hAnsi="Cambria Math"/>
          <w:highlight w:val="cyan"/>
          <w:u w:val="single"/>
        </w:rPr>
        <w:t>prerequisite</w:t>
      </w:r>
      <w:proofErr w:type="gramEnd"/>
      <w:r w:rsidRPr="005957AD">
        <w:rPr>
          <w:rFonts w:ascii="Cambria Math" w:hAnsi="Cambria Math"/>
          <w:highlight w:val="cyan"/>
          <w:u w:val="single"/>
        </w:rPr>
        <w:t xml:space="preserve"> for being a person</w:t>
      </w:r>
      <w:r w:rsidRPr="005957AD">
        <w:rPr>
          <w:rFonts w:ascii="Cambria Math" w:hAnsi="Cambria Math"/>
          <w:u w:val="single"/>
        </w:rPr>
        <w:t xml:space="preserve"> in the full sense.</w:t>
      </w:r>
      <w:r w:rsidRPr="005957AD">
        <w:rPr>
          <w:rFonts w:ascii="Cambria Math" w:hAnsi="Cambria Math"/>
        </w:rPr>
        <w:t xml:space="preserve"> </w:t>
      </w:r>
      <w:r w:rsidRPr="005957AD">
        <w:rPr>
          <w:rFonts w:ascii="Cambria Math" w:hAnsi="Cambria Math"/>
          <w:sz w:val="12"/>
          <w:szCs w:val="12"/>
        </w:rPr>
        <w:t>(Whiteness is not sufficient, because of the parallel feminist case with respect to gender.)</w:t>
      </w:r>
      <w:r w:rsidRPr="005957AD">
        <w:rPr>
          <w:rFonts w:ascii="Cambria Math" w:hAnsi="Cambria Math"/>
        </w:rPr>
        <w:t xml:space="preserve"> </w:t>
      </w:r>
      <w:r w:rsidRPr="005957AD">
        <w:rPr>
          <w:rFonts w:ascii="Cambria Math" w:hAnsi="Cambria Math"/>
          <w:u w:val="single"/>
        </w:rPr>
        <w:t xml:space="preserve">Now this, to say the least, would obviously be a radically different way of thinking of the categorical imperative, and insofar as the categorical imperative is central to Kant’s moral and political philosophy, </w:t>
      </w:r>
      <w:r w:rsidRPr="005957AD">
        <w:rPr>
          <w:rFonts w:ascii="Cambria Math" w:hAnsi="Cambria Math"/>
          <w:highlight w:val="cyan"/>
          <w:u w:val="single"/>
        </w:rPr>
        <w:t>Kant’s views on race</w:t>
      </w:r>
      <w:r w:rsidRPr="005957AD">
        <w:rPr>
          <w:rFonts w:ascii="Cambria Math" w:hAnsi="Cambria Math"/>
          <w:u w:val="single"/>
        </w:rPr>
        <w:t xml:space="preserve"> would indeed </w:t>
      </w:r>
      <w:r w:rsidRPr="005957AD">
        <w:rPr>
          <w:rFonts w:ascii="Cambria Math" w:hAnsi="Cambria Math"/>
          <w:highlight w:val="cyan"/>
          <w:u w:val="single"/>
        </w:rPr>
        <w:t>have major</w:t>
      </w:r>
      <w:r w:rsidRPr="005957AD">
        <w:rPr>
          <w:rFonts w:ascii="Cambria Math" w:hAnsi="Cambria Math"/>
          <w:u w:val="single"/>
        </w:rPr>
        <w:t xml:space="preserve"> and central </w:t>
      </w:r>
      <w:r w:rsidRPr="005957AD">
        <w:rPr>
          <w:rFonts w:ascii="Cambria Math" w:hAnsi="Cambria Math"/>
          <w:highlight w:val="cyan"/>
          <w:u w:val="single"/>
        </w:rPr>
        <w:t>philosophical implications</w:t>
      </w:r>
      <w:r w:rsidRPr="005957AD">
        <w:rPr>
          <w:rFonts w:ascii="Cambria Math" w:hAnsi="Cambria Math"/>
          <w:u w:val="single"/>
        </w:rPr>
        <w:t xml:space="preserve">. The case could then be buttressed by (b), specific negative passages on blacks and Native Americans such as those cited above—for example, that they are savages and natural slaves, </w:t>
      </w:r>
      <w:r w:rsidRPr="005957AD">
        <w:rPr>
          <w:rFonts w:ascii="Cambria Math" w:hAnsi="Cambria Math"/>
          <w:highlight w:val="cyan"/>
          <w:u w:val="single"/>
        </w:rPr>
        <w:t>that Native Americans are</w:t>
      </w:r>
      <w:r w:rsidRPr="005957AD">
        <w:rPr>
          <w:rFonts w:ascii="Cambria Math" w:hAnsi="Cambria Math"/>
          <w:u w:val="single"/>
        </w:rPr>
        <w:t xml:space="preserve"> completely </w:t>
      </w:r>
      <w:r w:rsidRPr="005957AD">
        <w:rPr>
          <w:rFonts w:ascii="Cambria Math" w:hAnsi="Cambria Math"/>
          <w:highlight w:val="cyan"/>
          <w:u w:val="single"/>
        </w:rPr>
        <w:t>incapable of moral education, while blacks need to be educated through flogging</w:t>
      </w:r>
      <w:r w:rsidRPr="005957AD">
        <w:rPr>
          <w:rFonts w:ascii="Cambria Math" w:hAnsi="Cambria Math"/>
          <w:u w:val="single"/>
        </w:rPr>
        <w:t xml:space="preserve"> (and with a specially constructed split bamboo cane),21 that race mixing leads to the degradation of whites and is contrary to nature, </w:t>
      </w:r>
      <w:r w:rsidRPr="005957AD">
        <w:rPr>
          <w:rFonts w:ascii="Cambria Math" w:hAnsi="Cambria Math"/>
          <w:highlight w:val="cyan"/>
          <w:u w:val="single"/>
        </w:rPr>
        <w:t>that only the white race is destined to survive</w:t>
      </w:r>
      <w:r w:rsidRPr="005957AD">
        <w:rPr>
          <w:rFonts w:ascii="Cambria Math" w:hAnsi="Cambria Math"/>
          <w:u w:val="single"/>
        </w:rPr>
        <w:t xml:space="preserve">, and so forth. It would be contended that these passages constitute obvious prima facie evidence that </w:t>
      </w:r>
      <w:r w:rsidRPr="005957AD">
        <w:rPr>
          <w:rFonts w:ascii="Cambria Math" w:hAnsi="Cambria Math"/>
          <w:highlight w:val="cyan"/>
          <w:u w:val="single"/>
        </w:rPr>
        <w:t>Kant did not envisage blacks and Native Americans as</w:t>
      </w:r>
      <w:r w:rsidRPr="005957AD">
        <w:rPr>
          <w:rFonts w:ascii="Cambria Math" w:hAnsi="Cambria Math"/>
          <w:u w:val="single"/>
        </w:rPr>
        <w:t xml:space="preserve"> fully </w:t>
      </w:r>
      <w:r w:rsidRPr="005957AD">
        <w:rPr>
          <w:rFonts w:ascii="Cambria Math" w:hAnsi="Cambria Math"/>
          <w:highlight w:val="cyan"/>
          <w:u w:val="single"/>
        </w:rPr>
        <w:t>included in his kingdom of ends, “active citizens” of the polity, and equal beneficiaries</w:t>
      </w:r>
      <w:r w:rsidRPr="005957AD">
        <w:rPr>
          <w:rFonts w:ascii="Cambria Math" w:hAnsi="Cambria Math"/>
          <w:u w:val="single"/>
        </w:rPr>
        <w:t xml:space="preserve"> of the cosmopolitan order toward which the planet is evolving.</w:t>
      </w:r>
    </w:p>
    <w:p w14:paraId="0DF76503" w14:textId="693A2B98" w:rsidR="005957AD" w:rsidRPr="005957AD" w:rsidRDefault="005957AD" w:rsidP="005957AD">
      <w:pPr>
        <w:rPr>
          <w:rFonts w:ascii="Cambria Math" w:hAnsi="Cambria Math"/>
        </w:rPr>
      </w:pPr>
    </w:p>
    <w:p w14:paraId="6AE8FC39" w14:textId="77777777" w:rsidR="005957AD" w:rsidRPr="005957AD" w:rsidRDefault="005957AD" w:rsidP="005957AD">
      <w:pPr>
        <w:pStyle w:val="Heading4"/>
        <w:rPr>
          <w:rFonts w:ascii="Cambria Math" w:hAnsi="Cambria Math" w:cstheme="minorHAnsi"/>
        </w:rPr>
      </w:pPr>
      <w:r w:rsidRPr="005957AD">
        <w:rPr>
          <w:rFonts w:ascii="Cambria Math" w:hAnsi="Cambria Math" w:cstheme="minorHAnsi"/>
        </w:rPr>
        <w:t>White philosophy relies upon race neutral ideals that reduces the human experience to the white experience – only scholarship that de-emphasizes race is seen as ideologically valuable and “correct” – not only that but any race-based theories have to be accepted by white people first</w:t>
      </w:r>
    </w:p>
    <w:p w14:paraId="07211903" w14:textId="77777777" w:rsidR="005957AD" w:rsidRPr="005957AD" w:rsidRDefault="005957AD" w:rsidP="005957AD">
      <w:pPr>
        <w:spacing w:after="0"/>
        <w:rPr>
          <w:rStyle w:val="Style13ptBold"/>
          <w:rFonts w:ascii="Cambria Math" w:hAnsi="Cambria Math" w:cstheme="minorHAnsi"/>
          <w:b w:val="0"/>
          <w:bCs w:val="0"/>
          <w:sz w:val="22"/>
        </w:rPr>
      </w:pPr>
      <w:r w:rsidRPr="005957AD">
        <w:rPr>
          <w:rStyle w:val="Style13ptBold"/>
          <w:rFonts w:ascii="Cambria Math" w:hAnsi="Cambria Math" w:cstheme="minorHAnsi"/>
        </w:rPr>
        <w:t xml:space="preserve">Curry and Curry 18, </w:t>
      </w:r>
      <w:r w:rsidRPr="005957AD">
        <w:rPr>
          <w:rStyle w:val="Style13ptBold"/>
          <w:rFonts w:ascii="Cambria Math" w:hAnsi="Cambria Math" w:cstheme="minorHAnsi"/>
          <w:b w:val="0"/>
          <w:bCs w:val="0"/>
          <w:sz w:val="22"/>
        </w:rPr>
        <w:t xml:space="preserve">Tommy, Personal Chair in Africana philosophy and Black male studies at the University of Edinburgh, </w:t>
      </w:r>
      <w:proofErr w:type="spellStart"/>
      <w:r w:rsidRPr="005957AD">
        <w:rPr>
          <w:rStyle w:val="Style13ptBold"/>
          <w:rFonts w:ascii="Cambria Math" w:hAnsi="Cambria Math" w:cstheme="minorHAnsi"/>
          <w:b w:val="0"/>
          <w:bCs w:val="0"/>
          <w:sz w:val="22"/>
        </w:rPr>
        <w:t>Gwenetta</w:t>
      </w:r>
      <w:proofErr w:type="spellEnd"/>
      <w:r w:rsidRPr="005957AD">
        <w:rPr>
          <w:rStyle w:val="Style13ptBold"/>
          <w:rFonts w:ascii="Cambria Math" w:hAnsi="Cambria Math" w:cstheme="minorHAnsi"/>
          <w:b w:val="0"/>
          <w:bCs w:val="0"/>
          <w:sz w:val="22"/>
        </w:rPr>
        <w:t xml:space="preserve">, Lecturer of Race, Ethnicity, and Health in the Usher Institute at the University of Edinburgh, American Journal of Economics and Sociology, “On the Perils of Race Neutrality and Anti-Blackness: Philosophy as an Irreconcilable Obstacle to (Black) Thought”, </w:t>
      </w:r>
      <w:hyperlink r:id="rId7" w:history="1">
        <w:r w:rsidRPr="005957AD">
          <w:rPr>
            <w:rStyle w:val="Hyperlink"/>
            <w:rFonts w:ascii="Cambria Math" w:hAnsi="Cambria Math" w:cstheme="minorHAnsi"/>
          </w:rPr>
          <w:t>https://www.forestoftherain.net/uploads/3/5/8/2/3582998/on-the-perils-of-race-neutrality-and-anti-blackness.pdf</w:t>
        </w:r>
      </w:hyperlink>
      <w:r w:rsidRPr="005957AD">
        <w:rPr>
          <w:rStyle w:val="Style13ptBold"/>
          <w:rFonts w:ascii="Cambria Math" w:hAnsi="Cambria Math" w:cstheme="minorHAnsi"/>
          <w:b w:val="0"/>
          <w:bCs w:val="0"/>
          <w:sz w:val="22"/>
        </w:rPr>
        <w:t>, Accessed 8/19/21 VD</w:t>
      </w:r>
    </w:p>
    <w:p w14:paraId="1BC936C6" w14:textId="77777777" w:rsidR="005957AD" w:rsidRPr="005957AD" w:rsidRDefault="005957AD" w:rsidP="005957AD">
      <w:pPr>
        <w:spacing w:after="0"/>
        <w:rPr>
          <w:rFonts w:ascii="Cambria Math" w:hAnsi="Cambria Math" w:cstheme="minorHAnsi"/>
        </w:rPr>
      </w:pPr>
      <w:r w:rsidRPr="005957AD">
        <w:rPr>
          <w:rFonts w:ascii="Cambria Math" w:hAnsi="Cambria Math" w:cstheme="minorHAnsi"/>
          <w:u w:val="single"/>
        </w:rPr>
        <w:t xml:space="preserve">The </w:t>
      </w:r>
      <w:r w:rsidRPr="005957AD">
        <w:rPr>
          <w:rFonts w:ascii="Cambria Math" w:hAnsi="Cambria Math" w:cstheme="minorHAnsi"/>
          <w:highlight w:val="cyan"/>
          <w:u w:val="single"/>
        </w:rPr>
        <w:t>neglect of racial diversity and</w:t>
      </w:r>
      <w:r w:rsidRPr="005957AD">
        <w:rPr>
          <w:rFonts w:ascii="Cambria Math" w:hAnsi="Cambria Math" w:cstheme="minorHAnsi"/>
          <w:u w:val="single"/>
        </w:rPr>
        <w:t xml:space="preserve"> the </w:t>
      </w:r>
      <w:r w:rsidRPr="005957AD">
        <w:rPr>
          <w:rFonts w:ascii="Cambria Math" w:hAnsi="Cambria Math" w:cstheme="minorHAnsi"/>
          <w:highlight w:val="cyan"/>
          <w:u w:val="single"/>
        </w:rPr>
        <w:t>blatant</w:t>
      </w:r>
      <w:r w:rsidRPr="005957AD">
        <w:rPr>
          <w:rFonts w:ascii="Cambria Math" w:hAnsi="Cambria Math" w:cstheme="minorHAnsi"/>
          <w:u w:val="single"/>
        </w:rPr>
        <w:t xml:space="preserve"> disciplinary </w:t>
      </w:r>
      <w:r w:rsidRPr="005957AD">
        <w:rPr>
          <w:rFonts w:ascii="Cambria Math" w:hAnsi="Cambria Math" w:cstheme="minorHAnsi"/>
          <w:highlight w:val="cyan"/>
          <w:u w:val="single"/>
        </w:rPr>
        <w:t>disregard for</w:t>
      </w:r>
      <w:r w:rsidRPr="005957AD">
        <w:rPr>
          <w:rFonts w:ascii="Cambria Math" w:hAnsi="Cambria Math" w:cstheme="minorHAnsi"/>
          <w:u w:val="single"/>
        </w:rPr>
        <w:t xml:space="preserve"> the </w:t>
      </w:r>
      <w:r w:rsidRPr="005957AD">
        <w:rPr>
          <w:rFonts w:ascii="Cambria Math" w:hAnsi="Cambria Math" w:cstheme="minorHAnsi"/>
          <w:highlight w:val="cyan"/>
          <w:u w:val="single"/>
        </w:rPr>
        <w:t>realities that determine the</w:t>
      </w:r>
      <w:r w:rsidRPr="005957AD">
        <w:rPr>
          <w:rFonts w:ascii="Cambria Math" w:hAnsi="Cambria Math" w:cstheme="minorHAnsi"/>
          <w:u w:val="single"/>
        </w:rPr>
        <w:t xml:space="preserve"> intellectual problems and </w:t>
      </w:r>
      <w:r w:rsidRPr="005957AD">
        <w:rPr>
          <w:rFonts w:ascii="Cambria Math" w:hAnsi="Cambria Math" w:cstheme="minorHAnsi"/>
          <w:highlight w:val="cyan"/>
          <w:u w:val="single"/>
        </w:rPr>
        <w:t>course of Black philosophers have been</w:t>
      </w:r>
      <w:r w:rsidRPr="005957AD">
        <w:rPr>
          <w:rFonts w:ascii="Cambria Math" w:hAnsi="Cambria Math" w:cstheme="minorHAnsi"/>
          <w:u w:val="single"/>
        </w:rPr>
        <w:t xml:space="preserve"> structurally </w:t>
      </w:r>
      <w:r w:rsidRPr="005957AD">
        <w:rPr>
          <w:rFonts w:ascii="Cambria Math" w:hAnsi="Cambria Math" w:cstheme="minorHAnsi"/>
          <w:highlight w:val="cyan"/>
          <w:u w:val="single"/>
        </w:rPr>
        <w:t>linked to</w:t>
      </w:r>
      <w:r w:rsidRPr="005957AD">
        <w:rPr>
          <w:rFonts w:ascii="Cambria Math" w:hAnsi="Cambria Math" w:cstheme="minorHAnsi"/>
          <w:u w:val="single"/>
        </w:rPr>
        <w:t xml:space="preserve"> the </w:t>
      </w:r>
      <w:r w:rsidRPr="005957AD">
        <w:rPr>
          <w:rFonts w:ascii="Cambria Math" w:hAnsi="Cambria Math" w:cstheme="minorHAnsi"/>
          <w:highlight w:val="cyan"/>
          <w:u w:val="single"/>
        </w:rPr>
        <w:t>racial violence</w:t>
      </w:r>
      <w:r w:rsidRPr="005957AD">
        <w:rPr>
          <w:rFonts w:ascii="Cambria Math" w:hAnsi="Cambria Math" w:cstheme="minorHAnsi"/>
          <w:u w:val="single"/>
        </w:rPr>
        <w:t xml:space="preserve"> of the past </w:t>
      </w:r>
      <w:r w:rsidRPr="005957AD">
        <w:rPr>
          <w:rFonts w:ascii="Cambria Math" w:hAnsi="Cambria Math" w:cstheme="minorHAnsi"/>
          <w:highlight w:val="cyan"/>
          <w:u w:val="single"/>
        </w:rPr>
        <w:t>in America</w:t>
      </w:r>
      <w:r w:rsidRPr="005957AD">
        <w:rPr>
          <w:rFonts w:ascii="Cambria Math" w:hAnsi="Cambria Math" w:cstheme="minorHAnsi"/>
          <w:u w:val="single"/>
        </w:rPr>
        <w:t>. Leonard Harris (1995: 133, 137) provocatively suggested that “</w:t>
      </w:r>
      <w:r w:rsidRPr="005957AD">
        <w:rPr>
          <w:rFonts w:ascii="Cambria Math" w:hAnsi="Cambria Math" w:cstheme="minorHAnsi"/>
          <w:highlight w:val="cyan"/>
          <w:u w:val="single"/>
        </w:rPr>
        <w:t>the K</w:t>
      </w:r>
      <w:r w:rsidRPr="005957AD">
        <w:rPr>
          <w:rFonts w:ascii="Cambria Math" w:hAnsi="Cambria Math" w:cstheme="minorHAnsi"/>
          <w:u w:val="single"/>
        </w:rPr>
        <w:t xml:space="preserve">u </w:t>
      </w:r>
      <w:r w:rsidRPr="005957AD">
        <w:rPr>
          <w:rFonts w:ascii="Cambria Math" w:hAnsi="Cambria Math" w:cstheme="minorHAnsi"/>
          <w:highlight w:val="cyan"/>
          <w:u w:val="single"/>
        </w:rPr>
        <w:t>K</w:t>
      </w:r>
      <w:r w:rsidRPr="005957AD">
        <w:rPr>
          <w:rFonts w:ascii="Cambria Math" w:hAnsi="Cambria Math" w:cstheme="minorHAnsi"/>
          <w:u w:val="single"/>
        </w:rPr>
        <w:t xml:space="preserve">lux </w:t>
      </w:r>
      <w:r w:rsidRPr="005957AD">
        <w:rPr>
          <w:rFonts w:ascii="Cambria Math" w:hAnsi="Cambria Math" w:cstheme="minorHAnsi"/>
          <w:highlight w:val="cyan"/>
          <w:u w:val="single"/>
        </w:rPr>
        <w:t>K</w:t>
      </w:r>
      <w:r w:rsidRPr="005957AD">
        <w:rPr>
          <w:rFonts w:ascii="Cambria Math" w:hAnsi="Cambria Math" w:cstheme="minorHAnsi"/>
          <w:u w:val="single"/>
        </w:rPr>
        <w:t xml:space="preserve">lan secretly </w:t>
      </w:r>
      <w:r w:rsidRPr="005957AD">
        <w:rPr>
          <w:rFonts w:ascii="Cambria Math" w:hAnsi="Cambria Math" w:cstheme="minorHAnsi"/>
          <w:highlight w:val="cyan"/>
          <w:u w:val="single"/>
        </w:rPr>
        <w:t>created</w:t>
      </w:r>
      <w:r w:rsidRPr="005957AD">
        <w:rPr>
          <w:rFonts w:ascii="Cambria Math" w:hAnsi="Cambria Math" w:cstheme="minorHAnsi"/>
          <w:u w:val="single"/>
        </w:rPr>
        <w:t xml:space="preserve"> a profession: </w:t>
      </w:r>
      <w:r w:rsidRPr="005957AD">
        <w:rPr>
          <w:rFonts w:ascii="Cambria Math" w:hAnsi="Cambria Math" w:cstheme="minorHAnsi"/>
          <w:highlight w:val="cyan"/>
          <w:u w:val="single"/>
        </w:rPr>
        <w:t>American Philosophy</w:t>
      </w:r>
      <w:r w:rsidRPr="005957AD">
        <w:rPr>
          <w:rFonts w:ascii="Cambria Math" w:hAnsi="Cambria Math" w:cstheme="minorHAnsi"/>
          <w:u w:val="single"/>
        </w:rPr>
        <w:t xml:space="preserve">”: </w:t>
      </w:r>
      <w:r w:rsidRPr="005957AD">
        <w:rPr>
          <w:rFonts w:ascii="Cambria Math" w:hAnsi="Cambria Math" w:cstheme="minorHAnsi"/>
          <w:sz w:val="12"/>
          <w:szCs w:val="12"/>
        </w:rPr>
        <w:t>American philosophy can be said to maintain an appropriately honorable status, peopled almost exclusively by whites, a fact to be explained not by the antecedents of rape, murder, child abuse, exploitation, racial elitism, nepotism, xenophobia, nativism, provincialism, cultural chauvinism, or the treatment of minorities as exotic instantiation of inferior natures but by intelligence and support of the right canonical figures.</w:t>
      </w:r>
      <w:r w:rsidRPr="005957AD">
        <w:rPr>
          <w:rFonts w:ascii="Cambria Math" w:hAnsi="Cambria Math" w:cstheme="minorHAnsi"/>
          <w:u w:val="single"/>
        </w:rPr>
        <w:t xml:space="preserve"> As an academic enterprise, </w:t>
      </w:r>
      <w:r w:rsidRPr="005957AD">
        <w:rPr>
          <w:rFonts w:ascii="Cambria Math" w:hAnsi="Cambria Math" w:cstheme="minorHAnsi"/>
          <w:highlight w:val="cyan"/>
          <w:u w:val="single"/>
        </w:rPr>
        <w:t>philosophy</w:t>
      </w:r>
      <w:r w:rsidRPr="005957AD">
        <w:rPr>
          <w:rFonts w:ascii="Cambria Math" w:hAnsi="Cambria Math" w:cstheme="minorHAnsi"/>
          <w:u w:val="single"/>
        </w:rPr>
        <w:t xml:space="preserve"> does not simply ignore the realities of America’s racial </w:t>
      </w:r>
      <w:proofErr w:type="gramStart"/>
      <w:r w:rsidRPr="005957AD">
        <w:rPr>
          <w:rFonts w:ascii="Cambria Math" w:hAnsi="Cambria Math" w:cstheme="minorHAnsi"/>
          <w:u w:val="single"/>
        </w:rPr>
        <w:t>past, but</w:t>
      </w:r>
      <w:proofErr w:type="gramEnd"/>
      <w:r w:rsidRPr="005957AD">
        <w:rPr>
          <w:rFonts w:ascii="Cambria Math" w:hAnsi="Cambria Math" w:cstheme="minorHAnsi"/>
          <w:u w:val="single"/>
        </w:rPr>
        <w:t xml:space="preserve"> </w:t>
      </w:r>
      <w:r w:rsidRPr="005957AD">
        <w:rPr>
          <w:rFonts w:ascii="Cambria Math" w:hAnsi="Cambria Math" w:cstheme="minorHAnsi"/>
          <w:highlight w:val="cyan"/>
          <w:u w:val="single"/>
        </w:rPr>
        <w:t>creates a consensus-based system of reward and recognition that demands Black philosophy not stray too far</w:t>
      </w:r>
      <w:r w:rsidRPr="005957AD">
        <w:rPr>
          <w:rFonts w:ascii="Cambria Math" w:hAnsi="Cambria Math" w:cstheme="minorHAnsi"/>
          <w:u w:val="single"/>
        </w:rPr>
        <w:t xml:space="preserve"> away </w:t>
      </w:r>
      <w:r w:rsidRPr="005957AD">
        <w:rPr>
          <w:rFonts w:ascii="Cambria Math" w:hAnsi="Cambria Math" w:cstheme="minorHAnsi"/>
          <w:highlight w:val="cyan"/>
          <w:u w:val="single"/>
        </w:rPr>
        <w:t>from</w:t>
      </w:r>
      <w:r w:rsidRPr="005957AD">
        <w:rPr>
          <w:rFonts w:ascii="Cambria Math" w:hAnsi="Cambria Math" w:cstheme="minorHAnsi"/>
          <w:u w:val="single"/>
        </w:rPr>
        <w:t xml:space="preserve"> the </w:t>
      </w:r>
      <w:r w:rsidRPr="005957AD">
        <w:rPr>
          <w:rFonts w:ascii="Cambria Math" w:hAnsi="Cambria Math" w:cstheme="minorHAnsi"/>
          <w:highlight w:val="cyan"/>
          <w:u w:val="single"/>
        </w:rPr>
        <w:t>established canonical traditions</w:t>
      </w:r>
      <w:r w:rsidRPr="005957AD">
        <w:rPr>
          <w:rFonts w:ascii="Cambria Math" w:hAnsi="Cambria Math" w:cstheme="minorHAnsi"/>
          <w:u w:val="single"/>
        </w:rPr>
        <w:t xml:space="preserve"> and figures of the discipline. </w:t>
      </w:r>
      <w:r w:rsidRPr="005957AD">
        <w:rPr>
          <w:rFonts w:ascii="Cambria Math" w:hAnsi="Cambria Math" w:cstheme="minorHAnsi"/>
          <w:highlight w:val="cyan"/>
          <w:u w:val="single"/>
        </w:rPr>
        <w:t>Philosophy’s</w:t>
      </w:r>
      <w:r w:rsidRPr="005957AD">
        <w:rPr>
          <w:rFonts w:ascii="Cambria Math" w:hAnsi="Cambria Math" w:cstheme="minorHAnsi"/>
          <w:u w:val="single"/>
        </w:rPr>
        <w:t xml:space="preserve"> disciplinary </w:t>
      </w:r>
      <w:r w:rsidRPr="005957AD">
        <w:rPr>
          <w:rFonts w:ascii="Cambria Math" w:hAnsi="Cambria Math" w:cstheme="minorHAnsi"/>
          <w:highlight w:val="cyan"/>
          <w:u w:val="single"/>
        </w:rPr>
        <w:t>legitimacy rests on convincing</w:t>
      </w:r>
      <w:r w:rsidRPr="005957AD">
        <w:rPr>
          <w:rFonts w:ascii="Cambria Math" w:hAnsi="Cambria Math" w:cstheme="minorHAnsi"/>
          <w:u w:val="single"/>
        </w:rPr>
        <w:t xml:space="preserve"> its </w:t>
      </w:r>
      <w:r w:rsidRPr="005957AD">
        <w:rPr>
          <w:rFonts w:ascii="Cambria Math" w:hAnsi="Cambria Math" w:cstheme="minorHAnsi"/>
          <w:highlight w:val="cyan"/>
          <w:u w:val="single"/>
        </w:rPr>
        <w:t>practitioners</w:t>
      </w:r>
      <w:r w:rsidRPr="005957AD">
        <w:rPr>
          <w:rFonts w:ascii="Cambria Math" w:hAnsi="Cambria Math" w:cstheme="minorHAnsi"/>
          <w:u w:val="single"/>
        </w:rPr>
        <w:t xml:space="preserve"> that </w:t>
      </w:r>
      <w:r w:rsidRPr="005957AD">
        <w:rPr>
          <w:rFonts w:ascii="Cambria Math" w:hAnsi="Cambria Math" w:cstheme="minorHAnsi"/>
          <w:highlight w:val="cyan"/>
          <w:u w:val="single"/>
        </w:rPr>
        <w:t>the problems created by</w:t>
      </w:r>
      <w:r w:rsidRPr="005957AD">
        <w:rPr>
          <w:rFonts w:ascii="Cambria Math" w:hAnsi="Cambria Math" w:cstheme="minorHAnsi"/>
          <w:u w:val="single"/>
        </w:rPr>
        <w:t xml:space="preserve"> the peculiar tendencies and dispositions of </w:t>
      </w:r>
      <w:r w:rsidRPr="005957AD">
        <w:rPr>
          <w:rFonts w:ascii="Cambria Math" w:hAnsi="Cambria Math" w:cstheme="minorHAnsi"/>
          <w:highlight w:val="cyan"/>
          <w:u w:val="single"/>
        </w:rPr>
        <w:t>white civilizations are</w:t>
      </w:r>
      <w:r w:rsidRPr="005957AD">
        <w:rPr>
          <w:rFonts w:ascii="Cambria Math" w:hAnsi="Cambria Math" w:cstheme="minorHAnsi"/>
          <w:u w:val="single"/>
        </w:rPr>
        <w:t xml:space="preserve"> in fact the </w:t>
      </w:r>
      <w:r w:rsidRPr="005957AD">
        <w:rPr>
          <w:rFonts w:ascii="Cambria Math" w:hAnsi="Cambria Math" w:cstheme="minorHAnsi"/>
          <w:highlight w:val="cyan"/>
          <w:u w:val="single"/>
        </w:rPr>
        <w:t>perennial conundrums of humanity</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In Blackness Visible, Charles Mills (1998: 9) argued that “the universalizing pretensions of Western philosophy, which by its very abstractness and distance from vulgar reality seemed to be all-inclusive of human experience, are thereby shown to be illusory.” By describing the universal tendencies of white philosophy to be illusory, Mills indicates the impossibility of confronting the philosophical project as it now stands. Whereas other forms of knowledge advance, change, and adjust to new information, philosophy prides itself on its resistance to change or new forms of knowledge. Its stasis is its crowning achievement within the chaos of human life. Consequently, philosophy must then assert, contrary to fact, that the conflicts found in the narrowly selected texts that comprise the canon of philosophy serve as the metrics of the conflicts and problems that arise in any society and exhaust the corporeality of the human.</w:t>
      </w:r>
      <w:r w:rsidRPr="005957AD">
        <w:rPr>
          <w:rFonts w:ascii="Cambria Math" w:hAnsi="Cambria Math" w:cstheme="minorHAnsi"/>
        </w:rPr>
        <w:t xml:space="preserve"> </w:t>
      </w:r>
      <w:r w:rsidRPr="005957AD">
        <w:rPr>
          <w:rFonts w:ascii="Cambria Math" w:hAnsi="Cambria Math" w:cstheme="minorHAnsi"/>
          <w:u w:val="single"/>
        </w:rPr>
        <w:t xml:space="preserve">This </w:t>
      </w:r>
      <w:r w:rsidRPr="005957AD">
        <w:rPr>
          <w:rFonts w:ascii="Cambria Math" w:hAnsi="Cambria Math" w:cstheme="minorHAnsi"/>
          <w:highlight w:val="cyan"/>
          <w:u w:val="single"/>
        </w:rPr>
        <w:t>reduction of human nature to the descriptions of white experience</w:t>
      </w:r>
      <w:r w:rsidRPr="005957AD">
        <w:rPr>
          <w:rFonts w:ascii="Cambria Math" w:hAnsi="Cambria Math" w:cstheme="minorHAnsi"/>
          <w:u w:val="single"/>
        </w:rPr>
        <w:t xml:space="preserve"> is fundamentally at odds with how Black philosophers are tasked with understanding their realities. The peculiar features of </w:t>
      </w:r>
      <w:r w:rsidRPr="005957AD">
        <w:rPr>
          <w:rFonts w:ascii="Cambria Math" w:hAnsi="Cambria Math" w:cstheme="minorHAnsi"/>
          <w:highlight w:val="cyan"/>
          <w:u w:val="single"/>
        </w:rPr>
        <w:t xml:space="preserve">the </w:t>
      </w:r>
      <w:proofErr w:type="gramStart"/>
      <w:r w:rsidRPr="005957AD">
        <w:rPr>
          <w:rFonts w:ascii="Cambria Math" w:hAnsi="Cambria Math" w:cstheme="minorHAnsi"/>
          <w:highlight w:val="cyan"/>
          <w:u w:val="single"/>
        </w:rPr>
        <w:t>African-American</w:t>
      </w:r>
      <w:proofErr w:type="gramEnd"/>
      <w:r w:rsidRPr="005957AD">
        <w:rPr>
          <w:rFonts w:ascii="Cambria Math" w:hAnsi="Cambria Math" w:cstheme="minorHAnsi"/>
          <w:highlight w:val="cyan"/>
          <w:u w:val="single"/>
        </w:rPr>
        <w:t xml:space="preserve"> experience</w:t>
      </w:r>
      <w:r w:rsidRPr="005957AD">
        <w:rPr>
          <w:rFonts w:ascii="Cambria Math" w:hAnsi="Cambria Math" w:cstheme="minorHAnsi"/>
          <w:u w:val="single"/>
        </w:rPr>
        <w:t xml:space="preserve">—racial slavery, which linked biological phenotype to social subordination, and which is chronologically located in the modern epoch, ironically coincident with the emergence of liberalism’s proclamation of universal human equality— </w:t>
      </w:r>
      <w:r w:rsidRPr="005957AD">
        <w:rPr>
          <w:rFonts w:ascii="Cambria Math" w:hAnsi="Cambria Math" w:cstheme="minorHAnsi"/>
          <w:highlight w:val="cyan"/>
          <w:u w:val="single"/>
        </w:rPr>
        <w:t>are not part of the experience represented in</w:t>
      </w:r>
      <w:r w:rsidRPr="005957AD">
        <w:rPr>
          <w:rFonts w:ascii="Cambria Math" w:hAnsi="Cambria Math" w:cstheme="minorHAnsi"/>
          <w:u w:val="single"/>
        </w:rPr>
        <w:t xml:space="preserve"> the </w:t>
      </w:r>
      <w:r w:rsidRPr="005957AD">
        <w:rPr>
          <w:rFonts w:ascii="Cambria Math" w:hAnsi="Cambria Math" w:cstheme="minorHAnsi"/>
          <w:highlight w:val="cyan"/>
          <w:u w:val="single"/>
        </w:rPr>
        <w:t>abstractions of</w:t>
      </w:r>
      <w:r w:rsidRPr="005957AD">
        <w:rPr>
          <w:rFonts w:ascii="Cambria Math" w:hAnsi="Cambria Math" w:cstheme="minorHAnsi"/>
          <w:u w:val="single"/>
        </w:rPr>
        <w:t xml:space="preserve"> European or </w:t>
      </w:r>
      <w:r w:rsidRPr="005957AD">
        <w:rPr>
          <w:rFonts w:ascii="Cambria Math" w:hAnsi="Cambria Math" w:cstheme="minorHAnsi"/>
          <w:highlight w:val="cyan"/>
          <w:u w:val="single"/>
        </w:rPr>
        <w:t>Euro-American philosophers</w:t>
      </w:r>
      <w:r w:rsidRPr="005957AD">
        <w:rPr>
          <w:rFonts w:ascii="Cambria Math" w:hAnsi="Cambria Math" w:cstheme="minorHAnsi"/>
          <w:sz w:val="12"/>
          <w:szCs w:val="12"/>
          <w:u w:val="single"/>
        </w:rPr>
        <w:t>.</w:t>
      </w:r>
      <w:r w:rsidRPr="005957AD">
        <w:rPr>
          <w:rFonts w:ascii="Cambria Math" w:hAnsi="Cambria Math" w:cstheme="minorHAnsi"/>
          <w:sz w:val="12"/>
          <w:szCs w:val="12"/>
        </w:rPr>
        <w:t xml:space="preserve"> And those who have grown up in such a universe, asked to pretend that they are living in the other, will be cynically knowing, exchanging glances that signify “There the white folks go again.” (Mills 1998: 4) Black philosophers are </w:t>
      </w:r>
      <w:proofErr w:type="gramStart"/>
      <w:r w:rsidRPr="005957AD">
        <w:rPr>
          <w:rFonts w:ascii="Cambria Math" w:hAnsi="Cambria Math" w:cstheme="minorHAnsi"/>
          <w:sz w:val="12"/>
          <w:szCs w:val="12"/>
        </w:rPr>
        <w:t>well aware</w:t>
      </w:r>
      <w:proofErr w:type="gramEnd"/>
      <w:r w:rsidRPr="005957AD">
        <w:rPr>
          <w:rFonts w:ascii="Cambria Math" w:hAnsi="Cambria Math" w:cstheme="minorHAnsi"/>
          <w:sz w:val="12"/>
          <w:szCs w:val="12"/>
        </w:rPr>
        <w:t xml:space="preserve"> of the illusory claims and delusional character that accompany the philosophical project. It is an endeavor that treats all racialized experience as inconsequential.</w:t>
      </w:r>
      <w:r w:rsidRPr="005957AD">
        <w:rPr>
          <w:rFonts w:ascii="Cambria Math" w:hAnsi="Cambria Math" w:cstheme="minorHAnsi"/>
        </w:rPr>
        <w:t xml:space="preserve"> </w:t>
      </w:r>
      <w:r w:rsidRPr="005957AD">
        <w:rPr>
          <w:rFonts w:ascii="Cambria Math" w:hAnsi="Cambria Math" w:cstheme="minorHAnsi"/>
          <w:u w:val="single"/>
        </w:rPr>
        <w:t xml:space="preserve">The </w:t>
      </w:r>
      <w:r w:rsidRPr="005957AD">
        <w:rPr>
          <w:rFonts w:ascii="Cambria Math" w:hAnsi="Cambria Math" w:cstheme="minorHAnsi"/>
          <w:highlight w:val="cyan"/>
          <w:u w:val="single"/>
        </w:rPr>
        <w:t>abstractions of white</w:t>
      </w:r>
      <w:r w:rsidRPr="005957AD">
        <w:rPr>
          <w:rFonts w:ascii="Cambria Math" w:hAnsi="Cambria Math" w:cstheme="minorHAnsi"/>
          <w:u w:val="single"/>
        </w:rPr>
        <w:t xml:space="preserve"> or European </w:t>
      </w:r>
      <w:r w:rsidRPr="005957AD">
        <w:rPr>
          <w:rFonts w:ascii="Cambria Math" w:hAnsi="Cambria Math" w:cstheme="minorHAnsi"/>
          <w:highlight w:val="cyan"/>
          <w:u w:val="single"/>
        </w:rPr>
        <w:t>philosophy mask</w:t>
      </w:r>
      <w:r w:rsidRPr="005957AD">
        <w:rPr>
          <w:rFonts w:ascii="Cambria Math" w:hAnsi="Cambria Math" w:cstheme="minorHAnsi"/>
          <w:u w:val="single"/>
        </w:rPr>
        <w:t xml:space="preserve"> the </w:t>
      </w:r>
      <w:r w:rsidRPr="005957AD">
        <w:rPr>
          <w:rFonts w:ascii="Cambria Math" w:hAnsi="Cambria Math" w:cstheme="minorHAnsi"/>
          <w:highlight w:val="cyan"/>
          <w:u w:val="single"/>
        </w:rPr>
        <w:t>racial contingency</w:t>
      </w:r>
      <w:r w:rsidRPr="005957AD">
        <w:rPr>
          <w:rFonts w:ascii="Cambria Math" w:hAnsi="Cambria Math" w:cstheme="minorHAnsi"/>
          <w:u w:val="single"/>
        </w:rPr>
        <w:t xml:space="preserve"> of canonical philosophy </w:t>
      </w:r>
      <w:r w:rsidRPr="005957AD">
        <w:rPr>
          <w:rFonts w:ascii="Cambria Math" w:hAnsi="Cambria Math" w:cstheme="minorHAnsi"/>
          <w:highlight w:val="cyan"/>
          <w:u w:val="single"/>
        </w:rPr>
        <w:t xml:space="preserve">through appeals to a shared philosophical </w:t>
      </w:r>
      <w:proofErr w:type="spellStart"/>
      <w:r w:rsidRPr="005957AD">
        <w:rPr>
          <w:rFonts w:ascii="Cambria Math" w:hAnsi="Cambria Math" w:cstheme="minorHAnsi"/>
          <w:highlight w:val="cyan"/>
          <w:u w:val="single"/>
        </w:rPr>
        <w:t>anthroplogy</w:t>
      </w:r>
      <w:proofErr w:type="spellEnd"/>
      <w:r w:rsidRPr="005957AD">
        <w:rPr>
          <w:rFonts w:ascii="Cambria Math" w:hAnsi="Cambria Math" w:cstheme="minorHAnsi"/>
          <w:u w:val="single"/>
        </w:rPr>
        <w:t xml:space="preserve"> and the metaphysical structure of the world. </w:t>
      </w:r>
      <w:r w:rsidRPr="005957AD">
        <w:rPr>
          <w:rFonts w:ascii="Cambria Math" w:hAnsi="Cambria Math" w:cstheme="minorHAnsi"/>
          <w:highlight w:val="cyan"/>
          <w:u w:val="single"/>
        </w:rPr>
        <w:t>The test of good philosophy is</w:t>
      </w:r>
      <w:r w:rsidRPr="005957AD">
        <w:rPr>
          <w:rFonts w:ascii="Cambria Math" w:hAnsi="Cambria Math" w:cstheme="minorHAnsi"/>
          <w:u w:val="single"/>
        </w:rPr>
        <w:t xml:space="preserve"> not in fact the evidence that can be accumulated to support the theory proposed but, ironically, </w:t>
      </w:r>
      <w:r w:rsidRPr="005957AD">
        <w:rPr>
          <w:rFonts w:ascii="Cambria Math" w:hAnsi="Cambria Math" w:cstheme="minorHAnsi"/>
          <w:highlight w:val="cyan"/>
          <w:u w:val="single"/>
        </w:rPr>
        <w:t>the consensus of white philosophers</w:t>
      </w:r>
      <w:r w:rsidRPr="005957AD">
        <w:rPr>
          <w:rFonts w:ascii="Cambria Math" w:hAnsi="Cambria Math" w:cstheme="minorHAnsi"/>
          <w:u w:val="single"/>
        </w:rPr>
        <w:t xml:space="preserve"> as to whether a particular argument or account of reality resonates with their original illusory claims. Academic </w:t>
      </w:r>
      <w:r w:rsidRPr="005957AD">
        <w:rPr>
          <w:rFonts w:ascii="Cambria Math" w:hAnsi="Cambria Math" w:cstheme="minorHAnsi"/>
          <w:highlight w:val="cyan"/>
          <w:u w:val="single"/>
        </w:rPr>
        <w:t>philosophy maintains</w:t>
      </w:r>
      <w:r w:rsidRPr="005957AD">
        <w:rPr>
          <w:rFonts w:ascii="Cambria Math" w:hAnsi="Cambria Math" w:cstheme="minorHAnsi"/>
          <w:u w:val="single"/>
        </w:rPr>
        <w:t xml:space="preserve"> that </w:t>
      </w:r>
      <w:r w:rsidRPr="005957AD">
        <w:rPr>
          <w:rFonts w:ascii="Cambria Math" w:hAnsi="Cambria Math" w:cstheme="minorHAnsi"/>
          <w:highlight w:val="cyan"/>
          <w:u w:val="single"/>
        </w:rPr>
        <w:t>race</w:t>
      </w:r>
      <w:r w:rsidRPr="005957AD">
        <w:rPr>
          <w:rFonts w:ascii="Cambria Math" w:hAnsi="Cambria Math" w:cstheme="minorHAnsi"/>
          <w:u w:val="single"/>
        </w:rPr>
        <w:t xml:space="preserve"> is a social construct that </w:t>
      </w:r>
      <w:r w:rsidRPr="005957AD">
        <w:rPr>
          <w:rFonts w:ascii="Cambria Math" w:hAnsi="Cambria Math" w:cstheme="minorHAnsi"/>
          <w:highlight w:val="cyan"/>
          <w:u w:val="single"/>
        </w:rPr>
        <w:t>has no real consequence to the</w:t>
      </w:r>
      <w:r w:rsidRPr="005957AD">
        <w:rPr>
          <w:rFonts w:ascii="Cambria Math" w:hAnsi="Cambria Math" w:cstheme="minorHAnsi"/>
          <w:u w:val="single"/>
        </w:rPr>
        <w:t xml:space="preserve"> foundational </w:t>
      </w:r>
      <w:r w:rsidRPr="005957AD">
        <w:rPr>
          <w:rFonts w:ascii="Cambria Math" w:hAnsi="Cambria Math" w:cstheme="minorHAnsi"/>
          <w:highlight w:val="cyan"/>
          <w:u w:val="single"/>
        </w:rPr>
        <w:t>nature of the human</w:t>
      </w:r>
      <w:r w:rsidRPr="005957AD">
        <w:rPr>
          <w:rFonts w:ascii="Cambria Math" w:hAnsi="Cambria Math" w:cstheme="minorHAnsi"/>
          <w:u w:val="single"/>
        </w:rPr>
        <w:t xml:space="preserve"> being. </w:t>
      </w:r>
      <w:r w:rsidRPr="005957AD">
        <w:rPr>
          <w:rFonts w:ascii="Cambria Math" w:hAnsi="Cambria Math" w:cstheme="minorHAnsi"/>
          <w:highlight w:val="cyan"/>
          <w:u w:val="single"/>
        </w:rPr>
        <w:t>It</w:t>
      </w:r>
      <w:r w:rsidRPr="005957AD">
        <w:rPr>
          <w:rFonts w:ascii="Cambria Math" w:hAnsi="Cambria Math" w:cstheme="minorHAnsi"/>
          <w:u w:val="single"/>
        </w:rPr>
        <w:t xml:space="preserve"> then proceeds to </w:t>
      </w:r>
      <w:r w:rsidRPr="005957AD">
        <w:rPr>
          <w:rFonts w:ascii="Cambria Math" w:hAnsi="Cambria Math" w:cstheme="minorHAnsi"/>
          <w:highlight w:val="cyan"/>
          <w:u w:val="single"/>
        </w:rPr>
        <w:t>designate scholarship that de-emphasizes</w:t>
      </w:r>
      <w:r w:rsidRPr="005957AD">
        <w:rPr>
          <w:rFonts w:ascii="Cambria Math" w:hAnsi="Cambria Math" w:cstheme="minorHAnsi"/>
          <w:u w:val="single"/>
        </w:rPr>
        <w:t xml:space="preserve"> the presence of </w:t>
      </w:r>
      <w:r w:rsidRPr="005957AD">
        <w:rPr>
          <w:rFonts w:ascii="Cambria Math" w:hAnsi="Cambria Math" w:cstheme="minorHAnsi"/>
          <w:highlight w:val="cyan"/>
          <w:u w:val="single"/>
        </w:rPr>
        <w:t>racism</w:t>
      </w:r>
      <w:r w:rsidRPr="005957AD">
        <w:rPr>
          <w:rFonts w:ascii="Cambria Math" w:hAnsi="Cambria Math" w:cstheme="minorHAnsi"/>
          <w:u w:val="single"/>
        </w:rPr>
        <w:t xml:space="preserve"> amongst individuals and the consequences of racism institutionally </w:t>
      </w:r>
      <w:r w:rsidRPr="005957AD">
        <w:rPr>
          <w:rFonts w:ascii="Cambria Math" w:hAnsi="Cambria Math" w:cstheme="minorHAnsi"/>
          <w:highlight w:val="cyan"/>
          <w:u w:val="single"/>
        </w:rPr>
        <w:t>as cutting edge and correct</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To simply say the game is rigged is an extreme understatement, and it does not do justice to the eloquence expressed by the writings of Black philosophers over the last several decades. The coercive force of this disciplinary disposition has consequences on the type and tone of Black scholarship produced in philosophy. Because works are designated as good or bad based on their closeness to the race-neutral program of the discipline, the overall tendency of Black philosophy tends towards humanist and reformist orientations. Discourse, education, and dialogue are the dominant modes of remedy amongst philosophers of race. The most popular works in African American philosophy, those works that set the standard of “Black philosophical rigor” and dictate theoretical advancements in the field, are marred by an unfailing humanist inclination and anti-essentialism seeking to fulfill the unrealizable goals of integration, namely the recognition of Blacks’ humanity by whites and the eventuation of a peaceful racial coexistence in America. (Curry 2011a: 316)</w:t>
      </w:r>
      <w:r w:rsidRPr="005957AD">
        <w:rPr>
          <w:rFonts w:ascii="Cambria Math" w:hAnsi="Cambria Math" w:cstheme="minorHAnsi"/>
        </w:rPr>
        <w:t xml:space="preserve"> </w:t>
      </w:r>
      <w:r w:rsidRPr="005957AD">
        <w:rPr>
          <w:rFonts w:ascii="Cambria Math" w:hAnsi="Cambria Math" w:cstheme="minorHAnsi"/>
          <w:highlight w:val="cyan"/>
          <w:u w:val="single"/>
        </w:rPr>
        <w:t>Blackness as an identity</w:t>
      </w:r>
      <w:r w:rsidRPr="005957AD">
        <w:rPr>
          <w:rFonts w:ascii="Cambria Math" w:hAnsi="Cambria Math" w:cstheme="minorHAnsi"/>
          <w:u w:val="single"/>
        </w:rPr>
        <w:t xml:space="preserve"> and historical positionality </w:t>
      </w:r>
      <w:r w:rsidRPr="005957AD">
        <w:rPr>
          <w:rFonts w:ascii="Cambria Math" w:hAnsi="Cambria Math" w:cstheme="minorHAnsi"/>
          <w:highlight w:val="cyan"/>
          <w:u w:val="single"/>
        </w:rPr>
        <w:t>is routinely decentered. Any pro-Black</w:t>
      </w:r>
      <w:r w:rsidRPr="005957AD">
        <w:rPr>
          <w:rFonts w:ascii="Cambria Math" w:hAnsi="Cambria Math" w:cstheme="minorHAnsi"/>
          <w:u w:val="single"/>
        </w:rPr>
        <w:t xml:space="preserve"> or nationalist </w:t>
      </w:r>
      <w:r w:rsidRPr="005957AD">
        <w:rPr>
          <w:rFonts w:ascii="Cambria Math" w:hAnsi="Cambria Math" w:cstheme="minorHAnsi"/>
          <w:highlight w:val="cyan"/>
          <w:u w:val="single"/>
        </w:rPr>
        <w:t>philosophy is condemned as</w:t>
      </w:r>
      <w:r w:rsidRPr="005957AD">
        <w:rPr>
          <w:rFonts w:ascii="Cambria Math" w:hAnsi="Cambria Math" w:cstheme="minorHAnsi"/>
          <w:u w:val="single"/>
        </w:rPr>
        <w:t xml:space="preserve"> essentialist, decadent, and a </w:t>
      </w:r>
      <w:r w:rsidRPr="005957AD">
        <w:rPr>
          <w:rFonts w:ascii="Cambria Math" w:hAnsi="Cambria Math" w:cstheme="minorHAnsi"/>
          <w:highlight w:val="cyan"/>
          <w:u w:val="single"/>
        </w:rPr>
        <w:t>gross folly</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Black speakers who take up such an identity are considered by white colleagues as woefully mistaken about their individuality and the core of their humanity. Ironically, such charges are not waged against other identity categories such as sex or gender.</w:t>
      </w:r>
      <w:r w:rsidRPr="005957AD">
        <w:rPr>
          <w:rFonts w:ascii="Cambria Math" w:hAnsi="Cambria Math" w:cstheme="minorHAnsi"/>
        </w:rPr>
        <w:t xml:space="preserve"> </w:t>
      </w:r>
      <w:r w:rsidRPr="005957AD">
        <w:rPr>
          <w:rFonts w:ascii="Cambria Math" w:hAnsi="Cambria Math" w:cstheme="minorHAnsi"/>
          <w:highlight w:val="cyan"/>
          <w:u w:val="single"/>
        </w:rPr>
        <w:t>For the</w:t>
      </w:r>
      <w:r w:rsidRPr="005957AD">
        <w:rPr>
          <w:rFonts w:ascii="Cambria Math" w:hAnsi="Cambria Math" w:cstheme="minorHAnsi"/>
          <w:u w:val="single"/>
        </w:rPr>
        <w:t xml:space="preserve"> liberal </w:t>
      </w:r>
      <w:r w:rsidRPr="005957AD">
        <w:rPr>
          <w:rFonts w:ascii="Cambria Math" w:hAnsi="Cambria Math" w:cstheme="minorHAnsi"/>
          <w:highlight w:val="cyan"/>
          <w:u w:val="single"/>
        </w:rPr>
        <w:t>white philosopher, race is the category to be problematized by gender, queerness, and class</w:t>
      </w:r>
      <w:r w:rsidRPr="005957AD">
        <w:rPr>
          <w:rFonts w:ascii="Cambria Math" w:hAnsi="Cambria Math" w:cstheme="minorHAnsi"/>
          <w:u w:val="single"/>
        </w:rPr>
        <w:t xml:space="preserve"> analysis. </w:t>
      </w:r>
      <w:r w:rsidRPr="005957AD">
        <w:rPr>
          <w:rFonts w:ascii="Cambria Math" w:hAnsi="Cambria Math" w:cstheme="minorHAnsi"/>
          <w:highlight w:val="cyan"/>
          <w:u w:val="single"/>
        </w:rPr>
        <w:t>Rarely</w:t>
      </w:r>
      <w:r w:rsidRPr="005957AD">
        <w:rPr>
          <w:rFonts w:ascii="Cambria Math" w:hAnsi="Cambria Math" w:cstheme="minorHAnsi"/>
          <w:u w:val="single"/>
        </w:rPr>
        <w:t xml:space="preserve">, however, </w:t>
      </w:r>
      <w:r w:rsidRPr="005957AD">
        <w:rPr>
          <w:rFonts w:ascii="Cambria Math" w:hAnsi="Cambria Math" w:cstheme="minorHAnsi"/>
          <w:highlight w:val="cyan"/>
          <w:u w:val="single"/>
        </w:rPr>
        <w:t>do we see an analytic reciprocity where</w:t>
      </w:r>
      <w:r w:rsidRPr="005957AD">
        <w:rPr>
          <w:rFonts w:ascii="Cambria Math" w:hAnsi="Cambria Math" w:cstheme="minorHAnsi"/>
          <w:u w:val="single"/>
        </w:rPr>
        <w:t xml:space="preserve">by </w:t>
      </w:r>
      <w:r w:rsidRPr="005957AD">
        <w:rPr>
          <w:rFonts w:ascii="Cambria Math" w:hAnsi="Cambria Math" w:cstheme="minorHAnsi"/>
          <w:highlight w:val="cyan"/>
          <w:u w:val="single"/>
        </w:rPr>
        <w:t>racism problematizes gende</w:t>
      </w:r>
      <w:r w:rsidRPr="005957AD">
        <w:rPr>
          <w:rFonts w:ascii="Cambria Math" w:hAnsi="Cambria Math" w:cstheme="minorHAnsi"/>
          <w:u w:val="single"/>
        </w:rPr>
        <w:t xml:space="preserve">r (such as feminism or queerness) </w:t>
      </w:r>
      <w:r w:rsidRPr="005957AD">
        <w:rPr>
          <w:rFonts w:ascii="Cambria Math" w:hAnsi="Cambria Math" w:cstheme="minorHAnsi"/>
          <w:highlight w:val="cyan"/>
          <w:u w:val="single"/>
        </w:rPr>
        <w:t>or</w:t>
      </w:r>
      <w:r w:rsidRPr="005957AD">
        <w:rPr>
          <w:rFonts w:ascii="Cambria Math" w:hAnsi="Cambria Math" w:cstheme="minorHAnsi"/>
          <w:u w:val="single"/>
        </w:rPr>
        <w:t xml:space="preserve"> political economics and </w:t>
      </w:r>
      <w:r w:rsidRPr="005957AD">
        <w:rPr>
          <w:rFonts w:ascii="Cambria Math" w:hAnsi="Cambria Math" w:cstheme="minorHAnsi"/>
          <w:highlight w:val="cyan"/>
          <w:u w:val="single"/>
        </w:rPr>
        <w:t>class</w:t>
      </w:r>
      <w:r w:rsidRPr="005957AD">
        <w:rPr>
          <w:rFonts w:ascii="Cambria Math" w:hAnsi="Cambria Math" w:cstheme="minorHAnsi"/>
          <w:u w:val="single"/>
        </w:rPr>
        <w:t xml:space="preserve"> dynamics.</w:t>
      </w:r>
      <w:r w:rsidRPr="005957AD">
        <w:rPr>
          <w:rFonts w:ascii="Cambria Math" w:hAnsi="Cambria Math" w:cstheme="minorHAnsi"/>
        </w:rPr>
        <w:t xml:space="preserve"> </w:t>
      </w:r>
      <w:r w:rsidRPr="005957AD">
        <w:rPr>
          <w:rFonts w:ascii="Cambria Math" w:hAnsi="Cambria Math" w:cstheme="minorHAnsi"/>
          <w:sz w:val="12"/>
          <w:szCs w:val="12"/>
        </w:rPr>
        <w:t>Even in the deployment of critical analysis, race is made into a decadent positionality in need of remedy and conceptual clarity. This process involves said Black thinkers recognizing themselves as more than Black. However, such demands are not placed on feminists, queer theorists, Marxists, or on the liberal white philosopher’s normative whiteness or humanism. Their conceptual representations of the woman, the poor, the queer as forms of being an outsider are generally welcomed platforms of theorizing about the world. Blackness is not (Curry 2017: 5–6). These political dynamics guide and direct the unannounced forces that are arrayed against Africana philosophy and race theory and that more generally deradicalize the potential critiques waged by Black philosophers against white colleagues, majority white departments, and various institutions and communities of higher learning. Within disciplinary discourse, the civility of Black critique is emphasized over the substance and verifiability of Black philosophers’ theoretical claims.</w:t>
      </w:r>
      <w:r w:rsidRPr="005957AD">
        <w:rPr>
          <w:rFonts w:ascii="Cambria Math" w:hAnsi="Cambria Math" w:cstheme="minorHAnsi"/>
        </w:rPr>
        <w:t xml:space="preserve"> </w:t>
      </w:r>
      <w:r w:rsidRPr="005957AD">
        <w:rPr>
          <w:rFonts w:ascii="Cambria Math" w:hAnsi="Cambria Math" w:cstheme="minorHAnsi"/>
          <w:u w:val="single"/>
        </w:rPr>
        <w:t xml:space="preserve">Consequently, </w:t>
      </w:r>
      <w:r w:rsidRPr="005957AD">
        <w:rPr>
          <w:rFonts w:ascii="Cambria Math" w:hAnsi="Cambria Math" w:cstheme="minorHAnsi"/>
          <w:highlight w:val="cyan"/>
          <w:u w:val="single"/>
        </w:rPr>
        <w:t>theories of race</w:t>
      </w:r>
      <w:r w:rsidRPr="005957AD">
        <w:rPr>
          <w:rFonts w:ascii="Cambria Math" w:hAnsi="Cambria Math" w:cstheme="minorHAnsi"/>
          <w:u w:val="single"/>
        </w:rPr>
        <w:t xml:space="preserve"> and racism </w:t>
      </w:r>
      <w:r w:rsidRPr="005957AD">
        <w:rPr>
          <w:rFonts w:ascii="Cambria Math" w:hAnsi="Cambria Math" w:cstheme="minorHAnsi"/>
          <w:highlight w:val="cyan"/>
          <w:u w:val="single"/>
        </w:rPr>
        <w:t>are gauged by the comfort whites</w:t>
      </w:r>
      <w:r w:rsidRPr="005957AD">
        <w:rPr>
          <w:rFonts w:ascii="Cambria Math" w:hAnsi="Cambria Math" w:cstheme="minorHAnsi"/>
          <w:u w:val="single"/>
        </w:rPr>
        <w:t xml:space="preserve"> generally </w:t>
      </w:r>
      <w:r w:rsidRPr="005957AD">
        <w:rPr>
          <w:rFonts w:ascii="Cambria Math" w:hAnsi="Cambria Math" w:cstheme="minorHAnsi"/>
          <w:highlight w:val="cyan"/>
          <w:u w:val="single"/>
        </w:rPr>
        <w:t>have with how</w:t>
      </w:r>
      <w:r w:rsidRPr="005957AD">
        <w:rPr>
          <w:rFonts w:ascii="Cambria Math" w:hAnsi="Cambria Math" w:cstheme="minorHAnsi"/>
          <w:u w:val="single"/>
        </w:rPr>
        <w:t xml:space="preserve"> the </w:t>
      </w:r>
      <w:r w:rsidRPr="005957AD">
        <w:rPr>
          <w:rFonts w:ascii="Cambria Math" w:hAnsi="Cambria Math" w:cstheme="minorHAnsi"/>
          <w:highlight w:val="cyan"/>
          <w:u w:val="single"/>
        </w:rPr>
        <w:t>terms of race are expressed and whether</w:t>
      </w:r>
      <w:r w:rsidRPr="005957AD">
        <w:rPr>
          <w:rFonts w:ascii="Cambria Math" w:hAnsi="Cambria Math" w:cstheme="minorHAnsi"/>
          <w:u w:val="single"/>
        </w:rPr>
        <w:t xml:space="preserve"> the Black philosopher’s </w:t>
      </w:r>
      <w:r w:rsidRPr="005957AD">
        <w:rPr>
          <w:rFonts w:ascii="Cambria Math" w:hAnsi="Cambria Math" w:cstheme="minorHAnsi"/>
          <w:highlight w:val="cyan"/>
          <w:u w:val="single"/>
        </w:rPr>
        <w:t>analysis</w:t>
      </w:r>
      <w:r w:rsidRPr="005957AD">
        <w:rPr>
          <w:rFonts w:ascii="Cambria Math" w:hAnsi="Cambria Math" w:cstheme="minorHAnsi"/>
          <w:u w:val="single"/>
        </w:rPr>
        <w:t xml:space="preserve"> of the consequences of racism </w:t>
      </w:r>
      <w:r w:rsidRPr="005957AD">
        <w:rPr>
          <w:rFonts w:ascii="Cambria Math" w:hAnsi="Cambria Math" w:cstheme="minorHAnsi"/>
          <w:highlight w:val="cyan"/>
          <w:u w:val="single"/>
        </w:rPr>
        <w:t>personally implicates</w:t>
      </w:r>
      <w:r w:rsidRPr="005957AD">
        <w:rPr>
          <w:rFonts w:ascii="Cambria Math" w:hAnsi="Cambria Math" w:cstheme="minorHAnsi"/>
          <w:u w:val="single"/>
        </w:rPr>
        <w:t xml:space="preserve"> or absolves </w:t>
      </w:r>
      <w:r w:rsidRPr="005957AD">
        <w:rPr>
          <w:rFonts w:ascii="Cambria Math" w:hAnsi="Cambria Math" w:cstheme="minorHAnsi"/>
          <w:highlight w:val="cyan"/>
          <w:u w:val="single"/>
        </w:rPr>
        <w:t>whites</w:t>
      </w:r>
      <w:r w:rsidRPr="005957AD">
        <w:rPr>
          <w:rFonts w:ascii="Cambria Math" w:hAnsi="Cambria Math" w:cstheme="minorHAnsi"/>
          <w:u w:val="single"/>
        </w:rPr>
        <w:t xml:space="preserve"> generally. 6</w:t>
      </w:r>
    </w:p>
    <w:p w14:paraId="114703A1" w14:textId="77777777" w:rsidR="005957AD" w:rsidRPr="005957AD" w:rsidRDefault="005957AD" w:rsidP="005957AD">
      <w:pPr>
        <w:spacing w:after="0"/>
        <w:rPr>
          <w:rFonts w:ascii="Cambria Math" w:hAnsi="Cambria Math" w:cstheme="minorHAnsi"/>
        </w:rPr>
      </w:pPr>
    </w:p>
    <w:p w14:paraId="6C62E5B7" w14:textId="77777777" w:rsidR="005957AD" w:rsidRPr="005957AD" w:rsidRDefault="005957AD" w:rsidP="005957AD">
      <w:pPr>
        <w:pStyle w:val="Heading4"/>
        <w:rPr>
          <w:rFonts w:ascii="Cambria Math" w:hAnsi="Cambria Math" w:cstheme="minorHAnsi"/>
        </w:rPr>
      </w:pPr>
      <w:r w:rsidRPr="005957AD">
        <w:rPr>
          <w:rFonts w:ascii="Cambria Math" w:hAnsi="Cambria Math" w:cstheme="minorHAnsi"/>
        </w:rPr>
        <w:t>White philosophy intentionally obfuscates the role whiteness plays in its theories – the same philosophy that attempts to appeal to everyone through race neutrality and universality said Black people were equivalent to parrots – white philosophy itself is contingent upon gratuitous violence against Black people</w:t>
      </w:r>
    </w:p>
    <w:p w14:paraId="2913A075" w14:textId="77777777" w:rsidR="005957AD" w:rsidRPr="005957AD" w:rsidRDefault="005957AD" w:rsidP="005957AD">
      <w:pPr>
        <w:spacing w:after="0"/>
        <w:rPr>
          <w:rStyle w:val="Style13ptBold"/>
          <w:rFonts w:ascii="Cambria Math" w:hAnsi="Cambria Math" w:cstheme="minorHAnsi"/>
          <w:b w:val="0"/>
          <w:bCs w:val="0"/>
          <w:sz w:val="22"/>
        </w:rPr>
      </w:pPr>
      <w:r w:rsidRPr="005957AD">
        <w:rPr>
          <w:rStyle w:val="Style13ptBold"/>
          <w:rFonts w:ascii="Cambria Math" w:hAnsi="Cambria Math" w:cstheme="minorHAnsi"/>
        </w:rPr>
        <w:t xml:space="preserve">Yancy 20, </w:t>
      </w:r>
      <w:r w:rsidRPr="005957AD">
        <w:rPr>
          <w:rStyle w:val="Style13ptBold"/>
          <w:rFonts w:ascii="Cambria Math" w:hAnsi="Cambria Math" w:cstheme="minorHAnsi"/>
          <w:b w:val="0"/>
          <w:bCs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8" w:history="1">
        <w:r w:rsidRPr="005957AD">
          <w:rPr>
            <w:rStyle w:val="Hyperlink"/>
            <w:rFonts w:ascii="Cambria Math" w:hAnsi="Cambria Math" w:cstheme="minorHAnsi"/>
          </w:rPr>
          <w:t>https://www.tandfonline.com/doi/full/10.1080/00131857.2020.1830062</w:t>
        </w:r>
      </w:hyperlink>
      <w:r w:rsidRPr="005957AD">
        <w:rPr>
          <w:rStyle w:val="Style13ptBold"/>
          <w:rFonts w:ascii="Cambria Math" w:hAnsi="Cambria Math" w:cstheme="minorHAnsi"/>
          <w:b w:val="0"/>
          <w:bCs w:val="0"/>
          <w:sz w:val="22"/>
        </w:rPr>
        <w:t>, Accessed 8/23/21 VD</w:t>
      </w:r>
    </w:p>
    <w:p w14:paraId="70FF6F75" w14:textId="77777777" w:rsidR="005957AD" w:rsidRPr="005957AD" w:rsidRDefault="005957AD" w:rsidP="005957AD">
      <w:pPr>
        <w:spacing w:after="0"/>
        <w:rPr>
          <w:rFonts w:ascii="Cambria Math" w:hAnsi="Cambria Math" w:cstheme="minorHAnsi"/>
          <w:sz w:val="12"/>
          <w:szCs w:val="12"/>
        </w:rPr>
      </w:pPr>
      <w:r w:rsidRPr="005957AD">
        <w:rPr>
          <w:rFonts w:ascii="Cambria Math" w:hAnsi="Cambria Math" w:cstheme="minorHAnsi"/>
          <w:u w:val="single"/>
        </w:rPr>
        <w:t xml:space="preserve">My entry into African American literature is inextricably linked to my entry into the field of European and Anglo-American </w:t>
      </w:r>
      <w:r w:rsidRPr="005957AD">
        <w:rPr>
          <w:rFonts w:ascii="Cambria Math" w:hAnsi="Cambria Math" w:cstheme="minorHAnsi"/>
          <w:highlight w:val="cyan"/>
          <w:u w:val="single"/>
        </w:rPr>
        <w:t>(white) philosophy</w:t>
      </w:r>
      <w:r w:rsidRPr="005957AD">
        <w:rPr>
          <w:rFonts w:ascii="Cambria Math" w:hAnsi="Cambria Math" w:cstheme="minorHAnsi"/>
          <w:u w:val="single"/>
        </w:rPr>
        <w:t xml:space="preserve">. In fact, it </w:t>
      </w:r>
      <w:r w:rsidRPr="005957AD">
        <w:rPr>
          <w:rFonts w:ascii="Cambria Math" w:hAnsi="Cambria Math" w:cstheme="minorHAnsi"/>
          <w:highlight w:val="cyan"/>
          <w:u w:val="single"/>
        </w:rPr>
        <w:t>was</w:t>
      </w:r>
      <w:r w:rsidRPr="005957AD">
        <w:rPr>
          <w:rFonts w:ascii="Cambria Math" w:hAnsi="Cambria Math" w:cstheme="minorHAnsi"/>
          <w:u w:val="single"/>
        </w:rPr>
        <w:t xml:space="preserve"> the latter’s </w:t>
      </w:r>
      <w:r w:rsidRPr="005957AD">
        <w:rPr>
          <w:rFonts w:ascii="Cambria Math" w:hAnsi="Cambria Math" w:cstheme="minorHAnsi"/>
          <w:highlight w:val="cyan"/>
          <w:u w:val="single"/>
        </w:rPr>
        <w:t>penchant for</w:t>
      </w:r>
      <w:r w:rsidRPr="005957AD">
        <w:rPr>
          <w:rFonts w:ascii="Cambria Math" w:hAnsi="Cambria Math" w:cstheme="minorHAnsi"/>
          <w:u w:val="single"/>
        </w:rPr>
        <w:t xml:space="preserve"> arid conceptual abstraction, </w:t>
      </w:r>
      <w:r w:rsidRPr="005957AD">
        <w:rPr>
          <w:rFonts w:ascii="Cambria Math" w:hAnsi="Cambria Math" w:cstheme="minorHAnsi"/>
          <w:highlight w:val="cyan"/>
          <w:u w:val="single"/>
        </w:rPr>
        <w:t>race-evasion, anti-Blackness, and obfuscation regarding</w:t>
      </w:r>
      <w:r w:rsidRPr="005957AD">
        <w:rPr>
          <w:rFonts w:ascii="Cambria Math" w:hAnsi="Cambria Math" w:cstheme="minorHAnsi"/>
          <w:u w:val="single"/>
        </w:rPr>
        <w:t xml:space="preserve"> its </w:t>
      </w:r>
      <w:r w:rsidRPr="005957AD">
        <w:rPr>
          <w:rFonts w:ascii="Cambria Math" w:hAnsi="Cambria Math" w:cstheme="minorHAnsi"/>
          <w:highlight w:val="cyan"/>
          <w:u w:val="single"/>
        </w:rPr>
        <w:t>white</w:t>
      </w:r>
      <w:r w:rsidRPr="005957AD">
        <w:rPr>
          <w:rFonts w:ascii="Cambria Math" w:hAnsi="Cambria Math" w:cstheme="minorHAnsi"/>
          <w:u w:val="single"/>
        </w:rPr>
        <w:t xml:space="preserve"> power and </w:t>
      </w:r>
      <w:r w:rsidRPr="005957AD">
        <w:rPr>
          <w:rFonts w:ascii="Cambria Math" w:hAnsi="Cambria Math" w:cstheme="minorHAnsi"/>
          <w:highlight w:val="cyan"/>
          <w:u w:val="single"/>
        </w:rPr>
        <w:t>privilege</w:t>
      </w:r>
      <w:r w:rsidRPr="005957AD">
        <w:rPr>
          <w:rFonts w:ascii="Cambria Math" w:hAnsi="Cambria Math" w:cstheme="minorHAnsi"/>
          <w:u w:val="single"/>
        </w:rPr>
        <w:t>, that eventually made the former a necessity, an existential urgency for a young Black man grappling with his racialized identity and what that entailed within a white supremacist America where the opposite of blackness is not simply whiteness, but the human.</w:t>
      </w:r>
      <w:r w:rsidRPr="005957AD">
        <w:rPr>
          <w:rFonts w:ascii="Cambria Math" w:hAnsi="Cambria Math" w:cstheme="minorHAnsi"/>
        </w:rPr>
        <w:t xml:space="preserve"> </w:t>
      </w:r>
      <w:r w:rsidRPr="005957AD">
        <w:rPr>
          <w:rFonts w:ascii="Cambria Math" w:hAnsi="Cambria Math" w:cstheme="minorHAnsi"/>
          <w:sz w:val="12"/>
          <w:szCs w:val="12"/>
        </w:rPr>
        <w:t>In short, African American literature, and Africana thought, more generally, came as a discursive lifeline, a balm for parts of my identity that needed to be developed and nurtured.</w:t>
      </w:r>
      <w:r w:rsidRPr="005957AD">
        <w:rPr>
          <w:rFonts w:ascii="Cambria Math" w:hAnsi="Cambria Math" w:cstheme="minorHAnsi"/>
        </w:rPr>
        <w:t xml:space="preserve"> </w:t>
      </w:r>
      <w:r w:rsidRPr="005957AD">
        <w:rPr>
          <w:rFonts w:ascii="Cambria Math" w:hAnsi="Cambria Math" w:cstheme="minorHAnsi"/>
          <w:u w:val="single"/>
        </w:rPr>
        <w:t xml:space="preserve">To provide a sense of what was at stake, early on in my life I did not understand that the question of </w:t>
      </w:r>
      <w:r w:rsidRPr="005957AD">
        <w:rPr>
          <w:rFonts w:ascii="Cambria Math" w:hAnsi="Cambria Math" w:cstheme="minorHAnsi"/>
          <w:highlight w:val="cyan"/>
          <w:u w:val="single"/>
        </w:rPr>
        <w:t>my humanity as a Black person was</w:t>
      </w:r>
      <w:r w:rsidRPr="005957AD">
        <w:rPr>
          <w:rFonts w:ascii="Cambria Math" w:hAnsi="Cambria Math" w:cstheme="minorHAnsi"/>
          <w:u w:val="single"/>
        </w:rPr>
        <w:t xml:space="preserve"> ever </w:t>
      </w:r>
      <w:r w:rsidRPr="005957AD">
        <w:rPr>
          <w:rFonts w:ascii="Cambria Math" w:hAnsi="Cambria Math" w:cstheme="minorHAnsi"/>
          <w:highlight w:val="cyan"/>
          <w:u w:val="single"/>
        </w:rPr>
        <w:t>in question</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 xml:space="preserve">By the time I fell in love with philosophy, I had already fallen head over heels for its whiteness, though I had not marked or named it as such. It was sort of like modeling my masculinity after the creation of Ian Fleming’s fictional character James Bond. As 007, I could be debonair and sophisticated, but I could not be Black, not really. I had to fantasize in white, to accept whiteness, if only unconsciously, to be Bond. So, even within the context of gender, I had not seen the link between conceptions and performances of masculinity and how they are historically linked to whiteness or white patriarchy. Regarding philosophy, and its subtle seduction, I should have seen it after I read the entire section </w:t>
      </w:r>
      <w:proofErr w:type="gramStart"/>
      <w:r w:rsidRPr="005957AD">
        <w:rPr>
          <w:rFonts w:ascii="Cambria Math" w:hAnsi="Cambria Math" w:cstheme="minorHAnsi"/>
          <w:sz w:val="12"/>
          <w:szCs w:val="12"/>
        </w:rPr>
        <w:t>on the subject of philosophy</w:t>
      </w:r>
      <w:proofErr w:type="gramEnd"/>
      <w:r w:rsidRPr="005957AD">
        <w:rPr>
          <w:rFonts w:ascii="Cambria Math" w:hAnsi="Cambria Math" w:cstheme="minorHAnsi"/>
          <w:sz w:val="12"/>
          <w:szCs w:val="12"/>
        </w:rPr>
        <w:t xml:space="preserve"> in The World Book Encyclopedia under the letter P. The faces that graced the pages were of all white men: Socrates, Plato, Aristotle, Immanuel Kant, Georg Wilhelm Friedrich Hegel, Bertrand Russell, William James, John Dewey, Ren e Descartes, David Hume, John Locke, and others. At the time, I was a 17-years-old young Black male living in one of America’s Black ghettoes, the public housing projects of Richard Allen Homes in North Philadelphia. It was a peculiar juxtaposition. There I was being raised </w:t>
      </w:r>
      <w:proofErr w:type="gramStart"/>
      <w:r w:rsidRPr="005957AD">
        <w:rPr>
          <w:rFonts w:ascii="Cambria Math" w:hAnsi="Cambria Math" w:cstheme="minorHAnsi"/>
          <w:sz w:val="12"/>
          <w:szCs w:val="12"/>
        </w:rPr>
        <w:t>in the midst of</w:t>
      </w:r>
      <w:proofErr w:type="gramEnd"/>
      <w:r w:rsidRPr="005957AD">
        <w:rPr>
          <w:rFonts w:ascii="Cambria Math" w:hAnsi="Cambria Math" w:cstheme="minorHAnsi"/>
          <w:sz w:val="12"/>
          <w:szCs w:val="12"/>
        </w:rPr>
        <w:t xml:space="preserve"> poverty, roaches, rats, and stench thinking hard about the existence or nonexistence of God, Aristotle’s unmoved mover, the reality of Platonic Forms, and Descartes’ skepticism regarding the certainty of his existence or whether or not he was dreaming when he thought he was awake. I would later come to discover that Black literary figure James Baldwin (1995/1962) was right: “You were born where you were born and faced the future that you faced because you were black and for no other reason” (p.7). However, I had not read Baldwin at that time, I had not come see my life through his eyes, through his lived epistemology dripped in Black love, hope, pain, and suffering. I didn’t receive a letter of love like the beautiful and powerful one that he wrote to his young 15-year-old nephew. I had not come to drink from his wisdom, his understanding of the cruel and oppressive logics of whiteness. Yet, hovering over the reality of that structural Black poverty, caused by national neglect, a history of racial segregation in the forms of red-lining and white neighborhood covenants, and necropolitical vectors, was a subtle white message that communicated that I was, as Baldwin says, “expected to make peace with mediocrity” (p.7). So, there I was, something of an oxymoron, reading beyond my years, beyond what the racialized urban school system intended for me to read. The trap of falling for whiteness is easy and unremarkable. It was an easy addiction, so to speak. Symbolically, it is a process of what Joy James (2004) has called “mainlining white supremacy.” She writes, “I likely started off in my preacademic years in incremental dosages, sniffing rather than shooting” (p.263). It is a powerful metaphor as whiteness involves forms of habituation that masquerade as common sense, as intelligibility itself. And once it takes control, one finds oneself in a state of denial, protesting that nothing is wrong.</w:t>
      </w:r>
      <w:r w:rsidRPr="005957AD">
        <w:rPr>
          <w:rFonts w:ascii="Cambria Math" w:hAnsi="Cambria Math" w:cstheme="minorHAnsi"/>
        </w:rPr>
        <w:t xml:space="preserve"> </w:t>
      </w:r>
      <w:r w:rsidRPr="005957AD">
        <w:rPr>
          <w:rFonts w:ascii="Cambria Math" w:hAnsi="Cambria Math" w:cstheme="minorHAnsi"/>
          <w:u w:val="single"/>
        </w:rPr>
        <w:t xml:space="preserve">After all, think about it, </w:t>
      </w:r>
      <w:r w:rsidRPr="005957AD">
        <w:rPr>
          <w:rFonts w:ascii="Cambria Math" w:hAnsi="Cambria Math" w:cstheme="minorHAnsi"/>
          <w:highlight w:val="cyan"/>
          <w:u w:val="single"/>
        </w:rPr>
        <w:t>the philosophers</w:t>
      </w:r>
      <w:r w:rsidRPr="005957AD">
        <w:rPr>
          <w:rFonts w:ascii="Cambria Math" w:hAnsi="Cambria Math" w:cstheme="minorHAnsi"/>
          <w:u w:val="single"/>
        </w:rPr>
        <w:t xml:space="preserve"> whom </w:t>
      </w:r>
      <w:r w:rsidRPr="005957AD">
        <w:rPr>
          <w:rFonts w:ascii="Cambria Math" w:hAnsi="Cambria Math" w:cstheme="minorHAnsi"/>
          <w:highlight w:val="cyan"/>
          <w:u w:val="single"/>
        </w:rPr>
        <w:t>I read were not self-identified as white, the encyclopedia did not nominate them as white; they were simply philosophers, “raceless”</w:t>
      </w:r>
      <w:r w:rsidRPr="005957AD">
        <w:rPr>
          <w:rFonts w:ascii="Cambria Math" w:hAnsi="Cambria Math" w:cstheme="minorHAnsi"/>
          <w:u w:val="single"/>
        </w:rPr>
        <w:t xml:space="preserve"> human beings, </w:t>
      </w:r>
      <w:r w:rsidRPr="005957AD">
        <w:rPr>
          <w:rFonts w:ascii="Cambria Math" w:hAnsi="Cambria Math" w:cstheme="minorHAnsi"/>
          <w:highlight w:val="cyan"/>
          <w:u w:val="single"/>
        </w:rPr>
        <w:t>persons</w:t>
      </w:r>
      <w:r w:rsidRPr="005957AD">
        <w:rPr>
          <w:rFonts w:ascii="Cambria Math" w:hAnsi="Cambria Math" w:cstheme="minorHAnsi"/>
          <w:u w:val="single"/>
        </w:rPr>
        <w:t>.</w:t>
      </w:r>
      <w:r w:rsidRPr="005957AD">
        <w:rPr>
          <w:rFonts w:ascii="Cambria Math" w:hAnsi="Cambria Math" w:cstheme="minorHAnsi"/>
        </w:rPr>
        <w:t xml:space="preserve"> This is how whiteness functions. </w:t>
      </w:r>
      <w:r w:rsidRPr="005957AD">
        <w:rPr>
          <w:rFonts w:ascii="Cambria Math" w:hAnsi="Cambria Math" w:cstheme="minorHAnsi"/>
          <w:highlight w:val="cyan"/>
          <w:u w:val="single"/>
        </w:rPr>
        <w:t xml:space="preserve">Whiteness structurally obfuscates its </w:t>
      </w:r>
      <w:proofErr w:type="gramStart"/>
      <w:r w:rsidRPr="005957AD">
        <w:rPr>
          <w:rFonts w:ascii="Cambria Math" w:hAnsi="Cambria Math" w:cstheme="minorHAnsi"/>
          <w:highlight w:val="cyan"/>
          <w:u w:val="single"/>
        </w:rPr>
        <w:t>logics</w:t>
      </w:r>
      <w:r w:rsidRPr="005957AD">
        <w:rPr>
          <w:rFonts w:ascii="Cambria Math" w:hAnsi="Cambria Math" w:cstheme="minorHAnsi"/>
          <w:u w:val="single"/>
        </w:rPr>
        <w:t>,</w:t>
      </w:r>
      <w:proofErr w:type="gramEnd"/>
      <w:r w:rsidRPr="005957AD">
        <w:rPr>
          <w:rFonts w:ascii="Cambria Math" w:hAnsi="Cambria Math" w:cstheme="minorHAnsi"/>
          <w:u w:val="single"/>
        </w:rPr>
        <w:t xml:space="preserve"> it </w:t>
      </w:r>
      <w:r w:rsidRPr="005957AD">
        <w:rPr>
          <w:rFonts w:ascii="Cambria Math" w:hAnsi="Cambria Math" w:cstheme="minorHAnsi"/>
          <w:highlight w:val="cyan"/>
          <w:u w:val="single"/>
        </w:rPr>
        <w:t>conceals its</w:t>
      </w:r>
      <w:r w:rsidRPr="005957AD">
        <w:rPr>
          <w:rFonts w:ascii="Cambria Math" w:hAnsi="Cambria Math" w:cstheme="minorHAnsi"/>
          <w:u w:val="single"/>
        </w:rPr>
        <w:t xml:space="preserve"> racial and </w:t>
      </w:r>
      <w:r w:rsidRPr="005957AD">
        <w:rPr>
          <w:rFonts w:ascii="Cambria Math" w:hAnsi="Cambria Math" w:cstheme="minorHAnsi"/>
          <w:highlight w:val="cyan"/>
          <w:u w:val="single"/>
        </w:rPr>
        <w:t>racist epistemic assumptions through</w:t>
      </w:r>
      <w:r w:rsidRPr="005957AD">
        <w:rPr>
          <w:rFonts w:ascii="Cambria Math" w:hAnsi="Cambria Math" w:cstheme="minorHAnsi"/>
          <w:u w:val="single"/>
        </w:rPr>
        <w:t xml:space="preserve"> claims of </w:t>
      </w:r>
      <w:r w:rsidRPr="005957AD">
        <w:rPr>
          <w:rFonts w:ascii="Cambria Math" w:hAnsi="Cambria Math" w:cstheme="minorHAnsi"/>
          <w:highlight w:val="cyan"/>
          <w:u w:val="single"/>
        </w:rPr>
        <w:t>“neutrality” and</w:t>
      </w:r>
      <w:r w:rsidRPr="005957AD">
        <w:rPr>
          <w:rFonts w:ascii="Cambria Math" w:hAnsi="Cambria Math" w:cstheme="minorHAnsi"/>
          <w:u w:val="single"/>
        </w:rPr>
        <w:t xml:space="preserve"> problematic claims of </w:t>
      </w:r>
      <w:r w:rsidRPr="005957AD">
        <w:rPr>
          <w:rFonts w:ascii="Cambria Math" w:hAnsi="Cambria Math" w:cstheme="minorHAnsi"/>
          <w:highlight w:val="cyan"/>
          <w:u w:val="single"/>
        </w:rPr>
        <w:t>“universality.” Whiteness vis-a-vis philosophy</w:t>
      </w:r>
      <w:r w:rsidRPr="005957AD">
        <w:rPr>
          <w:rFonts w:ascii="Cambria Math" w:hAnsi="Cambria Math" w:cstheme="minorHAnsi"/>
          <w:u w:val="single"/>
        </w:rPr>
        <w:t xml:space="preserve"> also </w:t>
      </w:r>
      <w:r w:rsidRPr="005957AD">
        <w:rPr>
          <w:rFonts w:ascii="Cambria Math" w:hAnsi="Cambria Math" w:cstheme="minorHAnsi"/>
          <w:highlight w:val="cyan"/>
          <w:u w:val="single"/>
        </w:rPr>
        <w:t>attempts to narrate an airtight history that covers over</w:t>
      </w:r>
      <w:r w:rsidRPr="005957AD">
        <w:rPr>
          <w:rFonts w:ascii="Cambria Math" w:hAnsi="Cambria Math" w:cstheme="minorHAnsi"/>
          <w:u w:val="single"/>
        </w:rPr>
        <w:t xml:space="preserve"> the </w:t>
      </w:r>
      <w:r w:rsidRPr="005957AD">
        <w:rPr>
          <w:rFonts w:ascii="Cambria Math" w:hAnsi="Cambria Math" w:cstheme="minorHAnsi"/>
          <w:highlight w:val="cyan"/>
          <w:u w:val="single"/>
        </w:rPr>
        <w:t>racially motivated</w:t>
      </w:r>
      <w:r w:rsidRPr="005957AD">
        <w:rPr>
          <w:rFonts w:ascii="Cambria Math" w:hAnsi="Cambria Math" w:cstheme="minorHAnsi"/>
          <w:u w:val="single"/>
        </w:rPr>
        <w:t xml:space="preserve"> selective </w:t>
      </w:r>
      <w:r w:rsidRPr="005957AD">
        <w:rPr>
          <w:rFonts w:ascii="Cambria Math" w:hAnsi="Cambria Math" w:cstheme="minorHAnsi"/>
          <w:highlight w:val="cyan"/>
          <w:u w:val="single"/>
        </w:rPr>
        <w:t>processes that undergird</w:t>
      </w:r>
      <w:r w:rsidRPr="005957AD">
        <w:rPr>
          <w:rFonts w:ascii="Cambria Math" w:hAnsi="Cambria Math" w:cstheme="minorHAnsi"/>
          <w:u w:val="single"/>
        </w:rPr>
        <w:t xml:space="preserve"> the </w:t>
      </w:r>
      <w:r w:rsidRPr="005957AD">
        <w:rPr>
          <w:rFonts w:ascii="Cambria Math" w:hAnsi="Cambria Math" w:cstheme="minorHAnsi"/>
          <w:highlight w:val="cyan"/>
          <w:u w:val="single"/>
        </w:rPr>
        <w:t>normative and biased dynamics that shape philosophical canonization</w:t>
      </w:r>
      <w:r w:rsidRPr="005957AD">
        <w:rPr>
          <w:rFonts w:ascii="Cambria Math" w:hAnsi="Cambria Math" w:cstheme="minorHAnsi"/>
          <w:u w:val="single"/>
        </w:rPr>
        <w:t xml:space="preserve">. As a result, </w:t>
      </w:r>
      <w:r w:rsidRPr="005957AD">
        <w:rPr>
          <w:rFonts w:ascii="Cambria Math" w:hAnsi="Cambria Math" w:cstheme="minorHAnsi"/>
          <w:highlight w:val="cyan"/>
          <w:u w:val="single"/>
        </w:rPr>
        <w:t>I did not see white men, but human beings</w:t>
      </w:r>
      <w:r w:rsidRPr="005957AD">
        <w:rPr>
          <w:rFonts w:ascii="Cambria Math" w:hAnsi="Cambria Math" w:cstheme="minorHAnsi"/>
          <w:u w:val="single"/>
        </w:rPr>
        <w:t xml:space="preserve">. In short, </w:t>
      </w:r>
      <w:r w:rsidRPr="005957AD">
        <w:rPr>
          <w:rFonts w:ascii="Cambria Math" w:hAnsi="Cambria Math" w:cstheme="minorHAnsi"/>
          <w:highlight w:val="cyan"/>
          <w:u w:val="single"/>
        </w:rPr>
        <w:t>whiteness had succeeded</w:t>
      </w:r>
      <w:r w:rsidRPr="005957AD">
        <w:rPr>
          <w:rFonts w:ascii="Cambria Math" w:hAnsi="Cambria Math" w:cstheme="minorHAnsi"/>
          <w:u w:val="single"/>
        </w:rPr>
        <w:t xml:space="preserve">. I was addicted, and </w:t>
      </w:r>
      <w:r w:rsidRPr="005957AD">
        <w:rPr>
          <w:rFonts w:ascii="Cambria Math" w:hAnsi="Cambria Math" w:cstheme="minorHAnsi"/>
          <w:highlight w:val="cyan"/>
          <w:u w:val="single"/>
        </w:rPr>
        <w:t>whiteness thrived</w:t>
      </w:r>
      <w:r w:rsidRPr="005957AD">
        <w:rPr>
          <w:rFonts w:ascii="Cambria Math" w:hAnsi="Cambria Math" w:cstheme="minorHAnsi"/>
          <w:u w:val="single"/>
        </w:rPr>
        <w:t xml:space="preserve"> precisely </w:t>
      </w:r>
      <w:r w:rsidRPr="005957AD">
        <w:rPr>
          <w:rFonts w:ascii="Cambria Math" w:hAnsi="Cambria Math" w:cstheme="minorHAnsi"/>
          <w:highlight w:val="cyan"/>
          <w:u w:val="single"/>
        </w:rPr>
        <w:t>because I had failed to see it</w:t>
      </w:r>
      <w:r w:rsidRPr="005957AD">
        <w:rPr>
          <w:rFonts w:ascii="Cambria Math" w:hAnsi="Cambria Math" w:cstheme="minorHAnsi"/>
          <w:u w:val="single"/>
        </w:rPr>
        <w:t xml:space="preserve">; after all, </w:t>
      </w:r>
      <w:r w:rsidRPr="005957AD">
        <w:rPr>
          <w:rFonts w:ascii="Cambria Math" w:hAnsi="Cambria Math" w:cstheme="minorHAnsi"/>
          <w:highlight w:val="cyan"/>
          <w:u w:val="single"/>
        </w:rPr>
        <w:t>it was invisible to me through its normativity</w:t>
      </w:r>
      <w:r w:rsidRPr="005957AD">
        <w:rPr>
          <w:rFonts w:ascii="Cambria Math" w:hAnsi="Cambria Math" w:cstheme="minorHAnsi"/>
          <w:u w:val="single"/>
        </w:rPr>
        <w:t xml:space="preserve">. For me, </w:t>
      </w:r>
      <w:r w:rsidRPr="005957AD">
        <w:rPr>
          <w:rFonts w:ascii="Cambria Math" w:hAnsi="Cambria Math" w:cstheme="minorHAnsi"/>
          <w:highlight w:val="cyan"/>
          <w:u w:val="single"/>
        </w:rPr>
        <w:t>whiteness</w:t>
      </w:r>
      <w:r w:rsidRPr="005957AD">
        <w:rPr>
          <w:rFonts w:ascii="Cambria Math" w:hAnsi="Cambria Math" w:cstheme="minorHAnsi"/>
          <w:u w:val="single"/>
        </w:rPr>
        <w:t xml:space="preserve">, during many academic years of being taught white European and Anglo-American philosophy, </w:t>
      </w:r>
      <w:r w:rsidRPr="005957AD">
        <w:rPr>
          <w:rFonts w:ascii="Cambria Math" w:hAnsi="Cambria Math" w:cstheme="minorHAnsi"/>
          <w:highlight w:val="cyan"/>
          <w:u w:val="single"/>
        </w:rPr>
        <w:t>remained unseen, unmarked, unnamed, unraced</w:t>
      </w:r>
      <w:r w:rsidRPr="005957AD">
        <w:rPr>
          <w:rFonts w:ascii="Cambria Math" w:hAnsi="Cambria Math" w:cstheme="minorHAnsi"/>
          <w:u w:val="single"/>
        </w:rPr>
        <w:t xml:space="preserve">. Many years later, though, I would come to refer to </w:t>
      </w:r>
      <w:r w:rsidRPr="005957AD">
        <w:rPr>
          <w:rFonts w:ascii="Cambria Math" w:hAnsi="Cambria Math" w:cstheme="minorHAnsi"/>
          <w:highlight w:val="cyan"/>
          <w:u w:val="single"/>
        </w:rPr>
        <w:t>the insidious operation of whiteness as</w:t>
      </w:r>
      <w:r w:rsidRPr="005957AD">
        <w:rPr>
          <w:rFonts w:ascii="Cambria Math" w:hAnsi="Cambria Math" w:cstheme="minorHAnsi"/>
          <w:u w:val="single"/>
        </w:rPr>
        <w:t xml:space="preserve"> the </w:t>
      </w:r>
      <w:r w:rsidRPr="005957AD">
        <w:rPr>
          <w:rFonts w:ascii="Cambria Math" w:hAnsi="Cambria Math" w:cstheme="minorHAnsi"/>
          <w:highlight w:val="cyan"/>
          <w:u w:val="single"/>
        </w:rPr>
        <w:t>“transcendental norm,” a power structure that is binary, hierarchical, and hegemonic</w:t>
      </w:r>
      <w:r w:rsidRPr="005957AD">
        <w:rPr>
          <w:rFonts w:ascii="Cambria Math" w:hAnsi="Cambria Math" w:cstheme="minorHAnsi"/>
          <w:u w:val="single"/>
        </w:rPr>
        <w:t xml:space="preserve">. I did not know that many of </w:t>
      </w:r>
      <w:r w:rsidRPr="005957AD">
        <w:rPr>
          <w:rFonts w:ascii="Cambria Math" w:hAnsi="Cambria Math" w:cstheme="minorHAnsi"/>
          <w:highlight w:val="cyan"/>
          <w:u w:val="single"/>
        </w:rPr>
        <w:t>those</w:t>
      </w:r>
      <w:r w:rsidRPr="005957AD">
        <w:rPr>
          <w:rFonts w:ascii="Cambria Math" w:hAnsi="Cambria Math" w:cstheme="minorHAnsi"/>
          <w:u w:val="single"/>
        </w:rPr>
        <w:t xml:space="preserve"> same </w:t>
      </w:r>
      <w:r w:rsidRPr="005957AD">
        <w:rPr>
          <w:rFonts w:ascii="Cambria Math" w:hAnsi="Cambria Math" w:cstheme="minorHAnsi"/>
          <w:highlight w:val="cyan"/>
          <w:u w:val="single"/>
        </w:rPr>
        <w:t>philosophers were white racists</w:t>
      </w:r>
      <w:r w:rsidRPr="005957AD">
        <w:rPr>
          <w:rFonts w:ascii="Cambria Math" w:hAnsi="Cambria Math" w:cstheme="minorHAnsi"/>
          <w:u w:val="single"/>
        </w:rPr>
        <w:t xml:space="preserve">. I did not know that </w:t>
      </w:r>
      <w:r w:rsidRPr="005957AD">
        <w:rPr>
          <w:rFonts w:ascii="Cambria Math" w:hAnsi="Cambria Math" w:cstheme="minorHAnsi"/>
          <w:highlight w:val="cyan"/>
          <w:u w:val="single"/>
        </w:rPr>
        <w:t>they saw me as a “sub-person.”</w:t>
      </w:r>
      <w:r w:rsidRPr="005957AD">
        <w:rPr>
          <w:rFonts w:ascii="Cambria Math" w:hAnsi="Cambria Math" w:cstheme="minorHAnsi"/>
          <w:u w:val="single"/>
        </w:rPr>
        <w:t xml:space="preserve"> I didn’t know that </w:t>
      </w:r>
      <w:r w:rsidRPr="005957AD">
        <w:rPr>
          <w:rFonts w:ascii="Cambria Math" w:hAnsi="Cambria Math" w:cstheme="minorHAnsi"/>
          <w:highlight w:val="cyan"/>
          <w:u w:val="single"/>
        </w:rPr>
        <w:t>some</w:t>
      </w:r>
      <w:r w:rsidRPr="005957AD">
        <w:rPr>
          <w:rFonts w:ascii="Cambria Math" w:hAnsi="Cambria Math" w:cstheme="minorHAnsi"/>
          <w:u w:val="single"/>
        </w:rPr>
        <w:t xml:space="preserve"> actually </w:t>
      </w:r>
      <w:r w:rsidRPr="005957AD">
        <w:rPr>
          <w:rFonts w:ascii="Cambria Math" w:hAnsi="Cambria Math" w:cstheme="minorHAnsi"/>
          <w:highlight w:val="cyan"/>
          <w:u w:val="single"/>
        </w:rPr>
        <w:t>claimed</w:t>
      </w:r>
      <w:r w:rsidRPr="005957AD">
        <w:rPr>
          <w:rFonts w:ascii="Cambria Math" w:hAnsi="Cambria Math" w:cstheme="minorHAnsi"/>
          <w:u w:val="single"/>
        </w:rPr>
        <w:t xml:space="preserve"> that </w:t>
      </w:r>
      <w:r w:rsidRPr="005957AD">
        <w:rPr>
          <w:rFonts w:ascii="Cambria Math" w:hAnsi="Cambria Math" w:cstheme="minorHAnsi"/>
          <w:highlight w:val="cyan"/>
          <w:u w:val="single"/>
        </w:rPr>
        <w:t>Black people were incapable of generating original ideas and</w:t>
      </w:r>
      <w:r w:rsidRPr="005957AD">
        <w:rPr>
          <w:rFonts w:ascii="Cambria Math" w:hAnsi="Cambria Math" w:cstheme="minorHAnsi"/>
          <w:u w:val="single"/>
        </w:rPr>
        <w:t xml:space="preserve"> were </w:t>
      </w:r>
      <w:r w:rsidRPr="005957AD">
        <w:rPr>
          <w:rFonts w:ascii="Cambria Math" w:hAnsi="Cambria Math" w:cstheme="minorHAnsi"/>
          <w:highlight w:val="cyan"/>
          <w:u w:val="single"/>
        </w:rPr>
        <w:t>compared to parrots</w:t>
      </w:r>
      <w:r w:rsidRPr="005957AD">
        <w:rPr>
          <w:rFonts w:ascii="Cambria Math" w:hAnsi="Cambria Math" w:cstheme="minorHAnsi"/>
          <w:u w:val="single"/>
        </w:rPr>
        <w:t xml:space="preserve"> (Hume, 1997, p.33), </w:t>
      </w:r>
      <w:r w:rsidRPr="005957AD">
        <w:rPr>
          <w:rFonts w:ascii="Cambria Math" w:hAnsi="Cambria Math" w:cstheme="minorHAnsi"/>
          <w:highlight w:val="cyan"/>
          <w:u w:val="single"/>
        </w:rPr>
        <w:t>and</w:t>
      </w:r>
      <w:r w:rsidRPr="005957AD">
        <w:rPr>
          <w:rFonts w:ascii="Cambria Math" w:hAnsi="Cambria Math" w:cstheme="minorHAnsi"/>
          <w:u w:val="single"/>
        </w:rPr>
        <w:t xml:space="preserve"> that </w:t>
      </w:r>
      <w:r w:rsidRPr="005957AD">
        <w:rPr>
          <w:rFonts w:ascii="Cambria Math" w:hAnsi="Cambria Math" w:cstheme="minorHAnsi"/>
          <w:highlight w:val="cyan"/>
          <w:u w:val="single"/>
        </w:rPr>
        <w:t>because I was Black I was</w:t>
      </w:r>
      <w:r w:rsidRPr="005957AD">
        <w:rPr>
          <w:rFonts w:ascii="Cambria Math" w:hAnsi="Cambria Math" w:cstheme="minorHAnsi"/>
          <w:u w:val="single"/>
        </w:rPr>
        <w:t xml:space="preserve"> thereby </w:t>
      </w:r>
      <w:r w:rsidRPr="005957AD">
        <w:rPr>
          <w:rFonts w:ascii="Cambria Math" w:hAnsi="Cambria Math" w:cstheme="minorHAnsi"/>
          <w:highlight w:val="cyan"/>
          <w:u w:val="single"/>
        </w:rPr>
        <w:t>deemed stupid</w:t>
      </w:r>
      <w:r w:rsidRPr="005957AD">
        <w:rPr>
          <w:rFonts w:ascii="Cambria Math" w:hAnsi="Cambria Math" w:cstheme="minorHAnsi"/>
          <w:u w:val="single"/>
        </w:rPr>
        <w:t xml:space="preserve"> (Kant, 1997, p.57), </w:t>
      </w:r>
      <w:r w:rsidRPr="005957AD">
        <w:rPr>
          <w:rFonts w:ascii="Cambria Math" w:hAnsi="Cambria Math" w:cstheme="minorHAnsi"/>
          <w:highlight w:val="cyan"/>
          <w:u w:val="single"/>
        </w:rPr>
        <w:t>or that</w:t>
      </w:r>
      <w:r w:rsidRPr="005957AD">
        <w:rPr>
          <w:rFonts w:ascii="Cambria Math" w:hAnsi="Cambria Math" w:cstheme="minorHAnsi"/>
          <w:u w:val="single"/>
        </w:rPr>
        <w:t xml:space="preserve"> people who looked like me or of African descent (except perhaps those from Egypt) did not possess Geist or Spirit, and that “</w:t>
      </w:r>
      <w:r w:rsidRPr="005957AD">
        <w:rPr>
          <w:rFonts w:ascii="Cambria Math" w:hAnsi="Cambria Math" w:cstheme="minorHAnsi"/>
          <w:highlight w:val="cyan"/>
          <w:u w:val="single"/>
        </w:rPr>
        <w:t>nothing consonant with humanity is to be found in [our] character</w:t>
      </w:r>
      <w:r w:rsidRPr="005957AD">
        <w:rPr>
          <w:rFonts w:ascii="Cambria Math" w:hAnsi="Cambria Math" w:cstheme="minorHAnsi"/>
          <w:u w:val="single"/>
        </w:rPr>
        <w:t>” (Hegel, 1997, p.128).</w:t>
      </w:r>
      <w:r w:rsidRPr="005957AD">
        <w:rPr>
          <w:rFonts w:ascii="Cambria Math" w:hAnsi="Cambria Math" w:cstheme="minorHAnsi"/>
        </w:rPr>
        <w:t xml:space="preserve"> </w:t>
      </w:r>
      <w:r w:rsidRPr="005957AD">
        <w:rPr>
          <w:rFonts w:ascii="Cambria Math" w:hAnsi="Cambria Math" w:cstheme="minorHAnsi"/>
          <w:sz w:val="12"/>
          <w:szCs w:val="12"/>
        </w:rPr>
        <w:t>I had completely missed this racialized misanthropic foundation of the philosophy taught to me by straight-faced white (predominantly male) professors of philosophy.</w:t>
      </w:r>
      <w:r w:rsidRPr="005957AD">
        <w:rPr>
          <w:rFonts w:ascii="Cambria Math" w:hAnsi="Cambria Math" w:cstheme="minorHAnsi"/>
        </w:rPr>
        <w:t xml:space="preserve"> </w:t>
      </w:r>
      <w:r w:rsidRPr="005957AD">
        <w:rPr>
          <w:rFonts w:ascii="Cambria Math" w:hAnsi="Cambria Math" w:cstheme="minorHAnsi"/>
          <w:u w:val="single"/>
        </w:rPr>
        <w:t xml:space="preserve">In high school or during most of my early university years, no one informed me about the underside of </w:t>
      </w:r>
      <w:r w:rsidRPr="005957AD">
        <w:rPr>
          <w:rFonts w:ascii="Cambria Math" w:hAnsi="Cambria Math" w:cstheme="minorHAnsi"/>
          <w:highlight w:val="cyan"/>
          <w:u w:val="single"/>
        </w:rPr>
        <w:t>modernity</w:t>
      </w:r>
      <w:r w:rsidRPr="005957AD">
        <w:rPr>
          <w:rFonts w:ascii="Cambria Math" w:hAnsi="Cambria Math" w:cstheme="minorHAnsi"/>
          <w:u w:val="single"/>
        </w:rPr>
        <w:t xml:space="preserve">, the </w:t>
      </w:r>
      <w:r w:rsidRPr="005957AD">
        <w:rPr>
          <w:rFonts w:ascii="Cambria Math" w:hAnsi="Cambria Math" w:cstheme="minorHAnsi"/>
          <w:highlight w:val="cyan"/>
          <w:u w:val="single"/>
        </w:rPr>
        <w:t>colonial history</w:t>
      </w:r>
      <w:r w:rsidRPr="005957AD">
        <w:rPr>
          <w:rFonts w:ascii="Cambria Math" w:hAnsi="Cambria Math" w:cstheme="minorHAnsi"/>
          <w:u w:val="single"/>
        </w:rPr>
        <w:t xml:space="preserve"> that </w:t>
      </w:r>
      <w:r w:rsidRPr="005957AD">
        <w:rPr>
          <w:rFonts w:ascii="Cambria Math" w:hAnsi="Cambria Math" w:cstheme="minorHAnsi"/>
          <w:highlight w:val="cyan"/>
          <w:u w:val="single"/>
        </w:rPr>
        <w:t>privileged those white faces, that valorized their “true humanity” over my “lack”</w:t>
      </w:r>
      <w:r w:rsidRPr="005957AD">
        <w:rPr>
          <w:rFonts w:ascii="Cambria Math" w:hAnsi="Cambria Math" w:cstheme="minorHAnsi"/>
          <w:u w:val="single"/>
        </w:rPr>
        <w:t xml:space="preserve"> of humanity or “sub-personhood.”</w:t>
      </w:r>
      <w:r w:rsidRPr="005957AD">
        <w:rPr>
          <w:rFonts w:ascii="Cambria Math" w:hAnsi="Cambria Math" w:cstheme="minorHAnsi"/>
        </w:rPr>
        <w:t xml:space="preserve"> </w:t>
      </w:r>
      <w:r w:rsidRPr="005957AD">
        <w:rPr>
          <w:rFonts w:ascii="Cambria Math" w:hAnsi="Cambria Math" w:cstheme="minorHAnsi"/>
          <w:sz w:val="12"/>
          <w:szCs w:val="12"/>
        </w:rPr>
        <w:t>No one even hinted at the fact that many of those same philosophers would have laughed in my face had I said that I wanted to be a philosopher or perhaps desired to read their books. After all, how can a “nigger” read great philosophical texts? Indeed, how can a “nigger” read at all?</w:t>
      </w:r>
      <w:r w:rsidRPr="005957AD">
        <w:rPr>
          <w:rFonts w:ascii="Cambria Math" w:hAnsi="Cambria Math" w:cstheme="minorHAnsi"/>
        </w:rPr>
        <w:t xml:space="preserve"> </w:t>
      </w:r>
      <w:r w:rsidRPr="005957AD">
        <w:rPr>
          <w:rFonts w:ascii="Cambria Math" w:hAnsi="Cambria Math" w:cstheme="minorHAnsi"/>
          <w:u w:val="single"/>
        </w:rPr>
        <w:t xml:space="preserve">Implicit here is the question: </w:t>
      </w:r>
      <w:r w:rsidRPr="005957AD">
        <w:rPr>
          <w:rFonts w:ascii="Cambria Math" w:hAnsi="Cambria Math" w:cstheme="minorHAnsi"/>
          <w:highlight w:val="cyan"/>
          <w:u w:val="single"/>
        </w:rPr>
        <w:t>for whom were these philosophical texts written?</w:t>
      </w:r>
      <w:r w:rsidRPr="005957AD">
        <w:rPr>
          <w:rFonts w:ascii="Cambria Math" w:hAnsi="Cambria Math" w:cstheme="minorHAnsi"/>
          <w:u w:val="single"/>
        </w:rPr>
        <w:t xml:space="preserve"> Who was the intended recipient/reader? Clearly, </w:t>
      </w:r>
      <w:r w:rsidRPr="005957AD">
        <w:rPr>
          <w:rFonts w:ascii="Cambria Math" w:hAnsi="Cambria Math" w:cstheme="minorHAnsi"/>
          <w:highlight w:val="cyan"/>
          <w:u w:val="single"/>
        </w:rPr>
        <w:t>it was not</w:t>
      </w:r>
      <w:r w:rsidRPr="005957AD">
        <w:rPr>
          <w:rFonts w:ascii="Cambria Math" w:hAnsi="Cambria Math" w:cstheme="minorHAnsi"/>
          <w:u w:val="single"/>
        </w:rPr>
        <w:t xml:space="preserve"> me or </w:t>
      </w:r>
      <w:r w:rsidRPr="005957AD">
        <w:rPr>
          <w:rFonts w:ascii="Cambria Math" w:hAnsi="Cambria Math" w:cstheme="minorHAnsi"/>
          <w:highlight w:val="cyan"/>
          <w:u w:val="single"/>
        </w:rPr>
        <w:t>Black folk</w:t>
      </w:r>
      <w:r w:rsidRPr="005957AD">
        <w:rPr>
          <w:rFonts w:ascii="Cambria Math" w:hAnsi="Cambria Math" w:cstheme="minorHAnsi"/>
          <w:u w:val="single"/>
        </w:rPr>
        <w:t xml:space="preserve"> who looked like me.</w:t>
      </w:r>
      <w:r w:rsidRPr="005957AD">
        <w:rPr>
          <w:rFonts w:ascii="Cambria Math" w:hAnsi="Cambria Math" w:cstheme="minorHAnsi"/>
        </w:rPr>
        <w:t xml:space="preserve"> </w:t>
      </w:r>
      <w:r w:rsidRPr="005957AD">
        <w:rPr>
          <w:rFonts w:ascii="Cambria Math" w:hAnsi="Cambria Math" w:cstheme="minorHAnsi"/>
          <w:sz w:val="12"/>
          <w:szCs w:val="12"/>
        </w:rPr>
        <w:t>So, there I was reading texts that were not intended for me to read, or, more precisely, were deemed impossible for me to read. By this logic, I must not be Black. Or, I was indeed white, which is the same thing. But since I was/am Black, I must not be “truly Black,” or perhaps I was “off Black” or an “aberration” of Blackness. In any case, it was as if I had broken a law of nature. Historically, it is important to note that it was Hume who claimed that my Blackness vis-a-vis whiteness, and all the characterological differences that constituted the racial divide, was due to an original distinction made by nature. This makes me a thing fit for teratology, something monstrous, or perhaps a miracle. After all, my Blackness, my being “inferior,” was made possible, for Hume, because of a “natural distinction” made by nature itself. So, to read philosophy, to do philosophy, to eventually become a professional philosopher I had, following logically from Hume’s racist assumptions, defied nature. It was only later that I came to get a handle on my addiction, to see through the lie of whiteness, its structural prevarication, its structural invisibility.</w:t>
      </w:r>
      <w:r w:rsidRPr="005957AD">
        <w:rPr>
          <w:rFonts w:ascii="Cambria Math" w:hAnsi="Cambria Math" w:cstheme="minorHAnsi"/>
        </w:rPr>
        <w:t xml:space="preserve"> </w:t>
      </w:r>
      <w:r w:rsidRPr="005957AD">
        <w:rPr>
          <w:rFonts w:ascii="Cambria Math" w:hAnsi="Cambria Math" w:cstheme="minorHAnsi"/>
          <w:highlight w:val="cyan"/>
          <w:u w:val="single"/>
        </w:rPr>
        <w:t>The</w:t>
      </w:r>
      <w:r w:rsidRPr="005957AD">
        <w:rPr>
          <w:rFonts w:ascii="Cambria Math" w:hAnsi="Cambria Math" w:cstheme="minorHAnsi"/>
          <w:u w:val="single"/>
        </w:rPr>
        <w:t xml:space="preserve"> very </w:t>
      </w:r>
      <w:r w:rsidRPr="005957AD">
        <w:rPr>
          <w:rFonts w:ascii="Cambria Math" w:hAnsi="Cambria Math" w:cstheme="minorHAnsi"/>
          <w:highlight w:val="cyan"/>
          <w:u w:val="single"/>
        </w:rPr>
        <w:t>assumption that philosophy</w:t>
      </w:r>
      <w:r w:rsidRPr="005957AD">
        <w:rPr>
          <w:rFonts w:ascii="Cambria Math" w:hAnsi="Cambria Math" w:cstheme="minorHAnsi"/>
          <w:u w:val="single"/>
        </w:rPr>
        <w:t xml:space="preserve"> qua philosophy </w:t>
      </w:r>
      <w:r w:rsidRPr="005957AD">
        <w:rPr>
          <w:rFonts w:ascii="Cambria Math" w:hAnsi="Cambria Math" w:cstheme="minorHAnsi"/>
          <w:highlight w:val="cyan"/>
          <w:u w:val="single"/>
        </w:rPr>
        <w:t>is an exclusively white</w:t>
      </w:r>
      <w:r w:rsidRPr="005957AD">
        <w:rPr>
          <w:rFonts w:ascii="Cambria Math" w:hAnsi="Cambria Math" w:cstheme="minorHAnsi"/>
          <w:u w:val="single"/>
        </w:rPr>
        <w:t xml:space="preserve"> European or Anglo-American </w:t>
      </w:r>
      <w:r w:rsidRPr="005957AD">
        <w:rPr>
          <w:rFonts w:ascii="Cambria Math" w:hAnsi="Cambria Math" w:cstheme="minorHAnsi"/>
          <w:highlight w:val="cyan"/>
          <w:u w:val="single"/>
        </w:rPr>
        <w:t>phenomenon—that reason is a white creation, that creative</w:t>
      </w:r>
      <w:r w:rsidRPr="005957AD">
        <w:rPr>
          <w:rFonts w:ascii="Cambria Math" w:hAnsi="Cambria Math" w:cstheme="minorHAnsi"/>
          <w:u w:val="single"/>
        </w:rPr>
        <w:t xml:space="preserve"> and rigorous </w:t>
      </w:r>
      <w:r w:rsidRPr="005957AD">
        <w:rPr>
          <w:rFonts w:ascii="Cambria Math" w:hAnsi="Cambria Math" w:cstheme="minorHAnsi"/>
          <w:highlight w:val="cyan"/>
          <w:u w:val="single"/>
        </w:rPr>
        <w:t>thought</w:t>
      </w:r>
      <w:r w:rsidRPr="005957AD">
        <w:rPr>
          <w:rFonts w:ascii="Cambria Math" w:hAnsi="Cambria Math" w:cstheme="minorHAnsi"/>
          <w:u w:val="single"/>
        </w:rPr>
        <w:t xml:space="preserve"> itself </w:t>
      </w:r>
      <w:r w:rsidRPr="005957AD">
        <w:rPr>
          <w:rFonts w:ascii="Cambria Math" w:hAnsi="Cambria Math" w:cstheme="minorHAnsi"/>
          <w:highlight w:val="cyan"/>
          <w:u w:val="single"/>
        </w:rPr>
        <w:t>is white</w:t>
      </w:r>
      <w:r w:rsidRPr="005957AD">
        <w:rPr>
          <w:rFonts w:ascii="Cambria Math" w:hAnsi="Cambria Math" w:cstheme="minorHAnsi"/>
          <w:u w:val="single"/>
        </w:rPr>
        <w:t xml:space="preserve">, that </w:t>
      </w:r>
      <w:r w:rsidRPr="005957AD">
        <w:rPr>
          <w:rFonts w:ascii="Cambria Math" w:hAnsi="Cambria Math" w:cstheme="minorHAnsi"/>
          <w:highlight w:val="cyan"/>
          <w:u w:val="single"/>
        </w:rPr>
        <w:t>the quintessence of humanity is white, that civilization is</w:t>
      </w:r>
      <w:r w:rsidRPr="005957AD">
        <w:rPr>
          <w:rFonts w:ascii="Cambria Math" w:hAnsi="Cambria Math" w:cstheme="minorHAnsi"/>
          <w:u w:val="single"/>
        </w:rPr>
        <w:t xml:space="preserve"> exclusively </w:t>
      </w:r>
      <w:r w:rsidRPr="005957AD">
        <w:rPr>
          <w:rFonts w:ascii="Cambria Math" w:hAnsi="Cambria Math" w:cstheme="minorHAnsi"/>
          <w:highlight w:val="cyan"/>
          <w:u w:val="single"/>
        </w:rPr>
        <w:t>a white achievement, that white people are destined to rule the world, that goodness, virtue,</w:t>
      </w:r>
      <w:r w:rsidRPr="005957AD">
        <w:rPr>
          <w:rFonts w:ascii="Cambria Math" w:hAnsi="Cambria Math" w:cstheme="minorHAnsi"/>
          <w:u w:val="single"/>
        </w:rPr>
        <w:t xml:space="preserve"> beauty, </w:t>
      </w:r>
      <w:r w:rsidRPr="005957AD">
        <w:rPr>
          <w:rFonts w:ascii="Cambria Math" w:hAnsi="Cambria Math" w:cstheme="minorHAnsi"/>
          <w:highlight w:val="cyan"/>
          <w:u w:val="single"/>
        </w:rPr>
        <w:t>and honor are white—is interwoven with a narcissistic</w:t>
      </w:r>
      <w:r w:rsidRPr="005957AD">
        <w:rPr>
          <w:rFonts w:ascii="Cambria Math" w:hAnsi="Cambria Math" w:cstheme="minorHAnsi"/>
          <w:u w:val="single"/>
        </w:rPr>
        <w:t xml:space="preserve">, </w:t>
      </w:r>
      <w:r w:rsidRPr="005957AD">
        <w:rPr>
          <w:rFonts w:ascii="Cambria Math" w:hAnsi="Cambria Math" w:cstheme="minorHAnsi"/>
          <w:highlight w:val="cyan"/>
          <w:u w:val="single"/>
        </w:rPr>
        <w:t>genocidal impulse to play</w:t>
      </w:r>
      <w:r w:rsidRPr="005957AD">
        <w:rPr>
          <w:rFonts w:ascii="Cambria Math" w:hAnsi="Cambria Math" w:cstheme="minorHAnsi"/>
          <w:u w:val="single"/>
        </w:rPr>
        <w:t xml:space="preserve"> the role of </w:t>
      </w:r>
      <w:r w:rsidRPr="005957AD">
        <w:rPr>
          <w:rFonts w:ascii="Cambria Math" w:hAnsi="Cambria Math" w:cstheme="minorHAnsi"/>
          <w:highlight w:val="cyan"/>
          <w:u w:val="single"/>
        </w:rPr>
        <w:t>a malevolent “god.”</w:t>
      </w:r>
      <w:r w:rsidRPr="005957AD">
        <w:rPr>
          <w:rFonts w:ascii="Cambria Math" w:hAnsi="Cambria Math" w:cstheme="minorHAnsi"/>
        </w:rPr>
        <w:t xml:space="preserve"> </w:t>
      </w:r>
      <w:r w:rsidRPr="005957AD">
        <w:rPr>
          <w:rFonts w:ascii="Cambria Math" w:hAnsi="Cambria Math" w:cstheme="minorHAnsi"/>
          <w:sz w:val="12"/>
          <w:szCs w:val="12"/>
        </w:rPr>
        <w:t xml:space="preserve">White people who have succumbed to this form of idolatry speak to Black people with pity and contempt. As W. E. B. DuBois (1995) writes, “My poor, un-white thing! Weep not nor rage. I know, too well, that the curse of God lies heavy on you. Why? That is not for me to </w:t>
      </w:r>
      <w:proofErr w:type="gramStart"/>
      <w:r w:rsidRPr="005957AD">
        <w:rPr>
          <w:rFonts w:ascii="Cambria Math" w:hAnsi="Cambria Math" w:cstheme="minorHAnsi"/>
          <w:sz w:val="12"/>
          <w:szCs w:val="12"/>
        </w:rPr>
        <w:t>say, but</w:t>
      </w:r>
      <w:proofErr w:type="gramEnd"/>
      <w:r w:rsidRPr="005957AD">
        <w:rPr>
          <w:rFonts w:ascii="Cambria Math" w:hAnsi="Cambria Math" w:cstheme="minorHAnsi"/>
          <w:sz w:val="12"/>
          <w:szCs w:val="12"/>
        </w:rPr>
        <w:t xml:space="preserve"> be brave! Do your work in your lowly sphere, praying the good Lord that into heaven above, where all is love, you may, one day, be born—white!” (p. 454). That, however, is a “rebirth” that I refuse. Indeed, it is a “rebirth” that is </w:t>
      </w:r>
      <w:proofErr w:type="gramStart"/>
      <w:r w:rsidRPr="005957AD">
        <w:rPr>
          <w:rFonts w:ascii="Cambria Math" w:hAnsi="Cambria Math" w:cstheme="minorHAnsi"/>
          <w:sz w:val="12"/>
          <w:szCs w:val="12"/>
        </w:rPr>
        <w:t>actually a</w:t>
      </w:r>
      <w:proofErr w:type="gramEnd"/>
      <w:r w:rsidRPr="005957AD">
        <w:rPr>
          <w:rFonts w:ascii="Cambria Math" w:hAnsi="Cambria Math" w:cstheme="minorHAnsi"/>
          <w:sz w:val="12"/>
          <w:szCs w:val="12"/>
        </w:rPr>
        <w:t xml:space="preserve"> form of death, an invitation to commit a form of suicide, self-denial, </w:t>
      </w:r>
      <w:proofErr w:type="spellStart"/>
      <w:r w:rsidRPr="005957AD">
        <w:rPr>
          <w:rFonts w:ascii="Cambria Math" w:hAnsi="Cambria Math" w:cstheme="minorHAnsi"/>
          <w:sz w:val="12"/>
          <w:szCs w:val="12"/>
        </w:rPr>
        <w:t>selfnullification</w:t>
      </w:r>
      <w:proofErr w:type="spellEnd"/>
      <w:r w:rsidRPr="005957AD">
        <w:rPr>
          <w:rFonts w:ascii="Cambria Math" w:hAnsi="Cambria Math" w:cstheme="minorHAnsi"/>
          <w:sz w:val="12"/>
          <w:szCs w:val="12"/>
        </w:rPr>
        <w:t>. It sounds like a Faustian bargain to me. This is one reason why African American literature became so incredibly important to me. In fact, it became so important that in the middle of my work toward completing the PhD in philosophy at Duquesne University, I decided to take a break to engage in intensive study for an MA in Africana Studies at New York University. At this time, African American literary figure Toni Morrison’s Playing in the Dark had hit the right historical and conceptual note with me. She helped me to see just how Blackness is always already linked to the construction of whiteness, how, as I read that philosophical entry in The World Book Encyclopedia, my identity formed the constitutive outside of the normative structure of white philosophy. By “white philosophy” I don’t simply mean its monochromatic whiteness, but what African American/Afro-Caribbean philosopher Charles Mills (1998) calls, “the conceptual or theoretical whiteness of the discipline” (p.2). The meta-philosophical assumptions of the discipline, its intuitions, its ethical and epistemic claims, its historical and social emergence as linked to contexts of white domination, had been, for me, concealed, unknown. As an undergraduate studying philosophy at the University of Pittsburgh, the conceptual whiteness of philosophy was not simply unmarked, but seemed irrelevant or perhaps irreverent. As a graduate student studying philosophy at Yale University, the conceptual whiteness of philosophy remained unspoken or unrecognized through, I would argue, willful ignorance. In terms of thematizing or naming the whiteness of philosophy while pursuing my PhD at Duquesne University, there was silence in the form of undergraduate and graduate courses offered. Neither the courses offered nor the comprehensive examination to be taken by philosophy graduate students toward the end of their course requirements dealt seriously with race, whiteness, racism. Again, Morrison’s important text proved indispensable. By thematizing the binary racial structure embedded within literature written by white people, Morrison had helped me to see, by extension, that white European and Anglo-American philosophy had also been playing in the dark.</w:t>
      </w:r>
      <w:r w:rsidRPr="005957AD">
        <w:rPr>
          <w:rFonts w:ascii="Cambria Math" w:hAnsi="Cambria Math" w:cstheme="minorHAnsi"/>
        </w:rPr>
        <w:t xml:space="preserve"> </w:t>
      </w:r>
      <w:r w:rsidRPr="005957AD">
        <w:rPr>
          <w:rFonts w:ascii="Cambria Math" w:hAnsi="Cambria Math" w:cstheme="minorHAnsi"/>
          <w:u w:val="single"/>
        </w:rPr>
        <w:t xml:space="preserve">This raises a profound question: what if </w:t>
      </w:r>
      <w:r w:rsidRPr="005957AD">
        <w:rPr>
          <w:rFonts w:ascii="Cambria Math" w:hAnsi="Cambria Math" w:cstheme="minorHAnsi"/>
          <w:highlight w:val="cyan"/>
          <w:u w:val="single"/>
        </w:rPr>
        <w:t>white philosophy</w:t>
      </w:r>
      <w:r w:rsidRPr="005957AD">
        <w:rPr>
          <w:rFonts w:ascii="Cambria Math" w:hAnsi="Cambria Math" w:cstheme="minorHAnsi"/>
          <w:u w:val="single"/>
        </w:rPr>
        <w:t xml:space="preserve">—many of </w:t>
      </w:r>
      <w:r w:rsidRPr="005957AD">
        <w:rPr>
          <w:rFonts w:ascii="Cambria Math" w:hAnsi="Cambria Math" w:cstheme="minorHAnsi"/>
          <w:highlight w:val="cyan"/>
          <w:u w:val="single"/>
        </w:rPr>
        <w:t>its</w:t>
      </w:r>
      <w:r w:rsidRPr="005957AD">
        <w:rPr>
          <w:rFonts w:ascii="Cambria Math" w:hAnsi="Cambria Math" w:cstheme="minorHAnsi"/>
          <w:u w:val="single"/>
        </w:rPr>
        <w:t xml:space="preserve"> significant </w:t>
      </w:r>
      <w:r w:rsidRPr="005957AD">
        <w:rPr>
          <w:rFonts w:ascii="Cambria Math" w:hAnsi="Cambria Math" w:cstheme="minorHAnsi"/>
          <w:highlight w:val="cyan"/>
          <w:u w:val="single"/>
        </w:rPr>
        <w:t>epistemic tropes, ethical assumptions, and philosophical anthropologies—is predicated upon</w:t>
      </w:r>
      <w:r w:rsidRPr="005957AD">
        <w:rPr>
          <w:rFonts w:ascii="Cambria Math" w:hAnsi="Cambria Math" w:cstheme="minorHAnsi"/>
          <w:u w:val="single"/>
        </w:rPr>
        <w:t xml:space="preserve"> its </w:t>
      </w:r>
      <w:r w:rsidRPr="005957AD">
        <w:rPr>
          <w:rFonts w:ascii="Cambria Math" w:hAnsi="Cambria Math" w:cstheme="minorHAnsi"/>
          <w:highlight w:val="cyan"/>
          <w:u w:val="single"/>
        </w:rPr>
        <w:t>paradoxical closeness and distance from Blackness</w:t>
      </w:r>
      <w:r w:rsidRPr="005957AD">
        <w:rPr>
          <w:rFonts w:ascii="Cambria Math" w:hAnsi="Cambria Math" w:cstheme="minorHAnsi"/>
          <w:u w:val="single"/>
        </w:rPr>
        <w:t xml:space="preserve">? More frighteningly, what if </w:t>
      </w:r>
      <w:r w:rsidRPr="005957AD">
        <w:rPr>
          <w:rFonts w:ascii="Cambria Math" w:hAnsi="Cambria Math" w:cstheme="minorHAnsi"/>
          <w:highlight w:val="cyan"/>
          <w:u w:val="single"/>
        </w:rPr>
        <w:t>white philosophy is predicated upon the social death of, and gratuitous violence imposed upon, Black people</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 xml:space="preserve">What if the recent horrible murder of George Floyd is what makes the structural and systemic dynamics of whiteness secure and safe? In stream with Morrison (1992), this would indicate a form of what she calls “Africanism.” She writes, “Africanism is the vehicle by which the American self knows itself as not enslaved, but free; not repulsive, but desirable; not helpless, but licensed and powerful; not history-less, but historical; not damned, but innocent; not a blind accident of evolution, but a progressive fulfillment of destiny” (p.52). By “American self,” Morrison means a white American self. In our contemporary moment with Trump at the American presidential helm, that equation is dangerously truthful, maliciously xenophobic, and sadly fixed. To make America “great again” is to pretend that America was ever great. What is the “greatness” of America’s past other than a time of unabashed and cruel white supremacy, a time of celebrating the ideals of white “purity”? While a symptom, but not the cause, it is Trump who is stoking the flames for envisioning and celebrating new forms of white purity, which is indicative of an ideological white racist madness out of the Nazi playbook of racist horror. In September 2020, at a rally in Bemidji, Minnesota, Trump said to the white crowed, “You have good genes. A lot of it’s about the genes isn’t it, don’t you believe? The racehorse theory you think was so </w:t>
      </w:r>
      <w:proofErr w:type="gramStart"/>
      <w:r w:rsidRPr="005957AD">
        <w:rPr>
          <w:rFonts w:ascii="Cambria Math" w:hAnsi="Cambria Math" w:cstheme="minorHAnsi"/>
          <w:sz w:val="12"/>
          <w:szCs w:val="12"/>
        </w:rPr>
        <w:t>different?</w:t>
      </w:r>
      <w:proofErr w:type="gramEnd"/>
      <w:r w:rsidRPr="005957AD">
        <w:rPr>
          <w:rFonts w:ascii="Cambria Math" w:hAnsi="Cambria Math" w:cstheme="minorHAnsi"/>
          <w:sz w:val="12"/>
          <w:szCs w:val="12"/>
        </w:rPr>
        <w:t xml:space="preserve"> You have good genes in Minnesota” (</w:t>
      </w:r>
      <w:proofErr w:type="spellStart"/>
      <w:r w:rsidRPr="005957AD">
        <w:rPr>
          <w:rFonts w:ascii="Cambria Math" w:hAnsi="Cambria Math" w:cstheme="minorHAnsi"/>
          <w:sz w:val="12"/>
          <w:szCs w:val="12"/>
        </w:rPr>
        <w:t>Embury</w:t>
      </w:r>
      <w:proofErr w:type="spellEnd"/>
      <w:r w:rsidRPr="005957AD">
        <w:rPr>
          <w:rFonts w:ascii="Cambria Math" w:hAnsi="Cambria Math" w:cstheme="minorHAnsi"/>
          <w:sz w:val="12"/>
          <w:szCs w:val="12"/>
        </w:rPr>
        <w:t>-Dennis, 2020). This is not a dog whistle, but a terrifying overture toward the inhuman practices of forms of “purification” that were embedded within the history of eugenics.</w:t>
      </w:r>
    </w:p>
    <w:p w14:paraId="1263DC3C" w14:textId="77777777" w:rsidR="005957AD" w:rsidRPr="005957AD" w:rsidRDefault="005957AD" w:rsidP="005957AD">
      <w:pPr>
        <w:spacing w:after="0"/>
        <w:rPr>
          <w:rFonts w:ascii="Cambria Math" w:hAnsi="Cambria Math" w:cstheme="minorHAnsi"/>
        </w:rPr>
      </w:pPr>
    </w:p>
    <w:p w14:paraId="1C049FAC" w14:textId="77777777" w:rsidR="005957AD" w:rsidRPr="005957AD" w:rsidRDefault="005957AD" w:rsidP="005957AD">
      <w:pPr>
        <w:pStyle w:val="Heading4"/>
        <w:rPr>
          <w:rFonts w:ascii="Cambria Math" w:hAnsi="Cambria Math"/>
        </w:rPr>
      </w:pPr>
      <w:r w:rsidRPr="005957AD">
        <w:rPr>
          <w:rFonts w:ascii="Cambria Math" w:hAnsi="Cambria Math"/>
        </w:rPr>
        <w:t>The ROB is to vote for the debater that best combats racism – this is a prerequisite to any other ROB because debate itself is structured to exclude and silence Black voices – every other ROB presupposes a level playing field to evaluate arguments but that’s simply false</w:t>
      </w:r>
    </w:p>
    <w:p w14:paraId="786E53F6" w14:textId="77777777" w:rsidR="005957AD" w:rsidRPr="005957AD" w:rsidRDefault="005957AD" w:rsidP="005957AD">
      <w:pPr>
        <w:spacing w:after="0"/>
        <w:rPr>
          <w:rStyle w:val="Style13ptBold"/>
          <w:rFonts w:ascii="Cambria Math" w:hAnsi="Cambria Math"/>
          <w:b w:val="0"/>
          <w:bCs w:val="0"/>
          <w:sz w:val="22"/>
        </w:rPr>
      </w:pPr>
      <w:r w:rsidRPr="005957AD">
        <w:rPr>
          <w:rStyle w:val="Style13ptBold"/>
          <w:rFonts w:ascii="Cambria Math" w:hAnsi="Cambria Math"/>
        </w:rPr>
        <w:t xml:space="preserve">Reid-Brinkley 19, </w:t>
      </w:r>
      <w:proofErr w:type="spellStart"/>
      <w:r w:rsidRPr="005957AD">
        <w:rPr>
          <w:rFonts w:ascii="Cambria Math" w:hAnsi="Cambria Math"/>
        </w:rPr>
        <w:t>Shanara</w:t>
      </w:r>
      <w:proofErr w:type="spellEnd"/>
      <w:r w:rsidRPr="005957AD">
        <w:rPr>
          <w:rFonts w:ascii="Cambria Math" w:hAnsi="Cambria Math"/>
        </w:rPr>
        <w:t xml:space="preserve">, Co-Director of CSUF Forensics and College of Communications professor, The Oxford Handbook of Voice Studies, “Voice Dipped in Black: The Louisville Project and the Birth of Black Radical Argument in College Policy Debate”, </w:t>
      </w:r>
      <w:hyperlink r:id="rId9" w:history="1">
        <w:r w:rsidRPr="005957AD">
          <w:rPr>
            <w:rFonts w:ascii="Cambria Math" w:hAnsi="Cambria Math"/>
          </w:rPr>
          <w:t>https://www.oxfordhandbooks.com/view/10.1093/oxfordhb/9780199982295.001.0001/oxfordhb-9780199982295-e-28</w:t>
        </w:r>
      </w:hyperlink>
      <w:r w:rsidRPr="005957AD">
        <w:rPr>
          <w:rFonts w:ascii="Cambria Math" w:hAnsi="Cambria Math"/>
        </w:rPr>
        <w:t>, Accessed 8/24/21 VD</w:t>
      </w:r>
    </w:p>
    <w:p w14:paraId="3B97F356" w14:textId="77777777" w:rsidR="005957AD" w:rsidRPr="005957AD" w:rsidRDefault="005957AD" w:rsidP="005957AD">
      <w:pPr>
        <w:spacing w:after="0"/>
        <w:rPr>
          <w:rFonts w:ascii="Cambria Math" w:hAnsi="Cambria Math"/>
          <w:sz w:val="12"/>
          <w:szCs w:val="12"/>
        </w:rPr>
      </w:pPr>
      <w:r w:rsidRPr="005957AD">
        <w:rPr>
          <w:rFonts w:ascii="Cambria Math" w:hAnsi="Cambria Math"/>
          <w:sz w:val="12"/>
          <w:szCs w:val="12"/>
        </w:rPr>
        <w:t xml:space="preserve">For Black people, Watts’s interpretation of voice is a critical examination of the power of rhetoric in the context of racial politics, and yet there are theoretical blind spots in his analysis. While Watts’s work attempts to speak to the problem of raced rhetorical moments, his lack of engagement with the notion of anti-Blackness produces conceptual limits for his interpretation of voice and the capacity of the Black to produce moments of voice. Watts’s understanding of voice requires negotiation among speakers and audiences marked by “obligations and anxieties” and produced by the “ethical and emotional dimensions of discourse.” In other words, to make voice a “happening” requires a recognition by those engaged in the rhetorical moment. Yet the politics of recognition for the (p. 217) Black body are necessarily tied to the social and political narratives attached to the Black body as a speaking body. The Black body represents dirt or a stain, or to use symbolic anthropologist Mary Douglas’s language, a “pollutant,” on and in the social body, one that must be controlled and contained (Douglas 2002). That bodies of color remain present </w:t>
      </w:r>
      <w:proofErr w:type="gramStart"/>
      <w:r w:rsidRPr="005957AD">
        <w:rPr>
          <w:rFonts w:ascii="Cambria Math" w:hAnsi="Cambria Math"/>
          <w:sz w:val="12"/>
          <w:szCs w:val="12"/>
        </w:rPr>
        <w:t>despite the fact that</w:t>
      </w:r>
      <w:proofErr w:type="gramEnd"/>
      <w:r w:rsidRPr="005957AD">
        <w:rPr>
          <w:rFonts w:ascii="Cambria Math" w:hAnsi="Cambria Math"/>
          <w:sz w:val="12"/>
          <w:szCs w:val="12"/>
        </w:rPr>
        <w:t xml:space="preserve"> they are supposed to be absent “is exactly what maintains white privilege” (Warren 2003, 47).</w:t>
      </w:r>
      <w:r w:rsidRPr="005957AD">
        <w:rPr>
          <w:rFonts w:ascii="Cambria Math" w:hAnsi="Cambria Math"/>
        </w:rPr>
        <w:t xml:space="preserve"> </w:t>
      </w:r>
      <w:r w:rsidRPr="005957AD">
        <w:rPr>
          <w:rFonts w:ascii="Cambria Math" w:hAnsi="Cambria Math"/>
          <w:highlight w:val="cyan"/>
          <w:u w:val="single"/>
        </w:rPr>
        <w:t xml:space="preserve">The </w:t>
      </w:r>
      <w:proofErr w:type="spellStart"/>
      <w:r w:rsidRPr="005957AD">
        <w:rPr>
          <w:rFonts w:ascii="Cambria Math" w:hAnsi="Cambria Math"/>
          <w:highlight w:val="cyan"/>
          <w:u w:val="single"/>
        </w:rPr>
        <w:t>soundingness</w:t>
      </w:r>
      <w:proofErr w:type="spellEnd"/>
      <w:r w:rsidRPr="005957AD">
        <w:rPr>
          <w:rFonts w:ascii="Cambria Math" w:hAnsi="Cambria Math"/>
          <w:highlight w:val="cyan"/>
          <w:u w:val="single"/>
        </w:rPr>
        <w:t xml:space="preserve"> of Blackness only achieves recognition</w:t>
      </w:r>
      <w:r w:rsidRPr="005957AD">
        <w:rPr>
          <w:rFonts w:ascii="Cambria Math" w:hAnsi="Cambria Math"/>
          <w:u w:val="single"/>
        </w:rPr>
        <w:t xml:space="preserve"> in a sociopolitical context </w:t>
      </w:r>
      <w:r w:rsidRPr="005957AD">
        <w:rPr>
          <w:rFonts w:ascii="Cambria Math" w:hAnsi="Cambria Math"/>
          <w:highlight w:val="cyan"/>
          <w:u w:val="single"/>
        </w:rPr>
        <w:t>where the very fact of Blackness hold</w:t>
      </w:r>
      <w:r w:rsidRPr="005957AD">
        <w:rPr>
          <w:rFonts w:ascii="Cambria Math" w:hAnsi="Cambria Math"/>
          <w:u w:val="single"/>
        </w:rPr>
        <w:t xml:space="preserve">s significant </w:t>
      </w:r>
      <w:r w:rsidRPr="005957AD">
        <w:rPr>
          <w:rFonts w:ascii="Cambria Math" w:hAnsi="Cambria Math"/>
          <w:highlight w:val="cyan"/>
          <w:u w:val="single"/>
        </w:rPr>
        <w:t>meaning</w:t>
      </w:r>
      <w:r w:rsidRPr="005957AD">
        <w:rPr>
          <w:rFonts w:ascii="Cambria Math" w:hAnsi="Cambria Math"/>
          <w:u w:val="single"/>
        </w:rPr>
        <w:t>.</w:t>
      </w:r>
      <w:r w:rsidRPr="005957AD">
        <w:rPr>
          <w:rFonts w:ascii="Cambria Math" w:hAnsi="Cambria Math"/>
        </w:rPr>
        <w:t xml:space="preserve"> </w:t>
      </w:r>
      <w:r w:rsidRPr="005957AD">
        <w:rPr>
          <w:rFonts w:ascii="Cambria Math" w:hAnsi="Cambria Math"/>
          <w:sz w:val="12"/>
          <w:szCs w:val="12"/>
        </w:rPr>
        <w:t xml:space="preserve">In other words, the acoustic markers of Blackness are not just about differentiating the vocal utterings and tonal inclinations of </w:t>
      </w:r>
      <w:proofErr w:type="gramStart"/>
      <w:r w:rsidRPr="005957AD">
        <w:rPr>
          <w:rFonts w:ascii="Cambria Math" w:hAnsi="Cambria Math"/>
          <w:sz w:val="12"/>
          <w:szCs w:val="12"/>
        </w:rPr>
        <w:t>particular cultures</w:t>
      </w:r>
      <w:proofErr w:type="gramEnd"/>
      <w:r w:rsidRPr="005957AD">
        <w:rPr>
          <w:rFonts w:ascii="Cambria Math" w:hAnsi="Cambria Math"/>
          <w:sz w:val="12"/>
          <w:szCs w:val="12"/>
        </w:rPr>
        <w:t>.</w:t>
      </w:r>
      <w:r w:rsidRPr="005957AD">
        <w:rPr>
          <w:rFonts w:ascii="Cambria Math" w:hAnsi="Cambria Math"/>
        </w:rPr>
        <w:t xml:space="preserve"> </w:t>
      </w:r>
      <w:r w:rsidRPr="005957AD">
        <w:rPr>
          <w:rFonts w:ascii="Cambria Math" w:hAnsi="Cambria Math"/>
          <w:u w:val="single"/>
        </w:rPr>
        <w:t xml:space="preserve">It is about </w:t>
      </w:r>
      <w:r w:rsidRPr="005957AD">
        <w:rPr>
          <w:rFonts w:ascii="Cambria Math" w:hAnsi="Cambria Math"/>
          <w:highlight w:val="cyan"/>
          <w:u w:val="single"/>
        </w:rPr>
        <w:t>the announcement of the Black body into acoustic space where</w:t>
      </w:r>
      <w:r w:rsidRPr="005957AD">
        <w:rPr>
          <w:rFonts w:ascii="Cambria Math" w:hAnsi="Cambria Math"/>
          <w:u w:val="single"/>
        </w:rPr>
        <w:t xml:space="preserve"> the </w:t>
      </w:r>
      <w:r w:rsidRPr="005957AD">
        <w:rPr>
          <w:rFonts w:ascii="Cambria Math" w:hAnsi="Cambria Math"/>
          <w:highlight w:val="cyan"/>
          <w:u w:val="single"/>
        </w:rPr>
        <w:t>utterance by the Black is inhabited</w:t>
      </w:r>
      <w:r w:rsidRPr="005957AD">
        <w:rPr>
          <w:rFonts w:ascii="Cambria Math" w:hAnsi="Cambria Math"/>
          <w:u w:val="single"/>
        </w:rPr>
        <w:t xml:space="preserve"> simultaneously </w:t>
      </w:r>
      <w:r w:rsidRPr="005957AD">
        <w:rPr>
          <w:rFonts w:ascii="Cambria Math" w:hAnsi="Cambria Math"/>
          <w:highlight w:val="cyan"/>
          <w:u w:val="single"/>
        </w:rPr>
        <w:t>by the marker of not white, and thus not proper</w:t>
      </w:r>
      <w:r w:rsidRPr="005957AD">
        <w:rPr>
          <w:rFonts w:ascii="Cambria Math" w:hAnsi="Cambria Math"/>
          <w:u w:val="single"/>
        </w:rPr>
        <w:t>.</w:t>
      </w:r>
      <w:r w:rsidRPr="005957AD">
        <w:rPr>
          <w:rFonts w:ascii="Cambria Math" w:hAnsi="Cambria Math"/>
        </w:rPr>
        <w:t xml:space="preserve"> </w:t>
      </w:r>
      <w:r w:rsidRPr="005957AD">
        <w:rPr>
          <w:rFonts w:ascii="Cambria Math" w:hAnsi="Cambria Math"/>
          <w:sz w:val="12"/>
          <w:szCs w:val="12"/>
        </w:rPr>
        <w:t>Black utterance enters acoustic space as improper sound even in moments where the Black vocally attempts to mimic sound propriety as marked by normative whiteness. I am attempting to think through that which allows anti-Blackness to continue to cohere the American political landscape.</w:t>
      </w:r>
      <w:r w:rsidRPr="005957AD">
        <w:rPr>
          <w:rFonts w:ascii="Cambria Math" w:hAnsi="Cambria Math"/>
        </w:rPr>
        <w:t xml:space="preserve"> </w:t>
      </w:r>
      <w:r w:rsidRPr="005957AD">
        <w:rPr>
          <w:rFonts w:ascii="Cambria Math" w:hAnsi="Cambria Math"/>
          <w:u w:val="single"/>
        </w:rPr>
        <w:t xml:space="preserve">It is the dynamics of the </w:t>
      </w:r>
      <w:proofErr w:type="spellStart"/>
      <w:r w:rsidRPr="005957AD">
        <w:rPr>
          <w:rFonts w:ascii="Cambria Math" w:hAnsi="Cambria Math"/>
          <w:u w:val="single"/>
        </w:rPr>
        <w:t>preutterance</w:t>
      </w:r>
      <w:proofErr w:type="spellEnd"/>
      <w:r w:rsidRPr="005957AD">
        <w:rPr>
          <w:rFonts w:ascii="Cambria Math" w:hAnsi="Cambria Math"/>
          <w:u w:val="single"/>
        </w:rPr>
        <w:t xml:space="preserve">, that is, at the level of the flesh, </w:t>
      </w:r>
      <w:r w:rsidRPr="005957AD">
        <w:rPr>
          <w:rFonts w:ascii="Cambria Math" w:hAnsi="Cambria Math"/>
          <w:highlight w:val="cyan"/>
          <w:u w:val="single"/>
        </w:rPr>
        <w:t xml:space="preserve">that Blackness precedes the </w:t>
      </w:r>
      <w:proofErr w:type="spellStart"/>
      <w:r w:rsidRPr="005957AD">
        <w:rPr>
          <w:rFonts w:ascii="Cambria Math" w:hAnsi="Cambria Math"/>
          <w:highlight w:val="cyan"/>
          <w:u w:val="single"/>
        </w:rPr>
        <w:t>heardness</w:t>
      </w:r>
      <w:proofErr w:type="spellEnd"/>
      <w:r w:rsidRPr="005957AD">
        <w:rPr>
          <w:rFonts w:ascii="Cambria Math" w:hAnsi="Cambria Math"/>
          <w:highlight w:val="cyan"/>
          <w:u w:val="single"/>
        </w:rPr>
        <w:t xml:space="preserve"> or sonorousness of sound</w:t>
      </w:r>
      <w:r w:rsidRPr="005957AD">
        <w:rPr>
          <w:rFonts w:ascii="Cambria Math" w:hAnsi="Cambria Math"/>
          <w:u w:val="single"/>
        </w:rPr>
        <w:t>.</w:t>
      </w:r>
      <w:r w:rsidRPr="005957AD">
        <w:rPr>
          <w:rFonts w:ascii="Cambria Math" w:hAnsi="Cambria Math"/>
        </w:rPr>
        <w:t xml:space="preserve"> </w:t>
      </w:r>
      <w:r w:rsidRPr="005957AD">
        <w:rPr>
          <w:rFonts w:ascii="Cambria Math" w:hAnsi="Cambria Math"/>
          <w:sz w:val="12"/>
          <w:szCs w:val="12"/>
        </w:rPr>
        <w:t xml:space="preserve">By filling in the cracks between voice, the Black </w:t>
      </w:r>
      <w:proofErr w:type="gramStart"/>
      <w:r w:rsidRPr="005957AD">
        <w:rPr>
          <w:rFonts w:ascii="Cambria Math" w:hAnsi="Cambria Math"/>
          <w:sz w:val="12"/>
          <w:szCs w:val="12"/>
        </w:rPr>
        <w:t>body</w:t>
      </w:r>
      <w:proofErr w:type="gramEnd"/>
      <w:r w:rsidRPr="005957AD">
        <w:rPr>
          <w:rFonts w:ascii="Cambria Math" w:hAnsi="Cambria Math"/>
          <w:sz w:val="12"/>
          <w:szCs w:val="12"/>
        </w:rPr>
        <w:t xml:space="preserve"> and forces of anti-Blackness, I hope to contribute to Watts’s discussion of voice as a rhetorical happening and to voice studies’ engagement with theories of anti-Blackness. If the Black body can never be rendered fully invisible, then that body must somehow be contained, its excesses subdued to produce a form of the Black body that can become recognizable within the space of whiteness.</w:t>
      </w:r>
      <w:r w:rsidRPr="005957AD">
        <w:rPr>
          <w:rFonts w:ascii="Cambria Math" w:hAnsi="Cambria Math"/>
        </w:rPr>
        <w:t xml:space="preserve"> </w:t>
      </w:r>
      <w:r w:rsidRPr="005957AD">
        <w:rPr>
          <w:rFonts w:ascii="Cambria Math" w:hAnsi="Cambria Math"/>
          <w:highlight w:val="cyan"/>
          <w:u w:val="single"/>
        </w:rPr>
        <w:t>Society tames Blackness by requiring</w:t>
      </w:r>
      <w:r w:rsidRPr="005957AD">
        <w:rPr>
          <w:rFonts w:ascii="Cambria Math" w:hAnsi="Cambria Math"/>
          <w:u w:val="single"/>
        </w:rPr>
        <w:t xml:space="preserve"> those marked by </w:t>
      </w:r>
      <w:r w:rsidRPr="005957AD">
        <w:rPr>
          <w:rFonts w:ascii="Cambria Math" w:hAnsi="Cambria Math"/>
          <w:highlight w:val="cyan"/>
          <w:u w:val="single"/>
        </w:rPr>
        <w:t>Blackness to demonstrate</w:t>
      </w:r>
      <w:r w:rsidRPr="005957AD">
        <w:rPr>
          <w:rFonts w:ascii="Cambria Math" w:hAnsi="Cambria Math"/>
          <w:u w:val="single"/>
        </w:rPr>
        <w:t xml:space="preserve"> their </w:t>
      </w:r>
      <w:r w:rsidRPr="005957AD">
        <w:rPr>
          <w:rFonts w:ascii="Cambria Math" w:hAnsi="Cambria Math"/>
          <w:highlight w:val="cyan"/>
          <w:u w:val="single"/>
        </w:rPr>
        <w:t>commitment to the norms of whiteness through</w:t>
      </w:r>
      <w:r w:rsidRPr="005957AD">
        <w:rPr>
          <w:rFonts w:ascii="Cambria Math" w:hAnsi="Cambria Math"/>
          <w:u w:val="single"/>
        </w:rPr>
        <w:t xml:space="preserve"> the performance of the </w:t>
      </w:r>
      <w:proofErr w:type="gramStart"/>
      <w:r w:rsidRPr="005957AD">
        <w:rPr>
          <w:rFonts w:ascii="Cambria Math" w:hAnsi="Cambria Math"/>
          <w:u w:val="single"/>
        </w:rPr>
        <w:t>body;</w:t>
      </w:r>
      <w:proofErr w:type="gramEnd"/>
      <w:r w:rsidRPr="005957AD">
        <w:rPr>
          <w:rFonts w:ascii="Cambria Math" w:hAnsi="Cambria Math"/>
          <w:u w:val="single"/>
        </w:rPr>
        <w:t xml:space="preserve"> generally a </w:t>
      </w:r>
      <w:r w:rsidRPr="005957AD">
        <w:rPr>
          <w:rFonts w:ascii="Cambria Math" w:hAnsi="Cambria Math"/>
          <w:highlight w:val="cyan"/>
          <w:u w:val="single"/>
        </w:rPr>
        <w:t>mimicking of whiteness</w:t>
      </w:r>
      <w:r w:rsidRPr="005957AD">
        <w:rPr>
          <w:rFonts w:ascii="Cambria Math" w:hAnsi="Cambria Math"/>
          <w:u w:val="single"/>
        </w:rPr>
        <w:t xml:space="preserve">. If whiteness is normative, then </w:t>
      </w:r>
      <w:proofErr w:type="gramStart"/>
      <w:r w:rsidRPr="005957AD">
        <w:rPr>
          <w:rFonts w:ascii="Cambria Math" w:hAnsi="Cambria Math"/>
          <w:highlight w:val="cyan"/>
          <w:u w:val="single"/>
        </w:rPr>
        <w:t>in order for</w:t>
      </w:r>
      <w:proofErr w:type="gramEnd"/>
      <w:r w:rsidRPr="005957AD">
        <w:rPr>
          <w:rFonts w:ascii="Cambria Math" w:hAnsi="Cambria Math"/>
          <w:highlight w:val="cyan"/>
          <w:u w:val="single"/>
        </w:rPr>
        <w:t xml:space="preserve"> the speaking Black body to be heard</w:t>
      </w:r>
      <w:r w:rsidRPr="005957AD">
        <w:rPr>
          <w:rFonts w:ascii="Cambria Math" w:hAnsi="Cambria Math"/>
          <w:u w:val="single"/>
        </w:rPr>
        <w:t xml:space="preserve">, or come to voice, </w:t>
      </w:r>
      <w:r w:rsidRPr="005957AD">
        <w:rPr>
          <w:rFonts w:ascii="Cambria Math" w:hAnsi="Cambria Math"/>
          <w:highlight w:val="cyan"/>
          <w:u w:val="single"/>
        </w:rPr>
        <w:t>it must perform</w:t>
      </w:r>
      <w:r w:rsidRPr="005957AD">
        <w:rPr>
          <w:rFonts w:ascii="Cambria Math" w:hAnsi="Cambria Math"/>
          <w:u w:val="single"/>
        </w:rPr>
        <w:t xml:space="preserve"> in a manner </w:t>
      </w:r>
      <w:r w:rsidRPr="005957AD">
        <w:rPr>
          <w:rFonts w:ascii="Cambria Math" w:hAnsi="Cambria Math"/>
          <w:highlight w:val="cyan"/>
          <w:u w:val="single"/>
        </w:rPr>
        <w:t>consistent with that norm</w:t>
      </w:r>
      <w:r w:rsidRPr="005957AD">
        <w:rPr>
          <w:rFonts w:ascii="Cambria Math" w:hAnsi="Cambria Math"/>
          <w:u w:val="single"/>
        </w:rPr>
        <w:t>.</w:t>
      </w:r>
      <w:r w:rsidRPr="005957AD">
        <w:rPr>
          <w:rFonts w:ascii="Cambria Math" w:hAnsi="Cambria Math"/>
        </w:rPr>
        <w:t xml:space="preserve"> </w:t>
      </w:r>
      <w:r w:rsidRPr="005957AD">
        <w:rPr>
          <w:rFonts w:ascii="Cambria Math" w:hAnsi="Cambria Math"/>
          <w:sz w:val="12"/>
          <w:szCs w:val="12"/>
        </w:rPr>
        <w:t>For example, the stylistic norms of the college debate community are inextricably tied to the social performance of identity attached to racialized bodies. Style includes bodily performance, how our bodies signify as part of rhetorical practice.</w:t>
      </w:r>
      <w:r w:rsidRPr="005957AD">
        <w:rPr>
          <w:rFonts w:ascii="Cambria Math" w:hAnsi="Cambria Math"/>
        </w:rPr>
        <w:t xml:space="preserve"> </w:t>
      </w:r>
      <w:r w:rsidRPr="005957AD">
        <w:rPr>
          <w:rFonts w:ascii="Cambria Math" w:hAnsi="Cambria Math"/>
          <w:u w:val="single"/>
        </w:rPr>
        <w:t xml:space="preserve">In other words, </w:t>
      </w:r>
      <w:r w:rsidRPr="005957AD">
        <w:rPr>
          <w:rFonts w:ascii="Cambria Math" w:hAnsi="Cambria Math"/>
          <w:highlight w:val="cyan"/>
          <w:u w:val="single"/>
        </w:rPr>
        <w:t>body performance is integral to</w:t>
      </w:r>
      <w:r w:rsidRPr="005957AD">
        <w:rPr>
          <w:rFonts w:ascii="Cambria Math" w:hAnsi="Cambria Math"/>
          <w:u w:val="single"/>
        </w:rPr>
        <w:t xml:space="preserve"> communal </w:t>
      </w:r>
      <w:r w:rsidRPr="005957AD">
        <w:rPr>
          <w:rFonts w:ascii="Cambria Math" w:hAnsi="Cambria Math"/>
          <w:highlight w:val="cyan"/>
          <w:u w:val="single"/>
        </w:rPr>
        <w:t>practices in debate that produce a</w:t>
      </w:r>
      <w:r w:rsidRPr="005957AD">
        <w:rPr>
          <w:rFonts w:ascii="Cambria Math" w:hAnsi="Cambria Math"/>
          <w:u w:val="single"/>
        </w:rPr>
        <w:t xml:space="preserve"> social and competitive </w:t>
      </w:r>
      <w:r w:rsidRPr="005957AD">
        <w:rPr>
          <w:rFonts w:ascii="Cambria Math" w:hAnsi="Cambria Math"/>
          <w:highlight w:val="cyan"/>
          <w:u w:val="single"/>
        </w:rPr>
        <w:t>environment hostile to Blackness</w:t>
      </w:r>
      <w:r w:rsidRPr="005957AD">
        <w:rPr>
          <w:rFonts w:ascii="Cambria Math" w:hAnsi="Cambria Math"/>
          <w:u w:val="single"/>
        </w:rPr>
        <w:t xml:space="preserve">. If </w:t>
      </w:r>
      <w:r w:rsidRPr="005957AD">
        <w:rPr>
          <w:rFonts w:ascii="Cambria Math" w:hAnsi="Cambria Math"/>
          <w:highlight w:val="cyan"/>
          <w:u w:val="single"/>
        </w:rPr>
        <w:t>the image of the</w:t>
      </w:r>
      <w:r w:rsidRPr="005957AD">
        <w:rPr>
          <w:rFonts w:ascii="Cambria Math" w:hAnsi="Cambria Math"/>
          <w:u w:val="single"/>
        </w:rPr>
        <w:t xml:space="preserve"> nationally </w:t>
      </w:r>
      <w:r w:rsidRPr="005957AD">
        <w:rPr>
          <w:rFonts w:ascii="Cambria Math" w:hAnsi="Cambria Math"/>
          <w:highlight w:val="cyan"/>
          <w:u w:val="single"/>
        </w:rPr>
        <w:t>successful debater is a white, male</w:t>
      </w:r>
      <w:r w:rsidRPr="005957AD">
        <w:rPr>
          <w:rFonts w:ascii="Cambria Math" w:hAnsi="Cambria Math"/>
          <w:u w:val="single"/>
        </w:rPr>
        <w:t xml:space="preserve">, and economically privileged </w:t>
      </w:r>
      <w:r w:rsidRPr="005957AD">
        <w:rPr>
          <w:rFonts w:ascii="Cambria Math" w:hAnsi="Cambria Math"/>
          <w:highlight w:val="cyan"/>
          <w:u w:val="single"/>
        </w:rPr>
        <w:t>body</w:t>
      </w:r>
      <w:r w:rsidRPr="005957AD">
        <w:rPr>
          <w:rFonts w:ascii="Cambria Math" w:hAnsi="Cambria Math"/>
          <w:u w:val="single"/>
        </w:rPr>
        <w:t xml:space="preserve">, then the stylistic practices of those bodies become the standard by which all other bodies are evaluated. </w:t>
      </w:r>
      <w:r w:rsidRPr="005957AD">
        <w:rPr>
          <w:rFonts w:ascii="Cambria Math" w:hAnsi="Cambria Math"/>
          <w:highlight w:val="cyan"/>
          <w:u w:val="single"/>
        </w:rPr>
        <w:t>Their practices</w:t>
      </w:r>
      <w:r w:rsidRPr="005957AD">
        <w:rPr>
          <w:rFonts w:ascii="Cambria Math" w:hAnsi="Cambria Math"/>
          <w:u w:val="single"/>
        </w:rPr>
        <w:t xml:space="preserve">, their behaviors, their identities </w:t>
      </w:r>
      <w:r w:rsidRPr="005957AD">
        <w:rPr>
          <w:rFonts w:ascii="Cambria Math" w:hAnsi="Cambria Math"/>
          <w:highlight w:val="cyan"/>
          <w:u w:val="single"/>
        </w:rPr>
        <w:t>become the models</w:t>
      </w:r>
      <w:r w:rsidRPr="005957AD">
        <w:rPr>
          <w:rFonts w:ascii="Cambria Math" w:hAnsi="Cambria Math"/>
          <w:u w:val="single"/>
        </w:rPr>
        <w:t xml:space="preserve"> or thrones </w:t>
      </w:r>
      <w:r w:rsidRPr="005957AD">
        <w:rPr>
          <w:rFonts w:ascii="Cambria Math" w:hAnsi="Cambria Math"/>
          <w:highlight w:val="cyan"/>
          <w:u w:val="single"/>
        </w:rPr>
        <w:t>upon which others must sacrifice their identities in the pursuit of “the ballot,”</w:t>
      </w:r>
      <w:r w:rsidRPr="005957AD">
        <w:rPr>
          <w:rFonts w:ascii="Cambria Math" w:hAnsi="Cambria Math"/>
          <w:u w:val="single"/>
        </w:rPr>
        <w:t xml:space="preserve"> or the win.</w:t>
      </w:r>
      <w:r w:rsidRPr="005957AD">
        <w:rPr>
          <w:rFonts w:ascii="Cambria Math" w:hAnsi="Cambria Math"/>
        </w:rPr>
        <w:t xml:space="preserve"> </w:t>
      </w:r>
      <w:r w:rsidRPr="005957AD">
        <w:rPr>
          <w:rFonts w:ascii="Cambria Math" w:hAnsi="Cambria Math"/>
          <w:sz w:val="12"/>
          <w:szCs w:val="12"/>
        </w:rPr>
        <w:t>Racially different bodies must perform that difference according to the cultural norms of the debate community. For Black students it can often mean changing their appearance, standardizing language practices, and eschewing their cultural practices.</w:t>
      </w:r>
      <w:r w:rsidRPr="005957AD">
        <w:rPr>
          <w:rFonts w:ascii="Cambria Math" w:hAnsi="Cambria Math"/>
        </w:rPr>
        <w:t xml:space="preserve"> </w:t>
      </w:r>
      <w:r w:rsidRPr="005957AD">
        <w:rPr>
          <w:rFonts w:ascii="Cambria Math" w:hAnsi="Cambria Math"/>
          <w:u w:val="single"/>
        </w:rPr>
        <w:t xml:space="preserve">In essence, </w:t>
      </w:r>
      <w:proofErr w:type="gramStart"/>
      <w:r w:rsidRPr="005957AD">
        <w:rPr>
          <w:rFonts w:ascii="Cambria Math" w:hAnsi="Cambria Math"/>
          <w:u w:val="single"/>
        </w:rPr>
        <w:t>in order to</w:t>
      </w:r>
      <w:proofErr w:type="gramEnd"/>
      <w:r w:rsidRPr="005957AD">
        <w:rPr>
          <w:rFonts w:ascii="Cambria Math" w:hAnsi="Cambria Math"/>
          <w:u w:val="single"/>
        </w:rPr>
        <w:t xml:space="preserve"> have an opportunity for achieving in debate competitions </w:t>
      </w:r>
      <w:r w:rsidRPr="005957AD">
        <w:rPr>
          <w:rFonts w:ascii="Cambria Math" w:hAnsi="Cambria Math"/>
          <w:highlight w:val="cyan"/>
          <w:u w:val="single"/>
        </w:rPr>
        <w:t>Black students must performatively whiten</w:t>
      </w:r>
      <w:r w:rsidRPr="005957AD">
        <w:rPr>
          <w:rFonts w:ascii="Cambria Math" w:hAnsi="Cambria Math"/>
          <w:u w:val="single"/>
        </w:rPr>
        <w:t>.</w:t>
      </w:r>
      <w:r w:rsidRPr="005957AD">
        <w:rPr>
          <w:rFonts w:ascii="Cambria Math" w:hAnsi="Cambria Math"/>
        </w:rPr>
        <w:t xml:space="preserve"> </w:t>
      </w:r>
      <w:r w:rsidRPr="005957AD">
        <w:rPr>
          <w:rFonts w:ascii="Cambria Math" w:hAnsi="Cambria Math"/>
          <w:sz w:val="12"/>
          <w:szCs w:val="12"/>
        </w:rPr>
        <w:t xml:space="preserve">“Acting Black” is problematic because those performative identities are not recognizable in the normative frame of debate practice. In fact, Blackness signifies a difference, an </w:t>
      </w:r>
      <w:proofErr w:type="gramStart"/>
      <w:r w:rsidRPr="005957AD">
        <w:rPr>
          <w:rFonts w:ascii="Cambria Math" w:hAnsi="Cambria Math"/>
          <w:sz w:val="12"/>
          <w:szCs w:val="12"/>
        </w:rPr>
        <w:t>opposite;</w:t>
      </w:r>
      <w:proofErr w:type="gramEnd"/>
      <w:r w:rsidRPr="005957AD">
        <w:rPr>
          <w:rFonts w:ascii="Cambria Math" w:hAnsi="Cambria Math"/>
          <w:sz w:val="12"/>
          <w:szCs w:val="12"/>
        </w:rPr>
        <w:t xml:space="preserve"> a negative differential.</w:t>
      </w:r>
      <w:r w:rsidRPr="005957AD">
        <w:rPr>
          <w:rFonts w:ascii="Cambria Math" w:hAnsi="Cambria Math"/>
        </w:rPr>
        <w:t xml:space="preserve"> </w:t>
      </w:r>
      <w:r w:rsidRPr="005957AD">
        <w:rPr>
          <w:rFonts w:ascii="Cambria Math" w:hAnsi="Cambria Math"/>
          <w:u w:val="single"/>
        </w:rPr>
        <w:t xml:space="preserve">It is not that </w:t>
      </w:r>
      <w:r w:rsidRPr="005957AD">
        <w:rPr>
          <w:rFonts w:ascii="Cambria Math" w:hAnsi="Cambria Math"/>
          <w:highlight w:val="cyan"/>
          <w:u w:val="single"/>
        </w:rPr>
        <w:t>the debate community</w:t>
      </w:r>
      <w:r w:rsidRPr="005957AD">
        <w:rPr>
          <w:rFonts w:ascii="Cambria Math" w:hAnsi="Cambria Math"/>
          <w:u w:val="single"/>
        </w:rPr>
        <w:t xml:space="preserve"> explicitly operates to exclude people based on race; rather it (p. 218) </w:t>
      </w:r>
      <w:r w:rsidRPr="005957AD">
        <w:rPr>
          <w:rFonts w:ascii="Cambria Math" w:hAnsi="Cambria Math"/>
          <w:highlight w:val="cyan"/>
          <w:u w:val="single"/>
        </w:rPr>
        <w:t>competitively rejects Black presence</w:t>
      </w:r>
      <w:r w:rsidRPr="005957AD">
        <w:rPr>
          <w:rFonts w:ascii="Cambria Math" w:hAnsi="Cambria Math"/>
          <w:u w:val="single"/>
        </w:rPr>
        <w:t>, or non-normative nonwhite performance.</w:t>
      </w:r>
      <w:r w:rsidRPr="005957AD">
        <w:rPr>
          <w:rFonts w:ascii="Cambria Math" w:hAnsi="Cambria Math"/>
        </w:rPr>
        <w:t xml:space="preserve"> </w:t>
      </w:r>
      <w:r w:rsidRPr="005957AD">
        <w:rPr>
          <w:rFonts w:ascii="Cambria Math" w:hAnsi="Cambria Math"/>
          <w:sz w:val="12"/>
          <w:szCs w:val="12"/>
        </w:rPr>
        <w:t>It is the combination of cultural values, behavioral practices, and the significance of Black flesh that produce barriers to meaningful inclusion.</w:t>
      </w:r>
    </w:p>
    <w:p w14:paraId="4F5F0488" w14:textId="77777777" w:rsidR="005957AD" w:rsidRPr="005957AD" w:rsidRDefault="005957AD" w:rsidP="005957AD">
      <w:pPr>
        <w:spacing w:after="0"/>
        <w:rPr>
          <w:rFonts w:ascii="Cambria Math" w:hAnsi="Cambria Math" w:cstheme="minorHAnsi"/>
        </w:rPr>
      </w:pPr>
    </w:p>
    <w:p w14:paraId="0B3DAA87" w14:textId="77777777" w:rsidR="005957AD" w:rsidRPr="005957AD" w:rsidRDefault="005957AD" w:rsidP="005957AD">
      <w:pPr>
        <w:pStyle w:val="Heading4"/>
        <w:rPr>
          <w:rFonts w:ascii="Cambria Math" w:hAnsi="Cambria Math" w:cstheme="minorHAnsi"/>
        </w:rPr>
      </w:pPr>
      <w:r w:rsidRPr="005957AD">
        <w:rPr>
          <w:rFonts w:ascii="Cambria Math" w:hAnsi="Cambria Math" w:cstheme="minorHAnsi"/>
        </w:rPr>
        <w:t>The alternative is African American literature – this contests the race neutrality of white philosophy while giving voice to black life and allowing us to rethink philosophy itself</w:t>
      </w:r>
    </w:p>
    <w:p w14:paraId="57C3BDB4" w14:textId="77777777" w:rsidR="005957AD" w:rsidRPr="005957AD" w:rsidRDefault="005957AD" w:rsidP="005957AD">
      <w:pPr>
        <w:spacing w:after="0"/>
        <w:rPr>
          <w:rFonts w:ascii="Cambria Math" w:hAnsi="Cambria Math" w:cstheme="minorHAnsi"/>
        </w:rPr>
      </w:pPr>
      <w:r w:rsidRPr="005957AD">
        <w:rPr>
          <w:rStyle w:val="Style13ptBold"/>
          <w:rFonts w:ascii="Cambria Math" w:hAnsi="Cambria Math" w:cstheme="minorHAnsi"/>
        </w:rPr>
        <w:t xml:space="preserve">Yancy 20, </w:t>
      </w:r>
      <w:r w:rsidRPr="005957AD">
        <w:rPr>
          <w:rStyle w:val="Style13ptBold"/>
          <w:rFonts w:ascii="Cambria Math" w:hAnsi="Cambria Math" w:cstheme="minorHAnsi"/>
          <w:b w:val="0"/>
          <w:bCs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10" w:history="1">
        <w:r w:rsidRPr="005957AD">
          <w:rPr>
            <w:rStyle w:val="Hyperlink"/>
            <w:rFonts w:ascii="Cambria Math" w:hAnsi="Cambria Math" w:cstheme="minorHAnsi"/>
          </w:rPr>
          <w:t>https://www.tandfonline.com/doi/full/10.1080/00131857.2020.1830062</w:t>
        </w:r>
      </w:hyperlink>
      <w:r w:rsidRPr="005957AD">
        <w:rPr>
          <w:rStyle w:val="Style13ptBold"/>
          <w:rFonts w:ascii="Cambria Math" w:hAnsi="Cambria Math" w:cstheme="minorHAnsi"/>
          <w:b w:val="0"/>
          <w:bCs w:val="0"/>
          <w:sz w:val="22"/>
        </w:rPr>
        <w:t>, Accessed 8/23/21 VD</w:t>
      </w:r>
    </w:p>
    <w:p w14:paraId="0B51993B" w14:textId="77777777" w:rsidR="005957AD" w:rsidRPr="005957AD" w:rsidRDefault="005957AD" w:rsidP="005957AD">
      <w:pPr>
        <w:spacing w:after="0"/>
        <w:rPr>
          <w:rFonts w:ascii="Cambria Math" w:hAnsi="Cambria Math" w:cstheme="minorHAnsi"/>
        </w:rPr>
      </w:pPr>
      <w:r w:rsidRPr="005957AD">
        <w:rPr>
          <w:rFonts w:ascii="Cambria Math" w:hAnsi="Cambria Math" w:cstheme="minorHAnsi"/>
          <w:sz w:val="12"/>
          <w:szCs w:val="12"/>
        </w:rPr>
        <w:t>My direct engagement with African American literature provided me with a Black culturally rich, symbolic, and narrative medium through which I was able to engage questions that were relevant to my lived experience as Black.</w:t>
      </w:r>
      <w:r w:rsidRPr="005957AD">
        <w:rPr>
          <w:rFonts w:ascii="Cambria Math" w:hAnsi="Cambria Math" w:cstheme="minorHAnsi"/>
        </w:rPr>
        <w:t xml:space="preserve"> </w:t>
      </w:r>
      <w:r w:rsidRPr="005957AD">
        <w:rPr>
          <w:rFonts w:ascii="Cambria Math" w:hAnsi="Cambria Math" w:cstheme="minorHAnsi"/>
          <w:u w:val="single"/>
        </w:rPr>
        <w:t xml:space="preserve">Hence, </w:t>
      </w:r>
      <w:r w:rsidRPr="005957AD">
        <w:rPr>
          <w:rFonts w:ascii="Cambria Math" w:hAnsi="Cambria Math" w:cstheme="minorHAnsi"/>
          <w:highlight w:val="cyan"/>
          <w:u w:val="single"/>
        </w:rPr>
        <w:t>African American literature functioned counter-hegemonically, encouraging me to contest the</w:t>
      </w:r>
      <w:r w:rsidRPr="005957AD">
        <w:rPr>
          <w:rFonts w:ascii="Cambria Math" w:hAnsi="Cambria Math" w:cstheme="minorHAnsi"/>
          <w:u w:val="single"/>
        </w:rPr>
        <w:t xml:space="preserve"> self-proclaimed </w:t>
      </w:r>
      <w:r w:rsidRPr="005957AD">
        <w:rPr>
          <w:rFonts w:ascii="Cambria Math" w:hAnsi="Cambria Math" w:cstheme="minorHAnsi"/>
          <w:highlight w:val="cyan"/>
          <w:u w:val="single"/>
        </w:rPr>
        <w:t>“racelessness” of white philosophy. Critically rethinking</w:t>
      </w:r>
      <w:r w:rsidRPr="005957AD">
        <w:rPr>
          <w:rFonts w:ascii="Cambria Math" w:hAnsi="Cambria Math" w:cstheme="minorHAnsi"/>
          <w:u w:val="single"/>
        </w:rPr>
        <w:t xml:space="preserve"> the process of </w:t>
      </w:r>
      <w:r w:rsidRPr="005957AD">
        <w:rPr>
          <w:rFonts w:ascii="Cambria Math" w:hAnsi="Cambria Math" w:cstheme="minorHAnsi"/>
          <w:highlight w:val="cyan"/>
          <w:u w:val="single"/>
        </w:rPr>
        <w:t>thinking</w:t>
      </w:r>
      <w:r w:rsidRPr="005957AD">
        <w:rPr>
          <w:rFonts w:ascii="Cambria Math" w:hAnsi="Cambria Math" w:cstheme="minorHAnsi"/>
          <w:u w:val="single"/>
        </w:rPr>
        <w:t xml:space="preserve"> as an historically mediated process </w:t>
      </w:r>
      <w:r w:rsidRPr="005957AD">
        <w:rPr>
          <w:rFonts w:ascii="Cambria Math" w:hAnsi="Cambria Math" w:cstheme="minorHAnsi"/>
          <w:highlight w:val="cyan"/>
          <w:u w:val="single"/>
        </w:rPr>
        <w:t>became a</w:t>
      </w:r>
      <w:r w:rsidRPr="005957AD">
        <w:rPr>
          <w:rFonts w:ascii="Cambria Math" w:hAnsi="Cambria Math" w:cstheme="minorHAnsi"/>
          <w:u w:val="single"/>
        </w:rPr>
        <w:t xml:space="preserve"> vibrant </w:t>
      </w:r>
      <w:r w:rsidRPr="005957AD">
        <w:rPr>
          <w:rFonts w:ascii="Cambria Math" w:hAnsi="Cambria Math" w:cstheme="minorHAnsi"/>
          <w:highlight w:val="cyan"/>
          <w:u w:val="single"/>
        </w:rPr>
        <w:t>way of making sense of and appreciating</w:t>
      </w:r>
      <w:r w:rsidRPr="005957AD">
        <w:rPr>
          <w:rFonts w:ascii="Cambria Math" w:hAnsi="Cambria Math" w:cstheme="minorHAnsi"/>
          <w:u w:val="single"/>
        </w:rPr>
        <w:t xml:space="preserve"> multiple </w:t>
      </w:r>
      <w:r w:rsidRPr="005957AD">
        <w:rPr>
          <w:rFonts w:ascii="Cambria Math" w:hAnsi="Cambria Math" w:cstheme="minorHAnsi"/>
          <w:highlight w:val="cyan"/>
          <w:u w:val="single"/>
        </w:rPr>
        <w:t>philosophical voices</w:t>
      </w:r>
      <w:r w:rsidRPr="005957AD">
        <w:rPr>
          <w:rFonts w:ascii="Cambria Math" w:hAnsi="Cambria Math" w:cstheme="minorHAnsi"/>
          <w:u w:val="single"/>
        </w:rPr>
        <w:t xml:space="preserve"> and variegated social locations </w:t>
      </w:r>
      <w:r w:rsidRPr="005957AD">
        <w:rPr>
          <w:rFonts w:ascii="Cambria Math" w:hAnsi="Cambria Math" w:cstheme="minorHAnsi"/>
          <w:highlight w:val="cyan"/>
          <w:u w:val="single"/>
        </w:rPr>
        <w:t>vis-a-vis different epistemic assumptions, and</w:t>
      </w:r>
      <w:r w:rsidRPr="005957AD">
        <w:rPr>
          <w:rFonts w:ascii="Cambria Math" w:hAnsi="Cambria Math" w:cstheme="minorHAnsi"/>
          <w:u w:val="single"/>
        </w:rPr>
        <w:t xml:space="preserve"> styles of </w:t>
      </w:r>
      <w:r w:rsidRPr="005957AD">
        <w:rPr>
          <w:rFonts w:ascii="Cambria Math" w:hAnsi="Cambria Math" w:cstheme="minorHAnsi"/>
          <w:highlight w:val="cyan"/>
          <w:u w:val="single"/>
        </w:rPr>
        <w:t>knowledge production</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 xml:space="preserve">Morrison’s text, </w:t>
      </w:r>
      <w:proofErr w:type="gramStart"/>
      <w:r w:rsidRPr="005957AD">
        <w:rPr>
          <w:rFonts w:ascii="Cambria Math" w:hAnsi="Cambria Math" w:cstheme="minorHAnsi"/>
          <w:sz w:val="12"/>
          <w:szCs w:val="12"/>
        </w:rPr>
        <w:t>Playing</w:t>
      </w:r>
      <w:proofErr w:type="gramEnd"/>
      <w:r w:rsidRPr="005957AD">
        <w:rPr>
          <w:rFonts w:ascii="Cambria Math" w:hAnsi="Cambria Math" w:cstheme="minorHAnsi"/>
          <w:sz w:val="12"/>
          <w:szCs w:val="12"/>
        </w:rPr>
        <w:t xml:space="preserve"> in the Dark (and her broader literary corpus) also helped me to think critically about the ways in which African American literature can speak to the situational facticity of Black people, their integrity, and their forms of meaning making in a white supremacist world, where they do not constitute the silent background that gives significance to whiteness, where they do not function as an axiological scaffold for uplifting the whiteness of humanity.</w:t>
      </w:r>
      <w:r w:rsidRPr="005957AD">
        <w:rPr>
          <w:rFonts w:ascii="Cambria Math" w:hAnsi="Cambria Math" w:cstheme="minorHAnsi"/>
        </w:rPr>
        <w:t xml:space="preserve"> H</w:t>
      </w:r>
      <w:r w:rsidRPr="005957AD">
        <w:rPr>
          <w:rFonts w:ascii="Cambria Math" w:hAnsi="Cambria Math" w:cstheme="minorHAnsi"/>
          <w:u w:val="single"/>
        </w:rPr>
        <w:t xml:space="preserve">ence, </w:t>
      </w:r>
      <w:r w:rsidRPr="005957AD">
        <w:rPr>
          <w:rFonts w:ascii="Cambria Math" w:hAnsi="Cambria Math" w:cstheme="minorHAnsi"/>
          <w:highlight w:val="cyan"/>
          <w:u w:val="single"/>
        </w:rPr>
        <w:t>African American literature</w:t>
      </w:r>
      <w:r w:rsidRPr="005957AD">
        <w:rPr>
          <w:rFonts w:ascii="Cambria Math" w:hAnsi="Cambria Math" w:cstheme="minorHAnsi"/>
          <w:u w:val="single"/>
        </w:rPr>
        <w:t xml:space="preserve">, through its narrative tarrying with the quotidian complexity of Black life, </w:t>
      </w:r>
      <w:r w:rsidRPr="005957AD">
        <w:rPr>
          <w:rFonts w:ascii="Cambria Math" w:hAnsi="Cambria Math" w:cstheme="minorHAnsi"/>
          <w:highlight w:val="cyan"/>
          <w:u w:val="single"/>
        </w:rPr>
        <w:t>helped me to understand how</w:t>
      </w:r>
      <w:r w:rsidRPr="005957AD">
        <w:rPr>
          <w:rFonts w:ascii="Cambria Math" w:hAnsi="Cambria Math" w:cstheme="minorHAnsi"/>
          <w:u w:val="single"/>
        </w:rPr>
        <w:t xml:space="preserve"> processes of </w:t>
      </w:r>
      <w:r w:rsidRPr="005957AD">
        <w:rPr>
          <w:rFonts w:ascii="Cambria Math" w:hAnsi="Cambria Math" w:cstheme="minorHAnsi"/>
          <w:highlight w:val="cyan"/>
          <w:u w:val="single"/>
        </w:rPr>
        <w:t>racialization, and</w:t>
      </w:r>
      <w:r w:rsidRPr="005957AD">
        <w:rPr>
          <w:rFonts w:ascii="Cambria Math" w:hAnsi="Cambria Math" w:cstheme="minorHAnsi"/>
          <w:u w:val="single"/>
        </w:rPr>
        <w:t xml:space="preserve"> the gravity of </w:t>
      </w:r>
      <w:r w:rsidRPr="005957AD">
        <w:rPr>
          <w:rFonts w:ascii="Cambria Math" w:hAnsi="Cambria Math" w:cstheme="minorHAnsi"/>
          <w:highlight w:val="cyan"/>
          <w:u w:val="single"/>
        </w:rPr>
        <w:t>anti-Black racism, are indispensable to understanding Black existence</w:t>
      </w:r>
      <w:r w:rsidRPr="005957AD">
        <w:rPr>
          <w:rFonts w:ascii="Cambria Math" w:hAnsi="Cambria Math" w:cstheme="minorHAnsi"/>
          <w:u w:val="single"/>
        </w:rPr>
        <w:t>, and how Black people actively engage in processes of negotiation within and resistance to a world that denies them their right to be.</w:t>
      </w:r>
      <w:r w:rsidRPr="005957AD">
        <w:rPr>
          <w:rFonts w:ascii="Cambria Math" w:hAnsi="Cambria Math" w:cstheme="minorHAnsi"/>
        </w:rPr>
        <w:t xml:space="preserve"> </w:t>
      </w:r>
      <w:r w:rsidRPr="005957AD">
        <w:rPr>
          <w:rFonts w:ascii="Cambria Math" w:hAnsi="Cambria Math" w:cstheme="minorHAnsi"/>
          <w:sz w:val="12"/>
          <w:szCs w:val="12"/>
        </w:rPr>
        <w:t>African American literary figure Maya Angelou (2009/1969) speaks of how the human voice can infuse words “with shades of deeper meaning” (p.96).</w:t>
      </w:r>
      <w:r w:rsidRPr="005957AD">
        <w:rPr>
          <w:rFonts w:ascii="Cambria Math" w:hAnsi="Cambria Math" w:cstheme="minorHAnsi"/>
        </w:rPr>
        <w:t xml:space="preserve"> </w:t>
      </w:r>
      <w:r w:rsidRPr="005957AD">
        <w:rPr>
          <w:rFonts w:ascii="Cambria Math" w:hAnsi="Cambria Math" w:cstheme="minorHAnsi"/>
          <w:highlight w:val="cyan"/>
          <w:u w:val="single"/>
        </w:rPr>
        <w:t>African American literature is a process of giving voice to Black life</w:t>
      </w:r>
      <w:r w:rsidRPr="005957AD">
        <w:rPr>
          <w:rFonts w:ascii="Cambria Math" w:hAnsi="Cambria Math" w:cstheme="minorHAnsi"/>
          <w:u w:val="single"/>
        </w:rPr>
        <w:t xml:space="preserve">, of developing narrative creativity, of uncovering a broad and complex range of emotivity expressed by and between Black characters; it is </w:t>
      </w:r>
      <w:r w:rsidRPr="005957AD">
        <w:rPr>
          <w:rFonts w:ascii="Cambria Math" w:hAnsi="Cambria Math" w:cstheme="minorHAnsi"/>
          <w:highlight w:val="cyan"/>
          <w:u w:val="single"/>
        </w:rPr>
        <w:t>a process of</w:t>
      </w:r>
      <w:r w:rsidRPr="005957AD">
        <w:rPr>
          <w:rFonts w:ascii="Cambria Math" w:hAnsi="Cambria Math" w:cstheme="minorHAnsi"/>
          <w:u w:val="single"/>
        </w:rPr>
        <w:t xml:space="preserve"> discerning the complexity of Black life and </w:t>
      </w:r>
      <w:r w:rsidRPr="005957AD">
        <w:rPr>
          <w:rFonts w:ascii="Cambria Math" w:hAnsi="Cambria Math" w:cstheme="minorHAnsi"/>
          <w:highlight w:val="cyan"/>
          <w:u w:val="single"/>
        </w:rPr>
        <w:t>infusing Black life with shades of deeper meaning</w:t>
      </w:r>
      <w:r w:rsidRPr="005957AD">
        <w:rPr>
          <w:rFonts w:ascii="Cambria Math" w:hAnsi="Cambria Math" w:cstheme="minorHAnsi"/>
          <w:sz w:val="12"/>
          <w:szCs w:val="12"/>
        </w:rPr>
        <w:t>. This idea of accessing or expressing deeper meaning is what led me to new ways of thinking about the practice of philosophy and its limits, its epistemic closures, and aspirational aims toward mere conceptual purity.</w:t>
      </w:r>
      <w:r w:rsidRPr="005957AD">
        <w:rPr>
          <w:rFonts w:ascii="Cambria Math" w:hAnsi="Cambria Math" w:cstheme="minorHAnsi"/>
        </w:rPr>
        <w:t xml:space="preserve"> </w:t>
      </w:r>
      <w:r w:rsidRPr="005957AD">
        <w:rPr>
          <w:rFonts w:ascii="Cambria Math" w:hAnsi="Cambria Math" w:cstheme="minorHAnsi"/>
          <w:u w:val="single"/>
        </w:rPr>
        <w:t xml:space="preserve">So, </w:t>
      </w:r>
      <w:r w:rsidRPr="005957AD">
        <w:rPr>
          <w:rFonts w:ascii="Cambria Math" w:hAnsi="Cambria Math" w:cstheme="minorHAnsi"/>
          <w:highlight w:val="cyan"/>
          <w:u w:val="single"/>
        </w:rPr>
        <w:t>I was moved to rethink how to do</w:t>
      </w:r>
      <w:r w:rsidRPr="005957AD">
        <w:rPr>
          <w:rFonts w:ascii="Cambria Math" w:hAnsi="Cambria Math" w:cstheme="minorHAnsi"/>
          <w:u w:val="single"/>
        </w:rPr>
        <w:t xml:space="preserve"> philosophy, how to </w:t>
      </w:r>
      <w:r w:rsidRPr="005957AD">
        <w:rPr>
          <w:rFonts w:ascii="Cambria Math" w:hAnsi="Cambria Math" w:cstheme="minorHAnsi"/>
          <w:highlight w:val="cyan"/>
          <w:u w:val="single"/>
        </w:rPr>
        <w:t>write</w:t>
      </w:r>
      <w:r w:rsidRPr="005957AD">
        <w:rPr>
          <w:rFonts w:ascii="Cambria Math" w:hAnsi="Cambria Math" w:cstheme="minorHAnsi"/>
          <w:u w:val="single"/>
        </w:rPr>
        <w:t xml:space="preserve"> philosophy, how to </w:t>
      </w:r>
      <w:r w:rsidRPr="005957AD">
        <w:rPr>
          <w:rFonts w:ascii="Cambria Math" w:hAnsi="Cambria Math" w:cstheme="minorHAnsi"/>
          <w:highlight w:val="cyan"/>
          <w:u w:val="single"/>
        </w:rPr>
        <w:t>teach philosophy</w:t>
      </w:r>
      <w:r w:rsidRPr="005957AD">
        <w:rPr>
          <w:rFonts w:ascii="Cambria Math" w:hAnsi="Cambria Math" w:cstheme="minorHAnsi"/>
          <w:u w:val="single"/>
        </w:rPr>
        <w:t xml:space="preserve">, and </w:t>
      </w:r>
      <w:r w:rsidRPr="005957AD">
        <w:rPr>
          <w:rFonts w:ascii="Cambria Math" w:hAnsi="Cambria Math" w:cstheme="minorHAnsi"/>
          <w:highlight w:val="cyan"/>
          <w:u w:val="single"/>
        </w:rPr>
        <w:t>how to render visible the</w:t>
      </w:r>
      <w:r w:rsidRPr="005957AD">
        <w:rPr>
          <w:rFonts w:ascii="Cambria Math" w:hAnsi="Cambria Math" w:cstheme="minorHAnsi"/>
          <w:u w:val="single"/>
        </w:rPr>
        <w:t xml:space="preserve"> socially and politically constitutive, though contingent, </w:t>
      </w:r>
      <w:r w:rsidRPr="005957AD">
        <w:rPr>
          <w:rFonts w:ascii="Cambria Math" w:hAnsi="Cambria Math" w:cstheme="minorHAnsi"/>
          <w:highlight w:val="cyan"/>
          <w:u w:val="single"/>
        </w:rPr>
        <w:t>forces that impact philosophy</w:t>
      </w:r>
      <w:r w:rsidRPr="005957AD">
        <w:rPr>
          <w:rFonts w:ascii="Cambria Math" w:hAnsi="Cambria Math" w:cstheme="minorHAnsi"/>
          <w:u w:val="single"/>
        </w:rPr>
        <w:t xml:space="preserve"> as a practice from somewhere, not nowhere. </w:t>
      </w:r>
      <w:r w:rsidRPr="005957AD">
        <w:rPr>
          <w:rFonts w:ascii="Cambria Math" w:hAnsi="Cambria Math" w:cstheme="minorHAnsi"/>
          <w:highlight w:val="cyan"/>
          <w:u w:val="single"/>
        </w:rPr>
        <w:t>Black life</w:t>
      </w:r>
      <w:r w:rsidRPr="005957AD">
        <w:rPr>
          <w:rFonts w:ascii="Cambria Math" w:hAnsi="Cambria Math" w:cstheme="minorHAnsi"/>
          <w:u w:val="single"/>
        </w:rPr>
        <w:t xml:space="preserve">, within the context of national and global anti-Blackness, </w:t>
      </w:r>
      <w:r w:rsidRPr="005957AD">
        <w:rPr>
          <w:rFonts w:ascii="Cambria Math" w:hAnsi="Cambria Math" w:cstheme="minorHAnsi"/>
          <w:highlight w:val="cyan"/>
          <w:u w:val="single"/>
        </w:rPr>
        <w:t>mocks the academicism of</w:t>
      </w:r>
      <w:r w:rsidRPr="005957AD">
        <w:rPr>
          <w:rFonts w:ascii="Cambria Math" w:hAnsi="Cambria Math" w:cstheme="minorHAnsi"/>
          <w:u w:val="single"/>
        </w:rPr>
        <w:t xml:space="preserve"> many forms of </w:t>
      </w:r>
      <w:r w:rsidRPr="005957AD">
        <w:rPr>
          <w:rFonts w:ascii="Cambria Math" w:hAnsi="Cambria Math" w:cstheme="minorHAnsi"/>
          <w:highlight w:val="cyan"/>
          <w:u w:val="single"/>
        </w:rPr>
        <w:t>philosophical practice within white</w:t>
      </w:r>
      <w:r w:rsidRPr="005957AD">
        <w:rPr>
          <w:rFonts w:ascii="Cambria Math" w:hAnsi="Cambria Math" w:cstheme="minorHAnsi"/>
          <w:u w:val="single"/>
        </w:rPr>
        <w:t xml:space="preserve"> academic </w:t>
      </w:r>
      <w:r w:rsidRPr="005957AD">
        <w:rPr>
          <w:rFonts w:ascii="Cambria Math" w:hAnsi="Cambria Math" w:cstheme="minorHAnsi"/>
          <w:highlight w:val="cyan"/>
          <w:u w:val="single"/>
        </w:rPr>
        <w:t>spaces</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 xml:space="preserve">Philosophy was not born from the head of Zeus fully formed, but born, as African American philosopher Leonard Harris says, of struggle. Philosophy, for me, is a site of suffering, not simply wonder or the effort to gain conceptual clarity. Confronting the status quo of white supremacy, allowing the pain of others to speak, challenging existing hegemonic social ontologies and oppressive political regimes, can leave a mark. Sometimes, as in my case, there are even threats of physical violence. After writing the article “Dear White America” in 2015 at The New York Times (“The Stone”), I personally experienced the weight of white racist hatred; it was affectively and somatically registered. The body has a way of keeping track of trauma. </w:t>
      </w:r>
      <w:proofErr w:type="spellStart"/>
      <w:r w:rsidRPr="005957AD">
        <w:rPr>
          <w:rFonts w:ascii="Cambria Math" w:hAnsi="Cambria Math" w:cstheme="minorHAnsi"/>
          <w:sz w:val="12"/>
          <w:szCs w:val="12"/>
        </w:rPr>
        <w:t>n</w:t>
      </w:r>
      <w:proofErr w:type="spellEnd"/>
      <w:r w:rsidRPr="005957AD">
        <w:rPr>
          <w:rFonts w:ascii="Cambria Math" w:hAnsi="Cambria Math" w:cstheme="minorHAnsi"/>
          <w:sz w:val="12"/>
          <w:szCs w:val="12"/>
        </w:rPr>
        <w:t xml:space="preserve"> terms of my own meta-philosophical turn, I came to understand that doing philosophy is an activity, one that is framed by various historically grounded assumptions, paradigms, disciplinary matrixes, linguistic communities, metaphorical devices, and narrative frames. Fundamentally, doing philosophy is a form of social engagement that is always already a process in medias res. And even while thinking “alone,” one does not think without a language, which is socially and historically saturated with meaning. Many white philosophers that I’ve encountered, despite their pretensions to the contrary, are unable to brush off the dust of history and begin doing philosophy ex nihilo. More specifically, philosophizing is an embodied activity that begins within and grows out of diverse lived contexts; philosophizing takes place within the fray of the everyday. In their attempt to escape the social, to defy history, and to reject the body, many white philosophers have pretensions of being godlike. They attempt to defy the confluent social forces, the multiple identificatory registers, and their historicity and particularity, that shape their philosophical voices. They see themselves as totally detached from the often inchoate, social, and existential traffic of life and the background assumptions (race, gender, class, ability, sexuality) that are constitutive of a particular horizon of understanding. Having “departed” from life, having rejected the force of effective history, embodied orientations (broadly construed), white philosophy is as good as dead, devoid of relevance, devoid of particularity, and escapist. </w:t>
      </w:r>
      <w:proofErr w:type="gramStart"/>
      <w:r w:rsidRPr="005957AD">
        <w:rPr>
          <w:rFonts w:ascii="Cambria Math" w:hAnsi="Cambria Math" w:cstheme="minorHAnsi"/>
          <w:sz w:val="12"/>
          <w:szCs w:val="12"/>
        </w:rPr>
        <w:t>This is why</w:t>
      </w:r>
      <w:proofErr w:type="gramEnd"/>
      <w:r w:rsidRPr="005957AD">
        <w:rPr>
          <w:rFonts w:ascii="Cambria Math" w:hAnsi="Cambria Math" w:cstheme="minorHAnsi"/>
          <w:sz w:val="12"/>
          <w:szCs w:val="12"/>
        </w:rPr>
        <w:t xml:space="preserve"> Mills (1998) says so provocatively that “a lot of philosophy is just white guys jerking off” (p.4). The dynamic racialized narrativity self-consciously embedded within Morrison’s literary work functioned as a template of how I might begin to write philosophy in a way that captured what African American philosopher Cornel West calls the funk of life (West &amp; Ritz, 2009, p.4). I wanted my words on the page to do things, to carry the weight, in this case, of historical racist catastrophe. In an important interview that articulates the weight of African American literature as a mode of epistemic and social ontological generativity, Morrison communicates, it seems to me, the importance of African American literature as a way of reframing philosophical issues that mark the importance of situated narrativity vis-a-vis Black life. Indeed, describing how she understands her own literary efforts, Morrison says that her “books are about very specific circumstances, and in them are people who do very specific things” (</w:t>
      </w:r>
      <w:proofErr w:type="spellStart"/>
      <w:r w:rsidRPr="005957AD">
        <w:rPr>
          <w:rFonts w:ascii="Cambria Math" w:hAnsi="Cambria Math" w:cstheme="minorHAnsi"/>
          <w:sz w:val="12"/>
          <w:szCs w:val="12"/>
        </w:rPr>
        <w:t>Dreifus</w:t>
      </w:r>
      <w:proofErr w:type="spellEnd"/>
      <w:r w:rsidRPr="005957AD">
        <w:rPr>
          <w:rFonts w:ascii="Cambria Math" w:hAnsi="Cambria Math" w:cstheme="minorHAnsi"/>
          <w:sz w:val="12"/>
          <w:szCs w:val="12"/>
        </w:rPr>
        <w:t>, 1994). She continues that “the plot, [and] characters are part of my effort to create a language in which I can posit philosophical questions. I want the reader to ponder those questions not because I put them in an essay, but because they are part of a narrative” (</w:t>
      </w:r>
      <w:proofErr w:type="spellStart"/>
      <w:r w:rsidRPr="005957AD">
        <w:rPr>
          <w:rFonts w:ascii="Cambria Math" w:hAnsi="Cambria Math" w:cstheme="minorHAnsi"/>
          <w:sz w:val="12"/>
          <w:szCs w:val="12"/>
        </w:rPr>
        <w:t>Dreifus</w:t>
      </w:r>
      <w:proofErr w:type="spellEnd"/>
      <w:r w:rsidRPr="005957AD">
        <w:rPr>
          <w:rFonts w:ascii="Cambria Math" w:hAnsi="Cambria Math" w:cstheme="minorHAnsi"/>
          <w:sz w:val="12"/>
          <w:szCs w:val="12"/>
        </w:rPr>
        <w:t xml:space="preserve">, 1994). Within the context of a narrative, as opposed to a philosophical architectonic system, Morrison </w:t>
      </w:r>
      <w:proofErr w:type="gramStart"/>
      <w:r w:rsidRPr="005957AD">
        <w:rPr>
          <w:rFonts w:ascii="Cambria Math" w:hAnsi="Cambria Math" w:cstheme="minorHAnsi"/>
          <w:sz w:val="12"/>
          <w:szCs w:val="12"/>
        </w:rPr>
        <w:t>is able to</w:t>
      </w:r>
      <w:proofErr w:type="gramEnd"/>
      <w:r w:rsidRPr="005957AD">
        <w:rPr>
          <w:rFonts w:ascii="Cambria Math" w:hAnsi="Cambria Math" w:cstheme="minorHAnsi"/>
          <w:sz w:val="12"/>
          <w:szCs w:val="12"/>
        </w:rPr>
        <w:t xml:space="preserve"> place the reader into a lived space, a powerful narrative space that is able to articulate modalities of lived existence where, in this case, Black bodies are raped, racially brutalized, dehumanized, marginalized, and traumatized. In short, through a form of rhizomic narrativity, Morrison moves the reader through the messiness of the impact of existentially contingent history upon the Black body.</w:t>
      </w:r>
      <w:r w:rsidRPr="005957AD">
        <w:rPr>
          <w:rFonts w:ascii="Cambria Math" w:hAnsi="Cambria Math" w:cstheme="minorHAnsi"/>
        </w:rPr>
        <w:t xml:space="preserve"> </w:t>
      </w:r>
      <w:r w:rsidRPr="005957AD">
        <w:rPr>
          <w:rFonts w:ascii="Cambria Math" w:hAnsi="Cambria Math" w:cstheme="minorHAnsi"/>
          <w:u w:val="single"/>
        </w:rPr>
        <w:t xml:space="preserve">Hence, one might say that </w:t>
      </w:r>
      <w:r w:rsidRPr="005957AD">
        <w:rPr>
          <w:rFonts w:ascii="Cambria Math" w:hAnsi="Cambria Math" w:cstheme="minorHAnsi"/>
          <w:highlight w:val="cyan"/>
          <w:u w:val="single"/>
        </w:rPr>
        <w:t>Morrison posits philosophical questions</w:t>
      </w:r>
      <w:r w:rsidRPr="005957AD">
        <w:rPr>
          <w:rFonts w:ascii="Cambria Math" w:hAnsi="Cambria Math" w:cstheme="minorHAnsi"/>
          <w:u w:val="single"/>
        </w:rPr>
        <w:t xml:space="preserve"> that are inextricably </w:t>
      </w:r>
      <w:r w:rsidRPr="005957AD">
        <w:rPr>
          <w:rFonts w:ascii="Cambria Math" w:hAnsi="Cambria Math" w:cstheme="minorHAnsi"/>
          <w:highlight w:val="cyan"/>
          <w:u w:val="single"/>
        </w:rPr>
        <w:t>linked to a dynamic racialized embodied narrative</w:t>
      </w:r>
      <w:r w:rsidRPr="005957AD">
        <w:rPr>
          <w:rFonts w:ascii="Cambria Math" w:hAnsi="Cambria Math" w:cstheme="minorHAnsi"/>
          <w:u w:val="single"/>
        </w:rPr>
        <w:t xml:space="preserve"> that is </w:t>
      </w:r>
      <w:r w:rsidRPr="005957AD">
        <w:rPr>
          <w:rFonts w:ascii="Cambria Math" w:hAnsi="Cambria Math" w:cstheme="minorHAnsi"/>
          <w:highlight w:val="cyan"/>
          <w:u w:val="single"/>
        </w:rPr>
        <w:t>grounded within the quotidian, an everydayness that contains</w:t>
      </w:r>
      <w:r w:rsidRPr="005957AD">
        <w:rPr>
          <w:rFonts w:ascii="Cambria Math" w:hAnsi="Cambria Math" w:cstheme="minorHAnsi"/>
          <w:u w:val="single"/>
        </w:rPr>
        <w:t xml:space="preserve"> multiple and entangled </w:t>
      </w:r>
      <w:r w:rsidRPr="005957AD">
        <w:rPr>
          <w:rFonts w:ascii="Cambria Math" w:hAnsi="Cambria Math" w:cstheme="minorHAnsi"/>
          <w:highlight w:val="cyan"/>
          <w:u w:val="single"/>
        </w:rPr>
        <w:t>roots in the</w:t>
      </w:r>
      <w:r w:rsidRPr="005957AD">
        <w:rPr>
          <w:rFonts w:ascii="Cambria Math" w:hAnsi="Cambria Math" w:cstheme="minorHAnsi"/>
          <w:u w:val="single"/>
        </w:rPr>
        <w:t xml:space="preserve"> deep and complex </w:t>
      </w:r>
      <w:r w:rsidRPr="005957AD">
        <w:rPr>
          <w:rFonts w:ascii="Cambria Math" w:hAnsi="Cambria Math" w:cstheme="minorHAnsi"/>
          <w:highlight w:val="cyan"/>
          <w:u w:val="single"/>
        </w:rPr>
        <w:t>lives of Black people</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After all, Black lives are lived narratives, journeys of pain, endurance, contradiction, death, inter-subjectivity, suffering, racism, sexism, terror, and trauma.</w:t>
      </w:r>
      <w:r w:rsidRPr="005957AD">
        <w:rPr>
          <w:rFonts w:ascii="Cambria Math" w:hAnsi="Cambria Math" w:cstheme="minorHAnsi"/>
        </w:rPr>
        <w:t xml:space="preserve"> </w:t>
      </w:r>
      <w:r w:rsidRPr="005957AD">
        <w:rPr>
          <w:rFonts w:ascii="Cambria Math" w:hAnsi="Cambria Math" w:cstheme="minorHAnsi"/>
          <w:highlight w:val="cyan"/>
          <w:u w:val="single"/>
        </w:rPr>
        <w:t>Avoiding abstract and non-indexical discourse</w:t>
      </w:r>
      <w:r w:rsidRPr="005957AD">
        <w:rPr>
          <w:rFonts w:ascii="Cambria Math" w:hAnsi="Cambria Math" w:cstheme="minorHAnsi"/>
          <w:u w:val="single"/>
        </w:rPr>
        <w:t xml:space="preserve">, Morrison </w:t>
      </w:r>
      <w:r w:rsidRPr="005957AD">
        <w:rPr>
          <w:rFonts w:ascii="Cambria Math" w:hAnsi="Cambria Math" w:cstheme="minorHAnsi"/>
          <w:highlight w:val="cyan"/>
          <w:u w:val="single"/>
        </w:rPr>
        <w:t>reveals the power of literature to embody the flesh and blood reality of what it means to be Black</w:t>
      </w:r>
      <w:r w:rsidRPr="005957AD">
        <w:rPr>
          <w:rFonts w:ascii="Cambria Math" w:hAnsi="Cambria Math" w:cstheme="minorHAnsi"/>
          <w:u w:val="single"/>
        </w:rPr>
        <w:t xml:space="preserve"> within an anti-Black world.</w:t>
      </w:r>
      <w:r w:rsidRPr="005957AD">
        <w:rPr>
          <w:rFonts w:ascii="Cambria Math" w:hAnsi="Cambria Math" w:cstheme="minorHAnsi"/>
        </w:rPr>
        <w:t xml:space="preserve"> </w:t>
      </w:r>
      <w:r w:rsidRPr="005957AD">
        <w:rPr>
          <w:rFonts w:ascii="Cambria Math" w:hAnsi="Cambria Math" w:cstheme="minorHAnsi"/>
          <w:sz w:val="12"/>
          <w:szCs w:val="12"/>
        </w:rPr>
        <w:t xml:space="preserve">Mills (1998) also understands the existential gravity of an anti-Black world and how Western philosophy “abstracts away from what has been the central feature of the lives of Africans transported against their will to the Americas: the denial of black humanity and the reactive, defiant assertion of it” (p.9). Hence, Mills frames the African American literary tradition as one which contests the assumptions of a solipsistic Cartesian subject that is detached from the sociality of Black life within an anti-Black world. He references “those invisible native sons and daughters who, since nobody knows their name, have to be the men who cry ‘I am!’ and the women who demand ‘And </w:t>
      </w:r>
      <w:proofErr w:type="spellStart"/>
      <w:r w:rsidRPr="005957AD">
        <w:rPr>
          <w:rFonts w:ascii="Cambria Math" w:hAnsi="Cambria Math" w:cstheme="minorHAnsi"/>
          <w:sz w:val="12"/>
          <w:szCs w:val="12"/>
        </w:rPr>
        <w:t>ain’t</w:t>
      </w:r>
      <w:proofErr w:type="spellEnd"/>
      <w:r w:rsidRPr="005957AD">
        <w:rPr>
          <w:rFonts w:ascii="Cambria Math" w:hAnsi="Cambria Math" w:cstheme="minorHAnsi"/>
          <w:sz w:val="12"/>
          <w:szCs w:val="12"/>
        </w:rPr>
        <w:t xml:space="preserve"> I </w:t>
      </w:r>
      <w:proofErr w:type="gramStart"/>
      <w:r w:rsidRPr="005957AD">
        <w:rPr>
          <w:rFonts w:ascii="Cambria Math" w:hAnsi="Cambria Math" w:cstheme="minorHAnsi"/>
          <w:sz w:val="12"/>
          <w:szCs w:val="12"/>
        </w:rPr>
        <w:t>a</w:t>
      </w:r>
      <w:proofErr w:type="gramEnd"/>
      <w:r w:rsidRPr="005957AD">
        <w:rPr>
          <w:rFonts w:ascii="Cambria Math" w:hAnsi="Cambria Math" w:cstheme="minorHAnsi"/>
          <w:sz w:val="12"/>
          <w:szCs w:val="12"/>
        </w:rPr>
        <w:t xml:space="preserve"> woman?” (pp.9-10). Mills turns to this Black literary tradition to upend the universal pretensions of white philosophy by revealing the experiences of Black people and the specificity of the existential and identificatory predicaments that they face. Hence, Mills names the motifs found in Ralph Ellison’s Invisible Man, Richard Wright’s Native Son, James Baldwin’s Nobody Knows My Name, John A. Williams’ The Man Who Cried I Am, and Sojourner Truth’s self-declaration of her Black womanhood in 1851 at the Woman’s Rights Convention in Akron, Ohio. By rendering explicit these motifs, Mills dethrones the assumption that what constitutes a philosophical conundrum is determined a priori. This move expands the domain of the range of the morphology of philosophical questions and problems addressed, and the origins of the literary-philosophical texts in which they emerge—who are the writers and what are their, in this case, racialized contexts? It was during my MA work in Africana Studies that such deeply and engaging texts were made available: The History of Mary Prince; Celia, A Slave; The Polished Hoe; </w:t>
      </w:r>
      <w:proofErr w:type="spellStart"/>
      <w:r w:rsidRPr="005957AD">
        <w:rPr>
          <w:rFonts w:ascii="Cambria Math" w:hAnsi="Cambria Math" w:cstheme="minorHAnsi"/>
          <w:sz w:val="12"/>
          <w:szCs w:val="12"/>
        </w:rPr>
        <w:t>Corregidora</w:t>
      </w:r>
      <w:proofErr w:type="spellEnd"/>
      <w:r w:rsidRPr="005957AD">
        <w:rPr>
          <w:rFonts w:ascii="Cambria Math" w:hAnsi="Cambria Math" w:cstheme="minorHAnsi"/>
          <w:sz w:val="12"/>
          <w:szCs w:val="12"/>
        </w:rPr>
        <w:t>; I, Tituba: Black Witch of Salem; Muse &amp; Drudge; Breath, Eyes, Memory; The Salt Eaters; Negritude Women, and so many more. Each text demonstrated how the Black human voice can infuse words with shades of deeper meaning, and how Black people are constantly negotiating questions of empire, and racialized denigration.</w:t>
      </w:r>
      <w:r w:rsidRPr="005957AD">
        <w:rPr>
          <w:rFonts w:ascii="Cambria Math" w:hAnsi="Cambria Math" w:cstheme="minorHAnsi"/>
        </w:rPr>
        <w:t xml:space="preserve"> </w:t>
      </w:r>
      <w:r w:rsidRPr="005957AD">
        <w:rPr>
          <w:rFonts w:ascii="Cambria Math" w:hAnsi="Cambria Math" w:cstheme="minorHAnsi"/>
          <w:highlight w:val="cyan"/>
          <w:u w:val="single"/>
        </w:rPr>
        <w:t>African American literature</w:t>
      </w:r>
      <w:r w:rsidRPr="005957AD">
        <w:rPr>
          <w:rFonts w:ascii="Cambria Math" w:hAnsi="Cambria Math" w:cstheme="minorHAnsi"/>
          <w:u w:val="single"/>
        </w:rPr>
        <w:t xml:space="preserve"> was/</w:t>
      </w:r>
      <w:r w:rsidRPr="005957AD">
        <w:rPr>
          <w:rFonts w:ascii="Cambria Math" w:hAnsi="Cambria Math" w:cstheme="minorHAnsi"/>
          <w:highlight w:val="cyan"/>
          <w:u w:val="single"/>
        </w:rPr>
        <w:t>is essential to how I approach my philosophical writing and</w:t>
      </w:r>
      <w:r w:rsidRPr="005957AD">
        <w:rPr>
          <w:rFonts w:ascii="Cambria Math" w:hAnsi="Cambria Math" w:cstheme="minorHAnsi"/>
          <w:u w:val="single"/>
        </w:rPr>
        <w:t xml:space="preserve"> how I think about </w:t>
      </w:r>
      <w:r w:rsidRPr="005957AD">
        <w:rPr>
          <w:rFonts w:ascii="Cambria Math" w:hAnsi="Cambria Math" w:cstheme="minorHAnsi"/>
          <w:highlight w:val="cyan"/>
          <w:u w:val="single"/>
        </w:rPr>
        <w:t>the importance of philosophical focus, which attempts to uncover deep racialized existential trauma</w:t>
      </w:r>
      <w:r w:rsidRPr="005957AD">
        <w:rPr>
          <w:rFonts w:ascii="Cambria Math" w:hAnsi="Cambria Math" w:cstheme="minorHAnsi"/>
          <w:u w:val="single"/>
        </w:rPr>
        <w:t xml:space="preserve"> as it is lived, </w:t>
      </w:r>
      <w:r w:rsidRPr="005957AD">
        <w:rPr>
          <w:rFonts w:ascii="Cambria Math" w:hAnsi="Cambria Math" w:cstheme="minorHAnsi"/>
          <w:highlight w:val="cyan"/>
          <w:u w:val="single"/>
        </w:rPr>
        <w:t>situated</w:t>
      </w:r>
      <w:r w:rsidRPr="005957AD">
        <w:rPr>
          <w:rFonts w:ascii="Cambria Math" w:hAnsi="Cambria Math" w:cstheme="minorHAnsi"/>
          <w:u w:val="single"/>
        </w:rPr>
        <w:t>, and embodied with</w:t>
      </w:r>
      <w:r w:rsidRPr="005957AD">
        <w:rPr>
          <w:rFonts w:ascii="Cambria Math" w:hAnsi="Cambria Math" w:cstheme="minorHAnsi"/>
          <w:highlight w:val="cyan"/>
          <w:u w:val="single"/>
        </w:rPr>
        <w:t>in the belly of the white</w:t>
      </w:r>
      <w:r w:rsidRPr="005957AD">
        <w:rPr>
          <w:rFonts w:ascii="Cambria Math" w:hAnsi="Cambria Math" w:cstheme="minorHAnsi"/>
          <w:u w:val="single"/>
        </w:rPr>
        <w:t xml:space="preserve"> American </w:t>
      </w:r>
      <w:r w:rsidRPr="005957AD">
        <w:rPr>
          <w:rFonts w:ascii="Cambria Math" w:hAnsi="Cambria Math" w:cstheme="minorHAnsi"/>
          <w:highlight w:val="cyan"/>
          <w:u w:val="single"/>
        </w:rPr>
        <w:t>beast</w:t>
      </w:r>
      <w:r w:rsidRPr="005957AD">
        <w:rPr>
          <w:rFonts w:ascii="Cambria Math" w:hAnsi="Cambria Math" w:cstheme="minorHAnsi"/>
          <w:u w:val="single"/>
        </w:rPr>
        <w:t>.</w:t>
      </w:r>
      <w:r w:rsidRPr="005957AD">
        <w:rPr>
          <w:rFonts w:ascii="Cambria Math" w:hAnsi="Cambria Math" w:cstheme="minorHAnsi"/>
        </w:rPr>
        <w:t xml:space="preserve"> </w:t>
      </w:r>
      <w:r w:rsidRPr="005957AD">
        <w:rPr>
          <w:rFonts w:ascii="Cambria Math" w:hAnsi="Cambria Math" w:cstheme="minorHAnsi"/>
          <w:sz w:val="12"/>
          <w:szCs w:val="12"/>
        </w:rPr>
        <w:t xml:space="preserve">I aim to </w:t>
      </w:r>
      <w:proofErr w:type="spellStart"/>
      <w:r w:rsidRPr="005957AD">
        <w:rPr>
          <w:rFonts w:ascii="Cambria Math" w:hAnsi="Cambria Math" w:cstheme="minorHAnsi"/>
          <w:sz w:val="12"/>
          <w:szCs w:val="12"/>
        </w:rPr>
        <w:t>enflesh</w:t>
      </w:r>
      <w:proofErr w:type="spellEnd"/>
      <w:r w:rsidRPr="005957AD">
        <w:rPr>
          <w:rFonts w:ascii="Cambria Math" w:hAnsi="Cambria Math" w:cstheme="minorHAnsi"/>
          <w:sz w:val="12"/>
          <w:szCs w:val="12"/>
        </w:rPr>
        <w:t xml:space="preserve"> philosophical discourse that fails to capture the concrete fractured joys and prolonged sorrows of Black life, especially as Black life continues to be rendered nugatory and disposable in contemporary America. </w:t>
      </w:r>
      <w:proofErr w:type="gramStart"/>
      <w:r w:rsidRPr="005957AD">
        <w:rPr>
          <w:rFonts w:ascii="Cambria Math" w:hAnsi="Cambria Math" w:cstheme="minorHAnsi"/>
          <w:sz w:val="12"/>
          <w:szCs w:val="12"/>
        </w:rPr>
        <w:t>This is why</w:t>
      </w:r>
      <w:proofErr w:type="gramEnd"/>
      <w:r w:rsidRPr="005957AD">
        <w:rPr>
          <w:rFonts w:ascii="Cambria Math" w:hAnsi="Cambria Math" w:cstheme="minorHAnsi"/>
          <w:sz w:val="12"/>
          <w:szCs w:val="12"/>
        </w:rPr>
        <w:t xml:space="preserve"> within the context of my own philosophical interventions, I have unapologetically integrated into my philosophy courses African American literary texts, those that speak to the experiences of Black students who don’t see themselves reflected in traditional white philosophical texts. In this way, Black students do not feel overlooked or rendered invisible. In this way, their collective or shared histories are not denied or implied as having no philosophical value. African American literary texts are embedded with cognitive, emotive, visceral, somatic, interpersonal, intra-physic, surrealistic, political, ideological, spiritual, geopolitical registers.</w:t>
      </w:r>
      <w:r w:rsidRPr="005957AD">
        <w:rPr>
          <w:rFonts w:ascii="Cambria Math" w:hAnsi="Cambria Math" w:cstheme="minorHAnsi"/>
        </w:rPr>
        <w:t xml:space="preserve"> </w:t>
      </w:r>
      <w:r w:rsidRPr="005957AD">
        <w:rPr>
          <w:rFonts w:ascii="Cambria Math" w:hAnsi="Cambria Math" w:cstheme="minorHAnsi"/>
          <w:highlight w:val="cyan"/>
          <w:u w:val="single"/>
        </w:rPr>
        <w:t>Such texts challenge fixed ontologies that</w:t>
      </w:r>
      <w:r w:rsidRPr="005957AD">
        <w:rPr>
          <w:rFonts w:ascii="Cambria Math" w:hAnsi="Cambria Math" w:cstheme="minorHAnsi"/>
          <w:u w:val="single"/>
        </w:rPr>
        <w:t xml:space="preserve">, as Fanon (1967) would say, </w:t>
      </w:r>
      <w:r w:rsidRPr="005957AD">
        <w:rPr>
          <w:rFonts w:ascii="Cambria Math" w:hAnsi="Cambria Math" w:cstheme="minorHAnsi"/>
          <w:highlight w:val="cyan"/>
          <w:u w:val="single"/>
        </w:rPr>
        <w:t>leave “existence by the wayside”</w:t>
      </w:r>
      <w:r w:rsidRPr="005957AD">
        <w:rPr>
          <w:rFonts w:ascii="Cambria Math" w:hAnsi="Cambria Math" w:cstheme="minorHAnsi"/>
          <w:u w:val="single"/>
        </w:rPr>
        <w:t xml:space="preserve"> (p.110).</w:t>
      </w:r>
      <w:r w:rsidRPr="005957AD">
        <w:rPr>
          <w:rFonts w:ascii="Cambria Math" w:hAnsi="Cambria Math" w:cstheme="minorHAnsi"/>
        </w:rPr>
        <w:t xml:space="preserve"> </w:t>
      </w:r>
      <w:r w:rsidRPr="005957AD">
        <w:rPr>
          <w:rFonts w:ascii="Cambria Math" w:hAnsi="Cambria Math" w:cstheme="minorHAnsi"/>
          <w:sz w:val="12"/>
          <w:szCs w:val="12"/>
        </w:rPr>
        <w:t>To attempt to understand Black-being-in-the-world, especially within the context of the past and present of white America, is to engage and phenomenologically elucidate the lived experiences of Black people through the lens of the sociogenic, which is, among other things, the space of social constitutionality and relationality. On this score, Fanon’s work, especially his famous chapter five of Black Skin, White Masks, tarries with the somatic, symbolic, and semiotic constitutionality of Black life, and how our Black bodies undergo processes of what I have called the “phenomenological return” (Yancy, 2017). It is a process where the Black body is thrown back, returned, as an object occupying space as it is “seen” by the white gaze, which is structurally procrustean. Fanon’s writing in Black Skin, White Masks, gets at the very heart of a racialized Black identity that undergoes processes of white interpellation that leaves his body in a state of malediction.</w:t>
      </w:r>
      <w:r w:rsidRPr="005957AD">
        <w:rPr>
          <w:rFonts w:ascii="Cambria Math" w:hAnsi="Cambria Math" w:cstheme="minorHAnsi"/>
        </w:rPr>
        <w:t xml:space="preserve"> </w:t>
      </w:r>
    </w:p>
    <w:p w14:paraId="77A75EB3" w14:textId="58DC0BBE" w:rsidR="005957AD" w:rsidRPr="005957AD" w:rsidRDefault="005957AD" w:rsidP="005957AD">
      <w:pPr>
        <w:rPr>
          <w:rFonts w:ascii="Cambria Math" w:hAnsi="Cambria Math"/>
        </w:rPr>
      </w:pPr>
    </w:p>
    <w:p w14:paraId="0CBB504B" w14:textId="1B6ED9E1" w:rsidR="005957AD" w:rsidRPr="005957AD" w:rsidRDefault="005957AD" w:rsidP="005957AD">
      <w:pPr>
        <w:pStyle w:val="Heading3"/>
        <w:rPr>
          <w:rFonts w:ascii="Cambria Math" w:hAnsi="Cambria Math"/>
        </w:rPr>
      </w:pPr>
      <w:r w:rsidRPr="005957AD">
        <w:rPr>
          <w:rFonts w:ascii="Cambria Math" w:hAnsi="Cambria Math"/>
        </w:rPr>
        <w:t>Case</w:t>
      </w:r>
    </w:p>
    <w:p w14:paraId="2A24C0B5" w14:textId="77777777" w:rsidR="005957AD" w:rsidRPr="005957AD" w:rsidRDefault="005957AD" w:rsidP="005957AD">
      <w:pPr>
        <w:pStyle w:val="Heading4"/>
        <w:rPr>
          <w:rFonts w:ascii="Cambria Math" w:hAnsi="Cambria Math"/>
        </w:rPr>
      </w:pPr>
      <w:r w:rsidRPr="005957AD">
        <w:rPr>
          <w:rFonts w:ascii="Cambria Math" w:hAnsi="Cambria Math"/>
        </w:rPr>
        <w:t>The ideas of presumption and permissibility reify a racial script that works in strict opposition to Black creatorship</w:t>
      </w:r>
    </w:p>
    <w:p w14:paraId="5F01B95E" w14:textId="77777777" w:rsidR="005957AD" w:rsidRPr="005957AD" w:rsidRDefault="005957AD" w:rsidP="005957AD">
      <w:pPr>
        <w:spacing w:after="0"/>
        <w:rPr>
          <w:rFonts w:ascii="Cambria Math" w:hAnsi="Cambria Math"/>
          <w:b/>
          <w:bCs/>
          <w:sz w:val="26"/>
        </w:rPr>
      </w:pPr>
      <w:r w:rsidRPr="005957AD">
        <w:rPr>
          <w:rStyle w:val="Style13ptBold"/>
          <w:rFonts w:ascii="Cambria Math" w:hAnsi="Cambria Math"/>
        </w:rPr>
        <w:t xml:space="preserve">Vats 20, </w:t>
      </w:r>
      <w:r w:rsidRPr="005957AD">
        <w:rPr>
          <w:rFonts w:ascii="Cambria Math" w:hAnsi="Cambria Math"/>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8/17/21, sb</w:t>
      </w:r>
    </w:p>
    <w:p w14:paraId="62EA3AD3" w14:textId="5C1BFFC1" w:rsidR="005957AD" w:rsidRPr="00041F4C" w:rsidRDefault="005957AD" w:rsidP="005957AD">
      <w:pPr>
        <w:spacing w:after="0"/>
        <w:rPr>
          <w:rFonts w:ascii="Cambria Math" w:hAnsi="Cambria Math"/>
          <w:sz w:val="12"/>
          <w:szCs w:val="12"/>
        </w:rPr>
      </w:pPr>
      <w:r w:rsidRPr="005957AD">
        <w:rPr>
          <w:rFonts w:ascii="Cambria Math" w:hAnsi="Cambria Math"/>
          <w:sz w:val="12"/>
          <w:szCs w:val="12"/>
        </w:rPr>
        <w:t xml:space="preserve">All evidence suggests that the young Phillis </w:t>
      </w:r>
      <w:r w:rsidRPr="005957AD">
        <w:rPr>
          <w:rStyle w:val="StyleUnderline"/>
          <w:rFonts w:ascii="Cambria Math" w:hAnsi="Cambria Math"/>
          <w:sz w:val="12"/>
          <w:szCs w:val="12"/>
          <w:u w:val="none"/>
        </w:rPr>
        <w:t>Wheatley</w:t>
      </w:r>
      <w:r w:rsidRPr="005957AD">
        <w:rPr>
          <w:rFonts w:ascii="Cambria Math" w:hAnsi="Cambria Math"/>
          <w:sz w:val="12"/>
          <w:szCs w:val="12"/>
        </w:rPr>
        <w:t xml:space="preserve"> did not set out to become the first African American to publish a book of poetry in 1790. Publishing the book was no small feat, and it happened only with the encouragement of her owner, Susanna Wheatley. 35</w:t>
      </w:r>
      <w:r w:rsidRPr="005957AD">
        <w:rPr>
          <w:rFonts w:ascii="Cambria Math" w:hAnsi="Cambria Math"/>
        </w:rPr>
        <w:t xml:space="preserve"> </w:t>
      </w:r>
      <w:r w:rsidRPr="005957AD">
        <w:rPr>
          <w:rStyle w:val="StyleUnderline"/>
          <w:rFonts w:ascii="Cambria Math" w:hAnsi="Cambria Math"/>
          <w:highlight w:val="cyan"/>
        </w:rPr>
        <w:t>In order to receive copyright</w:t>
      </w:r>
      <w:r w:rsidRPr="005957AD">
        <w:rPr>
          <w:rStyle w:val="StyleUnderline"/>
          <w:rFonts w:ascii="Cambria Math" w:hAnsi="Cambria Math"/>
        </w:rPr>
        <w:t xml:space="preserve"> protection</w:t>
      </w:r>
      <w:r w:rsidRPr="005957AD">
        <w:rPr>
          <w:rFonts w:ascii="Cambria Math" w:hAnsi="Cambria Math"/>
          <w:u w:val="single"/>
        </w:rPr>
        <w:t xml:space="preserve"> for her work, </w:t>
      </w:r>
      <w:r w:rsidRPr="005957AD">
        <w:rPr>
          <w:rFonts w:ascii="Cambria Math" w:hAnsi="Cambria Math"/>
          <w:highlight w:val="cyan"/>
          <w:u w:val="single"/>
        </w:rPr>
        <w:t xml:space="preserve">Wheatley </w:t>
      </w:r>
      <w:r w:rsidRPr="005957AD">
        <w:rPr>
          <w:rStyle w:val="StyleUnderline"/>
          <w:rFonts w:ascii="Cambria Math" w:hAnsi="Cambria Math"/>
          <w:highlight w:val="cyan"/>
        </w:rPr>
        <w:t>was forced to prove to eighteen white men, who declared themselves the “most respectable characters in Boston,</w:t>
      </w:r>
      <w:r w:rsidRPr="005957AD">
        <w:rPr>
          <w:rFonts w:ascii="Cambria Math" w:hAnsi="Cambria Math"/>
          <w:u w:val="single"/>
        </w:rPr>
        <w:t xml:space="preserve">” 36 </w:t>
      </w:r>
      <w:r w:rsidRPr="005957AD">
        <w:rPr>
          <w:rStyle w:val="StyleUnderline"/>
          <w:rFonts w:ascii="Cambria Math" w:hAnsi="Cambria Math"/>
          <w:highlight w:val="cyan"/>
        </w:rPr>
        <w:t>that she</w:t>
      </w:r>
      <w:r w:rsidRPr="005957AD">
        <w:rPr>
          <w:rStyle w:val="StyleUnderline"/>
          <w:rFonts w:ascii="Cambria Math" w:hAnsi="Cambria Math"/>
        </w:rPr>
        <w:t xml:space="preserve"> indeed </w:t>
      </w:r>
      <w:r w:rsidRPr="005957AD">
        <w:rPr>
          <w:rStyle w:val="StyleUnderline"/>
          <w:rFonts w:ascii="Cambria Math" w:hAnsi="Cambria Math"/>
          <w:highlight w:val="cyan"/>
        </w:rPr>
        <w:t>possessed</w:t>
      </w:r>
      <w:r w:rsidRPr="005957AD">
        <w:rPr>
          <w:rStyle w:val="StyleUnderline"/>
          <w:rFonts w:ascii="Cambria Math" w:hAnsi="Cambria Math"/>
        </w:rPr>
        <w:t xml:space="preserve"> the </w:t>
      </w:r>
      <w:r w:rsidRPr="005957AD">
        <w:rPr>
          <w:rStyle w:val="StyleUnderline"/>
          <w:rFonts w:ascii="Cambria Math" w:hAnsi="Cambria Math"/>
          <w:highlight w:val="cyan"/>
        </w:rPr>
        <w:t>creative capacity to write the poems</w:t>
      </w:r>
      <w:r w:rsidRPr="005957AD">
        <w:rPr>
          <w:rStyle w:val="StyleUnderline"/>
          <w:rFonts w:ascii="Cambria Math" w:hAnsi="Cambria Math"/>
        </w:rPr>
        <w:t xml:space="preserve"> that </w:t>
      </w:r>
      <w:r w:rsidRPr="005957AD">
        <w:rPr>
          <w:rStyle w:val="StyleUnderline"/>
          <w:rFonts w:ascii="Cambria Math" w:hAnsi="Cambria Math"/>
          <w:highlight w:val="cyan"/>
        </w:rPr>
        <w:t>she claimed as her own</w:t>
      </w:r>
      <w:r w:rsidRPr="005957AD">
        <w:rPr>
          <w:rFonts w:ascii="Cambria Math" w:hAnsi="Cambria Math"/>
          <w:u w:val="single"/>
        </w:rPr>
        <w:t>.</w:t>
      </w:r>
      <w:r w:rsidRPr="005957AD">
        <w:rPr>
          <w:rFonts w:ascii="Cambria Math" w:hAnsi="Cambria Math"/>
        </w:rPr>
        <w:t xml:space="preserve"> </w:t>
      </w:r>
      <w:r w:rsidRPr="005957AD">
        <w:rPr>
          <w:rFonts w:ascii="Cambria Math" w:hAnsi="Cambria Math"/>
          <w:sz w:val="12"/>
          <w:szCs w:val="12"/>
        </w:rPr>
        <w:t>While Wheatley ultimately convinced those men that she had produced copyrightable poetry, she did so at great cost, both personal and racial. 37</w:t>
      </w:r>
      <w:r w:rsidRPr="005957AD">
        <w:rPr>
          <w:rFonts w:ascii="Cambria Math" w:hAnsi="Cambria Math"/>
        </w:rPr>
        <w:t xml:space="preserve"> </w:t>
      </w:r>
      <w:r w:rsidRPr="005957AD">
        <w:rPr>
          <w:rFonts w:ascii="Cambria Math" w:hAnsi="Cambria Math"/>
          <w:u w:val="single"/>
        </w:rPr>
        <w:t xml:space="preserve">Wheatley’s continuing difficulties highlight the extent to which </w:t>
      </w:r>
      <w:r w:rsidRPr="005957AD">
        <w:rPr>
          <w:rStyle w:val="StyleUnderline"/>
          <w:rFonts w:ascii="Cambria Math" w:hAnsi="Cambria Math"/>
          <w:highlight w:val="cyan"/>
        </w:rPr>
        <w:t>her struggle</w:t>
      </w:r>
      <w:r w:rsidRPr="005957AD">
        <w:rPr>
          <w:rFonts w:ascii="Cambria Math" w:hAnsi="Cambria Math"/>
          <w:u w:val="single"/>
        </w:rPr>
        <w:t xml:space="preserve"> was not simply about the quality of her work; it also </w:t>
      </w:r>
      <w:r w:rsidRPr="005957AD">
        <w:rPr>
          <w:rStyle w:val="StyleUnderline"/>
          <w:rFonts w:ascii="Cambria Math" w:hAnsi="Cambria Math"/>
          <w:highlight w:val="cyan"/>
        </w:rPr>
        <w:t>had to do with</w:t>
      </w:r>
      <w:r w:rsidRPr="005957AD">
        <w:rPr>
          <w:rStyle w:val="StyleUnderline"/>
          <w:rFonts w:ascii="Cambria Math" w:hAnsi="Cambria Math"/>
        </w:rPr>
        <w:t xml:space="preserve"> the </w:t>
      </w:r>
      <w:r w:rsidRPr="005957AD">
        <w:rPr>
          <w:rStyle w:val="StyleUnderline"/>
          <w:rFonts w:ascii="Cambria Math" w:hAnsi="Cambria Math"/>
          <w:highlight w:val="cyan"/>
        </w:rPr>
        <w:t>racial scripts and</w:t>
      </w:r>
      <w:r w:rsidRPr="005957AD">
        <w:rPr>
          <w:rStyle w:val="StyleUnderline"/>
          <w:rFonts w:ascii="Cambria Math" w:hAnsi="Cambria Math"/>
        </w:rPr>
        <w:t xml:space="preserve"> racist </w:t>
      </w:r>
      <w:r w:rsidRPr="005957AD">
        <w:rPr>
          <w:rStyle w:val="StyleUnderline"/>
          <w:rFonts w:ascii="Cambria Math" w:hAnsi="Cambria Math"/>
          <w:highlight w:val="cyan"/>
        </w:rPr>
        <w:t>sentiments around Blackness</w:t>
      </w:r>
      <w:r w:rsidRPr="005957AD">
        <w:rPr>
          <w:rFonts w:ascii="Cambria Math" w:hAnsi="Cambria Math"/>
          <w:u w:val="single"/>
        </w:rPr>
        <w:t xml:space="preserve"> at the time. </w:t>
      </w:r>
      <w:r w:rsidRPr="005957AD">
        <w:rPr>
          <w:rStyle w:val="StyleUnderline"/>
          <w:rFonts w:ascii="Cambria Math" w:hAnsi="Cambria Math"/>
          <w:highlight w:val="cyan"/>
        </w:rPr>
        <w:t>Despite the complex legal negotiations over</w:t>
      </w:r>
      <w:r w:rsidRPr="005957AD">
        <w:rPr>
          <w:rStyle w:val="StyleUnderline"/>
          <w:rFonts w:ascii="Cambria Math" w:hAnsi="Cambria Math"/>
        </w:rPr>
        <w:t xml:space="preserve"> the vocabulary of </w:t>
      </w:r>
      <w:r w:rsidRPr="005957AD">
        <w:rPr>
          <w:rStyle w:val="StyleUnderline"/>
          <w:rFonts w:ascii="Cambria Math" w:hAnsi="Cambria Math"/>
          <w:highlight w:val="cyan"/>
        </w:rPr>
        <w:t>copyright</w:t>
      </w:r>
      <w:r w:rsidRPr="005957AD">
        <w:rPr>
          <w:rStyle w:val="StyleUnderline"/>
          <w:rFonts w:ascii="Cambria Math" w:hAnsi="Cambria Math"/>
        </w:rPr>
        <w:t>, specifically the standard of originality</w:t>
      </w:r>
      <w:r w:rsidRPr="005957AD">
        <w:rPr>
          <w:rFonts w:ascii="Cambria Math" w:hAnsi="Cambria Math"/>
          <w:u w:val="single"/>
        </w:rPr>
        <w:t xml:space="preserve">, that emerged in the 1820s, </w:t>
      </w:r>
      <w:r w:rsidRPr="005957AD">
        <w:rPr>
          <w:rStyle w:val="Emphasis"/>
          <w:rFonts w:ascii="Cambria Math" w:hAnsi="Cambria Math"/>
          <w:b w:val="0"/>
          <w:bCs/>
          <w:highlight w:val="cyan"/>
        </w:rPr>
        <w:t>there does not appear to be any white analogue to Wheatley’s trial</w:t>
      </w:r>
      <w:r w:rsidRPr="005957AD">
        <w:rPr>
          <w:rFonts w:ascii="Cambria Math" w:hAnsi="Cambria Math"/>
          <w:b/>
          <w:bCs/>
          <w:u w:val="single"/>
        </w:rPr>
        <w:t>.</w:t>
      </w:r>
      <w:r w:rsidRPr="005957AD">
        <w:rPr>
          <w:rFonts w:ascii="Cambria Math" w:hAnsi="Cambria Math"/>
          <w:u w:val="single"/>
        </w:rPr>
        <w:t xml:space="preserve"> </w:t>
      </w:r>
      <w:r w:rsidRPr="005957AD">
        <w:rPr>
          <w:rFonts w:ascii="Cambria Math" w:hAnsi="Cambria Math"/>
          <w:sz w:val="12"/>
          <w:szCs w:val="12"/>
        </w:rPr>
        <w:t>Proving originality, a legal doctrinal standard that became more restrictive in the early and mid-1800s before becoming more liberal, nonetheless would not likely have given rise to suspicions about an inherent lack of capacity to imagine, as it did with Wheatley. 38</w:t>
      </w:r>
      <w:r w:rsidRPr="005957AD">
        <w:rPr>
          <w:rFonts w:ascii="Cambria Math" w:hAnsi="Cambria Math"/>
        </w:rPr>
        <w:t xml:space="preserve"> </w:t>
      </w:r>
      <w:r w:rsidRPr="005957AD">
        <w:rPr>
          <w:rFonts w:ascii="Cambria Math" w:hAnsi="Cambria Math"/>
          <w:u w:val="single"/>
        </w:rPr>
        <w:t xml:space="preserve">Instead, as Wheatley’s trial demonstrates, </w:t>
      </w:r>
      <w:r w:rsidRPr="005957AD">
        <w:rPr>
          <w:rStyle w:val="StyleUnderline"/>
          <w:rFonts w:ascii="Cambria Math" w:hAnsi="Cambria Math"/>
        </w:rPr>
        <w:t xml:space="preserve">the </w:t>
      </w:r>
      <w:r w:rsidRPr="005957AD">
        <w:rPr>
          <w:rStyle w:val="StyleUnderline"/>
          <w:rFonts w:ascii="Cambria Math" w:hAnsi="Cambria Math"/>
          <w:highlight w:val="cyan"/>
        </w:rPr>
        <w:t>presumptions against Black creatorship were unique and ingrained</w:t>
      </w:r>
      <w:r w:rsidRPr="005957AD">
        <w:rPr>
          <w:rStyle w:val="StyleUnderline"/>
          <w:rFonts w:ascii="Cambria Math" w:hAnsi="Cambria Math"/>
        </w:rPr>
        <w:t xml:space="preserve"> in American culture</w:t>
      </w:r>
      <w:r w:rsidRPr="005957AD">
        <w:rPr>
          <w:rFonts w:ascii="Cambria Math" w:hAnsi="Cambria Math"/>
          <w:u w:val="single"/>
        </w:rPr>
        <w:t>.</w:t>
      </w:r>
      <w:r w:rsidRPr="005957AD">
        <w:rPr>
          <w:rFonts w:ascii="Cambria Math" w:hAnsi="Cambria Math"/>
        </w:rPr>
        <w:t xml:space="preserve"> </w:t>
      </w:r>
      <w:r w:rsidRPr="005957AD">
        <w:rPr>
          <w:rFonts w:ascii="Cambria Math" w:hAnsi="Cambria Math"/>
          <w:sz w:val="12"/>
          <w:szCs w:val="12"/>
        </w:rPr>
        <w:t xml:space="preserve">For centuries after the trial, African American writers and artists sought to refute the claim that Black people lack imagination and, therefore, the ability to create with originality. Moreover, the anti-Black spectacle of Wheatley’s trial mobilized racial scripts that could be applied to other groups, such as Indigenous peoples and Latinx persons, thereby articulating and amplifying racist and colonialist sentiments about their incapacity to create. </w:t>
      </w:r>
      <w:r w:rsidRPr="005957AD">
        <w:rPr>
          <w:rFonts w:ascii="Cambria Math" w:hAnsi="Cambria Math"/>
          <w:u w:val="single"/>
        </w:rPr>
        <w:t xml:space="preserve">In 1781, </w:t>
      </w:r>
      <w:r w:rsidRPr="005957AD">
        <w:rPr>
          <w:rStyle w:val="StyleUnderline"/>
          <w:rFonts w:ascii="Cambria Math" w:hAnsi="Cambria Math"/>
          <w:highlight w:val="cyan"/>
        </w:rPr>
        <w:t>Thomas Jefferson, who had never met</w:t>
      </w:r>
      <w:r w:rsidRPr="005957AD">
        <w:rPr>
          <w:rStyle w:val="StyleUnderline"/>
          <w:rFonts w:ascii="Cambria Math" w:hAnsi="Cambria Math"/>
        </w:rPr>
        <w:t xml:space="preserve"> Phillis </w:t>
      </w:r>
      <w:r w:rsidRPr="005957AD">
        <w:rPr>
          <w:rStyle w:val="StyleUnderline"/>
          <w:rFonts w:ascii="Cambria Math" w:hAnsi="Cambria Math"/>
          <w:highlight w:val="cyan"/>
        </w:rPr>
        <w:t>Wheatley, described her as lacking</w:t>
      </w:r>
      <w:r w:rsidRPr="005957AD">
        <w:rPr>
          <w:rStyle w:val="StyleUnderline"/>
          <w:rFonts w:ascii="Cambria Math" w:hAnsi="Cambria Math"/>
        </w:rPr>
        <w:t xml:space="preserve"> the </w:t>
      </w:r>
      <w:r w:rsidRPr="005957AD">
        <w:rPr>
          <w:rStyle w:val="StyleUnderline"/>
          <w:rFonts w:ascii="Cambria Math" w:hAnsi="Cambria Math"/>
          <w:highlight w:val="cyan"/>
        </w:rPr>
        <w:t>capacity for true imagination</w:t>
      </w:r>
      <w:r w:rsidRPr="005957AD">
        <w:rPr>
          <w:rFonts w:ascii="Cambria Math" w:hAnsi="Cambria Math"/>
        </w:rPr>
        <w:t xml:space="preserve">. </w:t>
      </w:r>
      <w:r w:rsidRPr="005957AD">
        <w:rPr>
          <w:rFonts w:ascii="Cambria Math" w:hAnsi="Cambria Math"/>
          <w:sz w:val="12"/>
          <w:szCs w:val="12"/>
        </w:rPr>
        <w:t xml:space="preserve">Jefferson’s </w:t>
      </w:r>
      <w:r w:rsidRPr="005957AD">
        <w:rPr>
          <w:rStyle w:val="StyleUnderline"/>
          <w:rFonts w:ascii="Cambria Math" w:hAnsi="Cambria Math"/>
          <w:sz w:val="12"/>
          <w:szCs w:val="12"/>
          <w:u w:val="none"/>
        </w:rPr>
        <w:t>racialized proclamations about the capacity to create and the definition of true imagination</w:t>
      </w:r>
      <w:r w:rsidRPr="005957AD">
        <w:rPr>
          <w:rFonts w:ascii="Cambria Math" w:hAnsi="Cambria Math"/>
          <w:sz w:val="12"/>
          <w:szCs w:val="12"/>
        </w:rPr>
        <w:t xml:space="preserve">, with analogues to “imitation,” came to be embedded in copyright law’s originality standard </w:t>
      </w:r>
      <w:r w:rsidRPr="005957AD">
        <w:rPr>
          <w:rStyle w:val="StyleUnderline"/>
          <w:rFonts w:ascii="Cambria Math" w:hAnsi="Cambria Math"/>
          <w:sz w:val="12"/>
          <w:szCs w:val="12"/>
          <w:u w:val="none"/>
        </w:rPr>
        <w:t>as continuing justification for racism</w:t>
      </w:r>
      <w:r w:rsidRPr="005957AD">
        <w:rPr>
          <w:rFonts w:ascii="Cambria Math" w:hAnsi="Cambria Math"/>
          <w:sz w:val="12"/>
          <w:szCs w:val="12"/>
        </w:rPr>
        <w:t xml:space="preserve">. In essence, </w:t>
      </w:r>
      <w:r w:rsidRPr="005957AD">
        <w:rPr>
          <w:rStyle w:val="StyleUnderline"/>
          <w:rFonts w:ascii="Cambria Math" w:hAnsi="Cambria Math"/>
          <w:sz w:val="12"/>
          <w:szCs w:val="12"/>
          <w:u w:val="none"/>
        </w:rPr>
        <w:t>true imagination and imitation evolved into shorthand for racial scripts about Black creatorship</w:t>
      </w:r>
      <w:r w:rsidRPr="005957AD">
        <w:rPr>
          <w:rFonts w:ascii="Cambria Math" w:hAnsi="Cambria Math"/>
          <w:sz w:val="12"/>
          <w:szCs w:val="12"/>
          <w:u w:val="single"/>
        </w:rPr>
        <w:t>.</w:t>
      </w:r>
      <w:r w:rsidRPr="005957AD">
        <w:rPr>
          <w:rFonts w:ascii="Cambria Math" w:hAnsi="Cambria Math"/>
        </w:rPr>
        <w:t xml:space="preserve"> </w:t>
      </w:r>
      <w:r w:rsidRPr="005957AD">
        <w:rPr>
          <w:rFonts w:ascii="Cambria Math" w:hAnsi="Cambria Math"/>
          <w:u w:val="single"/>
        </w:rPr>
        <w:t xml:space="preserve">At a time when the violence of Jim Crow operated as a structural barrier to full equality for African Americans in the South, </w:t>
      </w:r>
      <w:r w:rsidRPr="005957AD">
        <w:rPr>
          <w:rStyle w:val="StyleUnderline"/>
          <w:rFonts w:ascii="Cambria Math" w:hAnsi="Cambria Math"/>
          <w:highlight w:val="cyan"/>
        </w:rPr>
        <w:t>the phrase worked to demarcate white creativity from Black creativity.</w:t>
      </w:r>
      <w:r w:rsidRPr="005957AD">
        <w:rPr>
          <w:rStyle w:val="StyleUnderline"/>
          <w:rFonts w:ascii="Cambria Math" w:hAnsi="Cambria Math"/>
        </w:rPr>
        <w:t xml:space="preserve"> </w:t>
      </w:r>
      <w:r w:rsidRPr="005957AD">
        <w:rPr>
          <w:rFonts w:ascii="Cambria Math" w:hAnsi="Cambria Math"/>
          <w:sz w:val="12"/>
          <w:szCs w:val="12"/>
        </w:rPr>
        <w:t>Jefferson, who crafted a secondhand racist and sexist account of Wheatley, commented in Notes on the State of Virginia:</w:t>
      </w:r>
      <w:r w:rsidRPr="005957AD">
        <w:rPr>
          <w:rFonts w:ascii="Cambria Math" w:hAnsi="Cambria Math"/>
          <w:sz w:val="12"/>
          <w:szCs w:val="12"/>
          <w:u w:val="single"/>
        </w:rPr>
        <w:t xml:space="preserve"> </w:t>
      </w:r>
      <w:r w:rsidRPr="005957AD">
        <w:rPr>
          <w:rFonts w:ascii="Cambria Math" w:hAnsi="Cambria Math"/>
          <w:sz w:val="12"/>
          <w:szCs w:val="12"/>
        </w:rPr>
        <w:t xml:space="preserve">Misery is often the parent of the most affecting touches in poetry. Among the Blacks is misery enough, God knows, but not poetry. Love is the peculiar </w:t>
      </w:r>
      <w:proofErr w:type="spellStart"/>
      <w:r w:rsidRPr="005957AD">
        <w:rPr>
          <w:rFonts w:ascii="Cambria Math" w:hAnsi="Cambria Math"/>
          <w:sz w:val="12"/>
          <w:szCs w:val="12"/>
        </w:rPr>
        <w:t>oestrum</w:t>
      </w:r>
      <w:proofErr w:type="spellEnd"/>
      <w:r w:rsidRPr="005957AD">
        <w:rPr>
          <w:rFonts w:ascii="Cambria Math" w:hAnsi="Cambria Math"/>
          <w:sz w:val="12"/>
          <w:szCs w:val="12"/>
        </w:rPr>
        <w:t xml:space="preserve"> of the poet. Their love is ardent, but it kindles the senses only, not the imagination. Religion, indeed, has produced a Phillis Wheatley; but it could not produce a poet. The compositions published under her name are below the dignity of criticism. 39</w:t>
      </w:r>
    </w:p>
    <w:sectPr w:rsidR="005957AD" w:rsidRPr="00041F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57AD"/>
    <w:rsid w:val="000139A3"/>
    <w:rsid w:val="00041F4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3573"/>
    <w:rsid w:val="0038158C"/>
    <w:rsid w:val="003902BA"/>
    <w:rsid w:val="003A09E2"/>
    <w:rsid w:val="00407037"/>
    <w:rsid w:val="004605D6"/>
    <w:rsid w:val="004C60E8"/>
    <w:rsid w:val="004E3579"/>
    <w:rsid w:val="004E728B"/>
    <w:rsid w:val="004F39E0"/>
    <w:rsid w:val="00537BD5"/>
    <w:rsid w:val="0057268A"/>
    <w:rsid w:val="005957AD"/>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184E9"/>
  <w15:chartTrackingRefBased/>
  <w15:docId w15:val="{1D9E9823-A6EB-4F81-B4E2-81AF0DFF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57AD"/>
    <w:rPr>
      <w:rFonts w:ascii="Calibri" w:hAnsi="Calibri"/>
    </w:rPr>
  </w:style>
  <w:style w:type="paragraph" w:styleId="Heading1">
    <w:name w:val="heading 1"/>
    <w:aliases w:val="Pocket"/>
    <w:basedOn w:val="Normal"/>
    <w:next w:val="Normal"/>
    <w:link w:val="Heading1Char"/>
    <w:qFormat/>
    <w:rsid w:val="005957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57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57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ags,t"/>
    <w:basedOn w:val="Normal"/>
    <w:next w:val="Normal"/>
    <w:link w:val="Heading4Char"/>
    <w:uiPriority w:val="3"/>
    <w:unhideWhenUsed/>
    <w:qFormat/>
    <w:rsid w:val="005957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57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7AD"/>
  </w:style>
  <w:style w:type="character" w:customStyle="1" w:styleId="Heading1Char">
    <w:name w:val="Heading 1 Char"/>
    <w:aliases w:val="Pocket Char"/>
    <w:basedOn w:val="DefaultParagraphFont"/>
    <w:link w:val="Heading1"/>
    <w:rsid w:val="005957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57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57A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5957A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5957A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57A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5957A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5957AD"/>
    <w:rPr>
      <w:color w:val="auto"/>
      <w:u w:val="none"/>
    </w:rPr>
  </w:style>
  <w:style w:type="character" w:styleId="FollowedHyperlink">
    <w:name w:val="FollowedHyperlink"/>
    <w:basedOn w:val="DefaultParagraphFont"/>
    <w:uiPriority w:val="99"/>
    <w:semiHidden/>
    <w:unhideWhenUsed/>
    <w:rsid w:val="005957AD"/>
    <w:rPr>
      <w:color w:val="auto"/>
      <w:u w:val="none"/>
    </w:rPr>
  </w:style>
  <w:style w:type="paragraph" w:customStyle="1" w:styleId="textbold">
    <w:name w:val="text bold"/>
    <w:basedOn w:val="Normal"/>
    <w:link w:val="Emphasis"/>
    <w:uiPriority w:val="7"/>
    <w:qFormat/>
    <w:rsid w:val="005957A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UnderlinePara">
    <w:name w:val="Underline Para"/>
    <w:basedOn w:val="Normal"/>
    <w:uiPriority w:val="6"/>
    <w:rsid w:val="005957AD"/>
    <w:pPr>
      <w:widowControl w:val="0"/>
      <w:suppressAutoHyphens/>
      <w:spacing w:after="200" w:line="254" w:lineRule="auto"/>
      <w:contextualSpacing/>
    </w:pPr>
    <w:rPr>
      <w:rFonts w:asciiTheme="minorHAnsi" w:hAnsiTheme="minorHAnsi"/>
      <w:u w:val="single"/>
    </w:rPr>
  </w:style>
  <w:style w:type="paragraph" w:customStyle="1" w:styleId="Emphasis1">
    <w:name w:val="Emphasis1"/>
    <w:basedOn w:val="Normal"/>
    <w:uiPriority w:val="7"/>
    <w:qFormat/>
    <w:rsid w:val="005957A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00131857.2020.1830062" TargetMode="External"/><Relationship Id="rId3" Type="http://schemas.openxmlformats.org/officeDocument/2006/relationships/styles" Target="styles.xml"/><Relationship Id="rId7" Type="http://schemas.openxmlformats.org/officeDocument/2006/relationships/hyperlink" Target="https://www.forestoftherain.net/uploads/3/5/8/2/3582998/on-the-perils-of-race-neutrality-and-anti-blackness.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xford.universitypressscholarship.com/view/10.1093/acprof:oso/9780190245412.001.0001/acprof-978019024541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ndfonline.com/doi/full/10.1080/00131857.2020.1830062" TargetMode="External"/><Relationship Id="rId4" Type="http://schemas.openxmlformats.org/officeDocument/2006/relationships/settings" Target="settings.xml"/><Relationship Id="rId9" Type="http://schemas.openxmlformats.org/officeDocument/2006/relationships/hyperlink" Target="https://www.oxfordhandbooks.com/view/10.1093/oxfordhb/9780199982295.001.0001/oxfordhb-9780199982295-e-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7184</Words>
  <Characters>40955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2</cp:revision>
  <dcterms:created xsi:type="dcterms:W3CDTF">2021-09-04T22:40:00Z</dcterms:created>
  <dcterms:modified xsi:type="dcterms:W3CDTF">2021-09-04T23:23:00Z</dcterms:modified>
</cp:coreProperties>
</file>