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C7DF" w14:textId="250B90FA" w:rsidR="008558F1" w:rsidRDefault="008558F1" w:rsidP="008558F1">
      <w:pPr>
        <w:pStyle w:val="Heading3"/>
      </w:pPr>
      <w:r>
        <w:t>1</w:t>
      </w:r>
    </w:p>
    <w:p w14:paraId="47C58D07" w14:textId="732A75FC" w:rsidR="008558F1" w:rsidRDefault="00BE3553" w:rsidP="00BE3553">
      <w:pPr>
        <w:pStyle w:val="Heading4"/>
      </w:pPr>
      <w:r>
        <w:t>Interpretation: If debaters modify a card, they must note that they have modified the evidence.</w:t>
      </w:r>
    </w:p>
    <w:p w14:paraId="3EFD475F" w14:textId="1323BECB" w:rsidR="00BE3553" w:rsidRDefault="00BE3553" w:rsidP="00BE3553">
      <w:pPr>
        <w:pStyle w:val="Heading4"/>
      </w:pPr>
      <w:r>
        <w:t>Violation: They added [hu]</w:t>
      </w:r>
      <w:r w:rsidR="00362C2D">
        <w:t xml:space="preserve"> to mankind</w:t>
      </w:r>
      <w:r>
        <w:t xml:space="preserve"> in the </w:t>
      </w:r>
      <w:proofErr w:type="spellStart"/>
      <w:r>
        <w:t>Skibba</w:t>
      </w:r>
      <w:proofErr w:type="spellEnd"/>
      <w:r>
        <w:t xml:space="preserve"> 16 evidence and didn’t mention it anywhere.</w:t>
      </w:r>
    </w:p>
    <w:p w14:paraId="7EA41B1B" w14:textId="29ADC223" w:rsidR="00BE3553" w:rsidRDefault="00BE3553" w:rsidP="00BE3553">
      <w:pPr>
        <w:pStyle w:val="Heading4"/>
      </w:pPr>
      <w:r>
        <w:t>It’s academic plagiarism to modify evidence without noting it down – it changes author’s intent and their words.</w:t>
      </w:r>
    </w:p>
    <w:p w14:paraId="09FD7E1A" w14:textId="25B4C8B5" w:rsidR="006114DC" w:rsidRPr="006114DC" w:rsidRDefault="006114DC" w:rsidP="006114DC">
      <w:pPr>
        <w:pStyle w:val="Heading4"/>
      </w:pPr>
      <w:r>
        <w:t xml:space="preserve">Brackets don’t check – the </w:t>
      </w:r>
      <w:proofErr w:type="spellStart"/>
      <w:r>
        <w:t>MacWhorter</w:t>
      </w:r>
      <w:proofErr w:type="spellEnd"/>
      <w:r>
        <w:t xml:space="preserve"> card has brackets in the original text of the article so there’s no way to know what is the debater’s words and what is the authors words.</w:t>
      </w:r>
    </w:p>
    <w:p w14:paraId="1D43E842" w14:textId="27F25C6F" w:rsidR="008558F1" w:rsidRDefault="008558F1" w:rsidP="008558F1">
      <w:pPr>
        <w:pStyle w:val="Heading3"/>
      </w:pPr>
      <w:r>
        <w:t>2</w:t>
      </w:r>
    </w:p>
    <w:p w14:paraId="293C0E1D" w14:textId="2529163F" w:rsidR="00FB6380" w:rsidRDefault="00FB6380" w:rsidP="00FB6380">
      <w:pPr>
        <w:pStyle w:val="Heading4"/>
      </w:pPr>
      <w:r>
        <w:t>Text: States ought to submit an environmental impact assessment of apply</w:t>
      </w:r>
      <w:r>
        <w:t>ing</w:t>
      </w:r>
      <w:r>
        <w:t xml:space="preserve"> the principles of the Public Trust Doctrine to outer space as well as the limited use of private property management claims to the UN Office of Outer Space Affairs for public comment, modification, and approval. States </w:t>
      </w:r>
      <w:r>
        <w:t>ought to</w:t>
      </w:r>
      <w:r>
        <w:t xml:space="preserve"> implement the approved version of the submitted proposal.</w:t>
      </w:r>
    </w:p>
    <w:p w14:paraId="34472A15" w14:textId="4A116EA1" w:rsidR="00571AAE" w:rsidRPr="00571AAE" w:rsidRDefault="00571AAE" w:rsidP="00571AAE">
      <w:pPr>
        <w:pStyle w:val="Heading4"/>
        <w:rPr>
          <w:rFonts w:cs="Arial"/>
        </w:rPr>
      </w:pPr>
      <w:r>
        <w:rPr>
          <w:rFonts w:cs="Arial"/>
        </w:rPr>
        <w:t xml:space="preserve">Counterplan competes and creates the least environmentally damaging version of the </w:t>
      </w:r>
      <w:proofErr w:type="spellStart"/>
      <w:r>
        <w:rPr>
          <w:rFonts w:cs="Arial"/>
        </w:rPr>
        <w:t>aff</w:t>
      </w:r>
      <w:proofErr w:type="spellEnd"/>
    </w:p>
    <w:p w14:paraId="3C40B02A" w14:textId="3E99B185" w:rsidR="008558F1" w:rsidRPr="00B840CB" w:rsidRDefault="008558F1" w:rsidP="008558F1">
      <w:r w:rsidRPr="00B840CB">
        <w:t xml:space="preserve">William R. </w:t>
      </w:r>
      <w:r w:rsidRPr="00B840CB">
        <w:rPr>
          <w:rStyle w:val="Style13ptBold"/>
        </w:rPr>
        <w:t>Kramer</w:t>
      </w:r>
      <w:r w:rsidRPr="00B840CB">
        <w:t xml:space="preserve">, PhD </w:t>
      </w:r>
      <w:proofErr w:type="spellStart"/>
      <w:r w:rsidRPr="00B840CB">
        <w:t>Polisci</w:t>
      </w:r>
      <w:proofErr w:type="spellEnd"/>
      <w:r w:rsidRPr="00B840CB">
        <w:t xml:space="preserve">/Futures Studies @ U of H Manoa, Currently HDR Inc. Extraterrestrial Environmental Analyst, </w:t>
      </w:r>
      <w:r w:rsidRPr="00B840CB">
        <w:rPr>
          <w:rStyle w:val="Style13ptBold"/>
        </w:rPr>
        <w:t>’14</w:t>
      </w:r>
      <w:r w:rsidRPr="00B840CB">
        <w:t>, “Extraterrestrial env</w:t>
      </w:r>
      <w:r>
        <w:t xml:space="preserve">ironmental impact assessments </w:t>
      </w:r>
      <w:r w:rsidRPr="00B840CB">
        <w:t>A foreseeable prerequisite for wise decisions regarding outer space exploration, research and development” Space Policy 30 (2014) 215-222</w:t>
      </w:r>
    </w:p>
    <w:p w14:paraId="18B301FE" w14:textId="77777777" w:rsidR="008558F1" w:rsidRPr="00B840CB" w:rsidRDefault="008558F1" w:rsidP="008558F1">
      <w:pPr>
        <w:rPr>
          <w:rStyle w:val="StyleUnderline"/>
        </w:rPr>
      </w:pPr>
      <w:r w:rsidRPr="00FD2087">
        <w:rPr>
          <w:u w:val="single"/>
        </w:rPr>
        <w:t xml:space="preserve">To be most effective, </w:t>
      </w:r>
      <w:r w:rsidRPr="00FD2087">
        <w:rPr>
          <w:highlight w:val="cyan"/>
          <w:u w:val="single"/>
        </w:rPr>
        <w:t>all spacefaring</w:t>
      </w:r>
      <w:r w:rsidRPr="00FD2087">
        <w:rPr>
          <w:u w:val="single"/>
        </w:rPr>
        <w:t xml:space="preserve"> nations and </w:t>
      </w:r>
      <w:r w:rsidRPr="00FD2087">
        <w:rPr>
          <w:highlight w:val="cyan"/>
          <w:u w:val="single"/>
        </w:rPr>
        <w:t>enterprises would</w:t>
      </w:r>
      <w:r w:rsidRPr="00FD2087">
        <w:rPr>
          <w:u w:val="single"/>
        </w:rPr>
        <w:t xml:space="preserve"> voluntarily </w:t>
      </w:r>
      <w:r w:rsidRPr="00FD2087">
        <w:rPr>
          <w:highlight w:val="cyan"/>
          <w:u w:val="single"/>
        </w:rPr>
        <w:t>participate in assessing their extraterrestrial environmental impacts prior to undertaking actions</w:t>
      </w:r>
      <w:r w:rsidRPr="00FD2087">
        <w:rPr>
          <w:u w:val="single"/>
        </w:rPr>
        <w:t xml:space="preserve"> in space.</w:t>
      </w:r>
      <w:r w:rsidRPr="00B840CB">
        <w:t xml:space="preserve"> </w:t>
      </w:r>
      <w:r w:rsidRPr="00A02933">
        <w:rPr>
          <w:rStyle w:val="StyleUnderline"/>
        </w:rPr>
        <w:t>A hypothetical</w:t>
      </w:r>
      <w:r w:rsidRPr="00B840CB">
        <w:t xml:space="preserve"> chronology of such a process might include: (1</w:t>
      </w:r>
      <w:r w:rsidRPr="00B840CB">
        <w:rPr>
          <w:rStyle w:val="StyleUnderline"/>
        </w:rPr>
        <w:t xml:space="preserve">) </w:t>
      </w:r>
      <w:r w:rsidRPr="00A02933">
        <w:rPr>
          <w:rStyle w:val="StyleUnderline"/>
        </w:rPr>
        <w:t xml:space="preserve">Impact </w:t>
      </w:r>
      <w:r w:rsidRPr="00FD2087">
        <w:rPr>
          <w:rStyle w:val="StyleUnderline"/>
          <w:highlight w:val="cyan"/>
        </w:rPr>
        <w:t xml:space="preserve">assessments are prepared </w:t>
      </w:r>
      <w:r w:rsidRPr="00A02933">
        <w:rPr>
          <w:rStyle w:val="StyleUnderline"/>
        </w:rPr>
        <w:t xml:space="preserve">by the action proponent </w:t>
      </w:r>
      <w:r w:rsidRPr="00FD2087">
        <w:rPr>
          <w:rStyle w:val="StyleUnderline"/>
          <w:highlight w:val="cyan"/>
        </w:rPr>
        <w:t>and submitted to a</w:t>
      </w:r>
      <w:r w:rsidRPr="00B840CB">
        <w:rPr>
          <w:rStyle w:val="StyleUnderline"/>
        </w:rPr>
        <w:t xml:space="preserve">n impartial international </w:t>
      </w:r>
      <w:r w:rsidRPr="00FD2087">
        <w:rPr>
          <w:rStyle w:val="StyleUnderline"/>
          <w:highlight w:val="cyan"/>
        </w:rPr>
        <w:t>panel</w:t>
      </w:r>
      <w:r w:rsidRPr="00B840CB">
        <w:t xml:space="preserve"> or board; (2) </w:t>
      </w:r>
      <w:r w:rsidRPr="00FD2087">
        <w:rPr>
          <w:rStyle w:val="StyleUnderline"/>
          <w:highlight w:val="cyan"/>
        </w:rPr>
        <w:t xml:space="preserve">The panel determines </w:t>
      </w:r>
      <w:r w:rsidRPr="0025284E">
        <w:rPr>
          <w:rStyle w:val="StyleUnderline"/>
        </w:rPr>
        <w:t xml:space="preserve">the assessment's </w:t>
      </w:r>
      <w:r w:rsidRPr="00FD2087">
        <w:rPr>
          <w:rStyle w:val="StyleUnderline"/>
          <w:highlight w:val="cyan"/>
        </w:rPr>
        <w:t>sufficiency</w:t>
      </w:r>
      <w:r w:rsidRPr="00B840CB">
        <w:t xml:space="preserve">; (3) </w:t>
      </w:r>
      <w:r w:rsidRPr="00FD2087">
        <w:rPr>
          <w:rStyle w:val="StyleUnderline"/>
          <w:highlight w:val="cyan"/>
        </w:rPr>
        <w:t>The assessment is published in</w:t>
      </w:r>
      <w:r w:rsidRPr="00B840CB">
        <w:rPr>
          <w:rStyle w:val="StyleUnderline"/>
        </w:rPr>
        <w:t xml:space="preserve"> an electronic or other </w:t>
      </w:r>
      <w:r w:rsidRPr="00FD2087">
        <w:rPr>
          <w:rStyle w:val="StyleUnderline"/>
          <w:highlight w:val="cyan"/>
        </w:rPr>
        <w:t xml:space="preserve">format accessible to the public followed by </w:t>
      </w:r>
      <w:r w:rsidRPr="0025284E">
        <w:rPr>
          <w:rStyle w:val="StyleUnderline"/>
        </w:rPr>
        <w:t xml:space="preserve">a </w:t>
      </w:r>
      <w:r w:rsidRPr="00FD2087">
        <w:rPr>
          <w:rStyle w:val="StyleUnderline"/>
          <w:highlight w:val="cyan"/>
        </w:rPr>
        <w:t>comment period</w:t>
      </w:r>
      <w:r w:rsidRPr="00B840CB">
        <w:t xml:space="preserve">; (4) </w:t>
      </w:r>
      <w:r w:rsidRPr="0025284E">
        <w:rPr>
          <w:rStyle w:val="StyleUnderline"/>
        </w:rPr>
        <w:t xml:space="preserve">The </w:t>
      </w:r>
      <w:r w:rsidRPr="00FD2087">
        <w:rPr>
          <w:rStyle w:val="StyleUnderline"/>
          <w:highlight w:val="cyan"/>
        </w:rPr>
        <w:t xml:space="preserve">action proponent addresses comments and submits responses </w:t>
      </w:r>
      <w:r w:rsidRPr="0025284E">
        <w:rPr>
          <w:rStyle w:val="StyleUnderline"/>
        </w:rPr>
        <w:t>to the panel</w:t>
      </w:r>
      <w:r w:rsidRPr="00B840CB">
        <w:rPr>
          <w:rStyle w:val="StyleUnderline"/>
        </w:rPr>
        <w:t>;</w:t>
      </w:r>
      <w:r w:rsidRPr="00B840CB">
        <w:t xml:space="preserve"> (5) </w:t>
      </w:r>
      <w:r w:rsidRPr="00FD2087">
        <w:rPr>
          <w:rStyle w:val="StyleUnderline"/>
          <w:highlight w:val="cyan"/>
        </w:rPr>
        <w:t xml:space="preserve">The panel publishes </w:t>
      </w:r>
      <w:r w:rsidRPr="0025284E">
        <w:rPr>
          <w:rStyle w:val="StyleUnderline"/>
        </w:rPr>
        <w:t xml:space="preserve">its </w:t>
      </w:r>
      <w:r w:rsidRPr="00FD2087">
        <w:rPr>
          <w:rStyle w:val="StyleUnderline"/>
          <w:highlight w:val="cyan"/>
        </w:rPr>
        <w:t>approval or concerns</w:t>
      </w:r>
      <w:r w:rsidRPr="00B840CB">
        <w:t xml:space="preserve">; (6) </w:t>
      </w:r>
      <w:r w:rsidRPr="00FD2087">
        <w:rPr>
          <w:rStyle w:val="StyleUnderline"/>
          <w:highlight w:val="cyan"/>
        </w:rPr>
        <w:t xml:space="preserve">The action </w:t>
      </w:r>
      <w:r w:rsidRPr="0025284E">
        <w:rPr>
          <w:rStyle w:val="StyleUnderline"/>
        </w:rPr>
        <w:t xml:space="preserve">proceeds, </w:t>
      </w:r>
      <w:r w:rsidRPr="00FD2087">
        <w:rPr>
          <w:rStyle w:val="StyleUnderline"/>
          <w:highlight w:val="cyan"/>
        </w:rPr>
        <w:t xml:space="preserve">is </w:t>
      </w:r>
      <w:r w:rsidRPr="00FD2087">
        <w:rPr>
          <w:rStyle w:val="Emphasis"/>
          <w:highlight w:val="cyan"/>
        </w:rPr>
        <w:t>modified or is abandoned</w:t>
      </w:r>
      <w:r w:rsidRPr="00B840CB">
        <w:rPr>
          <w:rStyle w:val="StyleUnderline"/>
        </w:rPr>
        <w:t xml:space="preserve">; </w:t>
      </w:r>
      <w:r w:rsidRPr="00B840CB">
        <w:t>and (7) should the action proceed, periodic reports of the action's progress and impacts are filed for future reference in a digital format to allow broad access</w:t>
      </w:r>
      <w:r w:rsidRPr="00B840CB">
        <w:rPr>
          <w:rStyle w:val="StyleUnderline"/>
        </w:rPr>
        <w:t xml:space="preserve">. </w:t>
      </w:r>
      <w:r w:rsidRPr="0025284E">
        <w:rPr>
          <w:rStyle w:val="StyleUnderline"/>
        </w:rPr>
        <w:t xml:space="preserve">The process would support the spirit of both </w:t>
      </w:r>
      <w:r w:rsidRPr="0025284E">
        <w:rPr>
          <w:rStyle w:val="Emphasis"/>
        </w:rPr>
        <w:t>NEPA</w:t>
      </w:r>
      <w:r w:rsidRPr="0025284E">
        <w:rPr>
          <w:rStyle w:val="StyleUnderline"/>
        </w:rPr>
        <w:t xml:space="preserve"> to “fulfill the responsibilities of each generation as trustee of the environment for succeeding generations”</w:t>
      </w:r>
      <w:r w:rsidRPr="0025284E">
        <w:t xml:space="preserve"> (42 USC x4331(b)(1)) </w:t>
      </w:r>
      <w:r w:rsidRPr="0025284E">
        <w:rPr>
          <w:rStyle w:val="StyleUnderline"/>
        </w:rPr>
        <w:t>and Article 4(1) of the Moon Agreement's</w:t>
      </w:r>
      <w:r w:rsidRPr="00B840CB">
        <w:rPr>
          <w:rStyle w:val="StyleUnderline"/>
        </w:rPr>
        <w:t xml:space="preserve"> directive that “due regard shall be paid to the interests of present and future generations.” </w:t>
      </w:r>
      <w:r w:rsidRPr="00B840CB">
        <w:t xml:space="preserve">Given the likelihood that </w:t>
      </w:r>
      <w:r w:rsidRPr="00B840CB">
        <w:rPr>
          <w:rStyle w:val="StyleUnderline"/>
        </w:rPr>
        <w:t xml:space="preserve">all states would appreciate the need for maintaining extraterrestrial environments and landscapes for both future research and exploitation, </w:t>
      </w:r>
      <w:r w:rsidRPr="00FD2087">
        <w:rPr>
          <w:rStyle w:val="StyleUnderline"/>
          <w:highlight w:val="cyan"/>
        </w:rPr>
        <w:t xml:space="preserve">pressure from peer states and space industries may be sufficient to </w:t>
      </w:r>
      <w:r w:rsidRPr="00FD2087">
        <w:rPr>
          <w:rStyle w:val="Emphasis"/>
          <w:highlight w:val="cyan"/>
        </w:rPr>
        <w:t>encourage a trend of compliance</w:t>
      </w:r>
      <w:r w:rsidRPr="00FD2087">
        <w:rPr>
          <w:rStyle w:val="StyleUnderline"/>
          <w:highlight w:val="cyan"/>
        </w:rPr>
        <w:t>.</w:t>
      </w:r>
    </w:p>
    <w:p w14:paraId="266032BC" w14:textId="77777777" w:rsidR="008558F1" w:rsidRDefault="008558F1" w:rsidP="008558F1">
      <w:r w:rsidRPr="00B840CB">
        <w:t xml:space="preserve">Such </w:t>
      </w:r>
      <w:r w:rsidRPr="00FD2087">
        <w:rPr>
          <w:rStyle w:val="StyleUnderline"/>
          <w:highlight w:val="cyan"/>
        </w:rPr>
        <w:t>a review and approval</w:t>
      </w:r>
      <w:r w:rsidRPr="00B840CB">
        <w:rPr>
          <w:rStyle w:val="StyleUnderline"/>
        </w:rPr>
        <w:t xml:space="preserve"> system</w:t>
      </w:r>
      <w:r w:rsidRPr="00B840CB">
        <w:t xml:space="preserve"> (perhaps similar to NEPA's relationship with the Council on Environmental Quality and its oversight function) </w:t>
      </w:r>
      <w:r w:rsidRPr="00FD2087">
        <w:rPr>
          <w:rStyle w:val="StyleUnderline"/>
          <w:highlight w:val="cyan"/>
        </w:rPr>
        <w:t>could be attempted within</w:t>
      </w:r>
      <w:r w:rsidRPr="00B840CB">
        <w:rPr>
          <w:rStyle w:val="StyleUnderline"/>
        </w:rPr>
        <w:t xml:space="preserve"> </w:t>
      </w:r>
      <w:r w:rsidRPr="00FD2087">
        <w:rPr>
          <w:rStyle w:val="StyleUnderline"/>
          <w:highlight w:val="cyan"/>
        </w:rPr>
        <w:t>the</w:t>
      </w:r>
      <w:r w:rsidRPr="00B840CB">
        <w:t xml:space="preserve"> structure of the UN, such as within the </w:t>
      </w:r>
      <w:r w:rsidRPr="00FD2087">
        <w:rPr>
          <w:rStyle w:val="Emphasis"/>
          <w:highlight w:val="cyan"/>
        </w:rPr>
        <w:t>UN Office of Outer Space Affairs</w:t>
      </w:r>
      <w:r w:rsidRPr="00B840CB">
        <w:t xml:space="preserve">. </w:t>
      </w:r>
      <w:r w:rsidRPr="00FB148C">
        <w:t>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w:t>
      </w:r>
      <w:r w:rsidRPr="00260777">
        <w:t xml:space="preserve"> may be both lengthy and difficult to achieve. Spacefaring nations and international organizations are already invited to submit</w:t>
      </w:r>
      <w:r w:rsidRPr="00B840CB">
        <w:t xml:space="preserve"> annual reports on their space activities and research to the UN Committee on the Peaceful Uses of Space, </w:t>
      </w:r>
      <w:r w:rsidRPr="008D0B98">
        <w:rPr>
          <w:rStyle w:val="StyleUnderline"/>
          <w:b/>
        </w:rPr>
        <w:t xml:space="preserve">so </w:t>
      </w:r>
      <w:r w:rsidRPr="00FD2087">
        <w:rPr>
          <w:rStyle w:val="StyleUnderline"/>
          <w:b/>
          <w:highlight w:val="cyan"/>
        </w:rPr>
        <w:t>a precedent for reporting exists.</w:t>
      </w:r>
      <w:r w:rsidRPr="00FD2087">
        <w:rPr>
          <w:highlight w:val="cyan"/>
        </w:rPr>
        <w:t xml:space="preserve"> </w:t>
      </w:r>
      <w:r w:rsidRPr="00FD2087">
        <w:rPr>
          <w:rStyle w:val="Emphasis"/>
          <w:highlight w:val="cyan"/>
        </w:rPr>
        <w:t>Presently, however, reports</w:t>
      </w:r>
      <w:r w:rsidRPr="008D0B98">
        <w:rPr>
          <w:rStyle w:val="Emphasis"/>
        </w:rPr>
        <w:t xml:space="preserve"> tend to </w:t>
      </w:r>
      <w:r w:rsidRPr="00FD2087">
        <w:rPr>
          <w:rStyle w:val="Emphasis"/>
          <w:highlight w:val="cyan"/>
        </w:rPr>
        <w:t>document</w:t>
      </w:r>
      <w:r w:rsidRPr="008D0B98">
        <w:rPr>
          <w:rStyle w:val="Emphasis"/>
        </w:rPr>
        <w:t xml:space="preserve"> positive actions and research, </w:t>
      </w:r>
      <w:r w:rsidRPr="00FD2087">
        <w:rPr>
          <w:rStyle w:val="Emphasis"/>
          <w:highlight w:val="cyan"/>
        </w:rPr>
        <w:t xml:space="preserve">not details of </w:t>
      </w:r>
      <w:r w:rsidRPr="008D0B98">
        <w:rPr>
          <w:rStyle w:val="Emphasis"/>
        </w:rPr>
        <w:t xml:space="preserve">extraterrestrial </w:t>
      </w:r>
      <w:r w:rsidRPr="00FD2087">
        <w:rPr>
          <w:rStyle w:val="Emphasis"/>
          <w:highlight w:val="cyan"/>
        </w:rPr>
        <w:t>environmental impacts</w:t>
      </w:r>
      <w:r w:rsidRPr="00B840CB">
        <w:t>.</w:t>
      </w:r>
    </w:p>
    <w:p w14:paraId="53871862" w14:textId="77777777" w:rsidR="008558F1" w:rsidRPr="001F78D0" w:rsidRDefault="008558F1" w:rsidP="008558F1">
      <w:pPr>
        <w:pStyle w:val="Heading4"/>
      </w:pPr>
      <w:r w:rsidRPr="001F78D0">
        <w:t xml:space="preserve">Extinction. EIA is key to preserve space resources, stop resource wars, and extra-terrestrial </w:t>
      </w:r>
      <w:r>
        <w:t xml:space="preserve">environmental damage. </w:t>
      </w:r>
    </w:p>
    <w:p w14:paraId="00BF4963" w14:textId="77777777" w:rsidR="008558F1" w:rsidRPr="000102F5" w:rsidRDefault="008558F1" w:rsidP="008558F1">
      <w:r w:rsidRPr="00512A92">
        <w:t xml:space="preserve">William R. </w:t>
      </w:r>
      <w:r w:rsidRPr="00512A92">
        <w:rPr>
          <w:rStyle w:val="Style13ptBold"/>
        </w:rPr>
        <w:t>Kramer</w:t>
      </w:r>
      <w:r w:rsidRPr="00512A92">
        <w:t xml:space="preserve">, Hawaii Research Center for Futures Studies @ University of Hawaii, </w:t>
      </w:r>
      <w:r w:rsidRPr="00512A92">
        <w:rPr>
          <w:rStyle w:val="Style13ptBold"/>
        </w:rPr>
        <w:t>'17</w:t>
      </w:r>
      <w:r w:rsidRPr="00512A92">
        <w:t>, In dreams begin responsibilities – environmental impact assessment and outer space development, ENVIRONMENTAL PRACTICE, VOL. 19, NO. 3, 128–138</w:t>
      </w:r>
    </w:p>
    <w:p w14:paraId="456F1004" w14:textId="77777777" w:rsidR="008558F1" w:rsidRDefault="008558F1" w:rsidP="008558F1">
      <w:r w:rsidRPr="00FD2087">
        <w:rPr>
          <w:rStyle w:val="Emphasis"/>
          <w:highlight w:val="cyan"/>
        </w:rPr>
        <w:t>Benefits of extraterrestrial environmental impact assessment</w:t>
      </w:r>
      <w:r>
        <w:t xml:space="preserve"> Most publications regarding outer space resources maintain that those resources are nearly limitless, and many business models for exploitation do not imagine that resources on Mars, for example, will ever be exhausted (Lewis, 1996; Zubrin, 1996; </w:t>
      </w:r>
      <w:proofErr w:type="spellStart"/>
      <w:r>
        <w:t>Renstrom</w:t>
      </w:r>
      <w:proofErr w:type="spellEnd"/>
      <w:r>
        <w:t xml:space="preserve">, 2016). Ever is a long time. While the statement may be figuratively true for some mineral ores that may last through an individual company’s project timeline, it is not necessarily true for long-term planning. </w:t>
      </w:r>
      <w:r w:rsidRPr="00FD2087">
        <w:rPr>
          <w:rStyle w:val="Emphasis"/>
          <w:highlight w:val="cyan"/>
        </w:rPr>
        <w:t>There will</w:t>
      </w:r>
      <w:r w:rsidRPr="000A19C4">
        <w:rPr>
          <w:rStyle w:val="Emphasis"/>
        </w:rPr>
        <w:t xml:space="preserve"> likely </w:t>
      </w:r>
      <w:r w:rsidRPr="00FD2087">
        <w:rPr>
          <w:rStyle w:val="Emphasis"/>
          <w:highlight w:val="cyan"/>
        </w:rPr>
        <w:t>be competition for</w:t>
      </w:r>
      <w:r w:rsidRPr="000A19C4">
        <w:rPr>
          <w:rStyle w:val="Emphasis"/>
        </w:rPr>
        <w:t xml:space="preserve"> the rarest (most </w:t>
      </w:r>
      <w:r w:rsidRPr="00FD2087">
        <w:rPr>
          <w:rStyle w:val="Emphasis"/>
          <w:highlight w:val="cyan"/>
        </w:rPr>
        <w:t>valuable) minerals</w:t>
      </w:r>
      <w:r>
        <w:t xml:space="preserve">. </w:t>
      </w:r>
      <w:r w:rsidRPr="000A19C4">
        <w:rPr>
          <w:rStyle w:val="StyleUnderline"/>
        </w:rPr>
        <w:t xml:space="preserve">Without some form of planning and regulation, </w:t>
      </w:r>
      <w:r w:rsidRPr="00FD2087">
        <w:rPr>
          <w:rStyle w:val="StyleUnderline"/>
          <w:highlight w:val="cyan"/>
        </w:rPr>
        <w:t>they may be extracted</w:t>
      </w:r>
      <w:r w:rsidRPr="000A19C4">
        <w:rPr>
          <w:rStyle w:val="StyleUnderline"/>
        </w:rPr>
        <w:t xml:space="preserve"> </w:t>
      </w:r>
      <w:r w:rsidRPr="00FD2087">
        <w:rPr>
          <w:rStyle w:val="StyleUnderline"/>
          <w:highlight w:val="cyan"/>
        </w:rPr>
        <w:t>in an inefficient and</w:t>
      </w:r>
      <w:r w:rsidRPr="000A19C4">
        <w:rPr>
          <w:rStyle w:val="StyleUnderline"/>
        </w:rPr>
        <w:t xml:space="preserve"> environmentally </w:t>
      </w:r>
      <w:r w:rsidRPr="00FD2087">
        <w:rPr>
          <w:rStyle w:val="StyleUnderline"/>
          <w:highlight w:val="cyan"/>
        </w:rPr>
        <w:t xml:space="preserve">damaging manner and be </w:t>
      </w:r>
      <w:r w:rsidRPr="00FD2087">
        <w:rPr>
          <w:rStyle w:val="StyleUnderline"/>
          <w:b/>
          <w:highlight w:val="cyan"/>
        </w:rPr>
        <w:t>quickly depleted</w:t>
      </w:r>
      <w:r>
        <w:t xml:space="preserve"> (</w:t>
      </w:r>
      <w:r w:rsidRPr="000A19C4">
        <w:rPr>
          <w:rStyle w:val="StyleUnderline"/>
        </w:rPr>
        <w:t>as exemplified by hydraulic mining for gold on Earth, which wasted much of the resource and resulted in extensive environmental damage</w:t>
      </w:r>
      <w:r>
        <w:t>) (Merchant, 1998).</w:t>
      </w:r>
    </w:p>
    <w:p w14:paraId="50C63402" w14:textId="77777777" w:rsidR="008558F1" w:rsidRDefault="008558F1" w:rsidP="008558F1">
      <w:r w:rsidRPr="000A19C4">
        <w:rPr>
          <w:rStyle w:val="StyleUnderline"/>
        </w:rPr>
        <w:t>How might resources be put to their highest and best use unless regulated?</w:t>
      </w:r>
      <w:r>
        <w:t xml:space="preserve"> </w:t>
      </w:r>
      <w:r w:rsidRPr="00FD2087">
        <w:rPr>
          <w:rStyle w:val="StyleUnderline"/>
          <w:highlight w:val="cyan"/>
        </w:rPr>
        <w:t>Both</w:t>
      </w:r>
      <w:r w:rsidRPr="000A19C4">
        <w:rPr>
          <w:rStyle w:val="StyleUnderline"/>
        </w:rPr>
        <w:t xml:space="preserve"> the </w:t>
      </w:r>
      <w:r w:rsidRPr="00FD2087">
        <w:rPr>
          <w:rStyle w:val="StyleUnderline"/>
          <w:highlight w:val="cyan"/>
        </w:rPr>
        <w:t xml:space="preserve">Moon and Mars have water ice which will be </w:t>
      </w:r>
      <w:r w:rsidRPr="00FD2087">
        <w:rPr>
          <w:rStyle w:val="Emphasis"/>
          <w:highlight w:val="cyan"/>
        </w:rPr>
        <w:t>crucial for human survival</w:t>
      </w:r>
      <w:r w:rsidRPr="00FD2087">
        <w:rPr>
          <w:rStyle w:val="StyleUnderline"/>
          <w:highlight w:val="cyan"/>
        </w:rPr>
        <w:t>, but water also has lucrative industrial uses;</w:t>
      </w:r>
      <w:r w:rsidRPr="000A19C4">
        <w:rPr>
          <w:rStyle w:val="StyleUnderline"/>
        </w:rPr>
        <w:t xml:space="preserve"> it is potentially the raw material for manufacturing both rocket fuel and oxygen</w:t>
      </w:r>
      <w:r>
        <w:t xml:space="preserve">. </w:t>
      </w:r>
      <w:r w:rsidRPr="00FD2087">
        <w:rPr>
          <w:rStyle w:val="Emphasis"/>
          <w:highlight w:val="cyan"/>
        </w:rPr>
        <w:t>Conflicts over resource allocation</w:t>
      </w:r>
      <w:r w:rsidRPr="000A19C4">
        <w:rPr>
          <w:rStyle w:val="StyleUnderline"/>
        </w:rPr>
        <w:t xml:space="preserve"> </w:t>
      </w:r>
      <w:r w:rsidRPr="00FD2087">
        <w:rPr>
          <w:rStyle w:val="StyleUnderline"/>
          <w:highlight w:val="cyan"/>
        </w:rPr>
        <w:t xml:space="preserve">may be better addressed during an </w:t>
      </w:r>
      <w:r w:rsidRPr="00FD2087">
        <w:rPr>
          <w:rStyle w:val="Emphasis"/>
          <w:highlight w:val="cyan"/>
        </w:rPr>
        <w:t>assessment process</w:t>
      </w:r>
      <w:r w:rsidRPr="000A19C4">
        <w:rPr>
          <w:rStyle w:val="StyleUnderline"/>
        </w:rPr>
        <w:t xml:space="preserve"> that seeks to balance highest and best use with discovery and first use</w:t>
      </w:r>
      <w:r>
        <w:t xml:space="preserve">. </w:t>
      </w:r>
      <w:r w:rsidRPr="000A19C4">
        <w:rPr>
          <w:rStyle w:val="StyleUnderlin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t xml:space="preserve">. The China National Space Administration is planning to place a crew on the Moon by 2024, so </w:t>
      </w:r>
      <w:r w:rsidRPr="00FD2087">
        <w:rPr>
          <w:rStyle w:val="StyleUnderline"/>
          <w:b/>
          <w:highlight w:val="cyan"/>
        </w:rPr>
        <w:t>competition for</w:t>
      </w:r>
      <w:r w:rsidRPr="000A19C4">
        <w:rPr>
          <w:rStyle w:val="StyleUnderline"/>
          <w:b/>
        </w:rPr>
        <w:t xml:space="preserve"> the </w:t>
      </w:r>
      <w:r w:rsidRPr="003C77CA">
        <w:rPr>
          <w:rStyle w:val="StyleUnderline"/>
          <w:b/>
        </w:rPr>
        <w:t xml:space="preserve">best </w:t>
      </w:r>
      <w:r w:rsidRPr="00FD2087">
        <w:rPr>
          <w:rStyle w:val="StyleUnderline"/>
          <w:b/>
          <w:highlight w:val="cyan"/>
        </w:rPr>
        <w:t>sites will be intense</w:t>
      </w:r>
      <w:r>
        <w:t xml:space="preserve"> (Kramer, 2015b; China Digital Times, 2012).</w:t>
      </w:r>
    </w:p>
    <w:p w14:paraId="5EC60BC3" w14:textId="77777777" w:rsidR="008558F1" w:rsidRPr="000A19C4" w:rsidRDefault="008558F1" w:rsidP="008558F1">
      <w:pPr>
        <w:rPr>
          <w:rStyle w:val="StyleUnderline"/>
        </w:rPr>
      </w:pPr>
      <w:r w:rsidRPr="000A19C4">
        <w:rPr>
          <w:rStyle w:val="StyleUnderline"/>
        </w:rPr>
        <w:t>Space industries generally are not considering that their proposed actions may preclude alternative uses such as scientific research and human settlement</w:t>
      </w:r>
      <w:r>
        <w:t xml:space="preserve">. </w:t>
      </w:r>
      <w:r w:rsidRPr="003C77CA">
        <w:rPr>
          <w:rStyle w:val="StyleUnderline"/>
        </w:rPr>
        <w:t>There will be a stream of not yet imagined uses that could be adversely affected or foreclosed</w:t>
      </w:r>
      <w:r>
        <w:t xml:space="preserve">. </w:t>
      </w:r>
      <w:r w:rsidRPr="000A19C4">
        <w:rPr>
          <w:rStyle w:val="StyleUnderline"/>
        </w:rPr>
        <w:t xml:space="preserve">Many of the same </w:t>
      </w:r>
      <w:r w:rsidRPr="00FD2087">
        <w:rPr>
          <w:rStyle w:val="StyleUnderline"/>
          <w:highlight w:val="cyan"/>
        </w:rPr>
        <w:t xml:space="preserve">conflicts between land use and </w:t>
      </w:r>
      <w:r w:rsidRPr="003C77CA">
        <w:rPr>
          <w:rStyle w:val="StyleUnderline"/>
        </w:rPr>
        <w:t xml:space="preserve">human </w:t>
      </w:r>
      <w:r w:rsidRPr="00FD2087">
        <w:rPr>
          <w:rStyle w:val="StyleUnderline"/>
          <w:highlight w:val="cyan"/>
        </w:rPr>
        <w:t>habitation</w:t>
      </w:r>
      <w:r w:rsidRPr="000A19C4">
        <w:rPr>
          <w:rStyle w:val="StyleUnderline"/>
        </w:rPr>
        <w:t xml:space="preserve"> experienced on Earth </w:t>
      </w:r>
      <w:r w:rsidRPr="00FD2087">
        <w:rPr>
          <w:rStyle w:val="StyleUnderline"/>
          <w:highlight w:val="cyan"/>
        </w:rPr>
        <w:t>may emerge on extraterrestrial sites</w:t>
      </w:r>
      <w:r>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t>Krolikowski</w:t>
      </w:r>
      <w:proofErr w:type="spellEnd"/>
      <w:r>
        <w:t xml:space="preserve">, 2016). </w:t>
      </w:r>
      <w:r w:rsidRPr="000A19C4">
        <w:rPr>
          <w:rStyle w:val="StyleUnderline"/>
        </w:rPr>
        <w:t>If a mining operation were to determine such areas suitable for their operations, or if mining created a constant plume of dust that would diminish the effectiveness of solar panels, how might such a situation be resolved?</w:t>
      </w:r>
    </w:p>
    <w:p w14:paraId="1A37F207" w14:textId="10B583FA" w:rsidR="008558F1" w:rsidRPr="008558F1" w:rsidRDefault="008558F1" w:rsidP="008558F1">
      <w:r w:rsidRPr="000A19C4">
        <w:rPr>
          <w:rStyle w:val="StyleUnderlin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t xml:space="preserve">Humans’ </w:t>
      </w:r>
      <w:r w:rsidRPr="00FD2087">
        <w:rPr>
          <w:rStyle w:val="StyleUnderline"/>
          <w:highlight w:val="cyan"/>
        </w:rPr>
        <w:t>biological pollution of Mars</w:t>
      </w:r>
      <w:r w:rsidRPr="000A19C4">
        <w:rPr>
          <w:rStyle w:val="StyleUnderline"/>
        </w:rPr>
        <w:t xml:space="preserve">, for example, </w:t>
      </w:r>
      <w:r w:rsidRPr="00FD2087">
        <w:rPr>
          <w:rStyle w:val="StyleUnderline"/>
          <w:highlight w:val="cyan"/>
        </w:rPr>
        <w:t>may greatly affect</w:t>
      </w:r>
      <w:r w:rsidRPr="000A19C4">
        <w:rPr>
          <w:rStyle w:val="StyleUnderline"/>
        </w:rPr>
        <w:t xml:space="preserve"> the results of any </w:t>
      </w:r>
      <w:r w:rsidRPr="00FD2087">
        <w:rPr>
          <w:rStyle w:val="StyleUnderline"/>
          <w:highlight w:val="cyan"/>
        </w:rPr>
        <w:t>search for extraterrestrial life</w:t>
      </w:r>
      <w:r w:rsidRPr="000A19C4">
        <w:rPr>
          <w:rStyle w:val="StyleUnderline"/>
        </w:rPr>
        <w:t xml:space="preserve"> there</w:t>
      </w:r>
      <w:r>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F7B2430" w14:textId="4E3A26E1" w:rsidR="00A95652" w:rsidRDefault="008558F1" w:rsidP="008558F1">
      <w:pPr>
        <w:pStyle w:val="Heading3"/>
      </w:pPr>
      <w:r>
        <w:t>3</w:t>
      </w:r>
    </w:p>
    <w:p w14:paraId="37EA197D" w14:textId="55CB9DAB" w:rsidR="008558F1" w:rsidRPr="00E5291B" w:rsidRDefault="008558F1" w:rsidP="008558F1">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2AE09D5D" w14:textId="77777777" w:rsidR="008558F1" w:rsidRPr="00AD2777" w:rsidRDefault="008558F1" w:rsidP="008558F1">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0601C12B" w14:textId="77777777" w:rsidR="008558F1" w:rsidRPr="00D62273" w:rsidRDefault="008558F1" w:rsidP="008558F1">
      <w:pPr>
        <w:rPr>
          <w:sz w:val="16"/>
        </w:rPr>
      </w:pPr>
      <w:r w:rsidRPr="00D823FA">
        <w:rPr>
          <w:rStyle w:val="Emphasis"/>
        </w:rPr>
        <w:t xml:space="preserve">In the preceding eight chapters I have argued that some of </w:t>
      </w:r>
      <w:r w:rsidRPr="00762AD2">
        <w:rPr>
          <w:rStyle w:val="Emphasis"/>
          <w:highlight w:val="cyan"/>
        </w:rPr>
        <w:t xml:space="preserve">the </w:t>
      </w:r>
      <w:r w:rsidRPr="00896CB0">
        <w:rPr>
          <w:rStyle w:val="Emphasis"/>
        </w:rPr>
        <w:t xml:space="preserve">unique </w:t>
      </w:r>
      <w:r w:rsidRPr="00762AD2">
        <w:rPr>
          <w:rStyle w:val="Emphasis"/>
          <w:highlight w:val="cyan"/>
        </w:rPr>
        <w:t xml:space="preserve">qualities of </w:t>
      </w:r>
      <w:r w:rsidRPr="00896CB0">
        <w:rPr>
          <w:rStyle w:val="Emphasis"/>
        </w:rPr>
        <w:t xml:space="preserve">outer </w:t>
      </w:r>
      <w:r w:rsidRPr="00762AD2">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762AD2">
        <w:rPr>
          <w:rStyle w:val="Emphasis"/>
          <w:highlight w:val="cyan"/>
        </w:rPr>
        <w:t xml:space="preserve">are </w:t>
      </w:r>
      <w:r w:rsidRPr="00896CB0">
        <w:rPr>
          <w:rStyle w:val="Emphasis"/>
        </w:rPr>
        <w:t xml:space="preserve">just as </w:t>
      </w:r>
      <w:r w:rsidRPr="00762AD2">
        <w:rPr>
          <w:rStyle w:val="Emphasis"/>
          <w:highlight w:val="cyan"/>
        </w:rPr>
        <w:t xml:space="preserve">integral to extra-terrestrial projections of US </w:t>
      </w:r>
      <w:proofErr w:type="spellStart"/>
      <w:r w:rsidRPr="00762AD2">
        <w:rPr>
          <w:rStyle w:val="Emphasis"/>
          <w:highlight w:val="cyan"/>
        </w:rPr>
        <w:t>geopower</w:t>
      </w:r>
      <w:proofErr w:type="spellEnd"/>
      <w:r w:rsidRPr="00762AD2">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762AD2">
        <w:rPr>
          <w:b/>
          <w:highlight w:val="cyan"/>
          <w:u w:val="single"/>
        </w:rPr>
        <w:t>fuelling</w:t>
      </w:r>
      <w:proofErr w:type="spellEnd"/>
      <w:r w:rsidRPr="006C6A44">
        <w:rPr>
          <w:b/>
          <w:u w:val="single"/>
        </w:rPr>
        <w:t xml:space="preserve"> the extension of </w:t>
      </w:r>
      <w:r w:rsidRPr="00762AD2">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762AD2">
        <w:rPr>
          <w:rStyle w:val="Emphasis"/>
          <w:highlight w:val="cyan"/>
        </w:rPr>
        <w:t>hope</w:t>
      </w:r>
      <w:r w:rsidRPr="006C6A44">
        <w:rPr>
          <w:rStyle w:val="Emphasis"/>
        </w:rPr>
        <w:t xml:space="preserve"> in America </w:t>
      </w:r>
      <w:r w:rsidRPr="00762AD2">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762AD2">
        <w:rPr>
          <w:b/>
          <w:highlight w:val="cyan"/>
          <w:u w:val="single"/>
        </w:rPr>
        <w:t xml:space="preserve">These </w:t>
      </w:r>
      <w:r w:rsidRPr="00896CB0">
        <w:rPr>
          <w:b/>
          <w:u w:val="single"/>
        </w:rPr>
        <w:t xml:space="preserve">global </w:t>
      </w:r>
      <w:r w:rsidRPr="00762AD2">
        <w:rPr>
          <w:b/>
          <w:highlight w:val="cyan"/>
          <w:u w:val="single"/>
        </w:rPr>
        <w:t>circulations suggest</w:t>
      </w:r>
      <w:r w:rsidRPr="006C6A44">
        <w:rPr>
          <w:b/>
          <w:u w:val="single"/>
        </w:rPr>
        <w:t xml:space="preserve"> that while my empirical focus in this study has been on </w:t>
      </w:r>
      <w:r w:rsidRPr="00762AD2">
        <w:rPr>
          <w:b/>
          <w:highlight w:val="cyan"/>
          <w:u w:val="single"/>
        </w:rPr>
        <w:t xml:space="preserve">the extra-terrestrial assemblage of the </w:t>
      </w:r>
      <w:r w:rsidRPr="00896CB0">
        <w:rPr>
          <w:b/>
          <w:u w:val="single"/>
        </w:rPr>
        <w:t xml:space="preserve">American transcendental </w:t>
      </w:r>
      <w:r w:rsidRPr="00762AD2">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762AD2">
        <w:rPr>
          <w:rStyle w:val="Emphasis"/>
          <w:highlight w:val="cyan"/>
        </w:rPr>
        <w:t xml:space="preserve">American identity defined in </w:t>
      </w:r>
      <w:r w:rsidRPr="00896CB0">
        <w:rPr>
          <w:rStyle w:val="Emphasis"/>
        </w:rPr>
        <w:t xml:space="preserve">terms of </w:t>
      </w:r>
      <w:r w:rsidRPr="00762AD2">
        <w:rPr>
          <w:rStyle w:val="Emphasis"/>
          <w:highlight w:val="cyan"/>
        </w:rPr>
        <w:t xml:space="preserve">the transcendence of limits, </w:t>
      </w:r>
      <w:r w:rsidRPr="00896CB0">
        <w:rPr>
          <w:rStyle w:val="Emphasis"/>
        </w:rPr>
        <w:t xml:space="preserve">whether technological, economic, spiritual or territorial, </w:t>
      </w:r>
      <w:r w:rsidRPr="00762AD2">
        <w:rPr>
          <w:rStyle w:val="Emphasis"/>
          <w:highlight w:val="cyan"/>
        </w:rPr>
        <w:t xml:space="preserve">enabling the </w:t>
      </w:r>
      <w:r w:rsidRPr="00896CB0">
        <w:rPr>
          <w:rStyle w:val="Emphasis"/>
        </w:rPr>
        <w:t xml:space="preserve">moral </w:t>
      </w:r>
      <w:r w:rsidRPr="00762AD2">
        <w:rPr>
          <w:rStyle w:val="Emphasis"/>
          <w:highlight w:val="cyan"/>
        </w:rPr>
        <w:t>aggrandizement of the past</w:t>
      </w:r>
      <w:r w:rsidRPr="001212E8">
        <w:rPr>
          <w:rStyle w:val="Emphasis"/>
        </w:rPr>
        <w:t>, present and future of a horizontal strata</w:t>
      </w:r>
      <w:r w:rsidRPr="00762AD2">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762AD2">
        <w:rPr>
          <w:rStyle w:val="Emphasis"/>
          <w:highlight w:val="cyan"/>
        </w:rPr>
        <w:t>messianic-</w:t>
      </w:r>
      <w:proofErr w:type="spellStart"/>
      <w:r w:rsidRPr="00762AD2">
        <w:rPr>
          <w:rStyle w:val="Emphasis"/>
          <w:highlight w:val="cyan"/>
        </w:rPr>
        <w:t>exceptionalist</w:t>
      </w:r>
      <w:proofErr w:type="spellEnd"/>
      <w:r w:rsidRPr="00762AD2">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762AD2">
        <w:rPr>
          <w:rStyle w:val="Emphasis"/>
          <w:highlight w:val="cyan"/>
        </w:rPr>
        <w:t>inflected</w:t>
      </w:r>
      <w:r w:rsidRPr="00B87B9E">
        <w:rPr>
          <w:rStyle w:val="Emphasis"/>
        </w:rPr>
        <w:t xml:space="preserve"> various </w:t>
      </w:r>
      <w:r w:rsidRPr="00762AD2">
        <w:rPr>
          <w:rStyle w:val="Emphasis"/>
          <w:highlight w:val="cyan"/>
        </w:rPr>
        <w:t>imperialistic projects including:</w:t>
      </w:r>
      <w:r w:rsidRPr="00B87B9E">
        <w:rPr>
          <w:rStyle w:val="Emphasis"/>
        </w:rPr>
        <w:t xml:space="preserve"> </w:t>
      </w:r>
      <w:r w:rsidRPr="001212E8">
        <w:rPr>
          <w:rStyle w:val="Emphasis"/>
        </w:rPr>
        <w:t>the pursuit of democracy through</w:t>
      </w:r>
      <w:r w:rsidRPr="00762AD2">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r w:rsidRPr="001212E8">
        <w:rPr>
          <w:b/>
          <w:u w:val="single"/>
        </w:rPr>
        <w:t>All of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This is why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I would like to suggest now that there is another benefit in bringing together these diverse practices under a broader analysis of the American transcendental state: their common geography becomes all the more obvious.</w:t>
      </w:r>
      <w:r w:rsidRPr="00205600">
        <w:rPr>
          <w:sz w:val="16"/>
        </w:rPr>
        <w:t xml:space="preserve"> </w:t>
      </w:r>
      <w:r w:rsidRPr="00B87B9E">
        <w:rPr>
          <w:rStyle w:val="Emphasis"/>
        </w:rPr>
        <w:t xml:space="preserve">That is, </w:t>
      </w:r>
      <w:r w:rsidRPr="00762AD2">
        <w:rPr>
          <w:rStyle w:val="Emphasis"/>
          <w:highlight w:val="cyan"/>
        </w:rPr>
        <w:t xml:space="preserve">all these practices involve </w:t>
      </w:r>
      <w:r w:rsidRPr="00896CB0">
        <w:rPr>
          <w:rStyle w:val="Emphasis"/>
        </w:rPr>
        <w:t xml:space="preserve">thinking, doing or </w:t>
      </w:r>
      <w:r w:rsidRPr="001212E8">
        <w:rPr>
          <w:rStyle w:val="Emphasis"/>
        </w:rPr>
        <w:t>resisting</w:t>
      </w:r>
      <w:r w:rsidRPr="00762AD2">
        <w:rPr>
          <w:rStyle w:val="Emphasis"/>
          <w:highlight w:val="cyan"/>
        </w:rPr>
        <w:t xml:space="preserve">, celestial transcendence as an apparatus of American </w:t>
      </w:r>
      <w:proofErr w:type="spellStart"/>
      <w:r w:rsidRPr="00762AD2">
        <w:rPr>
          <w:rStyle w:val="Emphasis"/>
          <w:highlight w:val="cyan"/>
        </w:rPr>
        <w:t>geopower</w:t>
      </w:r>
      <w:proofErr w:type="spellEnd"/>
      <w:r w:rsidRPr="00762AD2">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762AD2">
        <w:rPr>
          <w:rStyle w:val="Emphasis"/>
          <w:highlight w:val="cyan"/>
        </w:rPr>
        <w:t xml:space="preserve"> allow </w:t>
      </w:r>
      <w:r w:rsidRPr="00896CB0">
        <w:rPr>
          <w:rStyle w:val="Emphasis"/>
        </w:rPr>
        <w:t xml:space="preserve">diverse </w:t>
      </w:r>
      <w:r w:rsidRPr="00762AD2">
        <w:rPr>
          <w:rStyle w:val="Emphasis"/>
          <w:highlight w:val="cyan"/>
        </w:rPr>
        <w:t xml:space="preserve">populations to be </w:t>
      </w:r>
      <w:r w:rsidRPr="001212E8">
        <w:rPr>
          <w:rStyle w:val="Emphasis"/>
        </w:rPr>
        <w:t>measured, calculated</w:t>
      </w:r>
      <w:r w:rsidRPr="00762AD2">
        <w:rPr>
          <w:rStyle w:val="Emphasis"/>
          <w:highlight w:val="cyan"/>
        </w:rPr>
        <w:t xml:space="preserve">, controlled </w:t>
      </w:r>
      <w:r w:rsidRPr="001212E8">
        <w:rPr>
          <w:rStyle w:val="Emphasis"/>
        </w:rPr>
        <w:t>and killed, ‘from above’</w:t>
      </w:r>
      <w:r w:rsidRPr="00762AD2">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Mars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Indeed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Examples here include the work of the US Air Force, the CIA (Central Intelligence Agency) and the UK’s Foreign and Common Wealth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militaristic—concerning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762AD2">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762AD2">
        <w:rPr>
          <w:rStyle w:val="Emphasis"/>
          <w:highlight w:val="cyan"/>
        </w:rPr>
        <w:t>developed</w:t>
      </w:r>
      <w:r w:rsidRPr="004C2119">
        <w:rPr>
          <w:rStyle w:val="Emphasis"/>
        </w:rPr>
        <w:t xml:space="preserve"> increasingly </w:t>
      </w:r>
      <w:r w:rsidRPr="00BC2D9F">
        <w:rPr>
          <w:rStyle w:val="Emphasis"/>
        </w:rPr>
        <w:t xml:space="preserve">refined </w:t>
      </w:r>
      <w:r w:rsidRPr="00762AD2">
        <w:rPr>
          <w:rStyle w:val="Emphasis"/>
          <w:highlight w:val="cyan"/>
        </w:rPr>
        <w:t>technocratic techniques that aligned people and machines to naturalize</w:t>
      </w:r>
      <w:r w:rsidRPr="004C2119">
        <w:rPr>
          <w:rStyle w:val="Emphasis"/>
        </w:rPr>
        <w:t xml:space="preserve"> the pursuit of a popular geopolitics wedded to </w:t>
      </w:r>
      <w:r w:rsidRPr="00762AD2">
        <w:rPr>
          <w:rStyle w:val="Emphasis"/>
          <w:highlight w:val="cyan"/>
        </w:rPr>
        <w:t xml:space="preserve">American </w:t>
      </w:r>
      <w:proofErr w:type="spellStart"/>
      <w:r w:rsidRPr="00762AD2">
        <w:rPr>
          <w:rStyle w:val="Emphasis"/>
          <w:highlight w:val="cyan"/>
        </w:rPr>
        <w:t>geopower</w:t>
      </w:r>
      <w:proofErr w:type="spellEnd"/>
      <w:r w:rsidRPr="00762AD2">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technocratic-managerialism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made reference to a rather singular sounding concept of the ‘American transcendental state’. But, as in the introduction, I must stress again here, that I took this decision for reasons of analytical clarity rather than to suggest I have revealed an independent, singular, definite and a priori reality (Law, 2006), some essence akin perhaps to what Agnew (2006: 184) refers to as ‘Americanism’. </w:t>
      </w:r>
      <w:r w:rsidRPr="008A67CC">
        <w:rPr>
          <w:b/>
          <w:u w:val="single"/>
        </w:rPr>
        <w:t xml:space="preserve">Instead, within each chapter I have traced the progressive assemblage of </w:t>
      </w:r>
      <w:r w:rsidRPr="00762AD2">
        <w:rPr>
          <w:b/>
          <w:highlight w:val="cyan"/>
          <w:u w:val="single"/>
        </w:rPr>
        <w:t>the American transcendental state</w:t>
      </w:r>
      <w:r w:rsidRPr="008A67CC">
        <w:rPr>
          <w:b/>
          <w:u w:val="single"/>
        </w:rPr>
        <w:t xml:space="preserve">—that </w:t>
      </w:r>
      <w:r w:rsidRPr="00762AD2">
        <w:rPr>
          <w:b/>
          <w:highlight w:val="cyan"/>
          <w:u w:val="single"/>
        </w:rPr>
        <w:t>is</w:t>
      </w:r>
      <w:r w:rsidRPr="00BC2D9F">
        <w:rPr>
          <w:b/>
          <w:u w:val="single"/>
        </w:rPr>
        <w:t>,</w:t>
      </w:r>
      <w:r w:rsidRPr="008A67CC">
        <w:rPr>
          <w:b/>
          <w:u w:val="single"/>
        </w:rPr>
        <w:t xml:space="preserve"> nothing less than </w:t>
      </w:r>
      <w:r w:rsidRPr="00762AD2">
        <w:rPr>
          <w:b/>
          <w:highlight w:val="cyan"/>
          <w:u w:val="single"/>
        </w:rPr>
        <w:t xml:space="preserve">the divinely </w:t>
      </w:r>
      <w:r w:rsidRPr="002021A0">
        <w:rPr>
          <w:b/>
          <w:u w:val="single"/>
        </w:rPr>
        <w:t>sanctioned,</w:t>
      </w:r>
      <w:r w:rsidRPr="00762AD2">
        <w:rPr>
          <w:b/>
          <w:highlight w:val="cyan"/>
          <w:u w:val="single"/>
        </w:rPr>
        <w:t xml:space="preserve"> exceptional, </w:t>
      </w:r>
      <w:r w:rsidRPr="002021A0">
        <w:rPr>
          <w:b/>
          <w:u w:val="single"/>
        </w:rPr>
        <w:t xml:space="preserve">and messianic, </w:t>
      </w:r>
      <w:r w:rsidRPr="00762AD2">
        <w:rPr>
          <w:b/>
          <w:highlight w:val="cyan"/>
          <w:u w:val="single"/>
        </w:rPr>
        <w:t xml:space="preserve">right </w:t>
      </w:r>
      <w:r w:rsidRPr="002021A0">
        <w:rPr>
          <w:b/>
          <w:u w:val="single"/>
        </w:rPr>
        <w:t xml:space="preserve">and duty, of America, and its leaders </w:t>
      </w:r>
      <w:r w:rsidRPr="00762AD2">
        <w:rPr>
          <w:b/>
          <w:highlight w:val="cyan"/>
          <w:u w:val="single"/>
        </w:rPr>
        <w:t>in its name</w:t>
      </w:r>
      <w:r w:rsidRPr="00205600">
        <w:rPr>
          <w:sz w:val="16"/>
        </w:rPr>
        <w:t xml:space="preserve"> (Wallace, 2006: 225), </w:t>
      </w:r>
      <w:r w:rsidRPr="00762AD2">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762AD2">
        <w:rPr>
          <w:rStyle w:val="Emphasis"/>
          <w:highlight w:val="cyan"/>
        </w:rPr>
        <w:t>the immutability of this cosmic vision</w:t>
      </w:r>
      <w:r w:rsidRPr="00205600">
        <w:rPr>
          <w:sz w:val="16"/>
        </w:rPr>
        <w:t xml:space="preserve"> (Strum and Dittmer, 2010; Wallace, 2006) </w:t>
      </w:r>
      <w:r w:rsidRPr="00762AD2">
        <w:rPr>
          <w:rStyle w:val="Emphasis"/>
          <w:highlight w:val="cyan"/>
        </w:rPr>
        <w:t xml:space="preserve">belies the transformative, </w:t>
      </w:r>
      <w:r w:rsidRPr="002021A0">
        <w:rPr>
          <w:rStyle w:val="Emphasis"/>
        </w:rPr>
        <w:t xml:space="preserve">fragmented, heterogeneous </w:t>
      </w:r>
      <w:r w:rsidRPr="00762AD2">
        <w:rPr>
          <w:rStyle w:val="Emphasis"/>
          <w:highlight w:val="cyan"/>
        </w:rPr>
        <w:t>components that sustain it, across</w:t>
      </w:r>
      <w:r w:rsidRPr="008A67CC">
        <w:rPr>
          <w:rStyle w:val="Emphasis"/>
        </w:rPr>
        <w:t xml:space="preserve"> landscape </w:t>
      </w:r>
      <w:r w:rsidRPr="00762AD2">
        <w:rPr>
          <w:rStyle w:val="Emphasis"/>
          <w:highlight w:val="cyan"/>
        </w:rPr>
        <w:t>artwork,</w:t>
      </w:r>
      <w:r w:rsidRPr="008A67CC">
        <w:rPr>
          <w:rStyle w:val="Emphasis"/>
        </w:rPr>
        <w:t xml:space="preserve"> through </w:t>
      </w:r>
      <w:r w:rsidRPr="00762AD2">
        <w:rPr>
          <w:rStyle w:val="Emphasis"/>
          <w:highlight w:val="cyan"/>
        </w:rPr>
        <w:t>Kennedy’s Moon Speech, to</w:t>
      </w:r>
      <w:r w:rsidRPr="008A67CC">
        <w:rPr>
          <w:rStyle w:val="Emphasis"/>
        </w:rPr>
        <w:t xml:space="preserve"> the O-rings of </w:t>
      </w:r>
      <w:r w:rsidRPr="00762AD2">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Read against Latour’s concepts of the ‘immutable mobile’ and the ‘localizable panorama’ it is easy to see why my analysis of American transcendental state has involved mapping circulations within as well as beyond our lives. And this is a political move too, because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including;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762AD2">
        <w:rPr>
          <w:b/>
          <w:highlight w:val="cyan"/>
          <w:u w:val="single"/>
        </w:rPr>
        <w:t xml:space="preserve">Across the development of American spaceflight, the perils of </w:t>
      </w:r>
      <w:r w:rsidRPr="002021A0">
        <w:rPr>
          <w:b/>
          <w:u w:val="single"/>
        </w:rPr>
        <w:t xml:space="preserve">messianic, free- floating, </w:t>
      </w:r>
      <w:r w:rsidRPr="00762AD2">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Of course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cosmos as a Whole, by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unleashed .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762AD2">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762AD2">
        <w:rPr>
          <w:rStyle w:val="Emphasis"/>
          <w:highlight w:val="cyan"/>
        </w:rPr>
        <w:t>attempt to resist naming</w:t>
      </w:r>
      <w:r w:rsidRPr="002F687D">
        <w:rPr>
          <w:rStyle w:val="Emphasis"/>
        </w:rPr>
        <w:t xml:space="preserve"> our </w:t>
      </w:r>
      <w:r w:rsidRPr="00762AD2">
        <w:rPr>
          <w:rStyle w:val="Emphasis"/>
          <w:highlight w:val="cyan"/>
        </w:rPr>
        <w:t>God/Future/Progress in the cosmos.</w:t>
      </w:r>
      <w:r w:rsidRPr="00205600">
        <w:rPr>
          <w:sz w:val="16"/>
        </w:rPr>
        <w:t xml:space="preserve"> </w:t>
      </w:r>
      <w:r w:rsidRPr="00BA3D34">
        <w:rPr>
          <w:b/>
          <w:u w:val="single"/>
        </w:rPr>
        <w:t xml:space="preserve">Put simply, this all too easy act of </w:t>
      </w:r>
      <w:r w:rsidRPr="00762AD2">
        <w:rPr>
          <w:b/>
          <w:highlight w:val="cyan"/>
          <w:u w:val="single"/>
        </w:rPr>
        <w:t>cosmic de/</w:t>
      </w:r>
      <w:proofErr w:type="spellStart"/>
      <w:r w:rsidRPr="00762AD2">
        <w:rPr>
          <w:b/>
          <w:highlight w:val="cyan"/>
          <w:u w:val="single"/>
        </w:rPr>
        <w:t>reterroritalizaiton</w:t>
      </w:r>
      <w:proofErr w:type="spellEnd"/>
      <w:r w:rsidRPr="00762AD2">
        <w:rPr>
          <w:b/>
          <w:highlight w:val="cyan"/>
          <w:u w:val="single"/>
        </w:rPr>
        <w:t xml:space="preserve"> is</w:t>
      </w:r>
      <w:r w:rsidRPr="00BA3D34">
        <w:rPr>
          <w:b/>
          <w:u w:val="single"/>
        </w:rPr>
        <w:t xml:space="preserve"> too crude, too undemocratic, </w:t>
      </w:r>
      <w:r w:rsidRPr="00762AD2">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particular nation/ God/future.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762AD2">
        <w:rPr>
          <w:b/>
          <w:highlight w:val="cyan"/>
          <w:u w:val="single"/>
        </w:rPr>
        <w:t>the American transcendental state depends upon the cultivation of confidence in technocracy allied to</w:t>
      </w:r>
      <w:r w:rsidRPr="0099798E">
        <w:rPr>
          <w:b/>
          <w:u w:val="single"/>
        </w:rPr>
        <w:t xml:space="preserve"> an affective becoming hopeful—a </w:t>
      </w:r>
      <w:r w:rsidRPr="00762AD2">
        <w:rPr>
          <w:b/>
          <w:highlight w:val="cyan"/>
          <w:u w:val="single"/>
        </w:rPr>
        <w:t>positive openness to the future as life enhancing</w:t>
      </w:r>
      <w:r w:rsidRPr="0099798E">
        <w:rPr>
          <w:b/>
          <w:u w:val="single"/>
        </w:rPr>
        <w:t>—</w:t>
      </w:r>
      <w:r w:rsidRPr="00762AD2">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every day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Boredom depresses the life enhancing capacity of ourselves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seismometer and solar wind sheet (p179). </w:t>
      </w:r>
      <w:r w:rsidRPr="00C30E04">
        <w:rPr>
          <w:b/>
          <w:u w:val="single"/>
        </w:rPr>
        <w:t>There is no hopefulness on offer in Jorgensen’s (2009) reading of American spaceflight. Instead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connected up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Nevertheless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762AD2">
        <w:rPr>
          <w:rStyle w:val="Emphasis"/>
          <w:highlight w:val="cyan"/>
        </w:rPr>
        <w:t xml:space="preserve">we have entered the Cosmic Age where </w:t>
      </w:r>
      <w:r w:rsidRPr="002021A0">
        <w:rPr>
          <w:rStyle w:val="Emphasis"/>
        </w:rPr>
        <w:t xml:space="preserve">all territorializing assemblages, </w:t>
      </w:r>
      <w:r w:rsidRPr="00762AD2">
        <w:rPr>
          <w:rStyle w:val="Emphasis"/>
          <w:highlight w:val="cyan"/>
        </w:rPr>
        <w:t xml:space="preserve">all States, </w:t>
      </w:r>
      <w:r w:rsidRPr="002021A0">
        <w:rPr>
          <w:rStyle w:val="Emphasis"/>
        </w:rPr>
        <w:t xml:space="preserve">now </w:t>
      </w:r>
      <w:r w:rsidRPr="00762AD2">
        <w:rPr>
          <w:rStyle w:val="Emphasis"/>
          <w:highlight w:val="cyan"/>
        </w:rPr>
        <w:t xml:space="preserve">derive </w:t>
      </w:r>
      <w:r w:rsidRPr="002021A0">
        <w:rPr>
          <w:rStyle w:val="Emphasis"/>
        </w:rPr>
        <w:t xml:space="preserve">vital </w:t>
      </w:r>
      <w:r w:rsidRPr="00762AD2">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0C5C53EF" w14:textId="77777777" w:rsidR="008558F1" w:rsidRPr="00AF6DDE" w:rsidRDefault="008558F1" w:rsidP="008558F1">
      <w:pPr>
        <w:pStyle w:val="Heading4"/>
        <w:rPr>
          <w:sz w:val="18"/>
          <w:szCs w:val="18"/>
        </w:rPr>
      </w:pPr>
      <w:r w:rsidRPr="00AF6DDE">
        <w:rPr>
          <w:rStyle w:val="normaltextrun"/>
          <w:rFonts w:cs="Calibri"/>
        </w:rPr>
        <w:t xml:space="preserve">Their theory of IR presumes the sovereign subject whose existence relies upon colonized zones of </w:t>
      </w:r>
      <w:r>
        <w:rPr>
          <w:rStyle w:val="normaltextrun"/>
          <w:rFonts w:cs="Calibri"/>
        </w:rPr>
        <w:t>racial dispossession</w:t>
      </w:r>
      <w:r w:rsidRPr="00AF6DDE">
        <w:rPr>
          <w:rStyle w:val="normaltextrun"/>
          <w:rFonts w:cs="Calibri"/>
        </w:rPr>
        <w:t xml:space="preserve"> and propertied formations –</w:t>
      </w:r>
      <w:r>
        <w:rPr>
          <w:rStyle w:val="normaltextrun"/>
          <w:rFonts w:cs="Calibri"/>
        </w:rPr>
        <w:t xml:space="preserve"> Their</w:t>
      </w:r>
      <w:r w:rsidRPr="00AF6DDE">
        <w:rPr>
          <w:rStyle w:val="normaltextrun"/>
          <w:rFonts w:cs="Calibri"/>
        </w:rPr>
        <w:t xml:space="preserve"> </w:t>
      </w:r>
      <w:r>
        <w:rPr>
          <w:rStyle w:val="normaltextrun"/>
          <w:rFonts w:cs="Calibri"/>
        </w:rPr>
        <w:t>theorizations of the global order</w:t>
      </w:r>
      <w:r w:rsidRPr="00AF6DDE">
        <w:rPr>
          <w:rStyle w:val="normaltextrun"/>
          <w:rFonts w:cs="Calibri"/>
        </w:rPr>
        <w:t xml:space="preserve"> </w:t>
      </w:r>
      <w:r>
        <w:rPr>
          <w:rStyle w:val="normaltextrun"/>
          <w:rFonts w:cs="Calibri"/>
        </w:rPr>
        <w:t xml:space="preserve">can only assert itself as the moral authority through racial slaughter  </w:t>
      </w:r>
    </w:p>
    <w:p w14:paraId="4D0CABF9" w14:textId="77777777" w:rsidR="008558F1" w:rsidRDefault="008558F1" w:rsidP="008558F1">
      <w:pPr>
        <w:spacing w:after="0" w:line="240" w:lineRule="auto"/>
        <w:rPr>
          <w:color w:val="000000"/>
        </w:rPr>
      </w:pPr>
      <w:proofErr w:type="spellStart"/>
      <w:r>
        <w:rPr>
          <w:b/>
          <w:sz w:val="26"/>
          <w:szCs w:val="26"/>
        </w:rPr>
        <w:t>Agathangelou</w:t>
      </w:r>
      <w:proofErr w:type="spellEnd"/>
      <w:r>
        <w:rPr>
          <w:b/>
          <w:sz w:val="26"/>
          <w:szCs w:val="26"/>
        </w:rPr>
        <w:t xml:space="preserve"> 11</w:t>
      </w:r>
      <w:r>
        <w:rPr>
          <w:color w:val="000000"/>
        </w:rPr>
        <w:t xml:space="preserve">, Professor Anna </w:t>
      </w:r>
      <w:proofErr w:type="spellStart"/>
      <w:r>
        <w:rPr>
          <w:color w:val="000000"/>
        </w:rPr>
        <w:t>Agathangelou</w:t>
      </w:r>
      <w:proofErr w:type="spellEnd"/>
      <w:r>
        <w:rPr>
          <w:color w:val="000000"/>
        </w:rPr>
        <w:t xml:space="preserve"> teaches in the areas of international relations and women and politics. Some of her areas of expertise are time and temporality in global politics, the body, time and ecology, international feminist political economy and feminist/postcolonial and decolonial thought. She is the co-director of Global Change Institute, Cyprus and was a visiting fellow in the Program of Science, Technology and Society at John F. Kennedy School of Government, Harvard (2014-2015). She is currently involved on two multinational SSHRC partnership research projects focusing on sexual violence and human security, global governance, and biotechnology. She has researched ethnic conflict in Cyprus, as well as reconstruction in post-conflict societies with a focus on sexual violence, displaced peoples and the missing. “</w:t>
      </w:r>
      <w:r>
        <w:t xml:space="preserve">Bodies to the Slaughter: Global Racial Reconstructions, Fanon’s Combat Breath, and Wrestling for Life”, March 2011, </w:t>
      </w:r>
      <w:hyperlink r:id="rId6">
        <w:r>
          <w:rPr>
            <w:color w:val="000000"/>
          </w:rPr>
          <w:t>https://www.euppublishing.com/doi/citedby/10.3366/soma.2011.0014</w:t>
        </w:r>
      </w:hyperlink>
      <w:r>
        <w:t xml:space="preserve">, accessed by </w:t>
      </w:r>
      <w:proofErr w:type="spellStart"/>
      <w:r>
        <w:t>apark</w:t>
      </w:r>
      <w:proofErr w:type="spellEnd"/>
      <w:r>
        <w:t xml:space="preserve"> 10/13/21</w:t>
      </w:r>
    </w:p>
    <w:p w14:paraId="7A2E597A" w14:textId="46B48DA1" w:rsidR="008558F1" w:rsidRDefault="008558F1" w:rsidP="008558F1">
      <w:pPr>
        <w:spacing w:after="0" w:line="240" w:lineRule="auto"/>
        <w:rPr>
          <w:color w:val="000000"/>
          <w:sz w:val="14"/>
          <w:szCs w:val="14"/>
        </w:rPr>
      </w:pPr>
      <w:r>
        <w:rPr>
          <w:color w:val="000000"/>
          <w:sz w:val="14"/>
          <w:szCs w:val="14"/>
        </w:rPr>
        <w:t xml:space="preserve">When Foucault began to write and joined the French communist party, anti-colonial struggles and revolutionary projects were brutally evident worldwide including Algeria. Fanon’s famous book Black Skin, White Masks (1967a) was published in 1952, two years before Foucault published his dissertation (1954). But before this, Fanon fought as a Frenchman against the Nazis. Macey (2000) writes that he was cited for ‘distinguished conduct’ and awarded the Croix de Guerre with a bronze star. Fanon’s experience of French republicanism in Martinique, France and Algeria convinced him that seeking to include/integrate slaves, blacks, or the </w:t>
      </w:r>
      <w:proofErr w:type="spellStart"/>
      <w:r>
        <w:rPr>
          <w:color w:val="000000"/>
          <w:sz w:val="14"/>
          <w:szCs w:val="14"/>
        </w:rPr>
        <w:t>colonised</w:t>
      </w:r>
      <w:proofErr w:type="spellEnd"/>
      <w:r>
        <w:rPr>
          <w:color w:val="000000"/>
          <w:sz w:val="14"/>
          <w:szCs w:val="14"/>
        </w:rPr>
        <w:t xml:space="preserve"> within the historical strictures of imperial political (universal) orders and their contingent humanist projects was not viable because of their slave-</w:t>
      </w:r>
      <w:proofErr w:type="spellStart"/>
      <w:r>
        <w:rPr>
          <w:color w:val="000000"/>
          <w:sz w:val="14"/>
          <w:szCs w:val="14"/>
        </w:rPr>
        <w:t>racio</w:t>
      </w:r>
      <w:proofErr w:type="spellEnd"/>
      <w:r>
        <w:rPr>
          <w:color w:val="000000"/>
          <w:sz w:val="14"/>
          <w:szCs w:val="14"/>
        </w:rPr>
        <w:t xml:space="preserve">-colonial underpinnings, or what Achille </w:t>
      </w:r>
      <w:proofErr w:type="spellStart"/>
      <w:r>
        <w:rPr>
          <w:color w:val="000000"/>
          <w:sz w:val="14"/>
          <w:szCs w:val="14"/>
        </w:rPr>
        <w:t>Mbembe</w:t>
      </w:r>
      <w:proofErr w:type="spellEnd"/>
      <w:r>
        <w:rPr>
          <w:color w:val="000000"/>
          <w:sz w:val="14"/>
          <w:szCs w:val="14"/>
        </w:rPr>
        <w:t xml:space="preserve"> (2001: 24) calls the imperial commandment. Foucault published </w:t>
      </w:r>
      <w:proofErr w:type="spellStart"/>
      <w:r>
        <w:rPr>
          <w:color w:val="000000"/>
          <w:sz w:val="14"/>
          <w:szCs w:val="14"/>
        </w:rPr>
        <w:t>Maladie</w:t>
      </w:r>
      <w:proofErr w:type="spellEnd"/>
      <w:r>
        <w:rPr>
          <w:color w:val="000000"/>
          <w:sz w:val="14"/>
          <w:szCs w:val="14"/>
        </w:rPr>
        <w:t xml:space="preserve"> </w:t>
      </w:r>
      <w:proofErr w:type="spellStart"/>
      <w:r>
        <w:rPr>
          <w:color w:val="000000"/>
          <w:sz w:val="14"/>
          <w:szCs w:val="14"/>
        </w:rPr>
        <w:t>mentale</w:t>
      </w:r>
      <w:proofErr w:type="spellEnd"/>
      <w:r>
        <w:rPr>
          <w:color w:val="000000"/>
          <w:sz w:val="14"/>
          <w:szCs w:val="14"/>
        </w:rPr>
        <w:t xml:space="preserve"> et </w:t>
      </w:r>
      <w:proofErr w:type="spellStart"/>
      <w:r>
        <w:rPr>
          <w:color w:val="000000"/>
          <w:sz w:val="14"/>
          <w:szCs w:val="14"/>
        </w:rPr>
        <w:t>personnalite</w:t>
      </w:r>
      <w:proofErr w:type="spellEnd"/>
      <w:r>
        <w:rPr>
          <w:color w:val="000000"/>
          <w:sz w:val="14"/>
          <w:szCs w:val="14"/>
        </w:rPr>
        <w:t xml:space="preserve"> ́ (1954) two years after the two major American political parties put aside their differing geopolitical interests to support NATO and other international institutions, </w:t>
      </w:r>
      <w:proofErr w:type="spellStart"/>
      <w:r>
        <w:rPr>
          <w:color w:val="000000"/>
          <w:sz w:val="14"/>
          <w:szCs w:val="14"/>
        </w:rPr>
        <w:t>recognising</w:t>
      </w:r>
      <w:proofErr w:type="spellEnd"/>
      <w:r>
        <w:rPr>
          <w:color w:val="000000"/>
          <w:sz w:val="14"/>
          <w:szCs w:val="14"/>
        </w:rPr>
        <w:t xml:space="preserve"> that such structures could link the United States to the prevailing world order and expand its influence worldwide (</w:t>
      </w:r>
      <w:proofErr w:type="spellStart"/>
      <w:r>
        <w:rPr>
          <w:color w:val="000000"/>
          <w:sz w:val="14"/>
          <w:szCs w:val="14"/>
        </w:rPr>
        <w:t>Kupchan</w:t>
      </w:r>
      <w:proofErr w:type="spellEnd"/>
      <w:r>
        <w:rPr>
          <w:color w:val="000000"/>
          <w:sz w:val="14"/>
          <w:szCs w:val="14"/>
        </w:rPr>
        <w:t xml:space="preserve"> 2009).3 In this work, Foucault </w:t>
      </w:r>
      <w:proofErr w:type="spellStart"/>
      <w:r>
        <w:rPr>
          <w:color w:val="000000"/>
          <w:sz w:val="14"/>
          <w:szCs w:val="14"/>
        </w:rPr>
        <w:t>recognises</w:t>
      </w:r>
      <w:proofErr w:type="spellEnd"/>
      <w:r>
        <w:rPr>
          <w:color w:val="000000"/>
          <w:sz w:val="14"/>
          <w:szCs w:val="14"/>
        </w:rPr>
        <w:t xml:space="preserve"> that modernity (and its liberal humanist foundations) is a problem. </w:t>
      </w:r>
      <w:r>
        <w:rPr>
          <w:color w:val="000000"/>
          <w:u w:val="single"/>
        </w:rPr>
        <w:t>Even so, he is ambivalent about undertaking a genealogy (</w:t>
      </w:r>
      <w:proofErr w:type="spellStart"/>
      <w:r>
        <w:rPr>
          <w:color w:val="000000"/>
          <w:u w:val="single"/>
        </w:rPr>
        <w:t>Muppidi</w:t>
      </w:r>
      <w:proofErr w:type="spellEnd"/>
      <w:r>
        <w:rPr>
          <w:color w:val="000000"/>
          <w:u w:val="single"/>
        </w:rPr>
        <w:t xml:space="preserve"> 2009; </w:t>
      </w:r>
      <w:proofErr w:type="spellStart"/>
      <w:r>
        <w:rPr>
          <w:color w:val="000000"/>
          <w:u w:val="single"/>
        </w:rPr>
        <w:t>Grovogui</w:t>
      </w:r>
      <w:proofErr w:type="spellEnd"/>
      <w:r>
        <w:rPr>
          <w:color w:val="000000"/>
          <w:u w:val="single"/>
        </w:rPr>
        <w:t xml:space="preserve"> 2007; </w:t>
      </w:r>
      <w:proofErr w:type="spellStart"/>
      <w:r>
        <w:rPr>
          <w:color w:val="000000"/>
          <w:u w:val="single"/>
        </w:rPr>
        <w:t>Trouillot</w:t>
      </w:r>
      <w:proofErr w:type="spellEnd"/>
      <w:r>
        <w:rPr>
          <w:color w:val="000000"/>
          <w:u w:val="single"/>
        </w:rPr>
        <w:t xml:space="preserve"> 2005)4 of the emergence of liberal sovereignty to demonstrate that, historically, </w:t>
      </w:r>
      <w:r w:rsidRPr="00762AD2">
        <w:rPr>
          <w:color w:val="000000"/>
          <w:highlight w:val="cyan"/>
          <w:u w:val="single"/>
        </w:rPr>
        <w:t>capitalism is a zero-sum game in the exploitation of territories and peoples.</w:t>
      </w:r>
      <w:r>
        <w:rPr>
          <w:color w:val="000000"/>
          <w:u w:val="single"/>
        </w:rPr>
        <w:t xml:space="preserve"> Critical</w:t>
      </w:r>
      <w:r>
        <w:rPr>
          <w:color w:val="000000"/>
          <w:sz w:val="14"/>
          <w:szCs w:val="14"/>
        </w:rPr>
        <w:t xml:space="preserve"> theorists in International Relations (IR) such as Ashley (1988) and Weber (1999) recruit Foucault to understand global power but remain mostly within the deconstruction of the liberal interstate structure. IR Marxists </w:t>
      </w:r>
      <w:proofErr w:type="spellStart"/>
      <w:r>
        <w:rPr>
          <w:color w:val="000000"/>
          <w:sz w:val="14"/>
          <w:szCs w:val="14"/>
        </w:rPr>
        <w:t>problematise</w:t>
      </w:r>
      <w:proofErr w:type="spellEnd"/>
      <w:r>
        <w:rPr>
          <w:color w:val="000000"/>
          <w:sz w:val="14"/>
          <w:szCs w:val="14"/>
        </w:rPr>
        <w:t xml:space="preserve"> these analyses and others that articulate the emerging global sovereignty as ‘an international state dominated by the US’, not guided by a single biopolitical ‘logic of rule’ (</w:t>
      </w:r>
      <w:proofErr w:type="spellStart"/>
      <w:r>
        <w:rPr>
          <w:color w:val="000000"/>
          <w:sz w:val="14"/>
          <w:szCs w:val="14"/>
        </w:rPr>
        <w:t>Kiersey</w:t>
      </w:r>
      <w:proofErr w:type="spellEnd"/>
      <w:r>
        <w:rPr>
          <w:color w:val="000000"/>
          <w:sz w:val="14"/>
          <w:szCs w:val="14"/>
        </w:rPr>
        <w:t xml:space="preserve"> 2009: 35). </w:t>
      </w:r>
      <w:r>
        <w:rPr>
          <w:color w:val="000000"/>
          <w:u w:val="single"/>
        </w:rPr>
        <w:t xml:space="preserve">These IR </w:t>
      </w:r>
      <w:r w:rsidRPr="00762AD2">
        <w:rPr>
          <w:color w:val="000000"/>
          <w:highlight w:val="cyan"/>
          <w:u w:val="single"/>
        </w:rPr>
        <w:t>Marxist critiques are</w:t>
      </w:r>
      <w:r>
        <w:rPr>
          <w:color w:val="000000"/>
          <w:u w:val="single"/>
        </w:rPr>
        <w:t xml:space="preserve">, thus, more </w:t>
      </w:r>
      <w:r w:rsidRPr="00762AD2">
        <w:rPr>
          <w:color w:val="000000"/>
          <w:highlight w:val="cyan"/>
          <w:u w:val="single"/>
        </w:rPr>
        <w:t xml:space="preserve">concerned with the imperial genealogy of </w:t>
      </w:r>
      <w:proofErr w:type="spellStart"/>
      <w:r w:rsidRPr="00762AD2">
        <w:rPr>
          <w:color w:val="000000"/>
          <w:highlight w:val="cyan"/>
          <w:u w:val="single"/>
        </w:rPr>
        <w:t>globalisation</w:t>
      </w:r>
      <w:proofErr w:type="spellEnd"/>
      <w:r w:rsidRPr="00762AD2">
        <w:rPr>
          <w:color w:val="000000"/>
          <w:highlight w:val="cyan"/>
          <w:u w:val="single"/>
        </w:rPr>
        <w:t xml:space="preserve"> and the American state’s articulation and ordering of the world.</w:t>
      </w:r>
      <w:r>
        <w:rPr>
          <w:color w:val="000000"/>
          <w:u w:val="single"/>
        </w:rPr>
        <w:t xml:space="preserve">5 While Foucault is critiqued by IR Marxists regarding his </w:t>
      </w:r>
      <w:proofErr w:type="spellStart"/>
      <w:r>
        <w:rPr>
          <w:color w:val="000000"/>
          <w:u w:val="single"/>
        </w:rPr>
        <w:t>theorisation</w:t>
      </w:r>
      <w:proofErr w:type="spellEnd"/>
      <w:r>
        <w:rPr>
          <w:color w:val="000000"/>
          <w:u w:val="single"/>
        </w:rPr>
        <w:t xml:space="preserve"> of the formation of the imperial, he demonstrated its connections with political economy, biopolitics, and power in a series of lectures between 1975 and 1979: ‘Society Must be Defended’, ‘Security, Territory, Population’ and ‘The Birth of Biopolitics’ (Foucault 2004, 2008).</w:t>
      </w:r>
      <w:r>
        <w:rPr>
          <w:color w:val="000000"/>
          <w:sz w:val="14"/>
          <w:szCs w:val="14"/>
        </w:rPr>
        <w:t xml:space="preserve"> Nevertheless, his </w:t>
      </w:r>
      <w:proofErr w:type="spellStart"/>
      <w:r>
        <w:rPr>
          <w:color w:val="000000"/>
          <w:sz w:val="14"/>
          <w:szCs w:val="14"/>
        </w:rPr>
        <w:t>theorisations</w:t>
      </w:r>
      <w:proofErr w:type="spellEnd"/>
      <w:r>
        <w:rPr>
          <w:color w:val="000000"/>
          <w:sz w:val="14"/>
          <w:szCs w:val="14"/>
        </w:rPr>
        <w:t xml:space="preserve"> are embedded in the French liberal and a white supremacy project, so that his analyses are delimited by a </w:t>
      </w:r>
      <w:proofErr w:type="spellStart"/>
      <w:r>
        <w:rPr>
          <w:color w:val="000000"/>
          <w:sz w:val="14"/>
          <w:szCs w:val="14"/>
        </w:rPr>
        <w:t>universalisation</w:t>
      </w:r>
      <w:proofErr w:type="spellEnd"/>
      <w:r>
        <w:rPr>
          <w:color w:val="000000"/>
          <w:sz w:val="14"/>
          <w:szCs w:val="14"/>
        </w:rPr>
        <w:t xml:space="preserve"> that is not truly global6 because it presumes the structuring and subject of politics to be ontologically European, masculine, and propertied. For instance, he does not explicitly address French colonialism. How do those who read his texts today feel this silence? Said, for one, compares him to Fanon to critique his narrowly French experience: ‘Fanon represents the interests of a double constituency, native and Western, moving from confinement to liberation; ignoring the imperial context of his own theories, Foucault seems actually to represent an irresistible colonizing movement that paradoxically fortifies the prestige of both the lonely individual scholar and the system that contains him’ (Said 1994: 278). In re-reading Foucault with Fanon,7 Said gestures to the limits of his and other Western writers’ work whose contributions are at once indispensable and inadequate in their understanding of the realities of (neo) colonial and global multiple worlds. Why is Fanon ‘</w:t>
      </w:r>
      <w:proofErr w:type="spellStart"/>
      <w:r>
        <w:rPr>
          <w:color w:val="000000"/>
          <w:sz w:val="14"/>
          <w:szCs w:val="14"/>
        </w:rPr>
        <w:t>contestatory</w:t>
      </w:r>
      <w:proofErr w:type="spellEnd"/>
      <w:r>
        <w:rPr>
          <w:color w:val="000000"/>
          <w:sz w:val="14"/>
          <w:szCs w:val="14"/>
        </w:rPr>
        <w:t>’, whereas Foucault is not? How are these contestations crucial for today’s struggles, specifically the crises of governance in the postwar liberal international order? What if our vantage point in critiquing practices, theories, and normative orders began with the violence of the wretched, ‘laying the groundwork for a theory of antagonism’ (</w:t>
      </w:r>
      <w:proofErr w:type="spellStart"/>
      <w:r>
        <w:rPr>
          <w:color w:val="000000"/>
          <w:sz w:val="14"/>
          <w:szCs w:val="14"/>
        </w:rPr>
        <w:t>Wilderson</w:t>
      </w:r>
      <w:proofErr w:type="spellEnd"/>
      <w:r>
        <w:rPr>
          <w:color w:val="000000"/>
          <w:sz w:val="14"/>
          <w:szCs w:val="14"/>
        </w:rPr>
        <w:t xml:space="preserve"> 2010: 7) where demands and claims cannot be satisfied by simply transferring ownership of an </w:t>
      </w:r>
      <w:proofErr w:type="spellStart"/>
      <w:r>
        <w:rPr>
          <w:color w:val="000000"/>
          <w:sz w:val="14"/>
          <w:szCs w:val="14"/>
        </w:rPr>
        <w:t>organisation</w:t>
      </w:r>
      <w:proofErr w:type="spellEnd"/>
      <w:r>
        <w:rPr>
          <w:color w:val="000000"/>
          <w:sz w:val="14"/>
          <w:szCs w:val="14"/>
        </w:rPr>
        <w:t xml:space="preserve"> within existing strictures (</w:t>
      </w:r>
      <w:proofErr w:type="spellStart"/>
      <w:r>
        <w:rPr>
          <w:color w:val="000000"/>
          <w:sz w:val="14"/>
          <w:szCs w:val="14"/>
        </w:rPr>
        <w:t>Wilderson</w:t>
      </w:r>
      <w:proofErr w:type="spellEnd"/>
      <w:r>
        <w:rPr>
          <w:color w:val="000000"/>
          <w:sz w:val="14"/>
          <w:szCs w:val="14"/>
        </w:rPr>
        <w:t xml:space="preserve"> 2005: 7)? Fanon scales </w:t>
      </w:r>
      <w:proofErr w:type="spellStart"/>
      <w:r>
        <w:rPr>
          <w:color w:val="000000"/>
          <w:sz w:val="14"/>
          <w:szCs w:val="14"/>
        </w:rPr>
        <w:t>colonisation</w:t>
      </w:r>
      <w:proofErr w:type="spellEnd"/>
      <w:r>
        <w:rPr>
          <w:color w:val="000000"/>
          <w:sz w:val="14"/>
          <w:szCs w:val="14"/>
        </w:rPr>
        <w:t xml:space="preserve"> to the level of the slave and </w:t>
      </w:r>
      <w:proofErr w:type="spellStart"/>
      <w:r>
        <w:rPr>
          <w:color w:val="000000"/>
          <w:sz w:val="14"/>
          <w:szCs w:val="14"/>
        </w:rPr>
        <w:t>colonised</w:t>
      </w:r>
      <w:proofErr w:type="spellEnd"/>
      <w:r>
        <w:rPr>
          <w:color w:val="000000"/>
          <w:sz w:val="14"/>
          <w:szCs w:val="14"/>
        </w:rPr>
        <w:t xml:space="preserve"> body. He illustrates the incommensurability of the intimate encounter of black flesh with the body of the </w:t>
      </w:r>
      <w:proofErr w:type="spellStart"/>
      <w:r>
        <w:rPr>
          <w:color w:val="000000"/>
          <w:sz w:val="14"/>
          <w:szCs w:val="14"/>
        </w:rPr>
        <w:t>coloniser</w:t>
      </w:r>
      <w:proofErr w:type="spellEnd"/>
      <w:r>
        <w:rPr>
          <w:color w:val="000000"/>
          <w:sz w:val="14"/>
          <w:szCs w:val="14"/>
        </w:rPr>
        <w:t xml:space="preserve"> and focuses on the structuring processes required to make it possible. He begins his critique with the normative imperial order of slavery and </w:t>
      </w:r>
      <w:proofErr w:type="spellStart"/>
      <w:r>
        <w:rPr>
          <w:color w:val="000000"/>
          <w:sz w:val="14"/>
          <w:szCs w:val="14"/>
        </w:rPr>
        <w:t>colonisation</w:t>
      </w:r>
      <w:proofErr w:type="spellEnd"/>
      <w:r>
        <w:rPr>
          <w:color w:val="000000"/>
          <w:sz w:val="14"/>
          <w:szCs w:val="14"/>
        </w:rPr>
        <w:t xml:space="preserve"> and those humanist interventions claiming to protect the sovereign subject. He tells us that the constitution of this sovereign subject depends on an asymmetrical segregated-order: This world divided into compartments, this world cut in two is inhabited by two different species ... When you examine at close quarters the colonial context, it is evident that what parcels out the world is to begin with the fact of belonging to a given race, a given species . .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Pr>
          <w:color w:val="000000"/>
          <w:sz w:val="14"/>
          <w:szCs w:val="14"/>
        </w:rPr>
        <w:t>colonised</w:t>
      </w:r>
      <w:proofErr w:type="spellEnd"/>
      <w:r>
        <w:rPr>
          <w:color w:val="000000"/>
          <w:sz w:val="14"/>
          <w:szCs w:val="14"/>
        </w:rPr>
        <w:t xml:space="preserve">. This violence makes it possible for zones to become ‘civil’ spaces of ‘generalized trust’ and security for the sovereigns; the species occupying them possess ‘generalized trust’ and are racially white. </w:t>
      </w:r>
      <w:r>
        <w:rPr>
          <w:color w:val="000000"/>
          <w:u w:val="single"/>
        </w:rPr>
        <w:t xml:space="preserve">This relation ends up being taken for granted: belonging to a given race of </w:t>
      </w:r>
      <w:r w:rsidRPr="00762AD2">
        <w:rPr>
          <w:color w:val="000000"/>
          <w:highlight w:val="cyan"/>
          <w:u w:val="single"/>
        </w:rPr>
        <w:t>property relations is the precondition for any ‘civil’ encounter</w:t>
      </w:r>
      <w:r>
        <w:rPr>
          <w:color w:val="000000"/>
          <w:u w:val="single"/>
        </w:rPr>
        <w:t xml:space="preserve">. Indeed, as </w:t>
      </w:r>
      <w:proofErr w:type="spellStart"/>
      <w:r>
        <w:rPr>
          <w:color w:val="000000"/>
          <w:u w:val="single"/>
        </w:rPr>
        <w:t>Wilderson</w:t>
      </w:r>
      <w:proofErr w:type="spellEnd"/>
      <w:r>
        <w:rPr>
          <w:color w:val="000000"/>
          <w:u w:val="single"/>
        </w:rPr>
        <w:t xml:space="preserve"> argues, ‘Fanon makes clear how some are zoned, a priori, beyond the borders of generalized trust’ (</w:t>
      </w:r>
      <w:proofErr w:type="spellStart"/>
      <w:r>
        <w:rPr>
          <w:color w:val="000000"/>
          <w:u w:val="single"/>
        </w:rPr>
        <w:t>Wilderson</w:t>
      </w:r>
      <w:proofErr w:type="spellEnd"/>
      <w:r>
        <w:rPr>
          <w:color w:val="000000"/>
          <w:u w:val="single"/>
        </w:rPr>
        <w:t xml:space="preserve"> 2010: 33). The establishment of </w:t>
      </w:r>
      <w:r w:rsidRPr="00762AD2">
        <w:rPr>
          <w:color w:val="000000"/>
          <w:highlight w:val="cyan"/>
          <w:u w:val="single"/>
        </w:rPr>
        <w:t xml:space="preserve">gratuitous violence zones, positions and constitutes simultaneously the species and the </w:t>
      </w:r>
      <w:proofErr w:type="spellStart"/>
      <w:r w:rsidRPr="00762AD2">
        <w:rPr>
          <w:color w:val="000000"/>
          <w:highlight w:val="cyan"/>
          <w:u w:val="single"/>
        </w:rPr>
        <w:t>colonised</w:t>
      </w:r>
      <w:proofErr w:type="spellEnd"/>
      <w:r w:rsidRPr="00762AD2">
        <w:rPr>
          <w:color w:val="000000"/>
          <w:highlight w:val="cyan"/>
          <w:u w:val="single"/>
        </w:rPr>
        <w:t>.</w:t>
      </w:r>
      <w:r>
        <w:rPr>
          <w:color w:val="000000"/>
          <w:u w:val="single"/>
        </w:rPr>
        <w:t xml:space="preserve"> Further, ‘the condition of possibility upon which subjectivity’ (Fanon 1967d: 39–40) is based must be </w:t>
      </w:r>
      <w:proofErr w:type="spellStart"/>
      <w:r>
        <w:rPr>
          <w:color w:val="000000"/>
          <w:u w:val="single"/>
        </w:rPr>
        <w:t>recognised</w:t>
      </w:r>
      <w:proofErr w:type="spellEnd"/>
      <w:r>
        <w:rPr>
          <w:color w:val="000000"/>
          <w:u w:val="single"/>
        </w:rPr>
        <w:t xml:space="preserve"> and </w:t>
      </w:r>
      <w:proofErr w:type="spellStart"/>
      <w:r>
        <w:rPr>
          <w:color w:val="000000"/>
          <w:u w:val="single"/>
        </w:rPr>
        <w:t>theorised</w:t>
      </w:r>
      <w:proofErr w:type="spellEnd"/>
      <w:r>
        <w:rPr>
          <w:color w:val="000000"/>
          <w:u w:val="single"/>
        </w:rPr>
        <w:t xml:space="preserve">. The creation of </w:t>
      </w:r>
      <w:proofErr w:type="spellStart"/>
      <w:r>
        <w:rPr>
          <w:color w:val="000000"/>
          <w:u w:val="single"/>
        </w:rPr>
        <w:t>colonised</w:t>
      </w:r>
      <w:proofErr w:type="spellEnd"/>
      <w:r>
        <w:rPr>
          <w:color w:val="000000"/>
          <w:u w:val="single"/>
        </w:rPr>
        <w:t xml:space="preserve"> zones, the interstate state system, </w:t>
      </w:r>
      <w:proofErr w:type="spellStart"/>
      <w:r>
        <w:rPr>
          <w:color w:val="000000"/>
          <w:u w:val="single"/>
        </w:rPr>
        <w:t>racialised</w:t>
      </w:r>
      <w:proofErr w:type="spellEnd"/>
      <w:r>
        <w:rPr>
          <w:color w:val="000000"/>
          <w:u w:val="single"/>
        </w:rPr>
        <w:t xml:space="preserve"> whiteness, and property relations require </w:t>
      </w:r>
      <w:proofErr w:type="spellStart"/>
      <w:r>
        <w:rPr>
          <w:color w:val="000000"/>
          <w:u w:val="single"/>
        </w:rPr>
        <w:t>theorising</w:t>
      </w:r>
      <w:proofErr w:type="spellEnd"/>
      <w:r>
        <w:rPr>
          <w:color w:val="000000"/>
          <w:u w:val="single"/>
        </w:rPr>
        <w:t xml:space="preserve"> if we are to disrupt those relations which unify and </w:t>
      </w:r>
      <w:proofErr w:type="spellStart"/>
      <w:r>
        <w:rPr>
          <w:color w:val="000000"/>
          <w:u w:val="single"/>
        </w:rPr>
        <w:t>entify</w:t>
      </w:r>
      <w:proofErr w:type="spellEnd"/>
      <w:r>
        <w:rPr>
          <w:color w:val="000000"/>
          <w:u w:val="single"/>
        </w:rPr>
        <w:t xml:space="preserve"> a normative ‘ethical order’. Fanon, of course, is clear: without the vertical existence of breath, that is, giving one’s breath as nourishment for blackness, slavery, and </w:t>
      </w:r>
      <w:proofErr w:type="spellStart"/>
      <w:r>
        <w:rPr>
          <w:color w:val="000000"/>
          <w:u w:val="single"/>
        </w:rPr>
        <w:t>colonisation</w:t>
      </w:r>
      <w:proofErr w:type="spellEnd"/>
      <w:r>
        <w:rPr>
          <w:color w:val="000000"/>
          <w:u w:val="single"/>
        </w:rPr>
        <w:t xml:space="preserve">, there is no such order. This order, even when it claims inclusion, segregates subjects of recognition from ‘species’. </w:t>
      </w:r>
      <w:r w:rsidRPr="00762AD2">
        <w:rPr>
          <w:color w:val="000000"/>
          <w:highlight w:val="cyan"/>
          <w:u w:val="single"/>
        </w:rPr>
        <w:t>Subjects are positioned into the interstate structure of worlds with sovereign protection, able to take by force and accumulate anything, from things to life itself.</w:t>
      </w:r>
      <w:r>
        <w:rPr>
          <w:color w:val="000000"/>
          <w:sz w:val="14"/>
          <w:szCs w:val="14"/>
        </w:rPr>
        <w:t xml:space="preserve"> Fanon seems to have anticipated Foucault who argues: ‘Power is employed and exercised through a net-like </w:t>
      </w:r>
      <w:proofErr w:type="spellStart"/>
      <w:r>
        <w:rPr>
          <w:color w:val="000000"/>
          <w:sz w:val="14"/>
          <w:szCs w:val="14"/>
        </w:rPr>
        <w:t>organisation</w:t>
      </w:r>
      <w:proofErr w:type="spellEnd"/>
      <w:r>
        <w:rPr>
          <w:color w:val="000000"/>
          <w:sz w:val="14"/>
          <w:szCs w:val="14"/>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Pr>
          <w:color w:val="000000"/>
          <w:sz w:val="14"/>
          <w:szCs w:val="14"/>
        </w:rPr>
        <w:t>colonised</w:t>
      </w:r>
      <w:proofErr w:type="spellEnd"/>
      <w:r>
        <w:rPr>
          <w:color w:val="000000"/>
          <w:sz w:val="14"/>
          <w:szCs w:val="14"/>
        </w:rPr>
        <w:t xml:space="preserve"> – in other words, the living being whose existence is already assumed as structurally impossible and, hence, as breath which can never be synonymous with life. The basis of the (inter) state structure, Fanon </w:t>
      </w:r>
      <w:proofErr w:type="spellStart"/>
      <w:r>
        <w:rPr>
          <w:color w:val="000000"/>
          <w:sz w:val="14"/>
          <w:szCs w:val="14"/>
        </w:rPr>
        <w:t>recognises</w:t>
      </w:r>
      <w:proofErr w:type="spellEnd"/>
      <w:r>
        <w:rPr>
          <w:color w:val="000000"/>
          <w:sz w:val="14"/>
          <w:szCs w:val="14"/>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Pr>
          <w:color w:val="000000"/>
          <w:u w:val="single"/>
        </w:rPr>
        <w:t xml:space="preserve">On the other hand, Fanon makes explicit the matrix of violence which requires and makes sure that species are zoned as black and </w:t>
      </w:r>
      <w:proofErr w:type="spellStart"/>
      <w:r>
        <w:rPr>
          <w:color w:val="000000"/>
          <w:u w:val="single"/>
        </w:rPr>
        <w:t>colonised</w:t>
      </w:r>
      <w:proofErr w:type="spellEnd"/>
      <w:r>
        <w:rPr>
          <w:color w:val="000000"/>
          <w:u w:val="single"/>
        </w:rPr>
        <w:t xml:space="preserve">: ‘Individualism is the first to disappear ... </w:t>
      </w:r>
      <w:r w:rsidRPr="00762AD2">
        <w:rPr>
          <w:color w:val="000000"/>
          <w:highlight w:val="cyan"/>
          <w:u w:val="single"/>
        </w:rPr>
        <w:t>the colonialist bourgeoisie had hammered into the native’s mind the idea of a society of individuals where each person shuts himself up in his own subjectivity, and whose only wealth is individua</w:t>
      </w:r>
      <w:r>
        <w:rPr>
          <w:color w:val="000000"/>
          <w:u w:val="single"/>
        </w:rPr>
        <w:t>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 we see that enforcing the right to life of the radical individual (</w:t>
      </w:r>
      <w:r w:rsidRPr="00762AD2">
        <w:rPr>
          <w:color w:val="000000"/>
          <w:highlight w:val="cyan"/>
          <w:u w:val="single"/>
        </w:rPr>
        <w:t>the propertied man</w:t>
      </w:r>
      <w:r>
        <w:rPr>
          <w:color w:val="000000"/>
          <w:u w:val="single"/>
        </w:rPr>
        <w:t xml:space="preserve"> of a structure of white supremacy which depends on slavery and </w:t>
      </w:r>
      <w:proofErr w:type="spellStart"/>
      <w:r>
        <w:rPr>
          <w:color w:val="000000"/>
          <w:u w:val="single"/>
        </w:rPr>
        <w:t>colonisation</w:t>
      </w:r>
      <w:proofErr w:type="spellEnd"/>
      <w:r>
        <w:rPr>
          <w:color w:val="000000"/>
          <w:u w:val="single"/>
        </w:rPr>
        <w:t xml:space="preserve">) </w:t>
      </w:r>
      <w:r w:rsidRPr="00762AD2">
        <w:rPr>
          <w:color w:val="000000"/>
          <w:highlight w:val="cyan"/>
          <w:u w:val="single"/>
        </w:rPr>
        <w:t xml:space="preserve">will </w:t>
      </w:r>
      <w:proofErr w:type="spellStart"/>
      <w:r w:rsidRPr="00762AD2">
        <w:rPr>
          <w:color w:val="000000"/>
          <w:highlight w:val="cyan"/>
          <w:u w:val="single"/>
        </w:rPr>
        <w:t>authorise</w:t>
      </w:r>
      <w:proofErr w:type="spellEnd"/>
      <w:r w:rsidRPr="00762AD2">
        <w:rPr>
          <w:color w:val="000000"/>
          <w:highlight w:val="cyan"/>
          <w:u w:val="single"/>
        </w:rPr>
        <w:t xml:space="preserve"> </w:t>
      </w:r>
      <w:proofErr w:type="spellStart"/>
      <w:r w:rsidRPr="00762AD2">
        <w:rPr>
          <w:color w:val="000000"/>
          <w:highlight w:val="cyan"/>
          <w:u w:val="single"/>
        </w:rPr>
        <w:t>thanatopolitics</w:t>
      </w:r>
      <w:proofErr w:type="spellEnd"/>
      <w:r w:rsidRPr="00762AD2">
        <w:rPr>
          <w:color w:val="000000"/>
          <w:highlight w:val="cyan"/>
          <w:u w:val="single"/>
        </w:rPr>
        <w:t xml:space="preserve"> and </w:t>
      </w:r>
      <w:proofErr w:type="spellStart"/>
      <w:r w:rsidRPr="00762AD2">
        <w:rPr>
          <w:color w:val="000000"/>
          <w:highlight w:val="cyan"/>
          <w:u w:val="single"/>
        </w:rPr>
        <w:t>necroeconomics</w:t>
      </w:r>
      <w:proofErr w:type="spellEnd"/>
      <w:r>
        <w:rPr>
          <w:color w:val="000000"/>
          <w:u w:val="single"/>
        </w:rPr>
        <w:t xml:space="preserve">, not by suspending a right to life but rather by enforcing a right to that ‘liberal’ life. </w:t>
      </w:r>
      <w:r>
        <w:rPr>
          <w:color w:val="000000"/>
          <w:sz w:val="14"/>
          <w:szCs w:val="14"/>
        </w:rPr>
        <w:t>But this minimalist right to life could preclude crucial relations in the everyday continuum-spaces of the human and the non- human, including ecologies and it does by deploying practices of disfigurement and destruction. Fanon exposes the imperial European re-assemblage of power and demonstrates that state power shifts are connected to the emergence of an ‘international’ order and apparatuses that make possible a particular sovereign-master-</w:t>
      </w:r>
      <w:proofErr w:type="spellStart"/>
      <w:r>
        <w:rPr>
          <w:color w:val="000000"/>
          <w:sz w:val="14"/>
          <w:szCs w:val="14"/>
        </w:rPr>
        <w:t>colonising</w:t>
      </w:r>
      <w:proofErr w:type="spellEnd"/>
      <w:r>
        <w:rPr>
          <w:color w:val="000000"/>
          <w:sz w:val="14"/>
          <w:szCs w:val="14"/>
        </w:rPr>
        <w:t xml:space="preserve"> subject. In his view, colonial power says: ‘Since you want independence, take it and starve ... A regime of austerity is imposed on these starving men; a disproportionate amount of work is required for their atrophied muscles’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Pr>
          <w:color w:val="000000"/>
          <w:sz w:val="14"/>
          <w:szCs w:val="14"/>
        </w:rPr>
        <w:t>prioritise</w:t>
      </w:r>
      <w:proofErr w:type="spellEnd"/>
      <w:r>
        <w:rPr>
          <w:color w:val="000000"/>
          <w:sz w:val="14"/>
          <w:szCs w:val="14"/>
        </w:rPr>
        <w:t xml:space="preserve"> the principle ‘that man is the most precious of all possessions’.8 Such a locus will preclude ‘that caricature of society where all economic and political power is held in the hands of the few who regard the nation as whole with scorn and contempt’ (Fanon 1967d: 98). War, for both Fanon and Foucault, is part of the violent process that makes it possible to ‘rule over the ordering of the colonial world’ (Fanon 1967d: 44). Fanon posits that war involves politico-ontological claims whereas Foucault wonders about the war that gave birth to the state. For him, ‘peace itself is a coded war. We are therefore at war with one another; a battlefront runs through the whole of society, continuously and permanently, and it is this battlefront that puts us all on one side or the other’ (Foucault 2003: 50). </w:t>
      </w:r>
      <w:r>
        <w:rPr>
          <w:color w:val="000000"/>
          <w:u w:val="single"/>
        </w:rPr>
        <w:t>He adds, ‘</w:t>
      </w:r>
      <w:r w:rsidRPr="00762AD2">
        <w:rPr>
          <w:color w:val="000000"/>
          <w:highlight w:val="cyan"/>
          <w:u w:val="single"/>
        </w:rPr>
        <w:t>war is both the web and the secret of institutions and systems of powers’</w:t>
      </w:r>
      <w:r>
        <w:rPr>
          <w:color w:val="000000"/>
          <w:u w:val="single"/>
        </w:rPr>
        <w:t xml:space="preserve"> (2003: 110–11). For his part, Fanon knows that war’s effects on the species are horrendous. </w:t>
      </w:r>
      <w:r>
        <w:rPr>
          <w:color w:val="000000"/>
          <w:sz w:val="14"/>
          <w:szCs w:val="14"/>
        </w:rPr>
        <w:t xml:space="preserve">Fanon discusses the case of two Algerian boys, 13 and 14, who stab a European classmate to death, in order to make the point that, like the European colonialist, the black slave may shirk his/her humanity by pursuing violence to establish political equality. The 13-year-old describes the dead child as ‘our best friend’, targeted simply because he was a friend and thus easily lured to his death. The pair is remorseless. Fanon speaks of the racial tensions in this case and recounts ‘long conversations’ with the 14-year-old, who describes the murder as an act of revenge: ‘I wanted to take to the mountains, but I’m too young. So [the other boy] and I said . . . we would kill a European’. ‘Why’? ‘In your opinion, what do you think we should have done’? ‘I don’t know. But you are a child and the things that are going on are for grown-ups’. ‘But they kill children, too’. ‘But that’s no reason for killing your friend’. ‘Well, I killed him. Now you can do what you like’. ‘Did this friend do anything to you’? ‘No. He didn’t do anything’. ‘Well’? ‘That’s all there is to it’. (Fanon 1967d: 201) Many theorists read these passages as confirmation that Fanon is a theorist who incites violence and proposes it as the only option against </w:t>
      </w:r>
      <w:proofErr w:type="spellStart"/>
      <w:r>
        <w:rPr>
          <w:color w:val="000000"/>
          <w:sz w:val="14"/>
          <w:szCs w:val="14"/>
        </w:rPr>
        <w:t>colonisation</w:t>
      </w:r>
      <w:proofErr w:type="spellEnd"/>
      <w:r>
        <w:rPr>
          <w:color w:val="000000"/>
          <w:sz w:val="14"/>
          <w:szCs w:val="14"/>
        </w:rPr>
        <w:t>. Consequently, they underrate the extent to which Fanon, a ‘dissident’, considers it important to be present completely to the slave-colonial order and its traumatic effects which are not easily disentangled, good from bad. For him, this allows a nuanced understanding of its genesis, violence, and offers the possibility of transforming systems of valuation ranging from one’s breath to universal orders. In fact, in telling this story, Fanon makes visible the multiple costs of slavery and colonialism. For him, imperialism is buried in the bones of the native (Fanon 1967d: 40</w:t>
      </w:r>
      <w:r>
        <w:rPr>
          <w:color w:val="000000"/>
          <w:u w:val="single"/>
        </w:rPr>
        <w:t xml:space="preserve">). He notes </w:t>
      </w:r>
      <w:r w:rsidRPr="00762AD2">
        <w:rPr>
          <w:highlight w:val="cyan"/>
          <w:u w:val="single"/>
        </w:rPr>
        <w:t>the costs of an imperial and sovereign-democratic form of life, while insisting on the timing and limitations of alternatives</w:t>
      </w:r>
      <w:r>
        <w:rPr>
          <w:u w:val="single"/>
        </w:rPr>
        <w:t xml:space="preserve"> </w:t>
      </w:r>
      <w:r>
        <w:rPr>
          <w:color w:val="000000"/>
          <w:u w:val="single"/>
        </w:rPr>
        <w:t xml:space="preserve">(such as national cultures): ‘the violence which has ruled over the ordering of the colonial world ... will be claimed and taken over by the native at the moment when, deciding to embody history in his own person, he surges into the forbidden quarters’ (Fanon 1967d: 40). He says that violence does not necessarily replace a degraded slave with a </w:t>
      </w:r>
      <w:proofErr w:type="spellStart"/>
      <w:r>
        <w:rPr>
          <w:color w:val="000000"/>
          <w:u w:val="single"/>
        </w:rPr>
        <w:t>self-actualised</w:t>
      </w:r>
      <w:proofErr w:type="spellEnd"/>
      <w:r>
        <w:rPr>
          <w:color w:val="000000"/>
          <w:u w:val="single"/>
        </w:rPr>
        <w:t xml:space="preserve"> man. In essence, Fanon invites us to take a hard look at the myriad ways we avoid the inter- existentially onto-politically-structured violence in our everyday lives.</w:t>
      </w:r>
      <w:r>
        <w:rPr>
          <w:color w:val="000000"/>
          <w:sz w:val="14"/>
          <w:szCs w:val="14"/>
        </w:rPr>
        <w:t xml:space="preserve"> Fanon begins his analysis of war by </w:t>
      </w:r>
      <w:proofErr w:type="spellStart"/>
      <w:r>
        <w:rPr>
          <w:color w:val="000000"/>
          <w:sz w:val="14"/>
          <w:szCs w:val="14"/>
        </w:rPr>
        <w:t>analysing</w:t>
      </w:r>
      <w:proofErr w:type="spellEnd"/>
      <w:r>
        <w:rPr>
          <w:color w:val="000000"/>
          <w:sz w:val="14"/>
          <w:szCs w:val="14"/>
        </w:rPr>
        <w:t xml:space="preserve"> slave and colonial (structural) violence. For him, war is crucial, but which war? Is it the distinction between enmity and war between brothers (war between liberal and democratic states) and war against strangers, the object of </w:t>
      </w:r>
      <w:proofErr w:type="spellStart"/>
      <w:r>
        <w:rPr>
          <w:color w:val="000000"/>
          <w:sz w:val="14"/>
          <w:szCs w:val="14"/>
        </w:rPr>
        <w:t>polemos</w:t>
      </w:r>
      <w:proofErr w:type="spellEnd"/>
      <w:r>
        <w:rPr>
          <w:color w:val="000000"/>
          <w:sz w:val="14"/>
          <w:szCs w:val="14"/>
        </w:rPr>
        <w:t xml:space="preserve">? Or is it the ‘rational’ war calculated to enable a ‘kind of </w:t>
      </w:r>
      <w:proofErr w:type="spellStart"/>
      <w:r>
        <w:rPr>
          <w:color w:val="000000"/>
          <w:sz w:val="14"/>
          <w:szCs w:val="14"/>
        </w:rPr>
        <w:t>stabilisation</w:t>
      </w:r>
      <w:proofErr w:type="spellEnd"/>
      <w:r>
        <w:rPr>
          <w:color w:val="000000"/>
          <w:sz w:val="14"/>
          <w:szCs w:val="14"/>
        </w:rPr>
        <w:t>’ in the interstate system (among the colonial sovereign states themselves), thereby evading questions about the doctrine of imperialism, its forced universal order (currently led by the US), its reason, and the freedom of the individual? Fanon unequivocally answers by demanding an inquiry into a fundamental process of world politics (including imperial relations, colonial relations, and slave relations) ignored by those who want to keep this order in place by violence</w:t>
      </w:r>
      <w:r>
        <w:rPr>
          <w:color w:val="000000"/>
          <w:u w:val="single"/>
        </w:rPr>
        <w:t xml:space="preserve">. For Fanon, it is not enough to talk of war and the subjects who fight these wars, as both </w:t>
      </w:r>
      <w:r w:rsidRPr="00762AD2">
        <w:rPr>
          <w:color w:val="000000"/>
          <w:highlight w:val="cyan"/>
          <w:u w:val="single"/>
        </w:rPr>
        <w:t>war and racial bodies are already technologies, inscribed in the economy of slave and colonial violence through which the ‘I’ (the</w:t>
      </w:r>
      <w:r>
        <w:rPr>
          <w:color w:val="000000"/>
          <w:u w:val="single"/>
        </w:rPr>
        <w:t xml:space="preserve"> </w:t>
      </w:r>
      <w:r w:rsidRPr="00762AD2">
        <w:rPr>
          <w:color w:val="000000"/>
          <w:highlight w:val="cyan"/>
          <w:u w:val="single"/>
        </w:rPr>
        <w:t>subject</w:t>
      </w:r>
      <w:r>
        <w:rPr>
          <w:color w:val="000000"/>
          <w:u w:val="single"/>
        </w:rPr>
        <w:t>) attains individuality within a politico-juridical order that enforces its actuality antagonistically; the human body (and not sentient flesh) and war are already vertically and horizontally positioned as legitimate forms of human formation. Fanon concisely says: ‘</w:t>
      </w:r>
      <w:r w:rsidRPr="00762AD2">
        <w:rPr>
          <w:color w:val="000000"/>
          <w:highlight w:val="cyan"/>
          <w:u w:val="single"/>
        </w:rPr>
        <w:t>Colonialism is not a thinking machine, nor a body endowed with reasoning faculties. It is violence in its natural state’</w:t>
      </w:r>
      <w:r>
        <w:rPr>
          <w:color w:val="000000"/>
          <w:u w:val="single"/>
        </w:rPr>
        <w:t xml:space="preserve"> (Fanon 1967d: 48). This requires more than biopolitical functions such as managing bodies and things, life and wealth. Its fundamental grounds are inter-antagonistically and inter-existentially set up. It is a relationship that depends on the slave-colonial-racist dynamics that create and systematically </w:t>
      </w:r>
      <w:proofErr w:type="spellStart"/>
      <w:r>
        <w:rPr>
          <w:color w:val="000000"/>
          <w:u w:val="single"/>
        </w:rPr>
        <w:t>dehumanise</w:t>
      </w:r>
      <w:proofErr w:type="spellEnd"/>
      <w:r>
        <w:rPr>
          <w:color w:val="000000"/>
          <w:u w:val="single"/>
        </w:rPr>
        <w:t xml:space="preserve"> and black(</w:t>
      </w:r>
      <w:proofErr w:type="spellStart"/>
      <w:r>
        <w:rPr>
          <w:color w:val="000000"/>
          <w:u w:val="single"/>
        </w:rPr>
        <w:t>en</w:t>
      </w:r>
      <w:proofErr w:type="spellEnd"/>
      <w:r>
        <w:rPr>
          <w:color w:val="000000"/>
          <w:u w:val="single"/>
        </w:rPr>
        <w:t xml:space="preserve">) the person. Fanon writes: ‘the Black man has no ontological resistance in the eyes of the white man’ (Fanon 1952: 33). He adds: Colonialism . . . is violence in its natural state, and </w:t>
      </w:r>
      <w:r w:rsidRPr="00762AD2">
        <w:rPr>
          <w:color w:val="000000"/>
          <w:highlight w:val="cyan"/>
          <w:u w:val="single"/>
        </w:rPr>
        <w:t>it will only yield when confronted with greater violence</w:t>
      </w:r>
      <w:r>
        <w:rPr>
          <w:color w:val="000000"/>
          <w:u w:val="single"/>
        </w:rPr>
        <w:t>.</w:t>
      </w:r>
      <w:r>
        <w:rPr>
          <w:color w:val="000000"/>
          <w:sz w:val="14"/>
          <w:szCs w:val="14"/>
        </w:rPr>
        <w:t xml:space="preserve"> The policeman and the soldier, by their immediate presence and their frequent and direct action, maintain contact with the native and advise him by means of rifle butts and napalm not to budge. It is obvious here that government speaks the language of pure force. The intermediary does not lighten the oppression nor seek to hide the domination; he shows them up and puts them into practice with the clear conscience of an upholder of peace; yet he is the bringer of violence into the home and into the mind of the native. (Fanon 1952: 91) Fanon repeatedly articulates this antagonistic relationship as if he wants to split asunder the dominant and normative belief that slavery and colonialism consolidate politics to fit all desires and serve the interests of all.  </w:t>
      </w:r>
    </w:p>
    <w:p w14:paraId="17AA40BE" w14:textId="77777777" w:rsidR="008558F1" w:rsidRDefault="008558F1" w:rsidP="008558F1">
      <w:pPr>
        <w:spacing w:after="0" w:line="240" w:lineRule="auto"/>
        <w:rPr>
          <w:color w:val="000000"/>
          <w:sz w:val="14"/>
          <w:szCs w:val="14"/>
        </w:rPr>
      </w:pPr>
    </w:p>
    <w:p w14:paraId="27668E15" w14:textId="77777777" w:rsidR="008558F1" w:rsidRPr="00151CC2" w:rsidRDefault="008558F1" w:rsidP="008558F1">
      <w:pPr>
        <w:pStyle w:val="Heading4"/>
        <w:rPr>
          <w:rFonts w:cs="Calibri"/>
        </w:rPr>
      </w:pPr>
      <w:r>
        <w:rPr>
          <w:rFonts w:cs="Calibri"/>
        </w:rPr>
        <w:t>Accumulation, extraction</w:t>
      </w:r>
      <w:r w:rsidRPr="00151CC2">
        <w:rPr>
          <w:rFonts w:cs="Calibri"/>
        </w:rPr>
        <w:t xml:space="preserve"> and expropriation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246575A0" w14:textId="77777777" w:rsidR="008558F1" w:rsidRPr="00151CC2" w:rsidRDefault="008558F1" w:rsidP="008558F1">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7" w:history="1">
        <w:r w:rsidRPr="00151CC2">
          <w:rPr>
            <w:rStyle w:val="Hyperlink"/>
            <w:rFonts w:cs="Calibri"/>
          </w:rPr>
          <w:t>http://criticaltheoryindex.org/assets/CarceralCapitalism---Wang-Jackie.pdf</w:t>
        </w:r>
      </w:hyperlink>
      <w:r w:rsidRPr="00151CC2">
        <w:rPr>
          <w:rFonts w:cs="Calibri"/>
        </w:rPr>
        <w:t>, Accessed 10/30/21 VD</w:t>
      </w:r>
    </w:p>
    <w:p w14:paraId="635E453A" w14:textId="77777777" w:rsidR="008558F1" w:rsidRPr="00283A7D" w:rsidRDefault="008558F1" w:rsidP="008558F1">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r w:rsidRPr="00151CC2">
        <w:rPr>
          <w:rStyle w:val="StyleUnderline"/>
          <w:rFonts w:cs="Calibri"/>
          <w:sz w:val="12"/>
          <w:szCs w:val="12"/>
        </w:rPr>
        <w:t>In order to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In particular, Marx designates the transition from feudal to capitalist social relations as a violent process of primitive accumulation whereby "conquest, enslavement, robbery, murder, in short, force, play the greatest part." For Marx, chis results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762AD2">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particular meanings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at a glance,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762AD2">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762AD2">
        <w:rPr>
          <w:rStyle w:val="StyleUnderline"/>
          <w:rFonts w:cs="Calibri"/>
          <w:highlight w:val="cyan"/>
        </w:rPr>
        <w:t>Black racialization</w:t>
      </w:r>
      <w:r w:rsidRPr="00151CC2">
        <w:rPr>
          <w:rStyle w:val="StyleUnderline"/>
          <w:rFonts w:cs="Calibri"/>
        </w:rPr>
        <w:t xml:space="preserve">, then, is the mark that </w:t>
      </w:r>
      <w:r w:rsidRPr="00762AD2">
        <w:rPr>
          <w:rStyle w:val="StyleUnderline"/>
          <w:rFonts w:cs="Calibri"/>
          <w:highlight w:val="cyan"/>
        </w:rPr>
        <w:t>renders subjects</w:t>
      </w:r>
      <w:r w:rsidRPr="00151CC2">
        <w:rPr>
          <w:rStyle w:val="StyleUnderline"/>
          <w:rFonts w:cs="Calibri"/>
        </w:rPr>
        <w:t xml:space="preserve"> as </w:t>
      </w:r>
      <w:r w:rsidRPr="00762AD2">
        <w:rPr>
          <w:rStyle w:val="StyleUnderline"/>
          <w:rFonts w:cs="Calibri"/>
          <w:highlight w:val="cyan"/>
        </w:rPr>
        <w:t>suitable for</w:t>
      </w:r>
      <w:r w:rsidRPr="00151CC2">
        <w:rPr>
          <w:rStyle w:val="StyleUnderline"/>
          <w:rFonts w:cs="Calibri"/>
        </w:rPr>
        <w:t>-on the one hand-</w:t>
      </w:r>
      <w:proofErr w:type="spellStart"/>
      <w:r w:rsidRPr="00762AD2">
        <w:rPr>
          <w:rStyle w:val="StyleUnderline"/>
          <w:rFonts w:cs="Calibri"/>
          <w:highlight w:val="cyan"/>
        </w:rPr>
        <w:t>hyperexploitation</w:t>
      </w:r>
      <w:proofErr w:type="spellEnd"/>
      <w:r w:rsidRPr="00151CC2">
        <w:rPr>
          <w:rStyle w:val="StyleUnderline"/>
          <w:rFonts w:cs="Calibri"/>
        </w:rPr>
        <w:t xml:space="preserve"> and </w:t>
      </w:r>
      <w:r w:rsidRPr="00762AD2">
        <w:rPr>
          <w:rStyle w:val="StyleUnderline"/>
          <w:rFonts w:cs="Calibri"/>
          <w:highlight w:val="cyan"/>
        </w:rPr>
        <w:t>expropriation, and</w:t>
      </w:r>
      <w:r w:rsidRPr="00151CC2">
        <w:rPr>
          <w:rStyle w:val="StyleUnderline"/>
          <w:rFonts w:cs="Calibri"/>
        </w:rPr>
        <w:t xml:space="preserve">, on the other hand, </w:t>
      </w:r>
      <w:r w:rsidRPr="00762AD2">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762AD2">
        <w:rPr>
          <w:rStyle w:val="StyleUnderline"/>
          <w:rFonts w:cs="Calibri"/>
          <w:highlight w:val="cyan"/>
        </w:rPr>
        <w:t>race has maintained</w:t>
      </w:r>
      <w:r w:rsidRPr="00151CC2">
        <w:rPr>
          <w:rStyle w:val="StyleUnderline"/>
          <w:rFonts w:cs="Calibri"/>
        </w:rPr>
        <w:t xml:space="preserve"> its dual character, which consists of "</w:t>
      </w:r>
      <w:r w:rsidRPr="00762AD2">
        <w:rPr>
          <w:rStyle w:val="StyleUnderline"/>
          <w:rFonts w:cs="Calibri"/>
          <w:highlight w:val="cyan"/>
        </w:rPr>
        <w:t>not only a</w:t>
      </w:r>
      <w:r w:rsidRPr="00151CC2">
        <w:rPr>
          <w:rStyle w:val="StyleUnderline"/>
          <w:rFonts w:cs="Calibri"/>
        </w:rPr>
        <w:t xml:space="preserve"> probabilistic </w:t>
      </w:r>
      <w:r w:rsidRPr="00762AD2">
        <w:rPr>
          <w:rStyle w:val="StyleUnderline"/>
          <w:rFonts w:cs="Calibri"/>
          <w:highlight w:val="cyan"/>
        </w:rPr>
        <w:t xml:space="preserve">assignment of </w:t>
      </w:r>
      <w:r w:rsidRPr="00151CC2">
        <w:rPr>
          <w:rStyle w:val="StyleUnderline"/>
          <w:rFonts w:cs="Calibri"/>
        </w:rPr>
        <w:t xml:space="preserve">relative </w:t>
      </w:r>
      <w:r w:rsidRPr="00762AD2">
        <w:rPr>
          <w:rStyle w:val="StyleUnderline"/>
          <w:rFonts w:cs="Calibri"/>
          <w:highlight w:val="cyan"/>
        </w:rPr>
        <w:t>economic value but also an index of</w:t>
      </w:r>
      <w:r w:rsidRPr="00151CC2">
        <w:rPr>
          <w:rStyle w:val="StyleUnderline"/>
          <w:rFonts w:cs="Calibri"/>
        </w:rPr>
        <w:t xml:space="preserve"> differential </w:t>
      </w:r>
      <w:r w:rsidRPr="00762AD2">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762AD2">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762AD2">
        <w:rPr>
          <w:rStyle w:val="StyleUnderline"/>
          <w:rFonts w:cs="Calibri"/>
          <w:highlight w:val="cyan"/>
        </w:rPr>
        <w:t>exploitation and expropriation,</w:t>
      </w:r>
      <w:r w:rsidRPr="00151CC2">
        <w:rPr>
          <w:rStyle w:val="StyleUnderline"/>
          <w:rFonts w:cs="Calibri"/>
        </w:rPr>
        <w:t xml:space="preserve"> but </w:t>
      </w:r>
      <w:r w:rsidRPr="00762AD2">
        <w:rPr>
          <w:rStyle w:val="StyleUnderline"/>
          <w:rFonts w:cs="Calibri"/>
          <w:highlight w:val="cyan"/>
        </w:rPr>
        <w:t>one makes the other possible</w:t>
      </w:r>
      <w:r w:rsidRPr="00151CC2">
        <w:rPr>
          <w:rStyle w:val="StyleUnderline"/>
          <w:rFonts w:cs="Calibri"/>
        </w:rPr>
        <w:t xml:space="preserve"> in that </w:t>
      </w:r>
      <w:r w:rsidRPr="00762AD2">
        <w:rPr>
          <w:rStyle w:val="StyleUnderline"/>
          <w:rFonts w:cs="Calibri"/>
          <w:highlight w:val="cyan"/>
        </w:rPr>
        <w:t>the "racialized subjection of</w:t>
      </w:r>
      <w:r w:rsidRPr="00151CC2">
        <w:rPr>
          <w:rStyle w:val="StyleUnderline"/>
          <w:rFonts w:cs="Calibri"/>
        </w:rPr>
        <w:t xml:space="preserve"> those </w:t>
      </w:r>
      <w:r w:rsidRPr="00762AD2">
        <w:rPr>
          <w:rStyle w:val="StyleUnderline"/>
          <w:rFonts w:cs="Calibri"/>
          <w:highlight w:val="cyan"/>
        </w:rPr>
        <w:t>whom capital expropriates is</w:t>
      </w:r>
      <w:r w:rsidRPr="00151CC2">
        <w:rPr>
          <w:rStyle w:val="StyleUnderline"/>
          <w:rFonts w:cs="Calibri"/>
        </w:rPr>
        <w:t xml:space="preserve"> a condition of </w:t>
      </w:r>
      <w:r w:rsidRPr="00762AD2">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762AD2">
        <w:rPr>
          <w:rStyle w:val="StyleUnderline"/>
          <w:rFonts w:cs="Calibri"/>
          <w:highlight w:val="cyan"/>
        </w:rPr>
        <w:t>the "present regime of racialized accumulation</w:t>
      </w:r>
      <w:r w:rsidRPr="00151CC2">
        <w:rPr>
          <w:rStyle w:val="StyleUnderline"/>
          <w:rFonts w:cs="Calibri"/>
        </w:rPr>
        <w:t>"- which she refers to as "</w:t>
      </w:r>
      <w:r w:rsidRPr="00762AD2">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762AD2">
        <w:rPr>
          <w:rStyle w:val="StyleUnderline"/>
          <w:rFonts w:cs="Calibri"/>
          <w:highlight w:val="cyan"/>
        </w:rPr>
        <w:t>expropriation</w:t>
      </w:r>
      <w:r w:rsidRPr="00151CC2">
        <w:rPr>
          <w:rStyle w:val="StyleUnderline"/>
          <w:rFonts w:cs="Calibri"/>
        </w:rPr>
        <w:t xml:space="preserve"> has become ubiquitous, </w:t>
      </w:r>
      <w:r w:rsidRPr="00762AD2">
        <w:rPr>
          <w:rStyle w:val="StyleUnderline"/>
          <w:rFonts w:cs="Calibri"/>
          <w:highlight w:val="cyan"/>
        </w:rPr>
        <w:t>afflicting not only its traditional subjects but also those</w:t>
      </w:r>
      <w:r w:rsidRPr="00151CC2">
        <w:rPr>
          <w:rStyle w:val="StyleUnderline"/>
          <w:rFonts w:cs="Calibri"/>
        </w:rPr>
        <w:t xml:space="preserve"> who were </w:t>
      </w:r>
      <w:r w:rsidRPr="00762AD2">
        <w:rPr>
          <w:rStyle w:val="StyleUnderline"/>
          <w:rFonts w:cs="Calibri"/>
          <w:highlight w:val="cyan"/>
        </w:rPr>
        <w:t xml:space="preserve">previously shielded by their status as </w:t>
      </w:r>
      <w:proofErr w:type="spellStart"/>
      <w:r w:rsidRPr="00762AD2">
        <w:rPr>
          <w:rStyle w:val="StyleUnderline"/>
          <w:rFonts w:cs="Calibri"/>
          <w:highlight w:val="cyan"/>
        </w:rPr>
        <w:t>citizenworkers</w:t>
      </w:r>
      <w:proofErr w:type="spellEnd"/>
      <w:r w:rsidRPr="00762AD2">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762AD2">
        <w:rPr>
          <w:rStyle w:val="StyleUnderline"/>
          <w:rFonts w:cs="Calibri"/>
          <w:highlight w:val="cyan"/>
        </w:rPr>
        <w:t>If expropriation and exploitation</w:t>
      </w:r>
      <w:r w:rsidRPr="00151CC2">
        <w:rPr>
          <w:rStyle w:val="StyleUnderline"/>
          <w:rFonts w:cs="Calibri"/>
        </w:rPr>
        <w:t xml:space="preserve"> now </w:t>
      </w:r>
      <w:r w:rsidRPr="00762AD2">
        <w:rPr>
          <w:rStyle w:val="StyleUnderline"/>
          <w:rFonts w:cs="Calibri"/>
          <w:highlight w:val="cyan"/>
        </w:rPr>
        <w:t>occur on a continuum</w:t>
      </w:r>
      <w:r w:rsidRPr="00151CC2">
        <w:rPr>
          <w:rStyle w:val="StyleUnderline"/>
          <w:rFonts w:cs="Calibri"/>
        </w:rPr>
        <w:t xml:space="preserve">, then </w:t>
      </w:r>
      <w:r w:rsidRPr="00762AD2">
        <w:rPr>
          <w:rStyle w:val="StyleUnderline"/>
          <w:rFonts w:cs="Calibri"/>
          <w:highlight w:val="cyan"/>
        </w:rPr>
        <w:t>it has been made possible</w:t>
      </w:r>
      <w:r w:rsidRPr="00151CC2">
        <w:rPr>
          <w:rStyle w:val="StyleUnderline"/>
          <w:rFonts w:cs="Calibri"/>
        </w:rPr>
        <w:t xml:space="preserve">, in part, </w:t>
      </w:r>
      <w:r w:rsidRPr="00762AD2">
        <w:rPr>
          <w:rStyle w:val="StyleUnderline"/>
          <w:rFonts w:cs="Calibri"/>
          <w:highlight w:val="cyan"/>
        </w:rPr>
        <w:t>by</w:t>
      </w:r>
      <w:r w:rsidRPr="00151CC2">
        <w:rPr>
          <w:rStyle w:val="StyleUnderline"/>
          <w:rFonts w:cs="Calibri"/>
        </w:rPr>
        <w:t xml:space="preserve"> late capitalism's current modus operandi: </w:t>
      </w:r>
      <w:r w:rsidRPr="00762AD2">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3292B490" w14:textId="77777777" w:rsidR="008558F1" w:rsidRPr="00196E37" w:rsidRDefault="008558F1" w:rsidP="00196E37">
      <w:pPr>
        <w:pStyle w:val="Heading4"/>
        <w:rPr>
          <w:rStyle w:val="StyleUnderline"/>
          <w:rFonts w:cs="Calibri"/>
          <w:sz w:val="26"/>
          <w:szCs w:val="26"/>
          <w:u w:val="none"/>
        </w:rPr>
      </w:pPr>
      <w:r w:rsidRPr="00196E37">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4125C0C5" w14:textId="77777777" w:rsidR="008558F1" w:rsidRPr="00151CC2" w:rsidRDefault="008558F1" w:rsidP="008558F1">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8"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606111D7" w14:textId="77777777" w:rsidR="008558F1" w:rsidRPr="00283A7D" w:rsidRDefault="008558F1" w:rsidP="008558F1">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on the basis of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151CC2">
        <w:rPr>
          <w:rStyle w:val="Emphasis"/>
          <w:rFonts w:cs="Calibri"/>
          <w:highlight w:val="cyan"/>
        </w:rPr>
        <w:t>Global warming, and environmental pollution</w:t>
      </w:r>
      <w:r w:rsidRPr="00151CC2">
        <w:rPr>
          <w:rStyle w:val="Emphasis"/>
          <w:rFonts w:cs="Calibri"/>
        </w:rPr>
        <w:t xml:space="preserve"> and degradation, </w:t>
      </w:r>
      <w:r w:rsidRPr="00151CC2">
        <w:rPr>
          <w:rStyle w:val="Emphasis"/>
          <w:rFonts w:cs="Calibri"/>
          <w:highlight w:val="cyan"/>
        </w:rPr>
        <w:t>threaten to undermine our</w:t>
      </w:r>
      <w:r w:rsidRPr="00151CC2">
        <w:rPr>
          <w:rStyle w:val="Emphasis"/>
          <w:rFonts w:cs="Calibri"/>
        </w:rPr>
        <w:t xml:space="preserve"> whole </w:t>
      </w:r>
      <w:r w:rsidRPr="00151CC2">
        <w:rPr>
          <w:rStyle w:val="Emphasis"/>
          <w:rFonts w:cs="Calibri"/>
          <w:highlight w:val="cyan"/>
        </w:rPr>
        <w:t>mode of life.</w:t>
      </w:r>
      <w:r w:rsidRPr="00151CC2">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151CC2">
        <w:rPr>
          <w:rStyle w:val="StyleUnderline"/>
          <w:rFonts w:cs="Calibri"/>
          <w:highlight w:val="cyan"/>
        </w:rPr>
        <w:t xml:space="preserve">the world today is characterized by </w:t>
      </w:r>
      <w:r w:rsidRPr="00151CC2">
        <w:rPr>
          <w:rStyle w:val="StyleUnderline"/>
          <w:rFonts w:cs="Calibri"/>
        </w:rPr>
        <w:t xml:space="preserve">“heightened </w:t>
      </w:r>
      <w:r w:rsidRPr="00151CC2">
        <w:rPr>
          <w:rStyle w:val="StyleUnderline"/>
          <w:rFonts w:cs="Calibri"/>
          <w:highlight w:val="cyan"/>
        </w:rPr>
        <w:t>polarization</w:t>
      </w:r>
      <w:r w:rsidRPr="00151CC2">
        <w:rPr>
          <w:rStyle w:val="StyleUnderline"/>
          <w:rFonts w:cs="Calibri"/>
        </w:rPr>
        <w:t xml:space="preserve">, increasing </w:t>
      </w:r>
      <w:r w:rsidRPr="00151CC2">
        <w:rPr>
          <w:rStyle w:val="StyleUnderline"/>
          <w:rFonts w:cs="Calibri"/>
          <w:highlight w:val="cyan"/>
        </w:rPr>
        <w:t>unemployment, [and] the</w:t>
      </w:r>
      <w:r w:rsidRPr="00151CC2">
        <w:rPr>
          <w:rStyle w:val="StyleUnderline"/>
          <w:rFonts w:cs="Calibri"/>
        </w:rPr>
        <w:t xml:space="preserve"> ever more desperate </w:t>
      </w:r>
      <w:r w:rsidRPr="00151CC2">
        <w:rPr>
          <w:rStyle w:val="StyleUnderline"/>
          <w:rFonts w:cs="Calibri"/>
          <w:highlight w:val="cyan"/>
        </w:rPr>
        <w:t>search for new</w:t>
      </w:r>
      <w:r w:rsidRPr="00151CC2">
        <w:rPr>
          <w:rStyle w:val="StyleUnderline"/>
          <w:rFonts w:cs="Calibri"/>
        </w:rPr>
        <w:t xml:space="preserve"> investments and new </w:t>
      </w:r>
      <w:r w:rsidRPr="00151CC2">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151CC2">
        <w:rPr>
          <w:rStyle w:val="StyleUnderline"/>
          <w:rFonts w:cs="Calibri"/>
          <w:highlight w:val="cyan"/>
        </w:rPr>
        <w:t>The subjection of all aspects of life to</w:t>
      </w:r>
      <w:r w:rsidRPr="00151CC2">
        <w:rPr>
          <w:rStyle w:val="StyleUnderline"/>
          <w:rFonts w:cs="Calibri"/>
        </w:rPr>
        <w:t xml:space="preserve"> </w:t>
      </w:r>
      <w:r w:rsidRPr="00151CC2">
        <w:rPr>
          <w:rStyle w:val="StyleUnderline"/>
          <w:rFonts w:cs="Calibri"/>
          <w:highlight w:val="cyan"/>
        </w:rPr>
        <w:t>the</w:t>
      </w:r>
      <w:r w:rsidRPr="00151CC2">
        <w:rPr>
          <w:rStyle w:val="StyleUnderline"/>
          <w:rFonts w:cs="Calibri"/>
        </w:rPr>
        <w:t xml:space="preserve"> so-called </w:t>
      </w:r>
      <w:r w:rsidRPr="00151CC2">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All of these processes work </w:t>
      </w:r>
      <w:r w:rsidRPr="00151CC2">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actually exist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151CC2">
        <w:rPr>
          <w:rStyle w:val="StyleUnderline"/>
          <w:rFonts w:cs="Calibri"/>
          <w:highlight w:val="cyan"/>
        </w:rPr>
        <w:t>2008, the big banks were bailed out</w:t>
      </w:r>
      <w:r w:rsidRPr="00151CC2">
        <w:rPr>
          <w:rStyle w:val="StyleUnderline"/>
          <w:rFonts w:cs="Calibri"/>
        </w:rPr>
        <w:t xml:space="preserve"> by the United States government. </w:t>
      </w:r>
      <w:r w:rsidRPr="00151CC2">
        <w:rPr>
          <w:rStyle w:val="StyleUnderline"/>
          <w:rFonts w:cs="Calibri"/>
          <w:highlight w:val="cyan"/>
        </w:rPr>
        <w:t>This allowed them to resume the</w:t>
      </w:r>
      <w:r w:rsidRPr="00151CC2">
        <w:rPr>
          <w:rStyle w:val="StyleUnderline"/>
          <w:rFonts w:cs="Calibri"/>
        </w:rPr>
        <w:t xml:space="preserve"> very </w:t>
      </w:r>
      <w:r w:rsidRPr="00151CC2">
        <w:rPr>
          <w:rStyle w:val="StyleUnderline"/>
          <w:rFonts w:cs="Calibri"/>
          <w:highlight w:val="cyan"/>
        </w:rPr>
        <w:t>practices</w:t>
      </w:r>
      <w:r w:rsidRPr="00151CC2">
        <w:rPr>
          <w:rFonts w:cs="Calibri"/>
          <w:sz w:val="16"/>
        </w:rPr>
        <w:t>—the creation of arcane financial instruments, in order to enable relentless rent-seeking—</w:t>
      </w:r>
      <w:r w:rsidRPr="00151CC2">
        <w:rPr>
          <w:rStyle w:val="Emphasis"/>
          <w:rFonts w:cs="Calibri"/>
          <w:highlight w:val="cyan"/>
        </w:rPr>
        <w:t xml:space="preserve">that led to the breakdown </w:t>
      </w:r>
      <w:r w:rsidRPr="00151CC2">
        <w:rPr>
          <w:rStyle w:val="Emphasis"/>
          <w:rFonts w:cs="Calibri"/>
        </w:rPr>
        <w:t xml:space="preserve">of the economic system </w:t>
      </w:r>
      <w:r w:rsidRPr="00151CC2">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151CC2">
        <w:rPr>
          <w:rStyle w:val="StyleUnderline"/>
          <w:rFonts w:cs="Calibri"/>
          <w:highlight w:val="cyan"/>
        </w:rPr>
        <w:t>these crises</w:t>
      </w:r>
      <w:r w:rsidRPr="00151CC2">
        <w:rPr>
          <w:rStyle w:val="StyleUnderline"/>
          <w:rFonts w:cs="Calibri"/>
        </w:rPr>
        <w:t xml:space="preserve"> actually </w:t>
      </w:r>
      <w:r w:rsidRPr="00151CC2">
        <w:rPr>
          <w:rStyle w:val="StyleUnderline"/>
          <w:rFonts w:cs="Calibri"/>
          <w:highlight w:val="cyan"/>
        </w:rPr>
        <w:t>help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151CC2">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151CC2">
        <w:rPr>
          <w:rStyle w:val="StyleUnderline"/>
          <w:rFonts w:cs="Calibri"/>
          <w:highlight w:val="cyan"/>
        </w:rPr>
        <w:t>war</w:t>
      </w:r>
      <w:r w:rsidRPr="00151CC2">
        <w:rPr>
          <w:rStyle w:val="StyleUnderline"/>
          <w:rFonts w:cs="Calibri"/>
        </w:rPr>
        <w:t xml:space="preserve">, the devaluation of assets, the degradation of productive capacity, </w:t>
      </w:r>
      <w:r w:rsidRPr="00151CC2">
        <w:rPr>
          <w:rStyle w:val="StyleUnderline"/>
          <w:rFonts w:cs="Calibri"/>
          <w:highlight w:val="cyan"/>
        </w:rPr>
        <w:t>abandonment and</w:t>
      </w:r>
      <w:r w:rsidRPr="00151CC2">
        <w:rPr>
          <w:rStyle w:val="StyleUnderline"/>
          <w:rFonts w:cs="Calibri"/>
        </w:rPr>
        <w:t xml:space="preserve"> other forms of ‘</w:t>
      </w:r>
      <w:r w:rsidRPr="00151CC2">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06F661DD" w14:textId="77777777" w:rsidR="008558F1" w:rsidRPr="00151CC2" w:rsidRDefault="008558F1" w:rsidP="008558F1">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35151F52" w14:textId="77777777" w:rsidR="008558F1" w:rsidRPr="00151CC2" w:rsidRDefault="008558F1" w:rsidP="008558F1">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9">
        <w:r w:rsidRPr="00151CC2">
          <w:rPr>
            <w:rFonts w:cs="Calibri"/>
            <w:color w:val="000000"/>
          </w:rPr>
          <w:t>https://www.tandfonline.com/doi/abs/10.1080/0363452032000156190?journalCode=rced20</w:t>
        </w:r>
      </w:hyperlink>
      <w:r w:rsidRPr="00151CC2">
        <w:rPr>
          <w:rFonts w:cs="Calibri"/>
          <w:bCs/>
        </w:rPr>
        <w:t>, Accessed 6/28/21 VD</w:t>
      </w:r>
    </w:p>
    <w:p w14:paraId="065F63EF" w14:textId="77777777" w:rsidR="008558F1" w:rsidRPr="008D0F5B" w:rsidRDefault="008558F1" w:rsidP="008558F1">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151CC2">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151CC2">
        <w:rPr>
          <w:rFonts w:eastAsia="Calibri" w:cs="Calibri"/>
          <w:color w:val="000000"/>
          <w:highlight w:val="cyan"/>
          <w:u w:val="single"/>
        </w:rPr>
        <w:t>There is no language</w:t>
      </w:r>
      <w:r w:rsidRPr="00151CC2">
        <w:rPr>
          <w:rFonts w:eastAsia="Calibri" w:cs="Calibri"/>
          <w:color w:val="000000"/>
          <w:u w:val="single"/>
        </w:rPr>
        <w:t xml:space="preserve"> here </w:t>
      </w:r>
      <w:r w:rsidRPr="00151CC2">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151CC2">
        <w:rPr>
          <w:rFonts w:eastAsia="Calibri" w:cs="Calibri"/>
          <w:color w:val="000000"/>
          <w:highlight w:val="cyan"/>
          <w:u w:val="single"/>
        </w:rPr>
        <w:t>fighting against</w:t>
      </w:r>
      <w:r w:rsidRPr="00151CC2">
        <w:rPr>
          <w:rFonts w:eastAsia="Calibri" w:cs="Calibri"/>
          <w:color w:val="000000"/>
          <w:u w:val="single"/>
        </w:rPr>
        <w:t xml:space="preserve"> substantive </w:t>
      </w:r>
      <w:r w:rsidRPr="00151CC2">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151CC2">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151CC2">
        <w:rPr>
          <w:rFonts w:eastAsia="Calibri" w:cs="Calibri"/>
          <w:color w:val="000000"/>
          <w:highlight w:val="cyan"/>
          <w:u w:val="single"/>
        </w:rPr>
        <w:t>language is</w:t>
      </w:r>
      <w:r w:rsidRPr="00151CC2">
        <w:rPr>
          <w:rFonts w:eastAsia="Calibri" w:cs="Calibri"/>
          <w:color w:val="000000"/>
          <w:u w:val="single"/>
        </w:rPr>
        <w:t xml:space="preserve"> often </w:t>
      </w:r>
      <w:r w:rsidRPr="00151CC2">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151CC2">
        <w:rPr>
          <w:rFonts w:eastAsia="Calibri" w:cs="Calibri"/>
          <w:color w:val="000000"/>
          <w:highlight w:val="cyan"/>
          <w:u w:val="single"/>
        </w:rPr>
        <w:t>Freedom</w:t>
      </w:r>
      <w:r w:rsidRPr="00151CC2">
        <w:rPr>
          <w:rFonts w:eastAsia="Calibri" w:cs="Calibri"/>
          <w:color w:val="000000"/>
          <w:u w:val="single"/>
        </w:rPr>
        <w:t xml:space="preserve"> in this discourse </w:t>
      </w:r>
      <w:r w:rsidRPr="00151CC2">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151CC2">
        <w:rPr>
          <w:rFonts w:eastAsia="Calibri" w:cs="Calibri"/>
          <w:color w:val="000000"/>
          <w:highlight w:val="cyan"/>
          <w:u w:val="single"/>
        </w:rPr>
        <w:t>intolerance of those “others”</w:t>
      </w:r>
      <w:r w:rsidRPr="00151CC2">
        <w:rPr>
          <w:rFonts w:eastAsia="Calibri" w:cs="Calibri"/>
          <w:color w:val="000000"/>
          <w:u w:val="single"/>
        </w:rPr>
        <w:t xml:space="preserve"> who are </w:t>
      </w:r>
      <w:r w:rsidRPr="00151CC2">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151CC2">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151CC2">
        <w:rPr>
          <w:rFonts w:eastAsia="Calibri" w:cs="Calibri"/>
          <w:color w:val="000000"/>
          <w:highlight w:val="cyan"/>
          <w:u w:val="single"/>
        </w:rPr>
        <w:t>denies</w:t>
      </w:r>
      <w:r w:rsidRPr="00151CC2">
        <w:rPr>
          <w:rFonts w:eastAsia="Calibri" w:cs="Calibri"/>
          <w:color w:val="000000"/>
          <w:u w:val="single"/>
        </w:rPr>
        <w:t xml:space="preserve"> the claim that </w:t>
      </w:r>
      <w:r w:rsidRPr="00151CC2">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151CC2">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151CC2">
        <w:rPr>
          <w:rFonts w:eastAsia="Calibri" w:cs="Calibri"/>
          <w:color w:val="000000"/>
          <w:highlight w:val="cyan"/>
          <w:u w:val="single"/>
        </w:rPr>
        <w:t>whiteness</w:t>
      </w:r>
      <w:r w:rsidRPr="00151CC2">
        <w:rPr>
          <w:rFonts w:eastAsia="Calibri" w:cs="Calibri"/>
          <w:color w:val="000000"/>
          <w:u w:val="single"/>
        </w:rPr>
        <w:t xml:space="preserve">, color blindness </w:t>
      </w:r>
      <w:r w:rsidRPr="00151CC2">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151CC2">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151CC2">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048395DC" w14:textId="77777777" w:rsidR="008558F1" w:rsidRDefault="008558F1" w:rsidP="008558F1">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4718CB6C" w14:textId="77777777" w:rsidR="008558F1" w:rsidRPr="007F24CF" w:rsidRDefault="008558F1" w:rsidP="008558F1">
      <w:pPr>
        <w:tabs>
          <w:tab w:val="left" w:pos="2415"/>
        </w:tabs>
        <w:spacing w:after="0"/>
        <w:rPr>
          <w:rStyle w:val="Style13ptBold"/>
          <w:b w:val="0"/>
          <w:bCs w:val="0"/>
        </w:rPr>
      </w:pPr>
      <w:r>
        <w:rPr>
          <w:rStyle w:val="Style13ptBold"/>
        </w:rPr>
        <w:t xml:space="preserve">Preston 17, </w:t>
      </w:r>
      <w:r w:rsidRPr="00BE3553">
        <w:rPr>
          <w:rStyle w:val="Style13ptBold"/>
          <w:b w:val="0"/>
          <w:sz w:val="22"/>
        </w:rPr>
        <w:t xml:space="preserve">John, Bath Spa University, “Rethinking Existential Threats and Education”, Competence Based Education and Training (CBET) and the End of Human Learning, </w:t>
      </w:r>
      <w:hyperlink r:id="rId10" w:history="1">
        <w:r w:rsidRPr="00BE3553">
          <w:rPr>
            <w:rStyle w:val="Hyperlink"/>
          </w:rPr>
          <w:t>https://www.researchgate.net/publication/316728254_Rethinking_Existential_Threats_and_Education</w:t>
        </w:r>
      </w:hyperlink>
      <w:r w:rsidRPr="00BE3553">
        <w:rPr>
          <w:rStyle w:val="Style13ptBold"/>
          <w:sz w:val="22"/>
        </w:rPr>
        <w:t>,</w:t>
      </w:r>
      <w:r w:rsidRPr="00BE3553">
        <w:rPr>
          <w:rStyle w:val="Style13ptBold"/>
          <w:b w:val="0"/>
          <w:sz w:val="22"/>
        </w:rPr>
        <w:t xml:space="preserve"> Accessed 12/5/21 VD</w:t>
      </w:r>
    </w:p>
    <w:p w14:paraId="1D40D869" w14:textId="77777777" w:rsidR="008558F1" w:rsidRPr="000945B5" w:rsidRDefault="008558F1" w:rsidP="008558F1">
      <w:pPr>
        <w:spacing w:after="0"/>
      </w:pPr>
      <w:r w:rsidRPr="007F24CF">
        <w:rPr>
          <w:sz w:val="12"/>
          <w:szCs w:val="12"/>
        </w:rPr>
        <w:t xml:space="preserve">Various contemporary educational theories consider the equity and social justice implications of different forms of education with regard to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be considered to be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on the basis of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7F24CF">
        <w:rPr>
          <w:highlight w:val="cyan"/>
          <w:u w:val="single"/>
        </w:rPr>
        <w:t>the threat posed to racial groups may be existential</w:t>
      </w:r>
      <w:r w:rsidRPr="007F24CF">
        <w:rPr>
          <w:u w:val="single"/>
        </w:rPr>
        <w:t xml:space="preserve"> and that </w:t>
      </w:r>
      <w:r w:rsidRPr="007F24CF">
        <w:rPr>
          <w:highlight w:val="cyan"/>
          <w:u w:val="single"/>
        </w:rPr>
        <w:t>there is a short step from psychic, to real extermination. The negation of individuals</w:t>
      </w:r>
      <w:r w:rsidRPr="007F24CF">
        <w:rPr>
          <w:u w:val="single"/>
        </w:rPr>
        <w:t xml:space="preserve"> through economic, social and psychological processes </w:t>
      </w:r>
      <w:r w:rsidRPr="007F24CF">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7F24CF">
        <w:rPr>
          <w:highlight w:val="cyan"/>
          <w:u w:val="single"/>
        </w:rPr>
        <w:t>preparation for</w:t>
      </w:r>
      <w:r w:rsidRPr="007F24CF">
        <w:rPr>
          <w:u w:val="single"/>
        </w:rPr>
        <w:t xml:space="preserve"> threats, including </w:t>
      </w:r>
      <w:r w:rsidRPr="007F24CF">
        <w:rPr>
          <w:highlight w:val="cyan"/>
          <w:u w:val="single"/>
        </w:rPr>
        <w:t>existential threats such as pandemics and nuclear war, has been</w:t>
      </w:r>
      <w:r w:rsidRPr="007F24CF">
        <w:rPr>
          <w:u w:val="single"/>
        </w:rPr>
        <w:t xml:space="preserve"> in many ways </w:t>
      </w:r>
      <w:r w:rsidRPr="007F24CF">
        <w:rPr>
          <w:highlight w:val="cyan"/>
          <w:u w:val="single"/>
        </w:rPr>
        <w:t xml:space="preserve">eugenic in that it </w:t>
      </w:r>
      <w:proofErr w:type="spellStart"/>
      <w:r w:rsidRPr="007F24CF">
        <w:rPr>
          <w:highlight w:val="cyan"/>
          <w:u w:val="single"/>
        </w:rPr>
        <w:t>prioritises</w:t>
      </w:r>
      <w:proofErr w:type="spellEnd"/>
      <w:r w:rsidRPr="007F24CF">
        <w:rPr>
          <w:u w:val="single"/>
        </w:rPr>
        <w:t xml:space="preserve"> the </w:t>
      </w:r>
      <w:r w:rsidRPr="007F24CF">
        <w:rPr>
          <w:highlight w:val="cyan"/>
          <w:u w:val="single"/>
        </w:rPr>
        <w:t>survival of some more than others based</w:t>
      </w:r>
      <w:r w:rsidRPr="007F24CF">
        <w:rPr>
          <w:u w:val="single"/>
        </w:rPr>
        <w:t xml:space="preserve"> up</w:t>
      </w:r>
      <w:r w:rsidRPr="007F24CF">
        <w:rPr>
          <w:highlight w:val="cyan"/>
          <w:u w:val="single"/>
        </w:rPr>
        <w:t>on</w:t>
      </w:r>
      <w:r w:rsidRPr="007F24CF">
        <w:rPr>
          <w:u w:val="single"/>
        </w:rPr>
        <w:t xml:space="preserve"> criteria which include </w:t>
      </w:r>
      <w:r w:rsidRPr="007F24CF">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7F24CF">
        <w:rPr>
          <w:highlight w:val="cyan"/>
          <w:u w:val="single"/>
        </w:rPr>
        <w:t>policymakers expect</w:t>
      </w:r>
      <w:r w:rsidRPr="007F24CF">
        <w:rPr>
          <w:u w:val="single"/>
        </w:rPr>
        <w:t xml:space="preserve"> that </w:t>
      </w:r>
      <w:r w:rsidRPr="007F24CF">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a number of languages, the resources necessary to survive a disaster, the mobility of people and the attitudes of emergency responders. This is unwitting prejudice in that by not considering diversity they are actually making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is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actually amongst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7F24CF">
        <w:rPr>
          <w:highlight w:val="cyan"/>
          <w:u w:val="single"/>
        </w:rPr>
        <w:t>this existential threat would be one of whiteness and the negation of existence</w:t>
      </w:r>
      <w:r w:rsidRPr="007F24CF">
        <w:rPr>
          <w:u w:val="single"/>
        </w:rPr>
        <w:t xml:space="preserve"> for a racially classified group of people.</w:t>
      </w:r>
      <w:r>
        <w:t xml:space="preserve"> </w:t>
      </w:r>
      <w:r w:rsidRPr="007F24CF">
        <w:rPr>
          <w:sz w:val="12"/>
          <w:szCs w:val="12"/>
        </w:rPr>
        <w:t>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7F24CF">
        <w:rPr>
          <w:highlight w:val="cyan"/>
          <w:u w:val="single"/>
        </w:rPr>
        <w:t>the existence of black people</w:t>
      </w:r>
      <w:r w:rsidRPr="007F24CF">
        <w:rPr>
          <w:u w:val="single"/>
        </w:rPr>
        <w:t xml:space="preserve"> in America </w:t>
      </w:r>
      <w:r w:rsidRPr="007F24CF">
        <w:rPr>
          <w:highlight w:val="cyan"/>
          <w:u w:val="single"/>
        </w:rPr>
        <w:t xml:space="preserve">is </w:t>
      </w:r>
      <w:proofErr w:type="spellStart"/>
      <w:r w:rsidRPr="007F24CF">
        <w:rPr>
          <w:highlight w:val="cyan"/>
          <w:u w:val="single"/>
        </w:rPr>
        <w:t>categorised</w:t>
      </w:r>
      <w:proofErr w:type="spellEnd"/>
      <w:r w:rsidRPr="007F24CF">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7F24CF">
        <w:rPr>
          <w:highlight w:val="cyan"/>
          <w:u w:val="single"/>
        </w:rPr>
        <w:t>makes us pause</w:t>
      </w:r>
      <w:r w:rsidRPr="007F24CF">
        <w:rPr>
          <w:u w:val="single"/>
        </w:rPr>
        <w:t xml:space="preserve"> for thought </w:t>
      </w:r>
      <w:r w:rsidRPr="007F24CF">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7F24CF">
        <w:rPr>
          <w:highlight w:val="cyan"/>
          <w:u w:val="single"/>
        </w:rPr>
        <w:t>existential threat is one of negation</w:t>
      </w:r>
      <w:r w:rsidRPr="007F24CF">
        <w:rPr>
          <w:u w:val="single"/>
        </w:rPr>
        <w:t xml:space="preserve"> through economic, social and political systems and </w:t>
      </w:r>
      <w:r w:rsidRPr="007F24CF">
        <w:rPr>
          <w:highlight w:val="cyan"/>
          <w:u w:val="single"/>
        </w:rPr>
        <w:t>there are degrees of graduation between these forms of existential threats and actual</w:t>
      </w:r>
      <w:r w:rsidRPr="007F24CF">
        <w:rPr>
          <w:u w:val="single"/>
        </w:rPr>
        <w:t xml:space="preserve"> genocide or </w:t>
      </w:r>
      <w:r w:rsidRPr="007F24CF">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5BBAF661" w14:textId="77777777" w:rsidR="008558F1" w:rsidRPr="00EB6B3D" w:rsidRDefault="008558F1" w:rsidP="008558F1">
      <w:pPr>
        <w:pStyle w:val="Heading4"/>
        <w:rPr>
          <w:rFonts w:cs="Calibri"/>
        </w:rPr>
      </w:pPr>
      <w:r w:rsidRPr="00EB6B3D">
        <w:rPr>
          <w:rFonts w:cs="Calibri"/>
        </w:rPr>
        <w:t xml:space="preserve">We must adopt an ethic that is willing to risk </w:t>
      </w:r>
      <w:r>
        <w:rPr>
          <w:rFonts w:cs="Calibri"/>
        </w:rPr>
        <w:t>everything</w:t>
      </w:r>
      <w:r w:rsidRPr="00EB6B3D">
        <w:rPr>
          <w:rFonts w:cs="Calibri"/>
        </w:rPr>
        <w:t xml:space="preserve"> in order to form the ethical subjectivities that are actually oriented towards a world without </w:t>
      </w:r>
      <w:r>
        <w:rPr>
          <w:rFonts w:cs="Calibri"/>
        </w:rPr>
        <w:t>antiblackness</w:t>
      </w:r>
      <w:r w:rsidRPr="00EB6B3D">
        <w:rPr>
          <w:rFonts w:cs="Calibri"/>
        </w:rPr>
        <w:t xml:space="preserve">.  </w:t>
      </w:r>
    </w:p>
    <w:p w14:paraId="2E8AD6F5" w14:textId="77777777" w:rsidR="008558F1" w:rsidRPr="00D154D1" w:rsidRDefault="008558F1" w:rsidP="008558F1">
      <w:pPr>
        <w:spacing w:after="0"/>
        <w:rPr>
          <w:bCs/>
          <w:iCs/>
          <w:sz w:val="26"/>
        </w:rPr>
      </w:pPr>
      <w:r w:rsidRPr="00EB6B3D">
        <w:rPr>
          <w:rStyle w:val="Style13ptBold"/>
        </w:rPr>
        <w:t>Pinkard 13</w:t>
      </w:r>
      <w:r>
        <w:rPr>
          <w:rStyle w:val="Style13ptBold"/>
        </w:rPr>
        <w:t xml:space="preserve">, </w:t>
      </w:r>
      <w:proofErr w:type="spellStart"/>
      <w:r w:rsidRPr="00EB6B3D">
        <w:t>Lynice</w:t>
      </w:r>
      <w:proofErr w:type="spellEnd"/>
      <w:r w:rsidRPr="00EB6B3D">
        <w:t xml:space="preserve"> Pinkard, “Revolutionary Suicide: Risking Everything to Transform Society and Live Fully”, Tikkun 2013 Volume 28, Number 4: 31-41,  http://tikkun.dukejournals.org/content/28/4/31.full]</w:t>
      </w:r>
    </w:p>
    <w:p w14:paraId="1F65482D" w14:textId="77777777" w:rsidR="008558F1" w:rsidRDefault="008558F1" w:rsidP="008558F1">
      <w:pPr>
        <w:rPr>
          <w:sz w:val="12"/>
          <w:szCs w:val="12"/>
        </w:rPr>
      </w:pPr>
      <w:r w:rsidRPr="00EB6B3D">
        <w:rPr>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581FD1">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actually identify </w:t>
      </w:r>
      <w:r w:rsidRPr="00D154D1">
        <w:rPr>
          <w:rStyle w:val="StyleUnderline"/>
        </w:rPr>
        <w:t xml:space="preserve">by </w:t>
      </w:r>
      <w:r w:rsidRPr="00581FD1">
        <w:rPr>
          <w:rStyle w:val="StyleUnderline"/>
          <w:highlight w:val="cyan"/>
        </w:rPr>
        <w:t>put</w:t>
      </w:r>
      <w:r w:rsidRPr="00D154D1">
        <w:rPr>
          <w:rStyle w:val="StyleUnderline"/>
        </w:rPr>
        <w:t xml:space="preserve">ting </w:t>
      </w:r>
      <w:r w:rsidRPr="00581FD1">
        <w:rPr>
          <w:rStyle w:val="StyleUnderline"/>
          <w:highlight w:val="cyan"/>
        </w:rPr>
        <w:t>our lives on the line</w:t>
      </w:r>
      <w:r w:rsidRPr="00EB6B3D">
        <w:rPr>
          <w:sz w:val="14"/>
        </w:rPr>
        <w:t xml:space="preserve">) </w:t>
      </w:r>
      <w:r w:rsidRPr="00D154D1">
        <w:rPr>
          <w:rStyle w:val="Emphasis"/>
        </w:rPr>
        <w:t xml:space="preserve">with efforts </w:t>
      </w:r>
      <w:r w:rsidRPr="00581FD1">
        <w:rPr>
          <w:rStyle w:val="Emphasis"/>
          <w:highlight w:val="cyan"/>
        </w:rPr>
        <w:t>to reverse</w:t>
      </w:r>
      <w:r w:rsidRPr="00D154D1">
        <w:rPr>
          <w:rStyle w:val="Emphasis"/>
        </w:rPr>
        <w:t xml:space="preserve"> patterns of </w:t>
      </w:r>
      <w:r w:rsidRPr="00581FD1">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When we consider our 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581FD1">
        <w:rPr>
          <w:rStyle w:val="StyleUnderline"/>
          <w:highlight w:val="cyan"/>
        </w:rPr>
        <w:t>Revolutionary suicide means living out our commitments</w:t>
      </w:r>
      <w:r w:rsidRPr="00EB6B3D">
        <w:rPr>
          <w:rStyle w:val="StyleUnderline"/>
        </w:rPr>
        <w:t xml:space="preserve">, </w:t>
      </w:r>
      <w:r w:rsidRPr="00581FD1">
        <w:rPr>
          <w:rStyle w:val="Emphasis"/>
          <w:highlight w:val="cyan"/>
        </w:rPr>
        <w:t>even when</w:t>
      </w:r>
      <w:r w:rsidRPr="00D154D1">
        <w:rPr>
          <w:rStyle w:val="Emphasis"/>
        </w:rPr>
        <w:t xml:space="preserve"> that means </w:t>
      </w:r>
      <w:r w:rsidRPr="00581FD1">
        <w:rPr>
          <w:rStyle w:val="Emphasis"/>
          <w:highlight w:val="cyan"/>
        </w:rPr>
        <w:t>risking</w:t>
      </w:r>
      <w:r w:rsidRPr="00D154D1">
        <w:rPr>
          <w:rStyle w:val="Emphasis"/>
        </w:rPr>
        <w:t xml:space="preserve"> </w:t>
      </w:r>
      <w:r w:rsidRPr="00581FD1">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581FD1">
        <w:rPr>
          <w:rStyle w:val="Emphasis"/>
          <w:highlight w:val="cyan"/>
        </w:rPr>
        <w:t>Salvation</w:t>
      </w:r>
      <w:r w:rsidRPr="00EB6B3D">
        <w:rPr>
          <w:rStyle w:val="Emphasis"/>
        </w:rPr>
        <w:t xml:space="preserve"> is not an individual matter. It </w:t>
      </w:r>
      <w:r w:rsidRPr="00581FD1">
        <w:rPr>
          <w:rStyle w:val="Emphasis"/>
          <w:highlight w:val="cyan"/>
        </w:rPr>
        <w:t>entails</w:t>
      </w:r>
      <w:r w:rsidRPr="00D154D1">
        <w:rPr>
          <w:rStyle w:val="Emphasis"/>
        </w:rPr>
        <w:t xml:space="preserve"> saving, delivering, </w:t>
      </w:r>
      <w:r w:rsidRPr="00581FD1">
        <w:rPr>
          <w:rStyle w:val="Emphasis"/>
          <w:highlight w:val="cyan"/>
        </w:rPr>
        <w:t>rescuing an entire</w:t>
      </w:r>
      <w:r w:rsidRPr="00581FD1">
        <w:rPr>
          <w:sz w:val="14"/>
          <w:highlight w:val="cyan"/>
        </w:rPr>
        <w:t xml:space="preserve"> </w:t>
      </w:r>
      <w:r w:rsidRPr="00581FD1">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581FD1">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581FD1">
        <w:rPr>
          <w:rStyle w:val="StyleUnderline"/>
          <w:highlight w:val="cyan"/>
        </w:rPr>
        <w:t xml:space="preserve">The cost of revolutionary change is </w:t>
      </w:r>
      <w:r w:rsidRPr="00581FD1">
        <w:rPr>
          <w:rStyle w:val="Emphasis"/>
          <w:highlight w:val="cyan"/>
        </w:rPr>
        <w:t>people’s willingness to pay with</w:t>
      </w:r>
      <w:r w:rsidRPr="00EB6B3D">
        <w:rPr>
          <w:rStyle w:val="Emphasis"/>
        </w:rPr>
        <w:t xml:space="preserve"> </w:t>
      </w:r>
      <w:r w:rsidRPr="00581FD1">
        <w:rPr>
          <w:rStyle w:val="Emphasis"/>
          <w:highlight w:val="cyan"/>
        </w:rPr>
        <w:t>their</w:t>
      </w:r>
      <w:r w:rsidRPr="00EB6B3D">
        <w:rPr>
          <w:rStyle w:val="Emphasis"/>
        </w:rPr>
        <w:t xml:space="preserve"> own </w:t>
      </w:r>
      <w:r w:rsidRPr="00581FD1">
        <w:rPr>
          <w:rStyle w:val="Emphasis"/>
          <w:highlight w:val="cyan"/>
        </w:rPr>
        <w:t>lives</w:t>
      </w:r>
      <w:r w:rsidRPr="00EB6B3D">
        <w:rPr>
          <w:sz w:val="14"/>
        </w:rPr>
        <w:t xml:space="preserve">. </w:t>
      </w:r>
      <w:r w:rsidRPr="00D154D1">
        <w:rPr>
          <w:rStyle w:val="StyleUnderline"/>
        </w:rPr>
        <w:t>This is what Rachel Corrie knew when she, determined to prevent a Palestinian home in Rafah from being demolished</w:t>
      </w:r>
      <w:r w:rsidRPr="00D154D1">
        <w:rPr>
          <w:rStyle w:val="Emphasis"/>
        </w:rPr>
        <w:t>, refused to move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Ellsberg knew 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rPr>
        <w:t>B</w:t>
      </w:r>
      <w:r w:rsidRPr="00D154D1">
        <w:rPr>
          <w:sz w:val="12"/>
          <w:szCs w:val="12"/>
        </w:rPr>
        <w:t>efore returning to the question of revolutionary suicide and what it might mean in each of our lives, let’s look at what we’re up against.</w:t>
      </w:r>
    </w:p>
    <w:p w14:paraId="0B8EB1A7" w14:textId="77777777" w:rsidR="008558F1" w:rsidRDefault="008558F1" w:rsidP="008558F1">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7C421C32" w14:textId="77777777" w:rsidR="008558F1" w:rsidRDefault="008558F1" w:rsidP="008558F1">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0F40A3C7" w14:textId="77777777" w:rsidR="008558F1" w:rsidRDefault="008558F1" w:rsidP="008558F1">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8F6218">
        <w:rPr>
          <w:b/>
          <w:highlight w:val="cyan"/>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74F00B30" w14:textId="3C022505" w:rsidR="008558F1" w:rsidRDefault="00BE3553" w:rsidP="00BE3553">
      <w:pPr>
        <w:pStyle w:val="Heading3"/>
      </w:pPr>
      <w:r>
        <w:t>Case</w:t>
      </w:r>
    </w:p>
    <w:p w14:paraId="6FC15DC8" w14:textId="4914DA8F" w:rsidR="00362C2D" w:rsidRPr="004952A4" w:rsidRDefault="00362C2D" w:rsidP="00362C2D">
      <w:pPr>
        <w:pStyle w:val="Heading4"/>
        <w:rPr>
          <w:rFonts w:hint="eastAsia"/>
          <w:lang w:eastAsia="ko-KR"/>
        </w:rPr>
      </w:pPr>
      <w:r w:rsidRPr="004952A4">
        <w:rPr>
          <w:lang w:eastAsia="ko-KR"/>
        </w:rPr>
        <w:t>No risk of re</w:t>
      </w:r>
      <w:r>
        <w:rPr>
          <w:lang w:eastAsia="ko-KR"/>
        </w:rPr>
        <w:t xml:space="preserve">sources wars – </w:t>
      </w:r>
      <w:r>
        <w:rPr>
          <w:rFonts w:hint="eastAsia"/>
          <w:lang w:eastAsia="ko-KR"/>
        </w:rPr>
        <w:t>S</w:t>
      </w:r>
      <w:r w:rsidRPr="004952A4">
        <w:rPr>
          <w:lang w:eastAsia="ko-KR"/>
        </w:rPr>
        <w:t>tudies</w:t>
      </w:r>
      <w:r>
        <w:rPr>
          <w:rFonts w:hint="eastAsia"/>
          <w:lang w:eastAsia="ko-KR"/>
        </w:rPr>
        <w:t xml:space="preserve"> are</w:t>
      </w:r>
      <w:r w:rsidRPr="004952A4">
        <w:rPr>
          <w:lang w:eastAsia="ko-KR"/>
        </w:rPr>
        <w:t xml:space="preserve"> flawed and economic scarcity</w:t>
      </w:r>
      <w:r>
        <w:rPr>
          <w:rFonts w:hint="eastAsia"/>
          <w:lang w:eastAsia="ko-KR"/>
        </w:rPr>
        <w:t xml:space="preserve"> is</w:t>
      </w:r>
      <w:r w:rsidRPr="004952A4">
        <w:rPr>
          <w:lang w:eastAsia="ko-KR"/>
        </w:rPr>
        <w:t xml:space="preserve"> overstated</w:t>
      </w:r>
    </w:p>
    <w:p w14:paraId="3E73C254" w14:textId="40117D89" w:rsidR="00362C2D" w:rsidRPr="00362C2D" w:rsidRDefault="00362C2D" w:rsidP="00362C2D">
      <w:pPr>
        <w:spacing w:after="0"/>
        <w:rPr>
          <w:rFonts w:hint="eastAsia"/>
        </w:rPr>
      </w:pPr>
      <w:r w:rsidRPr="00362C2D">
        <w:t>Dan</w:t>
      </w:r>
      <w:r w:rsidRPr="00362C2D">
        <w:rPr>
          <w:rStyle w:val="Hyperlink"/>
        </w:rPr>
        <w:t xml:space="preserve"> </w:t>
      </w:r>
      <w:proofErr w:type="spellStart"/>
      <w:r w:rsidRPr="00362C2D">
        <w:rPr>
          <w:rStyle w:val="Style13ptBold"/>
        </w:rPr>
        <w:t>Deudney</w:t>
      </w:r>
      <w:proofErr w:type="spellEnd"/>
      <w:r w:rsidRPr="00362C2D">
        <w:rPr>
          <w:rStyle w:val="Style13ptBold"/>
          <w:rFonts w:hint="eastAsia"/>
        </w:rPr>
        <w:t xml:space="preserve"> 99</w:t>
      </w:r>
      <w:r w:rsidRPr="00362C2D">
        <w:t>, Ass. Prof</w:t>
      </w:r>
      <w:r w:rsidRPr="00362C2D">
        <w:rPr>
          <w:rFonts w:hint="eastAsia"/>
        </w:rPr>
        <w:t>.</w:t>
      </w:r>
      <w:r w:rsidRPr="00362C2D">
        <w:t xml:space="preserve"> of Political Sci</w:t>
      </w:r>
      <w:r w:rsidRPr="00362C2D">
        <w:rPr>
          <w:rFonts w:hint="eastAsia"/>
        </w:rPr>
        <w:t>.</w:t>
      </w:r>
      <w:r w:rsidRPr="00362C2D">
        <w:t xml:space="preserve"> at Johns Hopkins, Contested Grounds: Security and Conflict in the New Environmental Politics, Eds. </w:t>
      </w:r>
      <w:proofErr w:type="spellStart"/>
      <w:r w:rsidRPr="00362C2D">
        <w:t>Deudney</w:t>
      </w:r>
      <w:proofErr w:type="spellEnd"/>
      <w:r w:rsidRPr="00362C2D">
        <w:t xml:space="preserve"> &amp; Matthews p 205-6</w:t>
      </w:r>
    </w:p>
    <w:p w14:paraId="3952FDFE" w14:textId="73E23B96" w:rsidR="00BE3553" w:rsidRPr="00362C2D" w:rsidRDefault="00362C2D" w:rsidP="00362C2D">
      <w:pPr>
        <w:pStyle w:val="Card"/>
      </w:pPr>
      <w:r w:rsidRPr="00362C2D">
        <w:rPr>
          <w:rStyle w:val="underline"/>
          <w:sz w:val="12"/>
          <w:szCs w:val="12"/>
          <w:u w:val="none"/>
        </w:rPr>
        <w:t>The hypothesis that states will begin fighting each other as natural resources are depleted and degraded seems intuitively accurate.</w:t>
      </w:r>
      <w:r w:rsidRPr="00362C2D">
        <w:rPr>
          <w:sz w:val="12"/>
          <w:szCs w:val="12"/>
        </w:rPr>
        <w:t xml:space="preserve"> The popular metaphor of a lifeboat adrift at sea with declining supplies of clean water and rations suggests there will be fewer opportunities for positive-sum gains between actors as resource scarcity grows. Many fears of resource war are derived from the cataclysmic world wars of the first half of the twentieth century Influenced by geopolitical theories that emphasized the importance of land and resources for great power status, Adolf Hitler fashioned Nazi German war aims to achieve resource autonomy. The aggression of Japan was directly related to resource goals: lacking indigenous fuel and minerals, and faced with a slowly tightening embargo by the Western colonial pow </w:t>
      </w:r>
      <w:proofErr w:type="spellStart"/>
      <w:r w:rsidRPr="00362C2D">
        <w:rPr>
          <w:sz w:val="12"/>
          <w:szCs w:val="12"/>
        </w:rPr>
        <w:t>ers</w:t>
      </w:r>
      <w:proofErr w:type="spellEnd"/>
      <w:r w:rsidRPr="00362C2D">
        <w:rPr>
          <w:sz w:val="12"/>
          <w:szCs w:val="12"/>
        </w:rPr>
        <w:t xml:space="preserve"> in Asia, the Japanese invaded Southeast Asia for oil, tin, and rub </w:t>
      </w:r>
      <w:proofErr w:type="spellStart"/>
      <w:r w:rsidRPr="00362C2D">
        <w:rPr>
          <w:sz w:val="12"/>
          <w:szCs w:val="12"/>
        </w:rPr>
        <w:t>ber</w:t>
      </w:r>
      <w:proofErr w:type="spellEnd"/>
      <w:r w:rsidRPr="00362C2D">
        <w:rPr>
          <w:sz w:val="12"/>
          <w:szCs w:val="12"/>
        </w:rPr>
        <w:t xml:space="preserve">. Although the United States had a richer resource endowment than the Axis powers, fears of shortages and industrial strangulation played a central role in the strategic thinking of American elites about world strategy. During the Cold War, the presence of natural resources in the Third World helped turn this vast area into an arena for East-West conflict. Given this record, the scenario of conflicts over resources playing a powerful role in shaping international order should be taken seriously. </w:t>
      </w:r>
      <w:r w:rsidRPr="00362C2D">
        <w:rPr>
          <w:rStyle w:val="underline"/>
          <w:sz w:val="12"/>
          <w:szCs w:val="12"/>
          <w:u w:val="none"/>
        </w:rPr>
        <w:t>However, there are three strong reasons for concluding that the familiar scenarios of resource war are of diminishing plausibility for the foreseeable future.</w:t>
      </w:r>
      <w:r w:rsidRPr="00362C2D">
        <w:rPr>
          <w:rStyle w:val="underline"/>
          <w:sz w:val="22"/>
          <w:u w:val="none"/>
        </w:rPr>
        <w:t xml:space="preserve"> </w:t>
      </w:r>
      <w:r w:rsidRPr="00362C2D">
        <w:rPr>
          <w:rStyle w:val="underline"/>
          <w:sz w:val="22"/>
        </w:rPr>
        <w:t xml:space="preserve">First, </w:t>
      </w:r>
      <w:r w:rsidRPr="00362C2D">
        <w:rPr>
          <w:rStyle w:val="underline"/>
          <w:sz w:val="22"/>
          <w:highlight w:val="cyan"/>
        </w:rPr>
        <w:t>the robust character of the world trade system means that states no longer experience resource dependency as a major threat to their military security and political autonomy</w:t>
      </w:r>
      <w:r w:rsidRPr="00362C2D">
        <w:rPr>
          <w:rStyle w:val="underline"/>
          <w:sz w:val="22"/>
        </w:rPr>
        <w:t xml:space="preserve">. </w:t>
      </w:r>
      <w:r w:rsidRPr="00362C2D">
        <w:rPr>
          <w:sz w:val="12"/>
          <w:szCs w:val="12"/>
        </w:rPr>
        <w:t xml:space="preserve">During the 1930s, the collapse of the world trading system drove states to pursue economic autarky, but the resource needs of contemporary states are routinely met without territorial control of the resource source. As Ronnie </w:t>
      </w:r>
      <w:proofErr w:type="spellStart"/>
      <w:r w:rsidRPr="00362C2D">
        <w:rPr>
          <w:sz w:val="12"/>
          <w:szCs w:val="12"/>
        </w:rPr>
        <w:t>Lipschutz</w:t>
      </w:r>
      <w:proofErr w:type="spellEnd"/>
      <w:r w:rsidRPr="00362C2D">
        <w:rPr>
          <w:sz w:val="12"/>
          <w:szCs w:val="12"/>
        </w:rPr>
        <w:t xml:space="preserve"> has argued, this means that re source constraints are much less likely to generate interstate violence than in </w:t>
      </w:r>
      <w:r w:rsidRPr="00362C2D">
        <w:rPr>
          <w:sz w:val="12"/>
          <w:szCs w:val="12"/>
          <w:u w:val="single"/>
        </w:rPr>
        <w:t>the past</w:t>
      </w:r>
      <w:r w:rsidRPr="00362C2D">
        <w:rPr>
          <w:rStyle w:val="Hyperlink"/>
          <w:sz w:val="12"/>
          <w:szCs w:val="12"/>
          <w:u w:val="single"/>
        </w:rPr>
        <w:t>.</w:t>
      </w:r>
      <w:r w:rsidRPr="00362C2D">
        <w:rPr>
          <w:u w:val="single"/>
          <w:lang w:eastAsia="ko-KR"/>
        </w:rPr>
        <w:t xml:space="preserve"> </w:t>
      </w:r>
      <w:r w:rsidRPr="00362C2D">
        <w:rPr>
          <w:rStyle w:val="underline"/>
          <w:sz w:val="22"/>
        </w:rPr>
        <w:t xml:space="preserve">Second, </w:t>
      </w:r>
      <w:r w:rsidRPr="00362C2D">
        <w:rPr>
          <w:rStyle w:val="underline"/>
          <w:sz w:val="22"/>
          <w:highlight w:val="cyan"/>
        </w:rPr>
        <w:t>the prospects for resource wars are diminished by the growing difficulty that states face in obtaining resources through</w:t>
      </w:r>
      <w:r w:rsidRPr="00362C2D">
        <w:rPr>
          <w:rStyle w:val="underline"/>
          <w:sz w:val="22"/>
        </w:rPr>
        <w:t xml:space="preserve"> territorial </w:t>
      </w:r>
      <w:r w:rsidRPr="00362C2D">
        <w:rPr>
          <w:rStyle w:val="underline"/>
          <w:sz w:val="22"/>
          <w:highlight w:val="cyan"/>
        </w:rPr>
        <w:t>conquest</w:t>
      </w:r>
      <w:r w:rsidRPr="00362C2D">
        <w:rPr>
          <w:rStyle w:val="Hyperlink"/>
          <w:highlight w:val="cyan"/>
          <w:u w:val="single"/>
        </w:rPr>
        <w:t>.</w:t>
      </w:r>
      <w:r w:rsidRPr="00362C2D">
        <w:rPr>
          <w:rStyle w:val="Hyperlink"/>
          <w:u w:val="single"/>
        </w:rPr>
        <w:t xml:space="preserve"> </w:t>
      </w:r>
      <w:r w:rsidRPr="00362C2D">
        <w:rPr>
          <w:u w:val="single"/>
        </w:rPr>
        <w:t>Although the invention of nuclear explosives has made it easy and cheap to annihilate humans and infrastructure in extensive areas</w:t>
      </w:r>
      <w:r w:rsidRPr="00362C2D">
        <w:rPr>
          <w:rStyle w:val="underline"/>
          <w:sz w:val="22"/>
        </w:rPr>
        <w:t xml:space="preserve">, the </w:t>
      </w:r>
      <w:r w:rsidRPr="00362C2D">
        <w:rPr>
          <w:rStyle w:val="underline"/>
          <w:sz w:val="22"/>
          <w:highlight w:val="cyan"/>
        </w:rPr>
        <w:t>spread of conventional weaponry and national consciousness has made it very costly for an invader,</w:t>
      </w:r>
      <w:r w:rsidRPr="00362C2D">
        <w:rPr>
          <w:rStyle w:val="underline"/>
          <w:sz w:val="22"/>
        </w:rPr>
        <w:t xml:space="preserve"> even one equipped with advanced technology, </w:t>
      </w:r>
      <w:r w:rsidRPr="00362C2D">
        <w:rPr>
          <w:rStyle w:val="underline"/>
          <w:sz w:val="22"/>
          <w:highlight w:val="cyan"/>
        </w:rPr>
        <w:t>to subdue a resisting population</w:t>
      </w:r>
      <w:r w:rsidRPr="00362C2D">
        <w:rPr>
          <w:u w:val="single"/>
        </w:rPr>
        <w:t>, as France discovered in Indochina and Algeria, the United States in Vietnam, and the Soviet Union in Afghanistan.</w:t>
      </w:r>
      <w:r w:rsidRPr="00362C2D">
        <w:t xml:space="preserve"> </w:t>
      </w:r>
      <w:r w:rsidRPr="00362C2D">
        <w:rPr>
          <w:sz w:val="12"/>
          <w:szCs w:val="12"/>
        </w:rPr>
        <w:t>At the lower levels of violence capability that matter most for conquering and subduing territory; the great powers have lost effective military superiority and are unlikely soon to regain it</w:t>
      </w:r>
      <w:r w:rsidRPr="00362C2D">
        <w:rPr>
          <w:rStyle w:val="Hyperlink"/>
          <w:sz w:val="12"/>
          <w:szCs w:val="12"/>
        </w:rPr>
        <w:t>.</w:t>
      </w:r>
      <w:r w:rsidRPr="00362C2D">
        <w:rPr>
          <w:lang w:eastAsia="ko-KR"/>
        </w:rPr>
        <w:t xml:space="preserve"> </w:t>
      </w:r>
      <w:r w:rsidRPr="00362C2D">
        <w:rPr>
          <w:rStyle w:val="underline"/>
          <w:sz w:val="22"/>
        </w:rPr>
        <w:t xml:space="preserve">Third, </w:t>
      </w:r>
      <w:r w:rsidRPr="00362C2D">
        <w:rPr>
          <w:rStyle w:val="underline"/>
          <w:sz w:val="22"/>
          <w:highlight w:val="cyan"/>
        </w:rPr>
        <w:t>nonrenewable resources are</w:t>
      </w:r>
      <w:r w:rsidRPr="00362C2D">
        <w:rPr>
          <w:rStyle w:val="underline"/>
          <w:sz w:val="22"/>
        </w:rPr>
        <w:t xml:space="preserve">, contrary to intuitive logic, </w:t>
      </w:r>
      <w:r w:rsidRPr="00362C2D">
        <w:rPr>
          <w:rStyle w:val="underline"/>
          <w:sz w:val="22"/>
          <w:highlight w:val="cyan"/>
        </w:rPr>
        <w:t>becoming less economically scarce</w:t>
      </w:r>
      <w:r w:rsidRPr="00362C2D">
        <w:t xml:space="preserve">. </w:t>
      </w:r>
      <w:r w:rsidRPr="00362C2D">
        <w:rPr>
          <w:sz w:val="12"/>
          <w:szCs w:val="12"/>
        </w:rPr>
        <w:t xml:space="preserve">There is strong evidence that the world is entering what H. E. </w:t>
      </w:r>
      <w:proofErr w:type="spellStart"/>
      <w:r w:rsidRPr="00362C2D">
        <w:rPr>
          <w:sz w:val="12"/>
          <w:szCs w:val="12"/>
        </w:rPr>
        <w:t>Goeller</w:t>
      </w:r>
      <w:proofErr w:type="spellEnd"/>
      <w:r w:rsidRPr="00362C2D">
        <w:rPr>
          <w:sz w:val="12"/>
          <w:szCs w:val="12"/>
        </w:rPr>
        <w:t xml:space="preserve"> and Alvin M. Weinberg have labeled the “age of substitutability,” in which industrial technology is increasingly capable of fashioning ubiquitous and plentiful earth materials such as iron, aluminum, silicon, and hydrocarbons into virtually everything needed by modem societies.</w:t>
      </w:r>
      <w:r w:rsidRPr="00362C2D">
        <w:rPr>
          <w:lang w:eastAsia="ko-KR"/>
        </w:rPr>
        <w:t xml:space="preserve"> </w:t>
      </w:r>
      <w:r w:rsidRPr="00362C2D">
        <w:rPr>
          <w:rStyle w:val="underline"/>
          <w:sz w:val="22"/>
        </w:rPr>
        <w:t xml:space="preserve">The most striking manifestation of this trend is that </w:t>
      </w:r>
      <w:r w:rsidRPr="00362C2D">
        <w:rPr>
          <w:rStyle w:val="underline"/>
          <w:sz w:val="22"/>
          <w:highlight w:val="cyan"/>
        </w:rPr>
        <w:t>prices for virtually every raw material have been stagnant or falling for the last two decades despite the continued growth in world economic output</w:t>
      </w:r>
      <w:r w:rsidRPr="00362C2D">
        <w:t xml:space="preserve">. </w:t>
      </w:r>
      <w:r w:rsidRPr="00362C2D">
        <w:rPr>
          <w:sz w:val="12"/>
          <w:szCs w:val="12"/>
        </w:rPr>
        <w:t>In contrast to the expectations widely held during the 1970s that resource scarcity would drive up commodity prices to the benefit of Third World raw material suppliers, prices have fallen.</w:t>
      </w:r>
    </w:p>
    <w:sectPr w:rsidR="00BE3553" w:rsidRPr="00362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58F1"/>
    <w:rsid w:val="000139A3"/>
    <w:rsid w:val="00100833"/>
    <w:rsid w:val="00104529"/>
    <w:rsid w:val="00105942"/>
    <w:rsid w:val="00107396"/>
    <w:rsid w:val="00144A4C"/>
    <w:rsid w:val="00176AB0"/>
    <w:rsid w:val="00177B7D"/>
    <w:rsid w:val="0018322D"/>
    <w:rsid w:val="00196E37"/>
    <w:rsid w:val="001B5776"/>
    <w:rsid w:val="001E527A"/>
    <w:rsid w:val="001F78CE"/>
    <w:rsid w:val="00251FC7"/>
    <w:rsid w:val="002855A7"/>
    <w:rsid w:val="002B146A"/>
    <w:rsid w:val="002B5E17"/>
    <w:rsid w:val="00315690"/>
    <w:rsid w:val="00316B75"/>
    <w:rsid w:val="00325646"/>
    <w:rsid w:val="003460F2"/>
    <w:rsid w:val="00362C2D"/>
    <w:rsid w:val="0038158C"/>
    <w:rsid w:val="003902BA"/>
    <w:rsid w:val="003A09E2"/>
    <w:rsid w:val="00407037"/>
    <w:rsid w:val="004605D6"/>
    <w:rsid w:val="004C60E8"/>
    <w:rsid w:val="004E3579"/>
    <w:rsid w:val="004E728B"/>
    <w:rsid w:val="004F39E0"/>
    <w:rsid w:val="00537BD5"/>
    <w:rsid w:val="00571AAE"/>
    <w:rsid w:val="0057268A"/>
    <w:rsid w:val="005D2912"/>
    <w:rsid w:val="006065BD"/>
    <w:rsid w:val="006114DC"/>
    <w:rsid w:val="00645FA9"/>
    <w:rsid w:val="00647866"/>
    <w:rsid w:val="0065321C"/>
    <w:rsid w:val="00665003"/>
    <w:rsid w:val="006A2AD0"/>
    <w:rsid w:val="006C2375"/>
    <w:rsid w:val="006D4ECC"/>
    <w:rsid w:val="00722258"/>
    <w:rsid w:val="007243E5"/>
    <w:rsid w:val="00766EA0"/>
    <w:rsid w:val="007A2226"/>
    <w:rsid w:val="007F5B66"/>
    <w:rsid w:val="00823A1C"/>
    <w:rsid w:val="00845B9D"/>
    <w:rsid w:val="008558F1"/>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5D13"/>
    <w:rsid w:val="00BD6238"/>
    <w:rsid w:val="00BE355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B63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A16C9"/>
  <w15:chartTrackingRefBased/>
  <w15:docId w15:val="{BEEA96D6-4A18-40CE-BEA8-3A42E0A86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6380"/>
    <w:rPr>
      <w:rFonts w:ascii="Calibri" w:hAnsi="Calibri"/>
    </w:rPr>
  </w:style>
  <w:style w:type="paragraph" w:styleId="Heading1">
    <w:name w:val="heading 1"/>
    <w:aliases w:val="Pocket"/>
    <w:basedOn w:val="Normal"/>
    <w:next w:val="Normal"/>
    <w:link w:val="Heading1Char"/>
    <w:qFormat/>
    <w:rsid w:val="00FB63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63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63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
    <w:basedOn w:val="Normal"/>
    <w:next w:val="Normal"/>
    <w:link w:val="Heading4Char"/>
    <w:uiPriority w:val="3"/>
    <w:unhideWhenUsed/>
    <w:qFormat/>
    <w:rsid w:val="00FB63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6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380"/>
  </w:style>
  <w:style w:type="character" w:customStyle="1" w:styleId="Heading1Char">
    <w:name w:val="Heading 1 Char"/>
    <w:aliases w:val="Pocket Char"/>
    <w:basedOn w:val="DefaultParagraphFont"/>
    <w:link w:val="Heading1"/>
    <w:rsid w:val="00FB63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63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638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FB638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B63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B6380"/>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FB6380"/>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ite"/>
    <w:basedOn w:val="DefaultParagraphFont"/>
    <w:link w:val="Card"/>
    <w:uiPriority w:val="99"/>
    <w:unhideWhenUsed/>
    <w:rsid w:val="00FB6380"/>
    <w:rPr>
      <w:color w:val="auto"/>
      <w:u w:val="none"/>
    </w:rPr>
  </w:style>
  <w:style w:type="character" w:styleId="FollowedHyperlink">
    <w:name w:val="FollowedHyperlink"/>
    <w:basedOn w:val="DefaultParagraphFont"/>
    <w:uiPriority w:val="99"/>
    <w:semiHidden/>
    <w:unhideWhenUsed/>
    <w:rsid w:val="00FB6380"/>
    <w:rPr>
      <w:color w:val="auto"/>
      <w:u w:val="none"/>
    </w:rPr>
  </w:style>
  <w:style w:type="character" w:customStyle="1" w:styleId="normaltextrun">
    <w:name w:val="normaltextrun"/>
    <w:basedOn w:val="DefaultParagraphFont"/>
    <w:rsid w:val="008558F1"/>
  </w:style>
  <w:style w:type="paragraph" w:customStyle="1" w:styleId="Card">
    <w:name w:val="Card"/>
    <w:aliases w:val="No Spacing111112,nonunderlined,No Spacing11211,Debate Text,No Spacing11,No Spacing111,No Spacing2,Read stuff,No Spacing1,Tag and Ci,No Spacing23,card,Medium Grid 21,Tags,No Spacing111111,No Spacing31,No Spacing22,No Spacing3,Dont use,No Spacing41,tag"/>
    <w:basedOn w:val="Heading1"/>
    <w:link w:val="Hyperlink"/>
    <w:autoRedefine/>
    <w:uiPriority w:val="99"/>
    <w:qFormat/>
    <w:rsid w:val="00362C2D"/>
    <w:pPr>
      <w:keepNext w:val="0"/>
      <w:keepLines w:val="0"/>
      <w:pageBreakBefore w:val="0"/>
      <w:pBdr>
        <w:top w:val="none" w:sz="0" w:space="0" w:color="auto"/>
        <w:left w:val="none" w:sz="0" w:space="0" w:color="auto"/>
        <w:bottom w:val="none" w:sz="0" w:space="0" w:color="auto"/>
        <w:right w:val="none" w:sz="0" w:space="0" w:color="auto"/>
      </w:pBdr>
      <w:spacing w:before="0"/>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autoRedefine/>
    <w:uiPriority w:val="7"/>
    <w:qFormat/>
    <w:rsid w:val="008558F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8558F1"/>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8558F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Char">
    <w:name w:val="card Char"/>
    <w:basedOn w:val="DefaultParagraphFont"/>
    <w:rsid w:val="00362C2D"/>
    <w:rPr>
      <w:sz w:val="16"/>
      <w:lang w:val="en-US" w:eastAsia="en-US" w:bidi="ar-SA"/>
    </w:rPr>
  </w:style>
  <w:style w:type="character" w:customStyle="1" w:styleId="underline">
    <w:name w:val="underline"/>
    <w:basedOn w:val="DefaultParagraphFont"/>
    <w:qFormat/>
    <w:rsid w:val="00362C2D"/>
    <w:rPr>
      <w:sz w:val="20"/>
      <w:u w:val="single"/>
    </w:rPr>
  </w:style>
  <w:style w:type="paragraph" w:customStyle="1" w:styleId="UnderlinedText">
    <w:name w:val="Underlined Text"/>
    <w:basedOn w:val="Normal"/>
    <w:autoRedefine/>
    <w:rsid w:val="00362C2D"/>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ck5.mixtape.moe/qdkkdt.pdf" TargetMode="External"/><Relationship Id="rId3" Type="http://schemas.openxmlformats.org/officeDocument/2006/relationships/styles" Target="styles.xml"/><Relationship Id="rId7" Type="http://schemas.openxmlformats.org/officeDocument/2006/relationships/hyperlink" Target="http://criticaltheoryindex.org/assets/CarceralCapitalism---Wang-Jacki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uppublishing.com/doi/citedby/10.3366/soma.2011.001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esearchgate.net/publication/316728254_Rethinking_Existential_Threats_and_Education" TargetMode="External"/><Relationship Id="rId4" Type="http://schemas.openxmlformats.org/officeDocument/2006/relationships/settings" Target="settings.xml"/><Relationship Id="rId9" Type="http://schemas.openxmlformats.org/officeDocument/2006/relationships/hyperlink" Target="https://www.tandfonline.com/doi/abs/10.1080/0363452032000156190?journalCode=rce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17065</Words>
  <Characters>97274</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6</cp:revision>
  <dcterms:created xsi:type="dcterms:W3CDTF">2021-12-18T15:50:00Z</dcterms:created>
  <dcterms:modified xsi:type="dcterms:W3CDTF">2021-12-18T16:34:00Z</dcterms:modified>
</cp:coreProperties>
</file>