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0D4AB" w14:textId="6CCB5EF0" w:rsidR="009251F7" w:rsidRDefault="009251F7" w:rsidP="00B55AD5"/>
    <w:p w14:paraId="74E72D75" w14:textId="2AD70485" w:rsidR="009251F7" w:rsidRDefault="009251F7" w:rsidP="00BE4356">
      <w:pPr>
        <w:pStyle w:val="Heading1"/>
      </w:pPr>
      <w:r>
        <w:t>NC</w:t>
      </w:r>
    </w:p>
    <w:p w14:paraId="15D5217C" w14:textId="77777777" w:rsidR="00BE4356" w:rsidRPr="00BE4356" w:rsidRDefault="00BE4356" w:rsidP="00BE4356"/>
    <w:p w14:paraId="136E5C0D" w14:textId="154C8094" w:rsidR="009251F7" w:rsidRDefault="00BE4356" w:rsidP="009251F7">
      <w:pPr>
        <w:pStyle w:val="Heading3"/>
      </w:pPr>
      <w:r>
        <w:t>1</w:t>
      </w:r>
    </w:p>
    <w:p w14:paraId="393326BE" w14:textId="77777777" w:rsidR="00525AE0" w:rsidRDefault="00525AE0" w:rsidP="00525AE0">
      <w:pPr>
        <w:pStyle w:val="Heading4"/>
      </w:pPr>
      <w:r>
        <w:t xml:space="preserve">The Committee on the Peaceful use of Outer Space ought to: </w:t>
      </w:r>
    </w:p>
    <w:p w14:paraId="7A620D3A" w14:textId="77777777" w:rsidR="00525AE0" w:rsidRPr="0094334D" w:rsidRDefault="00525AE0" w:rsidP="00525AE0">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1EA271D8" w14:textId="77777777" w:rsidR="00525AE0" w:rsidRPr="0094334D" w:rsidRDefault="00525AE0" w:rsidP="00525AE0">
      <w:pPr>
        <w:pStyle w:val="ListParagraph"/>
        <w:numPr>
          <w:ilvl w:val="0"/>
          <w:numId w:val="12"/>
        </w:numPr>
        <w:rPr>
          <w:b/>
          <w:bCs/>
          <w:sz w:val="26"/>
          <w:szCs w:val="26"/>
        </w:rPr>
      </w:pPr>
      <w:r w:rsidRPr="0094334D">
        <w:rPr>
          <w:b/>
          <w:bCs/>
          <w:sz w:val="26"/>
          <w:szCs w:val="26"/>
        </w:rPr>
        <w:t xml:space="preserve">open disclosure of data gathered in the exploration of a celestial body </w:t>
      </w:r>
    </w:p>
    <w:p w14:paraId="58F6240A" w14:textId="77777777" w:rsidR="00525AE0" w:rsidRPr="0094334D" w:rsidRDefault="00525AE0" w:rsidP="00525AE0">
      <w:pPr>
        <w:pStyle w:val="ListParagraph"/>
        <w:numPr>
          <w:ilvl w:val="0"/>
          <w:numId w:val="12"/>
        </w:numPr>
        <w:rPr>
          <w:b/>
          <w:bCs/>
          <w:sz w:val="26"/>
          <w:szCs w:val="26"/>
        </w:rPr>
      </w:pPr>
      <w:r w:rsidRPr="0094334D">
        <w:rPr>
          <w:b/>
          <w:bCs/>
          <w:sz w:val="26"/>
          <w:szCs w:val="26"/>
        </w:rPr>
        <w:t>Applications must be publicly announced</w:t>
      </w:r>
    </w:p>
    <w:p w14:paraId="75D172CA" w14:textId="77777777" w:rsidR="00525AE0" w:rsidRPr="0094334D" w:rsidRDefault="00525AE0" w:rsidP="00525AE0">
      <w:pPr>
        <w:pStyle w:val="ListParagraph"/>
        <w:numPr>
          <w:ilvl w:val="0"/>
          <w:numId w:val="12"/>
        </w:numPr>
        <w:rPr>
          <w:b/>
          <w:bCs/>
          <w:sz w:val="26"/>
          <w:szCs w:val="26"/>
        </w:rPr>
      </w:pPr>
      <w:r w:rsidRPr="0094334D">
        <w:rPr>
          <w:b/>
          <w:bCs/>
          <w:sz w:val="26"/>
          <w:szCs w:val="26"/>
        </w:rPr>
        <w:t>Property Rights will be made tradeable between private entities</w:t>
      </w:r>
    </w:p>
    <w:p w14:paraId="7F2DA371" w14:textId="77777777" w:rsidR="00525AE0" w:rsidRPr="0094334D" w:rsidRDefault="00525AE0" w:rsidP="00525AE0">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p>
    <w:p w14:paraId="14E43431" w14:textId="77777777" w:rsidR="00525AE0" w:rsidRPr="0094334D" w:rsidRDefault="00525AE0" w:rsidP="00525AE0">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p>
    <w:p w14:paraId="11B3054F" w14:textId="77777777" w:rsidR="00525AE0" w:rsidRDefault="00525AE0" w:rsidP="00525AE0">
      <w:pPr>
        <w:pStyle w:val="ListParagraph"/>
        <w:numPr>
          <w:ilvl w:val="0"/>
          <w:numId w:val="12"/>
        </w:numPr>
        <w:rPr>
          <w:b/>
          <w:bCs/>
          <w:sz w:val="26"/>
          <w:szCs w:val="26"/>
        </w:rPr>
      </w:pPr>
      <w:r w:rsidRPr="0094334D">
        <w:rPr>
          <w:b/>
          <w:bCs/>
          <w:sz w:val="26"/>
          <w:szCs w:val="26"/>
        </w:rPr>
        <w:t>Ban the militarization of outer space</w:t>
      </w:r>
    </w:p>
    <w:p w14:paraId="1BDF6272" w14:textId="77777777" w:rsidR="00525AE0" w:rsidRPr="00287E35" w:rsidRDefault="00525AE0" w:rsidP="00525AE0">
      <w:pPr>
        <w:pStyle w:val="ListParagraph"/>
        <w:rPr>
          <w:b/>
          <w:bCs/>
          <w:sz w:val="26"/>
          <w:szCs w:val="26"/>
        </w:rPr>
      </w:pPr>
    </w:p>
    <w:p w14:paraId="63D07279" w14:textId="77777777" w:rsidR="00525AE0" w:rsidRDefault="00525AE0" w:rsidP="00525AE0">
      <w:pPr>
        <w:pStyle w:val="Heading4"/>
      </w:pPr>
      <w:r>
        <w:t>Space-faring nations including but not limited to the United States, the People’s Republic of China, and the Russian Federation should comply to a Code of Conduct that prohibits harmful interference against human-made space objects and reduces practices that contribute to the weaponization of space.</w:t>
      </w:r>
    </w:p>
    <w:p w14:paraId="4EC47B99" w14:textId="77777777" w:rsidR="00525AE0" w:rsidRPr="00287E35" w:rsidRDefault="00525AE0" w:rsidP="00525AE0"/>
    <w:p w14:paraId="62C68F25" w14:textId="77777777" w:rsidR="00525AE0" w:rsidRDefault="00525AE0" w:rsidP="00525AE0">
      <w:pPr>
        <w:pStyle w:val="Heading4"/>
      </w:pPr>
      <w:r>
        <w:t>The United States federal government should:</w:t>
      </w:r>
    </w:p>
    <w:p w14:paraId="766E743A" w14:textId="77777777" w:rsidR="00525AE0" w:rsidRPr="002F00FC" w:rsidRDefault="00525AE0" w:rsidP="00525AE0">
      <w:pPr>
        <w:pStyle w:val="Heading4"/>
      </w:pPr>
      <w:r>
        <w:t>- mandate post-mission disposal and hardening for all satellite launches</w:t>
      </w:r>
    </w:p>
    <w:p w14:paraId="066DC398" w14:textId="77777777" w:rsidR="00525AE0" w:rsidRDefault="00525AE0" w:rsidP="00525AE0">
      <w:pPr>
        <w:pStyle w:val="Heading4"/>
      </w:pPr>
      <w:r>
        <w:t xml:space="preserve">- </w:t>
      </w:r>
      <w:r w:rsidRPr="002F00FC">
        <w:t xml:space="preserve">create a new federal agency with the sole authority to manage on-orbit activities and the space environment, including permitting and incentivizing the private sector to develop ADR technology, and providing funds for research and development of ADR tech. </w:t>
      </w:r>
    </w:p>
    <w:p w14:paraId="3BF54EB3" w14:textId="77777777" w:rsidR="00525AE0" w:rsidRPr="002F00FC" w:rsidRDefault="00525AE0" w:rsidP="00525AE0"/>
    <w:p w14:paraId="4CD8F082" w14:textId="77777777" w:rsidR="00525AE0" w:rsidRPr="00175AE8" w:rsidRDefault="00525AE0" w:rsidP="00525AE0">
      <w:pPr>
        <w:pStyle w:val="Heading4"/>
      </w:pPr>
      <w:r>
        <w:t>US plank enables quick commercialization of ADR tech</w:t>
      </w:r>
    </w:p>
    <w:p w14:paraId="398F9001" w14:textId="77777777" w:rsidR="00525AE0" w:rsidRPr="00DD7BBD" w:rsidRDefault="00525AE0" w:rsidP="00525AE0">
      <w:r w:rsidRPr="00DD7BBD">
        <w:t xml:space="preserve">Brian </w:t>
      </w:r>
      <w:r w:rsidRPr="00DD7BBD">
        <w:rPr>
          <w:rStyle w:val="Style13ptBold"/>
        </w:rPr>
        <w:t>Weeden 17.</w:t>
      </w:r>
      <w:r w:rsidRPr="00DD7BBD">
        <w:t xml:space="preserve"> Director of Program Planning for the Secure World Foundation</w:t>
      </w:r>
      <w:r>
        <w:t>.</w:t>
      </w:r>
      <w:r w:rsidRPr="00DD7BBD">
        <w:t xml:space="preserve"> "</w:t>
      </w:r>
      <w:r>
        <w:t xml:space="preserve">US </w:t>
      </w:r>
      <w:r w:rsidRPr="00DD7BBD">
        <w:t>Space Policy, Organizational Incentives, And Orbital Debris Removal". The Space Review. 10-30-2017. http://www.thespacereview.com/article/3361/1</w:t>
      </w:r>
    </w:p>
    <w:p w14:paraId="7078DA89" w14:textId="1044138C" w:rsidR="00525AE0" w:rsidRPr="00525AE0" w:rsidRDefault="00525AE0" w:rsidP="00525AE0">
      <w:pPr>
        <w:rPr>
          <w:u w:val="single"/>
        </w:rPr>
      </w:pPr>
      <w:r w:rsidRPr="00EA41B1">
        <w:rPr>
          <w:sz w:val="16"/>
        </w:rPr>
        <w:t xml:space="preserve">Over the course of the last thirty years, successive US presidential administrations have increased the focus on space debris in national policy decisions. There is a clear movement over time from implementation of national mitigation guidelines to international mitigation guidelines, broader discussion on space sustainability, and improving SSA and collision warning measures. And over the same time, practical steps have been taken towards implementing these policy directives. However, </w:t>
      </w:r>
      <w:r w:rsidRPr="00DD7BBD">
        <w:rPr>
          <w:rStyle w:val="TitleChar"/>
        </w:rPr>
        <w:t>while national policy has recognized the importance of developing remediation</w:t>
      </w:r>
      <w:r w:rsidRPr="00EA41B1">
        <w:rPr>
          <w:sz w:val="16"/>
        </w:rPr>
        <w:t xml:space="preserve"> </w:t>
      </w:r>
      <w:r w:rsidRPr="00DD7BBD">
        <w:rPr>
          <w:rStyle w:val="TitleChar"/>
        </w:rPr>
        <w:t>capabilities such as ADR</w:t>
      </w:r>
      <w:r w:rsidRPr="00EA41B1">
        <w:rPr>
          <w:sz w:val="16"/>
        </w:rPr>
        <w:t xml:space="preserve">, </w:t>
      </w:r>
      <w:r w:rsidRPr="00DD7BBD">
        <w:rPr>
          <w:rStyle w:val="TitleChar"/>
        </w:rPr>
        <w:t>there</w:t>
      </w:r>
      <w:r w:rsidRPr="00EA41B1">
        <w:rPr>
          <w:sz w:val="16"/>
        </w:rPr>
        <w:t xml:space="preserve"> </w:t>
      </w:r>
      <w:r w:rsidRPr="00DD7BBD">
        <w:rPr>
          <w:rStyle w:val="TitleChar"/>
        </w:rPr>
        <w:t xml:space="preserve">has </w:t>
      </w:r>
      <w:r w:rsidRPr="00EA41B1">
        <w:rPr>
          <w:rStyle w:val="Emphasis"/>
        </w:rPr>
        <w:t>not been</w:t>
      </w:r>
      <w:r w:rsidRPr="00EA41B1">
        <w:rPr>
          <w:sz w:val="16"/>
        </w:rPr>
        <w:t xml:space="preserve"> </w:t>
      </w:r>
      <w:r w:rsidRPr="00DD7BBD">
        <w:rPr>
          <w:rStyle w:val="TitleChar"/>
        </w:rPr>
        <w:t xml:space="preserve">significant progress towards </w:t>
      </w:r>
      <w:r w:rsidRPr="00EA41B1">
        <w:rPr>
          <w:rStyle w:val="Emphasis"/>
        </w:rPr>
        <w:t>implementation</w:t>
      </w:r>
      <w:r w:rsidRPr="00EA41B1">
        <w:rPr>
          <w:sz w:val="16"/>
        </w:rPr>
        <w:t xml:space="preserve">. To date, U.S. efforts on space debris remediation have been limited to studies by both NASA and the DOD, and relatively small research and development contracts from NASA. </w:t>
      </w:r>
      <w:r w:rsidRPr="00EA41B1">
        <w:rPr>
          <w:rStyle w:val="TitleChar"/>
        </w:rPr>
        <w:t>The lack of</w:t>
      </w:r>
      <w:r w:rsidRPr="00EA41B1">
        <w:rPr>
          <w:sz w:val="16"/>
        </w:rPr>
        <w:t xml:space="preserve"> </w:t>
      </w:r>
      <w:r w:rsidRPr="00EA41B1">
        <w:rPr>
          <w:rStyle w:val="TitleChar"/>
        </w:rPr>
        <w:t>progress is</w:t>
      </w:r>
      <w:r w:rsidRPr="00EA41B1">
        <w:rPr>
          <w:sz w:val="16"/>
        </w:rPr>
        <w:t xml:space="preserve"> likely </w:t>
      </w:r>
      <w:r w:rsidRPr="00EA41B1">
        <w:rPr>
          <w:rStyle w:val="TitleChar"/>
        </w:rPr>
        <w:t>due to</w:t>
      </w:r>
      <w:r w:rsidRPr="00EA41B1">
        <w:rPr>
          <w:sz w:val="16"/>
        </w:rPr>
        <w:t xml:space="preserve"> organizational and political factors, </w:t>
      </w:r>
      <w:r w:rsidRPr="00EA41B1">
        <w:rPr>
          <w:rStyle w:val="TitleChar"/>
        </w:rPr>
        <w:t>including the lack of clearly defined responsibilities</w:t>
      </w:r>
      <w:r w:rsidRPr="00EA41B1">
        <w:rPr>
          <w:sz w:val="16"/>
        </w:rPr>
        <w:t xml:space="preserve">, </w:t>
      </w:r>
      <w:r w:rsidRPr="00EA41B1">
        <w:rPr>
          <w:rStyle w:val="TitleChar"/>
        </w:rPr>
        <w:t>budget constraints</w:t>
      </w:r>
      <w:r w:rsidRPr="00EA41B1">
        <w:rPr>
          <w:sz w:val="16"/>
        </w:rPr>
        <w:t xml:space="preserve">, </w:t>
      </w:r>
      <w:r w:rsidRPr="00EA41B1">
        <w:rPr>
          <w:rStyle w:val="TitleChar"/>
        </w:rPr>
        <w:t>and a political predilection for national security</w:t>
      </w:r>
      <w:r w:rsidRPr="00EA41B1">
        <w:rPr>
          <w:sz w:val="16"/>
        </w:rPr>
        <w:t xml:space="preserve">. Broader theories of how public policy change occurs, and how </w:t>
      </w:r>
      <w:proofErr w:type="gramStart"/>
      <w:r w:rsidRPr="00EA41B1">
        <w:rPr>
          <w:sz w:val="16"/>
        </w:rPr>
        <w:t>bureaucracies</w:t>
      </w:r>
      <w:proofErr w:type="gramEnd"/>
      <w:r w:rsidRPr="00EA41B1">
        <w:rPr>
          <w:sz w:val="16"/>
        </w:rPr>
        <w:t xml:space="preserve"> function, can provide insights into changes that could result in improved progress on dealing with space debris</w:t>
      </w:r>
      <w:r w:rsidRPr="00175AE8">
        <w:rPr>
          <w:rStyle w:val="TitleChar"/>
        </w:rPr>
        <w:t xml:space="preserve">. Among the changes that should be considered is </w:t>
      </w:r>
      <w:r w:rsidRPr="00C905A4">
        <w:rPr>
          <w:rStyle w:val="TitleChar"/>
          <w:highlight w:val="green"/>
        </w:rPr>
        <w:t>giving a</w:t>
      </w:r>
      <w:r w:rsidRPr="00175AE8">
        <w:rPr>
          <w:rStyle w:val="TitleChar"/>
        </w:rPr>
        <w:t xml:space="preserve">n existing, or </w:t>
      </w:r>
      <w:r w:rsidRPr="00C905A4">
        <w:rPr>
          <w:rStyle w:val="TitleChar"/>
          <w:highlight w:val="green"/>
        </w:rPr>
        <w:t>new</w:t>
      </w:r>
      <w:r w:rsidRPr="00175AE8">
        <w:rPr>
          <w:rStyle w:val="TitleChar"/>
        </w:rPr>
        <w:t xml:space="preserve">, </w:t>
      </w:r>
      <w:r w:rsidRPr="00C905A4">
        <w:rPr>
          <w:rStyle w:val="TitleChar"/>
          <w:highlight w:val="green"/>
        </w:rPr>
        <w:t>federal agency explicit authority</w:t>
      </w:r>
      <w:r w:rsidRPr="00175AE8">
        <w:rPr>
          <w:rStyle w:val="TitleChar"/>
        </w:rPr>
        <w:t xml:space="preserve"> </w:t>
      </w:r>
      <w:r w:rsidRPr="00C905A4">
        <w:rPr>
          <w:rStyle w:val="TitleChar"/>
          <w:highlight w:val="green"/>
        </w:rPr>
        <w:t>over on-orbit activities</w:t>
      </w:r>
      <w:r w:rsidRPr="00175AE8">
        <w:rPr>
          <w:rStyle w:val="TitleChar"/>
        </w:rPr>
        <w:t xml:space="preserve"> </w:t>
      </w:r>
      <w:r w:rsidRPr="00C905A4">
        <w:rPr>
          <w:rStyle w:val="TitleChar"/>
          <w:highlight w:val="green"/>
        </w:rPr>
        <w:t>and management of the space environment</w:t>
      </w:r>
      <w:r w:rsidRPr="00EA41B1">
        <w:rPr>
          <w:sz w:val="16"/>
        </w:rPr>
        <w:t xml:space="preserve">. At a minimum, </w:t>
      </w:r>
      <w:r w:rsidRPr="00175AE8">
        <w:rPr>
          <w:rStyle w:val="TitleChar"/>
        </w:rPr>
        <w:t>this authority should</w:t>
      </w:r>
      <w:r w:rsidRPr="00EA41B1">
        <w:rPr>
          <w:sz w:val="16"/>
        </w:rPr>
        <w:t xml:space="preserve"> </w:t>
      </w:r>
      <w:r w:rsidRPr="00175AE8">
        <w:rPr>
          <w:rStyle w:val="TitleChar"/>
        </w:rPr>
        <w:t xml:space="preserve">be </w:t>
      </w:r>
      <w:r w:rsidRPr="00C905A4">
        <w:rPr>
          <w:rStyle w:val="TitleChar"/>
          <w:highlight w:val="green"/>
        </w:rPr>
        <w:t>focused on</w:t>
      </w:r>
      <w:r w:rsidRPr="00175AE8">
        <w:rPr>
          <w:rStyle w:val="TitleChar"/>
        </w:rPr>
        <w:t xml:space="preserve"> clearly </w:t>
      </w:r>
      <w:r w:rsidRPr="00C905A4">
        <w:rPr>
          <w:rStyle w:val="TitleChar"/>
          <w:highlight w:val="green"/>
        </w:rPr>
        <w:t>permitting and</w:t>
      </w:r>
      <w:r w:rsidRPr="00C905A4">
        <w:rPr>
          <w:sz w:val="16"/>
          <w:highlight w:val="green"/>
        </w:rPr>
        <w:t xml:space="preserve"> </w:t>
      </w:r>
      <w:r w:rsidRPr="00C905A4">
        <w:rPr>
          <w:rStyle w:val="Emphasis"/>
          <w:highlight w:val="green"/>
        </w:rPr>
        <w:t>incentivizing the private sector</w:t>
      </w:r>
      <w:r w:rsidRPr="00EA41B1">
        <w:rPr>
          <w:rStyle w:val="TitleChar"/>
        </w:rPr>
        <w:t xml:space="preserve"> </w:t>
      </w:r>
      <w:r w:rsidRPr="00C905A4">
        <w:rPr>
          <w:rStyle w:val="TitleChar"/>
          <w:highlight w:val="green"/>
        </w:rPr>
        <w:t>to develop</w:t>
      </w:r>
      <w:r w:rsidRPr="00EA41B1">
        <w:rPr>
          <w:rStyle w:val="TitleChar"/>
        </w:rPr>
        <w:t xml:space="preserve"> </w:t>
      </w:r>
      <w:r w:rsidRPr="00C905A4">
        <w:rPr>
          <w:rStyle w:val="Emphasis"/>
          <w:sz w:val="28"/>
          <w:highlight w:val="green"/>
        </w:rPr>
        <w:t>ADR tech</w:t>
      </w:r>
      <w:r w:rsidRPr="00B23932">
        <w:rPr>
          <w:rStyle w:val="Emphasis"/>
          <w:sz w:val="28"/>
        </w:rPr>
        <w:t>nologies</w:t>
      </w:r>
      <w:r w:rsidRPr="00EA41B1">
        <w:rPr>
          <w:rStyle w:val="Emphasis"/>
          <w:sz w:val="28"/>
        </w:rPr>
        <w:t xml:space="preserve"> and capabilities</w:t>
      </w:r>
      <w:r w:rsidRPr="00EA41B1">
        <w:rPr>
          <w:sz w:val="16"/>
        </w:rPr>
        <w:t xml:space="preserve">, and possibly </w:t>
      </w:r>
      <w:r w:rsidRPr="00C905A4">
        <w:rPr>
          <w:rStyle w:val="TitleChar"/>
          <w:highlight w:val="green"/>
        </w:rPr>
        <w:t>even</w:t>
      </w:r>
      <w:r w:rsidRPr="00C905A4">
        <w:rPr>
          <w:sz w:val="16"/>
          <w:highlight w:val="green"/>
        </w:rPr>
        <w:t xml:space="preserve"> </w:t>
      </w:r>
      <w:r w:rsidRPr="00C905A4">
        <w:rPr>
          <w:rStyle w:val="TitleChar"/>
          <w:highlight w:val="green"/>
        </w:rPr>
        <w:t>providing</w:t>
      </w:r>
      <w:r w:rsidRPr="00EA41B1">
        <w:rPr>
          <w:sz w:val="16"/>
        </w:rPr>
        <w:t xml:space="preserve"> </w:t>
      </w:r>
      <w:r w:rsidRPr="00EA41B1">
        <w:rPr>
          <w:rStyle w:val="Emphasis"/>
          <w:sz w:val="28"/>
        </w:rPr>
        <w:t xml:space="preserve">government </w:t>
      </w:r>
      <w:r w:rsidRPr="00C905A4">
        <w:rPr>
          <w:rStyle w:val="Emphasis"/>
          <w:sz w:val="28"/>
          <w:highlight w:val="green"/>
        </w:rPr>
        <w:t>funding</w:t>
      </w:r>
      <w:r w:rsidRPr="00EA41B1">
        <w:rPr>
          <w:rStyle w:val="TitleChar"/>
          <w:sz w:val="28"/>
        </w:rPr>
        <w:t xml:space="preserve"> </w:t>
      </w:r>
      <w:r w:rsidRPr="00C905A4">
        <w:rPr>
          <w:rStyle w:val="TitleChar"/>
          <w:highlight w:val="green"/>
        </w:rPr>
        <w:t xml:space="preserve">for </w:t>
      </w:r>
      <w:r w:rsidRPr="00C905A4">
        <w:rPr>
          <w:rStyle w:val="Emphasis"/>
          <w:highlight w:val="green"/>
        </w:rPr>
        <w:t>research and development</w:t>
      </w:r>
      <w:r w:rsidRPr="00EA41B1">
        <w:rPr>
          <w:rStyle w:val="TitleChar"/>
        </w:rPr>
        <w:t xml:space="preserve"> if private sector funding does not materialize.</w:t>
      </w:r>
      <w:r w:rsidRPr="00EA41B1">
        <w:rPr>
          <w:sz w:val="16"/>
        </w:rPr>
        <w:t xml:space="preserve"> </w:t>
      </w:r>
      <w:r w:rsidRPr="00C905A4">
        <w:rPr>
          <w:rStyle w:val="TitleChar"/>
          <w:highlight w:val="green"/>
        </w:rPr>
        <w:t>This authority</w:t>
      </w:r>
      <w:r w:rsidRPr="00EA41B1">
        <w:rPr>
          <w:rStyle w:val="TitleChar"/>
        </w:rPr>
        <w:t xml:space="preserve"> should also be linked with providing of SSA or STM data</w:t>
      </w:r>
      <w:r w:rsidRPr="00EA41B1">
        <w:rPr>
          <w:sz w:val="16"/>
        </w:rPr>
        <w:t xml:space="preserve"> and services, </w:t>
      </w:r>
      <w:r w:rsidRPr="00EA41B1">
        <w:rPr>
          <w:rStyle w:val="TitleChar"/>
        </w:rPr>
        <w:t xml:space="preserve">which </w:t>
      </w:r>
      <w:r w:rsidRPr="00C905A4">
        <w:rPr>
          <w:rStyle w:val="TitleChar"/>
          <w:highlight w:val="green"/>
        </w:rPr>
        <w:t>would</w:t>
      </w:r>
      <w:r w:rsidRPr="00EA41B1">
        <w:rPr>
          <w:rStyle w:val="TitleChar"/>
        </w:rPr>
        <w:t xml:space="preserve"> be essential for conducting </w:t>
      </w:r>
      <w:r w:rsidRPr="00B23932">
        <w:rPr>
          <w:rStyle w:val="TitleChar"/>
        </w:rPr>
        <w:t xml:space="preserve">or </w:t>
      </w:r>
      <w:r w:rsidRPr="00C905A4">
        <w:rPr>
          <w:rStyle w:val="TitleChar"/>
          <w:highlight w:val="green"/>
        </w:rPr>
        <w:t>provid</w:t>
      </w:r>
      <w:r w:rsidRPr="00B23932">
        <w:rPr>
          <w:rStyle w:val="TitleChar"/>
        </w:rPr>
        <w:t>ing</w:t>
      </w:r>
      <w:r w:rsidRPr="00EA41B1">
        <w:rPr>
          <w:rStyle w:val="TitleChar"/>
        </w:rPr>
        <w:t xml:space="preserve"> </w:t>
      </w:r>
      <w:r w:rsidRPr="00C905A4">
        <w:rPr>
          <w:rStyle w:val="Emphasis"/>
          <w:highlight w:val="green"/>
        </w:rPr>
        <w:t>oversight</w:t>
      </w:r>
      <w:r w:rsidRPr="00EA41B1">
        <w:rPr>
          <w:rStyle w:val="Emphasis"/>
        </w:rPr>
        <w:t xml:space="preserve"> of ADR</w:t>
      </w:r>
      <w:r w:rsidRPr="00EA41B1">
        <w:rPr>
          <w:sz w:val="16"/>
        </w:rPr>
        <w:t xml:space="preserve">. </w:t>
      </w:r>
      <w:r w:rsidRPr="00EA41B1">
        <w:rPr>
          <w:rStyle w:val="TitleChar"/>
        </w:rPr>
        <w:t>Creating a bureaucratic champion</w:t>
      </w:r>
      <w:r w:rsidRPr="00EA41B1">
        <w:rPr>
          <w:sz w:val="16"/>
        </w:rPr>
        <w:t xml:space="preserve"> in this manner </w:t>
      </w:r>
      <w:r w:rsidRPr="00C905A4">
        <w:rPr>
          <w:rStyle w:val="TitleChar"/>
          <w:highlight w:val="green"/>
        </w:rPr>
        <w:t>will</w:t>
      </w:r>
      <w:r w:rsidRPr="00EA41B1">
        <w:rPr>
          <w:sz w:val="16"/>
        </w:rPr>
        <w:t xml:space="preserve"> help </w:t>
      </w:r>
      <w:r w:rsidRPr="00C905A4">
        <w:rPr>
          <w:rStyle w:val="Emphasis"/>
          <w:highlight w:val="green"/>
        </w:rPr>
        <w:t>better align bureaucratic incentives</w:t>
      </w:r>
      <w:r w:rsidRPr="00EA41B1">
        <w:rPr>
          <w:sz w:val="16"/>
        </w:rPr>
        <w:t xml:space="preserve"> </w:t>
      </w:r>
      <w:r w:rsidRPr="00EA41B1">
        <w:rPr>
          <w:rStyle w:val="TitleChar"/>
        </w:rPr>
        <w:t>with</w:t>
      </w:r>
      <w:r w:rsidRPr="00EA41B1">
        <w:rPr>
          <w:sz w:val="16"/>
        </w:rPr>
        <w:t xml:space="preserve"> </w:t>
      </w:r>
      <w:r w:rsidRPr="00EA41B1">
        <w:rPr>
          <w:rStyle w:val="TitleChar"/>
        </w:rPr>
        <w:t xml:space="preserve">the stated policy </w:t>
      </w:r>
      <w:proofErr w:type="gramStart"/>
      <w:r w:rsidRPr="00EA41B1">
        <w:rPr>
          <w:rStyle w:val="TitleChar"/>
        </w:rPr>
        <w:t>goals</w:t>
      </w:r>
      <w:r w:rsidRPr="00EA41B1">
        <w:rPr>
          <w:sz w:val="16"/>
        </w:rPr>
        <w:t xml:space="preserve">, </w:t>
      </w:r>
      <w:r w:rsidRPr="00EA41B1">
        <w:rPr>
          <w:rStyle w:val="TitleChar"/>
        </w:rPr>
        <w:t>and</w:t>
      </w:r>
      <w:proofErr w:type="gramEnd"/>
      <w:r w:rsidRPr="00EA41B1">
        <w:rPr>
          <w:rStyle w:val="TitleChar"/>
        </w:rPr>
        <w:t xml:space="preserve"> help create the change that will </w:t>
      </w:r>
      <w:r w:rsidRPr="00EA41B1">
        <w:rPr>
          <w:rStyle w:val="Emphasis"/>
        </w:rPr>
        <w:t>improve the space environment</w:t>
      </w:r>
      <w:r w:rsidRPr="00EA41B1">
        <w:rPr>
          <w:rStyle w:val="TitleChar"/>
        </w:rPr>
        <w:t xml:space="preserve"> for all future users, public and private.</w:t>
      </w:r>
    </w:p>
    <w:p w14:paraId="67649C99" w14:textId="77777777" w:rsidR="00525AE0" w:rsidRPr="00D741E7" w:rsidRDefault="00525AE0" w:rsidP="00525AE0">
      <w:pPr>
        <w:pStyle w:val="Heading4"/>
      </w:pPr>
      <w:r w:rsidRPr="00D741E7">
        <w:t xml:space="preserve">Code of conduct </w:t>
      </w:r>
      <w:r>
        <w:t xml:space="preserve">plank </w:t>
      </w:r>
      <w:r w:rsidRPr="00D741E7">
        <w:t xml:space="preserve">solves weaponization </w:t>
      </w:r>
      <w:r>
        <w:t>and space wars –</w:t>
      </w:r>
      <w:r w:rsidRPr="00D741E7">
        <w:t xml:space="preserve"> </w:t>
      </w:r>
      <w:r>
        <w:t>I</w:t>
      </w:r>
      <w:r w:rsidRPr="00D741E7">
        <w:t>nternational norms</w:t>
      </w:r>
      <w:r>
        <w:t>,</w:t>
      </w:r>
      <w:r w:rsidRPr="00D741E7">
        <w:t xml:space="preserve"> verification</w:t>
      </w:r>
      <w:r>
        <w:t xml:space="preserve">, </w:t>
      </w:r>
      <w:r w:rsidRPr="00D741E7">
        <w:t xml:space="preserve">SSA transparency </w:t>
      </w:r>
    </w:p>
    <w:p w14:paraId="19D889E7" w14:textId="77777777" w:rsidR="00525AE0" w:rsidRDefault="00525AE0" w:rsidP="00525AE0">
      <w:pPr>
        <w:spacing w:after="0"/>
        <w:rPr>
          <w:rFonts w:asciiTheme="minorHAnsi" w:hAnsiTheme="minorHAnsi" w:cstheme="minorHAnsi"/>
          <w:sz w:val="16"/>
          <w:szCs w:val="16"/>
        </w:rPr>
      </w:pPr>
      <w:r w:rsidRPr="00B5402A">
        <w:rPr>
          <w:rStyle w:val="Style13ptBold"/>
        </w:rPr>
        <w:t>Krepon, Hitchens, and Katz-Hyman 11</w:t>
      </w:r>
      <w:r w:rsidRPr="00D741E7">
        <w:rPr>
          <w:rFonts w:asciiTheme="minorHAnsi" w:hAnsiTheme="minorHAnsi" w:cstheme="minorHAnsi"/>
          <w:sz w:val="16"/>
          <w:szCs w:val="16"/>
        </w:rPr>
        <w:t xml:space="preserve"> </w:t>
      </w:r>
      <w:r w:rsidRPr="00D741E7">
        <w:rPr>
          <w:rFonts w:asciiTheme="minorHAnsi" w:hAnsiTheme="minorHAnsi" w:cstheme="minorHAnsi"/>
        </w:rPr>
        <w:t xml:space="preserve">[February 2011, Michael Krepon is the President of the Henry L. Stimson Center, Theresa Hitchens is Director of the United Nations Institute for Disarmament Research, and Michael Katz-Hyman is a Research Associate at the Henry L. Stimson Center on the Space Security and South Asia Projects “Preserving Freedom of Action in Space: Realizing the Potential and Limits of U.S.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xml:space="preserve">”, Chapter 20 in “Towards a Theory of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Selected Essays”, SM]</w:t>
      </w:r>
    </w:p>
    <w:p w14:paraId="232F211C" w14:textId="77777777" w:rsidR="00525AE0" w:rsidRPr="00D741E7" w:rsidRDefault="00525AE0" w:rsidP="00525AE0">
      <w:pPr>
        <w:spacing w:after="0"/>
        <w:rPr>
          <w:rFonts w:asciiTheme="minorHAnsi" w:hAnsiTheme="minorHAnsi" w:cstheme="minorHAnsi"/>
        </w:rPr>
      </w:pPr>
      <w:r w:rsidRPr="00B5402A">
        <w:rPr>
          <w:rStyle w:val="underline"/>
          <w:rFonts w:asciiTheme="minorHAnsi" w:hAnsiTheme="minorHAnsi" w:cstheme="minorHAnsi"/>
          <w:sz w:val="12"/>
          <w:szCs w:val="12"/>
        </w:rPr>
        <w:t>We view a code of conduct for responsible spacefaring nations as a necessary complement to a hedging strategy and as an essential element of a space posture that provides for the preservation and growth of U.S. space capabilities</w:t>
      </w:r>
      <w:r w:rsidRPr="00B5402A">
        <w:rPr>
          <w:rFonts w:asciiTheme="minorHAnsi" w:hAnsiTheme="minorHAnsi" w:cstheme="minorHAnsi"/>
          <w:sz w:val="12"/>
          <w:szCs w:val="12"/>
        </w:rPr>
        <w:t xml:space="preserve">. A code of conduct makes sense because, with the increased utilization and importance of space for national and economic security, </w:t>
      </w:r>
      <w:r w:rsidRPr="00B5402A">
        <w:rPr>
          <w:rStyle w:val="underline"/>
          <w:rFonts w:asciiTheme="minorHAnsi" w:hAnsiTheme="minorHAnsi" w:cstheme="minorHAnsi"/>
          <w:sz w:val="12"/>
          <w:szCs w:val="12"/>
        </w:rPr>
        <w:t>there is increased need for space operators and spacefaring nations to act responsibly</w:t>
      </w:r>
      <w:r w:rsidRPr="00B5402A">
        <w:rPr>
          <w:rFonts w:asciiTheme="minorHAnsi" w:hAnsiTheme="minorHAnsi" w:cstheme="minorHAnsi"/>
          <w:sz w:val="12"/>
          <w:szCs w:val="12"/>
        </w:rPr>
        <w:t>. While some rules and treaty obligations exist, there are many gaps in coverage, including how best to avoid collisions and harmful interference, appropriate uses of lasers, and notifications related to potentially dangerous maneuvers.</w:t>
      </w:r>
      <w:r w:rsidRPr="00D741E7">
        <w:rPr>
          <w:rFonts w:asciiTheme="minorHAnsi" w:hAnsiTheme="minorHAnsi" w:cstheme="minorHAnsi"/>
        </w:rPr>
        <w:t xml:space="preserve"> Because </w:t>
      </w:r>
      <w:r w:rsidRPr="00D741E7">
        <w:rPr>
          <w:rStyle w:val="underline"/>
          <w:rFonts w:asciiTheme="minorHAnsi" w:hAnsiTheme="minorHAnsi" w:cstheme="minorHAnsi"/>
        </w:rPr>
        <w:t xml:space="preserve">the increased utilization of space for security and economic purposes could lead to friction and diminished space assurance, it serves the interests of all responsible </w:t>
      </w:r>
      <w:r w:rsidRPr="00082AEC">
        <w:rPr>
          <w:rStyle w:val="underline"/>
          <w:rFonts w:asciiTheme="minorHAnsi" w:hAnsiTheme="minorHAnsi" w:cstheme="minorHAnsi"/>
          <w:highlight w:val="cyan"/>
        </w:rPr>
        <w:t xml:space="preserve">spacefaring nations </w:t>
      </w:r>
      <w:r w:rsidRPr="00D741E7">
        <w:rPr>
          <w:rStyle w:val="underline"/>
          <w:rFonts w:asciiTheme="minorHAnsi" w:hAnsiTheme="minorHAnsi" w:cstheme="minorHAnsi"/>
        </w:rPr>
        <w:t xml:space="preserve">to </w:t>
      </w:r>
      <w:r w:rsidRPr="00082AEC">
        <w:rPr>
          <w:rStyle w:val="underline"/>
          <w:rFonts w:asciiTheme="minorHAnsi" w:hAnsiTheme="minorHAnsi" w:cstheme="minorHAnsi"/>
          <w:highlight w:val="cyan"/>
        </w:rPr>
        <w:t xml:space="preserve">establish rules </w:t>
      </w:r>
      <w:r w:rsidRPr="00D741E7">
        <w:rPr>
          <w:rStyle w:val="underline"/>
          <w:rFonts w:asciiTheme="minorHAnsi" w:hAnsiTheme="minorHAnsi" w:cstheme="minorHAnsi"/>
        </w:rPr>
        <w:t xml:space="preserve">of the road </w:t>
      </w:r>
      <w:r w:rsidRPr="00082AEC">
        <w:rPr>
          <w:rStyle w:val="underline"/>
          <w:rFonts w:asciiTheme="minorHAnsi" w:hAnsiTheme="minorHAnsi" w:cstheme="minorHAnsi"/>
          <w:highlight w:val="cyan"/>
        </w:rPr>
        <w:t>to help prevent misunderstandings, catastrophic actions in space</w:t>
      </w:r>
      <w:r w:rsidRPr="00D741E7">
        <w:rPr>
          <w:rStyle w:val="underline"/>
          <w:rFonts w:asciiTheme="minorHAnsi" w:hAnsiTheme="minorHAnsi" w:cstheme="minorHAnsi"/>
        </w:rPr>
        <w:t>, and grievances</w:t>
      </w:r>
      <w:r w:rsidRPr="00D741E7">
        <w:rPr>
          <w:rFonts w:asciiTheme="minorHAnsi" w:hAnsiTheme="minorHAnsi" w:cstheme="minorHAnsi"/>
        </w:rPr>
        <w:t xml:space="preserve">. Another reason for pursuing rules of the road is that interactive hedging strategies could generate actions in space that diminish space security by nations concerned about the import of technology demonstrations and flight tests. We have therefore argued that </w:t>
      </w:r>
      <w:r w:rsidRPr="00082AEC">
        <w:rPr>
          <w:rStyle w:val="underline"/>
          <w:rFonts w:asciiTheme="minorHAnsi" w:hAnsiTheme="minorHAnsi" w:cstheme="minorHAnsi"/>
          <w:highlight w:val="cyan"/>
        </w:rPr>
        <w:t>hedging strategies are best accompanied by diplomatic initiatives to set norms</w:t>
      </w:r>
      <w:r w:rsidRPr="00D741E7">
        <w:rPr>
          <w:rStyle w:val="underline"/>
          <w:rFonts w:asciiTheme="minorHAnsi" w:hAnsiTheme="minorHAnsi" w:cstheme="minorHAnsi"/>
        </w:rPr>
        <w:t xml:space="preserve"> that increase the safety and security of satellites vital to U.S. national and economic security</w:t>
      </w:r>
      <w:r w:rsidRPr="00D741E7">
        <w:rPr>
          <w:rFonts w:asciiTheme="minorHAnsi" w:hAnsiTheme="minorHAnsi" w:cstheme="minorHAnsi"/>
        </w:rPr>
        <w:t xml:space="preserve">. A code of conduct would serve these purposes. </w:t>
      </w:r>
      <w:r w:rsidRPr="00082AEC">
        <w:rPr>
          <w:rStyle w:val="underline"/>
          <w:rFonts w:asciiTheme="minorHAnsi" w:hAnsiTheme="minorHAnsi" w:cstheme="minorHAnsi"/>
          <w:highlight w:val="cyan"/>
        </w:rPr>
        <w:t>No</w:t>
      </w:r>
      <w:r w:rsidRPr="00D741E7">
        <w:rPr>
          <w:rStyle w:val="underline"/>
          <w:rFonts w:asciiTheme="minorHAnsi" w:hAnsiTheme="minorHAnsi" w:cstheme="minorHAnsi"/>
        </w:rPr>
        <w:t xml:space="preserve"> codes of conduct or </w:t>
      </w:r>
      <w:r w:rsidRPr="00082AEC">
        <w:rPr>
          <w:rStyle w:val="underline"/>
          <w:rFonts w:asciiTheme="minorHAnsi" w:hAnsiTheme="minorHAnsi" w:cstheme="minorHAnsi"/>
          <w:highlight w:val="cyan"/>
        </w:rPr>
        <w:t>rules</w:t>
      </w:r>
      <w:r w:rsidRPr="00D741E7">
        <w:rPr>
          <w:rStyle w:val="underline"/>
          <w:rFonts w:asciiTheme="minorHAnsi" w:hAnsiTheme="minorHAnsi" w:cstheme="minorHAnsi"/>
        </w:rPr>
        <w:t xml:space="preserve"> of the road </w:t>
      </w:r>
      <w:r w:rsidRPr="00082AEC">
        <w:rPr>
          <w:rStyle w:val="underline"/>
          <w:rFonts w:asciiTheme="minorHAnsi" w:hAnsiTheme="minorHAnsi" w:cstheme="minorHAnsi"/>
          <w:highlight w:val="cyan"/>
        </w:rPr>
        <w:t>are self-enforcing.</w:t>
      </w:r>
      <w:r w:rsidRPr="00D741E7">
        <w:rPr>
          <w:rFonts w:asciiTheme="minorHAnsi" w:hAnsiTheme="minorHAnsi" w:cstheme="minorHAnsi"/>
        </w:rPr>
        <w:t xml:space="preserve"> Despite traffic laws, some drivers still speed. </w:t>
      </w:r>
      <w:r w:rsidRPr="00D741E7">
        <w:rPr>
          <w:rStyle w:val="underline"/>
          <w:rFonts w:asciiTheme="minorHAnsi" w:hAnsiTheme="minorHAnsi" w:cstheme="minorHAnsi"/>
        </w:rPr>
        <w:t xml:space="preserve">But </w:t>
      </w:r>
      <w:r w:rsidRPr="00082AEC">
        <w:rPr>
          <w:rStyle w:val="underline"/>
          <w:rFonts w:asciiTheme="minorHAnsi" w:hAnsiTheme="minorHAnsi" w:cstheme="minorHAnsi"/>
          <w:highlight w:val="cyan"/>
        </w:rPr>
        <w:t xml:space="preserve">having rules </w:t>
      </w:r>
      <w:r w:rsidRPr="00D741E7">
        <w:rPr>
          <w:rStyle w:val="underline"/>
          <w:rFonts w:asciiTheme="minorHAnsi" w:hAnsiTheme="minorHAnsi" w:cstheme="minorHAnsi"/>
        </w:rPr>
        <w:t xml:space="preserve">of the road </w:t>
      </w:r>
      <w:r w:rsidRPr="00082AEC">
        <w:rPr>
          <w:rStyle w:val="underline"/>
          <w:rFonts w:asciiTheme="minorHAnsi" w:hAnsiTheme="minorHAnsi" w:cstheme="minorHAnsi"/>
          <w:highlight w:val="cyan"/>
        </w:rPr>
        <w:t xml:space="preserve">reduces </w:t>
      </w:r>
      <w:r w:rsidRPr="00D741E7">
        <w:rPr>
          <w:rStyle w:val="underline"/>
          <w:rFonts w:asciiTheme="minorHAnsi" w:hAnsiTheme="minorHAnsi" w:cstheme="minorHAnsi"/>
        </w:rPr>
        <w:t xml:space="preserve">the incidence of </w:t>
      </w:r>
      <w:r w:rsidRPr="00082AEC">
        <w:rPr>
          <w:rStyle w:val="underline"/>
          <w:rFonts w:asciiTheme="minorHAnsi" w:hAnsiTheme="minorHAnsi" w:cstheme="minorHAnsi"/>
          <w:highlight w:val="cyan"/>
        </w:rPr>
        <w:t xml:space="preserve">misbehavior </w:t>
      </w:r>
      <w:r w:rsidRPr="00D741E7">
        <w:rPr>
          <w:rStyle w:val="underline"/>
          <w:rFonts w:asciiTheme="minorHAnsi" w:hAnsiTheme="minorHAnsi" w:cstheme="minorHAnsi"/>
        </w:rPr>
        <w:t>and facilitates action against reckless drivers</w:t>
      </w:r>
      <w:r w:rsidRPr="00D741E7">
        <w:rPr>
          <w:rFonts w:asciiTheme="minorHAnsi" w:hAnsiTheme="minorHAnsi" w:cstheme="minorHAnsi"/>
        </w:rPr>
        <w:t xml:space="preserve">. We acknowledge that </w:t>
      </w:r>
      <w:r w:rsidRPr="00D741E7">
        <w:rPr>
          <w:rStyle w:val="underline"/>
          <w:rFonts w:asciiTheme="minorHAnsi" w:hAnsiTheme="minorHAnsi" w:cstheme="minorHAnsi"/>
        </w:rPr>
        <w:t>there are no traffic courts for misbehavior in space, but we nonetheless argue that having agreed rules of the road in this domain will also reduce the incidence of misbehavior, while facilitating the isolation of the miscreant as well as the application of necessary remedies</w:t>
      </w:r>
      <w:r w:rsidRPr="00D741E7">
        <w:rPr>
          <w:rFonts w:asciiTheme="minorHAnsi" w:hAnsiTheme="minorHAnsi" w:cstheme="minorHAnsi"/>
        </w:rPr>
        <w:t xml:space="preserve">. </w:t>
      </w:r>
      <w:r w:rsidRPr="00D741E7">
        <w:rPr>
          <w:rStyle w:val="underline"/>
          <w:rFonts w:asciiTheme="minorHAnsi" w:hAnsiTheme="minorHAnsi" w:cstheme="minorHAnsi"/>
        </w:rPr>
        <w:t>Without rules, there are no rule breakers</w:t>
      </w:r>
      <w:r w:rsidRPr="00D741E7">
        <w:rPr>
          <w:rFonts w:asciiTheme="minorHAnsi" w:hAnsiTheme="minorHAnsi" w:cstheme="minorHAnsi"/>
        </w:rPr>
        <w:t xml:space="preserve">. Traditional arms control was devised to prevent arms racing between the superpowers. With the demise of the Soviet Union, concerns over arms racing have been replaced by concerns over proliferation and nuclear terrorism. </w:t>
      </w:r>
      <w:r w:rsidRPr="00D741E7">
        <w:rPr>
          <w:rStyle w:val="underline"/>
          <w:rFonts w:asciiTheme="minorHAnsi" w:hAnsiTheme="minorHAnsi" w:cstheme="minorHAnsi"/>
        </w:rPr>
        <w:t>Cooperative threat reduction initiatives have been designed to deal with contemporary threats.</w:t>
      </w:r>
      <w:r w:rsidRPr="00D741E7">
        <w:rPr>
          <w:rFonts w:asciiTheme="minorHAnsi" w:hAnsiTheme="minorHAnsi" w:cstheme="minorHAnsi"/>
        </w:rPr>
        <w:t xml:space="preserve"> These arrangements have taken myriad forms, including rules of the road to prevent proliferation. Since the </w:t>
      </w:r>
      <w:r w:rsidRPr="00D741E7">
        <w:rPr>
          <w:rStyle w:val="underline"/>
          <w:rFonts w:asciiTheme="minorHAnsi" w:hAnsiTheme="minorHAnsi" w:cstheme="minorHAnsi"/>
        </w:rPr>
        <w:t xml:space="preserve">flight-testing, deployment, and use of weapons in space would increase security concerns, and since security concerns are drivers for proliferation, </w:t>
      </w:r>
      <w:r w:rsidRPr="00D741E7">
        <w:rPr>
          <w:rFonts w:asciiTheme="minorHAnsi" w:hAnsiTheme="minorHAnsi" w:cstheme="minorHAnsi"/>
        </w:rPr>
        <w:t xml:space="preserve">agreed rules of the road for space could supplement other codes of conduct that seek to prevent proliferation. Codes of conduct supplement, but differ from, traditional arms control remedies. </w:t>
      </w:r>
      <w:r w:rsidRPr="00082AEC">
        <w:rPr>
          <w:rStyle w:val="underline"/>
          <w:rFonts w:asciiTheme="minorHAnsi" w:hAnsiTheme="minorHAnsi" w:cstheme="minorHAnsi"/>
          <w:highlight w:val="cyan"/>
        </w:rPr>
        <w:t>Skeptics</w:t>
      </w:r>
      <w:r w:rsidRPr="00D741E7">
        <w:rPr>
          <w:rStyle w:val="underline"/>
          <w:rFonts w:asciiTheme="minorHAnsi" w:hAnsiTheme="minorHAnsi" w:cstheme="minorHAnsi"/>
        </w:rPr>
        <w:t xml:space="preserve"> of new arms control treaties to prevent ASAT tests and space-based weapons </w:t>
      </w:r>
      <w:r w:rsidRPr="00082AEC">
        <w:rPr>
          <w:rStyle w:val="underline"/>
          <w:rFonts w:asciiTheme="minorHAnsi" w:hAnsiTheme="minorHAnsi" w:cstheme="minorHAnsi"/>
          <w:highlight w:val="cyan"/>
        </w:rPr>
        <w:t>argue</w:t>
      </w:r>
      <w:r w:rsidRPr="00D741E7">
        <w:rPr>
          <w:rStyle w:val="underline"/>
          <w:rFonts w:asciiTheme="minorHAnsi" w:hAnsiTheme="minorHAnsi" w:cstheme="minorHAnsi"/>
        </w:rPr>
        <w:t xml:space="preserve"> that </w:t>
      </w:r>
      <w:r w:rsidRPr="00082AEC">
        <w:rPr>
          <w:rStyle w:val="underline"/>
          <w:rFonts w:asciiTheme="minorHAnsi" w:hAnsiTheme="minorHAnsi" w:cstheme="minorHAnsi"/>
          <w:highlight w:val="cyan"/>
        </w:rPr>
        <w:t>it would be difficult to arrive at an agreed definition of space weapons, and</w:t>
      </w:r>
      <w:r w:rsidRPr="00D741E7">
        <w:rPr>
          <w:rStyle w:val="underline"/>
          <w:rFonts w:asciiTheme="minorHAnsi" w:hAnsiTheme="minorHAnsi" w:cstheme="minorHAnsi"/>
        </w:rPr>
        <w:t xml:space="preserve"> that even if this were possible, </w:t>
      </w:r>
      <w:r w:rsidRPr="00082AEC">
        <w:rPr>
          <w:rStyle w:val="underline"/>
          <w:rFonts w:asciiTheme="minorHAnsi" w:hAnsiTheme="minorHAnsi" w:cstheme="minorHAnsi"/>
          <w:highlight w:val="cyan"/>
        </w:rPr>
        <w:t>it would be hard to monitor</w:t>
      </w:r>
      <w:r w:rsidRPr="00D741E7">
        <w:rPr>
          <w:rStyle w:val="underline"/>
          <w:rFonts w:asciiTheme="minorHAnsi" w:hAnsiTheme="minorHAnsi" w:cstheme="minorHAnsi"/>
        </w:rPr>
        <w:t xml:space="preserve"> compliance with treaty obligations</w:t>
      </w:r>
      <w:r w:rsidRPr="00D741E7">
        <w:rPr>
          <w:rFonts w:asciiTheme="minorHAnsi" w:hAnsiTheme="minorHAnsi" w:cstheme="minorHAnsi"/>
        </w:rPr>
        <w:t xml:space="preserve">. </w:t>
      </w:r>
      <w:r w:rsidRPr="00082AEC">
        <w:rPr>
          <w:rStyle w:val="underline"/>
          <w:rFonts w:asciiTheme="minorHAnsi" w:hAnsiTheme="minorHAnsi" w:cstheme="minorHAnsi"/>
          <w:highlight w:val="cyan"/>
        </w:rPr>
        <w:t>A code of conduct would focus on</w:t>
      </w:r>
      <w:r w:rsidRPr="00D741E7">
        <w:rPr>
          <w:rStyle w:val="underline"/>
          <w:rFonts w:asciiTheme="minorHAnsi" w:hAnsiTheme="minorHAnsi" w:cstheme="minorHAnsi"/>
        </w:rPr>
        <w:t xml:space="preserve"> responsible and irresponsible </w:t>
      </w:r>
      <w:r w:rsidRPr="00082AEC">
        <w:rPr>
          <w:rStyle w:val="Emphasis2"/>
          <w:rFonts w:asciiTheme="minorHAnsi" w:hAnsiTheme="minorHAnsi" w:cstheme="minorHAnsi"/>
          <w:highlight w:val="cyan"/>
        </w:rPr>
        <w:t>activities</w:t>
      </w:r>
      <w:r w:rsidRPr="00D741E7">
        <w:rPr>
          <w:rStyle w:val="underline"/>
          <w:rFonts w:asciiTheme="minorHAnsi" w:hAnsiTheme="minorHAnsi" w:cstheme="minorHAnsi"/>
        </w:rPr>
        <w:t xml:space="preserve"> in space </w:t>
      </w:r>
      <w:r w:rsidRPr="00082AEC">
        <w:rPr>
          <w:rStyle w:val="underline"/>
          <w:rFonts w:asciiTheme="minorHAnsi" w:hAnsiTheme="minorHAnsi" w:cstheme="minorHAnsi"/>
          <w:highlight w:val="cyan"/>
        </w:rPr>
        <w:t>that</w:t>
      </w:r>
      <w:r w:rsidRPr="00D741E7">
        <w:rPr>
          <w:rStyle w:val="underline"/>
          <w:rFonts w:asciiTheme="minorHAnsi" w:hAnsiTheme="minorHAnsi" w:cstheme="minorHAnsi"/>
        </w:rPr>
        <w:t xml:space="preserve">, in turn, </w:t>
      </w:r>
      <w:r w:rsidRPr="00082AEC">
        <w:rPr>
          <w:rStyle w:val="underline"/>
          <w:rFonts w:asciiTheme="minorHAnsi" w:hAnsiTheme="minorHAnsi" w:cstheme="minorHAnsi"/>
          <w:highlight w:val="cyan"/>
        </w:rPr>
        <w:t>would obviate the need for an agreed definition</w:t>
      </w:r>
      <w:r w:rsidRPr="00D741E7">
        <w:rPr>
          <w:rStyle w:val="underline"/>
          <w:rFonts w:asciiTheme="minorHAnsi" w:hAnsiTheme="minorHAnsi" w:cstheme="minorHAnsi"/>
        </w:rPr>
        <w:t xml:space="preserve"> of space weapons</w:t>
      </w:r>
      <w:r w:rsidRPr="00D741E7">
        <w:rPr>
          <w:rFonts w:asciiTheme="minorHAnsi" w:hAnsiTheme="minorHAnsi" w:cstheme="minorHAnsi"/>
        </w:rPr>
        <w:t xml:space="preserve">. </w:t>
      </w:r>
      <w:r w:rsidRPr="00B5402A">
        <w:rPr>
          <w:rFonts w:asciiTheme="minorHAnsi" w:hAnsiTheme="minorHAnsi" w:cstheme="minorHAnsi"/>
          <w:sz w:val="12"/>
          <w:szCs w:val="12"/>
        </w:rPr>
        <w:t xml:space="preserve">For example, a code of conduct might seek to prohibit the deliberate creation of persistent space debris. Again, </w:t>
      </w:r>
      <w:r w:rsidRPr="00B5402A">
        <w:rPr>
          <w:rStyle w:val="underline"/>
          <w:rFonts w:asciiTheme="minorHAnsi" w:hAnsiTheme="minorHAnsi" w:cstheme="minorHAnsi"/>
          <w:sz w:val="12"/>
          <w:szCs w:val="12"/>
        </w:rPr>
        <w:t xml:space="preserve">our focus is on behavior, not an agreed definition of space weapons. </w:t>
      </w:r>
      <w:r w:rsidRPr="00B5402A">
        <w:rPr>
          <w:rFonts w:asciiTheme="minorHAnsi" w:hAnsiTheme="minorHAnsi" w:cstheme="minorHAnsi"/>
          <w:sz w:val="12"/>
          <w:szCs w:val="12"/>
        </w:rPr>
        <w:t xml:space="preserve">Moreover, the deliberate creation of persistent space debris is very hard to hide and can be monitored by existing technical means. The United States has championed codes of conduct governing militaries operating in </w:t>
      </w:r>
      <w:proofErr w:type="gramStart"/>
      <w:r w:rsidRPr="00B5402A">
        <w:rPr>
          <w:rFonts w:asciiTheme="minorHAnsi" w:hAnsiTheme="minorHAnsi" w:cstheme="minorHAnsi"/>
          <w:sz w:val="12"/>
          <w:szCs w:val="12"/>
        </w:rPr>
        <w:t>close proximity</w:t>
      </w:r>
      <w:proofErr w:type="gramEnd"/>
      <w:r w:rsidRPr="00B5402A">
        <w:rPr>
          <w:rFonts w:asciiTheme="minorHAnsi" w:hAnsiTheme="minorHAnsi" w:cstheme="minorHAnsi"/>
          <w:sz w:val="12"/>
          <w:szCs w:val="12"/>
        </w:rPr>
        <w:t xml:space="preserve"> at sea in the 1972 Incidents at Sea Agreement, as well as in the air and on the ground, in the 1989 Dangerous Military Practices Agreement. More recently, the United States has championed codes of conduct to reduce proliferation threats, including The Hague Code of Conduct (2002) and the Proliferation Security Initiative (2003). The 2001 Space Commission Report chaired by Donald Rumsfeld also endorsed rules of the road for space. 8 Codes of conduct typically take the form of executive agreements in the United States. They can begin as bilateral or multilateral compacts and they can expand with subsequent membership. Codes of conduct are either an alternative to, or a way station toward, more formal treaty-based constraints that often take extended effort. 9 Some rules of the road, formal agreements, and elements of a code of conduct already exist for space. The foundation document that defines the responsibilities of spacefaring nations is the Outer Space Treaty (1967). Other key international agreements and institutions include the Liability Convention and the International Telecommunications Union. </w:t>
      </w:r>
      <w:r w:rsidRPr="00B5402A">
        <w:rPr>
          <w:rStyle w:val="underline"/>
          <w:rFonts w:asciiTheme="minorHAnsi" w:hAnsiTheme="minorHAnsi" w:cstheme="minorHAnsi"/>
          <w:sz w:val="12"/>
          <w:szCs w:val="12"/>
        </w:rPr>
        <w:t>There is growing sentiment among space operators to develop and implement several key elements of a code of conduct, including improved data sharing on space situational awareness; debris mitigation measures; and improved space traffic management to avoid unintentional interference or collisions in increasingly crowded orbits</w:t>
      </w:r>
      <w:r w:rsidRPr="00B5402A">
        <w:rPr>
          <w:rFonts w:asciiTheme="minorHAnsi" w:hAnsiTheme="minorHAnsi" w:cstheme="minorHAnsi"/>
          <w:sz w:val="12"/>
          <w:szCs w:val="12"/>
        </w:rPr>
        <w:t xml:space="preserve">. </w:t>
      </w:r>
      <w:r w:rsidRPr="00B5402A">
        <w:rPr>
          <w:rStyle w:val="underline"/>
          <w:rFonts w:asciiTheme="minorHAnsi" w:hAnsiTheme="minorHAnsi" w:cstheme="minorHAnsi"/>
          <w:sz w:val="12"/>
          <w:szCs w:val="12"/>
        </w:rPr>
        <w:t xml:space="preserve">A more comprehensive code of conduct might include elements such as notification and consultation measures; provisions for special caution areas; constraints against the harmful use of lasers; and measures that increase the safety, and reduce the likelihood, of damaging actions against manmade space objects, such as harmful interference against satellites that create persistent space debris. </w:t>
      </w:r>
      <w:r w:rsidRPr="00B5402A">
        <w:rPr>
          <w:rFonts w:asciiTheme="minorHAnsi" w:hAnsiTheme="minorHAnsi" w:cstheme="minorHAnsi"/>
          <w:sz w:val="12"/>
          <w:szCs w:val="12"/>
        </w:rPr>
        <w:t xml:space="preserve">Key </w:t>
      </w:r>
      <w:r w:rsidRPr="00B5402A">
        <w:rPr>
          <w:rStyle w:val="underline"/>
          <w:rFonts w:asciiTheme="minorHAnsi" w:hAnsiTheme="minorHAnsi" w:cstheme="minorHAnsi"/>
          <w:sz w:val="12"/>
          <w:szCs w:val="12"/>
        </w:rPr>
        <w:t>elements of a code of conduct are useful individually, but they are even more useful when drawn together as a coherent regime.</w:t>
      </w:r>
      <w:r w:rsidRPr="00B5402A">
        <w:rPr>
          <w:rFonts w:asciiTheme="minorHAnsi" w:hAnsiTheme="minorHAnsi" w:cstheme="minorHAnsi"/>
          <w:sz w:val="12"/>
          <w:szCs w:val="12"/>
        </w:rPr>
        <w:t xml:space="preserve"> Situational Awareness Space situational awareness (</w:t>
      </w:r>
      <w:r w:rsidRPr="00B5402A">
        <w:rPr>
          <w:rStyle w:val="underline"/>
          <w:rFonts w:asciiTheme="minorHAnsi" w:hAnsiTheme="minorHAnsi" w:cstheme="minorHAnsi"/>
          <w:sz w:val="12"/>
          <w:szCs w:val="12"/>
        </w:rPr>
        <w:t>SSA</w:t>
      </w:r>
      <w:r w:rsidRPr="00B5402A">
        <w:rPr>
          <w:rFonts w:asciiTheme="minorHAnsi" w:hAnsiTheme="minorHAnsi" w:cstheme="minorHAnsi"/>
          <w:sz w:val="12"/>
          <w:szCs w:val="12"/>
        </w:rPr>
        <w:t>)—</w:t>
      </w:r>
      <w:r w:rsidRPr="00B5402A">
        <w:rPr>
          <w:rStyle w:val="underline"/>
          <w:rFonts w:asciiTheme="minorHAnsi" w:hAnsiTheme="minorHAnsi" w:cstheme="minorHAnsi"/>
          <w:sz w:val="12"/>
          <w:szCs w:val="12"/>
        </w:rPr>
        <w:t>the ability to monitor and understand the constantly changing environment in space—is one of the most important factors in ensuring the safety and security of all operational satellites and spacecraft</w:t>
      </w:r>
      <w:r w:rsidRPr="00B5402A">
        <w:rPr>
          <w:rFonts w:asciiTheme="minorHAnsi" w:hAnsiTheme="minorHAnsi" w:cstheme="minorHAnsi"/>
        </w:rPr>
        <w:t xml:space="preserve">. </w:t>
      </w:r>
      <w:r w:rsidRPr="00082AEC">
        <w:rPr>
          <w:rStyle w:val="underline"/>
          <w:rFonts w:asciiTheme="minorHAnsi" w:hAnsiTheme="minorHAnsi" w:cstheme="minorHAnsi"/>
          <w:highlight w:val="cyan"/>
        </w:rPr>
        <w:t>SSA provides individual actors with the ability to monitor the health of their own assets, as well as an awareness of the actions of others</w:t>
      </w:r>
      <w:r w:rsidRPr="00D741E7">
        <w:rPr>
          <w:rStyle w:val="underline"/>
          <w:rFonts w:asciiTheme="minorHAnsi" w:hAnsiTheme="minorHAnsi" w:cstheme="minorHAnsi"/>
        </w:rPr>
        <w:t xml:space="preserve"> in space.</w:t>
      </w:r>
      <w:r w:rsidRPr="00D741E7">
        <w:rPr>
          <w:rFonts w:asciiTheme="minorHAnsi" w:hAnsiTheme="minorHAnsi" w:cstheme="minorHAnsi"/>
        </w:rPr>
        <w:t xml:space="preserve"> </w:t>
      </w:r>
      <w:r w:rsidRPr="00082AEC">
        <w:rPr>
          <w:rStyle w:val="underline"/>
          <w:rFonts w:asciiTheme="minorHAnsi" w:hAnsiTheme="minorHAnsi" w:cstheme="minorHAnsi"/>
          <w:highlight w:val="cyan"/>
        </w:rPr>
        <w:t>Transparency measures can be</w:t>
      </w:r>
      <w:r w:rsidRPr="00D741E7">
        <w:rPr>
          <w:rStyle w:val="underline"/>
          <w:rFonts w:asciiTheme="minorHAnsi" w:hAnsiTheme="minorHAnsi" w:cstheme="minorHAnsi"/>
        </w:rPr>
        <w:t xml:space="preserve"> </w:t>
      </w:r>
      <w:r w:rsidRPr="00B5402A">
        <w:rPr>
          <w:rStyle w:val="underline"/>
          <w:rFonts w:asciiTheme="minorHAnsi" w:hAnsiTheme="minorHAnsi" w:cstheme="minorHAnsi"/>
        </w:rPr>
        <w:t xml:space="preserve">particularly helpful in </w:t>
      </w:r>
      <w:r w:rsidRPr="00082AEC">
        <w:rPr>
          <w:rStyle w:val="underline"/>
          <w:rFonts w:asciiTheme="minorHAnsi" w:hAnsiTheme="minorHAnsi" w:cstheme="minorHAnsi"/>
          <w:highlight w:val="cyan"/>
        </w:rPr>
        <w:t>provid</w:t>
      </w:r>
      <w:r w:rsidRPr="00B5402A">
        <w:rPr>
          <w:rStyle w:val="underline"/>
          <w:rFonts w:asciiTheme="minorHAnsi" w:hAnsiTheme="minorHAnsi" w:cstheme="minorHAnsi"/>
        </w:rPr>
        <w:t xml:space="preserve">ing </w:t>
      </w:r>
      <w:r w:rsidRPr="00082AEC">
        <w:rPr>
          <w:rStyle w:val="underline"/>
          <w:rFonts w:asciiTheme="minorHAnsi" w:hAnsiTheme="minorHAnsi" w:cstheme="minorHAnsi"/>
          <w:highlight w:val="cyan"/>
        </w:rPr>
        <w:t>early warning of troubling developments and</w:t>
      </w:r>
      <w:r w:rsidRPr="00D741E7">
        <w:rPr>
          <w:rStyle w:val="underline"/>
          <w:rFonts w:asciiTheme="minorHAnsi" w:hAnsiTheme="minorHAnsi" w:cstheme="minorHAnsi"/>
        </w:rPr>
        <w:t xml:space="preserve"> in </w:t>
      </w:r>
      <w:r w:rsidRPr="00082AEC">
        <w:rPr>
          <w:rStyle w:val="underline"/>
          <w:rFonts w:asciiTheme="minorHAnsi" w:hAnsiTheme="minorHAnsi" w:cstheme="minorHAnsi"/>
          <w:highlight w:val="cyan"/>
        </w:rPr>
        <w:t>dampening threat perceptions</w:t>
      </w:r>
      <w:r w:rsidRPr="00D741E7">
        <w:rPr>
          <w:rFonts w:asciiTheme="minorHAnsi" w:hAnsiTheme="minorHAnsi" w:cstheme="minorHAnsi"/>
        </w:rPr>
        <w:t xml:space="preserve">. </w:t>
      </w:r>
      <w:r w:rsidRPr="00B5402A">
        <w:rPr>
          <w:rFonts w:asciiTheme="minorHAnsi" w:hAnsiTheme="minorHAnsi" w:cstheme="minorHAnsi"/>
          <w:sz w:val="12"/>
          <w:szCs w:val="12"/>
        </w:rPr>
        <w:t xml:space="preserve">One measure of U.S. </w:t>
      </w:r>
      <w:proofErr w:type="spellStart"/>
      <w:r w:rsidRPr="00B5402A">
        <w:rPr>
          <w:rFonts w:asciiTheme="minorHAnsi" w:hAnsiTheme="minorHAnsi" w:cstheme="minorHAnsi"/>
          <w:sz w:val="12"/>
          <w:szCs w:val="12"/>
        </w:rPr>
        <w:t>spacepower</w:t>
      </w:r>
      <w:proofErr w:type="spellEnd"/>
      <w:r w:rsidRPr="00B5402A">
        <w:rPr>
          <w:rFonts w:asciiTheme="minorHAnsi" w:hAnsiTheme="minorHAnsi" w:cstheme="minorHAnsi"/>
          <w:sz w:val="12"/>
          <w:szCs w:val="12"/>
        </w:rPr>
        <w:t xml:space="preserve"> and space prowess is America's unparalleled space situational awareness capabilities. Thus, the United States is </w:t>
      </w:r>
      <w:proofErr w:type="gramStart"/>
      <w:r w:rsidRPr="00B5402A">
        <w:rPr>
          <w:rFonts w:asciiTheme="minorHAnsi" w:hAnsiTheme="minorHAnsi" w:cstheme="minorHAnsi"/>
          <w:sz w:val="12"/>
          <w:szCs w:val="12"/>
        </w:rPr>
        <w:t>in a position</w:t>
      </w:r>
      <w:proofErr w:type="gramEnd"/>
      <w:r w:rsidRPr="00B5402A">
        <w:rPr>
          <w:rStyle w:val="underline"/>
          <w:rFonts w:asciiTheme="minorHAnsi" w:hAnsiTheme="minorHAnsi" w:cstheme="minorHAnsi"/>
          <w:sz w:val="12"/>
          <w:szCs w:val="12"/>
        </w:rPr>
        <w:t xml:space="preserve"> to become a leader in </w:t>
      </w:r>
      <w:r w:rsidRPr="00B5402A">
        <w:rPr>
          <w:rFonts w:asciiTheme="minorHAnsi" w:hAnsiTheme="minorHAnsi" w:cstheme="minorHAnsi"/>
          <w:sz w:val="12"/>
          <w:szCs w:val="12"/>
        </w:rPr>
        <w:t>building</w:t>
      </w:r>
      <w:r w:rsidRPr="00B5402A">
        <w:rPr>
          <w:rStyle w:val="underline"/>
          <w:rFonts w:asciiTheme="minorHAnsi" w:hAnsiTheme="minorHAnsi" w:cstheme="minorHAnsi"/>
          <w:sz w:val="12"/>
          <w:szCs w:val="12"/>
        </w:rPr>
        <w:t xml:space="preserve"> space transparency, </w:t>
      </w:r>
      <w:r w:rsidRPr="00B5402A">
        <w:rPr>
          <w:rFonts w:asciiTheme="minorHAnsi" w:hAnsiTheme="minorHAnsi" w:cstheme="minorHAnsi"/>
          <w:sz w:val="12"/>
          <w:szCs w:val="12"/>
        </w:rPr>
        <w:t>which</w:t>
      </w:r>
      <w:r w:rsidRPr="00B5402A">
        <w:rPr>
          <w:rStyle w:val="underline"/>
          <w:rFonts w:asciiTheme="minorHAnsi" w:hAnsiTheme="minorHAnsi" w:cstheme="minorHAnsi"/>
          <w:sz w:val="12"/>
          <w:szCs w:val="12"/>
        </w:rPr>
        <w:t xml:space="preserve"> is the foundation stone of norm setting and rules of the road in space</w:t>
      </w:r>
      <w:r w:rsidRPr="00B5402A">
        <w:rPr>
          <w:rFonts w:asciiTheme="minorHAnsi" w:hAnsiTheme="minorHAnsi" w:cstheme="minorHAnsi"/>
          <w:sz w:val="12"/>
          <w:szCs w:val="12"/>
        </w:rPr>
        <w:t xml:space="preserve">. </w:t>
      </w:r>
    </w:p>
    <w:p w14:paraId="6215FFDE" w14:textId="77777777" w:rsidR="00525AE0" w:rsidRPr="00287E35" w:rsidRDefault="00525AE0" w:rsidP="00525AE0"/>
    <w:p w14:paraId="0105D98B" w14:textId="77777777" w:rsidR="00525AE0" w:rsidRDefault="00525AE0" w:rsidP="00525AE0">
      <w:pPr>
        <w:pStyle w:val="Heading4"/>
      </w:pPr>
      <w:r>
        <w:t xml:space="preserve">First counterplan plank establishes international norms for </w:t>
      </w:r>
      <w:r w:rsidRPr="00524559">
        <w:rPr>
          <w:u w:val="single"/>
        </w:rPr>
        <w:t>safe extraction of resources</w:t>
      </w:r>
      <w:r>
        <w:t xml:space="preserve"> on celestial bodies while increasing R&amp;D in outer space. </w:t>
      </w:r>
    </w:p>
    <w:p w14:paraId="58776091" w14:textId="77777777" w:rsidR="00525AE0" w:rsidRPr="00873810" w:rsidRDefault="00525AE0" w:rsidP="00525AE0">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76C087EB" w14:textId="77777777" w:rsidR="00525AE0" w:rsidRPr="00826990" w:rsidRDefault="00525AE0" w:rsidP="00525AE0">
      <w:r w:rsidRPr="00826990">
        <w:t>4. The data-</w:t>
      </w:r>
      <w:proofErr w:type="spellStart"/>
      <w:r w:rsidRPr="00826990">
        <w:t>centred</w:t>
      </w:r>
      <w:proofErr w:type="spellEnd"/>
      <w:r w:rsidRPr="00826990">
        <w:t xml:space="preserve"> approach to space mining regulation</w:t>
      </w:r>
    </w:p>
    <w:p w14:paraId="532B4798" w14:textId="77777777" w:rsidR="00525AE0" w:rsidRPr="00826990" w:rsidRDefault="00525AE0" w:rsidP="00525AE0">
      <w:r w:rsidRPr="00826990">
        <w:t>4.1. Core description of the regulatory regime and mining rights acquisition process</w:t>
      </w:r>
    </w:p>
    <w:p w14:paraId="3E666A8F" w14:textId="77777777" w:rsidR="00525AE0" w:rsidRPr="00B60AC4" w:rsidRDefault="00525AE0" w:rsidP="00525AE0">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7"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7A12CFB4" w14:textId="77777777" w:rsidR="00525AE0" w:rsidRPr="00601FE1" w:rsidRDefault="00525AE0" w:rsidP="00525AE0">
      <w:pPr>
        <w:rPr>
          <w:rStyle w:val="StyleUnderline"/>
        </w:rPr>
      </w:pPr>
      <w:r w:rsidRPr="00601FE1">
        <w:rPr>
          <w:rStyle w:val="StyleUnderline"/>
        </w:rPr>
        <w:t>Without preconditions, no entity has a right to mine the resources of a celestial body.</w:t>
      </w:r>
    </w:p>
    <w:p w14:paraId="3EB731D7" w14:textId="77777777" w:rsidR="00525AE0" w:rsidRPr="00601FE1" w:rsidRDefault="00525AE0" w:rsidP="00525AE0">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14FFCBEA" w14:textId="77777777" w:rsidR="00525AE0" w:rsidRPr="00601FE1" w:rsidRDefault="00525AE0" w:rsidP="00525AE0">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343E9C70" w14:textId="77777777" w:rsidR="00525AE0" w:rsidRPr="00601FE1" w:rsidRDefault="00525AE0" w:rsidP="00525AE0">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10432A7" w14:textId="77777777" w:rsidR="00525AE0" w:rsidRPr="00601FE1" w:rsidRDefault="00525AE0" w:rsidP="00525AE0">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791812D2" w14:textId="77777777" w:rsidR="00525AE0" w:rsidRPr="00601FE1" w:rsidRDefault="00525AE0" w:rsidP="00525AE0">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B97008B" w14:textId="77777777" w:rsidR="00525AE0" w:rsidRPr="00601FE1" w:rsidRDefault="00525AE0" w:rsidP="00525AE0">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5AFCB0E2" w14:textId="77777777" w:rsidR="00525AE0" w:rsidRPr="00601FE1" w:rsidRDefault="00525AE0" w:rsidP="00525AE0">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B1AA685" w14:textId="77777777" w:rsidR="00525AE0" w:rsidRPr="00EE14D9" w:rsidRDefault="00525AE0" w:rsidP="00525AE0">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8"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872FCAE" w14:textId="77777777" w:rsidR="00525AE0" w:rsidRPr="00826990" w:rsidRDefault="00525AE0" w:rsidP="00525AE0">
      <w:r w:rsidRPr="00826990">
        <w:t>4.2. Discussion and means of implementation</w:t>
      </w:r>
    </w:p>
    <w:p w14:paraId="2E547A2D" w14:textId="77777777" w:rsidR="00525AE0" w:rsidRPr="00115A20" w:rsidRDefault="00525AE0" w:rsidP="00525AE0">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79DFD774" w14:textId="77777777" w:rsidR="00525AE0" w:rsidRPr="00873810" w:rsidRDefault="00525AE0" w:rsidP="00525AE0">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9"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hyperlink r:id="rId10" w:anchor="bib24" w:history="1">
        <w:r w:rsidRPr="00826990">
          <w:rPr>
            <w:rStyle w:val="Hyperlink"/>
          </w:rPr>
          <w:t>24</w:t>
        </w:r>
      </w:hyperlink>
      <w:r w:rsidRPr="00826990">
        <w:t>] and Crawford [</w:t>
      </w:r>
      <w:hyperlink r:id="rId11" w:anchor="bib25" w:history="1">
        <w:r w:rsidRPr="00826990">
          <w:rPr>
            <w:rStyle w:val="Hyperlink"/>
          </w:rPr>
          <w:t>25</w:t>
        </w:r>
      </w:hyperlink>
      <w:r w:rsidRPr="00826990">
        <w:t>] imagined as possible effects of a space economy. Thus, there is an immediate return for society from the exploitation rights grant. It also reconciles the adverse interests of space development and </w:t>
      </w:r>
      <w:hyperlink r:id="rId12" w:tooltip="Learn more about space science from ScienceDirect's AI-generated Topic Pages" w:history="1">
        <w:r w:rsidRPr="00826990">
          <w:rPr>
            <w:rStyle w:val="Hyperlink"/>
          </w:rPr>
          <w:t>space science</w:t>
        </w:r>
      </w:hyperlink>
      <w:r w:rsidRPr="00826990">
        <w:t> as laid out by Schwartz [</w:t>
      </w:r>
      <w:hyperlink r:id="rId13" w:anchor="bib26" w:history="1">
        <w:r w:rsidRPr="00826990">
          <w:rPr>
            <w:rStyle w:val="Hyperlink"/>
          </w:rPr>
          <w:t>26</w:t>
        </w:r>
      </w:hyperlink>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1B596572" w14:textId="77777777" w:rsidR="00525AE0" w:rsidRDefault="00525AE0" w:rsidP="00525AE0">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hyperlink r:id="rId14" w:anchor="bib20" w:history="1">
        <w:r w:rsidRPr="00826990">
          <w:rPr>
            <w:rStyle w:val="Hyperlink"/>
          </w:rPr>
          <w:t>20</w:t>
        </w:r>
      </w:hyperlink>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hyperlink r:id="rId15" w:anchor="bib11" w:history="1">
        <w:r w:rsidRPr="00826990">
          <w:rPr>
            <w:rStyle w:val="Hyperlink"/>
          </w:rPr>
          <w:t>11</w:t>
        </w:r>
      </w:hyperlink>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hyperlink r:id="rId16" w:anchor="bib49" w:history="1">
        <w:r w:rsidRPr="00826990">
          <w:rPr>
            <w:rStyle w:val="Hyperlink"/>
          </w:rPr>
          <w:t>49</w:t>
        </w:r>
      </w:hyperlink>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F9573E5" w14:textId="77777777" w:rsidR="00525AE0" w:rsidRDefault="00525AE0" w:rsidP="00525AE0">
      <w:pPr>
        <w:pStyle w:val="Heading4"/>
      </w:pPr>
      <w:r w:rsidRPr="00E4117B">
        <w:t>Space mining fails now due to profitability</w:t>
      </w:r>
      <w:r>
        <w:t xml:space="preserve"> and unsafe tech</w:t>
      </w:r>
      <w:r w:rsidRPr="00E4117B">
        <w:t xml:space="preserve"> which only the cp solves</w:t>
      </w:r>
    </w:p>
    <w:p w14:paraId="338BFBD9" w14:textId="77777777" w:rsidR="00525AE0" w:rsidRDefault="00525AE0" w:rsidP="00525AE0">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7" w:history="1">
        <w:r w:rsidRPr="006723E0">
          <w:rPr>
            <w:rStyle w:val="Hyperlink"/>
          </w:rPr>
          <w:t>https://www.sciencedirect.com/science/article/pii/S0265964621000515 accessed 12/12/21</w:t>
        </w:r>
      </w:hyperlink>
      <w:r>
        <w:t>] Adam</w:t>
      </w:r>
    </w:p>
    <w:p w14:paraId="1C497DA4" w14:textId="77777777" w:rsidR="00525AE0" w:rsidRDefault="00525AE0" w:rsidP="00525AE0">
      <w:pPr>
        <w:pStyle w:val="ListParagraph"/>
        <w:numPr>
          <w:ilvl w:val="0"/>
          <w:numId w:val="11"/>
        </w:numPr>
      </w:pPr>
      <w:r>
        <w:t>answers timeframe deficits</w:t>
      </w:r>
    </w:p>
    <w:p w14:paraId="4A65ACD5" w14:textId="77777777" w:rsidR="00525AE0" w:rsidRPr="00E4117B" w:rsidRDefault="00525AE0" w:rsidP="00525AE0">
      <w:pPr>
        <w:pStyle w:val="ListParagraph"/>
        <w:numPr>
          <w:ilvl w:val="0"/>
          <w:numId w:val="11"/>
        </w:numPr>
      </w:pPr>
      <w:r>
        <w:t xml:space="preserve">creates solvency vs inequality/developing nation </w:t>
      </w:r>
      <w:proofErr w:type="spellStart"/>
      <w:r>
        <w:t>affs</w:t>
      </w:r>
      <w:proofErr w:type="spellEnd"/>
    </w:p>
    <w:p w14:paraId="39A44052" w14:textId="77777777" w:rsidR="00525AE0" w:rsidRPr="00CC59C3" w:rsidRDefault="00525AE0" w:rsidP="00525AE0">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hyperlink r:id="rId18" w:anchor="bib5" w:history="1">
        <w:r w:rsidRPr="00826990">
          <w:rPr>
            <w:rStyle w:val="Hyperlink"/>
          </w:rPr>
          <w:t>5</w:t>
        </w:r>
      </w:hyperlink>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D445491" w14:textId="77777777" w:rsidR="00525AE0" w:rsidRPr="00CC59C3" w:rsidRDefault="00525AE0" w:rsidP="00525AE0">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hyperlink r:id="rId19" w:anchor="bib43" w:history="1">
        <w:r w:rsidRPr="00CC59C3">
          <w:rPr>
            <w:rStyle w:val="Hyperlink"/>
          </w:rPr>
          <w:t>43</w:t>
        </w:r>
      </w:hyperlink>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716D2327" w14:textId="77777777" w:rsidR="00525AE0" w:rsidRPr="000D4FC9" w:rsidRDefault="00525AE0" w:rsidP="00525AE0">
      <w:pPr>
        <w:pStyle w:val="Heading4"/>
      </w:pPr>
      <w:r>
        <w:t xml:space="preserve">Creating clear rules of the road now prevents China and Russia from normalizing space militias </w:t>
      </w:r>
    </w:p>
    <w:p w14:paraId="02EA7F57" w14:textId="77777777" w:rsidR="00525AE0" w:rsidRPr="00BC04F3" w:rsidRDefault="00525AE0" w:rsidP="00525AE0">
      <w:r>
        <w:t xml:space="preserve">Adam </w:t>
      </w:r>
      <w:r w:rsidRPr="007144BB">
        <w:rPr>
          <w:rStyle w:val="Style13ptBold"/>
        </w:rPr>
        <w:t>Routh 17</w:t>
      </w:r>
      <w:r>
        <w:t>, Routh is a research associate with the Defense Strategies and Assessments Program at the Center for a New American Security. Before that, he served with the U.S. Army’s 75th Ranger Regiment, “Op-ed | Is the U.S. ready for China’s ‘space militias</w:t>
      </w:r>
      <w:proofErr w:type="gramStart"/>
      <w:r>
        <w:t>’?,</w:t>
      </w:r>
      <w:proofErr w:type="gramEnd"/>
      <w:r>
        <w:t>” Space News, 11/20/17, https://spacenews.com/is-the-u-s-ready-for-chinas-space-militias/</w:t>
      </w:r>
    </w:p>
    <w:p w14:paraId="7923DCEE" w14:textId="77777777" w:rsidR="00525AE0" w:rsidRPr="000D4FC9" w:rsidRDefault="00525AE0" w:rsidP="00525AE0">
      <w:pPr>
        <w:rPr>
          <w:sz w:val="16"/>
        </w:rPr>
      </w:pPr>
      <w:r w:rsidRPr="00B936C9">
        <w:rPr>
          <w:rStyle w:val="StyleUnderline"/>
        </w:rPr>
        <w:t>Economic interests in space continue to rise</w:t>
      </w:r>
      <w:r w:rsidRPr="000D4FC9">
        <w:rPr>
          <w:sz w:val="16"/>
        </w:rPr>
        <w:t>. In 2016 the global space economy represented $329 billion, and 76 percent of the total was produced through commercial efforts. With some of the most lucrative endeavors like asteroid mining, space tourism, micro satellites, and space colonies still in the early stages of development and application, it’s no wonder economic projections estimate the space sector will grow to $2.7 trillion over the next three decades.</w:t>
      </w:r>
    </w:p>
    <w:p w14:paraId="6FDF9CBB" w14:textId="77777777" w:rsidR="00525AE0" w:rsidRDefault="00525AE0" w:rsidP="00525AE0">
      <w:pPr>
        <w:rPr>
          <w:rStyle w:val="StyleUnderline"/>
        </w:rPr>
      </w:pPr>
      <w:r w:rsidRPr="00B936C9">
        <w:rPr>
          <w:rStyle w:val="StyleUnderline"/>
        </w:rPr>
        <w:t>Nations’ militaries will continue to protect vital economic interests</w:t>
      </w:r>
      <w:r w:rsidRPr="000D4FC9">
        <w:rPr>
          <w:sz w:val="16"/>
        </w:rPr>
        <w:t xml:space="preserve">, </w:t>
      </w:r>
      <w:r w:rsidRPr="00B936C9">
        <w:rPr>
          <w:rStyle w:val="StyleUnderline"/>
        </w:rPr>
        <w:t>and outer space will be no exception</w:t>
      </w:r>
      <w:r w:rsidRPr="000D4FC9">
        <w:rPr>
          <w:sz w:val="16"/>
        </w:rPr>
        <w:t xml:space="preserve">. </w:t>
      </w:r>
      <w:r w:rsidRPr="00B936C9">
        <w:rPr>
          <w:rStyle w:val="Emphasis"/>
        </w:rPr>
        <w:t>But how will it happen?</w:t>
      </w:r>
      <w:r w:rsidRPr="000D4FC9">
        <w:rPr>
          <w:sz w:val="16"/>
        </w:rPr>
        <w:t xml:space="preserve"> </w:t>
      </w:r>
      <w:r w:rsidRPr="00B936C9">
        <w:rPr>
          <w:rStyle w:val="StyleUnderline"/>
        </w:rPr>
        <w:t xml:space="preserve">Will the United States see peer competitor militaries </w:t>
      </w:r>
      <w:r w:rsidRPr="00B936C9">
        <w:rPr>
          <w:rStyle w:val="Emphasis"/>
        </w:rPr>
        <w:t>expand more aggressively</w:t>
      </w:r>
      <w:r w:rsidRPr="00B936C9">
        <w:rPr>
          <w:rStyle w:val="StyleUnderline"/>
        </w:rPr>
        <w:t xml:space="preserve"> into outer</w:t>
      </w:r>
      <w:r w:rsidRPr="000D4FC9">
        <w:rPr>
          <w:sz w:val="16"/>
        </w:rPr>
        <w:t xml:space="preserve"> </w:t>
      </w:r>
      <w:r w:rsidRPr="00B936C9">
        <w:rPr>
          <w:rStyle w:val="StyleUnderline"/>
        </w:rPr>
        <w:t>space</w:t>
      </w:r>
      <w:r w:rsidRPr="000D4FC9">
        <w:rPr>
          <w:sz w:val="16"/>
        </w:rPr>
        <w:t xml:space="preserve">? </w:t>
      </w:r>
      <w:r w:rsidRPr="000B1EB3">
        <w:rPr>
          <w:rStyle w:val="StyleUnderline"/>
        </w:rPr>
        <w:t>The answer lies in gray zone tactics and space militias.</w:t>
      </w:r>
    </w:p>
    <w:p w14:paraId="708CB608" w14:textId="77777777" w:rsidR="00525AE0" w:rsidRDefault="00525AE0" w:rsidP="00525AE0">
      <w:pPr>
        <w:rPr>
          <w:rStyle w:val="StyleUnderline"/>
        </w:rPr>
      </w:pPr>
      <w:r w:rsidRPr="000B1EB3">
        <w:rPr>
          <w:rStyle w:val="StyleUnderline"/>
        </w:rPr>
        <w:t xml:space="preserve">The operational </w:t>
      </w:r>
      <w:r w:rsidRPr="00BF50DD">
        <w:rPr>
          <w:rStyle w:val="StyleUnderline"/>
          <w:highlight w:val="yellow"/>
        </w:rPr>
        <w:t>complexities of</w:t>
      </w:r>
      <w:r w:rsidRPr="000B1EB3">
        <w:rPr>
          <w:rStyle w:val="StyleUnderline"/>
        </w:rPr>
        <w:t xml:space="preserve"> the </w:t>
      </w:r>
      <w:r w:rsidRPr="00BF50DD">
        <w:rPr>
          <w:rStyle w:val="StyleUnderline"/>
          <w:highlight w:val="yellow"/>
        </w:rPr>
        <w:t>space</w:t>
      </w:r>
      <w:r w:rsidRPr="000B1EB3">
        <w:rPr>
          <w:rStyle w:val="StyleUnderline"/>
        </w:rPr>
        <w:t xml:space="preserve"> environment </w:t>
      </w:r>
      <w:r w:rsidRPr="00BF50DD">
        <w:rPr>
          <w:rStyle w:val="StyleUnderline"/>
          <w:highlight w:val="yellow"/>
        </w:rPr>
        <w:t xml:space="preserve">coupled with </w:t>
      </w:r>
      <w:r w:rsidRPr="00BF50DD">
        <w:rPr>
          <w:rStyle w:val="Emphasis"/>
          <w:highlight w:val="yellow"/>
        </w:rPr>
        <w:t>poorly defined</w:t>
      </w:r>
      <w:r w:rsidRPr="000B1EB3">
        <w:rPr>
          <w:rStyle w:val="Emphasis"/>
        </w:rPr>
        <w:t xml:space="preserve"> international </w:t>
      </w:r>
      <w:r w:rsidRPr="00BF50DD">
        <w:rPr>
          <w:rStyle w:val="Emphasis"/>
          <w:highlight w:val="yellow"/>
        </w:rPr>
        <w:t>norms</w:t>
      </w:r>
      <w:r w:rsidRPr="000B1EB3">
        <w:rPr>
          <w:rStyle w:val="Emphasis"/>
        </w:rPr>
        <w:t xml:space="preserve"> and laws</w:t>
      </w:r>
      <w:r w:rsidRPr="000D4FC9">
        <w:rPr>
          <w:sz w:val="16"/>
        </w:rPr>
        <w:t xml:space="preserve"> </w:t>
      </w:r>
      <w:r w:rsidRPr="00BF50DD">
        <w:rPr>
          <w:rStyle w:val="StyleUnderline"/>
          <w:highlight w:val="yellow"/>
        </w:rPr>
        <w:t>will</w:t>
      </w:r>
      <w:r w:rsidRPr="000B1EB3">
        <w:rPr>
          <w:rStyle w:val="StyleUnderline"/>
        </w:rPr>
        <w:t xml:space="preserve"> likely </w:t>
      </w:r>
      <w:r w:rsidRPr="00BF50DD">
        <w:rPr>
          <w:rStyle w:val="Emphasis"/>
          <w:highlight w:val="yellow"/>
        </w:rPr>
        <w:t>encourage</w:t>
      </w:r>
      <w:r w:rsidRPr="000B1EB3">
        <w:rPr>
          <w:rStyle w:val="Emphasis"/>
        </w:rPr>
        <w:t xml:space="preserve"> U.S. adversaries</w:t>
      </w:r>
      <w:r w:rsidRPr="000D4FC9">
        <w:rPr>
          <w:sz w:val="16"/>
        </w:rPr>
        <w:t xml:space="preserve"> </w:t>
      </w:r>
      <w:r w:rsidRPr="000B1EB3">
        <w:rPr>
          <w:rStyle w:val="StyleUnderline"/>
        </w:rPr>
        <w:t xml:space="preserve">to use </w:t>
      </w:r>
      <w:r w:rsidRPr="00BF50DD">
        <w:rPr>
          <w:rStyle w:val="Emphasis"/>
          <w:highlight w:val="yellow"/>
        </w:rPr>
        <w:t>gray zone tactics</w:t>
      </w:r>
      <w:r w:rsidRPr="000D4FC9">
        <w:rPr>
          <w:sz w:val="16"/>
        </w:rPr>
        <w:t xml:space="preserve">. </w:t>
      </w:r>
      <w:r w:rsidRPr="00BF50DD">
        <w:rPr>
          <w:rStyle w:val="StyleUnderline"/>
          <w:highlight w:val="yellow"/>
        </w:rPr>
        <w:t>Chinese maritime militias provide a likely model.</w:t>
      </w:r>
    </w:p>
    <w:p w14:paraId="613033BC" w14:textId="77777777" w:rsidR="00525AE0" w:rsidRPr="000D4FC9" w:rsidRDefault="00525AE0" w:rsidP="00525AE0">
      <w:pPr>
        <w:rPr>
          <w:sz w:val="16"/>
        </w:rPr>
      </w:pPr>
      <w:r w:rsidRPr="000D4FC9">
        <w:rPr>
          <w:sz w:val="16"/>
        </w:rPr>
        <w:t xml:space="preserve">Maritime militias are merchant and commercial vessels that, when called upon, support roles </w:t>
      </w:r>
      <w:proofErr w:type="gramStart"/>
      <w:r w:rsidRPr="000D4FC9">
        <w:rPr>
          <w:sz w:val="16"/>
        </w:rPr>
        <w:t>similar to</w:t>
      </w:r>
      <w:proofErr w:type="gramEnd"/>
      <w:r w:rsidRPr="000D4FC9">
        <w:rPr>
          <w:sz w:val="16"/>
        </w:rPr>
        <w:t xml:space="preserve"> those found in law enforcement, disaster relief, and the military. Maritime militias are rather common around the world and often serve useful missions. There are also maritime militias, however, that do more than serve peacefully.</w:t>
      </w:r>
    </w:p>
    <w:p w14:paraId="113DA39E" w14:textId="77777777" w:rsidR="00525AE0" w:rsidRDefault="00525AE0" w:rsidP="00525AE0">
      <w:pPr>
        <w:rPr>
          <w:rStyle w:val="StyleUnderline"/>
        </w:rPr>
      </w:pPr>
      <w:r w:rsidRPr="000D4FC9">
        <w:rPr>
          <w:sz w:val="16"/>
        </w:rPr>
        <w:t xml:space="preserve">Aside from Vietnam, </w:t>
      </w:r>
      <w:r w:rsidRPr="000B1EB3">
        <w:rPr>
          <w:rStyle w:val="StyleUnderline"/>
        </w:rPr>
        <w:t>China’s maritime militia is the only such organization that routinely harasses law abiding foreign vessels, among other aggressive activities</w:t>
      </w:r>
      <w:r w:rsidRPr="000D4FC9">
        <w:rPr>
          <w:sz w:val="16"/>
        </w:rPr>
        <w:t xml:space="preserve">. For example, in 2012 Chinese maritime militias participated in China’s seizure of the Scarborough Shoal from the Philippines. In 2015, when the USS Lassen sailed by </w:t>
      </w:r>
      <w:proofErr w:type="spellStart"/>
      <w:r w:rsidRPr="000D4FC9">
        <w:rPr>
          <w:sz w:val="16"/>
        </w:rPr>
        <w:t>Subi</w:t>
      </w:r>
      <w:proofErr w:type="spellEnd"/>
      <w:r w:rsidRPr="000D4FC9">
        <w:rPr>
          <w:sz w:val="16"/>
        </w:rPr>
        <w:t xml:space="preserve"> Reef, China used maritime militias to communicate Chinese opposition. </w:t>
      </w:r>
      <w:r w:rsidRPr="0084506A">
        <w:rPr>
          <w:rStyle w:val="StyleUnderline"/>
        </w:rPr>
        <w:t xml:space="preserve">These </w:t>
      </w:r>
      <w:r w:rsidRPr="00BF50DD">
        <w:rPr>
          <w:rStyle w:val="StyleUnderline"/>
          <w:highlight w:val="yellow"/>
        </w:rPr>
        <w:t>militias</w:t>
      </w:r>
      <w:r w:rsidRPr="0084506A">
        <w:rPr>
          <w:rStyle w:val="StyleUnderline"/>
        </w:rPr>
        <w:t xml:space="preserve"> have become increasingly professionalized while still maintaining an ambiguous civilian affiliation, and herein lies the problem. The civilian nature of these militias </w:t>
      </w:r>
      <w:r w:rsidRPr="00BF50DD">
        <w:rPr>
          <w:rStyle w:val="StyleUnderline"/>
          <w:highlight w:val="yellow"/>
        </w:rPr>
        <w:t>provide</w:t>
      </w:r>
      <w:r w:rsidRPr="0084506A">
        <w:rPr>
          <w:rStyle w:val="StyleUnderline"/>
        </w:rPr>
        <w:t xml:space="preserve">s </w:t>
      </w:r>
      <w:r w:rsidRPr="00BF50DD">
        <w:rPr>
          <w:rStyle w:val="StyleUnderline"/>
          <w:highlight w:val="yellow"/>
        </w:rPr>
        <w:t>Beijing</w:t>
      </w:r>
      <w:r w:rsidRPr="0084506A">
        <w:rPr>
          <w:rStyle w:val="StyleUnderline"/>
        </w:rPr>
        <w:t xml:space="preserve"> the </w:t>
      </w:r>
      <w:r w:rsidRPr="00BF50DD">
        <w:rPr>
          <w:rStyle w:val="StyleUnderline"/>
          <w:highlight w:val="yellow"/>
        </w:rPr>
        <w:t xml:space="preserve">ability to </w:t>
      </w:r>
      <w:r w:rsidRPr="00BF50DD">
        <w:rPr>
          <w:rStyle w:val="Emphasis"/>
          <w:highlight w:val="yellow"/>
        </w:rPr>
        <w:t>deny involvement</w:t>
      </w:r>
      <w:r w:rsidRPr="000D4FC9">
        <w:rPr>
          <w:sz w:val="16"/>
        </w:rPr>
        <w:t xml:space="preserve"> </w:t>
      </w:r>
      <w:r w:rsidRPr="00BF50DD">
        <w:rPr>
          <w:rStyle w:val="StyleUnderline"/>
          <w:highlight w:val="yellow"/>
        </w:rPr>
        <w:t>while making</w:t>
      </w:r>
      <w:r w:rsidRPr="0084506A">
        <w:rPr>
          <w:rStyle w:val="StyleUnderline"/>
        </w:rPr>
        <w:t xml:space="preserve"> any sort of </w:t>
      </w:r>
      <w:r w:rsidRPr="00BF50DD">
        <w:rPr>
          <w:rStyle w:val="StyleUnderline"/>
          <w:highlight w:val="yellow"/>
        </w:rPr>
        <w:t>response</w:t>
      </w:r>
      <w:r w:rsidRPr="0084506A">
        <w:rPr>
          <w:rStyle w:val="StyleUnderline"/>
        </w:rPr>
        <w:t xml:space="preserve"> from the United States</w:t>
      </w:r>
      <w:r w:rsidRPr="000D4FC9">
        <w:rPr>
          <w:sz w:val="16"/>
        </w:rPr>
        <w:t xml:space="preserve">, or others, </w:t>
      </w:r>
      <w:r w:rsidRPr="0084506A">
        <w:rPr>
          <w:rStyle w:val="Emphasis"/>
        </w:rPr>
        <w:t xml:space="preserve">very </w:t>
      </w:r>
      <w:r w:rsidRPr="00BF50DD">
        <w:rPr>
          <w:rStyle w:val="Emphasis"/>
          <w:highlight w:val="yellow"/>
        </w:rPr>
        <w:t>difficult</w:t>
      </w:r>
      <w:r w:rsidRPr="000D4FC9">
        <w:rPr>
          <w:sz w:val="16"/>
        </w:rPr>
        <w:t xml:space="preserve">. Even worse still, </w:t>
      </w:r>
      <w:r w:rsidRPr="0084506A">
        <w:rPr>
          <w:rStyle w:val="StyleUnderline"/>
        </w:rPr>
        <w:t xml:space="preserve">the use of maritime militias in this way </w:t>
      </w:r>
      <w:r w:rsidRPr="00BF50DD">
        <w:rPr>
          <w:rStyle w:val="StyleUnderline"/>
          <w:highlight w:val="yellow"/>
        </w:rPr>
        <w:t xml:space="preserve">allows China to </w:t>
      </w:r>
      <w:r w:rsidRPr="00BF50DD">
        <w:rPr>
          <w:rStyle w:val="Emphasis"/>
          <w:highlight w:val="yellow"/>
        </w:rPr>
        <w:t>undermine</w:t>
      </w:r>
      <w:r w:rsidRPr="0084506A">
        <w:rPr>
          <w:rStyle w:val="Emphasis"/>
        </w:rPr>
        <w:t xml:space="preserve"> </w:t>
      </w:r>
      <w:r w:rsidRPr="00BF50DD">
        <w:rPr>
          <w:rStyle w:val="Emphasis"/>
          <w:highlight w:val="yellow"/>
        </w:rPr>
        <w:t>international</w:t>
      </w:r>
      <w:r w:rsidRPr="0084506A">
        <w:rPr>
          <w:rStyle w:val="Emphasis"/>
        </w:rPr>
        <w:t xml:space="preserve"> </w:t>
      </w:r>
      <w:r w:rsidRPr="00BF50DD">
        <w:rPr>
          <w:rStyle w:val="Emphasis"/>
          <w:highlight w:val="yellow"/>
        </w:rPr>
        <w:t>law</w:t>
      </w:r>
      <w:r w:rsidRPr="000D4FC9">
        <w:rPr>
          <w:sz w:val="16"/>
        </w:rPr>
        <w:t xml:space="preserve"> </w:t>
      </w:r>
      <w:r w:rsidRPr="0084506A">
        <w:rPr>
          <w:rStyle w:val="StyleUnderline"/>
        </w:rPr>
        <w:t xml:space="preserve">and begin to </w:t>
      </w:r>
      <w:r w:rsidRPr="0084506A">
        <w:rPr>
          <w:rStyle w:val="Emphasis"/>
        </w:rPr>
        <w:t>set legal precedence in their favor</w:t>
      </w:r>
      <w:r w:rsidRPr="000D4FC9">
        <w:rPr>
          <w:sz w:val="16"/>
        </w:rPr>
        <w:t xml:space="preserve">. </w:t>
      </w:r>
      <w:r w:rsidRPr="0084506A">
        <w:rPr>
          <w:rStyle w:val="StyleUnderline"/>
        </w:rPr>
        <w:t xml:space="preserve">Given the </w:t>
      </w:r>
      <w:r w:rsidRPr="0084506A">
        <w:rPr>
          <w:rStyle w:val="Emphasis"/>
        </w:rPr>
        <w:t>proven success</w:t>
      </w:r>
      <w:r w:rsidRPr="0084506A">
        <w:rPr>
          <w:rStyle w:val="StyleUnderline"/>
        </w:rPr>
        <w:t xml:space="preserve"> of this tactic, the United States should </w:t>
      </w:r>
      <w:r w:rsidRPr="0084506A">
        <w:rPr>
          <w:rStyle w:val="Emphasis"/>
        </w:rPr>
        <w:t>anticipate similar approaches via space militias</w:t>
      </w:r>
      <w:r w:rsidRPr="0084506A">
        <w:rPr>
          <w:rStyle w:val="StyleUnderline"/>
        </w:rPr>
        <w:t>.</w:t>
      </w:r>
    </w:p>
    <w:p w14:paraId="04BAA298" w14:textId="77777777" w:rsidR="00525AE0" w:rsidRPr="000D4FC9" w:rsidRDefault="00525AE0" w:rsidP="00525AE0">
      <w:pPr>
        <w:rPr>
          <w:sz w:val="16"/>
        </w:rPr>
      </w:pPr>
      <w:r w:rsidRPr="00BF50DD">
        <w:rPr>
          <w:rStyle w:val="StyleUnderline"/>
          <w:highlight w:val="yellow"/>
        </w:rPr>
        <w:t>Space militias</w:t>
      </w:r>
      <w:r w:rsidRPr="0084506A">
        <w:rPr>
          <w:rStyle w:val="StyleUnderline"/>
        </w:rPr>
        <w:t xml:space="preserve"> could operate much in the same way maritime militias act currently</w:t>
      </w:r>
      <w:r w:rsidRPr="000D4FC9">
        <w:rPr>
          <w:sz w:val="16"/>
        </w:rPr>
        <w:t xml:space="preserve">. Space militias </w:t>
      </w:r>
      <w:r w:rsidRPr="00BF50DD">
        <w:rPr>
          <w:rStyle w:val="StyleUnderline"/>
          <w:highlight w:val="yellow"/>
        </w:rPr>
        <w:t>will</w:t>
      </w:r>
      <w:r w:rsidRPr="0084506A">
        <w:rPr>
          <w:rStyle w:val="StyleUnderline"/>
        </w:rPr>
        <w:t xml:space="preserve"> be commercial</w:t>
      </w:r>
      <w:r w:rsidRPr="000D4FC9">
        <w:rPr>
          <w:sz w:val="16"/>
        </w:rPr>
        <w:t xml:space="preserve"> (</w:t>
      </w:r>
      <w:r w:rsidRPr="0084506A">
        <w:rPr>
          <w:rStyle w:val="StyleUnderline"/>
        </w:rPr>
        <w:t xml:space="preserve">or at least </w:t>
      </w:r>
      <w:r w:rsidRPr="00BF50DD">
        <w:rPr>
          <w:rStyle w:val="StyleUnderline"/>
          <w:highlight w:val="yellow"/>
        </w:rPr>
        <w:t>appear</w:t>
      </w:r>
      <w:r w:rsidRPr="0084506A">
        <w:rPr>
          <w:rStyle w:val="StyleUnderline"/>
        </w:rPr>
        <w:t xml:space="preserve"> to be </w:t>
      </w:r>
      <w:r w:rsidRPr="00BF50DD">
        <w:rPr>
          <w:rStyle w:val="StyleUnderline"/>
          <w:highlight w:val="yellow"/>
        </w:rPr>
        <w:t>commercial</w:t>
      </w:r>
      <w:r w:rsidRPr="0084506A">
        <w:rPr>
          <w:rStyle w:val="StyleUnderline"/>
        </w:rPr>
        <w:t>) spacecraft supporting commercial activities</w:t>
      </w:r>
      <w:r w:rsidRPr="000D4FC9">
        <w:rPr>
          <w:sz w:val="16"/>
        </w:rPr>
        <w:t xml:space="preserve"> </w:t>
      </w:r>
      <w:r w:rsidRPr="00BF50DD">
        <w:rPr>
          <w:rStyle w:val="StyleUnderline"/>
          <w:highlight w:val="yellow"/>
        </w:rPr>
        <w:t>but</w:t>
      </w:r>
      <w:r w:rsidRPr="0084506A">
        <w:rPr>
          <w:rStyle w:val="StyleUnderline"/>
        </w:rPr>
        <w:t xml:space="preserve"> when directed by their government </w:t>
      </w:r>
      <w:r w:rsidRPr="00BF50DD">
        <w:rPr>
          <w:rStyle w:val="StyleUnderline"/>
          <w:highlight w:val="yellow"/>
        </w:rPr>
        <w:t>will</w:t>
      </w:r>
      <w:r w:rsidRPr="0084506A">
        <w:rPr>
          <w:rStyle w:val="StyleUnderline"/>
        </w:rPr>
        <w:t xml:space="preserve"> quickly </w:t>
      </w:r>
      <w:r w:rsidRPr="00BF50DD">
        <w:rPr>
          <w:rStyle w:val="StyleUnderline"/>
          <w:highlight w:val="yellow"/>
        </w:rPr>
        <w:t>adjust</w:t>
      </w:r>
      <w:r w:rsidRPr="0084506A">
        <w:rPr>
          <w:rStyle w:val="StyleUnderline"/>
        </w:rPr>
        <w:t xml:space="preserve"> </w:t>
      </w:r>
      <w:r w:rsidRPr="00BF50DD">
        <w:rPr>
          <w:rStyle w:val="StyleUnderline"/>
          <w:highlight w:val="yellow"/>
        </w:rPr>
        <w:t>and adopt a</w:t>
      </w:r>
      <w:r w:rsidRPr="0084506A">
        <w:rPr>
          <w:rStyle w:val="StyleUnderline"/>
        </w:rPr>
        <w:t xml:space="preserve"> more </w:t>
      </w:r>
      <w:r w:rsidRPr="00BF50DD">
        <w:rPr>
          <w:rStyle w:val="StyleUnderline"/>
          <w:highlight w:val="yellow"/>
        </w:rPr>
        <w:t>military</w:t>
      </w:r>
      <w:r w:rsidRPr="0084506A">
        <w:rPr>
          <w:rStyle w:val="StyleUnderline"/>
        </w:rPr>
        <w:t xml:space="preserve"> or law enforcement like </w:t>
      </w:r>
      <w:r w:rsidRPr="00BF50DD">
        <w:rPr>
          <w:rStyle w:val="StyleUnderline"/>
          <w:highlight w:val="yellow"/>
        </w:rPr>
        <w:t>role</w:t>
      </w:r>
      <w:r w:rsidRPr="000D4FC9">
        <w:rPr>
          <w:sz w:val="16"/>
        </w:rPr>
        <w:t xml:space="preserve">. </w:t>
      </w:r>
      <w:r w:rsidRPr="009F30D2">
        <w:rPr>
          <w:rStyle w:val="StyleUnderline"/>
        </w:rPr>
        <w:t>The U</w:t>
      </w:r>
      <w:r w:rsidRPr="000D4FC9">
        <w:rPr>
          <w:sz w:val="16"/>
        </w:rPr>
        <w:t xml:space="preserve">nited </w:t>
      </w:r>
      <w:r w:rsidRPr="009F30D2">
        <w:rPr>
          <w:rStyle w:val="StyleUnderline"/>
        </w:rPr>
        <w:t>S</w:t>
      </w:r>
      <w:r w:rsidRPr="000D4FC9">
        <w:rPr>
          <w:sz w:val="16"/>
        </w:rPr>
        <w:t xml:space="preserve">tates </w:t>
      </w:r>
      <w:r w:rsidRPr="00BF50DD">
        <w:rPr>
          <w:rStyle w:val="StyleUnderline"/>
          <w:highlight w:val="yellow"/>
        </w:rPr>
        <w:t>should expect these</w:t>
      </w:r>
      <w:r w:rsidRPr="009F30D2">
        <w:rPr>
          <w:rStyle w:val="StyleUnderline"/>
        </w:rPr>
        <w:t xml:space="preserve"> space militias </w:t>
      </w:r>
      <w:r w:rsidRPr="00BF50DD">
        <w:rPr>
          <w:rStyle w:val="StyleUnderline"/>
          <w:highlight w:val="yellow"/>
        </w:rPr>
        <w:t xml:space="preserve">to </w:t>
      </w:r>
      <w:r w:rsidRPr="00BF50DD">
        <w:rPr>
          <w:rStyle w:val="Emphasis"/>
          <w:highlight w:val="yellow"/>
        </w:rPr>
        <w:t>defend territory</w:t>
      </w:r>
      <w:r w:rsidRPr="000D4FC9">
        <w:rPr>
          <w:sz w:val="16"/>
        </w:rPr>
        <w:t xml:space="preserve">, provide situational awareness, and even attack other spacecraft through a variety of anti-satellite systems, but instead of people, </w:t>
      </w:r>
      <w:proofErr w:type="gramStart"/>
      <w:r w:rsidRPr="000D4FC9">
        <w:rPr>
          <w:sz w:val="16"/>
        </w:rPr>
        <w:t>these commercial spacecraft</w:t>
      </w:r>
      <w:proofErr w:type="gramEnd"/>
      <w:r w:rsidRPr="000D4FC9">
        <w:rPr>
          <w:sz w:val="16"/>
        </w:rPr>
        <w:t xml:space="preserve"> will rely on automation and artificial intelligence for basic operations. Without human life at stake risk tolerance will surely increase.</w:t>
      </w:r>
    </w:p>
    <w:p w14:paraId="06FC4B8F" w14:textId="77777777" w:rsidR="00525AE0" w:rsidRPr="000D4FC9" w:rsidRDefault="00525AE0" w:rsidP="00525AE0">
      <w:pPr>
        <w:rPr>
          <w:sz w:val="16"/>
        </w:rPr>
      </w:pPr>
      <w:r w:rsidRPr="004819A9">
        <w:rPr>
          <w:rStyle w:val="StyleUnderline"/>
        </w:rPr>
        <w:t>The complex environment of space will make this tactic very appealing.</w:t>
      </w:r>
      <w:r w:rsidRPr="000D4FC9">
        <w:rPr>
          <w:sz w:val="16"/>
        </w:rPr>
        <w:t xml:space="preserve"> The vast distances between asteroids, planets and orbits means communications, situational awareness, and replacing or reinforcing spacecraft will be time consuming. This environment provides ample reason for states unconcerned with the separation of civilian and military entities to employ commercial platforms to achieve military objectives in a well-integrated and organized way.</w:t>
      </w:r>
    </w:p>
    <w:p w14:paraId="17EB521E" w14:textId="77777777" w:rsidR="00525AE0" w:rsidRDefault="00525AE0" w:rsidP="00525AE0">
      <w:pPr>
        <w:rPr>
          <w:rStyle w:val="Emphasis"/>
        </w:rPr>
      </w:pPr>
      <w:r w:rsidRPr="008E299A">
        <w:rPr>
          <w:rStyle w:val="StyleUnderline"/>
        </w:rPr>
        <w:t xml:space="preserve">To the </w:t>
      </w:r>
      <w:r w:rsidRPr="008E299A">
        <w:rPr>
          <w:rStyle w:val="Emphasis"/>
        </w:rPr>
        <w:t>benefit</w:t>
      </w:r>
      <w:r w:rsidRPr="008E299A">
        <w:rPr>
          <w:rStyle w:val="StyleUnderline"/>
        </w:rPr>
        <w:t xml:space="preserve"> of those who would employ the gray zone tactics described above, laws and norms about the commercial</w:t>
      </w:r>
      <w:r w:rsidRPr="008E299A">
        <w:rPr>
          <w:sz w:val="16"/>
        </w:rPr>
        <w:t xml:space="preserve"> and military </w:t>
      </w:r>
      <w:r w:rsidRPr="008E299A">
        <w:rPr>
          <w:rStyle w:val="StyleUnderline"/>
        </w:rPr>
        <w:t xml:space="preserve">use of space remain </w:t>
      </w:r>
      <w:r w:rsidRPr="008E299A">
        <w:rPr>
          <w:rStyle w:val="Emphasis"/>
        </w:rPr>
        <w:t>unsettled</w:t>
      </w:r>
      <w:r w:rsidRPr="008E299A">
        <w:rPr>
          <w:sz w:val="16"/>
        </w:rPr>
        <w:t xml:space="preserve">. </w:t>
      </w:r>
      <w:r w:rsidRPr="008E299A">
        <w:rPr>
          <w:rStyle w:val="StyleUnderline"/>
        </w:rPr>
        <w:t xml:space="preserve">While the 1967 Outer Space Treaty prohibits claims of sovereignty over celestial bodies, </w:t>
      </w:r>
      <w:r w:rsidRPr="008E299A">
        <w:rPr>
          <w:rStyle w:val="Emphasis"/>
        </w:rPr>
        <w:t>it doesn’t say anything about owning the resources extracted from said bodies</w:t>
      </w:r>
      <w:r w:rsidRPr="008E299A">
        <w:rPr>
          <w:sz w:val="16"/>
        </w:rPr>
        <w:t xml:space="preserve">. The treaty does require a nation-state to supervise its public or private organizations operating in space, but it doesn’t detail what constitutes adequate oversight. </w:t>
      </w:r>
      <w:r w:rsidRPr="008E299A">
        <w:rPr>
          <w:rStyle w:val="StyleUnderline"/>
        </w:rPr>
        <w:t>Outside</w:t>
      </w:r>
      <w:r w:rsidRPr="000D4FC9">
        <w:rPr>
          <w:rStyle w:val="StyleUnderline"/>
        </w:rPr>
        <w:t xml:space="preserve"> the 1967 Outer Space Treaty, international space law is </w:t>
      </w:r>
      <w:r w:rsidRPr="000D4FC9">
        <w:rPr>
          <w:rStyle w:val="Emphasis"/>
        </w:rPr>
        <w:t>poorly defined and understood</w:t>
      </w:r>
      <w:r w:rsidRPr="000D4FC9">
        <w:rPr>
          <w:sz w:val="16"/>
        </w:rPr>
        <w:t xml:space="preserve">. </w:t>
      </w:r>
      <w:proofErr w:type="gramStart"/>
      <w:r w:rsidRPr="000D4FC9">
        <w:rPr>
          <w:sz w:val="16"/>
        </w:rPr>
        <w:t xml:space="preserve">Making matters worse, </w:t>
      </w:r>
      <w:r w:rsidRPr="000D4FC9">
        <w:rPr>
          <w:rStyle w:val="StyleUnderline"/>
        </w:rPr>
        <w:t>there</w:t>
      </w:r>
      <w:proofErr w:type="gramEnd"/>
      <w:r w:rsidRPr="000D4FC9">
        <w:rPr>
          <w:rStyle w:val="StyleUnderline"/>
        </w:rPr>
        <w:t xml:space="preserve"> isn’t </w:t>
      </w:r>
      <w:r w:rsidRPr="000D4FC9">
        <w:rPr>
          <w:rStyle w:val="Emphasis"/>
        </w:rPr>
        <w:t>any international organization</w:t>
      </w:r>
      <w:r w:rsidRPr="000D4FC9">
        <w:rPr>
          <w:sz w:val="16"/>
        </w:rPr>
        <w:t xml:space="preserve"> </w:t>
      </w:r>
      <w:r w:rsidRPr="000D4FC9">
        <w:rPr>
          <w:rStyle w:val="StyleUnderline"/>
        </w:rPr>
        <w:t>designed to address commercial space activities</w:t>
      </w:r>
      <w:r w:rsidRPr="000D4FC9">
        <w:rPr>
          <w:sz w:val="16"/>
        </w:rPr>
        <w:t xml:space="preserve">. </w:t>
      </w:r>
      <w:r w:rsidRPr="00BF50DD">
        <w:rPr>
          <w:rStyle w:val="StyleUnderline"/>
          <w:highlight w:val="yellow"/>
        </w:rPr>
        <w:t xml:space="preserve">The </w:t>
      </w:r>
      <w:r w:rsidRPr="00BF50DD">
        <w:rPr>
          <w:rStyle w:val="Emphasis"/>
          <w:highlight w:val="yellow"/>
        </w:rPr>
        <w:t>lack of rules</w:t>
      </w:r>
      <w:r w:rsidRPr="00BF50DD">
        <w:rPr>
          <w:sz w:val="16"/>
          <w:highlight w:val="yellow"/>
        </w:rPr>
        <w:t xml:space="preserve"> </w:t>
      </w:r>
      <w:r w:rsidRPr="00BF50DD">
        <w:rPr>
          <w:rStyle w:val="StyleUnderline"/>
          <w:highlight w:val="yellow"/>
        </w:rPr>
        <w:t xml:space="preserve">and </w:t>
      </w:r>
      <w:r w:rsidRPr="00BF50DD">
        <w:rPr>
          <w:rStyle w:val="Emphasis"/>
          <w:highlight w:val="yellow"/>
        </w:rPr>
        <w:t>regulatory bodies</w:t>
      </w:r>
      <w:r w:rsidRPr="00BF50DD">
        <w:rPr>
          <w:rStyle w:val="StyleUnderline"/>
          <w:highlight w:val="yellow"/>
        </w:rPr>
        <w:t xml:space="preserve"> creates an </w:t>
      </w:r>
      <w:r w:rsidRPr="00BF50DD">
        <w:rPr>
          <w:rStyle w:val="Emphasis"/>
          <w:highlight w:val="yellow"/>
        </w:rPr>
        <w:t>ideal situation</w:t>
      </w:r>
      <w:r w:rsidRPr="00BF50DD">
        <w:rPr>
          <w:rStyle w:val="StyleUnderline"/>
          <w:highlight w:val="yellow"/>
        </w:rPr>
        <w:t xml:space="preserve"> for </w:t>
      </w:r>
      <w:r w:rsidRPr="00BF50DD">
        <w:rPr>
          <w:rStyle w:val="Emphasis"/>
          <w:highlight w:val="yellow"/>
        </w:rPr>
        <w:t>space militias</w:t>
      </w:r>
      <w:r w:rsidRPr="000D4FC9">
        <w:rPr>
          <w:rStyle w:val="Emphasis"/>
        </w:rPr>
        <w:t>.</w:t>
      </w:r>
    </w:p>
    <w:p w14:paraId="39B9FFF9" w14:textId="77777777" w:rsidR="00525AE0" w:rsidRDefault="00525AE0" w:rsidP="00525AE0">
      <w:pPr>
        <w:rPr>
          <w:rStyle w:val="Emphasis"/>
        </w:rPr>
      </w:pPr>
      <w:r w:rsidRPr="000D4FC9">
        <w:rPr>
          <w:rStyle w:val="StyleUnderline"/>
        </w:rPr>
        <w:t>While the United States currently has a significant advantage in commercial space ventures,</w:t>
      </w:r>
      <w:r w:rsidRPr="000D4FC9">
        <w:rPr>
          <w:sz w:val="16"/>
        </w:rPr>
        <w:t xml:space="preserve"> </w:t>
      </w:r>
      <w:r w:rsidRPr="00BF50DD">
        <w:rPr>
          <w:rStyle w:val="Emphasis"/>
          <w:highlight w:val="yellow"/>
        </w:rPr>
        <w:t>China is</w:t>
      </w:r>
      <w:r w:rsidRPr="000D4FC9">
        <w:rPr>
          <w:rStyle w:val="Emphasis"/>
        </w:rPr>
        <w:t xml:space="preserve"> </w:t>
      </w:r>
      <w:r w:rsidRPr="00BF50DD">
        <w:rPr>
          <w:rStyle w:val="Emphasis"/>
          <w:highlight w:val="yellow"/>
        </w:rPr>
        <w:t>catching up</w:t>
      </w:r>
      <w:r w:rsidRPr="000D4FC9">
        <w:rPr>
          <w:rStyle w:val="Emphasis"/>
        </w:rPr>
        <w:t xml:space="preserve"> quickly</w:t>
      </w:r>
      <w:r w:rsidRPr="000D4FC9">
        <w:rPr>
          <w:sz w:val="16"/>
        </w:rPr>
        <w:t xml:space="preserve">. </w:t>
      </w:r>
      <w:r w:rsidRPr="00BF50DD">
        <w:rPr>
          <w:rStyle w:val="Emphasis"/>
          <w:highlight w:val="yellow"/>
        </w:rPr>
        <w:t>Before China develops and normalizes</w:t>
      </w:r>
      <w:r w:rsidRPr="000D4FC9">
        <w:rPr>
          <w:rStyle w:val="Emphasis"/>
        </w:rPr>
        <w:t xml:space="preserve"> the use </w:t>
      </w:r>
      <w:r w:rsidRPr="00BF50DD">
        <w:rPr>
          <w:rStyle w:val="Emphasis"/>
          <w:highlight w:val="yellow"/>
        </w:rPr>
        <w:t xml:space="preserve">space militias, </w:t>
      </w:r>
      <w:r w:rsidRPr="00BF50DD">
        <w:rPr>
          <w:rStyle w:val="StyleUnderline"/>
          <w:highlight w:val="yellow"/>
        </w:rPr>
        <w:t>the U</w:t>
      </w:r>
      <w:r w:rsidRPr="000D4FC9">
        <w:rPr>
          <w:rStyle w:val="StyleUnderline"/>
        </w:rPr>
        <w:t xml:space="preserve">nited </w:t>
      </w:r>
      <w:r w:rsidRPr="00BF50DD">
        <w:rPr>
          <w:rStyle w:val="StyleUnderline"/>
          <w:highlight w:val="yellow"/>
        </w:rPr>
        <w:t>S</w:t>
      </w:r>
      <w:r w:rsidRPr="000D4FC9">
        <w:rPr>
          <w:rStyle w:val="StyleUnderline"/>
        </w:rPr>
        <w:t xml:space="preserve">tates </w:t>
      </w:r>
      <w:r w:rsidRPr="00BF50DD">
        <w:rPr>
          <w:rStyle w:val="StyleUnderline"/>
          <w:highlight w:val="yellow"/>
        </w:rPr>
        <w:t>should</w:t>
      </w:r>
      <w:r w:rsidRPr="00BF50DD">
        <w:rPr>
          <w:rStyle w:val="Emphasis"/>
          <w:highlight w:val="yellow"/>
        </w:rPr>
        <w:t xml:space="preserve"> pursue international agreements</w:t>
      </w:r>
      <w:r w:rsidRPr="000D4FC9">
        <w:rPr>
          <w:sz w:val="16"/>
        </w:rPr>
        <w:t xml:space="preserve"> with partners nations </w:t>
      </w:r>
      <w:r w:rsidRPr="00BF50DD">
        <w:rPr>
          <w:rStyle w:val="StyleUnderline"/>
          <w:highlight w:val="yellow"/>
        </w:rPr>
        <w:t xml:space="preserve">that create </w:t>
      </w:r>
      <w:r w:rsidRPr="00BF50DD">
        <w:rPr>
          <w:rStyle w:val="Emphasis"/>
          <w:highlight w:val="yellow"/>
        </w:rPr>
        <w:t>clear</w:t>
      </w:r>
      <w:r w:rsidRPr="000D4FC9">
        <w:rPr>
          <w:rStyle w:val="Emphasis"/>
        </w:rPr>
        <w:t xml:space="preserve"> laws</w:t>
      </w:r>
      <w:r w:rsidRPr="000D4FC9">
        <w:rPr>
          <w:sz w:val="16"/>
        </w:rPr>
        <w:t xml:space="preserve">, </w:t>
      </w:r>
      <w:r w:rsidRPr="000D4FC9">
        <w:rPr>
          <w:rStyle w:val="Emphasis"/>
        </w:rPr>
        <w:t>regulations</w:t>
      </w:r>
      <w:r w:rsidRPr="000D4FC9">
        <w:rPr>
          <w:sz w:val="16"/>
        </w:rPr>
        <w:t xml:space="preserve">, </w:t>
      </w:r>
      <w:r w:rsidRPr="000D4FC9">
        <w:rPr>
          <w:rStyle w:val="StyleUnderline"/>
        </w:rPr>
        <w:t>and</w:t>
      </w:r>
      <w:r w:rsidRPr="000D4FC9">
        <w:rPr>
          <w:sz w:val="16"/>
        </w:rPr>
        <w:t xml:space="preserve"> </w:t>
      </w:r>
      <w:r w:rsidRPr="00BF50DD">
        <w:rPr>
          <w:rStyle w:val="Emphasis"/>
          <w:highlight w:val="yellow"/>
        </w:rPr>
        <w:t>norms</w:t>
      </w:r>
      <w:r w:rsidRPr="00BF50DD">
        <w:rPr>
          <w:sz w:val="16"/>
          <w:highlight w:val="yellow"/>
        </w:rPr>
        <w:t xml:space="preserve"> </w:t>
      </w:r>
      <w:r w:rsidRPr="00BF50DD">
        <w:rPr>
          <w:rStyle w:val="StyleUnderline"/>
          <w:highlight w:val="yellow"/>
        </w:rPr>
        <w:t xml:space="preserve">that </w:t>
      </w:r>
      <w:r w:rsidRPr="00BF50DD">
        <w:rPr>
          <w:rStyle w:val="Emphasis"/>
          <w:highlight w:val="yellow"/>
        </w:rPr>
        <w:t>govern commercial activities in space</w:t>
      </w:r>
      <w:r w:rsidRPr="000D4FC9">
        <w:rPr>
          <w:sz w:val="16"/>
        </w:rPr>
        <w:t xml:space="preserve">. </w:t>
      </w:r>
      <w:r w:rsidRPr="000D4FC9">
        <w:rPr>
          <w:rStyle w:val="StyleUnderline"/>
        </w:rPr>
        <w:t>These agreements should not replace the 1967 Outer Space Treaty but, instead, supplement it.</w:t>
      </w:r>
      <w:r w:rsidRPr="000D4FC9">
        <w:rPr>
          <w:sz w:val="16"/>
        </w:rPr>
        <w:t xml:space="preserve"> They should address commercial rights including definitions for demarcating claims and their operational zones, identification requirements differentiating civilian and military spacecraft and operations, and the creation of earth-bound organizations which serve as regulatory and legal forums for the creation of space customs and handling of space disputes. </w:t>
      </w:r>
      <w:r w:rsidRPr="000D4FC9">
        <w:rPr>
          <w:rStyle w:val="StyleUnderline"/>
        </w:rPr>
        <w:t xml:space="preserve">U.S. adversaries will deploy offensive military capabilities in space to defend their economic interest. The U.S. must </w:t>
      </w:r>
      <w:r w:rsidRPr="00BF50DD">
        <w:rPr>
          <w:rStyle w:val="Emphasis"/>
          <w:highlight w:val="yellow"/>
        </w:rPr>
        <w:t>proactively establish rules of the road</w:t>
      </w:r>
      <w:r w:rsidRPr="000D4FC9">
        <w:rPr>
          <w:rStyle w:val="StyleUnderline"/>
        </w:rPr>
        <w:t xml:space="preserve"> before peer competitors </w:t>
      </w:r>
      <w:r w:rsidRPr="000D4FC9">
        <w:rPr>
          <w:rStyle w:val="Emphasis"/>
        </w:rPr>
        <w:t>gain the advantage</w:t>
      </w:r>
      <w:r w:rsidRPr="000D4FC9">
        <w:rPr>
          <w:rStyle w:val="StyleUnderline"/>
        </w:rPr>
        <w:t xml:space="preserve"> by </w:t>
      </w:r>
      <w:r w:rsidRPr="000D4FC9">
        <w:rPr>
          <w:rStyle w:val="Emphasis"/>
        </w:rPr>
        <w:t>normalizing space militias.</w:t>
      </w:r>
    </w:p>
    <w:p w14:paraId="2F9DBA57" w14:textId="77777777" w:rsidR="00525AE0" w:rsidRDefault="00525AE0" w:rsidP="00525AE0"/>
    <w:p w14:paraId="51026F00" w14:textId="77777777" w:rsidR="00525AE0" w:rsidRPr="00372019" w:rsidRDefault="00525AE0" w:rsidP="00525AE0">
      <w:pPr>
        <w:pStyle w:val="Heading4"/>
      </w:pPr>
      <w:r>
        <w:t>International cooperation over mining prevents weaponization of asteroids</w:t>
      </w:r>
    </w:p>
    <w:p w14:paraId="65693335" w14:textId="77777777" w:rsidR="00525AE0" w:rsidRPr="00212808" w:rsidRDefault="00525AE0" w:rsidP="00525AE0">
      <w:r>
        <w:t xml:space="preserve">Jakub </w:t>
      </w:r>
      <w:proofErr w:type="spellStart"/>
      <w:r w:rsidRPr="000D20E5">
        <w:rPr>
          <w:rStyle w:val="Style13ptBold"/>
        </w:rPr>
        <w:t>Drmola</w:t>
      </w:r>
      <w:proofErr w:type="spellEnd"/>
      <w:r w:rsidRPr="000D20E5">
        <w:rPr>
          <w:rStyle w:val="Style13ptBold"/>
        </w:rPr>
        <w:t xml:space="preserve"> and</w:t>
      </w:r>
      <w:r>
        <w:t xml:space="preserve"> Miroslav </w:t>
      </w:r>
      <w:proofErr w:type="spellStart"/>
      <w:r w:rsidRPr="000D20E5">
        <w:rPr>
          <w:rStyle w:val="Style13ptBold"/>
        </w:rPr>
        <w:t>Mareš</w:t>
      </w:r>
      <w:proofErr w:type="spellEnd"/>
      <w:r w:rsidRPr="000D20E5">
        <w:rPr>
          <w:rStyle w:val="Style13ptBold"/>
        </w:rPr>
        <w:t xml:space="preserve"> 15</w:t>
      </w:r>
      <w:r>
        <w:t>, both have a PhD in Political Science from Masaryk University, “Revisiting the deflection dilemma,” Astronomy &amp; Geophysics, Volume 56, Issue 5, October 2015, Pages 5.15–5.18, https://doi.org/10.1093/astrogeo/atv167</w:t>
      </w:r>
    </w:p>
    <w:p w14:paraId="0FDE5ACA" w14:textId="77777777" w:rsidR="00525AE0" w:rsidRPr="00CA172C" w:rsidRDefault="00525AE0" w:rsidP="00525AE0">
      <w:pPr>
        <w:rPr>
          <w:sz w:val="16"/>
        </w:rPr>
      </w:pPr>
      <w:r w:rsidRPr="00CA172C">
        <w:rPr>
          <w:sz w:val="16"/>
        </w:rPr>
        <w:t>The risks of mining asteroids</w:t>
      </w:r>
    </w:p>
    <w:p w14:paraId="604DA563" w14:textId="77777777" w:rsidR="00525AE0" w:rsidRPr="00CA172C" w:rsidRDefault="00525AE0" w:rsidP="00525AE0">
      <w:pPr>
        <w:rPr>
          <w:sz w:val="16"/>
        </w:rPr>
      </w:pPr>
      <w:r w:rsidRPr="00CA172C">
        <w:rPr>
          <w:sz w:val="16"/>
        </w:rPr>
        <w:t xml:space="preserve">There are two basic ways to go about moving the </w:t>
      </w:r>
      <w:r w:rsidRPr="00D25825">
        <w:rPr>
          <w:rStyle w:val="StyleUnderline"/>
        </w:rPr>
        <w:t>resources</w:t>
      </w:r>
      <w:r w:rsidRPr="00CA172C">
        <w:rPr>
          <w:sz w:val="16"/>
        </w:rPr>
        <w:t xml:space="preserve"> </w:t>
      </w:r>
      <w:r w:rsidRPr="00D25825">
        <w:rPr>
          <w:rStyle w:val="StyleUnderline"/>
        </w:rPr>
        <w:t>contained within a</w:t>
      </w:r>
      <w:r w:rsidRPr="00CA172C">
        <w:rPr>
          <w:sz w:val="16"/>
        </w:rPr>
        <w:t xml:space="preserve"> given </w:t>
      </w:r>
      <w:r w:rsidRPr="00D25825">
        <w:rPr>
          <w:rStyle w:val="StyleUnderline"/>
        </w:rPr>
        <w:t>asteroid</w:t>
      </w:r>
      <w:r w:rsidRPr="00CA172C">
        <w:rPr>
          <w:sz w:val="16"/>
        </w:rPr>
        <w:t xml:space="preserve"> to the Earth. They </w:t>
      </w:r>
      <w:r w:rsidRPr="00D25825">
        <w:rPr>
          <w:rStyle w:val="StyleUnderline"/>
        </w:rPr>
        <w:t>can be extracted from the asteroid during its natural orbit</w:t>
      </w:r>
      <w:r w:rsidRPr="00CA172C">
        <w:rPr>
          <w:sz w:val="16"/>
        </w:rPr>
        <w:t xml:space="preserve"> and then transported to the Earth, </w:t>
      </w:r>
      <w:r w:rsidRPr="00D25825">
        <w:rPr>
          <w:rStyle w:val="StyleUnderline"/>
        </w:rPr>
        <w:t>or the entire asteroid might be moved closer to a more convenient location</w:t>
      </w:r>
      <w:r w:rsidRPr="00CA172C">
        <w:rPr>
          <w:sz w:val="16"/>
        </w:rPr>
        <w:t xml:space="preserve"> before starting mining. Thus repositioned, it might even be used as a shielded habitat, once hollowed out (</w:t>
      </w:r>
      <w:proofErr w:type="spellStart"/>
      <w:r w:rsidRPr="00CA172C">
        <w:rPr>
          <w:sz w:val="16"/>
        </w:rPr>
        <w:t>Ostro</w:t>
      </w:r>
      <w:proofErr w:type="spellEnd"/>
      <w:r w:rsidRPr="00CA172C">
        <w:rPr>
          <w:sz w:val="16"/>
        </w:rPr>
        <w:t xml:space="preserve"> 1999). There are different speculative costs and benefits associated with either option, which would vary with the size, </w:t>
      </w:r>
      <w:proofErr w:type="gramStart"/>
      <w:r w:rsidRPr="00CA172C">
        <w:rPr>
          <w:sz w:val="16"/>
        </w:rPr>
        <w:t>orbit</w:t>
      </w:r>
      <w:proofErr w:type="gramEnd"/>
      <w:r w:rsidRPr="00CA172C">
        <w:rPr>
          <w:sz w:val="16"/>
        </w:rPr>
        <w:t xml:space="preserve"> and composition of the asteroid. But, crucially, </w:t>
      </w:r>
      <w:r w:rsidRPr="0085523B">
        <w:rPr>
          <w:rStyle w:val="StyleUnderline"/>
        </w:rPr>
        <w:t xml:space="preserve">the second option would entail putting asteroids into orbit around the Earth, the Moon or possibly at one of the Earth's </w:t>
      </w:r>
      <w:proofErr w:type="spellStart"/>
      <w:r w:rsidRPr="0085523B">
        <w:rPr>
          <w:rStyle w:val="StyleUnderline"/>
        </w:rPr>
        <w:t>Lagrangian</w:t>
      </w:r>
      <w:proofErr w:type="spellEnd"/>
      <w:r w:rsidRPr="0085523B">
        <w:rPr>
          <w:rStyle w:val="StyleUnderline"/>
        </w:rPr>
        <w:t xml:space="preserve"> points. </w:t>
      </w:r>
      <w:r w:rsidRPr="00CA172C">
        <w:rPr>
          <w:sz w:val="16"/>
        </w:rPr>
        <w:t xml:space="preserve">Indeed, </w:t>
      </w:r>
      <w:r w:rsidRPr="000D2013">
        <w:rPr>
          <w:rStyle w:val="StyleUnderline"/>
        </w:rPr>
        <w:t>NASA has already planned a mission to capture a small asteroid and place it in a high cislunar orbit</w:t>
      </w:r>
      <w:r w:rsidRPr="00CA172C">
        <w:rPr>
          <w:sz w:val="16"/>
        </w:rPr>
        <w:t xml:space="preserve">, where it would serve as a destination for future manned missions and experiments. This “Asteroid Redirect Mission” is to take place in the next decade and is being pitched mainly as a </w:t>
      </w:r>
      <w:proofErr w:type="gramStart"/>
      <w:r w:rsidRPr="00CA172C">
        <w:rPr>
          <w:sz w:val="16"/>
        </w:rPr>
        <w:t>stepping stone</w:t>
      </w:r>
      <w:proofErr w:type="gramEnd"/>
      <w:r w:rsidRPr="00CA172C">
        <w:rPr>
          <w:sz w:val="16"/>
        </w:rPr>
        <w:t xml:space="preserve"> towards a future mission to Mars (see box “NASA's Asteroid Redirect Mission”; Brophy et al. 2012, Burchell 2014, Gates et al. 2015).</w:t>
      </w:r>
    </w:p>
    <w:p w14:paraId="1DCEB509" w14:textId="77777777" w:rsidR="00525AE0" w:rsidRDefault="00525AE0" w:rsidP="00525AE0">
      <w:pPr>
        <w:rPr>
          <w:rStyle w:val="StyleUnderline"/>
        </w:rPr>
      </w:pPr>
      <w:proofErr w:type="spellStart"/>
      <w:r w:rsidRPr="00512207">
        <w:rPr>
          <w:rStyle w:val="StyleUnderline"/>
        </w:rPr>
        <w:t>Programmes</w:t>
      </w:r>
      <w:proofErr w:type="spellEnd"/>
      <w:r w:rsidRPr="00512207">
        <w:rPr>
          <w:rStyle w:val="StyleUnderline"/>
        </w:rPr>
        <w:t xml:space="preserve"> to</w:t>
      </w:r>
      <w:r w:rsidRPr="00D83ECE">
        <w:rPr>
          <w:rStyle w:val="StyleUnderline"/>
        </w:rPr>
        <w:t xml:space="preserve"> redirect asteroids and</w:t>
      </w:r>
      <w:r w:rsidRPr="00CA172C">
        <w:rPr>
          <w:sz w:val="16"/>
        </w:rPr>
        <w:t xml:space="preserve">, especially, </w:t>
      </w:r>
      <w:r w:rsidRPr="00BF50DD">
        <w:rPr>
          <w:rStyle w:val="StyleUnderline"/>
          <w:highlight w:val="yellow"/>
        </w:rPr>
        <w:t>plans to mine asteroids</w:t>
      </w:r>
      <w:r w:rsidRPr="00CA172C">
        <w:rPr>
          <w:sz w:val="16"/>
        </w:rPr>
        <w:t xml:space="preserve"> on an industrial scale essentially </w:t>
      </w:r>
      <w:r w:rsidRPr="00BF50DD">
        <w:rPr>
          <w:rStyle w:val="Emphasis"/>
          <w:highlight w:val="yellow"/>
        </w:rPr>
        <w:t>resurrect the deflection dilemma</w:t>
      </w:r>
      <w:r w:rsidRPr="00CA172C">
        <w:rPr>
          <w:sz w:val="16"/>
        </w:rPr>
        <w:t xml:space="preserve">. But it is no longer a matter of superpowers intentionally misusing technology designed to prevent dangerous impacts. </w:t>
      </w:r>
      <w:r w:rsidRPr="00D87467">
        <w:rPr>
          <w:rStyle w:val="StyleUnderline"/>
        </w:rPr>
        <w:t xml:space="preserve">It becomes an </w:t>
      </w:r>
      <w:r w:rsidRPr="00BF50DD">
        <w:rPr>
          <w:rStyle w:val="StyleUnderline"/>
          <w:highlight w:val="yellow"/>
        </w:rPr>
        <w:t xml:space="preserve">issue of </w:t>
      </w:r>
      <w:r w:rsidRPr="00BF50DD">
        <w:rPr>
          <w:rStyle w:val="Emphasis"/>
          <w:highlight w:val="yellow"/>
        </w:rPr>
        <w:t>prolif</w:t>
      </w:r>
      <w:r w:rsidRPr="00D87467">
        <w:rPr>
          <w:rStyle w:val="Emphasis"/>
        </w:rPr>
        <w:t>eration</w:t>
      </w:r>
      <w:r w:rsidRPr="00CA172C">
        <w:rPr>
          <w:sz w:val="16"/>
        </w:rPr>
        <w:t xml:space="preserve"> </w:t>
      </w:r>
      <w:r w:rsidRPr="00BF50DD">
        <w:rPr>
          <w:rStyle w:val="Emphasis"/>
          <w:highlight w:val="yellow"/>
        </w:rPr>
        <w:t>among private entities</w:t>
      </w:r>
      <w:r w:rsidRPr="00CA172C">
        <w:rPr>
          <w:sz w:val="16"/>
        </w:rPr>
        <w:t xml:space="preserve">. </w:t>
      </w:r>
      <w:r w:rsidRPr="00D87467">
        <w:rPr>
          <w:rStyle w:val="StyleUnderline"/>
        </w:rPr>
        <w:t xml:space="preserve">Once private mining companies acquire the </w:t>
      </w:r>
      <w:r w:rsidRPr="00D87467">
        <w:rPr>
          <w:rStyle w:val="Emphasis"/>
        </w:rPr>
        <w:t>technical ability</w:t>
      </w:r>
      <w:r w:rsidRPr="00D87467">
        <w:rPr>
          <w:rStyle w:val="StyleUnderline"/>
        </w:rPr>
        <w:t xml:space="preserve"> to</w:t>
      </w:r>
      <w:r w:rsidRPr="00CA172C">
        <w:rPr>
          <w:sz w:val="16"/>
        </w:rPr>
        <w:t xml:space="preserve"> </w:t>
      </w:r>
      <w:r w:rsidRPr="00D87467">
        <w:rPr>
          <w:rStyle w:val="StyleUnderline"/>
        </w:rPr>
        <w:t>redirect suitable NEOs</w:t>
      </w:r>
      <w:r w:rsidRPr="00CA172C">
        <w:rPr>
          <w:sz w:val="16"/>
        </w:rPr>
        <w:t xml:space="preserve"> (</w:t>
      </w:r>
      <w:proofErr w:type="spellStart"/>
      <w:r w:rsidRPr="00CA172C">
        <w:rPr>
          <w:sz w:val="16"/>
        </w:rPr>
        <w:t>Baoyin</w:t>
      </w:r>
      <w:proofErr w:type="spellEnd"/>
      <w:r w:rsidRPr="00CA172C">
        <w:rPr>
          <w:sz w:val="16"/>
        </w:rPr>
        <w:t xml:space="preserve"> et al. 2011) </w:t>
      </w:r>
      <w:proofErr w:type="gramStart"/>
      <w:r w:rsidRPr="00D87467">
        <w:rPr>
          <w:rStyle w:val="StyleUnderline"/>
        </w:rPr>
        <w:t>in order to</w:t>
      </w:r>
      <w:proofErr w:type="gramEnd"/>
      <w:r w:rsidRPr="00D87467">
        <w:rPr>
          <w:rStyle w:val="StyleUnderline"/>
        </w:rPr>
        <w:t xml:space="preserve"> extract platinum or water from them, </w:t>
      </w:r>
      <w:r w:rsidRPr="00BF50DD">
        <w:rPr>
          <w:rStyle w:val="Emphasis"/>
          <w:highlight w:val="yellow"/>
        </w:rPr>
        <w:t>perilous inflections</w:t>
      </w:r>
      <w:r w:rsidRPr="00D87467">
        <w:rPr>
          <w:rStyle w:val="Emphasis"/>
        </w:rPr>
        <w:t xml:space="preserve"> </w:t>
      </w:r>
      <w:r w:rsidRPr="00BF50DD">
        <w:rPr>
          <w:rStyle w:val="Emphasis"/>
          <w:highlight w:val="yellow"/>
        </w:rPr>
        <w:t>become more likely</w:t>
      </w:r>
      <w:r w:rsidRPr="00BF50DD">
        <w:rPr>
          <w:rStyle w:val="StyleUnderline"/>
          <w:highlight w:val="yellow"/>
        </w:rPr>
        <w:t>.</w:t>
      </w:r>
    </w:p>
    <w:p w14:paraId="1E03ED98" w14:textId="77777777" w:rsidR="00525AE0" w:rsidRPr="00CA172C" w:rsidRDefault="00525AE0" w:rsidP="00525AE0">
      <w:pPr>
        <w:rPr>
          <w:sz w:val="16"/>
        </w:rPr>
      </w:pPr>
      <w:r w:rsidRPr="00730F10">
        <w:rPr>
          <w:rStyle w:val="StyleUnderline"/>
        </w:rPr>
        <w:t xml:space="preserve">The </w:t>
      </w:r>
      <w:r w:rsidRPr="00BF50DD">
        <w:rPr>
          <w:rStyle w:val="StyleUnderline"/>
          <w:highlight w:val="yellow"/>
        </w:rPr>
        <w:t>probability</w:t>
      </w:r>
      <w:r w:rsidRPr="00730F10">
        <w:rPr>
          <w:rStyle w:val="StyleUnderline"/>
        </w:rPr>
        <w:t xml:space="preserve"> of accidents </w:t>
      </w:r>
      <w:r w:rsidRPr="00BF50DD">
        <w:rPr>
          <w:rStyle w:val="StyleUnderline"/>
          <w:highlight w:val="yellow"/>
        </w:rPr>
        <w:t>will rise with</w:t>
      </w:r>
      <w:r w:rsidRPr="00730F10">
        <w:rPr>
          <w:rStyle w:val="StyleUnderline"/>
        </w:rPr>
        <w:t xml:space="preserve"> the </w:t>
      </w:r>
      <w:r w:rsidRPr="00BF50DD">
        <w:rPr>
          <w:rStyle w:val="StyleUnderline"/>
          <w:highlight w:val="yellow"/>
        </w:rPr>
        <w:t>number</w:t>
      </w:r>
      <w:r w:rsidRPr="00730F10">
        <w:rPr>
          <w:rStyle w:val="StyleUnderline"/>
        </w:rPr>
        <w:t xml:space="preserve"> of asteroids whose trajectories </w:t>
      </w:r>
      <w:r w:rsidRPr="00BF50DD">
        <w:rPr>
          <w:rStyle w:val="StyleUnderline"/>
          <w:highlight w:val="yellow"/>
        </w:rPr>
        <w:t>we</w:t>
      </w:r>
      <w:r w:rsidRPr="00730F10">
        <w:rPr>
          <w:rStyle w:val="StyleUnderline"/>
        </w:rPr>
        <w:t xml:space="preserve"> decide to </w:t>
      </w:r>
      <w:r w:rsidRPr="00BF50DD">
        <w:rPr>
          <w:rStyle w:val="StyleUnderline"/>
          <w:highlight w:val="yellow"/>
        </w:rPr>
        <w:t>manipulate</w:t>
      </w:r>
      <w:r w:rsidRPr="00CA172C">
        <w:rPr>
          <w:sz w:val="16"/>
        </w:rPr>
        <w:t xml:space="preserve">. </w:t>
      </w:r>
      <w:r w:rsidRPr="00730F10">
        <w:rPr>
          <w:rStyle w:val="StyleUnderline"/>
        </w:rPr>
        <w:t xml:space="preserve">Such accidents might be very unlikely, but </w:t>
      </w:r>
      <w:r w:rsidRPr="00BF50DD">
        <w:rPr>
          <w:rStyle w:val="StyleUnderline"/>
          <w:highlight w:val="yellow"/>
        </w:rPr>
        <w:t xml:space="preserve">even a </w:t>
      </w:r>
      <w:r w:rsidRPr="00BF50DD">
        <w:rPr>
          <w:rStyle w:val="Emphasis"/>
          <w:highlight w:val="yellow"/>
        </w:rPr>
        <w:t>tiny</w:t>
      </w:r>
      <w:r w:rsidRPr="00730F10">
        <w:rPr>
          <w:rStyle w:val="Emphasis"/>
        </w:rPr>
        <w:t xml:space="preserve"> technical or human </w:t>
      </w:r>
      <w:r w:rsidRPr="00BF50DD">
        <w:rPr>
          <w:rStyle w:val="Emphasis"/>
          <w:highlight w:val="yellow"/>
        </w:rPr>
        <w:t>error</w:t>
      </w:r>
      <w:r w:rsidRPr="00730F10">
        <w:rPr>
          <w:rStyle w:val="StyleUnderline"/>
        </w:rPr>
        <w:t xml:space="preserve"> in </w:t>
      </w:r>
      <w:r w:rsidRPr="00CA172C">
        <w:rPr>
          <w:sz w:val="16"/>
        </w:rPr>
        <w:t>the</w:t>
      </w:r>
      <w:r w:rsidRPr="00730F10">
        <w:rPr>
          <w:rStyle w:val="StyleUnderline"/>
        </w:rPr>
        <w:t xml:space="preserve"> execution </w:t>
      </w:r>
      <w:r w:rsidRPr="00CA172C">
        <w:rPr>
          <w:sz w:val="16"/>
        </w:rPr>
        <w:t xml:space="preserve">of an inflection meant to place an asteroid into the lunar or geocentric orbit </w:t>
      </w:r>
      <w:r w:rsidRPr="00BF50DD">
        <w:rPr>
          <w:rStyle w:val="StyleUnderline"/>
          <w:highlight w:val="yellow"/>
        </w:rPr>
        <w:t xml:space="preserve">might send it </w:t>
      </w:r>
      <w:r w:rsidRPr="00BF50DD">
        <w:rPr>
          <w:rStyle w:val="Emphasis"/>
          <w:highlight w:val="yellow"/>
        </w:rPr>
        <w:t>crashing into the Earth</w:t>
      </w:r>
      <w:r w:rsidRPr="00131062">
        <w:rPr>
          <w:rStyle w:val="StyleUnderline"/>
        </w:rPr>
        <w:t xml:space="preserve"> </w:t>
      </w:r>
      <w:r w:rsidRPr="00BF50DD">
        <w:rPr>
          <w:rStyle w:val="StyleUnderline"/>
          <w:highlight w:val="yellow"/>
        </w:rPr>
        <w:t>with</w:t>
      </w:r>
      <w:r w:rsidRPr="00131062">
        <w:rPr>
          <w:rStyle w:val="StyleUnderline"/>
        </w:rPr>
        <w:t xml:space="preserve"> </w:t>
      </w:r>
      <w:r w:rsidRPr="00131062">
        <w:rPr>
          <w:rStyle w:val="Emphasis"/>
        </w:rPr>
        <w:t xml:space="preserve">potentially </w:t>
      </w:r>
      <w:r w:rsidRPr="00BF50DD">
        <w:rPr>
          <w:rStyle w:val="Emphasis"/>
          <w:highlight w:val="yellow"/>
        </w:rPr>
        <w:t>devastating consequences</w:t>
      </w:r>
      <w:r w:rsidRPr="00CA172C">
        <w:rPr>
          <w:sz w:val="16"/>
        </w:rPr>
        <w:t xml:space="preserve">.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w:t>
      </w:r>
      <w:r w:rsidRPr="00EF6DFF">
        <w:rPr>
          <w:rStyle w:val="StyleUnderline"/>
        </w:rPr>
        <w:t>industries tend to be more accident-prone during their infancy.</w:t>
      </w:r>
      <w:r w:rsidRPr="00CA172C">
        <w:rPr>
          <w:sz w:val="16"/>
        </w:rPr>
        <w:t xml:space="preserve"> Furthermore, a single asteroid can do a lot more damage than a single plane. And who is to say how much metal or water we are going to need in space over the course of the 21st century, or the next?</w:t>
      </w:r>
    </w:p>
    <w:p w14:paraId="17BE9319" w14:textId="77777777" w:rsidR="00525AE0" w:rsidRDefault="00525AE0" w:rsidP="00525AE0">
      <w:pPr>
        <w:rPr>
          <w:rStyle w:val="StyleUnderline"/>
        </w:rPr>
      </w:pPr>
      <w:r w:rsidRPr="00FE5229">
        <w:rPr>
          <w:rStyle w:val="StyleUnderline"/>
        </w:rPr>
        <w:t xml:space="preserve">The </w:t>
      </w:r>
      <w:r w:rsidRPr="00BF50DD">
        <w:rPr>
          <w:rStyle w:val="StyleUnderline"/>
          <w:highlight w:val="yellow"/>
        </w:rPr>
        <w:t>second</w:t>
      </w:r>
      <w:r w:rsidRPr="00FE5229">
        <w:rPr>
          <w:rStyle w:val="StyleUnderline"/>
        </w:rPr>
        <w:t xml:space="preserve"> source of </w:t>
      </w:r>
      <w:r w:rsidRPr="00BF50DD">
        <w:rPr>
          <w:rStyle w:val="StyleUnderline"/>
          <w:highlight w:val="yellow"/>
        </w:rPr>
        <w:t>risk is</w:t>
      </w:r>
      <w:r w:rsidRPr="00FE5229">
        <w:rPr>
          <w:rStyle w:val="StyleUnderline"/>
        </w:rPr>
        <w:t xml:space="preserve"> the </w:t>
      </w:r>
      <w:r w:rsidRPr="00BF50DD">
        <w:rPr>
          <w:rStyle w:val="Emphasis"/>
          <w:highlight w:val="yellow"/>
        </w:rPr>
        <w:t>intentional misuse</w:t>
      </w:r>
      <w:r w:rsidRPr="00CA172C">
        <w:rPr>
          <w:sz w:val="16"/>
        </w:rPr>
        <w:t xml:space="preserve">, </w:t>
      </w:r>
      <w:proofErr w:type="gramStart"/>
      <w:r w:rsidRPr="00FB0F05">
        <w:rPr>
          <w:rStyle w:val="StyleUnderline"/>
        </w:rPr>
        <w:t>similar to</w:t>
      </w:r>
      <w:proofErr w:type="gramEnd"/>
      <w:r w:rsidRPr="00FB0F05">
        <w:rPr>
          <w:rStyle w:val="StyleUnderline"/>
        </w:rPr>
        <w:t xml:space="preserve"> the original deflection dilemma.</w:t>
      </w:r>
      <w:r w:rsidRPr="00CA172C">
        <w:rPr>
          <w:sz w:val="16"/>
        </w:rPr>
        <w:t xml:space="preserve"> But </w:t>
      </w:r>
      <w:r w:rsidRPr="0005005A">
        <w:rPr>
          <w:rStyle w:val="StyleUnderline"/>
        </w:rPr>
        <w:t>the entry barrier for asteroid weaponization gets</w:t>
      </w:r>
      <w:r w:rsidRPr="00CA172C">
        <w:rPr>
          <w:sz w:val="16"/>
        </w:rPr>
        <w:t xml:space="preserve"> </w:t>
      </w:r>
      <w:r w:rsidRPr="0005005A">
        <w:rPr>
          <w:rStyle w:val="Emphasis"/>
        </w:rPr>
        <w:t>much lower</w:t>
      </w:r>
      <w:r w:rsidRPr="00CA172C">
        <w:rPr>
          <w:sz w:val="16"/>
        </w:rPr>
        <w:t xml:space="preserve"> </w:t>
      </w:r>
      <w:r w:rsidRPr="0005005A">
        <w:rPr>
          <w:rStyle w:val="StyleUnderline"/>
        </w:rPr>
        <w:t>if mining them and moving them around becomes a common industrial activity</w:t>
      </w:r>
      <w:r w:rsidRPr="00CA172C">
        <w:rPr>
          <w:sz w:val="16"/>
        </w:rPr>
        <w:t xml:space="preserve">. This is in stark contrast to the original scenario which envisioned this technology to be used solely for planetary </w:t>
      </w:r>
      <w:proofErr w:type="spellStart"/>
      <w:r w:rsidRPr="00CA172C">
        <w:rPr>
          <w:sz w:val="16"/>
        </w:rPr>
        <w:t>defence</w:t>
      </w:r>
      <w:proofErr w:type="spellEnd"/>
      <w:r w:rsidRPr="00CA172C">
        <w:rPr>
          <w:sz w:val="16"/>
        </w:rPr>
        <w:t xml:space="preserve"> and under control of a very small number of the most powerful countries (Morrison 2010). </w:t>
      </w:r>
      <w:r w:rsidRPr="00BF50DD">
        <w:rPr>
          <w:rStyle w:val="StyleUnderline"/>
          <w:highlight w:val="yellow"/>
        </w:rPr>
        <w:t>If</w:t>
      </w:r>
      <w:r w:rsidRPr="0005005A">
        <w:rPr>
          <w:rStyle w:val="StyleUnderline"/>
        </w:rPr>
        <w:t xml:space="preserve"> </w:t>
      </w:r>
      <w:r w:rsidRPr="00BF50DD">
        <w:rPr>
          <w:rStyle w:val="StyleUnderline"/>
          <w:highlight w:val="yellow"/>
        </w:rPr>
        <w:t xml:space="preserve">such </w:t>
      </w:r>
      <w:r w:rsidRPr="00512207">
        <w:rPr>
          <w:rStyle w:val="StyleUnderline"/>
        </w:rPr>
        <w:t xml:space="preserve">a powerful </w:t>
      </w:r>
      <w:r w:rsidRPr="00BF50DD">
        <w:rPr>
          <w:rStyle w:val="StyleUnderline"/>
          <w:highlight w:val="yellow"/>
        </w:rPr>
        <w:t>tech</w:t>
      </w:r>
      <w:r w:rsidRPr="00512207">
        <w:rPr>
          <w:rStyle w:val="StyleUnderline"/>
        </w:rPr>
        <w:t>nology</w:t>
      </w:r>
      <w:r w:rsidRPr="0005005A">
        <w:rPr>
          <w:rStyle w:val="StyleUnderline"/>
        </w:rPr>
        <w:t xml:space="preserve"> </w:t>
      </w:r>
      <w:r w:rsidRPr="00BF50DD">
        <w:rPr>
          <w:rStyle w:val="StyleUnderline"/>
          <w:highlight w:val="yellow"/>
        </w:rPr>
        <w:t>becomes</w:t>
      </w:r>
      <w:r w:rsidRPr="0005005A">
        <w:rPr>
          <w:rStyle w:val="StyleUnderline"/>
        </w:rPr>
        <w:t xml:space="preserve"> </w:t>
      </w:r>
      <w:r w:rsidRPr="00BF50DD">
        <w:rPr>
          <w:rStyle w:val="StyleUnderline"/>
          <w:highlight w:val="yellow"/>
        </w:rPr>
        <w:t>widely</w:t>
      </w:r>
      <w:r w:rsidRPr="0005005A">
        <w:rPr>
          <w:rStyle w:val="StyleUnderline"/>
        </w:rPr>
        <w:t xml:space="preserve"> and commercially </w:t>
      </w:r>
      <w:r w:rsidRPr="00BF50DD">
        <w:rPr>
          <w:rStyle w:val="StyleUnderline"/>
          <w:highlight w:val="yellow"/>
        </w:rPr>
        <w:t>available</w:t>
      </w:r>
      <w:r w:rsidRPr="0005005A">
        <w:rPr>
          <w:rStyle w:val="StyleUnderline"/>
        </w:rPr>
        <w:t xml:space="preserve">, even </w:t>
      </w:r>
      <w:r w:rsidRPr="00BF50DD">
        <w:rPr>
          <w:rStyle w:val="Emphasis"/>
          <w:highlight w:val="yellow"/>
        </w:rPr>
        <w:t>rogue states</w:t>
      </w:r>
      <w:r w:rsidRPr="00BF50DD">
        <w:rPr>
          <w:rStyle w:val="StyleUnderline"/>
          <w:highlight w:val="yellow"/>
        </w:rPr>
        <w:t xml:space="preserve"> and</w:t>
      </w:r>
      <w:r w:rsidRPr="0005005A">
        <w:rPr>
          <w:rStyle w:val="StyleUnderline"/>
        </w:rPr>
        <w:t xml:space="preserve"> </w:t>
      </w:r>
      <w:r w:rsidRPr="0005005A">
        <w:rPr>
          <w:rStyle w:val="Emphasis"/>
        </w:rPr>
        <w:t xml:space="preserve">well-funded </w:t>
      </w:r>
      <w:r w:rsidRPr="00BF50DD">
        <w:rPr>
          <w:rStyle w:val="Emphasis"/>
          <w:highlight w:val="yellow"/>
        </w:rPr>
        <w:t>terrorist groups</w:t>
      </w:r>
      <w:r w:rsidRPr="00BF50DD">
        <w:rPr>
          <w:sz w:val="16"/>
          <w:highlight w:val="yellow"/>
        </w:rPr>
        <w:t xml:space="preserve"> </w:t>
      </w:r>
      <w:r w:rsidRPr="00BF50DD">
        <w:rPr>
          <w:rStyle w:val="StyleUnderline"/>
          <w:highlight w:val="yellow"/>
        </w:rPr>
        <w:t>might</w:t>
      </w:r>
      <w:r w:rsidRPr="0005005A">
        <w:rPr>
          <w:rStyle w:val="StyleUnderline"/>
        </w:rPr>
        <w:t xml:space="preserve"> be tempted to </w:t>
      </w:r>
      <w:r w:rsidRPr="00BF50DD">
        <w:rPr>
          <w:rStyle w:val="StyleUnderline"/>
          <w:highlight w:val="yellow"/>
        </w:rPr>
        <w:t xml:space="preserve">use it for an </w:t>
      </w:r>
      <w:r w:rsidRPr="00512207">
        <w:rPr>
          <w:rStyle w:val="Emphasis"/>
        </w:rPr>
        <w:t>unexpected</w:t>
      </w:r>
      <w:r w:rsidRPr="0005005A">
        <w:rPr>
          <w:rStyle w:val="StyleUnderline"/>
        </w:rPr>
        <w:t xml:space="preserve"> and </w:t>
      </w:r>
      <w:r w:rsidRPr="0005005A">
        <w:rPr>
          <w:rStyle w:val="Emphasis"/>
        </w:rPr>
        <w:t xml:space="preserve">devastating </w:t>
      </w:r>
      <w:r w:rsidRPr="00BF50DD">
        <w:rPr>
          <w:rStyle w:val="Emphasis"/>
          <w:highlight w:val="yellow"/>
        </w:rPr>
        <w:t>attack</w:t>
      </w:r>
      <w:r w:rsidRPr="0005005A">
        <w:rPr>
          <w:rStyle w:val="Emphasis"/>
        </w:rPr>
        <w:t>.</w:t>
      </w:r>
      <w:r w:rsidRPr="00CA172C">
        <w:rPr>
          <w:sz w:val="16"/>
        </w:rPr>
        <w:t xml:space="preserve"> In addition, </w:t>
      </w:r>
      <w:r w:rsidRPr="00BF50DD">
        <w:rPr>
          <w:rStyle w:val="StyleUnderline"/>
          <w:highlight w:val="yellow"/>
        </w:rPr>
        <w:t>a</w:t>
      </w:r>
      <w:r w:rsidRPr="00512207">
        <w:rPr>
          <w:rStyle w:val="StyleUnderline"/>
        </w:rPr>
        <w:t>n</w:t>
      </w:r>
      <w:r w:rsidRPr="0005005A">
        <w:rPr>
          <w:rStyle w:val="StyleUnderline"/>
        </w:rPr>
        <w:t xml:space="preserve"> active asteroid </w:t>
      </w:r>
      <w:r w:rsidRPr="00BF50DD">
        <w:rPr>
          <w:rStyle w:val="StyleUnderline"/>
          <w:highlight w:val="yellow"/>
        </w:rPr>
        <w:t>mining industry would make</w:t>
      </w:r>
      <w:r w:rsidRPr="0005005A">
        <w:rPr>
          <w:rStyle w:val="StyleUnderline"/>
        </w:rPr>
        <w:t xml:space="preserve"> </w:t>
      </w:r>
      <w:r w:rsidRPr="00BF50DD">
        <w:rPr>
          <w:rStyle w:val="StyleUnderline"/>
          <w:highlight w:val="yellow"/>
        </w:rPr>
        <w:t>it</w:t>
      </w:r>
      <w:r w:rsidRPr="0005005A">
        <w:rPr>
          <w:rStyle w:val="StyleUnderline"/>
        </w:rPr>
        <w:t xml:space="preserve"> more </w:t>
      </w:r>
      <w:r w:rsidRPr="00BF50DD">
        <w:rPr>
          <w:rStyle w:val="StyleUnderline"/>
          <w:highlight w:val="yellow"/>
        </w:rPr>
        <w:t xml:space="preserve">difficult to </w:t>
      </w:r>
      <w:r w:rsidRPr="00BF50DD">
        <w:rPr>
          <w:rStyle w:val="Emphasis"/>
          <w:highlight w:val="yellow"/>
        </w:rPr>
        <w:t>detect</w:t>
      </w:r>
      <w:r w:rsidRPr="0005005A">
        <w:rPr>
          <w:rStyle w:val="Emphasis"/>
        </w:rPr>
        <w:t xml:space="preserve"> any </w:t>
      </w:r>
      <w:r w:rsidRPr="00BF50DD">
        <w:rPr>
          <w:rStyle w:val="Emphasis"/>
          <w:highlight w:val="yellow"/>
        </w:rPr>
        <w:t>hostile</w:t>
      </w:r>
      <w:r w:rsidRPr="0005005A">
        <w:rPr>
          <w:rStyle w:val="Emphasis"/>
        </w:rPr>
        <w:t xml:space="preserve"> inflection </w:t>
      </w:r>
      <w:r w:rsidRPr="00BF50DD">
        <w:rPr>
          <w:rStyle w:val="Emphasis"/>
          <w:highlight w:val="yellow"/>
        </w:rPr>
        <w:t>attempts</w:t>
      </w:r>
      <w:r w:rsidRPr="0005005A">
        <w:rPr>
          <w:rStyle w:val="StyleUnderline"/>
        </w:rPr>
        <w:t xml:space="preserve"> </w:t>
      </w:r>
      <w:r w:rsidRPr="00BF50DD">
        <w:rPr>
          <w:rStyle w:val="StyleUnderline"/>
          <w:highlight w:val="yellow"/>
        </w:rPr>
        <w:t>among</w:t>
      </w:r>
      <w:r w:rsidRPr="0005005A">
        <w:rPr>
          <w:rStyle w:val="StyleUnderline"/>
        </w:rPr>
        <w:t xml:space="preserve"> the number of </w:t>
      </w:r>
      <w:r w:rsidRPr="00512207">
        <w:rPr>
          <w:rStyle w:val="Emphasis"/>
        </w:rPr>
        <w:t>legitimate</w:t>
      </w:r>
      <w:r w:rsidRPr="0005005A">
        <w:rPr>
          <w:rStyle w:val="StyleUnderline"/>
        </w:rPr>
        <w:t xml:space="preserve"> and </w:t>
      </w:r>
      <w:r w:rsidRPr="00BF50DD">
        <w:rPr>
          <w:rStyle w:val="Emphasis"/>
          <w:highlight w:val="yellow"/>
        </w:rPr>
        <w:t>benign</w:t>
      </w:r>
      <w:r w:rsidRPr="00BF50DD">
        <w:rPr>
          <w:rStyle w:val="StyleUnderline"/>
          <w:highlight w:val="yellow"/>
        </w:rPr>
        <w:t xml:space="preserve"> ones.</w:t>
      </w:r>
    </w:p>
    <w:p w14:paraId="051DE660" w14:textId="77777777" w:rsidR="00525AE0" w:rsidRPr="00CA172C" w:rsidRDefault="00525AE0" w:rsidP="00525AE0">
      <w:pPr>
        <w:rPr>
          <w:sz w:val="16"/>
        </w:rPr>
      </w:pPr>
      <w:r w:rsidRPr="00CA172C">
        <w:rPr>
          <w:sz w:val="16"/>
        </w:rPr>
        <w:t>Policy implications</w:t>
      </w:r>
    </w:p>
    <w:p w14:paraId="671B9E81" w14:textId="77777777" w:rsidR="00525AE0" w:rsidRDefault="00525AE0" w:rsidP="00525AE0">
      <w:pPr>
        <w:rPr>
          <w:rStyle w:val="StyleUnderline"/>
        </w:rPr>
      </w:pPr>
      <w:r w:rsidRPr="0005005A">
        <w:rPr>
          <w:rStyle w:val="StyleUnderline"/>
        </w:rPr>
        <w:t>Considering these possible future dangers, it seems prudent to consider what to do about them sooner rather than later</w:t>
      </w:r>
      <w:r w:rsidRPr="00CA172C">
        <w:rPr>
          <w:sz w:val="16"/>
        </w:rPr>
        <w:t xml:space="preserve">. The most obvious “solution” would be a blanket ban on the development of any technology that might lead to artificially inflected asteroids crashing into the Earth. However, such </w:t>
      </w:r>
      <w:r w:rsidRPr="002A4B75">
        <w:rPr>
          <w:rStyle w:val="StyleUnderline"/>
        </w:rPr>
        <w:t>a ban would be incompatible with the dream of increased presence of humans in the solar system</w:t>
      </w:r>
      <w:r w:rsidRPr="00CA172C">
        <w:rPr>
          <w:sz w:val="16"/>
        </w:rPr>
        <w:t xml:space="preserve">. It would stymie both scientific exploration and economic development here on Earth, which is increasingly dependent on precious metals and space-based technologies. </w:t>
      </w:r>
      <w:r w:rsidRPr="002A4B75">
        <w:rPr>
          <w:rStyle w:val="StyleUnderline"/>
        </w:rPr>
        <w:t xml:space="preserve">Furthermore, this approach would leave us more vulnerable to </w:t>
      </w:r>
      <w:r w:rsidRPr="002A4B75">
        <w:rPr>
          <w:rStyle w:val="Emphasis"/>
        </w:rPr>
        <w:t>natural impacts</w:t>
      </w:r>
      <w:r w:rsidRPr="002A4B75">
        <w:rPr>
          <w:rStyle w:val="StyleUnderline"/>
        </w:rPr>
        <w:t xml:space="preserve"> which, in the long view, seems less than desirable.</w:t>
      </w:r>
    </w:p>
    <w:p w14:paraId="299CAC75" w14:textId="77777777" w:rsidR="00525AE0" w:rsidRPr="00CA172C" w:rsidRDefault="00525AE0" w:rsidP="00525AE0">
      <w:pPr>
        <w:rPr>
          <w:sz w:val="16"/>
        </w:rPr>
      </w:pPr>
      <w:r w:rsidRPr="00CA172C">
        <w:rPr>
          <w:sz w:val="16"/>
        </w:rPr>
        <w:t xml:space="preserve">Another approach might be </w:t>
      </w:r>
      <w:proofErr w:type="gramStart"/>
      <w:r w:rsidRPr="00CA172C">
        <w:rPr>
          <w:sz w:val="16"/>
        </w:rPr>
        <w:t>similar to</w:t>
      </w:r>
      <w:proofErr w:type="gramEnd"/>
      <w:r w:rsidRPr="00CA172C">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CA172C">
        <w:rPr>
          <w:sz w:val="16"/>
        </w:rPr>
        <w:t>for the production of</w:t>
      </w:r>
      <w:proofErr w:type="gramEnd"/>
      <w:r w:rsidRPr="00CA172C">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w:t>
      </w:r>
    </w:p>
    <w:p w14:paraId="7A90C610" w14:textId="77777777" w:rsidR="00525AE0" w:rsidRPr="00CA172C" w:rsidRDefault="00525AE0" w:rsidP="00525AE0">
      <w:pPr>
        <w:rPr>
          <w:sz w:val="16"/>
        </w:rPr>
      </w:pPr>
      <w:r w:rsidRPr="00CA172C">
        <w:rPr>
          <w:sz w:val="16"/>
        </w:rPr>
        <w:t xml:space="preserve">If </w:t>
      </w:r>
      <w:r w:rsidRPr="006409FE">
        <w:rPr>
          <w:rStyle w:val="StyleUnderline"/>
        </w:rPr>
        <w:t xml:space="preserve">monitoring equipment on Earth is </w:t>
      </w:r>
      <w:r w:rsidRPr="006409FE">
        <w:rPr>
          <w:rStyle w:val="Emphasis"/>
        </w:rPr>
        <w:t>unhelpful</w:t>
      </w:r>
      <w:r w:rsidRPr="00CA172C">
        <w:rPr>
          <w:sz w:val="16"/>
        </w:rPr>
        <w:t xml:space="preserve">, </w:t>
      </w:r>
      <w:r w:rsidRPr="006409FE">
        <w:rPr>
          <w:rStyle w:val="StyleUnderline"/>
        </w:rPr>
        <w:t>the focus changes to space</w:t>
      </w:r>
      <w:r w:rsidRPr="00CA172C">
        <w:rPr>
          <w:sz w:val="16"/>
        </w:rPr>
        <w:t xml:space="preserve">. In other words, </w:t>
      </w:r>
      <w:r w:rsidRPr="006409FE">
        <w:rPr>
          <w:rStyle w:val="StyleUnderline"/>
        </w:rPr>
        <w:t xml:space="preserve">all asteroid movement </w:t>
      </w:r>
      <w:r w:rsidRPr="00BF50DD">
        <w:rPr>
          <w:rStyle w:val="StyleUnderline"/>
          <w:highlight w:val="yellow"/>
        </w:rPr>
        <w:t>missions should be</w:t>
      </w:r>
      <w:r w:rsidRPr="006409FE">
        <w:rPr>
          <w:rStyle w:val="StyleUnderline"/>
        </w:rPr>
        <w:t xml:space="preserve"> </w:t>
      </w:r>
      <w:r w:rsidRPr="006409FE">
        <w:rPr>
          <w:rStyle w:val="Emphasis"/>
        </w:rPr>
        <w:t xml:space="preserve">constantly </w:t>
      </w:r>
      <w:r w:rsidRPr="00BF50DD">
        <w:rPr>
          <w:rStyle w:val="Emphasis"/>
          <w:highlight w:val="yellow"/>
        </w:rPr>
        <w:t>monitored</w:t>
      </w:r>
      <w:r w:rsidRPr="006409FE">
        <w:rPr>
          <w:rStyle w:val="StyleUnderline"/>
        </w:rPr>
        <w:t>.</w:t>
      </w:r>
      <w:r w:rsidRPr="00CA172C">
        <w:rPr>
          <w:sz w:val="16"/>
        </w:rPr>
        <w:t xml:space="preserve"> </w:t>
      </w:r>
      <w:r w:rsidRPr="006409FE">
        <w:rPr>
          <w:rStyle w:val="StyleUnderline"/>
        </w:rPr>
        <w:t xml:space="preserve">For an attacker, it would make most sense to delay the final course adjustment for as long as possible </w:t>
      </w:r>
      <w:proofErr w:type="gramStart"/>
      <w:r w:rsidRPr="006409FE">
        <w:rPr>
          <w:rStyle w:val="StyleUnderline"/>
        </w:rPr>
        <w:t>in order to</w:t>
      </w:r>
      <w:proofErr w:type="gramEnd"/>
      <w:r w:rsidRPr="006409FE">
        <w:rPr>
          <w:rStyle w:val="StyleUnderline"/>
        </w:rPr>
        <w:t xml:space="preserve"> give the least warning and make the timeframe for reaction as short as possible. </w:t>
      </w:r>
      <w:proofErr w:type="gramStart"/>
      <w:r w:rsidRPr="006409FE">
        <w:rPr>
          <w:rStyle w:val="StyleUnderline"/>
        </w:rPr>
        <w:t>So</w:t>
      </w:r>
      <w:proofErr w:type="gramEnd"/>
      <w:r w:rsidRPr="006409FE">
        <w:rPr>
          <w:rStyle w:val="StyleUnderline"/>
        </w:rPr>
        <w:t xml:space="preserve"> an asteroid might head towards a safe orbit fit for resource extraction for most of its altered flight time, but be further accelerated at the last possible moment onto an impact trajectory</w:t>
      </w:r>
      <w:r w:rsidRPr="00CA172C">
        <w:rPr>
          <w:sz w:val="16"/>
        </w:rPr>
        <w:t>, perhaps mere days before it hits a major city.</w:t>
      </w:r>
    </w:p>
    <w:p w14:paraId="1F0B518B" w14:textId="77777777" w:rsidR="00525AE0" w:rsidRDefault="00525AE0" w:rsidP="00525AE0">
      <w:pPr>
        <w:rPr>
          <w:rStyle w:val="Emphasis"/>
        </w:rPr>
      </w:pPr>
      <w:r w:rsidRPr="00372019">
        <w:rPr>
          <w:rStyle w:val="StyleUnderline"/>
        </w:rPr>
        <w:t xml:space="preserve">Our </w:t>
      </w:r>
      <w:r w:rsidRPr="00BF50DD">
        <w:rPr>
          <w:rStyle w:val="StyleUnderline"/>
          <w:highlight w:val="yellow"/>
        </w:rPr>
        <w:t xml:space="preserve">current </w:t>
      </w:r>
      <w:proofErr w:type="spellStart"/>
      <w:r w:rsidRPr="00BF50DD">
        <w:rPr>
          <w:rStyle w:val="StyleUnderline"/>
          <w:highlight w:val="yellow"/>
        </w:rPr>
        <w:t>programmes</w:t>
      </w:r>
      <w:proofErr w:type="spellEnd"/>
      <w:r w:rsidRPr="00BF50DD">
        <w:rPr>
          <w:rStyle w:val="StyleUnderline"/>
          <w:highlight w:val="yellow"/>
        </w:rPr>
        <w:t xml:space="preserve"> cataloguing NEOs</w:t>
      </w:r>
      <w:r w:rsidRPr="00CA172C">
        <w:rPr>
          <w:sz w:val="16"/>
        </w:rPr>
        <w:t xml:space="preserve"> (such as CSS or Pan-STARRS), which look for new, previously unknown objects, </w:t>
      </w:r>
      <w:r w:rsidRPr="00BF50DD">
        <w:rPr>
          <w:rStyle w:val="StyleUnderline"/>
          <w:highlight w:val="yellow"/>
        </w:rPr>
        <w:t xml:space="preserve">are </w:t>
      </w:r>
      <w:r w:rsidRPr="00BF50DD">
        <w:rPr>
          <w:rStyle w:val="Emphasis"/>
          <w:highlight w:val="yellow"/>
        </w:rPr>
        <w:t>not</w:t>
      </w:r>
      <w:r w:rsidRPr="00372019">
        <w:rPr>
          <w:rStyle w:val="Emphasis"/>
        </w:rPr>
        <w:t xml:space="preserve"> ideally </w:t>
      </w:r>
      <w:r w:rsidRPr="00BF50DD">
        <w:rPr>
          <w:rStyle w:val="Emphasis"/>
          <w:highlight w:val="yellow"/>
        </w:rPr>
        <w:t>suited</w:t>
      </w:r>
      <w:r w:rsidRPr="00BF50DD">
        <w:rPr>
          <w:sz w:val="16"/>
          <w:highlight w:val="yellow"/>
        </w:rPr>
        <w:t xml:space="preserve"> </w:t>
      </w:r>
      <w:r w:rsidRPr="00BF50DD">
        <w:rPr>
          <w:rStyle w:val="StyleUnderline"/>
          <w:highlight w:val="yellow"/>
        </w:rPr>
        <w:t>for</w:t>
      </w:r>
      <w:r w:rsidRPr="00CA172C">
        <w:rPr>
          <w:sz w:val="16"/>
        </w:rPr>
        <w:t xml:space="preserve"> </w:t>
      </w:r>
      <w:r w:rsidRPr="00372019">
        <w:rPr>
          <w:rStyle w:val="StyleUnderline"/>
        </w:rPr>
        <w:t xml:space="preserve">the task of </w:t>
      </w:r>
      <w:r w:rsidRPr="00BF50DD">
        <w:rPr>
          <w:rStyle w:val="Emphasis"/>
          <w:highlight w:val="yellow"/>
        </w:rPr>
        <w:t>constantly</w:t>
      </w:r>
      <w:r w:rsidRPr="00372019">
        <w:rPr>
          <w:rStyle w:val="Emphasis"/>
        </w:rPr>
        <w:t xml:space="preserve"> </w:t>
      </w:r>
      <w:r w:rsidRPr="00BF50DD">
        <w:rPr>
          <w:rStyle w:val="Emphasis"/>
          <w:highlight w:val="yellow"/>
        </w:rPr>
        <w:t>tracking</w:t>
      </w:r>
      <w:r w:rsidRPr="00372019">
        <w:rPr>
          <w:rStyle w:val="StyleUnderline"/>
        </w:rPr>
        <w:t xml:space="preserve"> </w:t>
      </w:r>
      <w:proofErr w:type="gramStart"/>
      <w:r w:rsidRPr="00372019">
        <w:rPr>
          <w:rStyle w:val="StyleUnderline"/>
        </w:rPr>
        <w:t>a number of</w:t>
      </w:r>
      <w:proofErr w:type="gramEnd"/>
      <w:r w:rsidRPr="00372019">
        <w:rPr>
          <w:rStyle w:val="StyleUnderline"/>
        </w:rPr>
        <w:t xml:space="preserve"> different, already </w:t>
      </w:r>
      <w:r w:rsidRPr="00BF50DD">
        <w:rPr>
          <w:rStyle w:val="StyleUnderline"/>
          <w:highlight w:val="yellow"/>
        </w:rPr>
        <w:t>known asteroids</w:t>
      </w:r>
      <w:r w:rsidRPr="00CA172C">
        <w:rPr>
          <w:sz w:val="16"/>
        </w:rPr>
        <w:t xml:space="preserve">. </w:t>
      </w:r>
      <w:r w:rsidRPr="00BF50DD">
        <w:rPr>
          <w:rStyle w:val="Emphasis"/>
          <w:highlight w:val="yellow"/>
        </w:rPr>
        <w:t>New instruments</w:t>
      </w:r>
      <w:r w:rsidRPr="00CA172C">
        <w:rPr>
          <w:sz w:val="16"/>
        </w:rPr>
        <w:t xml:space="preserve"> </w:t>
      </w:r>
      <w:r w:rsidRPr="00BF50DD">
        <w:rPr>
          <w:rStyle w:val="StyleUnderline"/>
          <w:highlight w:val="yellow"/>
        </w:rPr>
        <w:t>would be needed</w:t>
      </w:r>
      <w:r w:rsidRPr="00372019">
        <w:rPr>
          <w:rStyle w:val="StyleUnderline"/>
        </w:rPr>
        <w:t xml:space="preserve"> to </w:t>
      </w:r>
      <w:r w:rsidRPr="00372019">
        <w:rPr>
          <w:rStyle w:val="Emphasis"/>
        </w:rPr>
        <w:t>track them</w:t>
      </w:r>
      <w:r w:rsidRPr="00372019">
        <w:rPr>
          <w:rStyle w:val="StyleUnderline"/>
        </w:rPr>
        <w:t xml:space="preserve"> </w:t>
      </w:r>
      <w:proofErr w:type="gramStart"/>
      <w:r w:rsidRPr="00372019">
        <w:rPr>
          <w:rStyle w:val="StyleUnderline"/>
        </w:rPr>
        <w:t xml:space="preserve">in order </w:t>
      </w:r>
      <w:r w:rsidRPr="00BF50DD">
        <w:rPr>
          <w:rStyle w:val="StyleUnderline"/>
          <w:highlight w:val="yellow"/>
        </w:rPr>
        <w:t>to</w:t>
      </w:r>
      <w:proofErr w:type="gramEnd"/>
      <w:r w:rsidRPr="00BF50DD">
        <w:rPr>
          <w:sz w:val="16"/>
          <w:highlight w:val="yellow"/>
        </w:rPr>
        <w:t xml:space="preserve"> </w:t>
      </w:r>
      <w:r w:rsidRPr="00BF50DD">
        <w:rPr>
          <w:rStyle w:val="Emphasis"/>
          <w:highlight w:val="yellow"/>
        </w:rPr>
        <w:t>immediately detect</w:t>
      </w:r>
      <w:r w:rsidRPr="00CA172C">
        <w:rPr>
          <w:sz w:val="16"/>
        </w:rPr>
        <w:t xml:space="preserve"> </w:t>
      </w:r>
      <w:r w:rsidRPr="00372019">
        <w:rPr>
          <w:rStyle w:val="StyleUnderline"/>
        </w:rPr>
        <w:t>any</w:t>
      </w:r>
      <w:r w:rsidRPr="00CA172C">
        <w:rPr>
          <w:sz w:val="16"/>
        </w:rPr>
        <w:t xml:space="preserve"> </w:t>
      </w:r>
      <w:r w:rsidRPr="00BF50DD">
        <w:rPr>
          <w:rStyle w:val="Emphasis"/>
          <w:highlight w:val="yellow"/>
        </w:rPr>
        <w:t>hazardous inflection</w:t>
      </w:r>
      <w:r w:rsidRPr="00BF50DD">
        <w:rPr>
          <w:sz w:val="16"/>
          <w:highlight w:val="yellow"/>
        </w:rPr>
        <w:t xml:space="preserve">, </w:t>
      </w:r>
      <w:r w:rsidRPr="00BF50DD">
        <w:rPr>
          <w:rStyle w:val="StyleUnderline"/>
          <w:highlight w:val="yellow"/>
        </w:rPr>
        <w:t xml:space="preserve">whether </w:t>
      </w:r>
      <w:r w:rsidRPr="00BF50DD">
        <w:rPr>
          <w:rStyle w:val="Emphasis"/>
          <w:highlight w:val="yellow"/>
        </w:rPr>
        <w:t>intentional</w:t>
      </w:r>
      <w:r w:rsidRPr="00BF50DD">
        <w:rPr>
          <w:rStyle w:val="StyleUnderline"/>
          <w:highlight w:val="yellow"/>
        </w:rPr>
        <w:t xml:space="preserve"> or </w:t>
      </w:r>
      <w:r w:rsidRPr="00BF50DD">
        <w:rPr>
          <w:rStyle w:val="Emphasis"/>
          <w:highlight w:val="yellow"/>
        </w:rPr>
        <w:t>accidental</w:t>
      </w:r>
      <w:r w:rsidRPr="00CA172C">
        <w:rPr>
          <w:sz w:val="16"/>
        </w:rPr>
        <w:t xml:space="preserve">. </w:t>
      </w:r>
      <w:r w:rsidRPr="00BF50DD">
        <w:rPr>
          <w:rStyle w:val="StyleUnderline"/>
          <w:highlight w:val="yellow"/>
        </w:rPr>
        <w:t>Once</w:t>
      </w:r>
      <w:r w:rsidRPr="00372019">
        <w:rPr>
          <w:rStyle w:val="StyleUnderline"/>
        </w:rPr>
        <w:t xml:space="preserve"> such a </w:t>
      </w:r>
      <w:r w:rsidRPr="00BF50DD">
        <w:rPr>
          <w:rStyle w:val="StyleUnderline"/>
          <w:highlight w:val="yellow"/>
        </w:rPr>
        <w:t>detection is made</w:t>
      </w:r>
      <w:r w:rsidRPr="00CA172C">
        <w:rPr>
          <w:sz w:val="16"/>
        </w:rPr>
        <w:t xml:space="preserve">, </w:t>
      </w:r>
      <w:r w:rsidRPr="00372019">
        <w:rPr>
          <w:rStyle w:val="StyleUnderline"/>
        </w:rPr>
        <w:t xml:space="preserve">emergency </w:t>
      </w:r>
      <w:r w:rsidRPr="00BF50DD">
        <w:rPr>
          <w:rStyle w:val="StyleUnderline"/>
          <w:highlight w:val="yellow"/>
        </w:rPr>
        <w:t>measures to</w:t>
      </w:r>
      <w:r w:rsidRPr="00372019">
        <w:rPr>
          <w:rStyle w:val="StyleUnderline"/>
        </w:rPr>
        <w:t xml:space="preserve"> evacuate</w:t>
      </w:r>
      <w:r w:rsidRPr="00CA172C">
        <w:rPr>
          <w:sz w:val="16"/>
        </w:rPr>
        <w:t xml:space="preserve"> </w:t>
      </w:r>
      <w:r w:rsidRPr="00372019">
        <w:rPr>
          <w:rStyle w:val="StyleUnderline"/>
        </w:rPr>
        <w:t>the population or, preferably, to “</w:t>
      </w:r>
      <w:r w:rsidRPr="00BF50DD">
        <w:rPr>
          <w:rStyle w:val="Emphasis"/>
          <w:highlight w:val="yellow"/>
        </w:rPr>
        <w:t>re-deflect</w:t>
      </w:r>
      <w:r w:rsidRPr="00372019">
        <w:rPr>
          <w:rStyle w:val="StyleUnderline"/>
        </w:rPr>
        <w:t xml:space="preserve">” the incoming object </w:t>
      </w:r>
      <w:r w:rsidRPr="00BF50DD">
        <w:rPr>
          <w:rStyle w:val="StyleUnderline"/>
          <w:highlight w:val="yellow"/>
        </w:rPr>
        <w:t xml:space="preserve">can be </w:t>
      </w:r>
      <w:r w:rsidRPr="00BF50DD">
        <w:rPr>
          <w:rStyle w:val="Emphasis"/>
          <w:highlight w:val="yellow"/>
        </w:rPr>
        <w:t>executed</w:t>
      </w:r>
      <w:r w:rsidRPr="00372019">
        <w:rPr>
          <w:rStyle w:val="Emphasis"/>
        </w:rPr>
        <w:t xml:space="preserve"> right away,</w:t>
      </w:r>
      <w:r w:rsidRPr="00CA172C">
        <w:rPr>
          <w:sz w:val="16"/>
        </w:rPr>
        <w:t xml:space="preserve"> </w:t>
      </w:r>
      <w:r w:rsidRPr="00372019">
        <w:rPr>
          <w:rStyle w:val="StyleUnderline"/>
        </w:rPr>
        <w:t>regardless of the cause</w:t>
      </w:r>
      <w:r w:rsidRPr="00CA172C">
        <w:rPr>
          <w:sz w:val="16"/>
        </w:rPr>
        <w:t xml:space="preserve">. </w:t>
      </w:r>
      <w:r w:rsidRPr="00372019">
        <w:rPr>
          <w:rStyle w:val="StyleUnderline"/>
        </w:rPr>
        <w:t xml:space="preserve">Accidents and hostilities could be treated the same way and </w:t>
      </w:r>
      <w:r w:rsidRPr="00372019">
        <w:rPr>
          <w:rStyle w:val="Emphasis"/>
        </w:rPr>
        <w:t>countered by the same system</w:t>
      </w:r>
      <w:r w:rsidRPr="00CA172C">
        <w:rPr>
          <w:sz w:val="16"/>
        </w:rPr>
        <w:t xml:space="preserve"> (initially, at least). </w:t>
      </w:r>
      <w:r w:rsidRPr="00372019">
        <w:rPr>
          <w:rStyle w:val="StyleUnderline"/>
        </w:rPr>
        <w:t xml:space="preserve">Such a system would be more akin to an </w:t>
      </w:r>
      <w:r w:rsidRPr="00372019">
        <w:rPr>
          <w:rStyle w:val="Emphasis"/>
        </w:rPr>
        <w:t>air traffic control</w:t>
      </w:r>
      <w:r w:rsidRPr="00CA172C">
        <w:rPr>
          <w:sz w:val="16"/>
        </w:rPr>
        <w:t xml:space="preserve"> than a non-proliferation regulation, </w:t>
      </w:r>
      <w:r w:rsidRPr="00372019">
        <w:rPr>
          <w:rStyle w:val="StyleUnderline"/>
        </w:rPr>
        <w:t xml:space="preserve">offering security through </w:t>
      </w:r>
      <w:r w:rsidRPr="00372019">
        <w:rPr>
          <w:rStyle w:val="Emphasis"/>
        </w:rPr>
        <w:t>vigilance</w:t>
      </w:r>
      <w:r w:rsidRPr="00CA172C">
        <w:rPr>
          <w:sz w:val="16"/>
        </w:rPr>
        <w:t xml:space="preserve">, rather than absence. </w:t>
      </w:r>
      <w:r w:rsidRPr="00372019">
        <w:rPr>
          <w:rStyle w:val="StyleUnderline"/>
        </w:rPr>
        <w:t xml:space="preserve">Additionally, development of a </w:t>
      </w:r>
      <w:r w:rsidRPr="00BF50DD">
        <w:rPr>
          <w:rStyle w:val="StyleUnderline"/>
          <w:highlight w:val="yellow"/>
        </w:rPr>
        <w:t>system</w:t>
      </w:r>
      <w:r w:rsidRPr="00372019">
        <w:rPr>
          <w:rStyle w:val="StyleUnderline"/>
        </w:rPr>
        <w:t xml:space="preserve"> able to deflect incoming objects at relatively short notice </w:t>
      </w:r>
      <w:r w:rsidRPr="00BF50DD">
        <w:rPr>
          <w:rStyle w:val="StyleUnderline"/>
          <w:highlight w:val="yellow"/>
        </w:rPr>
        <w:t xml:space="preserve">would be beneficial </w:t>
      </w:r>
      <w:r w:rsidRPr="00BF50DD">
        <w:rPr>
          <w:rStyle w:val="Emphasis"/>
          <w:highlight w:val="yellow"/>
        </w:rPr>
        <w:t>in case of an impending natural impact</w:t>
      </w:r>
      <w:r w:rsidRPr="00372019">
        <w:rPr>
          <w:rStyle w:val="Emphasis"/>
        </w:rPr>
        <w:t>.</w:t>
      </w:r>
    </w:p>
    <w:p w14:paraId="671B2380" w14:textId="3ACA99E6" w:rsidR="009251F7" w:rsidRDefault="00B65822" w:rsidP="009251F7">
      <w:pPr>
        <w:pStyle w:val="Heading3"/>
      </w:pPr>
      <w:r>
        <w:t>2</w:t>
      </w:r>
    </w:p>
    <w:p w14:paraId="100A9363" w14:textId="77777777" w:rsidR="009251F7" w:rsidRDefault="009251F7" w:rsidP="009251F7">
      <w:pPr>
        <w:pStyle w:val="Heading4"/>
      </w:pPr>
      <w:r>
        <w:t>Asteroid mining is only possible by private, commercial actors appropriating space – mining asteroids makes space exploration sustainable and solves environmental destruction on Earth</w:t>
      </w:r>
    </w:p>
    <w:p w14:paraId="00C4FA1C" w14:textId="77777777" w:rsidR="009251F7" w:rsidRPr="007C36B5" w:rsidRDefault="009251F7" w:rsidP="009251F7">
      <w:pPr>
        <w:tabs>
          <w:tab w:val="left" w:pos="1601"/>
        </w:tabs>
        <w:rPr>
          <w:rStyle w:val="Style13ptBold"/>
        </w:rPr>
      </w:pPr>
      <w:r w:rsidRPr="00F43DFA">
        <w:rPr>
          <w:rStyle w:val="Style13ptBold"/>
          <w:highlight w:val="cyan"/>
        </w:rPr>
        <w:t>Britt</w:t>
      </w:r>
      <w:r w:rsidRPr="007C36B5">
        <w:rPr>
          <w:rStyle w:val="Style13ptBold"/>
        </w:rPr>
        <w:t>, 20</w:t>
      </w:r>
      <w:r w:rsidRPr="00F43DFA">
        <w:rPr>
          <w:rStyle w:val="Style13ptBold"/>
          <w:highlight w:val="cyan"/>
        </w:rPr>
        <w:t>21</w:t>
      </w:r>
    </w:p>
    <w:p w14:paraId="1FBBC00B" w14:textId="77777777" w:rsidR="009251F7" w:rsidRDefault="009251F7" w:rsidP="009251F7">
      <w:pPr>
        <w:tabs>
          <w:tab w:val="left" w:pos="1601"/>
        </w:tabs>
      </w:pPr>
      <w:r>
        <w:t xml:space="preserve">Hugo Britt, Ph.D. Doctor of Philosophy in English Literature University of Melbourne, is a freelance content writer who believes that every topic is fascinating if you dig deeply enough. Hugo is the co-founder of content marketing agency Discontent. “Companies Are Preparing for Space Mining”, Aug 19, 2021, </w:t>
      </w:r>
      <w:hyperlink r:id="rId20" w:history="1">
        <w:r w:rsidRPr="00FA024D">
          <w:rPr>
            <w:rStyle w:val="Hyperlink"/>
          </w:rPr>
          <w:t>https://www.thomasnet.com/insights/companies-are-preparing-for-space-mining/</w:t>
        </w:r>
      </w:hyperlink>
      <w:r>
        <w:t>, accessed 1/10/21, sb</w:t>
      </w:r>
    </w:p>
    <w:p w14:paraId="00C31E7F" w14:textId="77777777" w:rsidR="009251F7" w:rsidRDefault="009251F7" w:rsidP="009251F7">
      <w:r>
        <w:t xml:space="preserve">When LA-based blues and rock band Canned Heat wrote “Poor Moon” in the same year Neil Armstrong took his famous giant leap, their lyrics reflected the Cold-War-era concern that spacefaring nations would one day scar the moon by testing a bomb on its surface. While this, thankfully, hasn’t yet happened, the moon — along with all the other planets, moons, and asteroids in the solar system — could one day be mined for resources to meet Earth’s ever-growing needs. </w:t>
      </w:r>
      <w:r w:rsidRPr="00F43DFA">
        <w:rPr>
          <w:rStyle w:val="StyleUnderline"/>
          <w:highlight w:val="cyan"/>
        </w:rPr>
        <w:t>Why Mine Off-Earth</w:t>
      </w:r>
      <w:r>
        <w:t xml:space="preserve">? </w:t>
      </w:r>
      <w:r w:rsidRPr="00F43DFA">
        <w:rPr>
          <w:rStyle w:val="StyleUnderline"/>
          <w:highlight w:val="cyan"/>
        </w:rPr>
        <w:t>Space Exploration Is Expensive</w:t>
      </w:r>
      <w:r>
        <w:rPr>
          <w:rStyle w:val="StyleUnderline"/>
        </w:rPr>
        <w:t xml:space="preserve"> </w:t>
      </w:r>
      <w:r>
        <w:t xml:space="preserve">While </w:t>
      </w:r>
      <w:r w:rsidRPr="00F43DFA">
        <w:rPr>
          <w:rStyle w:val="StyleUnderline"/>
          <w:highlight w:val="cyan"/>
        </w:rPr>
        <w:t>the price tag</w:t>
      </w:r>
      <w:r>
        <w:t xml:space="preserve"> involved in establishing a human colony on the Moon or Mars is </w:t>
      </w:r>
      <w:r w:rsidRPr="00F43DFA">
        <w:rPr>
          <w:rStyle w:val="StyleUnderline"/>
          <w:highlight w:val="cyan"/>
        </w:rPr>
        <w:t>mind-boggling</w:t>
      </w:r>
      <w:r>
        <w:t xml:space="preserve">, the costs </w:t>
      </w:r>
      <w:r w:rsidRPr="00F43DFA">
        <w:rPr>
          <w:rStyle w:val="StyleUnderline"/>
          <w:highlight w:val="cyan"/>
        </w:rPr>
        <w:t>of sustaining off-Earth colonies and keeping them resupplied indefinitely</w:t>
      </w:r>
      <w:r>
        <w:t xml:space="preserve"> are even more so — </w:t>
      </w:r>
      <w:r w:rsidRPr="00F43DFA">
        <w:rPr>
          <w:rStyle w:val="Emphasis"/>
          <w:highlight w:val="cyan"/>
        </w:rPr>
        <w:t>unless the settlements can somehow pay for themselves</w:t>
      </w:r>
      <w:r>
        <w:t xml:space="preserve">. </w:t>
      </w:r>
      <w:r w:rsidRPr="00F43DFA">
        <w:rPr>
          <w:rStyle w:val="StyleUnderline"/>
          <w:highlight w:val="cyan"/>
        </w:rPr>
        <w:t>Mining for much-needed metals and sending them back to Earth could change the game for space exploration, transforming off-world ventures from prohibitively expensive to financially viable</w:t>
      </w:r>
      <w:r>
        <w:t xml:space="preserve">. </w:t>
      </w:r>
      <w:proofErr w:type="gramStart"/>
      <w:r>
        <w:t>That being said, bringing</w:t>
      </w:r>
      <w:proofErr w:type="gramEnd"/>
      <w:r>
        <w:t xml:space="preserve"> a heavy payload of minerals down through Earth’s atmosphere is not currently feasible. Futurists believe that instead, </w:t>
      </w:r>
      <w:r w:rsidRPr="00F43DFA">
        <w:rPr>
          <w:rStyle w:val="StyleUnderline"/>
          <w:highlight w:val="cyan"/>
        </w:rPr>
        <w:t>minerals mined in space will be used in space as humanity spreads outwards</w:t>
      </w:r>
      <w:r>
        <w:t xml:space="preserve">. Rare Earth Materials Are Abundant There are around </w:t>
      </w:r>
      <w:r w:rsidRPr="00F43DFA">
        <w:rPr>
          <w:rStyle w:val="StyleUnderline"/>
          <w:highlight w:val="cyan"/>
        </w:rPr>
        <w:t>two million near-earth asteroids brimming with rare earth minerals</w:t>
      </w:r>
      <w:r>
        <w:t xml:space="preserve">, precious </w:t>
      </w:r>
      <w:r w:rsidRPr="00F43DFA">
        <w:rPr>
          <w:rStyle w:val="StyleUnderline"/>
          <w:highlight w:val="cyan"/>
        </w:rPr>
        <w:t>metals</w:t>
      </w:r>
      <w:r>
        <w:t xml:space="preserve">, iron, and nickel.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w:t>
      </w:r>
      <w:r w:rsidRPr="00F43DFA">
        <w:rPr>
          <w:rStyle w:val="StyleUnderline"/>
          <w:highlight w:val="cyan"/>
        </w:rPr>
        <w:t>It Helps with Sustainability Earth’s resources are finite</w:t>
      </w:r>
      <w:r>
        <w:t xml:space="preserve">. </w:t>
      </w:r>
      <w:r w:rsidRPr="00F43DFA">
        <w:rPr>
          <w:rStyle w:val="StyleUnderline"/>
          <w:highlight w:val="cyan"/>
        </w:rPr>
        <w:t>Non-renewable metal resources are inherently unsustainable</w:t>
      </w:r>
      <w:r>
        <w:t xml:space="preserve">, and </w:t>
      </w:r>
      <w:r w:rsidRPr="00F43DFA">
        <w:rPr>
          <w:rStyle w:val="StyleUnderline"/>
          <w:highlight w:val="cyan"/>
        </w:rPr>
        <w:t>mining causes environmental degradation</w:t>
      </w:r>
      <w:r>
        <w:t xml:space="preserve"> all over the world. The answer is to source our minerals off-world. </w:t>
      </w:r>
      <w:r w:rsidRPr="00F43DFA">
        <w:rPr>
          <w:rStyle w:val="StyleUnderline"/>
          <w:highlight w:val="cyan"/>
        </w:rPr>
        <w:t>Off-world minerals are exhaustible as well, but</w:t>
      </w:r>
      <w:r>
        <w:t xml:space="preserve"> the argument is that </w:t>
      </w:r>
      <w:r w:rsidRPr="00F43DFA">
        <w:rPr>
          <w:rStyle w:val="StyleUnderline"/>
          <w:highlight w:val="cyan"/>
        </w:rPr>
        <w:t>mining lifeless rocks</w:t>
      </w:r>
      <w:r w:rsidRPr="00A23794">
        <w:rPr>
          <w:rStyle w:val="StyleUnderline"/>
        </w:rPr>
        <w:t xml:space="preserve"> </w:t>
      </w:r>
      <w:r>
        <w:t xml:space="preserve">such as the Moon or asteroids </w:t>
      </w:r>
      <w:r w:rsidRPr="00F43DFA">
        <w:rPr>
          <w:rStyle w:val="StyleUnderline"/>
          <w:highlight w:val="cyan"/>
        </w:rPr>
        <w:t>is infinitely preferable to continuing to damage Earth’s fragile biosphere</w:t>
      </w:r>
      <w:r>
        <w:t xml:space="preserve">. Discoveries May Be Made </w:t>
      </w:r>
      <w:r w:rsidRPr="00F43DFA">
        <w:rPr>
          <w:rStyle w:val="StyleUnderline"/>
          <w:highlight w:val="cyan"/>
        </w:rPr>
        <w:t xml:space="preserve">Opening space to </w:t>
      </w:r>
      <w:r w:rsidRPr="00F43DFA">
        <w:rPr>
          <w:rStyle w:val="Emphasis"/>
          <w:highlight w:val="cyan"/>
        </w:rPr>
        <w:t>commercial mining</w:t>
      </w:r>
      <w:r>
        <w:t xml:space="preserve"> does not mean that science takes a back seat. Space-mining interests </w:t>
      </w:r>
      <w:r w:rsidRPr="00F43DFA">
        <w:rPr>
          <w:rStyle w:val="StyleUnderline"/>
          <w:highlight w:val="cyan"/>
        </w:rPr>
        <w:t>could drive scientific advancement</w:t>
      </w:r>
      <w:r>
        <w:t xml:space="preserve"> by discovering extremely rare or unknown minerals on other planetary bodies. </w:t>
      </w:r>
      <w:r w:rsidRPr="00F43DFA">
        <w:rPr>
          <w:rStyle w:val="StyleUnderline"/>
          <w:highlight w:val="cyan"/>
        </w:rPr>
        <w:t>Robotics Would Do the Work</w:t>
      </w:r>
      <w:r>
        <w:rPr>
          <w:rStyle w:val="StyleUnderline"/>
        </w:rPr>
        <w:t xml:space="preserve"> </w:t>
      </w:r>
      <w:r>
        <w:t xml:space="preserve">While countless lives have been lost on Earth over the centuries due to mining accidents and disasters, </w:t>
      </w:r>
      <w:r w:rsidRPr="00F43DFA">
        <w:rPr>
          <w:rStyle w:val="StyleUnderline"/>
          <w:highlight w:val="cyan"/>
        </w:rPr>
        <w:t>it is likely that humans will not have to risk their lives by traveling in-person to off-world mining sites</w:t>
      </w:r>
      <w:r>
        <w:t xml:space="preserve">. Regolith-sampling probes are already in use and provide an early glimpse of what a scaled-up robotic mining craft may one day look like. </w:t>
      </w:r>
      <w:r w:rsidRPr="00F43DFA">
        <w:rPr>
          <w:rStyle w:val="StyleUnderline"/>
          <w:highlight w:val="cyan"/>
        </w:rPr>
        <w:t>Off-Earth Mining and Space Law</w:t>
      </w:r>
      <w:r>
        <w:rPr>
          <w:rStyle w:val="StyleUnderline"/>
        </w:rPr>
        <w:t xml:space="preserve"> </w:t>
      </w:r>
      <w:r>
        <w:t xml:space="preserve">The 1967 Outer Space Treaty </w:t>
      </w:r>
      <w:r w:rsidRPr="00F43DFA">
        <w:rPr>
          <w:rStyle w:val="StyleUnderline"/>
          <w:highlight w:val="cyan"/>
        </w:rPr>
        <w:t>is unclear</w:t>
      </w:r>
      <w:r>
        <w:t xml:space="preserve"> in terms </w:t>
      </w:r>
      <w:r w:rsidRPr="00F43DFA">
        <w:rPr>
          <w:rStyle w:val="StyleUnderline"/>
          <w:highlight w:val="cyan"/>
        </w:rPr>
        <w:t>of whether any</w:t>
      </w:r>
      <w:r>
        <w:t xml:space="preserve"> country — or </w:t>
      </w:r>
      <w:r w:rsidRPr="00F43DFA">
        <w:rPr>
          <w:rStyle w:val="StyleUnderline"/>
          <w:highlight w:val="cyan"/>
        </w:rPr>
        <w:t>private company — can claim mineral rights</w:t>
      </w:r>
      <w:r w:rsidRPr="00A23794">
        <w:rPr>
          <w:rStyle w:val="StyleUnderline"/>
        </w:rPr>
        <w:t xml:space="preserve"> </w:t>
      </w:r>
      <w:r>
        <w:t xml:space="preserve">in space. It states that “exploration and use of outer space shall be carried out for the benefit and in the interests of all countries and shall be the province of all mankind.” The 1979 Moon Treaty was an attempt to declare the Moon and its natural resources to be CHM (Common Heritage of Mankind). Significantly, it called for “an equitable sharing [by all countries] in the benefits derived from these resources.” Most nations, including the U.S., did not ratify this treaty. Recently, </w:t>
      </w:r>
      <w:r w:rsidRPr="00F43DFA">
        <w:rPr>
          <w:rStyle w:val="StyleUnderline"/>
          <w:highlight w:val="cyan"/>
        </w:rPr>
        <w:t>the U.S. has accelerated its efforts to create a legal framework for</w:t>
      </w:r>
      <w:r>
        <w:t xml:space="preserve"> the exploitation of resources in space. The Obama administration signed the U.S. Commercial Space Launch Competitiveness Act of 2015, allowing U.S. citizens to “engage in the </w:t>
      </w:r>
      <w:r w:rsidRPr="00F43DFA">
        <w:rPr>
          <w:rStyle w:val="StyleUnderline"/>
          <w:highlight w:val="cyan"/>
        </w:rPr>
        <w:t>commercial exploration and exploitation of space resources</w:t>
      </w:r>
      <w:r>
        <w:t xml:space="preserve">.” In April 2020, the Trump administration issued an executive order supporting U.S. mining on the Moon and asteroids. In May 2020, NASA unveiled the Artemis Accords, which included the development of safety zones around lunar mining sites. Former NASA administrator Jim </w:t>
      </w:r>
      <w:proofErr w:type="spellStart"/>
      <w:r>
        <w:t>Bridenstine</w:t>
      </w:r>
      <w:proofErr w:type="spellEnd"/>
      <w: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Asteroid Redirect Mission which involved collecting a multi-ton boulder from an asteroid and redirecting it into a stable orbit around the moon, but the mission was canceled in 2017. What Companies Are Preparing for a Future of Space Mining? One thing that is becoming clear is that </w:t>
      </w:r>
      <w:r w:rsidRPr="00F43DFA">
        <w:rPr>
          <w:rStyle w:val="StyleUnderline"/>
          <w:highlight w:val="cyan"/>
        </w:rPr>
        <w:t>off-earth mining is unlikely to be a state-run activity</w:t>
      </w:r>
      <w:r>
        <w:t xml:space="preserve">. Instead, several </w:t>
      </w:r>
      <w:r w:rsidRPr="00F43DFA">
        <w:rPr>
          <w:rStyle w:val="StyleUnderline"/>
          <w:highlight w:val="cyan"/>
        </w:rPr>
        <w:t>private companies are jockeying to be first in line to access minerals in space</w:t>
      </w:r>
      <w:r>
        <w:t xml:space="preserve">. iSpace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 </w:t>
      </w:r>
      <w:proofErr w:type="spellStart"/>
      <w:r>
        <w:t>Offworld</w:t>
      </w:r>
      <w:proofErr w:type="spellEnd"/>
      <w:r>
        <w:t xml:space="preserve"> is an AI company building “universal industrial robots to do the heavy lifting [including mining] on Earth, the Moon, asteroids, and Mars.” The Asteroid Mining Corporation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emerged as a European hub for the fledgling industry.  </w:t>
      </w:r>
    </w:p>
    <w:p w14:paraId="5875AB77" w14:textId="77777777" w:rsidR="009251F7" w:rsidRDefault="009251F7" w:rsidP="009251F7">
      <w:pPr>
        <w:pStyle w:val="Heading4"/>
      </w:pPr>
      <w:r>
        <w:t>Asteroid mining solves climate change, resource shortages, and environmental degradation – independently its key to space habitation that solves every existential crisis</w:t>
      </w:r>
    </w:p>
    <w:p w14:paraId="353FD4B4" w14:textId="77777777" w:rsidR="009251F7" w:rsidRDefault="009251F7" w:rsidP="009251F7">
      <w:proofErr w:type="spellStart"/>
      <w:r w:rsidRPr="003B6884">
        <w:rPr>
          <w:rStyle w:val="Heading4Char"/>
        </w:rPr>
        <w:t>Hlimi</w:t>
      </w:r>
      <w:proofErr w:type="spellEnd"/>
      <w:r w:rsidRPr="003B6884">
        <w:rPr>
          <w:rStyle w:val="Heading4Char"/>
        </w:rPr>
        <w:t xml:space="preserve"> 14 </w:t>
      </w:r>
      <w:r>
        <w:t xml:space="preserve">[Tina </w:t>
      </w:r>
      <w:proofErr w:type="spellStart"/>
      <w:r>
        <w:t>Hlimi</w:t>
      </w:r>
      <w:proofErr w:type="spellEnd"/>
      <w:r>
        <w:t xml:space="preserve">, Canadian lawyer with a </w:t>
      </w:r>
      <w:proofErr w:type="gramStart"/>
      <w:r>
        <w:t>Bachelors</w:t>
      </w:r>
      <w:proofErr w:type="gramEnd"/>
      <w:r>
        <w:t xml:space="preserve"> and </w:t>
      </w:r>
      <w:proofErr w:type="spellStart"/>
      <w:r>
        <w:t>Masters</w:t>
      </w:r>
      <w:proofErr w:type="spellEnd"/>
      <w:r>
        <w:t xml:space="preserve"> Degrees in Environmental Sciences from McGill University, 2014, “THE NEXT FRONTIER: AN OVERVIEW OF THE LEGAL AND ENVIRONMENTAL IMPLICATIONS OF NEAR-EARTH ASTEROID MINING,” ANNALS OF AIR AND SPACE LAW, </w:t>
      </w:r>
      <w:r w:rsidRPr="003B6884">
        <w:t>https://papers.ssrn.com/sol3/papers.cfm?abstract_id=2546924</w:t>
      </w:r>
      <w:r>
        <w:t>]/Kankee</w:t>
      </w:r>
    </w:p>
    <w:p w14:paraId="6CCFCA44" w14:textId="77777777" w:rsidR="009251F7" w:rsidRPr="002B12A3" w:rsidRDefault="009251F7" w:rsidP="009251F7">
      <w:pPr>
        <w:rPr>
          <w:sz w:val="16"/>
        </w:rPr>
      </w:pPr>
      <w:r w:rsidRPr="002B12A3">
        <w:rPr>
          <w:sz w:val="16"/>
        </w:rPr>
        <w:t xml:space="preserve">A. THE ENVIRONMENTAL BENEFITS OF </w:t>
      </w:r>
      <w:proofErr w:type="gramStart"/>
      <w:r w:rsidRPr="002B12A3">
        <w:rPr>
          <w:sz w:val="16"/>
        </w:rPr>
        <w:t>NEAR EARTH</w:t>
      </w:r>
      <w:proofErr w:type="gramEnd"/>
      <w:r w:rsidRPr="002B12A3">
        <w:rPr>
          <w:sz w:val="16"/>
        </w:rPr>
        <w:t xml:space="preserve"> ASTEROID HARVESTING Let us recapitulate what we have already found. </w:t>
      </w:r>
      <w:r w:rsidRPr="00302B0E">
        <w:rPr>
          <w:rStyle w:val="StyleUnderline"/>
        </w:rPr>
        <w:t>Shortage of resources is not a fact</w:t>
      </w:r>
      <w:r w:rsidRPr="002B12A3">
        <w:rPr>
          <w:sz w:val="16"/>
        </w:rPr>
        <w:t xml:space="preserve">; </w:t>
      </w:r>
      <w:r w:rsidRPr="00302B0E">
        <w:rPr>
          <w:rStyle w:val="StyleUnderline"/>
        </w:rPr>
        <w:t>it is an illusion born of ignorance.</w:t>
      </w:r>
      <w:r w:rsidRPr="002B12A3">
        <w:rPr>
          <w:sz w:val="16"/>
        </w:rPr>
        <w:t xml:space="preserve"> </w:t>
      </w:r>
      <w:r w:rsidRPr="00302B0E">
        <w:rPr>
          <w:rStyle w:val="StyleUnderline"/>
        </w:rPr>
        <w:t xml:space="preserve">Scientifically and </w:t>
      </w:r>
      <w:r w:rsidRPr="00F43DFA">
        <w:rPr>
          <w:rStyle w:val="StyleUnderline"/>
          <w:highlight w:val="cyan"/>
        </w:rPr>
        <w:t>tech</w:t>
      </w:r>
      <w:r w:rsidRPr="00302B0E">
        <w:rPr>
          <w:rStyle w:val="StyleUnderline"/>
        </w:rPr>
        <w:t xml:space="preserve">nically feasible </w:t>
      </w:r>
      <w:r w:rsidRPr="00F43DFA">
        <w:rPr>
          <w:rStyle w:val="StyleUnderline"/>
          <w:highlight w:val="cyan"/>
        </w:rPr>
        <w:t>improvements</w:t>
      </w:r>
      <w:r w:rsidRPr="00302B0E">
        <w:rPr>
          <w:rStyle w:val="StyleUnderline"/>
        </w:rPr>
        <w:t xml:space="preserve"> in launch vehicles </w:t>
      </w:r>
      <w:r w:rsidRPr="00F43DFA">
        <w:rPr>
          <w:rStyle w:val="StyleUnderline"/>
          <w:highlight w:val="cyan"/>
        </w:rPr>
        <w:t>will make departure</w:t>
      </w:r>
      <w:r w:rsidRPr="002B12A3">
        <w:rPr>
          <w:sz w:val="16"/>
        </w:rPr>
        <w:t xml:space="preserve"> from Earth </w:t>
      </w:r>
      <w:r w:rsidRPr="00F43DFA">
        <w:rPr>
          <w:rStyle w:val="Emphasis"/>
          <w:highlight w:val="cyan"/>
        </w:rPr>
        <w:t>easy</w:t>
      </w:r>
      <w:r w:rsidRPr="00302B0E">
        <w:rPr>
          <w:rStyle w:val="StyleUnderline"/>
        </w:rPr>
        <w:t xml:space="preserve"> </w:t>
      </w:r>
      <w:r w:rsidRPr="00F43DFA">
        <w:rPr>
          <w:rStyle w:val="StyleUnderline"/>
          <w:highlight w:val="cyan"/>
        </w:rPr>
        <w:t>and</w:t>
      </w:r>
      <w:r w:rsidRPr="00302B0E">
        <w:rPr>
          <w:rStyle w:val="StyleUnderline"/>
        </w:rPr>
        <w:t xml:space="preserve"> </w:t>
      </w:r>
      <w:r w:rsidRPr="00F43DFA">
        <w:rPr>
          <w:rStyle w:val="Emphasis"/>
          <w:highlight w:val="cyan"/>
        </w:rPr>
        <w:t>inexpensive</w:t>
      </w:r>
      <w:r w:rsidRPr="002B12A3">
        <w:rPr>
          <w:sz w:val="16"/>
        </w:rPr>
        <w:t xml:space="preserve">. </w:t>
      </w:r>
      <w:r w:rsidRPr="00302B0E">
        <w:rPr>
          <w:rStyle w:val="StyleUnderline"/>
        </w:rPr>
        <w:t>Once we have a foothold in space</w:t>
      </w:r>
      <w:r w:rsidRPr="002B12A3">
        <w:rPr>
          <w:sz w:val="16"/>
        </w:rPr>
        <w:t xml:space="preserve">, </w:t>
      </w:r>
      <w:r w:rsidRPr="00F43DFA">
        <w:rPr>
          <w:rStyle w:val="StyleUnderline"/>
          <w:highlight w:val="cyan"/>
        </w:rPr>
        <w:t>the</w:t>
      </w:r>
      <w:r w:rsidRPr="002B12A3">
        <w:rPr>
          <w:sz w:val="16"/>
        </w:rPr>
        <w:t xml:space="preserve"> mass of the </w:t>
      </w:r>
      <w:r w:rsidRPr="00F43DFA">
        <w:rPr>
          <w:rStyle w:val="Emphasis"/>
          <w:highlight w:val="cyan"/>
        </w:rPr>
        <w:t>asteroid belt</w:t>
      </w:r>
      <w:r w:rsidRPr="00302B0E">
        <w:rPr>
          <w:rStyle w:val="StyleUnderline"/>
        </w:rPr>
        <w:t xml:space="preserve"> </w:t>
      </w:r>
      <w:r w:rsidRPr="00F43DFA">
        <w:rPr>
          <w:rStyle w:val="StyleUnderline"/>
          <w:highlight w:val="cyan"/>
        </w:rPr>
        <w:t xml:space="preserve">will </w:t>
      </w:r>
      <w:r w:rsidRPr="002B12A3">
        <w:rPr>
          <w:rStyle w:val="StyleUnderline"/>
        </w:rPr>
        <w:t xml:space="preserve">be at our </w:t>
      </w:r>
      <w:r w:rsidRPr="002B12A3">
        <w:rPr>
          <w:rStyle w:val="Emphasis"/>
        </w:rPr>
        <w:t>disposal</w:t>
      </w:r>
      <w:r w:rsidRPr="002B12A3">
        <w:rPr>
          <w:sz w:val="16"/>
        </w:rPr>
        <w:t xml:space="preserve">, </w:t>
      </w:r>
      <w:r w:rsidRPr="002B12A3">
        <w:rPr>
          <w:rStyle w:val="StyleUnderline"/>
        </w:rPr>
        <w:t>permitting us</w:t>
      </w:r>
      <w:r w:rsidRPr="00302B0E">
        <w:rPr>
          <w:rStyle w:val="StyleUnderline"/>
        </w:rPr>
        <w:t xml:space="preserve"> to </w:t>
      </w:r>
      <w:r w:rsidRPr="00F43DFA">
        <w:rPr>
          <w:rStyle w:val="StyleUnderline"/>
          <w:highlight w:val="cyan"/>
        </w:rPr>
        <w:t>provide for the</w:t>
      </w:r>
      <w:r w:rsidRPr="00302B0E">
        <w:rPr>
          <w:rStyle w:val="StyleUnderline"/>
        </w:rPr>
        <w:t xml:space="preserve"> material </w:t>
      </w:r>
      <w:r w:rsidRPr="00F43DFA">
        <w:rPr>
          <w:rStyle w:val="StyleUnderline"/>
          <w:highlight w:val="cyan"/>
        </w:rPr>
        <w:t xml:space="preserve">needs of a </w:t>
      </w:r>
      <w:r w:rsidRPr="00F43DFA">
        <w:rPr>
          <w:rStyle w:val="Emphasis"/>
          <w:highlight w:val="cyan"/>
        </w:rPr>
        <w:t>million times</w:t>
      </w:r>
      <w:r w:rsidRPr="00F43DFA">
        <w:rPr>
          <w:rStyle w:val="StyleUnderline"/>
          <w:highlight w:val="cyan"/>
        </w:rPr>
        <w:t xml:space="preserve"> as many people as Earth</w:t>
      </w:r>
      <w:r w:rsidRPr="00F43DFA">
        <w:rPr>
          <w:sz w:val="16"/>
          <w:highlight w:val="cyan"/>
        </w:rPr>
        <w:t xml:space="preserve"> </w:t>
      </w:r>
      <w:r w:rsidRPr="00F43DFA">
        <w:rPr>
          <w:rStyle w:val="StyleUnderline"/>
          <w:highlight w:val="cyan"/>
        </w:rPr>
        <w:t>can hold</w:t>
      </w:r>
      <w:r w:rsidRPr="002B12A3">
        <w:rPr>
          <w:sz w:val="16"/>
        </w:rPr>
        <w:t xml:space="preserve">. </w:t>
      </w:r>
      <w:r w:rsidRPr="00F43DFA">
        <w:rPr>
          <w:rStyle w:val="Emphasis"/>
          <w:highlight w:val="cyan"/>
        </w:rPr>
        <w:t>Solar power</w:t>
      </w:r>
      <w:r w:rsidRPr="00302B0E">
        <w:rPr>
          <w:rStyle w:val="StyleUnderline"/>
        </w:rPr>
        <w:t xml:space="preserve"> </w:t>
      </w:r>
      <w:r w:rsidRPr="00F43DFA">
        <w:rPr>
          <w:rStyle w:val="StyleUnderline"/>
          <w:highlight w:val="cyan"/>
        </w:rPr>
        <w:t>can</w:t>
      </w:r>
      <w:r w:rsidRPr="00302B0E">
        <w:rPr>
          <w:rStyle w:val="StyleUnderline"/>
        </w:rPr>
        <w:t xml:space="preserve"> </w:t>
      </w:r>
      <w:r w:rsidRPr="00F43DFA">
        <w:rPr>
          <w:rStyle w:val="StyleUnderline"/>
          <w:highlight w:val="cyan"/>
        </w:rPr>
        <w:t xml:space="preserve">provide </w:t>
      </w:r>
      <w:r w:rsidRPr="002B12A3">
        <w:rPr>
          <w:rStyle w:val="StyleUnderline"/>
        </w:rPr>
        <w:t xml:space="preserve">all the </w:t>
      </w:r>
      <w:r w:rsidRPr="00F43DFA">
        <w:rPr>
          <w:rStyle w:val="StyleUnderline"/>
          <w:highlight w:val="cyan"/>
        </w:rPr>
        <w:t xml:space="preserve">energy needs </w:t>
      </w:r>
      <w:r w:rsidRPr="002B12A3">
        <w:rPr>
          <w:rStyle w:val="StyleUnderline"/>
        </w:rPr>
        <w:t>of</w:t>
      </w:r>
      <w:r w:rsidRPr="00302B0E">
        <w:rPr>
          <w:rStyle w:val="StyleUnderline"/>
        </w:rPr>
        <w:t xml:space="preserve"> </w:t>
      </w:r>
      <w:r w:rsidRPr="002B12A3">
        <w:rPr>
          <w:sz w:val="16"/>
        </w:rPr>
        <w:t xml:space="preserve">this vast </w:t>
      </w:r>
      <w:proofErr w:type="spellStart"/>
      <w:r w:rsidRPr="00302B0E">
        <w:rPr>
          <w:rStyle w:val="StyleUnderline"/>
        </w:rPr>
        <w:t>civilisation</w:t>
      </w:r>
      <w:proofErr w:type="spellEnd"/>
      <w:r w:rsidRPr="002B12A3">
        <w:rPr>
          <w:sz w:val="16"/>
        </w:rPr>
        <w:t xml:space="preserve"> (10,000,000 billion people) from now </w:t>
      </w:r>
      <w:r w:rsidRPr="00F43DFA">
        <w:rPr>
          <w:rStyle w:val="Emphasis"/>
          <w:highlight w:val="cyan"/>
        </w:rPr>
        <w:t>until the Sun expires</w:t>
      </w:r>
      <w:r w:rsidRPr="002B12A3">
        <w:rPr>
          <w:sz w:val="16"/>
        </w:rPr>
        <w:t xml:space="preserve">. </w:t>
      </w:r>
      <w:r w:rsidRPr="00302B0E">
        <w:rPr>
          <w:rStyle w:val="StyleUnderline"/>
        </w:rPr>
        <w:t xml:space="preserve">Using less than one percent of the helium-3 energy resources of Uranus and Neptune for fusion propulsion, </w:t>
      </w:r>
      <w:r w:rsidRPr="00F43DFA">
        <w:rPr>
          <w:rStyle w:val="StyleUnderline"/>
          <w:highlight w:val="cyan"/>
        </w:rPr>
        <w:t>we could send</w:t>
      </w:r>
      <w:r w:rsidRPr="00302B0E">
        <w:rPr>
          <w:rStyle w:val="StyleUnderline"/>
        </w:rPr>
        <w:t xml:space="preserve"> </w:t>
      </w:r>
      <w:r w:rsidRPr="00F43DFA">
        <w:rPr>
          <w:rStyle w:val="StyleUnderline"/>
          <w:highlight w:val="cyan"/>
        </w:rPr>
        <w:t>a</w:t>
      </w:r>
      <w:r w:rsidRPr="00302B0E">
        <w:rPr>
          <w:rStyle w:val="StyleUnderline"/>
        </w:rPr>
        <w:t xml:space="preserve"> </w:t>
      </w:r>
      <w:r w:rsidRPr="00F43DFA">
        <w:rPr>
          <w:rStyle w:val="Emphasis"/>
          <w:highlight w:val="cyan"/>
        </w:rPr>
        <w:t>billion interstellar arks</w:t>
      </w:r>
      <w:r w:rsidRPr="00302B0E">
        <w:rPr>
          <w:rStyle w:val="StyleUnderline"/>
        </w:rPr>
        <w:t xml:space="preserve">, </w:t>
      </w:r>
      <w:r w:rsidRPr="00F43DFA">
        <w:rPr>
          <w:rStyle w:val="StyleUnderline"/>
          <w:highlight w:val="cyan"/>
        </w:rPr>
        <w:t xml:space="preserve">each containing </w:t>
      </w:r>
      <w:r w:rsidRPr="00F43DFA">
        <w:rPr>
          <w:rStyle w:val="Emphasis"/>
          <w:highlight w:val="cyan"/>
        </w:rPr>
        <w:t>a billion people</w:t>
      </w:r>
      <w:r w:rsidRPr="00302B0E">
        <w:rPr>
          <w:rStyle w:val="StyleUnderline"/>
        </w:rPr>
        <w:t xml:space="preserve">, </w:t>
      </w:r>
      <w:r w:rsidRPr="00F43DFA">
        <w:rPr>
          <w:rStyle w:val="StyleUnderline"/>
          <w:highlight w:val="cyan"/>
        </w:rPr>
        <w:t>to the stars</w:t>
      </w:r>
      <w:r w:rsidRPr="002B12A3">
        <w:rPr>
          <w:sz w:val="16"/>
        </w:rPr>
        <w:t xml:space="preserve">. </w:t>
      </w:r>
      <w:r w:rsidRPr="00302B0E">
        <w:rPr>
          <w:rStyle w:val="StyleUnderline"/>
        </w:rPr>
        <w:t>There are about a billion Sun-like stars in our galaxy</w:t>
      </w:r>
      <w:r w:rsidRPr="002B12A3">
        <w:rPr>
          <w:sz w:val="16"/>
        </w:rPr>
        <w:t xml:space="preserve">. </w:t>
      </w:r>
      <w:r w:rsidRPr="00F43DFA">
        <w:rPr>
          <w:rStyle w:val="StyleUnderline"/>
          <w:highlight w:val="cyan"/>
        </w:rPr>
        <w:t xml:space="preserve">We have the resources to </w:t>
      </w:r>
      <w:proofErr w:type="spellStart"/>
      <w:r w:rsidRPr="00F43DFA">
        <w:rPr>
          <w:rStyle w:val="Emphasis"/>
          <w:highlight w:val="cyan"/>
        </w:rPr>
        <w:t>colonise</w:t>
      </w:r>
      <w:proofErr w:type="spellEnd"/>
      <w:r w:rsidRPr="00F43DFA">
        <w:rPr>
          <w:rStyle w:val="StyleUnderline"/>
          <w:highlight w:val="cyan"/>
        </w:rPr>
        <w:t xml:space="preserve"> the </w:t>
      </w:r>
      <w:r w:rsidRPr="00F43DFA">
        <w:rPr>
          <w:rStyle w:val="Emphasis"/>
          <w:highlight w:val="cyan"/>
        </w:rPr>
        <w:t>entire Milky Way</w:t>
      </w:r>
      <w:r w:rsidRPr="002B12A3">
        <w:rPr>
          <w:sz w:val="16"/>
        </w:rPr>
        <w:t xml:space="preserve">. 122 In addition to demystifying the legal doctrine governing outer space natural resource appropriation it is also necessary to weigh the benefits and detriments of space-faring activities. Foremost, </w:t>
      </w:r>
      <w:r w:rsidRPr="00F43DFA">
        <w:rPr>
          <w:rStyle w:val="StyleUnderline"/>
          <w:highlight w:val="cyan"/>
        </w:rPr>
        <w:t>States</w:t>
      </w:r>
      <w:r w:rsidRPr="002B12A3">
        <w:rPr>
          <w:sz w:val="16"/>
        </w:rPr>
        <w:t xml:space="preserve"> around the world </w:t>
      </w:r>
      <w:r w:rsidRPr="00F43DFA">
        <w:rPr>
          <w:rStyle w:val="StyleUnderline"/>
          <w:highlight w:val="cyan"/>
        </w:rPr>
        <w:t xml:space="preserve">are developing at </w:t>
      </w:r>
      <w:r w:rsidRPr="00F43DFA">
        <w:rPr>
          <w:rStyle w:val="Emphasis"/>
          <w:highlight w:val="cyan"/>
        </w:rPr>
        <w:t>unprecedented rates</w:t>
      </w:r>
      <w:r w:rsidRPr="00302B0E">
        <w:rPr>
          <w:rStyle w:val="StyleUnderline"/>
        </w:rPr>
        <w:t xml:space="preserve"> and the human population is mounting in conjunction with demand for natural resources to sustain</w:t>
      </w:r>
      <w:r w:rsidRPr="002B12A3">
        <w:rPr>
          <w:sz w:val="16"/>
        </w:rPr>
        <w:t xml:space="preserve"> </w:t>
      </w:r>
      <w:r w:rsidRPr="00302B0E">
        <w:rPr>
          <w:rStyle w:val="StyleUnderline"/>
        </w:rPr>
        <w:t>the</w:t>
      </w:r>
      <w:r w:rsidRPr="002B12A3">
        <w:rPr>
          <w:sz w:val="16"/>
        </w:rPr>
        <w:t xml:space="preserve"> current and </w:t>
      </w:r>
      <w:r w:rsidRPr="00302B0E">
        <w:rPr>
          <w:rStyle w:val="StyleUnderline"/>
        </w:rPr>
        <w:t>new</w:t>
      </w:r>
      <w:r w:rsidRPr="002B12A3">
        <w:rPr>
          <w:sz w:val="16"/>
        </w:rPr>
        <w:t xml:space="preserve">ly established western </w:t>
      </w:r>
      <w:r w:rsidRPr="00302B0E">
        <w:rPr>
          <w:rStyle w:val="StyleUnderline"/>
        </w:rPr>
        <w:t>standard of living</w:t>
      </w:r>
      <w:r w:rsidRPr="002B12A3">
        <w:rPr>
          <w:sz w:val="16"/>
        </w:rPr>
        <w:t xml:space="preserve">. One of the fastest growing nations, </w:t>
      </w:r>
      <w:r w:rsidRPr="00302B0E">
        <w:rPr>
          <w:rStyle w:val="StyleUnderline"/>
        </w:rPr>
        <w:t xml:space="preserve">China, is experiencing unhindered growth </w:t>
      </w:r>
      <w:r w:rsidRPr="00F43DFA">
        <w:rPr>
          <w:rStyle w:val="StyleUnderline"/>
          <w:highlight w:val="cyan"/>
        </w:rPr>
        <w:t xml:space="preserve">facilitated by </w:t>
      </w:r>
      <w:r w:rsidRPr="00F43DFA">
        <w:rPr>
          <w:rStyle w:val="Emphasis"/>
          <w:highlight w:val="cyan"/>
        </w:rPr>
        <w:t>fossil fuel</w:t>
      </w:r>
      <w:r w:rsidRPr="00F43DFA">
        <w:rPr>
          <w:rStyle w:val="StyleUnderline"/>
          <w:highlight w:val="cyan"/>
        </w:rPr>
        <w:t xml:space="preserve"> use</w:t>
      </w:r>
      <w:r w:rsidRPr="00302B0E">
        <w:rPr>
          <w:rStyle w:val="StyleUnderline"/>
        </w:rPr>
        <w:t xml:space="preserve"> from coal and extensive mining</w:t>
      </w:r>
      <w:r w:rsidRPr="002B12A3">
        <w:rPr>
          <w:sz w:val="16"/>
        </w:rPr>
        <w:t xml:space="preserve">. </w:t>
      </w:r>
      <w:r w:rsidRPr="00F43DFA">
        <w:rPr>
          <w:rStyle w:val="StyleUnderline"/>
          <w:highlight w:val="cyan"/>
        </w:rPr>
        <w:t>This</w:t>
      </w:r>
      <w:r w:rsidRPr="00302B0E">
        <w:rPr>
          <w:rStyle w:val="StyleUnderline"/>
        </w:rPr>
        <w:t xml:space="preserve"> has </w:t>
      </w:r>
      <w:r w:rsidRPr="00F43DFA">
        <w:rPr>
          <w:rStyle w:val="StyleUnderline"/>
          <w:highlight w:val="cyan"/>
        </w:rPr>
        <w:t xml:space="preserve">caused </w:t>
      </w:r>
      <w:r w:rsidRPr="00F43DFA">
        <w:rPr>
          <w:rStyle w:val="Emphasis"/>
          <w:highlight w:val="cyan"/>
        </w:rPr>
        <w:t>substantial</w:t>
      </w:r>
      <w:r w:rsidRPr="00F43DFA">
        <w:rPr>
          <w:rStyle w:val="StyleUnderline"/>
          <w:highlight w:val="cyan"/>
        </w:rPr>
        <w:t xml:space="preserve"> water</w:t>
      </w:r>
      <w:r w:rsidRPr="00302B0E">
        <w:rPr>
          <w:rStyle w:val="StyleUnderline"/>
        </w:rPr>
        <w:t xml:space="preserve">, </w:t>
      </w:r>
      <w:proofErr w:type="gramStart"/>
      <w:r w:rsidRPr="00F43DFA">
        <w:rPr>
          <w:rStyle w:val="StyleUnderline"/>
          <w:highlight w:val="cyan"/>
        </w:rPr>
        <w:t>soil</w:t>
      </w:r>
      <w:proofErr w:type="gramEnd"/>
      <w:r w:rsidRPr="00F43DFA">
        <w:rPr>
          <w:rStyle w:val="StyleUnderline"/>
          <w:highlight w:val="cyan"/>
        </w:rPr>
        <w:t xml:space="preserve"> and</w:t>
      </w:r>
      <w:r w:rsidRPr="00302B0E">
        <w:rPr>
          <w:rStyle w:val="StyleUnderline"/>
        </w:rPr>
        <w:t xml:space="preserve"> </w:t>
      </w:r>
      <w:r w:rsidRPr="00F43DFA">
        <w:rPr>
          <w:rStyle w:val="StyleUnderline"/>
          <w:highlight w:val="cyan"/>
        </w:rPr>
        <w:t>air degradation</w:t>
      </w:r>
      <w:r w:rsidRPr="002B12A3">
        <w:rPr>
          <w:sz w:val="16"/>
        </w:rPr>
        <w:t xml:space="preserve">. In the face of these troubles, </w:t>
      </w:r>
      <w:r w:rsidRPr="00302B0E">
        <w:rPr>
          <w:rStyle w:val="StyleUnderline"/>
        </w:rPr>
        <w:t xml:space="preserve">NEA </w:t>
      </w:r>
      <w:r w:rsidRPr="00F43DFA">
        <w:rPr>
          <w:rStyle w:val="StyleUnderline"/>
          <w:highlight w:val="cyan"/>
        </w:rPr>
        <w:t>mining could be</w:t>
      </w:r>
      <w:r w:rsidRPr="00302B0E">
        <w:rPr>
          <w:rStyle w:val="StyleUnderline"/>
        </w:rPr>
        <w:t xml:space="preserve"> the </w:t>
      </w:r>
      <w:r w:rsidRPr="00F43DFA">
        <w:rPr>
          <w:rStyle w:val="Emphasis"/>
          <w:highlight w:val="cyan"/>
        </w:rPr>
        <w:t>key</w:t>
      </w:r>
      <w:r w:rsidRPr="00302B0E">
        <w:rPr>
          <w:rStyle w:val="StyleUnderline"/>
        </w:rPr>
        <w:t xml:space="preserve"> </w:t>
      </w:r>
      <w:r w:rsidRPr="00F43DFA">
        <w:rPr>
          <w:rStyle w:val="StyleUnderline"/>
          <w:highlight w:val="cyan"/>
        </w:rPr>
        <w:t>to preserving</w:t>
      </w:r>
      <w:r w:rsidRPr="00302B0E">
        <w:rPr>
          <w:rStyle w:val="StyleUnderline"/>
        </w:rPr>
        <w:t xml:space="preserve"> the </w:t>
      </w:r>
      <w:r w:rsidRPr="00F43DFA">
        <w:rPr>
          <w:rStyle w:val="StyleUnderline"/>
          <w:highlight w:val="cyan"/>
        </w:rPr>
        <w:t>Earth's</w:t>
      </w:r>
      <w:r w:rsidRPr="00302B0E">
        <w:rPr>
          <w:rStyle w:val="StyleUnderline"/>
        </w:rPr>
        <w:t xml:space="preserve"> bounty and replenishing contaminated water </w:t>
      </w:r>
      <w:r w:rsidRPr="00F43DFA">
        <w:rPr>
          <w:rStyle w:val="StyleUnderline"/>
          <w:highlight w:val="cyan"/>
        </w:rPr>
        <w:t>supplies</w:t>
      </w:r>
      <w:r w:rsidRPr="002B12A3">
        <w:rPr>
          <w:sz w:val="16"/>
        </w:rPr>
        <w:t xml:space="preserve">. </w:t>
      </w:r>
      <w:r w:rsidRPr="00F43DFA">
        <w:rPr>
          <w:rStyle w:val="StyleUnderline"/>
          <w:highlight w:val="cyan"/>
        </w:rPr>
        <w:t xml:space="preserve">The influx of </w:t>
      </w:r>
      <w:r w:rsidRPr="002B12A3">
        <w:rPr>
          <w:rStyle w:val="StyleUnderline"/>
        </w:rPr>
        <w:t xml:space="preserve">natural </w:t>
      </w:r>
      <w:r w:rsidRPr="00F43DFA">
        <w:rPr>
          <w:rStyle w:val="StyleUnderline"/>
          <w:highlight w:val="cyan"/>
        </w:rPr>
        <w:t xml:space="preserve">resources could </w:t>
      </w:r>
      <w:r w:rsidRPr="00F43DFA">
        <w:rPr>
          <w:rStyle w:val="Emphasis"/>
          <w:highlight w:val="cyan"/>
        </w:rPr>
        <w:t>thwart</w:t>
      </w:r>
      <w:r w:rsidRPr="00F43DFA">
        <w:rPr>
          <w:rStyle w:val="StyleUnderline"/>
          <w:highlight w:val="cyan"/>
        </w:rPr>
        <w:t xml:space="preserve"> the</w:t>
      </w:r>
      <w:r w:rsidRPr="00302B0E">
        <w:rPr>
          <w:rStyle w:val="StyleUnderline"/>
        </w:rPr>
        <w:t xml:space="preserve"> </w:t>
      </w:r>
      <w:r w:rsidRPr="00F43DFA">
        <w:rPr>
          <w:rStyle w:val="StyleUnderline"/>
          <w:highlight w:val="cyan"/>
        </w:rPr>
        <w:t>burning of</w:t>
      </w:r>
      <w:r w:rsidRPr="00302B0E">
        <w:rPr>
          <w:rStyle w:val="StyleUnderline"/>
        </w:rPr>
        <w:t xml:space="preserve"> dirty coal and </w:t>
      </w:r>
      <w:r w:rsidRPr="00F43DFA">
        <w:rPr>
          <w:rStyle w:val="StyleUnderline"/>
          <w:highlight w:val="cyan"/>
        </w:rPr>
        <w:t>fossil fuels</w:t>
      </w:r>
      <w:r w:rsidRPr="002B12A3">
        <w:rPr>
          <w:sz w:val="16"/>
        </w:rPr>
        <w:t xml:space="preserve">, thereby </w:t>
      </w:r>
      <w:r w:rsidRPr="00F43DFA">
        <w:rPr>
          <w:rStyle w:val="Emphasis"/>
          <w:highlight w:val="cyan"/>
        </w:rPr>
        <w:t>mitigating</w:t>
      </w:r>
      <w:r w:rsidRPr="00302B0E">
        <w:rPr>
          <w:rStyle w:val="StyleUnderline"/>
        </w:rPr>
        <w:t xml:space="preserve"> the effects of </w:t>
      </w:r>
      <w:r w:rsidRPr="00F43DFA">
        <w:rPr>
          <w:rStyle w:val="Emphasis"/>
          <w:highlight w:val="cyan"/>
        </w:rPr>
        <w:t>climate change</w:t>
      </w:r>
      <w:r w:rsidRPr="00302B0E">
        <w:rPr>
          <w:rStyle w:val="StyleUnderline"/>
        </w:rPr>
        <w:t>, such as, rising sea level, atmospheric pollution, melting of sea ice and rising temperatures</w:t>
      </w:r>
      <w:r w:rsidRPr="002B12A3">
        <w:rPr>
          <w:sz w:val="16"/>
        </w:rPr>
        <w:t xml:space="preserve">. </w:t>
      </w:r>
      <w:r w:rsidRPr="00302B0E">
        <w:rPr>
          <w:rStyle w:val="StyleUnderline"/>
        </w:rPr>
        <w:t xml:space="preserve">NEA </w:t>
      </w:r>
      <w:r w:rsidRPr="00F43DFA">
        <w:rPr>
          <w:rStyle w:val="StyleUnderline"/>
          <w:highlight w:val="cyan"/>
        </w:rPr>
        <w:t>harvesting</w:t>
      </w:r>
      <w:r w:rsidRPr="00F43DFA">
        <w:rPr>
          <w:sz w:val="16"/>
          <w:highlight w:val="cyan"/>
        </w:rPr>
        <w:t xml:space="preserve"> </w:t>
      </w:r>
      <w:r w:rsidRPr="00F43DFA">
        <w:rPr>
          <w:rStyle w:val="StyleUnderline"/>
          <w:highlight w:val="cyan"/>
        </w:rPr>
        <w:t>could</w:t>
      </w:r>
      <w:r w:rsidRPr="002B12A3">
        <w:rPr>
          <w:sz w:val="16"/>
        </w:rPr>
        <w:t xml:space="preserve"> also </w:t>
      </w:r>
      <w:r w:rsidRPr="00F43DFA">
        <w:rPr>
          <w:rStyle w:val="StyleUnderline"/>
          <w:highlight w:val="cyan"/>
        </w:rPr>
        <w:t>protect the ocean</w:t>
      </w:r>
      <w:r w:rsidRPr="00302B0E">
        <w:rPr>
          <w:rStyle w:val="StyleUnderline"/>
        </w:rPr>
        <w:t xml:space="preserve"> and the fragile and largely unexplored deep </w:t>
      </w:r>
      <w:proofErr w:type="spellStart"/>
      <w:r w:rsidRPr="00302B0E">
        <w:rPr>
          <w:rStyle w:val="StyleUnderline"/>
        </w:rPr>
        <w:t>seabeds</w:t>
      </w:r>
      <w:proofErr w:type="spellEnd"/>
      <w:r w:rsidRPr="002B12A3">
        <w:rPr>
          <w:sz w:val="16"/>
        </w:rPr>
        <w:t xml:space="preserve"> 123 </w:t>
      </w:r>
      <w:r w:rsidRPr="00302B0E">
        <w:rPr>
          <w:rStyle w:val="StyleUnderline"/>
        </w:rPr>
        <w:t>from oil and gas drilling</w:t>
      </w:r>
      <w:r w:rsidRPr="002B12A3">
        <w:rPr>
          <w:sz w:val="16"/>
        </w:rPr>
        <w:t xml:space="preserve">. </w:t>
      </w:r>
      <w:r w:rsidRPr="00302B0E">
        <w:rPr>
          <w:rStyle w:val="StyleUnderline"/>
        </w:rPr>
        <w:t>It could</w:t>
      </w:r>
      <w:r w:rsidRPr="002B12A3">
        <w:rPr>
          <w:sz w:val="16"/>
        </w:rPr>
        <w:t xml:space="preserve"> furthermore </w:t>
      </w:r>
      <w:r w:rsidRPr="00302B0E">
        <w:rPr>
          <w:rStyle w:val="StyleUnderline"/>
        </w:rPr>
        <w:t>protect</w:t>
      </w:r>
      <w:r w:rsidRPr="002B12A3">
        <w:rPr>
          <w:sz w:val="16"/>
        </w:rPr>
        <w:t xml:space="preserve"> </w:t>
      </w:r>
      <w:r w:rsidRPr="00302B0E">
        <w:rPr>
          <w:rStyle w:val="StyleUnderline"/>
        </w:rPr>
        <w:t>ecosystems from rare-earth mineral mining</w:t>
      </w:r>
      <w:r w:rsidRPr="002B12A3">
        <w:rPr>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302B0E">
        <w:rPr>
          <w:rStyle w:val="StyleUnderline"/>
        </w:rPr>
        <w:t>States</w:t>
      </w:r>
      <w:r w:rsidRPr="002B12A3">
        <w:rPr>
          <w:sz w:val="16"/>
        </w:rPr>
        <w:t xml:space="preserve">, which have </w:t>
      </w:r>
      <w:r w:rsidRPr="00302B0E">
        <w:rPr>
          <w:rStyle w:val="StyleUnderline"/>
        </w:rPr>
        <w:t xml:space="preserve">joined the </w:t>
      </w:r>
      <w:r w:rsidRPr="002B12A3">
        <w:rPr>
          <w:rStyle w:val="Emphasis"/>
        </w:rPr>
        <w:t>environmentally destructive</w:t>
      </w:r>
      <w:r w:rsidRPr="00302B0E">
        <w:rPr>
          <w:rStyle w:val="StyleUnderline"/>
        </w:rPr>
        <w:t xml:space="preserve"> rare-earth mineral exploration movement</w:t>
      </w:r>
      <w:r w:rsidRPr="002B12A3">
        <w:rPr>
          <w:sz w:val="16"/>
        </w:rPr>
        <w:t xml:space="preserve"> include India, Canada, Tanzania, Australia, </w:t>
      </w:r>
      <w:proofErr w:type="gramStart"/>
      <w:r w:rsidRPr="002B12A3">
        <w:rPr>
          <w:sz w:val="16"/>
        </w:rPr>
        <w:t>Brazil</w:t>
      </w:r>
      <w:proofErr w:type="gramEnd"/>
      <w:r w:rsidRPr="002B12A3">
        <w:rPr>
          <w:sz w:val="16"/>
        </w:rPr>
        <w:t xml:space="preserve"> and Vietnam., </w:t>
      </w:r>
      <w:r w:rsidRPr="00302B0E">
        <w:rPr>
          <w:rStyle w:val="StyleUnderline"/>
        </w:rPr>
        <w:t>There is accordingly much competition</w:t>
      </w:r>
      <w:r w:rsidRPr="002B12A3">
        <w:rPr>
          <w:sz w:val="16"/>
        </w:rPr>
        <w:t xml:space="preserve"> and exploration </w:t>
      </w:r>
      <w:r w:rsidRPr="00302B0E">
        <w:rPr>
          <w:rStyle w:val="StyleUnderline"/>
        </w:rPr>
        <w:t xml:space="preserve">for rare-earth minerals which could result in </w:t>
      </w:r>
      <w:r w:rsidRPr="002B12A3">
        <w:rPr>
          <w:rStyle w:val="Emphasis"/>
        </w:rPr>
        <w:t>significant exploitation</w:t>
      </w:r>
      <w:r w:rsidRPr="00302B0E">
        <w:rPr>
          <w:rStyle w:val="StyleUnderline"/>
        </w:rPr>
        <w:t xml:space="preserve"> of untouched</w:t>
      </w:r>
      <w:r w:rsidRPr="002B12A3">
        <w:rPr>
          <w:sz w:val="16"/>
        </w:rPr>
        <w:t xml:space="preserve"> </w:t>
      </w:r>
      <w:r w:rsidRPr="00302B0E">
        <w:rPr>
          <w:rStyle w:val="StyleUnderline"/>
        </w:rPr>
        <w:t>areas like the PEEZ seabed and Mongolia</w:t>
      </w:r>
      <w:r w:rsidRPr="002B12A3">
        <w:rPr>
          <w:sz w:val="16"/>
        </w:rPr>
        <w:t xml:space="preserve">.125 Other </w:t>
      </w:r>
      <w:r w:rsidRPr="00302B0E">
        <w:rPr>
          <w:rStyle w:val="StyleUnderline"/>
        </w:rPr>
        <w:t>regions which may soon be targeted for mineral and hydrological resources include Antarctica and the Arctic</w:t>
      </w:r>
      <w:r w:rsidRPr="002B12A3">
        <w:rPr>
          <w:sz w:val="16"/>
        </w:rPr>
        <w:t xml:space="preserve">. With the advent of technological advances, </w:t>
      </w:r>
      <w:r w:rsidRPr="00F43DFA">
        <w:rPr>
          <w:rStyle w:val="StyleUnderline"/>
          <w:highlight w:val="cyan"/>
        </w:rPr>
        <w:t>environmentally destructive</w:t>
      </w:r>
      <w:r w:rsidRPr="00302B0E">
        <w:rPr>
          <w:rStyle w:val="StyleUnderline"/>
        </w:rPr>
        <w:t xml:space="preserve"> </w:t>
      </w:r>
      <w:r w:rsidRPr="00F43DFA">
        <w:rPr>
          <w:rStyle w:val="StyleUnderline"/>
          <w:highlight w:val="cyan"/>
        </w:rPr>
        <w:t>practices</w:t>
      </w:r>
      <w:r w:rsidRPr="00302B0E">
        <w:rPr>
          <w:rStyle w:val="StyleUnderline"/>
        </w:rPr>
        <w:t xml:space="preserve"> such as refining </w:t>
      </w:r>
      <w:r w:rsidRPr="00F43DFA">
        <w:rPr>
          <w:rStyle w:val="StyleUnderline"/>
          <w:highlight w:val="cyan"/>
        </w:rPr>
        <w:t>may</w:t>
      </w:r>
      <w:r w:rsidRPr="00302B0E">
        <w:rPr>
          <w:rStyle w:val="StyleUnderline"/>
        </w:rPr>
        <w:t xml:space="preserve"> soon </w:t>
      </w:r>
      <w:r w:rsidRPr="00F43DFA">
        <w:rPr>
          <w:rStyle w:val="StyleUnderline"/>
          <w:highlight w:val="cyan"/>
        </w:rPr>
        <w:t>occur in</w:t>
      </w:r>
      <w:r w:rsidRPr="00302B0E">
        <w:rPr>
          <w:rStyle w:val="StyleUnderline"/>
        </w:rPr>
        <w:t xml:space="preserve"> outer </w:t>
      </w:r>
      <w:r w:rsidRPr="00F43DFA">
        <w:rPr>
          <w:rStyle w:val="StyleUnderline"/>
          <w:highlight w:val="cyan"/>
        </w:rPr>
        <w:t>space</w:t>
      </w:r>
      <w:r w:rsidRPr="00302B0E">
        <w:rPr>
          <w:rStyle w:val="StyleUnderline"/>
        </w:rPr>
        <w:t xml:space="preserve">, </w:t>
      </w:r>
      <w:r w:rsidRPr="00F43DFA">
        <w:rPr>
          <w:rStyle w:val="Emphasis"/>
          <w:highlight w:val="cyan"/>
        </w:rPr>
        <w:t>sparing the</w:t>
      </w:r>
      <w:r w:rsidRPr="00302B0E">
        <w:rPr>
          <w:rStyle w:val="StyleUnderline"/>
        </w:rPr>
        <w:t xml:space="preserve"> </w:t>
      </w:r>
      <w:r w:rsidRPr="00F43DFA">
        <w:rPr>
          <w:rStyle w:val="Emphasis"/>
          <w:highlight w:val="cyan"/>
        </w:rPr>
        <w:t>Earth</w:t>
      </w:r>
      <w:r w:rsidRPr="00302B0E">
        <w:rPr>
          <w:rStyle w:val="StyleUnderline"/>
        </w:rPr>
        <w:t xml:space="preserve"> of pollution</w:t>
      </w:r>
      <w:r w:rsidRPr="002B12A3">
        <w:rPr>
          <w:sz w:val="16"/>
        </w:rPr>
        <w:t xml:space="preserve">. 126 Accordingly, </w:t>
      </w:r>
      <w:r w:rsidRPr="00302B0E">
        <w:rPr>
          <w:rStyle w:val="StyleUnderline"/>
        </w:rPr>
        <w:t xml:space="preserve">NEA mining is a viable technology for preserving the Earth's environment by curbing atmospheric and marine pollution, enhancing water supply and </w:t>
      </w:r>
      <w:proofErr w:type="gramStart"/>
      <w:r w:rsidRPr="00302B0E">
        <w:rPr>
          <w:rStyle w:val="StyleUnderline"/>
        </w:rPr>
        <w:t>quality</w:t>
      </w:r>
      <w:proofErr w:type="gramEnd"/>
      <w:r w:rsidRPr="002B12A3">
        <w:rPr>
          <w:sz w:val="16"/>
        </w:rPr>
        <w:t xml:space="preserve"> </w:t>
      </w:r>
      <w:r w:rsidRPr="00302B0E">
        <w:rPr>
          <w:rStyle w:val="StyleUnderline"/>
        </w:rPr>
        <w:t>and</w:t>
      </w:r>
      <w:r w:rsidRPr="002B12A3">
        <w:rPr>
          <w:sz w:val="16"/>
        </w:rPr>
        <w:t xml:space="preserve"> </w:t>
      </w:r>
      <w:r w:rsidRPr="00302B0E">
        <w:rPr>
          <w:rStyle w:val="StyleUnderline"/>
        </w:rPr>
        <w:t>mitigating</w:t>
      </w:r>
      <w:r w:rsidRPr="002B12A3">
        <w:rPr>
          <w:sz w:val="16"/>
        </w:rPr>
        <w:t xml:space="preserve"> the effects of </w:t>
      </w:r>
      <w:r w:rsidRPr="00302B0E">
        <w:rPr>
          <w:rStyle w:val="StyleUnderline"/>
        </w:rPr>
        <w:t>climate change</w:t>
      </w:r>
      <w:r w:rsidRPr="002B12A3">
        <w:rPr>
          <w:sz w:val="16"/>
        </w:rPr>
        <w:t xml:space="preserve">; all while allowing humankind to maintain and even improve their standard of living through increased technologies, consumption and population growth. B. THE ENVIRONMENTAL CONSEQUENCES OF </w:t>
      </w:r>
      <w:proofErr w:type="gramStart"/>
      <w:r w:rsidRPr="002B12A3">
        <w:rPr>
          <w:sz w:val="16"/>
        </w:rPr>
        <w:t>NEAR EARTH</w:t>
      </w:r>
      <w:proofErr w:type="gramEnd"/>
      <w:r w:rsidRPr="002B12A3">
        <w:rPr>
          <w:sz w:val="16"/>
        </w:rPr>
        <w:t xml:space="preserve"> ASTEROID MINING</w:t>
      </w:r>
    </w:p>
    <w:p w14:paraId="7A8F7A7A" w14:textId="77777777" w:rsidR="009251F7" w:rsidRDefault="009251F7" w:rsidP="009251F7"/>
    <w:p w14:paraId="6D5A8A30" w14:textId="77777777" w:rsidR="009251F7" w:rsidRPr="007C36B5" w:rsidRDefault="009251F7" w:rsidP="009251F7">
      <w:pPr>
        <w:pStyle w:val="Heading4"/>
      </w:pPr>
      <w:r w:rsidRPr="007C36B5">
        <w:t>Human Extinction is inevitable if we don’t explore and inhabit space – multiple scenarios</w:t>
      </w:r>
    </w:p>
    <w:p w14:paraId="4574349F" w14:textId="77777777" w:rsidR="009251F7" w:rsidRPr="007C36B5" w:rsidRDefault="009251F7" w:rsidP="009251F7">
      <w:pPr>
        <w:rPr>
          <w:rStyle w:val="Style13ptBold"/>
        </w:rPr>
      </w:pPr>
      <w:r w:rsidRPr="00F43DFA">
        <w:rPr>
          <w:rStyle w:val="Style13ptBold"/>
          <w:highlight w:val="cyan"/>
        </w:rPr>
        <w:t>Austen</w:t>
      </w:r>
      <w:r>
        <w:rPr>
          <w:rStyle w:val="Style13ptBold"/>
        </w:rPr>
        <w:t>, 20</w:t>
      </w:r>
      <w:r w:rsidRPr="00F43DFA">
        <w:rPr>
          <w:rStyle w:val="Style13ptBold"/>
          <w:highlight w:val="cyan"/>
        </w:rPr>
        <w:t>11</w:t>
      </w:r>
      <w:r w:rsidRPr="007C36B5">
        <w:rPr>
          <w:rStyle w:val="Style13ptBold"/>
        </w:rPr>
        <w:t xml:space="preserve"> </w:t>
      </w:r>
    </w:p>
    <w:p w14:paraId="161381DE" w14:textId="77777777" w:rsidR="009251F7" w:rsidRDefault="009251F7" w:rsidP="009251F7">
      <w:r>
        <w:t>Ben Austen, contributing editor of Harper’s Magazine, “After Earth: Why, Where, How, and When We Might Leave Our Home Planet,” popular science, http://www.popsci.com/science/article/2011-02/after-earth-why-where-how-and-when-we-might-leave-our-home-planet?page=3]</w:t>
      </w:r>
    </w:p>
    <w:p w14:paraId="0569EDC8" w14:textId="77777777" w:rsidR="009251F7" w:rsidRPr="00D52949" w:rsidRDefault="009251F7" w:rsidP="009251F7">
      <w:pPr>
        <w:pStyle w:val="NoSpacing"/>
        <w:rPr>
          <w:rStyle w:val="underline"/>
          <w:rFonts w:eastAsia="Calibri"/>
        </w:rPr>
      </w:pPr>
      <w:r w:rsidRPr="00D52949">
        <w:rPr>
          <w:rStyle w:val="underline"/>
          <w:rFonts w:eastAsia="Calibri"/>
        </w:rPr>
        <w:t>Earth won’t always be fit for occupation</w:t>
      </w:r>
      <w:r>
        <w:t xml:space="preserve">. We know that </w:t>
      </w:r>
      <w:r w:rsidRPr="00F43DFA">
        <w:rPr>
          <w:rStyle w:val="underline"/>
          <w:rFonts w:eastAsia="Calibri"/>
          <w:highlight w:val="cyan"/>
        </w:rPr>
        <w:t>in two billion years</w:t>
      </w:r>
      <w:r w:rsidRPr="00D52949">
        <w:rPr>
          <w:rStyle w:val="underline"/>
          <w:rFonts w:eastAsia="Calibri"/>
        </w:rPr>
        <w:t xml:space="preserve"> or so, </w:t>
      </w:r>
      <w:r w:rsidRPr="00F43DFA">
        <w:rPr>
          <w:rStyle w:val="underline"/>
          <w:rFonts w:eastAsia="Calibri"/>
          <w:highlight w:val="cyan"/>
        </w:rPr>
        <w:t>an expanding sun will boil away</w:t>
      </w:r>
      <w:r w:rsidRPr="00D52949">
        <w:rPr>
          <w:rStyle w:val="underline"/>
          <w:rFonts w:eastAsia="Calibri"/>
        </w:rPr>
        <w:t xml:space="preserve"> our oceans, leaving </w:t>
      </w:r>
      <w:r w:rsidRPr="00F43DFA">
        <w:rPr>
          <w:rStyle w:val="underline"/>
          <w:rFonts w:eastAsia="Calibri"/>
          <w:highlight w:val="cyan"/>
        </w:rPr>
        <w:t>our home</w:t>
      </w:r>
      <w:r w:rsidRPr="00D52949">
        <w:rPr>
          <w:rStyle w:val="underline"/>
          <w:rFonts w:eastAsia="Calibri"/>
        </w:rPr>
        <w:t xml:space="preserve"> in the universe uninhabitable</w:t>
      </w:r>
      <w:r>
        <w:t xml:space="preserve">—unless, </w:t>
      </w:r>
      <w:r w:rsidRPr="00D52949">
        <w:rPr>
          <w:rStyle w:val="underline"/>
          <w:rFonts w:eastAsia="Calibri"/>
        </w:rPr>
        <w:t>that is, we haven’t already been wiped out by the Andromeda galaxy</w:t>
      </w:r>
      <w:r>
        <w:t xml:space="preserve">, which is on a multibillion-year collision course with our Milky Way. </w:t>
      </w:r>
      <w:r w:rsidRPr="00D52949">
        <w:rPr>
          <w:rStyle w:val="underline"/>
          <w:rFonts w:eastAsia="Calibri"/>
        </w:rPr>
        <w:t xml:space="preserve">Moreover, at least </w:t>
      </w:r>
      <w:r w:rsidRPr="00F43DFA">
        <w:rPr>
          <w:rStyle w:val="underline"/>
          <w:rFonts w:eastAsia="Calibri"/>
          <w:highlight w:val="cyan"/>
        </w:rPr>
        <w:t xml:space="preserve">a third of the </w:t>
      </w:r>
      <w:proofErr w:type="gramStart"/>
      <w:r w:rsidRPr="00F43DFA">
        <w:rPr>
          <w:rStyle w:val="underline"/>
          <w:rFonts w:eastAsia="Calibri"/>
          <w:highlight w:val="cyan"/>
        </w:rPr>
        <w:t>thousand mile-wide</w:t>
      </w:r>
      <w:proofErr w:type="gramEnd"/>
      <w:r w:rsidRPr="00F43DFA">
        <w:rPr>
          <w:rStyle w:val="underline"/>
          <w:rFonts w:eastAsia="Calibri"/>
          <w:highlight w:val="cyan"/>
        </w:rPr>
        <w:t xml:space="preserve"> asteroids</w:t>
      </w:r>
      <w:r w:rsidRPr="00D52949">
        <w:rPr>
          <w:rStyle w:val="underline"/>
          <w:rFonts w:eastAsia="Calibri"/>
        </w:rPr>
        <w:t xml:space="preserve"> that hurtle across our orbital path </w:t>
      </w:r>
      <w:r w:rsidRPr="00F43DFA">
        <w:rPr>
          <w:rStyle w:val="underline"/>
          <w:rFonts w:eastAsia="Calibri"/>
          <w:highlight w:val="cyan"/>
        </w:rPr>
        <w:t>will</w:t>
      </w:r>
      <w:r w:rsidRPr="00D52949">
        <w:rPr>
          <w:rStyle w:val="underline"/>
          <w:rFonts w:eastAsia="Calibri"/>
        </w:rPr>
        <w:t xml:space="preserve"> eventually </w:t>
      </w:r>
      <w:r w:rsidRPr="00F43DFA">
        <w:rPr>
          <w:rStyle w:val="underline"/>
          <w:rFonts w:eastAsia="Calibri"/>
          <w:highlight w:val="cyan"/>
        </w:rPr>
        <w:t>crash into us</w:t>
      </w:r>
      <w:r w:rsidRPr="00D52949">
        <w:rPr>
          <w:rStyle w:val="underline"/>
          <w:rFonts w:eastAsia="Calibri"/>
        </w:rPr>
        <w:t xml:space="preserve">, at a rate of about one every 300,000 years. </w:t>
      </w:r>
      <w:r>
        <w:t xml:space="preserve">Why? </w:t>
      </w:r>
      <w:r w:rsidRPr="00D52949">
        <w:rPr>
          <w:rStyle w:val="underline"/>
          <w:rFonts w:eastAsia="Calibri"/>
        </w:rPr>
        <w:t xml:space="preserve">Indeed, in 1989 </w:t>
      </w:r>
      <w:r w:rsidRPr="00F43DFA">
        <w:rPr>
          <w:rStyle w:val="underline"/>
          <w:rFonts w:eastAsia="Calibri"/>
          <w:highlight w:val="cyan"/>
        </w:rPr>
        <w:t>a far smaller asteroid</w:t>
      </w:r>
      <w:r w:rsidRPr="00D52949">
        <w:rPr>
          <w:rStyle w:val="underline"/>
          <w:rFonts w:eastAsia="Calibri"/>
        </w:rPr>
        <w:t xml:space="preserve">, the impact of which would still have been </w:t>
      </w:r>
      <w:r w:rsidRPr="00F43DFA">
        <w:rPr>
          <w:rStyle w:val="underline"/>
          <w:rFonts w:eastAsia="Calibri"/>
          <w:highlight w:val="cyan"/>
        </w:rPr>
        <w:t>equivalent in force to 1,000 nuclear bombs, crossed our orbit</w:t>
      </w:r>
      <w:r w:rsidRPr="00D52949">
        <w:rPr>
          <w:rStyle w:val="underline"/>
          <w:rFonts w:eastAsia="Calibri"/>
        </w:rPr>
        <w:t xml:space="preserve"> just six hours after Earth had passed. A recent report by the Lifeboat Foundation, whose hundreds of researchers track a dozen different existential risks to humanity, likens that one-in-300,000 chance of a catastrophic strike to a game of Russian roulette</w:t>
      </w:r>
      <w:r>
        <w:t>: “</w:t>
      </w:r>
      <w:r w:rsidRPr="00D52949">
        <w:rPr>
          <w:rStyle w:val="underline"/>
          <w:rFonts w:eastAsia="Calibri"/>
        </w:rPr>
        <w:t xml:space="preserve">If we keep pulling the trigger long </w:t>
      </w:r>
      <w:proofErr w:type="gramStart"/>
      <w:r w:rsidRPr="00D52949">
        <w:rPr>
          <w:rStyle w:val="underline"/>
          <w:rFonts w:eastAsia="Calibri"/>
        </w:rPr>
        <w:t>enough</w:t>
      </w:r>
      <w:proofErr w:type="gramEnd"/>
      <w:r w:rsidRPr="00D52949">
        <w:rPr>
          <w:rStyle w:val="underline"/>
          <w:rFonts w:eastAsia="Calibri"/>
        </w:rPr>
        <w:t xml:space="preserve"> we’ll blow our head off, and there’s no guarantee it won’t be the next pull.”</w:t>
      </w:r>
      <w:r>
        <w:t xml:space="preserve"> Many of the threats that might lead us to consider off-Earth living arrangements are actually man-made, and not necessarily in the distant future. </w:t>
      </w:r>
      <w:r w:rsidRPr="00F43DFA">
        <w:rPr>
          <w:rStyle w:val="underline"/>
          <w:rFonts w:eastAsia="Calibri"/>
          <w:highlight w:val="cyan"/>
        </w:rPr>
        <w:t>The amount we consume</w:t>
      </w:r>
      <w:r w:rsidRPr="00D52949">
        <w:rPr>
          <w:rStyle w:val="underline"/>
          <w:rFonts w:eastAsia="Calibri"/>
        </w:rPr>
        <w:t xml:space="preserve"> each year already far </w:t>
      </w:r>
      <w:r w:rsidRPr="00F43DFA">
        <w:rPr>
          <w:rStyle w:val="underline"/>
          <w:rFonts w:eastAsia="Calibri"/>
          <w:highlight w:val="cyan"/>
        </w:rPr>
        <w:t>outstrips what our planet can sustain</w:t>
      </w:r>
      <w:r w:rsidRPr="00D52949">
        <w:rPr>
          <w:rStyle w:val="underline"/>
          <w:rFonts w:eastAsia="Calibri"/>
        </w:rPr>
        <w:t xml:space="preserve">, and the World Wildlife Fund estimates that by 2030 we will be consuming two planets’ worth of natural resources annually. </w:t>
      </w:r>
      <w:r>
        <w:t xml:space="preserve">The Center for Research on the Epidemiology of Disasters, an international humanitarian organization, reports that </w:t>
      </w:r>
      <w:r w:rsidRPr="00F43DFA">
        <w:rPr>
          <w:rStyle w:val="underline"/>
          <w:rFonts w:eastAsia="Calibri"/>
          <w:highlight w:val="cyan"/>
        </w:rPr>
        <w:t>the onslaught of droughts, earthquakes</w:t>
      </w:r>
      <w:r w:rsidRPr="00D52949">
        <w:rPr>
          <w:rStyle w:val="underline"/>
          <w:rFonts w:eastAsia="Calibri"/>
        </w:rPr>
        <w:t xml:space="preserve">, epic </w:t>
      </w:r>
      <w:proofErr w:type="gramStart"/>
      <w:r w:rsidRPr="00F43DFA">
        <w:rPr>
          <w:rStyle w:val="underline"/>
          <w:rFonts w:eastAsia="Calibri"/>
          <w:highlight w:val="cyan"/>
        </w:rPr>
        <w:t>rains</w:t>
      </w:r>
      <w:proofErr w:type="gramEnd"/>
      <w:r w:rsidRPr="00F43DFA">
        <w:rPr>
          <w:rStyle w:val="underline"/>
          <w:rFonts w:eastAsia="Calibri"/>
          <w:highlight w:val="cyan"/>
        </w:rPr>
        <w:t xml:space="preserve"> and floods over the past decade is triple the number from the 1980s</w:t>
      </w:r>
      <w:r w:rsidRPr="00D52949">
        <w:rPr>
          <w:rStyle w:val="underline"/>
          <w:rFonts w:eastAsia="Calibri"/>
        </w:rPr>
        <w:t xml:space="preserve"> and nearly 54 times that of 1901, when this data was first collected</w:t>
      </w:r>
      <w:r>
        <w:t xml:space="preserve">. Some scenarios have climate change leading to severe water shortages, the submersion of coastal areas, and widespread famine. </w:t>
      </w:r>
      <w:r w:rsidRPr="00D52949">
        <w:rPr>
          <w:rStyle w:val="underline"/>
          <w:rFonts w:eastAsia="Calibri"/>
        </w:rPr>
        <w:t xml:space="preserve">Additionally, </w:t>
      </w:r>
      <w:r w:rsidRPr="00F43DFA">
        <w:rPr>
          <w:rStyle w:val="underline"/>
          <w:rFonts w:eastAsia="Calibri"/>
          <w:highlight w:val="cyan"/>
        </w:rPr>
        <w:t>the world could end by</w:t>
      </w:r>
      <w:r w:rsidRPr="00D52949">
        <w:rPr>
          <w:rStyle w:val="underline"/>
          <w:rFonts w:eastAsia="Calibri"/>
        </w:rPr>
        <w:t xml:space="preserve"> way of </w:t>
      </w:r>
      <w:r w:rsidRPr="00F43DFA">
        <w:rPr>
          <w:rStyle w:val="underline"/>
          <w:rFonts w:eastAsia="Calibri"/>
          <w:highlight w:val="cyan"/>
        </w:rPr>
        <w:t xml:space="preserve">deadly pathogen, </w:t>
      </w:r>
      <w:r w:rsidRPr="00D52949">
        <w:rPr>
          <w:rStyle w:val="underline"/>
          <w:rFonts w:eastAsia="Calibri"/>
        </w:rPr>
        <w:t xml:space="preserve">nuclear war or, as the Lifeboat Foundation warns, </w:t>
      </w:r>
      <w:r w:rsidRPr="00F43DFA">
        <w:rPr>
          <w:rStyle w:val="underline"/>
          <w:rFonts w:eastAsia="Calibri"/>
          <w:highlight w:val="cyan"/>
        </w:rPr>
        <w:t>the “misuse of</w:t>
      </w:r>
      <w:r w:rsidRPr="00D52949">
        <w:rPr>
          <w:rStyle w:val="underline"/>
          <w:rFonts w:eastAsia="Calibri"/>
        </w:rPr>
        <w:t xml:space="preserve"> increasingly powerful </w:t>
      </w:r>
      <w:r w:rsidRPr="00F43DFA">
        <w:rPr>
          <w:rStyle w:val="underline"/>
          <w:rFonts w:eastAsia="Calibri"/>
          <w:highlight w:val="cyan"/>
        </w:rPr>
        <w:t>technologies.”</w:t>
      </w:r>
      <w:r>
        <w:t xml:space="preserve"> Given the risks humans pose to the planet, we might also someday leave Earth simply to conserve it, with our planet becoming a kind of nature sanctuary that we visit now and again, as we might Yosemite. </w:t>
      </w:r>
      <w:r w:rsidRPr="00F43DFA">
        <w:rPr>
          <w:rStyle w:val="underline"/>
          <w:rFonts w:eastAsia="Calibri"/>
          <w:highlight w:val="cyan"/>
        </w:rPr>
        <w:t>None of the threats we face are</w:t>
      </w:r>
      <w:r w:rsidRPr="00D52949">
        <w:rPr>
          <w:rStyle w:val="underline"/>
          <w:rFonts w:eastAsia="Calibri"/>
        </w:rPr>
        <w:t xml:space="preserve"> especially </w:t>
      </w:r>
      <w:r w:rsidRPr="00F43DFA">
        <w:rPr>
          <w:rStyle w:val="underline"/>
          <w:rFonts w:eastAsia="Calibri"/>
          <w:highlight w:val="cyan"/>
        </w:rPr>
        <w:t>far-fetched</w:t>
      </w:r>
      <w:r w:rsidRPr="00D52949">
        <w:rPr>
          <w:rStyle w:val="underline"/>
          <w:rFonts w:eastAsia="Calibri"/>
        </w:rPr>
        <w:t xml:space="preserve">. Climate change is already a major factor in human affairs, for instance, and </w:t>
      </w:r>
      <w:r w:rsidRPr="00F43DFA">
        <w:rPr>
          <w:rStyle w:val="underline"/>
          <w:rFonts w:eastAsia="Calibri"/>
          <w:highlight w:val="cyan"/>
        </w:rPr>
        <w:t>our planet has undergone at least one</w:t>
      </w:r>
      <w:r w:rsidRPr="00D52949">
        <w:rPr>
          <w:rStyle w:val="underline"/>
          <w:rFonts w:eastAsia="Calibri"/>
        </w:rPr>
        <w:t xml:space="preserve"> previous </w:t>
      </w:r>
      <w:r w:rsidRPr="00F43DFA">
        <w:rPr>
          <w:rStyle w:val="underline"/>
          <w:rFonts w:eastAsia="Calibri"/>
          <w:highlight w:val="cyan"/>
        </w:rPr>
        <w:t xml:space="preserve">mass extinction </w:t>
      </w:r>
      <w:proofErr w:type="gramStart"/>
      <w:r w:rsidRPr="00F43DFA">
        <w:rPr>
          <w:rStyle w:val="underline"/>
          <w:rFonts w:eastAsia="Calibri"/>
          <w:highlight w:val="cyan"/>
        </w:rPr>
        <w:t>as a result of</w:t>
      </w:r>
      <w:proofErr w:type="gramEnd"/>
      <w:r w:rsidRPr="00F43DFA">
        <w:rPr>
          <w:rStyle w:val="underline"/>
          <w:rFonts w:eastAsia="Calibri"/>
          <w:highlight w:val="cyan"/>
        </w:rPr>
        <w:t xml:space="preserve"> asteroid impact</w:t>
      </w:r>
      <w:r>
        <w:t>.</w:t>
      </w:r>
      <w:r w:rsidRPr="00D52949">
        <w:rPr>
          <w:rStyle w:val="underline"/>
          <w:rFonts w:eastAsia="Calibri"/>
        </w:rPr>
        <w:t xml:space="preserve"> “The dinosaurs died out because they were too stupid to build an adequate spacefaring civilization,” </w:t>
      </w:r>
      <w:r>
        <w:t xml:space="preserve">says </w:t>
      </w:r>
      <w:proofErr w:type="spellStart"/>
      <w:r>
        <w:t>Tihamer</w:t>
      </w:r>
      <w:proofErr w:type="spellEnd"/>
      <w:r>
        <w:t xml:space="preserve"> Toth-</w:t>
      </w:r>
      <w:proofErr w:type="spellStart"/>
      <w:r>
        <w:t>Fejel</w:t>
      </w:r>
      <w:proofErr w:type="spellEnd"/>
      <w:r>
        <w:t>, a research engineer at the Advanced Information Systems division of defense contractor General Dynamics and one of 85 members of the Lifeboat Foundation’s space-settlement board. “</w:t>
      </w:r>
      <w:r w:rsidRPr="00D52949">
        <w:rPr>
          <w:rStyle w:val="underline"/>
          <w:rFonts w:eastAsia="Calibri"/>
        </w:rPr>
        <w:t xml:space="preserve">So far, the difference between us and them is barely measurable.” The Alliance to Rescue Civilization, a project started by New York University chemist Robert Shapiro, contends that </w:t>
      </w:r>
      <w:r w:rsidRPr="00F43DFA">
        <w:rPr>
          <w:rStyle w:val="underline"/>
          <w:rFonts w:eastAsia="Calibri"/>
          <w:highlight w:val="cyan"/>
        </w:rPr>
        <w:t>the inevitability of any</w:t>
      </w:r>
      <w:r w:rsidRPr="00D52949">
        <w:rPr>
          <w:rStyle w:val="underline"/>
          <w:rFonts w:eastAsia="Calibri"/>
        </w:rPr>
        <w:t xml:space="preserve"> of several </w:t>
      </w:r>
      <w:r w:rsidRPr="00F43DFA">
        <w:rPr>
          <w:rStyle w:val="underline"/>
          <w:rFonts w:eastAsia="Calibri"/>
          <w:highlight w:val="cyan"/>
        </w:rPr>
        <w:t>cataclysmic events means</w:t>
      </w:r>
      <w:r w:rsidRPr="00D52949">
        <w:rPr>
          <w:rStyle w:val="underline"/>
          <w:rFonts w:eastAsia="Calibri"/>
        </w:rPr>
        <w:t xml:space="preserve"> that </w:t>
      </w:r>
      <w:r w:rsidRPr="00F43DFA">
        <w:rPr>
          <w:rStyle w:val="underline"/>
          <w:rFonts w:eastAsia="Calibri"/>
          <w:highlight w:val="cyan"/>
        </w:rPr>
        <w:t>we must prepare a copy of our civilization and move it into</w:t>
      </w:r>
      <w:r w:rsidRPr="00D52949">
        <w:rPr>
          <w:rStyle w:val="underline"/>
          <w:rFonts w:eastAsia="Calibri"/>
        </w:rPr>
        <w:t xml:space="preserve"> outer </w:t>
      </w:r>
      <w:r w:rsidRPr="00F43DFA">
        <w:rPr>
          <w:rStyle w:val="underline"/>
          <w:rFonts w:eastAsia="Calibri"/>
          <w:highlight w:val="cyan"/>
        </w:rPr>
        <w:t>space</w:t>
      </w:r>
      <w:r w:rsidRPr="00D52949">
        <w:rPr>
          <w:rStyle w:val="underline"/>
          <w:rFonts w:eastAsia="Calibri"/>
        </w:rPr>
        <w:t xml:space="preserve"> and out of harm’s way—a backup of our cultural achievements and traditions.</w:t>
      </w:r>
      <w:r>
        <w:t xml:space="preserve"> In 2005, then–NASA administrator Michael Griffin described the aims of the national space program in similar terms. “If we humans want to survive for hundreds of thousands or millions of years, we must ultimately populate other planets,” he said. “</w:t>
      </w:r>
      <w:r w:rsidRPr="00D52949">
        <w:rPr>
          <w:rStyle w:val="underline"/>
          <w:rFonts w:eastAsia="Calibri"/>
        </w:rPr>
        <w:t>One day, I don’t know when that day is, but there will be more human beings who live off the Earth than on it.”</w:t>
      </w:r>
    </w:p>
    <w:p w14:paraId="55288F34" w14:textId="0225FE70" w:rsidR="009251F7" w:rsidRDefault="00B65822" w:rsidP="009251F7">
      <w:pPr>
        <w:pStyle w:val="Heading3"/>
      </w:pPr>
      <w:r>
        <w:t>3</w:t>
      </w:r>
      <w:r w:rsidR="009251F7">
        <w:t xml:space="preserve"> </w:t>
      </w:r>
    </w:p>
    <w:p w14:paraId="1D8A047A" w14:textId="77777777" w:rsidR="009251F7" w:rsidRPr="001673B5" w:rsidRDefault="009251F7" w:rsidP="009251F7">
      <w:pPr>
        <w:pStyle w:val="Heading4"/>
      </w:pPr>
      <w:r w:rsidRPr="001673B5">
        <w:t xml:space="preserve">Asteroid mining solves </w:t>
      </w:r>
      <w:r>
        <w:t>mineral</w:t>
      </w:r>
      <w:r w:rsidRPr="001673B5">
        <w:t xml:space="preserve"> shortages</w:t>
      </w:r>
      <w:r>
        <w:t>, resource conflicts and</w:t>
      </w:r>
      <w:r w:rsidRPr="001673B5">
        <w:t xml:space="preserve"> </w:t>
      </w:r>
      <w:r>
        <w:t>fallout from terrestrial mining</w:t>
      </w:r>
      <w:r w:rsidRPr="001673B5">
        <w:t xml:space="preserve"> </w:t>
      </w:r>
    </w:p>
    <w:p w14:paraId="52DA709F" w14:textId="77777777" w:rsidR="009251F7" w:rsidRDefault="009251F7" w:rsidP="009251F7">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211F555C" w14:textId="77777777" w:rsidR="009251F7" w:rsidRPr="005239C9" w:rsidRDefault="009251F7" w:rsidP="009251F7">
      <w:pPr>
        <w:rPr>
          <w:sz w:val="16"/>
          <w:szCs w:val="16"/>
        </w:rPr>
      </w:pPr>
      <w:r w:rsidRPr="005239C9">
        <w:rPr>
          <w:sz w:val="16"/>
          <w:szCs w:val="16"/>
        </w:rPr>
        <w:t>A. Rare Element Mining on Earth</w:t>
      </w:r>
    </w:p>
    <w:p w14:paraId="36976EF2" w14:textId="296A9334" w:rsidR="009251F7" w:rsidRDefault="009251F7" w:rsidP="009251F7">
      <w:pPr>
        <w:rPr>
          <w:sz w:val="16"/>
        </w:rPr>
      </w:pPr>
      <w:r w:rsidRPr="00BF50DD">
        <w:rPr>
          <w:rStyle w:val="StyleUnderline"/>
          <w:highlight w:val="yellow"/>
        </w:rPr>
        <w:t>In</w:t>
      </w:r>
      <w:r w:rsidRPr="00377F26">
        <w:rPr>
          <w:rStyle w:val="StyleUnderline"/>
        </w:rPr>
        <w:t xml:space="preserve"> the next </w:t>
      </w:r>
      <w:r w:rsidRPr="00BF50DD">
        <w:rPr>
          <w:rStyle w:val="StyleUnderline"/>
          <w:highlight w:val="yellow"/>
        </w:rPr>
        <w:t>sixty years</w:t>
      </w:r>
      <w:r w:rsidRPr="00377F26">
        <w:rPr>
          <w:rStyle w:val="StyleUnderline"/>
        </w:rPr>
        <w:t xml:space="preserve">, scientists predict that certain </w:t>
      </w:r>
      <w:r w:rsidRPr="00BF50DD">
        <w:rPr>
          <w:rStyle w:val="Emphasis"/>
          <w:highlight w:val="yellow"/>
        </w:rPr>
        <w:t>elements crucial to modern industry</w:t>
      </w:r>
      <w:r w:rsidRPr="00377F26">
        <w:rPr>
          <w:rStyle w:val="StyleUnderline"/>
        </w:rPr>
        <w:t xml:space="preserve"> such as platinum, zinc, copper, phosphorous, lead, gold, and indium </w:t>
      </w:r>
      <w:r w:rsidRPr="00BF50DD">
        <w:rPr>
          <w:rStyle w:val="StyleUnderline"/>
          <w:highlight w:val="yellow"/>
        </w:rPr>
        <w:t xml:space="preserve">could be </w:t>
      </w:r>
      <w:r w:rsidRPr="00BF50DD">
        <w:rPr>
          <w:rStyle w:val="Emphasis"/>
          <w:highlight w:val="yellow"/>
        </w:rPr>
        <w:t>exhausted</w:t>
      </w:r>
      <w:r w:rsidRPr="00377F26">
        <w:rPr>
          <w:rStyle w:val="StyleUnderline"/>
        </w:rPr>
        <w:t xml:space="preserve"> on Earth</w:t>
      </w:r>
      <w:r w:rsidRPr="005239C9">
        <w:rPr>
          <w:sz w:val="16"/>
        </w:rPr>
        <w:t xml:space="preserve">. 12 </w:t>
      </w:r>
      <w:r w:rsidRPr="00BF50DD">
        <w:rPr>
          <w:rStyle w:val="StyleUnderline"/>
          <w:highlight w:val="yellow"/>
        </w:rPr>
        <w:t>Many</w:t>
      </w:r>
      <w:r w:rsidRPr="00377F26">
        <w:rPr>
          <w:rStyle w:val="StyleUnderline"/>
        </w:rPr>
        <w:t xml:space="preserve"> of these </w:t>
      </w:r>
      <w:r w:rsidRPr="00BF50DD">
        <w:rPr>
          <w:rStyle w:val="StyleUnderline"/>
          <w:highlight w:val="yellow"/>
        </w:rPr>
        <w:t xml:space="preserve">have no </w:t>
      </w:r>
      <w:r w:rsidRPr="00D93FE9">
        <w:rPr>
          <w:rStyle w:val="StyleUnderline"/>
        </w:rPr>
        <w:t xml:space="preserve">synthetic </w:t>
      </w:r>
      <w:r w:rsidRPr="00BF50DD">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BF50DD">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BF50DD">
        <w:rPr>
          <w:rStyle w:val="StyleUnderline"/>
          <w:highlight w:val="yellow"/>
        </w:rPr>
        <w:t xml:space="preserve">require </w:t>
      </w:r>
      <w:r w:rsidRPr="005239C9">
        <w:rPr>
          <w:rStyle w:val="StyleUnderline"/>
        </w:rPr>
        <w:t xml:space="preserve">these </w:t>
      </w:r>
      <w:r w:rsidRPr="00BF50DD">
        <w:rPr>
          <w:rStyle w:val="StyleUnderline"/>
          <w:highlight w:val="yellow"/>
        </w:rPr>
        <w:t>rare elements</w:t>
      </w:r>
      <w:r w:rsidRPr="005239C9">
        <w:rPr>
          <w:sz w:val="16"/>
        </w:rPr>
        <w:t xml:space="preserve">. 15 </w:t>
      </w:r>
      <w:r w:rsidRPr="00BF50DD">
        <w:rPr>
          <w:rStyle w:val="StyleUnderline"/>
          <w:highlight w:val="yellow"/>
        </w:rPr>
        <w:t>As demand rises</w:t>
      </w:r>
      <w:r w:rsidRPr="00A326CB">
        <w:rPr>
          <w:rStyle w:val="StyleUnderline"/>
        </w:rPr>
        <w:t xml:space="preserve"> for both types of technologies, </w:t>
      </w:r>
      <w:r w:rsidRPr="00BF50DD">
        <w:rPr>
          <w:rStyle w:val="StyleUnderline"/>
          <w:highlight w:val="yellow"/>
        </w:rPr>
        <w:t>and</w:t>
      </w:r>
      <w:r w:rsidRPr="00A326CB">
        <w:rPr>
          <w:rStyle w:val="StyleUnderline"/>
        </w:rPr>
        <w:t xml:space="preserve"> as </w:t>
      </w:r>
      <w:r w:rsidRPr="00BF50DD">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BF50DD">
        <w:rPr>
          <w:rStyle w:val="StyleUnderline"/>
          <w:highlight w:val="yellow"/>
        </w:rPr>
        <w:t>fall, prices skyrocket</w:t>
      </w:r>
      <w:r w:rsidRPr="005239C9">
        <w:rPr>
          <w:sz w:val="16"/>
        </w:rPr>
        <w:t xml:space="preserve">.16 </w:t>
      </w:r>
      <w:r w:rsidRPr="00BF50DD">
        <w:rPr>
          <w:rStyle w:val="StyleUnderline"/>
          <w:highlight w:val="yellow"/>
        </w:rPr>
        <w:t>Demand</w:t>
      </w:r>
      <w:r w:rsidRPr="00A326CB">
        <w:rPr>
          <w:rStyle w:val="StyleUnderline"/>
        </w:rPr>
        <w:t xml:space="preserve"> for nonrenewable resources </w:t>
      </w:r>
      <w:r w:rsidRPr="00BF50DD">
        <w:rPr>
          <w:rStyle w:val="StyleUnderline"/>
          <w:highlight w:val="yellow"/>
        </w:rPr>
        <w:t xml:space="preserve">creates </w:t>
      </w:r>
      <w:r w:rsidRPr="00BF50DD">
        <w:rPr>
          <w:rStyle w:val="Emphasis"/>
          <w:highlight w:val="yellow"/>
        </w:rPr>
        <w:t>conflict</w:t>
      </w:r>
      <w:r w:rsidRPr="005239C9">
        <w:rPr>
          <w:sz w:val="16"/>
        </w:rPr>
        <w:t>, and consumerism in rich countries results in harsh labor treatment for poorer countries.17</w:t>
      </w:r>
      <w:r>
        <w:rPr>
          <w:sz w:val="16"/>
        </w:rPr>
        <w:t xml:space="preserve"> </w:t>
      </w:r>
      <w:r w:rsidRPr="005239C9">
        <w:rPr>
          <w:sz w:val="16"/>
        </w:rPr>
        <w:t xml:space="preserve">In general, </w:t>
      </w:r>
      <w:r w:rsidRPr="00F74C05">
        <w:rPr>
          <w:rStyle w:val="Emphasis"/>
        </w:rPr>
        <w:t xml:space="preserve">the </w:t>
      </w:r>
      <w:r w:rsidRPr="00BF50DD">
        <w:rPr>
          <w:rStyle w:val="Emphasis"/>
          <w:highlight w:val="yellow"/>
        </w:rPr>
        <w:t>mining</w:t>
      </w:r>
      <w:r w:rsidRPr="00F74C05">
        <w:rPr>
          <w:rStyle w:val="Emphasis"/>
        </w:rPr>
        <w:t xml:space="preserve"> industry </w:t>
      </w:r>
      <w:r w:rsidRPr="00BF50DD">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BF50DD">
        <w:rPr>
          <w:rStyle w:val="StyleUnderline"/>
          <w:highlight w:val="yellow"/>
        </w:rPr>
        <w:t xml:space="preserve">can destroy </w:t>
      </w:r>
      <w:r w:rsidRPr="00BF50DD">
        <w:rPr>
          <w:rStyle w:val="Emphasis"/>
          <w:highlight w:val="yellow"/>
        </w:rPr>
        <w:t>entire ecosystems</w:t>
      </w:r>
      <w:r w:rsidRPr="00BF50DD">
        <w:rPr>
          <w:rStyle w:val="StyleUnderline"/>
          <w:highlight w:val="yellow"/>
        </w:rPr>
        <w:t xml:space="preserve"> by </w:t>
      </w:r>
      <w:r w:rsidRPr="00BF50DD">
        <w:rPr>
          <w:rStyle w:val="Emphasis"/>
          <w:highlight w:val="yellow"/>
        </w:rPr>
        <w:t>polluting water</w:t>
      </w:r>
      <w:r w:rsidRPr="00A326CB">
        <w:rPr>
          <w:rStyle w:val="StyleUnderline"/>
        </w:rPr>
        <w:t xml:space="preserve"> sources </w:t>
      </w:r>
      <w:r w:rsidRPr="00BF50DD">
        <w:rPr>
          <w:rStyle w:val="StyleUnderline"/>
          <w:highlight w:val="yellow"/>
        </w:rPr>
        <w:t>and</w:t>
      </w:r>
      <w:r w:rsidRPr="00A326CB">
        <w:rPr>
          <w:rStyle w:val="StyleUnderline"/>
        </w:rPr>
        <w:t xml:space="preserve"> contributing to </w:t>
      </w:r>
      <w:r w:rsidRPr="00BF50DD">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BF50DD">
        <w:rPr>
          <w:rStyle w:val="StyleUnderline"/>
          <w:highlight w:val="yellow"/>
        </w:rPr>
        <w:t xml:space="preserve">mining </w:t>
      </w:r>
      <w:r w:rsidRPr="005239C9">
        <w:rPr>
          <w:rStyle w:val="StyleUnderline"/>
        </w:rPr>
        <w:t xml:space="preserve">industry </w:t>
      </w:r>
      <w:r w:rsidRPr="00BF50DD">
        <w:rPr>
          <w:rStyle w:val="StyleUnderline"/>
          <w:highlight w:val="yellow"/>
        </w:rPr>
        <w:t xml:space="preserve">contributes the </w:t>
      </w:r>
      <w:r w:rsidRPr="00BF50DD">
        <w:rPr>
          <w:rStyle w:val="Emphasis"/>
          <w:highlight w:val="yellow"/>
        </w:rPr>
        <w:t>largest portion</w:t>
      </w:r>
      <w:r w:rsidRPr="00BF50DD">
        <w:rPr>
          <w:rStyle w:val="StyleUnderline"/>
          <w:highlight w:val="yellow"/>
        </w:rPr>
        <w:t xml:space="preserve"> of </w:t>
      </w:r>
      <w:r w:rsidRPr="00B34E46">
        <w:rPr>
          <w:rStyle w:val="StyleUnderline"/>
        </w:rPr>
        <w:t xml:space="preserve">solid </w:t>
      </w:r>
      <w:r w:rsidRPr="00BF50DD">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BF50DD">
        <w:rPr>
          <w:rStyle w:val="StyleUnderline"/>
          <w:highlight w:val="yellow"/>
        </w:rPr>
        <w:t xml:space="preserve">the source of </w:t>
      </w:r>
      <w:r w:rsidRPr="00BF50DD">
        <w:rPr>
          <w:rStyle w:val="Emphasis"/>
          <w:highlight w:val="yellow"/>
        </w:rPr>
        <w:t xml:space="preserve">more toxic </w:t>
      </w:r>
      <w:r w:rsidRPr="00F74C05">
        <w:rPr>
          <w:rStyle w:val="Emphasis"/>
        </w:rPr>
        <w:t xml:space="preserve">and hazardous </w:t>
      </w:r>
      <w:r w:rsidRPr="00BF50DD">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r>
        <w:rPr>
          <w:sz w:val="16"/>
        </w:rPr>
        <w:t xml:space="preserve"> </w:t>
      </w: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BF50DD">
        <w:rPr>
          <w:rStyle w:val="Emphasis"/>
          <w:highlight w:val="yellow"/>
        </w:rPr>
        <w:t>[one] of [four]</w:t>
      </w:r>
      <w:r w:rsidRPr="00BF50DD">
        <w:rPr>
          <w:rStyle w:val="StyleUnderline"/>
          <w:highlight w:val="yellow"/>
        </w:rPr>
        <w:t xml:space="preserve"> industrial goods</w:t>
      </w:r>
      <w:r w:rsidRPr="005239C9">
        <w:rPr>
          <w:rStyle w:val="StyleUnderline"/>
        </w:rPr>
        <w:t xml:space="preserve"> on Earth </w:t>
      </w:r>
      <w:r w:rsidRPr="00BF50DD">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BF50DD">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BF50DD">
        <w:rPr>
          <w:rStyle w:val="StyleUnderline"/>
          <w:highlight w:val="yellow"/>
        </w:rPr>
        <w:t>will deplete in a</w:t>
      </w:r>
      <w:r w:rsidRPr="005239C9">
        <w:rPr>
          <w:rStyle w:val="StyleUnderline"/>
        </w:rPr>
        <w:t xml:space="preserve"> relatively </w:t>
      </w:r>
      <w:r w:rsidRPr="00BF50DD">
        <w:rPr>
          <w:rStyle w:val="Emphasis"/>
          <w:highlight w:val="yellow"/>
        </w:rPr>
        <w:t>short</w:t>
      </w:r>
      <w:r w:rsidRPr="00F74C05">
        <w:rPr>
          <w:rStyle w:val="Emphasis"/>
        </w:rPr>
        <w:t xml:space="preserve"> amount of </w:t>
      </w:r>
      <w:r w:rsidRPr="00BF50DD">
        <w:rPr>
          <w:rStyle w:val="Emphasis"/>
          <w:highlight w:val="yellow"/>
        </w:rPr>
        <w:t>time</w:t>
      </w:r>
      <w:r w:rsidRPr="005239C9">
        <w:rPr>
          <w:sz w:val="16"/>
        </w:rPr>
        <w:t>.29</w:t>
      </w:r>
      <w:r>
        <w:rPr>
          <w:sz w:val="16"/>
        </w:rPr>
        <w:t xml:space="preserve"> </w:t>
      </w: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r>
        <w:rPr>
          <w:sz w:val="16"/>
        </w:rPr>
        <w:t xml:space="preserve"> </w:t>
      </w: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r>
        <w:rPr>
          <w:sz w:val="16"/>
        </w:rPr>
        <w:t xml:space="preserve"> </w:t>
      </w: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BF50DD">
        <w:rPr>
          <w:rStyle w:val="Emphasis"/>
          <w:highlight w:val="yellow"/>
        </w:rPr>
        <w:t>Relegating</w:t>
      </w:r>
      <w:r w:rsidRPr="00F74C05">
        <w:rPr>
          <w:rStyle w:val="Emphasis"/>
        </w:rPr>
        <w:t xml:space="preserve"> at least some </w:t>
      </w:r>
      <w:r w:rsidRPr="00BF50DD">
        <w:rPr>
          <w:rStyle w:val="Emphasis"/>
          <w:highlight w:val="yellow"/>
        </w:rPr>
        <w:t>mining</w:t>
      </w:r>
      <w:r w:rsidRPr="00F74C05">
        <w:rPr>
          <w:rStyle w:val="Emphasis"/>
        </w:rPr>
        <w:t xml:space="preserve"> companies </w:t>
      </w:r>
      <w:r w:rsidRPr="00BF50DD">
        <w:rPr>
          <w:rStyle w:val="Emphasis"/>
          <w:highlight w:val="yellow"/>
        </w:rPr>
        <w:t>to</w:t>
      </w:r>
      <w:r w:rsidRPr="00F74C05">
        <w:rPr>
          <w:rStyle w:val="Emphasis"/>
        </w:rPr>
        <w:t xml:space="preserve"> </w:t>
      </w:r>
      <w:r w:rsidRPr="00BF50DD">
        <w:rPr>
          <w:rStyle w:val="Emphasis"/>
          <w:highlight w:val="yellow"/>
        </w:rPr>
        <w:t>n</w:t>
      </w:r>
      <w:r w:rsidRPr="00F74C05">
        <w:rPr>
          <w:rStyle w:val="Emphasis"/>
        </w:rPr>
        <w:t>ear-</w:t>
      </w:r>
      <w:r w:rsidRPr="00BF50DD">
        <w:rPr>
          <w:rStyle w:val="Emphasis"/>
          <w:highlight w:val="yellow"/>
        </w:rPr>
        <w:t>E</w:t>
      </w:r>
      <w:r w:rsidRPr="00F74C05">
        <w:rPr>
          <w:rStyle w:val="Emphasis"/>
        </w:rPr>
        <w:t xml:space="preserve">arth </w:t>
      </w:r>
      <w:r w:rsidRPr="00BF50DD">
        <w:rPr>
          <w:rStyle w:val="Emphasis"/>
          <w:highlight w:val="yellow"/>
        </w:rPr>
        <w:t>a</w:t>
      </w:r>
      <w:r w:rsidRPr="00F74C05">
        <w:rPr>
          <w:rStyle w:val="Emphasis"/>
        </w:rPr>
        <w:t xml:space="preserve">steroids </w:t>
      </w:r>
      <w:r w:rsidRPr="00BF50DD">
        <w:rPr>
          <w:rStyle w:val="Emphasis"/>
          <w:highlight w:val="yellow"/>
        </w:rPr>
        <w:t xml:space="preserve">would reduce the negative effects of </w:t>
      </w:r>
      <w:r w:rsidRPr="00F74C05">
        <w:rPr>
          <w:rStyle w:val="Emphasis"/>
        </w:rPr>
        <w:t xml:space="preserve">future </w:t>
      </w:r>
      <w:r w:rsidRPr="00BF50DD">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6A881DCB" w14:textId="77777777" w:rsidR="009251F7" w:rsidRDefault="009251F7" w:rsidP="009251F7">
      <w:pPr>
        <w:pStyle w:val="Heading4"/>
      </w:pPr>
      <w:r>
        <w:t>Earth mining kills the environment</w:t>
      </w:r>
    </w:p>
    <w:p w14:paraId="02EBD376" w14:textId="77777777" w:rsidR="009251F7" w:rsidRDefault="009251F7" w:rsidP="009251F7">
      <w:r>
        <w:t xml:space="preserve">Matthew S. </w:t>
      </w:r>
      <w:r w:rsidRPr="00CE63E3">
        <w:rPr>
          <w:rStyle w:val="Style13ptBold"/>
        </w:rPr>
        <w:t>Williams 19</w:t>
      </w:r>
      <w:r>
        <w:t>, writer at Universe Today, Aug 1</w:t>
      </w:r>
      <w:proofErr w:type="gramStart"/>
      <w:r>
        <w:t xml:space="preserve"> 2019</w:t>
      </w:r>
      <w:proofErr w:type="gramEnd"/>
      <w:r>
        <w:t xml:space="preserve">, "Asteroid Mining: What Will It Involve and Is This the Future of Wealth?", </w:t>
      </w:r>
      <w:proofErr w:type="spellStart"/>
      <w:r>
        <w:t>Interessting</w:t>
      </w:r>
      <w:proofErr w:type="spellEnd"/>
      <w:r>
        <w:t xml:space="preserve"> Engineering, https://interestingengineering.com/asteroid-mining-what-will-it-involve-and-is-this-the-future-of-wealth</w:t>
      </w:r>
    </w:p>
    <w:p w14:paraId="3904D5E6" w14:textId="54D21F96" w:rsidR="009251F7" w:rsidRPr="00486C04" w:rsidRDefault="009251F7" w:rsidP="009251F7">
      <w:pPr>
        <w:rPr>
          <w:rStyle w:val="Emphasis"/>
        </w:rPr>
      </w:pPr>
      <w:r w:rsidRPr="00C162F1">
        <w:rPr>
          <w:sz w:val="16"/>
          <w:szCs w:val="16"/>
        </w:rPr>
        <w:t xml:space="preserve">Of course, this raises the obvious question: wouldn't it be </w:t>
      </w:r>
      <w:proofErr w:type="gramStart"/>
      <w:r w:rsidRPr="00C162F1">
        <w:rPr>
          <w:sz w:val="16"/>
          <w:szCs w:val="16"/>
        </w:rPr>
        <w:t>really expensive</w:t>
      </w:r>
      <w:proofErr w:type="gramEnd"/>
      <w:r w:rsidRPr="00C162F1">
        <w:rPr>
          <w:sz w:val="16"/>
          <w:szCs w:val="16"/>
        </w:rPr>
        <w:t xml:space="preserve"> to do all this mining? Why not simply continue to rely on Earth for sources of precious metals and resources and simply learn to use them better?</w:t>
      </w:r>
      <w:r>
        <w:rPr>
          <w:sz w:val="16"/>
          <w:szCs w:val="16"/>
        </w:rPr>
        <w:t xml:space="preserve"> </w:t>
      </w:r>
      <w:r w:rsidRPr="00C162F1">
        <w:rPr>
          <w:sz w:val="16"/>
        </w:rPr>
        <w:t xml:space="preserve">To put it simply, </w:t>
      </w:r>
      <w:r w:rsidRPr="00BF50DD">
        <w:rPr>
          <w:rStyle w:val="Emphasis"/>
          <w:highlight w:val="yellow"/>
        </w:rPr>
        <w:t>we are running out of resources</w:t>
      </w:r>
      <w:r w:rsidRPr="00C162F1">
        <w:rPr>
          <w:sz w:val="16"/>
        </w:rPr>
        <w:t>. To be clear, learning to use our resources better and more sustainably is always a great idea. And while it is certainly true than Earth-based mining is far cheaper than going to space would be, that may not be the case indefinitely.</w:t>
      </w:r>
      <w:r>
        <w:rPr>
          <w:sz w:val="16"/>
        </w:rPr>
        <w:t xml:space="preserve"> </w:t>
      </w:r>
      <w:r w:rsidRPr="00C162F1">
        <w:rPr>
          <w:sz w:val="16"/>
        </w:rPr>
        <w:t xml:space="preserve">Aside from the fact that off-world minerals and ices would be of considerable value to Earth's economy, there is also the way that </w:t>
      </w:r>
      <w:r w:rsidRPr="00204519">
        <w:rPr>
          <w:rStyle w:val="StyleUnderline"/>
        </w:rPr>
        <w:t xml:space="preserve">growing </w:t>
      </w:r>
      <w:r w:rsidRPr="00BF50DD">
        <w:rPr>
          <w:rStyle w:val="StyleUnderline"/>
          <w:highlight w:val="yellow"/>
        </w:rPr>
        <w:t>consumption</w:t>
      </w:r>
      <w:r w:rsidRPr="00204519">
        <w:rPr>
          <w:rStyle w:val="StyleUnderline"/>
        </w:rPr>
        <w:t xml:space="preserve"> is </w:t>
      </w:r>
      <w:r w:rsidRPr="00BF50DD">
        <w:rPr>
          <w:rStyle w:val="StyleUnderline"/>
          <w:highlight w:val="yellow"/>
        </w:rPr>
        <w:t>lead</w:t>
      </w:r>
      <w:r w:rsidRPr="00204519">
        <w:rPr>
          <w:rStyle w:val="StyleUnderline"/>
        </w:rPr>
        <w:t xml:space="preserve">ing our </w:t>
      </w:r>
      <w:r w:rsidRPr="00BF50DD">
        <w:rPr>
          <w:rStyle w:val="StyleUnderline"/>
          <w:highlight w:val="yellow"/>
        </w:rPr>
        <w:t>reserves to become</w:t>
      </w:r>
      <w:r w:rsidRPr="00204519">
        <w:rPr>
          <w:rStyle w:val="StyleUnderline"/>
        </w:rPr>
        <w:t xml:space="preserve"> slowly </w:t>
      </w:r>
      <w:r w:rsidRPr="00BF50DD">
        <w:rPr>
          <w:rStyle w:val="StyleUnderline"/>
          <w:highlight w:val="yellow"/>
        </w:rPr>
        <w:t>exhausted</w:t>
      </w:r>
      <w:r w:rsidRPr="00204519">
        <w:rPr>
          <w:rStyle w:val="StyleUnderline"/>
        </w:rPr>
        <w:t>.</w:t>
      </w:r>
      <w:r>
        <w:rPr>
          <w:rStyle w:val="StyleUnderline"/>
        </w:rPr>
        <w:t xml:space="preserve"> </w:t>
      </w:r>
      <w:r w:rsidRPr="00C162F1">
        <w:rPr>
          <w:sz w:val="16"/>
        </w:rPr>
        <w:t xml:space="preserve">In fact, according to some estimates, </w:t>
      </w:r>
      <w:r w:rsidRPr="00BF50DD">
        <w:rPr>
          <w:rStyle w:val="StyleUnderline"/>
          <w:highlight w:val="yellow"/>
        </w:rPr>
        <w:t>it is possible</w:t>
      </w:r>
      <w:r w:rsidRPr="00204519">
        <w:rPr>
          <w:rStyle w:val="StyleUnderline"/>
        </w:rPr>
        <w:t xml:space="preserve"> that </w:t>
      </w:r>
      <w:r w:rsidRPr="00BF50DD">
        <w:rPr>
          <w:rStyle w:val="StyleUnderline"/>
          <w:highlight w:val="yellow"/>
        </w:rPr>
        <w:t xml:space="preserve">our planet will </w:t>
      </w:r>
      <w:r w:rsidRPr="00BF50DD">
        <w:rPr>
          <w:rStyle w:val="Emphasis"/>
          <w:highlight w:val="yellow"/>
        </w:rPr>
        <w:t>run out of key elements</w:t>
      </w:r>
      <w:r w:rsidRPr="00204519">
        <w:rPr>
          <w:rStyle w:val="StyleUnderline"/>
        </w:rPr>
        <w:t xml:space="preserve"> that are </w:t>
      </w:r>
      <w:r w:rsidRPr="00BF50DD">
        <w:rPr>
          <w:rStyle w:val="StyleUnderline"/>
          <w:highlight w:val="yellow"/>
        </w:rPr>
        <w:t xml:space="preserve">needed for modern industry </w:t>
      </w:r>
      <w:r w:rsidRPr="00486C04">
        <w:rPr>
          <w:rStyle w:val="StyleUnderline"/>
        </w:rPr>
        <w:t xml:space="preserve">and food production </w:t>
      </w:r>
      <w:r w:rsidRPr="00BF50DD">
        <w:rPr>
          <w:rStyle w:val="StyleUnderline"/>
          <w:highlight w:val="yellow"/>
        </w:rPr>
        <w:t>within</w:t>
      </w:r>
      <w:r w:rsidRPr="00204519">
        <w:rPr>
          <w:rStyle w:val="StyleUnderline"/>
        </w:rPr>
        <w:t xml:space="preserve"> the next </w:t>
      </w:r>
      <w:r w:rsidRPr="00BF50DD">
        <w:rPr>
          <w:rStyle w:val="StyleUnderline"/>
          <w:highlight w:val="yellow"/>
        </w:rPr>
        <w:t>50</w:t>
      </w:r>
      <w:r w:rsidRPr="00204519">
        <w:rPr>
          <w:rStyle w:val="StyleUnderline"/>
        </w:rPr>
        <w:t xml:space="preserve"> to 60 </w:t>
      </w:r>
      <w:r w:rsidRPr="00BF50DD">
        <w:rPr>
          <w:rStyle w:val="StyleUnderline"/>
          <w:highlight w:val="yellow"/>
        </w:rPr>
        <w:t>years</w:t>
      </w:r>
      <w:r w:rsidRPr="00C162F1">
        <w:rPr>
          <w:sz w:val="16"/>
        </w:rPr>
        <w:t xml:space="preserve">. This alone is </w:t>
      </w:r>
      <w:r w:rsidRPr="00BF50DD">
        <w:rPr>
          <w:rStyle w:val="StyleUnderline"/>
          <w:highlight w:val="yellow"/>
        </w:rPr>
        <w:t>a</w:t>
      </w:r>
      <w:r w:rsidRPr="00204519">
        <w:rPr>
          <w:rStyle w:val="StyleUnderline"/>
        </w:rPr>
        <w:t xml:space="preserve"> pretty </w:t>
      </w:r>
      <w:r w:rsidRPr="00BF50DD">
        <w:rPr>
          <w:rStyle w:val="StyleUnderline"/>
          <w:highlight w:val="yellow"/>
        </w:rPr>
        <w:t>good incentive to tap</w:t>
      </w:r>
      <w:r w:rsidRPr="00204519">
        <w:rPr>
          <w:rStyle w:val="StyleUnderline"/>
        </w:rPr>
        <w:t xml:space="preserve"> the virtually </w:t>
      </w:r>
      <w:r w:rsidRPr="00BF50DD">
        <w:rPr>
          <w:rStyle w:val="StyleUnderline"/>
          <w:highlight w:val="yellow"/>
        </w:rPr>
        <w:t>inexhaustible</w:t>
      </w:r>
      <w:r w:rsidRPr="00204519">
        <w:rPr>
          <w:rStyle w:val="StyleUnderline"/>
        </w:rPr>
        <w:t xml:space="preserve"> supply of </w:t>
      </w:r>
      <w:r w:rsidRPr="00BF50DD">
        <w:rPr>
          <w:rStyle w:val="StyleUnderline"/>
          <w:highlight w:val="yellow"/>
        </w:rPr>
        <w:t xml:space="preserve">elements </w:t>
      </w:r>
      <w:r w:rsidRPr="00255791">
        <w:rPr>
          <w:rStyle w:val="StyleUnderline"/>
        </w:rPr>
        <w:t xml:space="preserve">located </w:t>
      </w:r>
      <w:r w:rsidRPr="00BF50DD">
        <w:rPr>
          <w:rStyle w:val="Emphasis"/>
          <w:highlight w:val="yellow"/>
        </w:rPr>
        <w:t>off-world</w:t>
      </w:r>
      <w:r w:rsidRPr="00BF50DD">
        <w:rPr>
          <w:rStyle w:val="StyleUnderline"/>
          <w:highlight w:val="yellow"/>
        </w:rPr>
        <w:t>.</w:t>
      </w:r>
      <w:r>
        <w:rPr>
          <w:u w:val="single"/>
        </w:rPr>
        <w:t xml:space="preserve"> </w:t>
      </w:r>
      <w:r w:rsidRPr="00C162F1">
        <w:rPr>
          <w:sz w:val="16"/>
        </w:rPr>
        <w:t xml:space="preserve">Plus, </w:t>
      </w:r>
      <w:r w:rsidRPr="00204519">
        <w:rPr>
          <w:rStyle w:val="StyleUnderline"/>
        </w:rPr>
        <w:t xml:space="preserve">there are a lot of </w:t>
      </w:r>
      <w:r w:rsidRPr="00BF50DD">
        <w:rPr>
          <w:rStyle w:val="StyleUnderline"/>
          <w:highlight w:val="yellow"/>
        </w:rPr>
        <w:t>benefits to expanding</w:t>
      </w:r>
      <w:r w:rsidRPr="00204519">
        <w:rPr>
          <w:rStyle w:val="StyleUnderline"/>
        </w:rPr>
        <w:t xml:space="preserve"> humanity's </w:t>
      </w:r>
      <w:r w:rsidRPr="00BF50DD">
        <w:rPr>
          <w:rStyle w:val="StyleUnderline"/>
          <w:highlight w:val="yellow"/>
        </w:rPr>
        <w:t>resource base beyond Earth</w:t>
      </w:r>
      <w:r w:rsidRPr="00204519">
        <w:rPr>
          <w:rStyle w:val="StyleUnderline"/>
        </w:rPr>
        <w:t xml:space="preserve">. Here on Earth, </w:t>
      </w:r>
      <w:r w:rsidRPr="00BF50DD">
        <w:rPr>
          <w:rStyle w:val="Emphasis"/>
          <w:highlight w:val="yellow"/>
        </w:rPr>
        <w:t xml:space="preserve">mining takes a considerable toll on the </w:t>
      </w:r>
      <w:r w:rsidRPr="00486C04">
        <w:rPr>
          <w:rStyle w:val="Emphasis"/>
        </w:rPr>
        <w:t xml:space="preserve">natural </w:t>
      </w:r>
      <w:r w:rsidRPr="00BF50DD">
        <w:rPr>
          <w:rStyle w:val="Emphasis"/>
          <w:highlight w:val="yellow"/>
        </w:rPr>
        <w:t>environment</w:t>
      </w:r>
      <w:r w:rsidRPr="00C162F1">
        <w:rPr>
          <w:sz w:val="16"/>
        </w:rPr>
        <w:t xml:space="preserve">. In fact, depending on the methods used, </w:t>
      </w:r>
      <w:r w:rsidRPr="00204519">
        <w:rPr>
          <w:rStyle w:val="StyleUnderline"/>
        </w:rPr>
        <w:t xml:space="preserve">it can result in </w:t>
      </w:r>
      <w:r w:rsidRPr="00BF50DD">
        <w:rPr>
          <w:rStyle w:val="StyleUnderline"/>
          <w:highlight w:val="yellow"/>
        </w:rPr>
        <w:t>erosion, sinkholes, habitat destruction</w:t>
      </w:r>
      <w:r w:rsidRPr="00255791">
        <w:rPr>
          <w:rStyle w:val="StyleUnderline"/>
        </w:rPr>
        <w:t>, and the</w:t>
      </w:r>
      <w:r w:rsidRPr="00204519">
        <w:rPr>
          <w:rStyle w:val="StyleUnderline"/>
        </w:rPr>
        <w:t xml:space="preserve"> </w:t>
      </w:r>
      <w:r w:rsidRPr="00BF50DD">
        <w:rPr>
          <w:rStyle w:val="StyleUnderline"/>
          <w:highlight w:val="yellow"/>
        </w:rPr>
        <w:t>destruction of</w:t>
      </w:r>
      <w:r w:rsidRPr="00204519">
        <w:rPr>
          <w:rStyle w:val="StyleUnderline"/>
        </w:rPr>
        <w:t xml:space="preserve"> native </w:t>
      </w:r>
      <w:r w:rsidRPr="00BF50DD">
        <w:rPr>
          <w:rStyle w:val="StyleUnderline"/>
          <w:highlight w:val="yellow"/>
        </w:rPr>
        <w:t>animal and plant</w:t>
      </w:r>
      <w:r w:rsidRPr="00204519">
        <w:rPr>
          <w:rStyle w:val="StyleUnderline"/>
        </w:rPr>
        <w:t xml:space="preserve"> life.</w:t>
      </w:r>
      <w:r>
        <w:rPr>
          <w:u w:val="single"/>
        </w:rPr>
        <w:t xml:space="preserve"> </w:t>
      </w:r>
      <w:r w:rsidRPr="00C162F1">
        <w:rPr>
          <w:sz w:val="16"/>
        </w:rPr>
        <w:t xml:space="preserve">There's also the dangers of </w:t>
      </w:r>
      <w:r w:rsidRPr="00BF50DD">
        <w:rPr>
          <w:rStyle w:val="StyleUnderline"/>
          <w:highlight w:val="yellow"/>
        </w:rPr>
        <w:t>toxic runoff</w:t>
      </w:r>
      <w:r w:rsidRPr="00204519">
        <w:rPr>
          <w:rStyle w:val="StyleUnderline"/>
        </w:rPr>
        <w:t xml:space="preserve"> and the </w:t>
      </w:r>
      <w:r w:rsidRPr="00BF50DD">
        <w:rPr>
          <w:rStyle w:val="StyleUnderline"/>
          <w:highlight w:val="yellow"/>
        </w:rPr>
        <w:t>contamination of soil, groundwater</w:t>
      </w:r>
      <w:r w:rsidRPr="00204519">
        <w:rPr>
          <w:rStyle w:val="StyleUnderline"/>
        </w:rPr>
        <w:t xml:space="preserve">, </w:t>
      </w:r>
      <w:r w:rsidRPr="00BF50DD">
        <w:rPr>
          <w:rStyle w:val="StyleUnderline"/>
          <w:highlight w:val="yellow"/>
        </w:rPr>
        <w:t>and surface water</w:t>
      </w:r>
      <w:r w:rsidRPr="00204519">
        <w:rPr>
          <w:rStyle w:val="StyleUnderline"/>
        </w:rPr>
        <w:t xml:space="preserve">, which is </w:t>
      </w:r>
      <w:r w:rsidRPr="00BF50DD">
        <w:rPr>
          <w:rStyle w:val="StyleUnderline"/>
          <w:highlight w:val="yellow"/>
        </w:rPr>
        <w:t xml:space="preserve">a </w:t>
      </w:r>
      <w:r w:rsidRPr="00BF50DD">
        <w:rPr>
          <w:rStyle w:val="Emphasis"/>
          <w:highlight w:val="yellow"/>
        </w:rPr>
        <w:t>danger to humans</w:t>
      </w:r>
      <w:r w:rsidRPr="00204519">
        <w:rPr>
          <w:rStyle w:val="StyleUnderline"/>
        </w:rPr>
        <w:t>, as well as to wildlife and the natural environment.</w:t>
      </w:r>
      <w:r>
        <w:rPr>
          <w:u w:val="single"/>
        </w:rPr>
        <w:t xml:space="preserve"> </w:t>
      </w:r>
      <w:r w:rsidRPr="00C162F1">
        <w:rPr>
          <w:sz w:val="16"/>
        </w:rPr>
        <w:t xml:space="preserve">As for </w:t>
      </w:r>
      <w:r w:rsidRPr="00BF50DD">
        <w:rPr>
          <w:rStyle w:val="StyleUnderline"/>
          <w:highlight w:val="yellow"/>
        </w:rPr>
        <w:t>smelting, machining</w:t>
      </w:r>
      <w:r w:rsidRPr="00204519">
        <w:rPr>
          <w:rStyle w:val="StyleUnderline"/>
        </w:rPr>
        <w:t xml:space="preserve">, and </w:t>
      </w:r>
      <w:r w:rsidRPr="00BF50DD">
        <w:rPr>
          <w:rStyle w:val="StyleUnderline"/>
          <w:highlight w:val="yellow"/>
        </w:rPr>
        <w:t>manufacturing</w:t>
      </w:r>
      <w:r w:rsidRPr="00C162F1">
        <w:rPr>
          <w:sz w:val="16"/>
        </w:rPr>
        <w:t xml:space="preserve">, the </w:t>
      </w:r>
      <w:r w:rsidRPr="00204519">
        <w:rPr>
          <w:rStyle w:val="StyleUnderline"/>
        </w:rPr>
        <w:t>environmental damage</w:t>
      </w:r>
      <w:r w:rsidRPr="00C162F1">
        <w:rPr>
          <w:sz w:val="16"/>
        </w:rPr>
        <w:t xml:space="preserve"> that results </w:t>
      </w:r>
      <w:proofErr w:type="gramStart"/>
      <w:r w:rsidRPr="00204519">
        <w:rPr>
          <w:rStyle w:val="StyleUnderline"/>
        </w:rPr>
        <w:t>is</w:t>
      </w:r>
      <w:proofErr w:type="gramEnd"/>
      <w:r w:rsidRPr="00204519">
        <w:rPr>
          <w:rStyle w:val="StyleUnderline"/>
        </w:rPr>
        <w:t xml:space="preserve"> well-documented</w:t>
      </w:r>
      <w:r w:rsidRPr="00C162F1">
        <w:rPr>
          <w:sz w:val="16"/>
        </w:rPr>
        <w:t xml:space="preserve">. Combined with power generation, </w:t>
      </w:r>
      <w:r w:rsidRPr="00204519">
        <w:rPr>
          <w:rStyle w:val="StyleUnderline"/>
        </w:rPr>
        <w:t xml:space="preserve">these </w:t>
      </w:r>
      <w:r w:rsidRPr="00BF50DD">
        <w:rPr>
          <w:rStyle w:val="Emphasis"/>
          <w:highlight w:val="yellow"/>
        </w:rPr>
        <w:t>industrial processes are one of the leading contributors to</w:t>
      </w:r>
      <w:r w:rsidRPr="00BF50DD">
        <w:rPr>
          <w:rStyle w:val="StyleUnderline"/>
          <w:highlight w:val="yellow"/>
        </w:rPr>
        <w:t xml:space="preserve"> air, water, and </w:t>
      </w:r>
      <w:r w:rsidRPr="00BF50DD">
        <w:rPr>
          <w:rStyle w:val="Emphasis"/>
          <w:highlight w:val="yellow"/>
        </w:rPr>
        <w:t>pollution</w:t>
      </w:r>
      <w:r w:rsidRPr="00204519">
        <w:rPr>
          <w:rStyle w:val="StyleUnderline"/>
        </w:rPr>
        <w:t>.</w:t>
      </w:r>
      <w:r>
        <w:rPr>
          <w:rStyle w:val="StyleUnderline"/>
        </w:rPr>
        <w:t xml:space="preserve"> </w:t>
      </w:r>
      <w:r w:rsidRPr="00BF50DD">
        <w:rPr>
          <w:rStyle w:val="Emphasis"/>
          <w:highlight w:val="yellow"/>
        </w:rPr>
        <w:t>By shifting</w:t>
      </w:r>
      <w:r w:rsidRPr="00486C04">
        <w:rPr>
          <w:rStyle w:val="Emphasis"/>
        </w:rPr>
        <w:t xml:space="preserve"> these </w:t>
      </w:r>
      <w:r w:rsidRPr="00BF50DD">
        <w:rPr>
          <w:rStyle w:val="Emphasis"/>
          <w:highlight w:val="yellow"/>
        </w:rPr>
        <w:t>burdens off-world, humanity could dramatically-reduce the impact</w:t>
      </w:r>
      <w:r w:rsidRPr="00486C04">
        <w:rPr>
          <w:rStyle w:val="Emphasis"/>
        </w:rPr>
        <w:t xml:space="preserve"> it has </w:t>
      </w:r>
      <w:r w:rsidRPr="00BF50DD">
        <w:rPr>
          <w:rStyle w:val="Emphasis"/>
          <w:highlight w:val="yellow"/>
        </w:rPr>
        <w:t>on the</w:t>
      </w:r>
      <w:r w:rsidRPr="00486C04">
        <w:rPr>
          <w:rStyle w:val="Emphasis"/>
        </w:rPr>
        <w:t xml:space="preserve"> natural </w:t>
      </w:r>
      <w:r w:rsidRPr="00BF50DD">
        <w:rPr>
          <w:rStyle w:val="Emphasis"/>
          <w:highlight w:val="yellow"/>
        </w:rPr>
        <w:t>environment</w:t>
      </w:r>
      <w:r w:rsidRPr="00486C04">
        <w:rPr>
          <w:rStyle w:val="Emphasis"/>
        </w:rPr>
        <w:t>.</w:t>
      </w:r>
    </w:p>
    <w:p w14:paraId="098E9E3E" w14:textId="77777777" w:rsidR="009251F7" w:rsidRDefault="009251F7" w:rsidP="009251F7">
      <w:pPr>
        <w:pStyle w:val="Heading4"/>
      </w:pPr>
      <w:proofErr w:type="spellStart"/>
      <w:r>
        <w:t>Biod</w:t>
      </w:r>
      <w:proofErr w:type="spellEnd"/>
      <w:r>
        <w:t xml:space="preserve"> loss causes human extinction </w:t>
      </w:r>
    </w:p>
    <w:p w14:paraId="3F596127" w14:textId="77777777" w:rsidR="009251F7" w:rsidRDefault="009251F7" w:rsidP="009251F7">
      <w:r>
        <w:t xml:space="preserve">Joe </w:t>
      </w:r>
      <w:r w:rsidRPr="00160ED3">
        <w:rPr>
          <w:rStyle w:val="Style13ptBold"/>
        </w:rPr>
        <w:t>McCarthy 18</w:t>
      </w:r>
      <w:r>
        <w:t xml:space="preserve">, a Staff Writer at Global Citizen, Nov 8 2018, "Humans Could Face Extinction if We Don't Protect Biodiversity: UN", Global Citizen, </w:t>
      </w:r>
      <w:hyperlink r:id="rId21" w:history="1">
        <w:r w:rsidRPr="004251CF">
          <w:rPr>
            <w:rStyle w:val="Hyperlink"/>
          </w:rPr>
          <w:t>https://www.globalcitizen.org/en/content/biodiversity-loss-human-extinction/</w:t>
        </w:r>
      </w:hyperlink>
    </w:p>
    <w:p w14:paraId="52606C55" w14:textId="4908E44A" w:rsidR="009251F7" w:rsidRPr="009721FB" w:rsidRDefault="009251F7" w:rsidP="009251F7">
      <w:pPr>
        <w:rPr>
          <w:sz w:val="16"/>
        </w:rPr>
      </w:pPr>
      <w:r w:rsidRPr="00BF50DD">
        <w:rPr>
          <w:rStyle w:val="StyleUnderline"/>
          <w:highlight w:val="yellow"/>
        </w:rPr>
        <w:t xml:space="preserve">As the sixth mass extinction </w:t>
      </w:r>
      <w:r w:rsidRPr="00F66E5B">
        <w:rPr>
          <w:rStyle w:val="StyleUnderline"/>
        </w:rPr>
        <w:t>event</w:t>
      </w:r>
      <w:r w:rsidRPr="001E6791">
        <w:rPr>
          <w:rStyle w:val="StyleUnderline"/>
        </w:rPr>
        <w:t xml:space="preserve"> </w:t>
      </w:r>
      <w:r w:rsidRPr="00BF50DD">
        <w:rPr>
          <w:rStyle w:val="StyleUnderline"/>
          <w:highlight w:val="yellow"/>
        </w:rPr>
        <w:t>accelerates</w:t>
      </w:r>
      <w:r w:rsidRPr="001E6791">
        <w:rPr>
          <w:rStyle w:val="StyleUnderline"/>
        </w:rPr>
        <w:t xml:space="preserve"> around the world, </w:t>
      </w:r>
      <w:r w:rsidRPr="00F66E5B">
        <w:rPr>
          <w:rStyle w:val="StyleUnderline"/>
        </w:rPr>
        <w:t>engulfing</w:t>
      </w:r>
      <w:r w:rsidRPr="001E6791">
        <w:rPr>
          <w:rStyle w:val="StyleUnderline"/>
        </w:rPr>
        <w:t xml:space="preserve"> thousands of animal and plant </w:t>
      </w:r>
      <w:r w:rsidRPr="00F66E5B">
        <w:rPr>
          <w:rStyle w:val="StyleUnderline"/>
        </w:rPr>
        <w:t xml:space="preserve">species, </w:t>
      </w:r>
      <w:r w:rsidRPr="00BF50DD">
        <w:rPr>
          <w:rStyle w:val="Emphasis"/>
          <w:highlight w:val="yellow"/>
        </w:rPr>
        <w:t>humans risk</w:t>
      </w:r>
      <w:r w:rsidRPr="00303800">
        <w:rPr>
          <w:rStyle w:val="Emphasis"/>
        </w:rPr>
        <w:t xml:space="preserve"> facing </w:t>
      </w:r>
      <w:r w:rsidRPr="00BF50DD">
        <w:rPr>
          <w:rStyle w:val="Emphasis"/>
          <w:highlight w:val="yellow"/>
        </w:rPr>
        <w:t>a similar fate</w:t>
      </w:r>
      <w:r w:rsidRPr="001E6791">
        <w:rPr>
          <w:rStyle w:val="StyleUnderline"/>
        </w:rPr>
        <w:t xml:space="preserve"> unless drastic interventions are made</w:t>
      </w:r>
      <w:r w:rsidRPr="009721FB">
        <w:rPr>
          <w:sz w:val="16"/>
        </w:rPr>
        <w:t xml:space="preserve">, according to Cristiana </w:t>
      </w:r>
      <w:proofErr w:type="spellStart"/>
      <w:r w:rsidRPr="009721FB">
        <w:rPr>
          <w:sz w:val="16"/>
        </w:rPr>
        <w:t>Pașca</w:t>
      </w:r>
      <w:proofErr w:type="spellEnd"/>
      <w:r w:rsidRPr="009721FB">
        <w:rPr>
          <w:sz w:val="16"/>
        </w:rPr>
        <w:t xml:space="preserve"> Palmer, the United Nations biodiversity chief, who recently spoke with the Guardian.</w:t>
      </w:r>
      <w:r>
        <w:rPr>
          <w:sz w:val="16"/>
        </w:rPr>
        <w:t xml:space="preserve"> </w:t>
      </w:r>
      <w:r w:rsidRPr="009721FB">
        <w:rPr>
          <w:sz w:val="16"/>
        </w:rPr>
        <w:t xml:space="preserve">Palmer said that within the next two years, countries </w:t>
      </w:r>
      <w:proofErr w:type="gramStart"/>
      <w:r w:rsidRPr="009721FB">
        <w:rPr>
          <w:sz w:val="16"/>
        </w:rPr>
        <w:t>have to</w:t>
      </w:r>
      <w:proofErr w:type="gramEnd"/>
      <w:r w:rsidRPr="009721FB">
        <w:rPr>
          <w:sz w:val="16"/>
        </w:rPr>
        <w:t xml:space="preserve"> develop an ambitious plan to conserve land, protect animals, and stop practices that are harming wildlife. </w:t>
      </w:r>
      <w:r w:rsidRPr="00613ED0">
        <w:rPr>
          <w:rStyle w:val="StyleUnderline"/>
        </w:rPr>
        <w:t>This</w:t>
      </w:r>
      <w:r w:rsidRPr="009721FB">
        <w:rPr>
          <w:sz w:val="16"/>
        </w:rPr>
        <w:t xml:space="preserve"> effort </w:t>
      </w:r>
      <w:r w:rsidRPr="00613ED0">
        <w:rPr>
          <w:rStyle w:val="StyleUnderline"/>
        </w:rPr>
        <w:t xml:space="preserve">is </w:t>
      </w:r>
      <w:r w:rsidRPr="00BF50DD">
        <w:rPr>
          <w:rStyle w:val="StyleUnderline"/>
          <w:highlight w:val="yellow"/>
        </w:rPr>
        <w:t>equally as urgent as</w:t>
      </w:r>
      <w:r w:rsidRPr="00BF50DD">
        <w:rPr>
          <w:sz w:val="16"/>
          <w:highlight w:val="yellow"/>
        </w:rPr>
        <w:t xml:space="preserve"> </w:t>
      </w:r>
      <w:r w:rsidRPr="00F66E5B">
        <w:rPr>
          <w:sz w:val="16"/>
        </w:rPr>
        <w:t>the</w:t>
      </w:r>
      <w:r w:rsidRPr="009721FB">
        <w:rPr>
          <w:sz w:val="16"/>
        </w:rPr>
        <w:t xml:space="preserve"> Paris climate agreement’s goal of </w:t>
      </w:r>
      <w:r w:rsidRPr="00613ED0">
        <w:rPr>
          <w:rStyle w:val="StyleUnderline"/>
        </w:rPr>
        <w:t xml:space="preserve">mitigating </w:t>
      </w:r>
      <w:r w:rsidRPr="00BF50DD">
        <w:rPr>
          <w:rStyle w:val="StyleUnderline"/>
          <w:highlight w:val="yellow"/>
        </w:rPr>
        <w:t>climate change</w:t>
      </w:r>
      <w:r w:rsidRPr="009721FB">
        <w:rPr>
          <w:sz w:val="16"/>
        </w:rPr>
        <w:t>, she said.</w:t>
      </w:r>
      <w:r>
        <w:rPr>
          <w:sz w:val="16"/>
        </w:rPr>
        <w:t xml:space="preserve"> </w:t>
      </w:r>
      <w:r w:rsidRPr="00613ED0">
        <w:rPr>
          <w:rStyle w:val="StyleUnderline"/>
        </w:rPr>
        <w:t xml:space="preserve">“The loss of </w:t>
      </w:r>
      <w:r w:rsidRPr="00BF50DD">
        <w:rPr>
          <w:rStyle w:val="StyleUnderline"/>
          <w:highlight w:val="yellow"/>
        </w:rPr>
        <w:t>biod</w:t>
      </w:r>
      <w:r w:rsidRPr="0072401C">
        <w:rPr>
          <w:rStyle w:val="StyleUnderline"/>
        </w:rPr>
        <w:t xml:space="preserve">iversity </w:t>
      </w:r>
      <w:r w:rsidRPr="00BF50DD">
        <w:rPr>
          <w:rStyle w:val="StyleUnderline"/>
          <w:highlight w:val="yellow"/>
        </w:rPr>
        <w:t>is a silent killer</w:t>
      </w:r>
      <w:r w:rsidRPr="00613ED0">
        <w:rPr>
          <w:rStyle w:val="StyleUnderline"/>
        </w:rPr>
        <w:t>,”</w:t>
      </w:r>
      <w:r w:rsidRPr="009721FB">
        <w:rPr>
          <w:sz w:val="16"/>
        </w:rPr>
        <w:t xml:space="preserve"> she told the Guardian. </w:t>
      </w:r>
      <w:r w:rsidRPr="00613ED0">
        <w:rPr>
          <w:rStyle w:val="StyleUnderline"/>
        </w:rPr>
        <w:t xml:space="preserve">“It’s different from climate change, where people feel the impact in everyday life. With biodiversity, it is not so clear but </w:t>
      </w:r>
      <w:r w:rsidRPr="00BF50DD">
        <w:rPr>
          <w:rStyle w:val="StyleUnderline"/>
          <w:highlight w:val="yellow"/>
        </w:rPr>
        <w:t>by the time you feel what is happening, it may be too late.”</w:t>
      </w:r>
      <w:r>
        <w:rPr>
          <w:rStyle w:val="StyleUnderline"/>
        </w:rPr>
        <w:t xml:space="preserve"> </w:t>
      </w:r>
      <w:r w:rsidRPr="009721FB">
        <w:rPr>
          <w:sz w:val="16"/>
          <w:szCs w:val="16"/>
        </w:rPr>
        <w:t xml:space="preserve">Next month, countries will meet in Sharm </w:t>
      </w:r>
      <w:proofErr w:type="spellStart"/>
      <w:r w:rsidRPr="009721FB">
        <w:rPr>
          <w:sz w:val="16"/>
          <w:szCs w:val="16"/>
        </w:rPr>
        <w:t>el</w:t>
      </w:r>
      <w:proofErr w:type="spellEnd"/>
      <w:r w:rsidRPr="009721FB">
        <w:rPr>
          <w:sz w:val="16"/>
          <w:szCs w:val="16"/>
        </w:rPr>
        <w:t xml:space="preserve"> Sheikh, Egypt, to begin mapping out what such a plan would like. Palmer hopes that a final version will be formalized in Beijing in 2020.</w:t>
      </w:r>
      <w:r>
        <w:rPr>
          <w:sz w:val="16"/>
          <w:szCs w:val="16"/>
        </w:rPr>
        <w:t xml:space="preserve"> </w:t>
      </w:r>
      <w:r w:rsidRPr="009721FB">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9721FB">
        <w:rPr>
          <w:sz w:val="16"/>
          <w:szCs w:val="16"/>
        </w:rPr>
        <w:t>In recent years, evidence of this staggering loss has begun accumulating.</w:t>
      </w:r>
      <w:r>
        <w:rPr>
          <w:sz w:val="16"/>
          <w:szCs w:val="16"/>
        </w:rPr>
        <w:t xml:space="preserve"> </w:t>
      </w:r>
      <w:r w:rsidRPr="00613ED0">
        <w:rPr>
          <w:rStyle w:val="StyleUnderline"/>
        </w:rPr>
        <w:t>Wild animal populations have declined by 60% since 1970, more than 26,000 plants and animals are close to extinction, nearly two-thirds of the world’s wetlands and half of all rainforests have been destroyed, more than 87% of the world’s ocean area is dying, and the planet needs an estimated 5 million years to recover from the biodiversity loss it has already sustained.</w:t>
      </w:r>
      <w:r>
        <w:rPr>
          <w:rStyle w:val="StyleUnderline"/>
        </w:rPr>
        <w:t xml:space="preserve"> </w:t>
      </w:r>
      <w:r w:rsidRPr="009721FB">
        <w:rPr>
          <w:sz w:val="16"/>
        </w:rPr>
        <w:t>“</w:t>
      </w:r>
      <w:r w:rsidRPr="00613ED0">
        <w:rPr>
          <w:rStyle w:val="StyleUnderline"/>
        </w:rPr>
        <w:t>We are sleepwalking towards the edge of a cliff,”</w:t>
      </w:r>
      <w:r w:rsidRPr="009721FB">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613ED0">
        <w:rPr>
          <w:rStyle w:val="StyleUnderline"/>
        </w:rPr>
        <w:t>“This is far more than just being about losing the wonders of nature</w:t>
      </w:r>
      <w:r w:rsidRPr="009721FB">
        <w:rPr>
          <w:sz w:val="16"/>
        </w:rPr>
        <w:t xml:space="preserve">, desperately sad though that is,” he said. </w:t>
      </w:r>
      <w:r w:rsidRPr="00613ED0">
        <w:rPr>
          <w:rStyle w:val="StyleUnderline"/>
        </w:rPr>
        <w:t>“</w:t>
      </w:r>
      <w:r w:rsidRPr="00BF50DD">
        <w:rPr>
          <w:rStyle w:val="StyleUnderline"/>
          <w:highlight w:val="yellow"/>
        </w:rPr>
        <w:t>This is</w:t>
      </w:r>
      <w:r w:rsidRPr="00613ED0">
        <w:rPr>
          <w:rStyle w:val="StyleUnderline"/>
        </w:rPr>
        <w:t xml:space="preserve"> actually now </w:t>
      </w:r>
      <w:proofErr w:type="spellStart"/>
      <w:r w:rsidRPr="00BF50DD">
        <w:rPr>
          <w:rStyle w:val="StyleUnderline"/>
          <w:highlight w:val="yellow"/>
        </w:rPr>
        <w:t>jeopardising</w:t>
      </w:r>
      <w:proofErr w:type="spellEnd"/>
      <w:r w:rsidRPr="00BF50DD">
        <w:rPr>
          <w:rStyle w:val="StyleUnderline"/>
          <w:highlight w:val="yellow"/>
        </w:rPr>
        <w:t xml:space="preserve"> the future of people. Nature</w:t>
      </w:r>
      <w:r w:rsidRPr="00613ED0">
        <w:rPr>
          <w:rStyle w:val="StyleUnderline"/>
        </w:rPr>
        <w:t xml:space="preserve"> is not a ‘nice to have’ — it </w:t>
      </w:r>
      <w:r w:rsidRPr="00BF50DD">
        <w:rPr>
          <w:rStyle w:val="StyleUnderline"/>
          <w:highlight w:val="yellow"/>
        </w:rPr>
        <w:t xml:space="preserve">is our </w:t>
      </w:r>
      <w:r w:rsidRPr="00BF50DD">
        <w:rPr>
          <w:rStyle w:val="Emphasis"/>
          <w:highlight w:val="yellow"/>
        </w:rPr>
        <w:t>life-support system</w:t>
      </w:r>
      <w:r w:rsidRPr="00613ED0">
        <w:rPr>
          <w:rStyle w:val="StyleUnderline"/>
        </w:rPr>
        <w:t>.”</w:t>
      </w:r>
      <w:r>
        <w:rPr>
          <w:u w:val="single"/>
        </w:rPr>
        <w:t xml:space="preserve"> </w:t>
      </w:r>
      <w:r w:rsidRPr="00613ED0">
        <w:rPr>
          <w:rStyle w:val="StyleUnderline"/>
        </w:rPr>
        <w:t xml:space="preserve">The </w:t>
      </w:r>
      <w:r w:rsidRPr="00BF50DD">
        <w:rPr>
          <w:rStyle w:val="StyleUnderline"/>
          <w:highlight w:val="yellow"/>
        </w:rPr>
        <w:t>benefits of biod</w:t>
      </w:r>
      <w:r w:rsidRPr="00303800">
        <w:rPr>
          <w:rStyle w:val="StyleUnderline"/>
        </w:rPr>
        <w:t>iversity</w:t>
      </w:r>
      <w:r w:rsidRPr="00613ED0">
        <w:rPr>
          <w:rStyle w:val="StyleUnderline"/>
        </w:rPr>
        <w:t xml:space="preserve"> are hard to overstate. </w:t>
      </w:r>
      <w:r w:rsidRPr="00BF50DD">
        <w:rPr>
          <w:rStyle w:val="StyleUnderline"/>
          <w:highlight w:val="yellow"/>
        </w:rPr>
        <w:t xml:space="preserve">The </w:t>
      </w:r>
      <w:r w:rsidRPr="00BF50DD">
        <w:rPr>
          <w:rStyle w:val="Emphasis"/>
          <w:highlight w:val="yellow"/>
        </w:rPr>
        <w:t>food chain</w:t>
      </w:r>
      <w:r w:rsidRPr="00BF50DD">
        <w:rPr>
          <w:rStyle w:val="StyleUnderline"/>
          <w:highlight w:val="yellow"/>
        </w:rPr>
        <w:t xml:space="preserve">, </w:t>
      </w:r>
      <w:r w:rsidRPr="00BF50DD">
        <w:rPr>
          <w:rStyle w:val="Emphasis"/>
          <w:highlight w:val="yellow"/>
        </w:rPr>
        <w:t>climate systems</w:t>
      </w:r>
      <w:r w:rsidRPr="00F66E5B">
        <w:rPr>
          <w:rStyle w:val="StyleUnderline"/>
        </w:rPr>
        <w:t>, atmospheric conditions</w:t>
      </w:r>
      <w:r w:rsidRPr="00613ED0">
        <w:rPr>
          <w:rStyle w:val="StyleUnderline"/>
        </w:rPr>
        <w:t xml:space="preserve">, </w:t>
      </w:r>
      <w:r w:rsidRPr="00BF50DD">
        <w:rPr>
          <w:rStyle w:val="Emphasis"/>
          <w:highlight w:val="yellow"/>
        </w:rPr>
        <w:t>natural resources</w:t>
      </w:r>
      <w:r w:rsidRPr="00613ED0">
        <w:rPr>
          <w:rStyle w:val="StyleUnderline"/>
        </w:rPr>
        <w:t xml:space="preserve">, and much more </w:t>
      </w:r>
      <w:r w:rsidRPr="00BF50DD">
        <w:rPr>
          <w:rStyle w:val="StyleUnderline"/>
          <w:highlight w:val="yellow"/>
        </w:rPr>
        <w:t xml:space="preserve">depend on </w:t>
      </w:r>
      <w:r w:rsidRPr="00F66E5B">
        <w:rPr>
          <w:rStyle w:val="StyleUnderline"/>
        </w:rPr>
        <w:t>the</w:t>
      </w:r>
      <w:r w:rsidRPr="00613ED0">
        <w:rPr>
          <w:rStyle w:val="StyleUnderline"/>
        </w:rPr>
        <w:t xml:space="preserve"> delicately structured interactions of </w:t>
      </w:r>
      <w:r w:rsidRPr="00BF50DD">
        <w:rPr>
          <w:rStyle w:val="StyleUnderline"/>
          <w:highlight w:val="yellow"/>
        </w:rPr>
        <w:t>ecosystems</w:t>
      </w:r>
      <w:r w:rsidRPr="00613ED0">
        <w:rPr>
          <w:rStyle w:val="StyleUnderline"/>
        </w:rPr>
        <w:t xml:space="preserve"> around the world.</w:t>
      </w:r>
      <w:r>
        <w:rPr>
          <w:u w:val="single"/>
        </w:rPr>
        <w:t xml:space="preserve"> </w:t>
      </w:r>
      <w:r w:rsidRPr="00613ED0">
        <w:rPr>
          <w:rStyle w:val="StyleUnderline"/>
        </w:rPr>
        <w:t xml:space="preserve">The truly wild places in the world, meanwhile, are </w:t>
      </w:r>
      <w:r w:rsidRPr="00BF50DD">
        <w:rPr>
          <w:rStyle w:val="StyleUnderline"/>
          <w:highlight w:val="yellow"/>
        </w:rPr>
        <w:t>crucial to generating, cleaning</w:t>
      </w:r>
      <w:r w:rsidRPr="00613ED0">
        <w:rPr>
          <w:rStyle w:val="StyleUnderline"/>
        </w:rPr>
        <w:t xml:space="preserve">, and </w:t>
      </w:r>
      <w:r w:rsidRPr="00BF50DD">
        <w:rPr>
          <w:rStyle w:val="StyleUnderline"/>
          <w:highlight w:val="yellow"/>
        </w:rPr>
        <w:t>distributing water</w:t>
      </w:r>
      <w:r w:rsidRPr="00613ED0">
        <w:rPr>
          <w:rStyle w:val="StyleUnderline"/>
        </w:rPr>
        <w:t xml:space="preserve"> around the world, and </w:t>
      </w:r>
      <w:r w:rsidRPr="00BF50DD">
        <w:rPr>
          <w:rStyle w:val="StyleUnderline"/>
          <w:highlight w:val="yellow"/>
        </w:rPr>
        <w:t xml:space="preserve">could help </w:t>
      </w:r>
      <w:r w:rsidRPr="00F66E5B">
        <w:rPr>
          <w:rStyle w:val="StyleUnderline"/>
        </w:rPr>
        <w:t xml:space="preserve">to </w:t>
      </w:r>
      <w:r w:rsidRPr="00BF50DD">
        <w:rPr>
          <w:rStyle w:val="Emphasis"/>
          <w:highlight w:val="yellow"/>
        </w:rPr>
        <w:t>mitigate the looming water crisis</w:t>
      </w:r>
      <w:r w:rsidRPr="00BF50DD">
        <w:rPr>
          <w:rStyle w:val="StyleUnderline"/>
          <w:highlight w:val="yellow"/>
        </w:rPr>
        <w:t>.</w:t>
      </w:r>
      <w:r w:rsidRPr="00613ED0">
        <w:rPr>
          <w:rStyle w:val="StyleUnderline"/>
        </w:rPr>
        <w:t xml:space="preserve"> These landscapes and marine environments also </w:t>
      </w:r>
      <w:r w:rsidRPr="00BF50DD">
        <w:rPr>
          <w:rStyle w:val="StyleUnderline"/>
          <w:highlight w:val="yellow"/>
        </w:rPr>
        <w:t xml:space="preserve">clean the air and act as </w:t>
      </w:r>
      <w:r w:rsidRPr="00BF50DD">
        <w:rPr>
          <w:rStyle w:val="Emphasis"/>
          <w:highlight w:val="yellow"/>
        </w:rPr>
        <w:t>carbon sinks</w:t>
      </w:r>
      <w:r w:rsidRPr="00BF50DD">
        <w:rPr>
          <w:rStyle w:val="StyleUnderline"/>
          <w:highlight w:val="yellow"/>
        </w:rPr>
        <w:t xml:space="preserve">, stabilize the global environment, and protect countries from </w:t>
      </w:r>
      <w:r w:rsidRPr="00BF50DD">
        <w:rPr>
          <w:rStyle w:val="Emphasis"/>
          <w:highlight w:val="yellow"/>
        </w:rPr>
        <w:t>natural disasters</w:t>
      </w:r>
      <w:r w:rsidRPr="00BF50DD">
        <w:rPr>
          <w:rStyle w:val="StyleUnderline"/>
          <w:highlight w:val="yellow"/>
        </w:rPr>
        <w:t>.</w:t>
      </w:r>
      <w:r>
        <w:rPr>
          <w:rStyle w:val="StyleUnderline"/>
        </w:rPr>
        <w:t xml:space="preserve"> </w:t>
      </w:r>
      <w:r w:rsidRPr="009721FB">
        <w:rPr>
          <w:sz w:val="16"/>
        </w:rPr>
        <w:t xml:space="preserve">In addition to climate change, </w:t>
      </w:r>
      <w:r w:rsidRPr="00BF50DD">
        <w:rPr>
          <w:rStyle w:val="StyleUnderline"/>
          <w:highlight w:val="yellow"/>
        </w:rPr>
        <w:t>the biggest threats</w:t>
      </w:r>
      <w:r w:rsidRPr="00613ED0">
        <w:rPr>
          <w:rStyle w:val="StyleUnderline"/>
        </w:rPr>
        <w:t xml:space="preserve"> to biodiversity are deforestation</w:t>
      </w:r>
      <w:r w:rsidRPr="009721FB">
        <w:rPr>
          <w:sz w:val="16"/>
        </w:rPr>
        <w:t xml:space="preserve">, agriculture, over-development, </w:t>
      </w:r>
      <w:r w:rsidRPr="00613ED0">
        <w:rPr>
          <w:rStyle w:val="StyleUnderline"/>
        </w:rPr>
        <w:t xml:space="preserve">and </w:t>
      </w:r>
      <w:r w:rsidRPr="00BF50DD">
        <w:rPr>
          <w:rStyle w:val="Emphasis"/>
          <w:highlight w:val="yellow"/>
        </w:rPr>
        <w:t>industrial pollution</w:t>
      </w:r>
      <w:r w:rsidRPr="00613ED0">
        <w:rPr>
          <w:rStyle w:val="StyleUnderline"/>
        </w:rPr>
        <w:t>.</w:t>
      </w:r>
      <w:r>
        <w:rPr>
          <w:rStyle w:val="StyleUnderline"/>
        </w:rPr>
        <w:t xml:space="preserve"> </w:t>
      </w:r>
      <w:r w:rsidRPr="009721FB">
        <w:rPr>
          <w:sz w:val="16"/>
          <w:szCs w:val="16"/>
        </w:rPr>
        <w:t xml:space="preserve">While Palmer sounded an urgent alarm bell while speaking with the Guardian, she’s hopeful that countries will recognize the threat of biodiversity loss and begin to </w:t>
      </w:r>
      <w:proofErr w:type="gramStart"/>
      <w:r w:rsidRPr="009721FB">
        <w:rPr>
          <w:sz w:val="16"/>
          <w:szCs w:val="16"/>
        </w:rPr>
        <w:t>take action</w:t>
      </w:r>
      <w:proofErr w:type="gramEnd"/>
      <w:r w:rsidRPr="009721FB">
        <w:rPr>
          <w:sz w:val="16"/>
          <w:szCs w:val="16"/>
        </w:rPr>
        <w:t>.</w:t>
      </w:r>
      <w:r>
        <w:rPr>
          <w:sz w:val="16"/>
          <w:szCs w:val="16"/>
        </w:rPr>
        <w:t xml:space="preserve"> </w:t>
      </w:r>
      <w:r w:rsidRPr="009721FB">
        <w:rPr>
          <w:sz w:val="16"/>
          <w:szCs w:val="16"/>
        </w:rPr>
        <w:t>The UN is calling for at least 30% of all land and 15% of all marine environments to be protected by 2030 and for targets to be lifted in the following years.</w:t>
      </w:r>
      <w:r>
        <w:rPr>
          <w:sz w:val="16"/>
          <w:szCs w:val="16"/>
        </w:rPr>
        <w:t xml:space="preserve"> </w:t>
      </w:r>
      <w:r w:rsidRPr="009721FB">
        <w:rPr>
          <w:sz w:val="16"/>
        </w:rPr>
        <w:t xml:space="preserve">“Things are moving. There is a lot of goodwill,” Palmer said. “We should be aware of the dangers but not </w:t>
      </w:r>
      <w:proofErr w:type="spellStart"/>
      <w:r w:rsidRPr="009721FB">
        <w:rPr>
          <w:sz w:val="16"/>
        </w:rPr>
        <w:t>paralysed</w:t>
      </w:r>
      <w:proofErr w:type="spellEnd"/>
      <w:r w:rsidRPr="009721FB">
        <w:rPr>
          <w:sz w:val="16"/>
        </w:rPr>
        <w:t xml:space="preserve"> by inaction. </w:t>
      </w:r>
      <w:r w:rsidRPr="00BF50DD">
        <w:rPr>
          <w:rStyle w:val="StyleUnderline"/>
          <w:highlight w:val="yellow"/>
        </w:rPr>
        <w:t>It’s still in our hands but the window</w:t>
      </w:r>
      <w:r w:rsidRPr="009721FB">
        <w:rPr>
          <w:rStyle w:val="StyleUnderline"/>
        </w:rPr>
        <w:t xml:space="preserve"> for action </w:t>
      </w:r>
      <w:r w:rsidRPr="00BF50DD">
        <w:rPr>
          <w:rStyle w:val="StyleUnderline"/>
          <w:highlight w:val="yellow"/>
        </w:rPr>
        <w:t>is narrowing</w:t>
      </w:r>
      <w:r w:rsidRPr="009721FB">
        <w:rPr>
          <w:rStyle w:val="StyleUnderline"/>
        </w:rPr>
        <w:t>.</w:t>
      </w:r>
      <w:r w:rsidRPr="009721FB">
        <w:rPr>
          <w:sz w:val="16"/>
        </w:rPr>
        <w:t xml:space="preserve"> We need higher levels of political and citizen </w:t>
      </w:r>
      <w:proofErr w:type="gramStart"/>
      <w:r w:rsidRPr="009721FB">
        <w:rPr>
          <w:sz w:val="16"/>
        </w:rPr>
        <w:t>will to</w:t>
      </w:r>
      <w:proofErr w:type="gramEnd"/>
      <w:r w:rsidRPr="009721FB">
        <w:rPr>
          <w:sz w:val="16"/>
        </w:rPr>
        <w:t xml:space="preserve"> support nature.”</w:t>
      </w:r>
    </w:p>
    <w:p w14:paraId="53EF8394" w14:textId="380E9727" w:rsidR="00BE4356" w:rsidRDefault="00BE4356" w:rsidP="00BE4356">
      <w:pPr>
        <w:pStyle w:val="Heading3"/>
      </w:pPr>
      <w:r>
        <w:t>Case</w:t>
      </w:r>
    </w:p>
    <w:p w14:paraId="0E81C3E9" w14:textId="77777777" w:rsidR="004A3C59" w:rsidRPr="00EE1424" w:rsidRDefault="004A3C59" w:rsidP="004A3C59">
      <w:pPr>
        <w:pStyle w:val="Heading4"/>
        <w:rPr>
          <w:rFonts w:asciiTheme="minorHAnsi" w:hAnsiTheme="minorHAnsi" w:cstheme="minorHAnsi"/>
          <w:b w:val="0"/>
          <w:iCs w:val="0"/>
        </w:rPr>
      </w:pPr>
      <w:r w:rsidRPr="00EE1424">
        <w:rPr>
          <w:rFonts w:asciiTheme="minorHAnsi" w:hAnsiTheme="minorHAnsi" w:cstheme="minorHAnsi"/>
        </w:rPr>
        <w:t>No space war – ingrained normative frameworks, attributability, and space debris prevent escalation</w:t>
      </w:r>
    </w:p>
    <w:p w14:paraId="2345689C" w14:textId="77777777" w:rsidR="004A3C59" w:rsidRPr="00EE1424" w:rsidRDefault="004A3C59" w:rsidP="004A3C59">
      <w:pPr>
        <w:rPr>
          <w:rFonts w:asciiTheme="minorHAnsi" w:eastAsia="Cambria" w:hAnsiTheme="minorHAnsi" w:cstheme="minorHAnsi"/>
        </w:rPr>
      </w:pPr>
      <w:proofErr w:type="spellStart"/>
      <w:r w:rsidRPr="00EE1424">
        <w:rPr>
          <w:rStyle w:val="Style13ptBold"/>
          <w:rFonts w:asciiTheme="minorHAnsi" w:hAnsiTheme="minorHAnsi" w:cstheme="minorHAnsi"/>
        </w:rPr>
        <w:t>Pavur</w:t>
      </w:r>
      <w:proofErr w:type="spellEnd"/>
      <w:r w:rsidRPr="00EE1424">
        <w:rPr>
          <w:rStyle w:val="Style13ptBold"/>
          <w:rFonts w:asciiTheme="minorHAnsi" w:hAnsiTheme="minorHAnsi" w:cstheme="minorHAnsi"/>
        </w:rPr>
        <w:t xml:space="preserve"> and Martinovic 19</w:t>
      </w:r>
      <w:r w:rsidRPr="00EE1424">
        <w:rPr>
          <w:rFonts w:asciiTheme="minorHAnsi" w:eastAsia="Cambria" w:hAnsiTheme="minorHAnsi" w:cstheme="minorHAnsi"/>
        </w:rPr>
        <w:t xml:space="preserve"> [James </w:t>
      </w:r>
      <w:proofErr w:type="spellStart"/>
      <w:r w:rsidRPr="00EE1424">
        <w:rPr>
          <w:rFonts w:asciiTheme="minorHAnsi" w:eastAsia="Cambria" w:hAnsiTheme="minorHAnsi" w:cstheme="minorHAnsi"/>
        </w:rPr>
        <w:t>Pavur</w:t>
      </w:r>
      <w:proofErr w:type="spellEnd"/>
      <w:r w:rsidRPr="00EE1424">
        <w:rPr>
          <w:rFonts w:asciiTheme="minorHAnsi" w:eastAsia="Cambria" w:hAnsiTheme="minorHAnsi" w:cstheme="minorHAnsi"/>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2" w:history="1">
        <w:r w:rsidRPr="00EE1424">
          <w:rPr>
            <w:rFonts w:asciiTheme="minorHAnsi" w:eastAsia="Cambria" w:hAnsiTheme="minorHAnsi" w:cstheme="minorHAnsi"/>
          </w:rPr>
          <w:t>https://ccdcoe.org/uploads/2019/06/Art_12_The-Cyber-ASAT.pdf</w:t>
        </w:r>
      </w:hyperlink>
      <w:r w:rsidRPr="00EE1424">
        <w:rPr>
          <w:rFonts w:asciiTheme="minorHAnsi" w:eastAsia="Cambria" w:hAnsiTheme="minorHAnsi" w:cstheme="minorHAnsi"/>
        </w:rPr>
        <w:t xml:space="preserve">] </w:t>
      </w:r>
    </w:p>
    <w:p w14:paraId="38CAED88" w14:textId="2302ECC5" w:rsidR="004A3C59" w:rsidRDefault="004A3C59" w:rsidP="004A3C59">
      <w:pPr>
        <w:rPr>
          <w:rFonts w:asciiTheme="minorHAnsi" w:eastAsia="Cambria" w:hAnsiTheme="minorHAnsi" w:cstheme="minorHAnsi"/>
          <w:u w:val="single"/>
        </w:rPr>
      </w:pPr>
      <w:r w:rsidRPr="00EE1424">
        <w:rPr>
          <w:rFonts w:asciiTheme="minorHAnsi" w:eastAsia="Cambria" w:hAnsiTheme="minorHAnsi" w:cstheme="minorHAnsi"/>
          <w:sz w:val="16"/>
        </w:rPr>
        <w:t xml:space="preserve">STABILITY IN SPACE </w:t>
      </w:r>
      <w:r w:rsidRPr="00EE1424">
        <w:rPr>
          <w:rFonts w:asciiTheme="minorHAnsi" w:eastAsia="Cambria" w:hAnsiTheme="minorHAnsi" w:cstheme="minorHAnsi"/>
          <w:u w:val="single"/>
        </w:rPr>
        <w:t>Given the uncomfortable combination of high dependency and low survivability, one might expect to observe frequent attacks against critical military assets in orbit.</w:t>
      </w:r>
      <w:r w:rsidRPr="00EE1424">
        <w:rPr>
          <w:rFonts w:asciiTheme="minorHAnsi" w:eastAsia="Cambria" w:hAnsiTheme="minorHAnsi" w:cstheme="minorHAnsi"/>
          <w:sz w:val="16"/>
        </w:rPr>
        <w:t xml:space="preserve"> However, </w:t>
      </w:r>
      <w:r w:rsidRPr="00EE1424">
        <w:rPr>
          <w:rFonts w:asciiTheme="minorHAnsi" w:eastAsia="Cambria" w:hAnsiTheme="minorHAnsi" w:cstheme="minorHAnsi"/>
          <w:b/>
          <w:iCs/>
          <w:highlight w:val="cyan"/>
          <w:u w:val="single"/>
          <w:bdr w:val="single" w:sz="8" w:space="0" w:color="auto"/>
        </w:rPr>
        <w:t>despite</w:t>
      </w:r>
      <w:r w:rsidRPr="00EE1424">
        <w:rPr>
          <w:rFonts w:asciiTheme="minorHAnsi" w:eastAsia="Cambria" w:hAnsiTheme="minorHAnsi" w:cstheme="minorHAnsi"/>
          <w:b/>
          <w:iCs/>
          <w:u w:val="single"/>
          <w:bdr w:val="single" w:sz="8" w:space="0" w:color="auto"/>
        </w:rPr>
        <w:t xml:space="preserve"> decades of </w:t>
      </w:r>
      <w:r w:rsidRPr="00EE1424">
        <w:rPr>
          <w:rFonts w:asciiTheme="minorHAnsi" w:eastAsia="Cambria" w:hAnsiTheme="minorHAnsi" w:cstheme="minorHAnsi"/>
          <w:b/>
          <w:iCs/>
          <w:highlight w:val="cyan"/>
          <w:u w:val="single"/>
          <w:bdr w:val="single" w:sz="8" w:space="0" w:color="auto"/>
        </w:rPr>
        <w:t>recurring prophesies</w:t>
      </w:r>
      <w:r w:rsidRPr="00EE1424">
        <w:rPr>
          <w:rFonts w:asciiTheme="minorHAnsi" w:eastAsia="Cambria" w:hAnsiTheme="minorHAnsi" w:cstheme="minorHAnsi"/>
          <w:b/>
          <w:iCs/>
          <w:u w:val="single"/>
          <w:bdr w:val="single" w:sz="8" w:space="0" w:color="auto"/>
        </w:rPr>
        <w:t xml:space="preserve"> of impending space war, </w:t>
      </w:r>
      <w:r w:rsidRPr="00EE1424">
        <w:rPr>
          <w:rFonts w:asciiTheme="minorHAnsi" w:eastAsia="Cambria" w:hAnsiTheme="minorHAnsi" w:cstheme="minorHAnsi"/>
          <w:b/>
          <w:iCs/>
          <w:highlight w:val="cyan"/>
          <w:u w:val="single"/>
          <w:bdr w:val="single" w:sz="8" w:space="0" w:color="auto"/>
        </w:rPr>
        <w:t xml:space="preserve">no such conflict </w:t>
      </w:r>
      <w:r w:rsidRPr="00EE1424">
        <w:rPr>
          <w:rFonts w:asciiTheme="minorHAnsi" w:eastAsia="Cambria" w:hAnsiTheme="minorHAnsi" w:cstheme="minorHAnsi"/>
          <w:b/>
          <w:iCs/>
          <w:u w:val="single"/>
          <w:bdr w:val="single" w:sz="8" w:space="0" w:color="auto"/>
        </w:rPr>
        <w:t xml:space="preserve">has </w:t>
      </w:r>
      <w:r w:rsidRPr="00EE1424">
        <w:rPr>
          <w:rFonts w:asciiTheme="minorHAnsi" w:eastAsia="Cambria" w:hAnsiTheme="minorHAnsi" w:cstheme="minorHAnsi"/>
          <w:b/>
          <w:iCs/>
          <w:highlight w:val="cyan"/>
          <w:u w:val="single"/>
          <w:bdr w:val="single" w:sz="8" w:space="0" w:color="auto"/>
        </w:rPr>
        <w:t>broken out</w:t>
      </w:r>
      <w:r w:rsidRPr="00EE1424">
        <w:rPr>
          <w:rFonts w:asciiTheme="minorHAnsi" w:eastAsia="Cambria" w:hAnsiTheme="minorHAnsi" w:cstheme="minorHAnsi"/>
          <w:sz w:val="16"/>
        </w:rPr>
        <w:t xml:space="preserve"> [14]</w:t>
      </w:r>
      <w:proofErr w:type="gramStart"/>
      <w:r w:rsidRPr="00EE1424">
        <w:rPr>
          <w:rFonts w:asciiTheme="minorHAnsi" w:eastAsia="Cambria" w:hAnsiTheme="minorHAnsi" w:cstheme="minorHAnsi"/>
          <w:sz w:val="16"/>
        </w:rPr>
        <w:t>–[</w:t>
      </w:r>
      <w:proofErr w:type="gramEnd"/>
      <w:r w:rsidRPr="00EE1424">
        <w:rPr>
          <w:rFonts w:asciiTheme="minorHAnsi" w:eastAsia="Cambria" w:hAnsiTheme="minorHAnsi" w:cstheme="minorHAnsi"/>
          <w:sz w:val="16"/>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EE1424">
        <w:rPr>
          <w:rFonts w:asciiTheme="minorHAnsi" w:eastAsia="Cambria" w:hAnsiTheme="minorHAnsi" w:cstheme="minorHAnsi"/>
          <w:sz w:val="16"/>
        </w:rPr>
        <w:t>Korean</w:t>
      </w:r>
      <w:proofErr w:type="gramEnd"/>
      <w:r w:rsidRPr="00EE1424">
        <w:rPr>
          <w:rFonts w:asciiTheme="minorHAnsi" w:eastAsia="Cambria" w:hAnsiTheme="minorHAnsi" w:cstheme="minorHAnsi"/>
          <w:sz w:val="16"/>
        </w:rPr>
        <w:t xml:space="preserve"> and Iranian militaries [20]. Overall, however, </w:t>
      </w:r>
      <w:r w:rsidRPr="00EE1424">
        <w:rPr>
          <w:rFonts w:asciiTheme="minorHAnsi" w:eastAsia="Cambria" w:hAnsiTheme="minorHAnsi" w:cstheme="minorHAnsi"/>
          <w:u w:val="single"/>
        </w:rPr>
        <w:t xml:space="preserve">the </w:t>
      </w:r>
      <w:r w:rsidRPr="00EE1424">
        <w:rPr>
          <w:rFonts w:asciiTheme="minorHAnsi" w:eastAsia="Cambria" w:hAnsiTheme="minorHAnsi" w:cstheme="minorHAnsi"/>
          <w:highlight w:val="cyan"/>
          <w:u w:val="single"/>
        </w:rPr>
        <w:t>space</w:t>
      </w:r>
      <w:r w:rsidRPr="00EE1424">
        <w:rPr>
          <w:rFonts w:asciiTheme="minorHAnsi" w:eastAsia="Cambria" w:hAnsiTheme="minorHAnsi" w:cstheme="minorHAnsi"/>
          <w:u w:val="single"/>
        </w:rPr>
        <w:t xml:space="preserve"> domain has </w:t>
      </w:r>
      <w:r w:rsidRPr="00EE1424">
        <w:rPr>
          <w:rFonts w:asciiTheme="minorHAnsi" w:eastAsia="Cambria" w:hAnsiTheme="minorHAnsi" w:cstheme="minorHAnsi"/>
          <w:highlight w:val="cyan"/>
          <w:u w:val="single"/>
        </w:rPr>
        <w:t>remained</w:t>
      </w:r>
      <w:r w:rsidRPr="00EE1424">
        <w:rPr>
          <w:rFonts w:asciiTheme="minorHAnsi" w:eastAsia="Cambria" w:hAnsiTheme="minorHAnsi" w:cstheme="minorHAnsi"/>
          <w:u w:val="single"/>
        </w:rPr>
        <w:t xml:space="preserve"> puzzlingly </w:t>
      </w:r>
      <w:r w:rsidRPr="00EE1424">
        <w:rPr>
          <w:rFonts w:asciiTheme="minorHAnsi" w:eastAsia="Cambria" w:hAnsiTheme="minorHAnsi" w:cstheme="minorHAnsi"/>
          <w:highlight w:val="cyan"/>
          <w:u w:val="single"/>
        </w:rPr>
        <w:t>peaceful</w:t>
      </w:r>
      <w:r w:rsidRPr="00EE1424">
        <w:rPr>
          <w:rFonts w:asciiTheme="minorHAnsi" w:eastAsia="Cambria" w:hAnsiTheme="minorHAnsi" w:cstheme="minorHAnsi"/>
          <w:u w:val="single"/>
        </w:rPr>
        <w:t>.</w:t>
      </w:r>
      <w:r w:rsidRPr="00EE1424">
        <w:rPr>
          <w:rFonts w:asciiTheme="minorHAnsi" w:eastAsia="Cambria" w:hAnsiTheme="minorHAnsi" w:cstheme="minorHAnsi"/>
          <w:sz w:val="16"/>
        </w:rPr>
        <w:t xml:space="preserve"> In this section, </w:t>
      </w:r>
      <w:r w:rsidRPr="00EE1424">
        <w:rPr>
          <w:rFonts w:asciiTheme="minorHAnsi" w:eastAsia="Cambria" w:hAnsiTheme="minorHAnsi" w:cstheme="minorHAnsi"/>
          <w:u w:val="single"/>
        </w:rPr>
        <w:t xml:space="preserve">we outline three major contributors to this enduring stability: </w:t>
      </w:r>
      <w:r w:rsidRPr="00EE1424">
        <w:rPr>
          <w:rFonts w:asciiTheme="minorHAnsi" w:eastAsia="Cambria" w:hAnsiTheme="minorHAnsi" w:cstheme="minorHAnsi"/>
          <w:highlight w:val="cyan"/>
          <w:u w:val="single"/>
        </w:rPr>
        <w:t>limited accessibility</w:t>
      </w:r>
      <w:r w:rsidRPr="00EE1424">
        <w:rPr>
          <w:rFonts w:asciiTheme="minorHAnsi" w:eastAsia="Cambria" w:hAnsiTheme="minorHAnsi" w:cstheme="minorHAnsi"/>
          <w:u w:val="single"/>
        </w:rPr>
        <w:t xml:space="preserve">, </w:t>
      </w:r>
      <w:r w:rsidRPr="00EE1424">
        <w:rPr>
          <w:rFonts w:asciiTheme="minorHAnsi" w:eastAsia="Cambria" w:hAnsiTheme="minorHAnsi" w:cstheme="minorHAnsi"/>
          <w:highlight w:val="cyan"/>
          <w:u w:val="single"/>
        </w:rPr>
        <w:t>attributable norms</w:t>
      </w:r>
      <w:r w:rsidRPr="00EE1424">
        <w:rPr>
          <w:rFonts w:asciiTheme="minorHAnsi" w:eastAsia="Cambria" w:hAnsiTheme="minorHAnsi" w:cstheme="minorHAnsi"/>
          <w:u w:val="single"/>
        </w:rPr>
        <w:t xml:space="preserve">, and </w:t>
      </w:r>
      <w:r w:rsidRPr="00EE1424">
        <w:rPr>
          <w:rFonts w:asciiTheme="minorHAnsi" w:eastAsia="Cambria" w:hAnsiTheme="minorHAnsi" w:cstheme="minorHAnsi"/>
          <w:highlight w:val="cyan"/>
          <w:u w:val="single"/>
        </w:rPr>
        <w:t>environmental interdependence</w:t>
      </w:r>
      <w:r w:rsidRPr="00EE1424">
        <w:rPr>
          <w:rFonts w:asciiTheme="minorHAnsi" w:eastAsia="Cambria" w:hAnsiTheme="minorHAnsi" w:cstheme="minorHAnsi"/>
          <w:u w:val="single"/>
        </w:rPr>
        <w:t xml:space="preserve">. </w:t>
      </w:r>
      <w:r w:rsidRPr="00EE1424">
        <w:rPr>
          <w:rFonts w:asciiTheme="minorHAnsi" w:eastAsia="Cambria" w:hAnsiTheme="minorHAnsi" w:cstheme="minorHAnsi"/>
          <w:sz w:val="16"/>
        </w:rPr>
        <w:t xml:space="preserve">A. </w:t>
      </w:r>
      <w:r w:rsidRPr="00EE1424">
        <w:rPr>
          <w:rFonts w:asciiTheme="minorHAnsi" w:eastAsia="Cambria" w:hAnsiTheme="minorHAnsi" w:cstheme="minorHAnsi"/>
          <w:u w:val="single"/>
        </w:rPr>
        <w:t>Limited Accessibility Space is difficult</w:t>
      </w:r>
      <w:r w:rsidRPr="00EE1424">
        <w:rPr>
          <w:rFonts w:asciiTheme="minorHAnsi" w:eastAsia="Cambria" w:hAnsiTheme="minorHAnsi" w:cstheme="minorHAnsi"/>
          <w:sz w:val="16"/>
        </w:rPr>
        <w:t xml:space="preserve">. Over 60 years have passed since the first Sputnik launch and only nine countries (ten including the EU) have orbital launch capabilities. Moreover, a launch </w:t>
      </w:r>
      <w:proofErr w:type="spellStart"/>
      <w:r w:rsidRPr="00EE1424">
        <w:rPr>
          <w:rFonts w:asciiTheme="minorHAnsi" w:eastAsia="Cambria" w:hAnsiTheme="minorHAnsi" w:cstheme="minorHAnsi"/>
          <w:sz w:val="16"/>
        </w:rPr>
        <w:t>programme</w:t>
      </w:r>
      <w:proofErr w:type="spellEnd"/>
      <w:r w:rsidRPr="00EE1424">
        <w:rPr>
          <w:rFonts w:asciiTheme="minorHAnsi" w:eastAsia="Cambria" w:hAnsiTheme="minorHAnsi" w:cstheme="minorHAnsi"/>
          <w:sz w:val="16"/>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E1424">
        <w:rPr>
          <w:rFonts w:asciiTheme="minorHAnsi" w:eastAsia="Cambria" w:hAnsiTheme="minorHAnsi" w:cstheme="minorHAnsi"/>
          <w:u w:val="single"/>
        </w:rPr>
        <w:t>Although launch technology may become cheaper and easier, it is unclear to what extent these advances will be distributed among presently non-spacefaring nations.</w:t>
      </w:r>
      <w:r w:rsidRPr="00EE1424">
        <w:rPr>
          <w:rFonts w:asciiTheme="minorHAnsi" w:eastAsia="Cambria" w:hAnsiTheme="minorHAnsi" w:cstheme="minorHAnsi"/>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E1424">
        <w:rPr>
          <w:rFonts w:asciiTheme="minorHAnsi" w:eastAsia="Cambria" w:hAnsiTheme="minorHAnsi" w:cstheme="minorHAnsi"/>
          <w:u w:val="single"/>
        </w:rPr>
        <w:t xml:space="preserve">Attributable Norms There also exists a long-standing normative framework </w:t>
      </w:r>
      <w:proofErr w:type="spellStart"/>
      <w:r w:rsidRPr="00EE1424">
        <w:rPr>
          <w:rFonts w:asciiTheme="minorHAnsi" w:eastAsia="Cambria" w:hAnsiTheme="minorHAnsi" w:cstheme="minorHAnsi"/>
          <w:u w:val="single"/>
        </w:rPr>
        <w:t>favouring</w:t>
      </w:r>
      <w:proofErr w:type="spellEnd"/>
      <w:r w:rsidRPr="00EE1424">
        <w:rPr>
          <w:rFonts w:asciiTheme="minorHAnsi" w:eastAsia="Cambria" w:hAnsiTheme="minorHAnsi" w:cstheme="minorHAnsi"/>
          <w:u w:val="single"/>
        </w:rPr>
        <w:t xml:space="preserve"> the peaceful use of space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The effectiveness of this regime, </w:t>
      </w:r>
      <w:proofErr w:type="spellStart"/>
      <w:r w:rsidRPr="00EE1424">
        <w:rPr>
          <w:rFonts w:asciiTheme="minorHAnsi" w:eastAsia="Cambria" w:hAnsiTheme="minorHAnsi" w:cstheme="minorHAnsi"/>
          <w:u w:val="single"/>
        </w:rPr>
        <w:t>centred</w:t>
      </w:r>
      <w:proofErr w:type="spellEnd"/>
      <w:r w:rsidRPr="00EE1424">
        <w:rPr>
          <w:rFonts w:asciiTheme="minorHAnsi" w:eastAsia="Cambria" w:hAnsiTheme="minorHAnsi" w:cstheme="minorHAnsi"/>
          <w:u w:val="single"/>
        </w:rPr>
        <w:t xml:space="preserve"> around the Outer Space Treaty </w:t>
      </w:r>
      <w:r w:rsidRPr="00EE1424">
        <w:rPr>
          <w:rFonts w:asciiTheme="minorHAnsi" w:eastAsia="Cambria" w:hAnsiTheme="minorHAnsi" w:cstheme="minorHAnsi"/>
          <w:sz w:val="16"/>
        </w:rPr>
        <w:t xml:space="preserve">(OST), </w:t>
      </w:r>
      <w:r w:rsidRPr="00EE1424">
        <w:rPr>
          <w:rFonts w:asciiTheme="minorHAnsi" w:eastAsia="Cambria" w:hAnsiTheme="minorHAnsi" w:cstheme="minorHAnsi"/>
          <w:u w:val="single"/>
        </w:rPr>
        <w:t>is highly contentious and many have pointed out its serious legal and political shortcomings</w:t>
      </w:r>
      <w:r w:rsidRPr="00EE1424">
        <w:rPr>
          <w:rFonts w:asciiTheme="minorHAnsi" w:eastAsia="Cambria" w:hAnsiTheme="minorHAnsi" w:cstheme="minorHAnsi"/>
          <w:sz w:val="16"/>
        </w:rPr>
        <w:t xml:space="preserve"> [24]</w:t>
      </w:r>
      <w:proofErr w:type="gramStart"/>
      <w:r w:rsidRPr="00EE1424">
        <w:rPr>
          <w:rFonts w:asciiTheme="minorHAnsi" w:eastAsia="Cambria" w:hAnsiTheme="minorHAnsi" w:cstheme="minorHAnsi"/>
          <w:sz w:val="16"/>
        </w:rPr>
        <w:t>–[</w:t>
      </w:r>
      <w:proofErr w:type="gramEnd"/>
      <w:r w:rsidRPr="00EE1424">
        <w:rPr>
          <w:rFonts w:asciiTheme="minorHAnsi" w:eastAsia="Cambria" w:hAnsiTheme="minorHAnsi" w:cstheme="minorHAnsi"/>
          <w:sz w:val="16"/>
        </w:rPr>
        <w:t xml:space="preserve">26]. </w:t>
      </w:r>
      <w:r w:rsidRPr="00EE1424">
        <w:rPr>
          <w:rFonts w:asciiTheme="minorHAnsi" w:eastAsia="Cambria" w:hAnsiTheme="minorHAnsi" w:cstheme="minorHAnsi"/>
          <w:b/>
          <w:iCs/>
          <w:u w:val="single"/>
          <w:bdr w:val="single" w:sz="8" w:space="0" w:color="auto"/>
        </w:rPr>
        <w:t xml:space="preserve">Nevertheless, this </w:t>
      </w:r>
      <w:r w:rsidRPr="00EE1424">
        <w:rPr>
          <w:rFonts w:asciiTheme="minorHAnsi" w:eastAsia="Cambria" w:hAnsiTheme="minorHAnsi" w:cstheme="minorHAnsi"/>
          <w:b/>
          <w:iCs/>
          <w:highlight w:val="cyan"/>
          <w:u w:val="single"/>
          <w:bdr w:val="single" w:sz="8" w:space="0" w:color="auto"/>
        </w:rPr>
        <w:t>s</w:t>
      </w:r>
      <w:r w:rsidRPr="00EE1424">
        <w:rPr>
          <w:rFonts w:asciiTheme="minorHAnsi" w:eastAsia="Cambria" w:hAnsiTheme="minorHAnsi" w:cstheme="minorHAnsi"/>
          <w:b/>
          <w:iCs/>
          <w:u w:val="single"/>
          <w:bdr w:val="single" w:sz="8" w:space="0" w:color="auto"/>
        </w:rPr>
        <w:t xml:space="preserve">tatus </w:t>
      </w:r>
      <w:r w:rsidRPr="00EE1424">
        <w:rPr>
          <w:rFonts w:asciiTheme="minorHAnsi" w:eastAsia="Cambria" w:hAnsiTheme="minorHAnsi" w:cstheme="minorHAnsi"/>
          <w:b/>
          <w:iCs/>
          <w:highlight w:val="cyan"/>
          <w:u w:val="single"/>
          <w:bdr w:val="single" w:sz="8" w:space="0" w:color="auto"/>
        </w:rPr>
        <w:t>quo framework</w:t>
      </w:r>
      <w:r w:rsidRPr="00EE1424">
        <w:rPr>
          <w:rFonts w:asciiTheme="minorHAnsi" w:eastAsia="Cambria" w:hAnsiTheme="minorHAnsi" w:cstheme="minorHAnsi"/>
          <w:b/>
          <w:iCs/>
          <w:u w:val="single"/>
          <w:bdr w:val="single" w:sz="8" w:space="0" w:color="auto"/>
        </w:rPr>
        <w:t xml:space="preserve"> has somehow </w:t>
      </w:r>
      <w:r w:rsidRPr="00EE1424">
        <w:rPr>
          <w:rFonts w:asciiTheme="minorHAnsi" w:eastAsia="Cambria" w:hAnsiTheme="minorHAnsi" w:cstheme="minorHAnsi"/>
          <w:b/>
          <w:iCs/>
          <w:highlight w:val="cyan"/>
          <w:u w:val="single"/>
          <w:bdr w:val="single" w:sz="8" w:space="0" w:color="auto"/>
        </w:rPr>
        <w:t>supported</w:t>
      </w:r>
      <w:r w:rsidRPr="00EE1424">
        <w:rPr>
          <w:rFonts w:asciiTheme="minorHAnsi" w:eastAsia="Cambria" w:hAnsiTheme="minorHAnsi" w:cstheme="minorHAnsi"/>
          <w:b/>
          <w:iCs/>
          <w:u w:val="single"/>
          <w:bdr w:val="single" w:sz="8" w:space="0" w:color="auto"/>
        </w:rPr>
        <w:t xml:space="preserve"> over </w:t>
      </w:r>
      <w:r w:rsidRPr="00EE1424">
        <w:rPr>
          <w:rFonts w:asciiTheme="minorHAnsi" w:eastAsia="Cambria" w:hAnsiTheme="minorHAnsi" w:cstheme="minorHAnsi"/>
          <w:b/>
          <w:iCs/>
          <w:highlight w:val="cyan"/>
          <w:u w:val="single"/>
          <w:bdr w:val="single" w:sz="8" w:space="0" w:color="auto"/>
        </w:rPr>
        <w:t>six decades of</w:t>
      </w:r>
      <w:r w:rsidRPr="00EE1424">
        <w:rPr>
          <w:rFonts w:asciiTheme="minorHAnsi" w:eastAsia="Cambria" w:hAnsiTheme="minorHAnsi" w:cstheme="minorHAnsi"/>
          <w:b/>
          <w:iCs/>
          <w:u w:val="single"/>
          <w:bdr w:val="single" w:sz="8" w:space="0" w:color="auto"/>
        </w:rPr>
        <w:t xml:space="preserve"> relative </w:t>
      </w:r>
      <w:r w:rsidRPr="00EE1424">
        <w:rPr>
          <w:rFonts w:asciiTheme="minorHAnsi" w:eastAsia="Cambria" w:hAnsiTheme="minorHAnsi" w:cstheme="minorHAnsi"/>
          <w:b/>
          <w:iCs/>
          <w:highlight w:val="cyan"/>
          <w:u w:val="single"/>
          <w:bdr w:val="single" w:sz="8" w:space="0" w:color="auto"/>
        </w:rPr>
        <w:t>peace</w:t>
      </w:r>
      <w:r w:rsidRPr="00EE1424">
        <w:rPr>
          <w:rFonts w:asciiTheme="minorHAnsi" w:eastAsia="Cambria" w:hAnsiTheme="minorHAnsi" w:cstheme="minorHAnsi"/>
          <w:b/>
          <w:iCs/>
          <w:u w:val="single"/>
          <w:bdr w:val="single" w:sz="8" w:space="0" w:color="auto"/>
        </w:rPr>
        <w:t xml:space="preserve"> in orbit.</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Over these six decades, </w:t>
      </w:r>
      <w:r w:rsidRPr="00EE1424">
        <w:rPr>
          <w:rFonts w:asciiTheme="minorHAnsi" w:eastAsia="Cambria" w:hAnsiTheme="minorHAnsi" w:cstheme="minorHAnsi"/>
          <w:highlight w:val="cyan"/>
          <w:u w:val="single"/>
        </w:rPr>
        <w:t>norms</w:t>
      </w:r>
      <w:r w:rsidRPr="00EE1424">
        <w:rPr>
          <w:rFonts w:asciiTheme="minorHAnsi" w:eastAsia="Cambria" w:hAnsiTheme="minorHAnsi" w:cstheme="minorHAnsi"/>
          <w:u w:val="single"/>
        </w:rPr>
        <w:t xml:space="preserve"> have become </w:t>
      </w:r>
      <w:r w:rsidRPr="00EE1424">
        <w:rPr>
          <w:rFonts w:asciiTheme="minorHAnsi" w:eastAsia="Cambria" w:hAnsiTheme="minorHAnsi" w:cstheme="minorHAnsi"/>
          <w:highlight w:val="cyan"/>
          <w:u w:val="single"/>
        </w:rPr>
        <w:t>deeply ingrained</w:t>
      </w:r>
      <w:r w:rsidRPr="00EE1424">
        <w:rPr>
          <w:rFonts w:asciiTheme="minorHAnsi" w:eastAsia="Cambria" w:hAnsiTheme="minorHAnsi" w:cstheme="minorHAnsi"/>
          <w:u w:val="single"/>
        </w:rPr>
        <w:t xml:space="preserve"> into the way states describe and perceive space weaponization</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This de facto codification was dramatically demonstrated in 2005 when the US found itself on the short end of a 160-1 UN vote after opposing a non-binding resolution on space weaponization</w:t>
      </w:r>
      <w:r w:rsidRPr="00EE1424">
        <w:rPr>
          <w:rFonts w:asciiTheme="minorHAnsi" w:eastAsia="Cambria" w:hAnsiTheme="minorHAnsi" w:cstheme="minorHAnsi"/>
          <w:sz w:val="16"/>
        </w:rPr>
        <w:t xml:space="preserve">. </w:t>
      </w:r>
      <w:r w:rsidRPr="00EE1424">
        <w:rPr>
          <w:rFonts w:asciiTheme="minorHAnsi" w:eastAsia="Cambria" w:hAnsiTheme="minorHAnsi" w:cstheme="minorHAnsi"/>
          <w:b/>
          <w:iCs/>
          <w:u w:val="single"/>
          <w:bdr w:val="single" w:sz="8" w:space="0" w:color="auto"/>
        </w:rPr>
        <w:t>Although states have occasionally pushed the boundaries of these norms, this has typically occurred through incremental legal re-interpretation rather than outright opposition</w:t>
      </w:r>
      <w:r w:rsidRPr="00EE1424">
        <w:rPr>
          <w:rFonts w:asciiTheme="minorHAnsi" w:eastAsia="Cambria" w:hAnsiTheme="minorHAnsi" w:cstheme="minorHAnsi"/>
          <w:sz w:val="16"/>
        </w:rPr>
        <w:t xml:space="preserve"> [27]. </w:t>
      </w:r>
      <w:r w:rsidRPr="00EE1424">
        <w:rPr>
          <w:rFonts w:asciiTheme="minorHAnsi" w:eastAsia="Cambria" w:hAnsiTheme="minorHAnsi" w:cstheme="minorHAnsi"/>
          <w:u w:val="single"/>
        </w:rPr>
        <w:t xml:space="preserve">Even the most notable incidents, such as the 2007-2008 US and Chinese ASAT demonstrations, were couched in </w:t>
      </w:r>
      <w:r w:rsidRPr="00EE1424">
        <w:rPr>
          <w:rFonts w:asciiTheme="minorHAnsi" w:eastAsia="Cambria" w:hAnsiTheme="minorHAnsi" w:cstheme="minorHAnsi"/>
          <w:highlight w:val="cyan"/>
          <w:u w:val="single"/>
        </w:rPr>
        <w:t>rhetoric</w:t>
      </w:r>
      <w:r w:rsidRPr="00EE1424">
        <w:rPr>
          <w:rFonts w:asciiTheme="minorHAnsi" w:eastAsia="Cambria" w:hAnsiTheme="minorHAnsi" w:cstheme="minorHAnsi"/>
          <w:u w:val="single"/>
        </w:rPr>
        <w:t xml:space="preserve"> from both the norm violators and defenders, </w:t>
      </w:r>
      <w:r w:rsidRPr="00EE1424">
        <w:rPr>
          <w:rFonts w:asciiTheme="minorHAnsi" w:eastAsia="Cambria" w:hAnsiTheme="minorHAnsi" w:cstheme="minorHAnsi"/>
          <w:highlight w:val="cyan"/>
          <w:u w:val="single"/>
        </w:rPr>
        <w:t>depicting space as</w:t>
      </w:r>
      <w:r w:rsidRPr="00EE1424">
        <w:rPr>
          <w:rFonts w:asciiTheme="minorHAnsi" w:eastAsia="Cambria" w:hAnsiTheme="minorHAnsi" w:cstheme="minorHAnsi"/>
          <w:u w:val="single"/>
        </w:rPr>
        <w:t xml:space="preserve"> a </w:t>
      </w:r>
      <w:proofErr w:type="gramStart"/>
      <w:r w:rsidRPr="00EE1424">
        <w:rPr>
          <w:rFonts w:asciiTheme="minorHAnsi" w:eastAsia="Cambria" w:hAnsiTheme="minorHAnsi" w:cstheme="minorHAnsi"/>
          <w:highlight w:val="cyan"/>
          <w:u w:val="single"/>
        </w:rPr>
        <w:t>peaceful</w:t>
      </w:r>
      <w:r w:rsidRPr="00EE1424">
        <w:rPr>
          <w:rFonts w:asciiTheme="minorHAnsi" w:eastAsia="Cambria" w:hAnsiTheme="minorHAnsi" w:cstheme="minorHAnsi"/>
          <w:u w:val="single"/>
        </w:rPr>
        <w:t xml:space="preserve"> global commons</w:t>
      </w:r>
      <w:proofErr w:type="gramEnd"/>
      <w:r w:rsidRPr="00EE1424">
        <w:rPr>
          <w:rFonts w:asciiTheme="minorHAnsi" w:eastAsia="Cambria" w:hAnsiTheme="minorHAnsi" w:cstheme="minorHAnsi"/>
          <w:sz w:val="16"/>
        </w:rPr>
        <w:t xml:space="preserve"> [27, p. 56]. Altogether, this suggests that </w:t>
      </w:r>
      <w:r w:rsidRPr="00EE1424">
        <w:rPr>
          <w:rFonts w:asciiTheme="minorHAnsi" w:eastAsia="Cambria" w:hAnsiTheme="minorHAnsi" w:cstheme="minorHAnsi"/>
          <w:b/>
          <w:iCs/>
          <w:highlight w:val="cyan"/>
          <w:u w:val="single"/>
          <w:bdr w:val="single" w:sz="8" w:space="0" w:color="auto"/>
        </w:rPr>
        <w:t>states perceive</w:t>
      </w:r>
      <w:r w:rsidRPr="00EE1424">
        <w:rPr>
          <w:rFonts w:asciiTheme="minorHAnsi" w:eastAsia="Cambria" w:hAnsiTheme="minorHAnsi" w:cstheme="minorHAnsi"/>
          <w:b/>
          <w:iCs/>
          <w:u w:val="single"/>
          <w:bdr w:val="single" w:sz="8" w:space="0" w:color="auto"/>
        </w:rPr>
        <w:t xml:space="preserve"> real </w:t>
      </w:r>
      <w:r w:rsidRPr="00EE1424">
        <w:rPr>
          <w:rFonts w:asciiTheme="minorHAnsi" w:eastAsia="Cambria" w:hAnsiTheme="minorHAnsi" w:cstheme="minorHAnsi"/>
          <w:b/>
          <w:iCs/>
          <w:highlight w:val="cyan"/>
          <w:u w:val="single"/>
          <w:bdr w:val="single" w:sz="8" w:space="0" w:color="auto"/>
        </w:rPr>
        <w:t>costs to breaking</w:t>
      </w:r>
      <w:r w:rsidRPr="00EE1424">
        <w:rPr>
          <w:rFonts w:asciiTheme="minorHAnsi" w:eastAsia="Cambria" w:hAnsiTheme="minorHAnsi" w:cstheme="minorHAnsi"/>
          <w:b/>
          <w:iCs/>
          <w:u w:val="single"/>
          <w:bdr w:val="single" w:sz="8" w:space="0" w:color="auto"/>
        </w:rPr>
        <w:t xml:space="preserve"> this normative </w:t>
      </w:r>
      <w:r w:rsidRPr="00EE1424">
        <w:rPr>
          <w:rFonts w:asciiTheme="minorHAnsi" w:eastAsia="Cambria" w:hAnsiTheme="minorHAnsi" w:cstheme="minorHAnsi"/>
          <w:b/>
          <w:iCs/>
          <w:highlight w:val="cyan"/>
          <w:u w:val="single"/>
          <w:bdr w:val="single" w:sz="8" w:space="0" w:color="auto"/>
        </w:rPr>
        <w:t>tradition</w:t>
      </w:r>
      <w:r w:rsidRPr="00EE1424">
        <w:rPr>
          <w:rFonts w:asciiTheme="minorHAnsi" w:eastAsia="Cambria" w:hAnsiTheme="minorHAnsi" w:cstheme="minorHAnsi"/>
          <w:b/>
          <w:iCs/>
          <w:u w:val="single"/>
          <w:bdr w:val="single" w:sz="8" w:space="0" w:color="auto"/>
        </w:rPr>
        <w:t xml:space="preserve"> and may even </w:t>
      </w:r>
      <w:r w:rsidRPr="00EE1424">
        <w:rPr>
          <w:rFonts w:asciiTheme="minorHAnsi" w:eastAsia="Cambria" w:hAnsiTheme="minorHAnsi" w:cstheme="minorHAnsi"/>
          <w:b/>
          <w:iCs/>
          <w:highlight w:val="cyan"/>
          <w:u w:val="single"/>
          <w:bdr w:val="single" w:sz="8" w:space="0" w:color="auto"/>
        </w:rPr>
        <w:t>moderate</w:t>
      </w:r>
      <w:r w:rsidRPr="00EE1424">
        <w:rPr>
          <w:rFonts w:asciiTheme="minorHAnsi" w:eastAsia="Cambria" w:hAnsiTheme="minorHAnsi" w:cstheme="minorHAnsi"/>
          <w:b/>
          <w:iCs/>
          <w:u w:val="single"/>
          <w:bdr w:val="single" w:sz="8" w:space="0" w:color="auto"/>
        </w:rPr>
        <w:t xml:space="preserve"> their </w:t>
      </w:r>
      <w:proofErr w:type="spellStart"/>
      <w:r w:rsidRPr="00EE1424">
        <w:rPr>
          <w:rFonts w:asciiTheme="minorHAnsi" w:eastAsia="Cambria" w:hAnsiTheme="minorHAnsi" w:cstheme="minorHAnsi"/>
          <w:b/>
          <w:iCs/>
          <w:highlight w:val="cyan"/>
          <w:u w:val="single"/>
          <w:bdr w:val="single" w:sz="8" w:space="0" w:color="auto"/>
        </w:rPr>
        <w:t>behaviour</w:t>
      </w:r>
      <w:r w:rsidRPr="00EE1424">
        <w:rPr>
          <w:rFonts w:asciiTheme="minorHAnsi" w:eastAsia="Cambria" w:hAnsiTheme="minorHAnsi" w:cstheme="minorHAnsi"/>
          <w:b/>
          <w:iCs/>
          <w:u w:val="single"/>
          <w:bdr w:val="single" w:sz="8" w:space="0" w:color="auto"/>
        </w:rPr>
        <w:t>s</w:t>
      </w:r>
      <w:proofErr w:type="spellEnd"/>
      <w:r w:rsidRPr="00EE1424">
        <w:rPr>
          <w:rFonts w:asciiTheme="minorHAnsi" w:eastAsia="Cambria" w:hAnsiTheme="minorHAnsi" w:cstheme="minorHAnsi"/>
          <w:b/>
          <w:iCs/>
          <w:u w:val="single"/>
          <w:bdr w:val="single" w:sz="8" w:space="0" w:color="auto"/>
        </w:rPr>
        <w:t xml:space="preserve"> accordingly. </w:t>
      </w:r>
      <w:r w:rsidRPr="00EE1424">
        <w:rPr>
          <w:rFonts w:asciiTheme="minorHAnsi" w:eastAsia="Cambria" w:hAnsiTheme="minorHAnsi" w:cstheme="minorHAnsi"/>
          <w:u w:val="single"/>
        </w:rPr>
        <w:t>One further factor supporting this norms regime is the high degree of attributability surrounding ASAT weapons</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For </w:t>
      </w:r>
      <w:r w:rsidRPr="00EE1424">
        <w:rPr>
          <w:rFonts w:asciiTheme="minorHAnsi" w:eastAsia="Cambria" w:hAnsiTheme="minorHAnsi" w:cstheme="minorHAnsi"/>
          <w:b/>
          <w:iCs/>
          <w:u w:val="single"/>
          <w:bdr w:val="single" w:sz="8" w:space="0" w:color="auto"/>
        </w:rPr>
        <w:t xml:space="preserve">kinetic ASAT technology, </w:t>
      </w:r>
      <w:r w:rsidRPr="00EE1424">
        <w:rPr>
          <w:rFonts w:asciiTheme="minorHAnsi" w:eastAsia="Cambria" w:hAnsiTheme="minorHAnsi" w:cstheme="minorHAnsi"/>
          <w:b/>
          <w:iCs/>
          <w:highlight w:val="cyan"/>
          <w:u w:val="single"/>
          <w:bdr w:val="single" w:sz="8" w:space="0" w:color="auto"/>
        </w:rPr>
        <w:t>plausible deniability and stealth are</w:t>
      </w:r>
      <w:r w:rsidRPr="00EE1424">
        <w:rPr>
          <w:rFonts w:asciiTheme="minorHAnsi" w:eastAsia="Cambria" w:hAnsiTheme="minorHAnsi" w:cstheme="minorHAnsi"/>
          <w:b/>
          <w:iCs/>
          <w:u w:val="single"/>
          <w:bdr w:val="single" w:sz="8" w:space="0" w:color="auto"/>
        </w:rPr>
        <w:t xml:space="preserve"> essentially </w:t>
      </w:r>
      <w:r w:rsidRPr="00EE1424">
        <w:rPr>
          <w:rFonts w:asciiTheme="minorHAnsi" w:eastAsia="Cambria" w:hAnsiTheme="minorHAnsi" w:cstheme="minorHAnsi"/>
          <w:b/>
          <w:iCs/>
          <w:highlight w:val="cyan"/>
          <w:u w:val="single"/>
          <w:bdr w:val="single" w:sz="8" w:space="0" w:color="auto"/>
        </w:rPr>
        <w:t>impossible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The literally explosive act of launching a rocket cannot evade detection and, if used offensively, retaliation. </w:t>
      </w:r>
      <w:r w:rsidRPr="00EE1424">
        <w:rPr>
          <w:rFonts w:asciiTheme="minorHAnsi" w:eastAsia="Cambria" w:hAnsiTheme="minorHAnsi" w:cstheme="minorHAnsi"/>
          <w:b/>
          <w:iCs/>
          <w:u w:val="single"/>
          <w:bdr w:val="single" w:sz="8" w:space="0" w:color="auto"/>
        </w:rPr>
        <w:t xml:space="preserve">This imposes </w:t>
      </w:r>
      <w:r w:rsidRPr="00EE1424">
        <w:rPr>
          <w:rFonts w:asciiTheme="minorHAnsi" w:eastAsia="Cambria" w:hAnsiTheme="minorHAnsi" w:cstheme="minorHAnsi"/>
          <w:b/>
          <w:iCs/>
          <w:highlight w:val="cyan"/>
          <w:u w:val="single"/>
          <w:bdr w:val="single" w:sz="8" w:space="0" w:color="auto"/>
        </w:rPr>
        <w:t>high diplomatic costs</w:t>
      </w:r>
      <w:r w:rsidRPr="00EE1424">
        <w:rPr>
          <w:rFonts w:asciiTheme="minorHAnsi" w:eastAsia="Cambria" w:hAnsiTheme="minorHAnsi" w:cstheme="minorHAnsi"/>
          <w:b/>
          <w:iCs/>
          <w:u w:val="single"/>
          <w:bdr w:val="single" w:sz="8" w:space="0" w:color="auto"/>
        </w:rPr>
        <w:t xml:space="preserve"> on ASAT usage and testing</w:t>
      </w:r>
      <w:r w:rsidRPr="00EE1424">
        <w:rPr>
          <w:rFonts w:asciiTheme="minorHAnsi" w:eastAsia="Cambria" w:hAnsiTheme="minorHAnsi" w:cstheme="minorHAnsi"/>
          <w:u w:val="single"/>
        </w:rPr>
        <w:t xml:space="preserve">, particularly during peacetime. </w:t>
      </w:r>
      <w:r w:rsidRPr="00EE1424">
        <w:rPr>
          <w:rFonts w:asciiTheme="minorHAnsi" w:eastAsia="Cambria" w:hAnsiTheme="minorHAnsi" w:cstheme="minorHAnsi"/>
          <w:sz w:val="16"/>
        </w:rPr>
        <w:t xml:space="preserve">C. </w:t>
      </w:r>
      <w:r w:rsidRPr="00EE1424">
        <w:rPr>
          <w:rFonts w:asciiTheme="minorHAnsi" w:eastAsia="Cambria" w:hAnsiTheme="minorHAnsi" w:cstheme="minorHAnsi"/>
          <w:u w:val="single"/>
        </w:rPr>
        <w:t>Environmental Interdependence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EE1424">
        <w:rPr>
          <w:rFonts w:asciiTheme="minorHAnsi" w:eastAsia="Cambria" w:hAnsiTheme="minorHAnsi" w:cstheme="minorHAnsi"/>
          <w:sz w:val="16"/>
        </w:rPr>
        <w:t xml:space="preserve"> [28, p. 4]. Since debris particles are indiscriminate and unpredictable, they often threaten the attacker’s own space assets [22, p. 420]. This is compounded by Kessler syndrome, </w:t>
      </w:r>
      <w:r w:rsidRPr="00EE1424">
        <w:rPr>
          <w:rFonts w:asciiTheme="minorHAnsi" w:eastAsia="Cambria" w:hAnsiTheme="minorHAnsi" w:cstheme="minorHAnsi"/>
          <w:u w:val="single"/>
        </w:rPr>
        <w:t>a phenomenon whereby orbital debris ‘breeds’ as large pieces of debris collide and disintegrate. As space debris remains in orbit for hundreds of years, the cascade effect of an ASAT attack can constrain the attacker’s long-term use of space</w:t>
      </w:r>
      <w:r w:rsidRPr="00EE1424">
        <w:rPr>
          <w:rFonts w:asciiTheme="minorHAnsi" w:eastAsia="Cambria" w:hAnsiTheme="minorHAnsi" w:cstheme="minorHAnsi"/>
          <w:sz w:val="16"/>
        </w:rPr>
        <w:t xml:space="preserve"> [29, pp. 295– 296]. </w:t>
      </w:r>
      <w:r w:rsidRPr="00EE1424">
        <w:rPr>
          <w:rFonts w:asciiTheme="minorHAnsi" w:eastAsia="Cambria" w:hAnsiTheme="minorHAnsi" w:cstheme="minorHAnsi"/>
          <w:u w:val="single"/>
        </w:rPr>
        <w:t xml:space="preserve">Any state with kinetic ASAT capabilities will likely also operate satellites of its own, and they are necessarily exposed to this collateral damage threat. </w:t>
      </w:r>
      <w:r w:rsidRPr="00EE1424">
        <w:rPr>
          <w:rFonts w:asciiTheme="minorHAnsi" w:eastAsia="Cambria" w:hAnsiTheme="minorHAnsi" w:cstheme="minorHAnsi"/>
          <w:b/>
          <w:iCs/>
          <w:highlight w:val="cyan"/>
          <w:u w:val="single"/>
          <w:bdr w:val="single" w:sz="8" w:space="0" w:color="auto"/>
        </w:rPr>
        <w:t>Space debris</w:t>
      </w:r>
      <w:r w:rsidRPr="00EE1424">
        <w:rPr>
          <w:rFonts w:asciiTheme="minorHAnsi" w:eastAsia="Cambria" w:hAnsiTheme="minorHAnsi" w:cstheme="minorHAnsi"/>
          <w:b/>
          <w:iCs/>
          <w:u w:val="single"/>
          <w:bdr w:val="single" w:sz="8" w:space="0" w:color="auto"/>
        </w:rPr>
        <w:t xml:space="preserve"> thus </w:t>
      </w:r>
      <w:r w:rsidRPr="00EE1424">
        <w:rPr>
          <w:rFonts w:asciiTheme="minorHAnsi" w:eastAsia="Cambria" w:hAnsiTheme="minorHAnsi" w:cstheme="minorHAnsi"/>
          <w:b/>
          <w:iCs/>
          <w:highlight w:val="cyan"/>
          <w:u w:val="single"/>
          <w:bdr w:val="single" w:sz="8" w:space="0" w:color="auto"/>
        </w:rPr>
        <w:t>acts as a strong</w:t>
      </w:r>
      <w:r w:rsidRPr="00EE1424">
        <w:rPr>
          <w:rFonts w:asciiTheme="minorHAnsi" w:eastAsia="Cambria" w:hAnsiTheme="minorHAnsi" w:cstheme="minorHAnsi"/>
          <w:b/>
          <w:iCs/>
          <w:u w:val="single"/>
          <w:bdr w:val="single" w:sz="8" w:space="0" w:color="auto"/>
        </w:rPr>
        <w:t xml:space="preserve"> strategic </w:t>
      </w:r>
      <w:r w:rsidRPr="00EE1424">
        <w:rPr>
          <w:rFonts w:asciiTheme="minorHAnsi" w:eastAsia="Cambria" w:hAnsiTheme="minorHAnsi" w:cstheme="minorHAnsi"/>
          <w:b/>
          <w:iCs/>
          <w:highlight w:val="cyan"/>
          <w:u w:val="single"/>
          <w:bdr w:val="single" w:sz="8" w:space="0" w:color="auto"/>
        </w:rPr>
        <w:t>deterrent</w:t>
      </w:r>
      <w:r w:rsidRPr="00EE1424">
        <w:rPr>
          <w:rFonts w:asciiTheme="minorHAnsi" w:eastAsia="Cambria" w:hAnsiTheme="minorHAnsi" w:cstheme="minorHAnsi"/>
          <w:b/>
          <w:iCs/>
          <w:u w:val="single"/>
          <w:bdr w:val="single" w:sz="8" w:space="0" w:color="auto"/>
        </w:rPr>
        <w:t xml:space="preserve"> to ASAT usage.</w:t>
      </w:r>
      <w:r w:rsidRPr="00EE1424">
        <w:rPr>
          <w:rFonts w:asciiTheme="minorHAnsi" w:eastAsia="Cambria" w:hAnsiTheme="minorHAnsi" w:cstheme="minorHAnsi"/>
          <w:u w:val="single"/>
        </w:rPr>
        <w:t xml:space="preserve"> </w:t>
      </w:r>
    </w:p>
    <w:p w14:paraId="23C71163" w14:textId="77777777" w:rsidR="00402326" w:rsidRPr="003D61BB" w:rsidRDefault="00402326" w:rsidP="00402326">
      <w:pPr>
        <w:pStyle w:val="Heading4"/>
      </w:pPr>
      <w:r>
        <w:rPr>
          <w:rFonts w:eastAsia="Cambria"/>
        </w:rPr>
        <w:t xml:space="preserve">Alt cause - </w:t>
      </w:r>
      <w:r>
        <w:t xml:space="preserve">The Kessler syndrome is starting now but private </w:t>
      </w:r>
      <w:proofErr w:type="spellStart"/>
      <w:r>
        <w:t>megaconstellations</w:t>
      </w:r>
      <w:proofErr w:type="spellEnd"/>
      <w:r>
        <w:t xml:space="preserve"> make management impossible  </w:t>
      </w:r>
    </w:p>
    <w:p w14:paraId="26F2CB59" w14:textId="77777777" w:rsidR="00402326" w:rsidRPr="00153BC0" w:rsidRDefault="00402326" w:rsidP="00402326">
      <w:pPr>
        <w:spacing w:after="0"/>
        <w:rPr>
          <w:b/>
          <w:bCs/>
          <w:sz w:val="26"/>
        </w:rPr>
      </w:pPr>
      <w:proofErr w:type="spellStart"/>
      <w:r w:rsidRPr="00153BC0">
        <w:rPr>
          <w:rStyle w:val="Style13ptBold"/>
        </w:rPr>
        <w:t>Boley</w:t>
      </w:r>
      <w:proofErr w:type="spellEnd"/>
      <w:r w:rsidRPr="00153BC0">
        <w:rPr>
          <w:rStyle w:val="Style13ptBold"/>
        </w:rPr>
        <w:t xml:space="preserve"> and Byers 21, </w:t>
      </w:r>
      <w:r w:rsidRPr="00153BC0">
        <w:t>Aaron</w:t>
      </w:r>
      <w:r>
        <w:t xml:space="preserve">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 xml:space="preserve">. 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23" w:history="1">
        <w:r w:rsidRPr="00337B6A">
          <w:rPr>
            <w:rStyle w:val="Hyperlink"/>
          </w:rPr>
          <w:t>https://www.nature.com/articles/s41598-021-89909-7.pdf</w:t>
        </w:r>
      </w:hyperlink>
      <w:r>
        <w:t>, accessed 12/1/21, sb</w:t>
      </w:r>
    </w:p>
    <w:p w14:paraId="42420C92" w14:textId="7AC17C60" w:rsidR="00402326" w:rsidRPr="00EE1424" w:rsidRDefault="00402326" w:rsidP="00402326">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D1034">
        <w:rPr>
          <w:rStyle w:val="Emphasis"/>
          <w:highlight w:val="cyan"/>
        </w:rPr>
        <w:t xml:space="preserve">that 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 xml:space="preserve">The rapid development of the space environment through mega-constellations, predominately by the ongoing construction of </w:t>
      </w:r>
      <w:proofErr w:type="spellStart"/>
      <w:r w:rsidRPr="00097CB1">
        <w:rPr>
          <w:rStyle w:val="StyleUnderline"/>
        </w:rPr>
        <w:t>Starlink</w:t>
      </w:r>
      <w:proofErr w:type="spellEnd"/>
      <w:r w:rsidRPr="00097CB1">
        <w:rPr>
          <w:rStyle w:val="StyleUnderline"/>
        </w:rPr>
        <w:t>,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0242C9">
        <w:rPr>
          <w:sz w:val="14"/>
        </w:rPr>
        <w:t>Starlink</w:t>
      </w:r>
      <w:proofErr w:type="spellEnd"/>
      <w:r w:rsidRPr="000242C9">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proofErr w:type="spellStart"/>
      <w:r w:rsidRPr="00FD1034">
        <w:rPr>
          <w:rStyle w:val="StyleUnderline"/>
          <w:highlight w:val="cyan"/>
        </w:rPr>
        <w:t>Starlink</w:t>
      </w:r>
      <w:proofErr w:type="spellEnd"/>
      <w:r w:rsidRPr="00FD1034">
        <w:rPr>
          <w:rStyle w:val="StyleUnderline"/>
          <w:highlight w:val="cyan"/>
        </w:rPr>
        <w:t xml:space="preserve">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w:t>
      </w:r>
      <w:proofErr w:type="spellStart"/>
      <w:r w:rsidRPr="000242C9">
        <w:rPr>
          <w:sz w:val="14"/>
        </w:rPr>
        <w:t>Starlink</w:t>
      </w:r>
      <w:proofErr w:type="spellEnd"/>
      <w:r w:rsidRPr="000242C9">
        <w:rPr>
          <w:sz w:val="14"/>
        </w:rPr>
        <w:t xml:space="preserve">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0242C9">
        <w:rPr>
          <w:sz w:val="14"/>
        </w:rPr>
        <w:t>Starlink</w:t>
      </w:r>
      <w:proofErr w:type="spellEnd"/>
      <w:r w:rsidRPr="000242C9">
        <w:rPr>
          <w:sz w:val="14"/>
        </w:rPr>
        <w:t xml:space="preserve">. </w:t>
      </w:r>
      <w:r w:rsidRPr="00933BE8">
        <w:rPr>
          <w:rStyle w:val="StyleUnderline"/>
        </w:rPr>
        <w:t>Using simple estimates</w:t>
      </w:r>
      <w:r w:rsidRPr="000242C9">
        <w:rPr>
          <w:sz w:val="14"/>
        </w:rPr>
        <w:t xml:space="preserve"> (see “Methods”), </w:t>
      </w:r>
      <w:r w:rsidRPr="00933BE8">
        <w:rPr>
          <w:rStyle w:val="StyleUnderline"/>
        </w:rPr>
        <w:t xml:space="preserve">the probability that a single piece of untracked debris will hit any satellite in the </w:t>
      </w:r>
      <w:proofErr w:type="spellStart"/>
      <w:r w:rsidRPr="00933BE8">
        <w:rPr>
          <w:rStyle w:val="StyleUnderline"/>
        </w:rPr>
        <w:t>Starlink</w:t>
      </w:r>
      <w:proofErr w:type="spellEnd"/>
      <w:r w:rsidRPr="00933BE8">
        <w:rPr>
          <w:rStyle w:val="StyleUnderline"/>
        </w:rPr>
        <w:t xml:space="preserve">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 xml:space="preserve">Assuming a </w:t>
      </w:r>
      <w:proofErr w:type="spellStart"/>
      <w:r w:rsidRPr="00933BE8">
        <w:rPr>
          <w:rStyle w:val="StyleUnderline"/>
        </w:rPr>
        <w:t>Starlink</w:t>
      </w:r>
      <w:proofErr w:type="spellEnd"/>
      <w:r w:rsidRPr="00933BE8">
        <w:rPr>
          <w:rStyle w:val="StyleUnderline"/>
        </w:rPr>
        <w:t xml:space="preserve">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5D3CFD1C" w14:textId="77777777" w:rsidR="004A3C59" w:rsidRPr="00EE1424" w:rsidRDefault="004A3C59" w:rsidP="004A3C59">
      <w:pPr>
        <w:pStyle w:val="Heading4"/>
        <w:rPr>
          <w:rFonts w:asciiTheme="minorHAnsi" w:hAnsiTheme="minorHAnsi" w:cstheme="minorHAnsi"/>
        </w:rPr>
      </w:pPr>
      <w:r w:rsidRPr="00EE1424">
        <w:rPr>
          <w:rFonts w:asciiTheme="minorHAnsi" w:hAnsiTheme="minorHAnsi" w:cstheme="minorHAnsi"/>
        </w:rPr>
        <w:t xml:space="preserve">Low altitude orbits zeroes risk of collision and doesn’t contribute to overall debris in dense areas – even if satellites fail no impact </w:t>
      </w:r>
    </w:p>
    <w:p w14:paraId="07C7074C" w14:textId="77777777" w:rsidR="004A3C59" w:rsidRPr="00EE1424" w:rsidRDefault="004A3C59" w:rsidP="004A3C59">
      <w:pPr>
        <w:spacing w:line="240" w:lineRule="auto"/>
        <w:contextualSpacing/>
        <w:rPr>
          <w:rFonts w:asciiTheme="minorHAnsi" w:hAnsiTheme="minorHAnsi" w:cstheme="minorHAnsi"/>
        </w:rPr>
      </w:pPr>
      <w:proofErr w:type="spellStart"/>
      <w:r w:rsidRPr="00EE1424">
        <w:rPr>
          <w:rStyle w:val="Style13ptBold"/>
          <w:rFonts w:asciiTheme="minorHAnsi" w:hAnsiTheme="minorHAnsi" w:cstheme="minorHAnsi"/>
        </w:rPr>
        <w:t>Grush</w:t>
      </w:r>
      <w:proofErr w:type="spellEnd"/>
      <w:r w:rsidRPr="00EE1424">
        <w:rPr>
          <w:rStyle w:val="Style13ptBold"/>
          <w:rFonts w:asciiTheme="minorHAnsi" w:hAnsiTheme="minorHAnsi" w:cstheme="minorHAnsi"/>
        </w:rPr>
        <w:t xml:space="preserve"> 18</w:t>
      </w:r>
      <w:r w:rsidRPr="00EE1424">
        <w:rPr>
          <w:rFonts w:asciiTheme="minorHAnsi" w:hAnsiTheme="minorHAnsi" w:cstheme="minorHAnsi"/>
        </w:rPr>
        <w:t xml:space="preserve"> – [Loren, “SpaceX wants to fly some internet satellites closer to Earth to cut down on space trash,” 10/9/2018, </w:t>
      </w:r>
      <w:hyperlink r:id="rId24" w:history="1">
        <w:r w:rsidRPr="00EE1424">
          <w:rPr>
            <w:rStyle w:val="Hyperlink"/>
            <w:rFonts w:asciiTheme="minorHAnsi" w:hAnsiTheme="minorHAnsi" w:cstheme="minorHAnsi"/>
          </w:rPr>
          <w:t>https://www.theverge.com/2018/11/9/18016962/spacex-internet-satellites-space-debris-trash-orbit-closer-earth-distance-atmosphere</w:t>
        </w:r>
      </w:hyperlink>
      <w:r w:rsidRPr="00EE1424">
        <w:rPr>
          <w:rFonts w:asciiTheme="minorHAnsi" w:hAnsiTheme="minorHAnsi" w:cstheme="minorHAnsi"/>
        </w:rPr>
        <w:t>]</w:t>
      </w:r>
    </w:p>
    <w:p w14:paraId="796FA634" w14:textId="77777777" w:rsidR="004A3C59" w:rsidRPr="00EE1424" w:rsidRDefault="004A3C59" w:rsidP="004A3C59">
      <w:pPr>
        <w:spacing w:line="240" w:lineRule="auto"/>
        <w:contextualSpacing/>
        <w:rPr>
          <w:rFonts w:asciiTheme="minorHAnsi" w:hAnsiTheme="minorHAnsi" w:cstheme="minorHAnsi"/>
        </w:rPr>
      </w:pPr>
    </w:p>
    <w:p w14:paraId="4B48108D" w14:textId="77777777" w:rsidR="004A3C59" w:rsidRPr="00EE1424" w:rsidRDefault="004A3C59" w:rsidP="004A3C59">
      <w:pPr>
        <w:spacing w:line="240" w:lineRule="auto"/>
        <w:contextualSpacing/>
        <w:rPr>
          <w:rFonts w:asciiTheme="minorHAnsi" w:hAnsiTheme="minorHAnsi" w:cstheme="minorHAnsi"/>
          <w:u w:val="single"/>
        </w:rPr>
      </w:pPr>
      <w:r w:rsidRPr="00EE1424">
        <w:rPr>
          <w:rFonts w:asciiTheme="minorHAnsi" w:hAnsiTheme="minorHAnsi" w:cstheme="minorHAnsi"/>
          <w:sz w:val="16"/>
        </w:rPr>
        <w:t xml:space="preserve">SpaceX is revising its satellite internet initiative, </w:t>
      </w:r>
      <w:proofErr w:type="spellStart"/>
      <w:r w:rsidRPr="00EE1424">
        <w:rPr>
          <w:rStyle w:val="StyleUnderline"/>
          <w:rFonts w:asciiTheme="minorHAnsi" w:hAnsiTheme="minorHAnsi" w:cstheme="minorHAnsi"/>
          <w:highlight w:val="green"/>
        </w:rPr>
        <w:t>Starlink</w:t>
      </w:r>
      <w:proofErr w:type="spellEnd"/>
      <w:r w:rsidRPr="00EE1424">
        <w:rPr>
          <w:rFonts w:asciiTheme="minorHAnsi" w:hAnsiTheme="minorHAnsi" w:cstheme="minorHAnsi"/>
          <w:sz w:val="16"/>
          <w:highlight w:val="green"/>
        </w:rPr>
        <w:t>,</w:t>
      </w:r>
      <w:r w:rsidRPr="00EE1424">
        <w:rPr>
          <w:rFonts w:asciiTheme="minorHAnsi" w:hAnsiTheme="minorHAnsi" w:cstheme="minorHAnsi"/>
          <w:sz w:val="16"/>
        </w:rPr>
        <w:t xml:space="preserve"> and it now hopes to </w:t>
      </w:r>
      <w:r w:rsidRPr="00EE1424">
        <w:rPr>
          <w:rStyle w:val="StyleUnderline"/>
          <w:rFonts w:asciiTheme="minorHAnsi" w:hAnsiTheme="minorHAnsi" w:cstheme="minorHAnsi"/>
          <w:highlight w:val="green"/>
        </w:rPr>
        <w:t>operate</w:t>
      </w:r>
      <w:r w:rsidRPr="00EE1424">
        <w:rPr>
          <w:rStyle w:val="StyleUnderline"/>
          <w:rFonts w:asciiTheme="minorHAnsi" w:hAnsiTheme="minorHAnsi" w:cstheme="minorHAnsi"/>
        </w:rPr>
        <w:t xml:space="preserve"> </w:t>
      </w:r>
      <w:r w:rsidRPr="00EE1424">
        <w:rPr>
          <w:rFonts w:asciiTheme="minorHAnsi" w:hAnsiTheme="minorHAnsi" w:cstheme="minorHAnsi"/>
          <w:sz w:val="16"/>
        </w:rPr>
        <w:t xml:space="preserve">some of its </w:t>
      </w:r>
      <w:r w:rsidRPr="00EE1424">
        <w:rPr>
          <w:rStyle w:val="StyleUnderline"/>
          <w:rFonts w:asciiTheme="minorHAnsi" w:hAnsiTheme="minorHAnsi" w:cstheme="minorHAnsi"/>
        </w:rPr>
        <w:t xml:space="preserve">spacecraft </w:t>
      </w:r>
      <w:r w:rsidRPr="00EE1424">
        <w:rPr>
          <w:rStyle w:val="StyleUnderline"/>
          <w:rFonts w:asciiTheme="minorHAnsi" w:hAnsiTheme="minorHAnsi" w:cstheme="minorHAnsi"/>
          <w:highlight w:val="green"/>
        </w:rPr>
        <w:t>at a lower altitude</w:t>
      </w:r>
      <w:r w:rsidRPr="00EE1424">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EE1424">
        <w:rPr>
          <w:rFonts w:asciiTheme="minorHAnsi" w:hAnsiTheme="minorHAnsi" w:cstheme="minorHAnsi"/>
          <w:sz w:val="16"/>
        </w:rPr>
        <w:t>Starlink</w:t>
      </w:r>
      <w:proofErr w:type="spellEnd"/>
      <w:r w:rsidRPr="00EE1424">
        <w:rPr>
          <w:rFonts w:asciiTheme="minorHAnsi" w:hAnsiTheme="minorHAnsi" w:cstheme="minorHAnsi"/>
          <w:sz w:val="16"/>
        </w:rPr>
        <w:t xml:space="preserve"> satellites can operate at </w:t>
      </w:r>
      <w:r w:rsidRPr="00EE1424">
        <w:rPr>
          <w:rStyle w:val="StyleUnderline"/>
          <w:rFonts w:asciiTheme="minorHAnsi" w:hAnsiTheme="minorHAnsi" w:cstheme="minorHAnsi"/>
        </w:rPr>
        <w:t>an altitude 600 kilometers lower than the company originally requested.</w:t>
      </w:r>
    </w:p>
    <w:p w14:paraId="26AFCE36" w14:textId="77777777" w:rsidR="004A3C59" w:rsidRPr="00EE1424" w:rsidRDefault="004A3C59" w:rsidP="004A3C59">
      <w:pPr>
        <w:spacing w:line="240" w:lineRule="auto"/>
        <w:contextualSpacing/>
        <w:rPr>
          <w:rFonts w:asciiTheme="minorHAnsi" w:hAnsiTheme="minorHAnsi" w:cstheme="minorHAnsi"/>
          <w:sz w:val="16"/>
        </w:rPr>
      </w:pPr>
      <w:r w:rsidRPr="00EE1424">
        <w:rPr>
          <w:rFonts w:asciiTheme="minorHAnsi" w:hAnsiTheme="minorHAnsi" w:cstheme="minorHAnsi"/>
          <w:sz w:val="16"/>
        </w:rPr>
        <w:t xml:space="preserve">SpaceX argues that </w:t>
      </w:r>
      <w:r w:rsidRPr="00EE1424">
        <w:rPr>
          <w:rStyle w:val="StyleUnderline"/>
          <w:rFonts w:asciiTheme="minorHAnsi" w:hAnsiTheme="minorHAnsi" w:cstheme="minorHAnsi"/>
          <w:highlight w:val="green"/>
        </w:rPr>
        <w:t>this change will make</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green"/>
        </w:rPr>
        <w:t>space environment safer</w:t>
      </w:r>
      <w:r w:rsidRPr="00EE1424">
        <w:rPr>
          <w:rStyle w:val="StyleUnderline"/>
          <w:rFonts w:asciiTheme="minorHAnsi" w:hAnsiTheme="minorHAnsi" w:cstheme="minorHAnsi"/>
        </w:rPr>
        <w:t xml:space="preserve">, as </w:t>
      </w:r>
      <w:r w:rsidRPr="00EE1424">
        <w:rPr>
          <w:rStyle w:val="StyleUnderline"/>
          <w:rFonts w:asciiTheme="minorHAnsi" w:hAnsiTheme="minorHAnsi" w:cstheme="minorHAnsi"/>
          <w:highlight w:val="green"/>
        </w:rPr>
        <w:t>it will be easier to get rid of</w:t>
      </w:r>
      <w:r w:rsidRPr="00EE1424">
        <w:rPr>
          <w:rStyle w:val="StyleUnderline"/>
          <w:rFonts w:asciiTheme="minorHAnsi" w:hAnsiTheme="minorHAnsi" w:cstheme="minorHAnsi"/>
        </w:rPr>
        <w:t xml:space="preserve"> these </w:t>
      </w:r>
      <w:r w:rsidRPr="00EE1424">
        <w:rPr>
          <w:rStyle w:val="StyleUnderline"/>
          <w:rFonts w:asciiTheme="minorHAnsi" w:hAnsiTheme="minorHAnsi" w:cstheme="minorHAnsi"/>
          <w:highlight w:val="green"/>
        </w:rPr>
        <w:t>satellites</w:t>
      </w:r>
      <w:r w:rsidRPr="00EE1424">
        <w:rPr>
          <w:rStyle w:val="StyleUnderline"/>
          <w:rFonts w:asciiTheme="minorHAnsi" w:hAnsiTheme="minorHAnsi" w:cstheme="minorHAnsi"/>
        </w:rPr>
        <w:t xml:space="preserve"> at this new altitude </w:t>
      </w:r>
      <w:r w:rsidRPr="00EE1424">
        <w:rPr>
          <w:rStyle w:val="StyleUnderline"/>
          <w:rFonts w:asciiTheme="minorHAnsi" w:hAnsiTheme="minorHAnsi" w:cstheme="minorHAnsi"/>
          <w:highlight w:val="green"/>
        </w:rPr>
        <w:t>when they</w:t>
      </w:r>
      <w:r w:rsidRPr="00EE1424">
        <w:rPr>
          <w:rStyle w:val="StyleUnderline"/>
          <w:rFonts w:asciiTheme="minorHAnsi" w:hAnsiTheme="minorHAnsi" w:cstheme="minorHAnsi"/>
        </w:rPr>
        <w:t xml:space="preserve"> run low on fuel or </w:t>
      </w:r>
      <w:r w:rsidRPr="00EE1424">
        <w:rPr>
          <w:rStyle w:val="StyleUnderline"/>
          <w:rFonts w:asciiTheme="minorHAnsi" w:hAnsiTheme="minorHAnsi" w:cstheme="minorHAnsi"/>
          <w:highlight w:val="green"/>
        </w:rPr>
        <w:t>can no longer function</w:t>
      </w:r>
      <w:r w:rsidRPr="00EE1424">
        <w:rPr>
          <w:rStyle w:val="StyleUnderline"/>
          <w:rFonts w:asciiTheme="minorHAnsi" w:hAnsiTheme="minorHAnsi" w:cstheme="minorHAnsi"/>
        </w:rPr>
        <w:t xml:space="preserve"> properly in orbit.</w:t>
      </w:r>
      <w:r w:rsidRPr="00EE1424">
        <w:rPr>
          <w:rFonts w:asciiTheme="minorHAnsi" w:hAnsiTheme="minorHAnsi" w:cstheme="minorHAnsi"/>
          <w:sz w:val="16"/>
        </w:rPr>
        <w:t xml:space="preserve"> This update could also explain the unexpected behavior of two of SpaceX’s test satellites for </w:t>
      </w:r>
      <w:proofErr w:type="spellStart"/>
      <w:r w:rsidRPr="00EE1424">
        <w:rPr>
          <w:rFonts w:asciiTheme="minorHAnsi" w:hAnsiTheme="minorHAnsi" w:cstheme="minorHAnsi"/>
          <w:sz w:val="16"/>
        </w:rPr>
        <w:t>Starlink</w:t>
      </w:r>
      <w:proofErr w:type="spellEnd"/>
      <w:r w:rsidRPr="00EE1424">
        <w:rPr>
          <w:rFonts w:asciiTheme="minorHAnsi" w:hAnsiTheme="minorHAnsi" w:cstheme="minorHAnsi"/>
          <w:sz w:val="16"/>
        </w:rPr>
        <w:t>, which have remained in lower orbits than expected.</w:t>
      </w:r>
    </w:p>
    <w:p w14:paraId="4186B10E" w14:textId="77777777" w:rsidR="004A3C59" w:rsidRPr="00EE1424" w:rsidRDefault="004A3C59" w:rsidP="004A3C59">
      <w:pPr>
        <w:spacing w:line="240" w:lineRule="auto"/>
        <w:contextualSpacing/>
        <w:rPr>
          <w:rFonts w:asciiTheme="minorHAnsi" w:hAnsiTheme="minorHAnsi" w:cstheme="minorHAnsi"/>
          <w:sz w:val="16"/>
          <w:szCs w:val="16"/>
        </w:rPr>
      </w:pPr>
      <w:r w:rsidRPr="00EE1424">
        <w:rPr>
          <w:rFonts w:asciiTheme="minorHAnsi" w:hAnsiTheme="minorHAnsi" w:cstheme="minorHAnsi"/>
          <w:sz w:val="16"/>
          <w:szCs w:val="16"/>
        </w:rPr>
        <w:t xml:space="preserve">Back in March, the FCC approved SpaceX’s license for the first phase of its ambitious </w:t>
      </w:r>
      <w:proofErr w:type="spellStart"/>
      <w:r w:rsidRPr="00EE1424">
        <w:rPr>
          <w:rFonts w:asciiTheme="minorHAnsi" w:hAnsiTheme="minorHAnsi" w:cstheme="minorHAnsi"/>
          <w:sz w:val="16"/>
          <w:szCs w:val="16"/>
        </w:rPr>
        <w:t>Starlink</w:t>
      </w:r>
      <w:proofErr w:type="spellEnd"/>
      <w:r w:rsidRPr="00EE1424">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67432BD8" w14:textId="77777777" w:rsidR="004A3C59" w:rsidRPr="00EE1424" w:rsidRDefault="004A3C59" w:rsidP="004A3C59">
      <w:pPr>
        <w:spacing w:line="240" w:lineRule="auto"/>
        <w:contextualSpacing/>
        <w:rPr>
          <w:rStyle w:val="StyleUnderline"/>
          <w:rFonts w:asciiTheme="minorHAnsi" w:hAnsiTheme="minorHAnsi" w:cstheme="minorHAnsi"/>
        </w:rPr>
      </w:pPr>
      <w:r w:rsidRPr="00EE1424">
        <w:rPr>
          <w:rFonts w:asciiTheme="minorHAnsi" w:hAnsiTheme="minorHAnsi" w:cstheme="minorHAnsi"/>
          <w:sz w:val="16"/>
        </w:rPr>
        <w:t xml:space="preserve">SpaceX says </w:t>
      </w:r>
      <w:r w:rsidRPr="00EE1424">
        <w:rPr>
          <w:rStyle w:val="StyleUnderline"/>
          <w:rFonts w:asciiTheme="minorHAnsi" w:hAnsiTheme="minorHAnsi" w:cstheme="minorHAnsi"/>
        </w:rPr>
        <w:t xml:space="preserve">moving the satellites to a lower altitude means </w:t>
      </w:r>
      <w:r w:rsidRPr="00EE1424">
        <w:rPr>
          <w:rStyle w:val="StyleUnderline"/>
          <w:rFonts w:asciiTheme="minorHAnsi" w:hAnsiTheme="minorHAnsi" w:cstheme="minorHAnsi"/>
          <w:highlight w:val="green"/>
        </w:rPr>
        <w:t>it can do more with less</w:t>
      </w:r>
      <w:r w:rsidRPr="00EE1424">
        <w:rPr>
          <w:rStyle w:val="StyleUnderline"/>
          <w:rFonts w:asciiTheme="minorHAnsi" w:hAnsiTheme="minorHAnsi" w:cstheme="minorHAnsi"/>
        </w:rPr>
        <w:t>.</w:t>
      </w:r>
      <w:r w:rsidRPr="00EE1424">
        <w:rPr>
          <w:rFonts w:asciiTheme="minorHAnsi" w:hAnsiTheme="minorHAnsi" w:cstheme="minorHAnsi"/>
          <w:sz w:val="16"/>
        </w:rPr>
        <w:t xml:space="preserve"> Originally, the company said it needed 1,600 satellites to operate at the 1,110-kilometer </w:t>
      </w:r>
      <w:proofErr w:type="gramStart"/>
      <w:r w:rsidRPr="00EE1424">
        <w:rPr>
          <w:rFonts w:asciiTheme="minorHAnsi" w:hAnsiTheme="minorHAnsi" w:cstheme="minorHAnsi"/>
          <w:sz w:val="16"/>
        </w:rPr>
        <w:t>altitude, but</w:t>
      </w:r>
      <w:proofErr w:type="gramEnd"/>
      <w:r w:rsidRPr="00EE1424">
        <w:rPr>
          <w:rFonts w:asciiTheme="minorHAnsi" w:hAnsiTheme="minorHAnsi" w:cstheme="minorHAnsi"/>
          <w:sz w:val="16"/>
        </w:rPr>
        <w:t xml:space="preserve"> moving them lower means the company can get the same results with 16 fewer spacecraft. And </w:t>
      </w:r>
      <w:r w:rsidRPr="00EE1424">
        <w:rPr>
          <w:rStyle w:val="StyleUnderline"/>
          <w:rFonts w:asciiTheme="minorHAnsi" w:hAnsiTheme="minorHAnsi" w:cstheme="minorHAnsi"/>
          <w:highlight w:val="green"/>
        </w:rPr>
        <w:t>the lower altitude makes it easy to dispose</w:t>
      </w:r>
      <w:r w:rsidRPr="00EE1424">
        <w:rPr>
          <w:rStyle w:val="StyleUnderline"/>
          <w:rFonts w:asciiTheme="minorHAnsi" w:hAnsiTheme="minorHAnsi" w:cstheme="minorHAnsi"/>
        </w:rPr>
        <w:t xml:space="preserve"> of these satellites once they’re done in space.</w:t>
      </w:r>
      <w:r w:rsidRPr="00EE1424">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EE1424">
        <w:rPr>
          <w:rStyle w:val="StyleUnderline"/>
          <w:rFonts w:asciiTheme="minorHAnsi" w:hAnsiTheme="minorHAnsi" w:cstheme="minorHAnsi"/>
          <w:highlight w:val="green"/>
        </w:rPr>
        <w:t>on the way down, they burn up in the atmosphere.</w:t>
      </w:r>
    </w:p>
    <w:p w14:paraId="16F5DB6F" w14:textId="77777777" w:rsidR="004A3C59" w:rsidRPr="00EE1424" w:rsidRDefault="004A3C59" w:rsidP="004A3C59">
      <w:pPr>
        <w:spacing w:line="240" w:lineRule="auto"/>
        <w:contextualSpacing/>
        <w:rPr>
          <w:rFonts w:asciiTheme="minorHAnsi" w:hAnsiTheme="minorHAnsi" w:cstheme="minorHAnsi"/>
          <w:sz w:val="16"/>
          <w:szCs w:val="16"/>
        </w:rPr>
      </w:pPr>
      <w:r w:rsidRPr="00EE1424">
        <w:rPr>
          <w:rFonts w:asciiTheme="minorHAnsi" w:hAnsiTheme="minorHAnsi" w:cstheme="minorHAnsi"/>
          <w:sz w:val="16"/>
          <w:szCs w:val="16"/>
        </w:rPr>
        <w:t xml:space="preserve">Making sure </w:t>
      </w:r>
      <w:proofErr w:type="gramStart"/>
      <w:r w:rsidRPr="00EE1424">
        <w:rPr>
          <w:rFonts w:asciiTheme="minorHAnsi" w:hAnsiTheme="minorHAnsi" w:cstheme="minorHAnsi"/>
          <w:sz w:val="16"/>
          <w:szCs w:val="16"/>
        </w:rPr>
        <w:t>these spacecraft</w:t>
      </w:r>
      <w:proofErr w:type="gramEnd"/>
      <w:r w:rsidRPr="00EE1424">
        <w:rPr>
          <w:rFonts w:asciiTheme="minorHAnsi" w:hAnsiTheme="minorHAnsi" w:cstheme="minorHAnsi"/>
          <w:sz w:val="16"/>
          <w:szCs w:val="16"/>
        </w:rPr>
        <w:t xml:space="preserve"> come out of orbit in a timely manner is crucial because of the vast number of vehicles that SpaceX wants to put into orbit. A constellation the size of </w:t>
      </w:r>
      <w:proofErr w:type="spellStart"/>
      <w:r w:rsidRPr="00EE1424">
        <w:rPr>
          <w:rFonts w:asciiTheme="minorHAnsi" w:hAnsiTheme="minorHAnsi" w:cstheme="minorHAnsi"/>
          <w:sz w:val="16"/>
          <w:szCs w:val="16"/>
        </w:rPr>
        <w:t>Starlink</w:t>
      </w:r>
      <w:proofErr w:type="spellEnd"/>
      <w:r w:rsidRPr="00EE1424">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70EFDC41" w14:textId="77777777" w:rsidR="004A3C59" w:rsidRPr="00EE1424" w:rsidRDefault="004A3C59" w:rsidP="004A3C59">
      <w:pPr>
        <w:spacing w:line="240" w:lineRule="auto"/>
        <w:contextualSpacing/>
        <w:rPr>
          <w:rFonts w:asciiTheme="minorHAnsi" w:hAnsiTheme="minorHAnsi" w:cstheme="minorHAnsi"/>
          <w:sz w:val="16"/>
        </w:rPr>
      </w:pPr>
      <w:r w:rsidRPr="00EE1424">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EE1424">
        <w:rPr>
          <w:rStyle w:val="StyleUnderline"/>
          <w:rFonts w:asciiTheme="minorHAnsi" w:hAnsiTheme="minorHAnsi" w:cstheme="minorHAnsi"/>
          <w:highlight w:val="green"/>
        </w:rPr>
        <w:t>SpaceX won’t have to</w:t>
      </w:r>
      <w:r w:rsidRPr="00EE1424">
        <w:rPr>
          <w:rStyle w:val="StyleUnderline"/>
          <w:rFonts w:asciiTheme="minorHAnsi" w:hAnsiTheme="minorHAnsi" w:cstheme="minorHAnsi"/>
        </w:rPr>
        <w:t xml:space="preserve"> significantly </w:t>
      </w:r>
      <w:r w:rsidRPr="00EE1424">
        <w:rPr>
          <w:rStyle w:val="StyleUnderline"/>
          <w:rFonts w:asciiTheme="minorHAnsi" w:hAnsiTheme="minorHAnsi" w:cstheme="minorHAnsi"/>
          <w:highlight w:val="green"/>
        </w:rPr>
        <w:t>move</w:t>
      </w:r>
      <w:r w:rsidRPr="00EE1424">
        <w:rPr>
          <w:rFonts w:asciiTheme="minorHAnsi" w:hAnsiTheme="minorHAnsi" w:cstheme="minorHAnsi"/>
          <w:sz w:val="16"/>
        </w:rPr>
        <w:t xml:space="preserve"> 1,584 of </w:t>
      </w:r>
      <w:r w:rsidRPr="00EE1424">
        <w:rPr>
          <w:rStyle w:val="StyleUnderline"/>
          <w:rFonts w:asciiTheme="minorHAnsi" w:hAnsiTheme="minorHAnsi" w:cstheme="minorHAnsi"/>
          <w:highlight w:val="green"/>
        </w:rPr>
        <w:t>its satellites to get rid of them. The atmosphere</w:t>
      </w:r>
      <w:r w:rsidRPr="00EE1424">
        <w:rPr>
          <w:rStyle w:val="StyleUnderline"/>
          <w:rFonts w:asciiTheme="minorHAnsi" w:hAnsiTheme="minorHAnsi" w:cstheme="minorHAnsi"/>
        </w:rPr>
        <w:t xml:space="preserve"> at 550 kilometers </w:t>
      </w:r>
      <w:r w:rsidRPr="00EE1424">
        <w:rPr>
          <w:rStyle w:val="StyleUnderline"/>
          <w:rFonts w:asciiTheme="minorHAnsi" w:hAnsiTheme="minorHAnsi" w:cstheme="minorHAnsi"/>
          <w:highlight w:val="green"/>
        </w:rPr>
        <w:t>should do the job within a few years. That’s also helpful in case the spacecraft fails</w:t>
      </w:r>
      <w:r w:rsidRPr="00EE1424">
        <w:rPr>
          <w:rStyle w:val="StyleUnderline"/>
          <w:rFonts w:asciiTheme="minorHAnsi" w:hAnsiTheme="minorHAnsi" w:cstheme="minorHAnsi"/>
        </w:rPr>
        <w:t xml:space="preserve"> in orbit.</w:t>
      </w:r>
      <w:r w:rsidRPr="00EE1424">
        <w:rPr>
          <w:rFonts w:asciiTheme="minorHAnsi" w:hAnsiTheme="minorHAnsi" w:cstheme="minorHAnsi"/>
          <w:sz w:val="16"/>
        </w:rPr>
        <w:t xml:space="preserve"> Satellites that fail in higher altitudes could turn into </w:t>
      </w:r>
      <w:proofErr w:type="spellStart"/>
      <w:r w:rsidRPr="00EE1424">
        <w:rPr>
          <w:rFonts w:asciiTheme="minorHAnsi" w:hAnsiTheme="minorHAnsi" w:cstheme="minorHAnsi"/>
          <w:sz w:val="16"/>
        </w:rPr>
        <w:t>unoperational</w:t>
      </w:r>
      <w:proofErr w:type="spellEnd"/>
      <w:r w:rsidRPr="00EE1424">
        <w:rPr>
          <w:rFonts w:asciiTheme="minorHAnsi" w:hAnsiTheme="minorHAnsi" w:cstheme="minorHAnsi"/>
          <w:sz w:val="16"/>
        </w:rPr>
        <w:t xml:space="preserve"> space debris that stay in orbit for long periods of time.</w:t>
      </w:r>
      <w:r w:rsidRPr="00EE1424">
        <w:rPr>
          <w:rStyle w:val="StyleUnderline"/>
          <w:rFonts w:asciiTheme="minorHAnsi" w:hAnsiTheme="minorHAnsi" w:cstheme="minorHAnsi"/>
        </w:rPr>
        <w:t xml:space="preserve"> At lower altitudes, they can still fail, and the atmosphere will still swallow them up </w:t>
      </w:r>
      <w:r w:rsidRPr="00EE1424">
        <w:rPr>
          <w:rFonts w:asciiTheme="minorHAnsi" w:hAnsiTheme="minorHAnsi" w:cstheme="minorHAnsi"/>
          <w:sz w:val="16"/>
        </w:rPr>
        <w:t>in a timely manner.</w:t>
      </w:r>
    </w:p>
    <w:p w14:paraId="3CE1ACE3" w14:textId="77777777" w:rsidR="004A3C59" w:rsidRPr="00EE1424" w:rsidRDefault="004A3C59" w:rsidP="004A3C59">
      <w:pPr>
        <w:spacing w:line="240" w:lineRule="auto"/>
        <w:contextualSpacing/>
        <w:rPr>
          <w:rFonts w:asciiTheme="minorHAnsi" w:hAnsiTheme="minorHAnsi" w:cstheme="minorHAnsi"/>
          <w:sz w:val="16"/>
        </w:rPr>
      </w:pPr>
    </w:p>
    <w:p w14:paraId="38B2634C" w14:textId="77777777" w:rsidR="004A3C59" w:rsidRPr="00EE1424" w:rsidRDefault="004A3C59" w:rsidP="004A3C59">
      <w:pPr>
        <w:pStyle w:val="Heading4"/>
        <w:rPr>
          <w:rFonts w:asciiTheme="minorHAnsi" w:hAnsiTheme="minorHAnsi" w:cstheme="minorHAnsi"/>
        </w:rPr>
      </w:pPr>
      <w:r w:rsidRPr="00EE1424">
        <w:rPr>
          <w:rFonts w:asciiTheme="minorHAnsi" w:hAnsiTheme="minorHAnsi" w:cstheme="minorHAnsi"/>
        </w:rPr>
        <w:t xml:space="preserve">Space debris creates existential deterrence and a taboo </w:t>
      </w:r>
    </w:p>
    <w:p w14:paraId="2E98247D" w14:textId="77777777" w:rsidR="004A3C59" w:rsidRPr="00EE1424" w:rsidRDefault="004A3C59" w:rsidP="004A3C59">
      <w:pPr>
        <w:rPr>
          <w:rFonts w:asciiTheme="minorHAnsi" w:hAnsiTheme="minorHAnsi" w:cstheme="minorHAnsi"/>
        </w:rPr>
      </w:pPr>
      <w:r w:rsidRPr="00EE1424">
        <w:rPr>
          <w:rStyle w:val="StyleUnderline"/>
          <w:rFonts w:asciiTheme="minorHAnsi" w:hAnsiTheme="minorHAnsi" w:cstheme="minorHAnsi"/>
          <w:szCs w:val="26"/>
        </w:rPr>
        <w:t>Bowen 18</w:t>
      </w:r>
      <w:r w:rsidRPr="00EE1424">
        <w:rPr>
          <w:rFonts w:asciiTheme="minorHAnsi" w:hAnsiTheme="minorHAnsi" w:cstheme="minorHAnsi"/>
        </w:rPr>
        <w:t xml:space="preserve"> [(Bleddyn, lecturer in International Relations at the University of Leicester) “The Art of Space Deterrence,” European Leadership Network, February 20, 2018, </w:t>
      </w:r>
      <w:hyperlink r:id="rId25" w:history="1">
        <w:r w:rsidRPr="00EE1424">
          <w:rPr>
            <w:rStyle w:val="Hyperlink"/>
            <w:rFonts w:asciiTheme="minorHAnsi" w:hAnsiTheme="minorHAnsi" w:cstheme="minorHAnsi"/>
          </w:rPr>
          <w:t>https://www.europeanleadershipnetwork.org/commentary/the-art-of-space-deterrence/</w:t>
        </w:r>
      </w:hyperlink>
      <w:r w:rsidRPr="00EE1424">
        <w:rPr>
          <w:rStyle w:val="Hyperlink"/>
          <w:rFonts w:asciiTheme="minorHAnsi" w:hAnsiTheme="minorHAnsi" w:cstheme="minorHAnsi"/>
        </w:rPr>
        <w:t>] TDI</w:t>
      </w:r>
    </w:p>
    <w:p w14:paraId="22C997F3" w14:textId="6A458774" w:rsidR="00BE4356" w:rsidRPr="004A3C59" w:rsidRDefault="004A3C59" w:rsidP="00BE4356">
      <w:pPr>
        <w:rPr>
          <w:rFonts w:asciiTheme="minorHAnsi" w:hAnsiTheme="minorHAnsi" w:cstheme="minorHAnsi"/>
        </w:rPr>
      </w:pPr>
      <w:r w:rsidRPr="00EE1424">
        <w:rPr>
          <w:rFonts w:asciiTheme="minorHAnsi" w:hAnsiTheme="minorHAnsi" w:cstheme="minorHAnsi"/>
        </w:rPr>
        <w:t xml:space="preserve">Fourth, </w:t>
      </w:r>
      <w:r w:rsidRPr="00EE1424">
        <w:rPr>
          <w:rStyle w:val="StyleUnderline"/>
          <w:rFonts w:asciiTheme="minorHAnsi" w:hAnsiTheme="minorHAnsi" w:cstheme="minorHAnsi"/>
        </w:rPr>
        <w:t xml:space="preserve">the </w:t>
      </w:r>
      <w:r w:rsidRPr="00EE1424">
        <w:rPr>
          <w:rStyle w:val="StyleUnderline"/>
          <w:rFonts w:asciiTheme="minorHAnsi" w:hAnsiTheme="minorHAnsi" w:cstheme="minorHAnsi"/>
          <w:highlight w:val="cyan"/>
        </w:rPr>
        <w:t>ubiquity of space infrastructure and</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cyan"/>
        </w:rPr>
        <w:t>fragility of</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cyan"/>
        </w:rPr>
        <w:t>space</w:t>
      </w:r>
      <w:r w:rsidRPr="00EE1424">
        <w:rPr>
          <w:rStyle w:val="StyleUnderline"/>
          <w:rFonts w:asciiTheme="minorHAnsi" w:hAnsiTheme="minorHAnsi" w:cstheme="minorHAnsi"/>
        </w:rPr>
        <w:t xml:space="preserve"> environment </w:t>
      </w:r>
      <w:r w:rsidRPr="00EE1424">
        <w:rPr>
          <w:rStyle w:val="StyleUnderline"/>
          <w:rFonts w:asciiTheme="minorHAnsi" w:hAnsiTheme="minorHAnsi" w:cstheme="minorHAnsi"/>
          <w:highlight w:val="cyan"/>
        </w:rPr>
        <w:t>may create</w:t>
      </w:r>
      <w:r w:rsidRPr="00EE1424">
        <w:rPr>
          <w:rStyle w:val="StyleUnderline"/>
          <w:rFonts w:asciiTheme="minorHAnsi" w:hAnsiTheme="minorHAnsi" w:cstheme="minorHAnsi"/>
        </w:rPr>
        <w:t xml:space="preserve"> a degree of </w:t>
      </w:r>
      <w:r w:rsidRPr="00EE1424">
        <w:rPr>
          <w:rStyle w:val="StyleUnderline"/>
          <w:rFonts w:asciiTheme="minorHAnsi" w:hAnsiTheme="minorHAnsi" w:cstheme="minorHAnsi"/>
          <w:highlight w:val="cyan"/>
        </w:rPr>
        <w:t>existential deterrence</w:t>
      </w:r>
      <w:r w:rsidRPr="00EE1424">
        <w:rPr>
          <w:rStyle w:val="StyleUnderline"/>
          <w:rFonts w:asciiTheme="minorHAnsi" w:hAnsiTheme="minorHAnsi" w:cstheme="minorHAnsi"/>
        </w:rPr>
        <w:t xml:space="preserve">. As space is so useful to modern economies and military forces, a </w:t>
      </w:r>
      <w:r w:rsidRPr="00EE1424">
        <w:rPr>
          <w:rStyle w:val="StyleUnderline"/>
          <w:rFonts w:asciiTheme="minorHAnsi" w:hAnsiTheme="minorHAnsi" w:cstheme="minorHAnsi"/>
          <w:highlight w:val="cyan"/>
        </w:rPr>
        <w:t>large-scale disruption of space infrastructure</w:t>
      </w:r>
      <w:r w:rsidRPr="00EE1424">
        <w:rPr>
          <w:rStyle w:val="StyleUnderline"/>
          <w:rFonts w:asciiTheme="minorHAnsi" w:hAnsiTheme="minorHAnsi" w:cstheme="minorHAnsi"/>
        </w:rPr>
        <w:t xml:space="preserve"> may be so intuitively escalatory to decision-makers that there </w:t>
      </w:r>
      <w:r w:rsidRPr="00EE1424">
        <w:rPr>
          <w:rStyle w:val="StyleUnderline"/>
          <w:rFonts w:asciiTheme="minorHAnsi" w:hAnsiTheme="minorHAnsi" w:cstheme="minorHAnsi"/>
          <w:highlight w:val="cyan"/>
        </w:rPr>
        <w:t>may</w:t>
      </w:r>
      <w:r w:rsidRPr="00EE1424">
        <w:rPr>
          <w:rStyle w:val="StyleUnderline"/>
          <w:rFonts w:asciiTheme="minorHAnsi" w:hAnsiTheme="minorHAnsi" w:cstheme="minorHAnsi"/>
        </w:rPr>
        <w:t xml:space="preserve"> be a </w:t>
      </w:r>
      <w:r w:rsidRPr="00EE1424">
        <w:rPr>
          <w:rStyle w:val="StyleUnderline"/>
          <w:rFonts w:asciiTheme="minorHAnsi" w:hAnsiTheme="minorHAnsi" w:cstheme="minorHAnsi"/>
          <w:highlight w:val="cyan"/>
        </w:rPr>
        <w:t>natural caution against</w:t>
      </w:r>
      <w:r w:rsidRPr="00EE1424">
        <w:rPr>
          <w:rStyle w:val="StyleUnderline"/>
          <w:rFonts w:asciiTheme="minorHAnsi" w:hAnsiTheme="minorHAnsi" w:cstheme="minorHAnsi"/>
        </w:rPr>
        <w:t xml:space="preserve"> a </w:t>
      </w:r>
      <w:r w:rsidRPr="00EE1424">
        <w:rPr>
          <w:rStyle w:val="StyleUnderline"/>
          <w:rFonts w:asciiTheme="minorHAnsi" w:hAnsiTheme="minorHAnsi" w:cstheme="minorHAnsi"/>
          <w:highlight w:val="cyan"/>
        </w:rPr>
        <w:t>wholesale assault</w:t>
      </w:r>
      <w:r w:rsidRPr="00EE1424">
        <w:rPr>
          <w:rFonts w:asciiTheme="minorHAnsi" w:hAnsiTheme="minorHAnsi" w:cstheme="minorHAnsi"/>
        </w:rPr>
        <w:t xml:space="preserve"> on a state’s entire space capabilities </w:t>
      </w:r>
      <w:r w:rsidRPr="00EE1424">
        <w:rPr>
          <w:rStyle w:val="StyleUnderline"/>
          <w:rFonts w:asciiTheme="minorHAnsi" w:hAnsiTheme="minorHAnsi" w:cstheme="minorHAnsi"/>
        </w:rPr>
        <w:t>because the consequences of doing so approach the mentalities of total war, or nuclear responses</w:t>
      </w:r>
      <w:r w:rsidRPr="00EE1424">
        <w:rPr>
          <w:rFonts w:asciiTheme="minorHAnsi" w:hAnsiTheme="minorHAnsi" w:cstheme="minorHAnsi"/>
        </w:rPr>
        <w:t xml:space="preserve"> if a society begins tearing itself apart because of the collapse of </w:t>
      </w:r>
      <w:proofErr w:type="spellStart"/>
      <w:r w:rsidRPr="00EE1424">
        <w:rPr>
          <w:rFonts w:asciiTheme="minorHAnsi" w:hAnsiTheme="minorHAnsi" w:cstheme="minorHAnsi"/>
        </w:rPr>
        <w:t>optimised</w:t>
      </w:r>
      <w:proofErr w:type="spellEnd"/>
      <w:r w:rsidRPr="00EE1424">
        <w:rPr>
          <w:rFonts w:asciiTheme="minorHAnsi" w:hAnsiTheme="minorHAnsi" w:cstheme="minorHAnsi"/>
        </w:rPr>
        <w:t xml:space="preserve"> energy grids and just-in-time supply chains. In addition, the</w:t>
      </w:r>
      <w:r w:rsidRPr="00EE1424">
        <w:rPr>
          <w:rStyle w:val="TitleChar"/>
          <w:rFonts w:asciiTheme="minorHAnsi" w:hAnsiTheme="minorHAnsi" w:cstheme="minorHAnsi"/>
        </w:rPr>
        <w:t xml:space="preserve"> </w:t>
      </w:r>
      <w:r w:rsidRPr="00EE1424">
        <w:rPr>
          <w:rStyle w:val="StyleUnderline"/>
          <w:rFonts w:asciiTheme="minorHAnsi" w:hAnsiTheme="minorHAnsi" w:cstheme="minorHAnsi"/>
          <w:highlight w:val="cyan"/>
        </w:rPr>
        <w:t>problem of space debris</w:t>
      </w:r>
      <w:r w:rsidRPr="00EE1424">
        <w:rPr>
          <w:rFonts w:asciiTheme="minorHAnsi" w:hAnsiTheme="minorHAnsi" w:cstheme="minorHAnsi"/>
        </w:rPr>
        <w:t xml:space="preserve"> and the </w:t>
      </w:r>
      <w:hyperlink r:id="rId26" w:history="1">
        <w:r w:rsidRPr="00EE1424">
          <w:rPr>
            <w:rStyle w:val="Hyperlink"/>
            <w:rFonts w:asciiTheme="minorHAnsi" w:hAnsiTheme="minorHAnsi" w:cstheme="minorHAnsi"/>
          </w:rPr>
          <w:t>political-legal hurdles to conducting debris clean-up</w:t>
        </w:r>
      </w:hyperlink>
      <w:r w:rsidRPr="00EE1424">
        <w:rPr>
          <w:rFonts w:asciiTheme="minorHAnsi" w:hAnsiTheme="minorHAnsi" w:cstheme="minorHAnsi"/>
        </w:rPr>
        <w:t xml:space="preserve"> operations mean that </w:t>
      </w:r>
      <w:r w:rsidRPr="00EE1424">
        <w:rPr>
          <w:rStyle w:val="StyleUnderline"/>
          <w:rFonts w:asciiTheme="minorHAnsi" w:hAnsiTheme="minorHAnsi" w:cstheme="minorHAnsi"/>
        </w:rPr>
        <w:t xml:space="preserve">even a handful of explosive events in space </w:t>
      </w:r>
      <w:r w:rsidRPr="00EE1424">
        <w:rPr>
          <w:rStyle w:val="StyleUnderline"/>
          <w:rFonts w:asciiTheme="minorHAnsi" w:hAnsiTheme="minorHAnsi" w:cstheme="minorHAnsi"/>
          <w:highlight w:val="cyan"/>
        </w:rPr>
        <w:t>can render</w:t>
      </w:r>
      <w:r w:rsidRPr="00EE1424">
        <w:rPr>
          <w:rStyle w:val="StyleUnderline"/>
          <w:rFonts w:asciiTheme="minorHAnsi" w:hAnsiTheme="minorHAnsi" w:cstheme="minorHAnsi"/>
        </w:rPr>
        <w:t xml:space="preserve"> a region of </w:t>
      </w:r>
      <w:r w:rsidRPr="00EE1424">
        <w:rPr>
          <w:rStyle w:val="StyleUnderline"/>
          <w:rFonts w:asciiTheme="minorHAnsi" w:hAnsiTheme="minorHAnsi" w:cstheme="minorHAnsi"/>
          <w:highlight w:val="cyan"/>
        </w:rPr>
        <w:t>Earth orbit unusable</w:t>
      </w:r>
      <w:r w:rsidRPr="00EE1424">
        <w:rPr>
          <w:rStyle w:val="StyleUnderline"/>
          <w:rFonts w:asciiTheme="minorHAnsi" w:hAnsiTheme="minorHAnsi" w:cstheme="minorHAnsi"/>
        </w:rPr>
        <w:t xml:space="preserve"> for everyone. This could </w:t>
      </w:r>
      <w:r w:rsidRPr="00EE1424">
        <w:rPr>
          <w:rStyle w:val="StyleUnderline"/>
          <w:rFonts w:asciiTheme="minorHAnsi" w:hAnsiTheme="minorHAnsi" w:cstheme="minorHAnsi"/>
          <w:highlight w:val="cyan"/>
        </w:rPr>
        <w:t>caution</w:t>
      </w:r>
      <w:r w:rsidRPr="00EE1424">
        <w:rPr>
          <w:rFonts w:asciiTheme="minorHAnsi" w:hAnsiTheme="minorHAnsi" w:cstheme="minorHAnsi"/>
        </w:rPr>
        <w:t xml:space="preserve"> a country like </w:t>
      </w:r>
      <w:r w:rsidRPr="00EE1424">
        <w:rPr>
          <w:rStyle w:val="StyleUnderline"/>
          <w:rFonts w:asciiTheme="minorHAnsi" w:hAnsiTheme="minorHAnsi" w:cstheme="minorHAnsi"/>
          <w:highlight w:val="cyan"/>
        </w:rPr>
        <w:t>China</w:t>
      </w:r>
      <w:r w:rsidRPr="00EE1424">
        <w:rPr>
          <w:rFonts w:asciiTheme="minorHAnsi" w:hAnsiTheme="minorHAnsi" w:cstheme="minorHAnsi"/>
        </w:rPr>
        <w:t xml:space="preserve"> from excessive kinetic intercept missions </w:t>
      </w:r>
      <w:r w:rsidRPr="00EE1424">
        <w:rPr>
          <w:rStyle w:val="StyleUnderline"/>
          <w:rFonts w:asciiTheme="minorHAnsi" w:hAnsiTheme="minorHAnsi" w:cstheme="minorHAnsi"/>
          <w:highlight w:val="cyan"/>
        </w:rPr>
        <w:t>because its own military and economy</w:t>
      </w:r>
      <w:r w:rsidRPr="00EE1424">
        <w:rPr>
          <w:rStyle w:val="StyleUnderline"/>
          <w:rFonts w:asciiTheme="minorHAnsi" w:hAnsiTheme="minorHAnsi" w:cstheme="minorHAnsi"/>
        </w:rPr>
        <w:t xml:space="preserve"> is increasingly </w:t>
      </w:r>
      <w:r w:rsidRPr="00EE1424">
        <w:rPr>
          <w:rStyle w:val="StyleUnderline"/>
          <w:rFonts w:asciiTheme="minorHAnsi" w:hAnsiTheme="minorHAnsi" w:cstheme="minorHAnsi"/>
          <w:highlight w:val="cyan"/>
        </w:rPr>
        <w:t>reliant on</w:t>
      </w:r>
      <w:r w:rsidRPr="00EE1424">
        <w:rPr>
          <w:rStyle w:val="StyleUnderline"/>
          <w:rFonts w:asciiTheme="minorHAnsi" w:hAnsiTheme="minorHAnsi" w:cstheme="minorHAnsi"/>
        </w:rPr>
        <w:t xml:space="preserve"> outer </w:t>
      </w:r>
      <w:r w:rsidRPr="00EE1424">
        <w:rPr>
          <w:rStyle w:val="StyleUnderline"/>
          <w:rFonts w:asciiTheme="minorHAnsi" w:hAnsiTheme="minorHAnsi" w:cstheme="minorHAnsi"/>
          <w:highlight w:val="cyan"/>
        </w:rPr>
        <w:t>space</w:t>
      </w:r>
      <w:r w:rsidRPr="00EE1424">
        <w:rPr>
          <w:rFonts w:asciiTheme="minorHAnsi" w:hAnsiTheme="minorHAnsi" w:cstheme="minorHAnsi"/>
        </w:rPr>
        <w:t xml:space="preserve">, but perhaps not a country like North Korea which does not rely on space. </w:t>
      </w:r>
      <w:r w:rsidRPr="00EE1424">
        <w:rPr>
          <w:rStyle w:val="StyleUnderline"/>
          <w:rFonts w:asciiTheme="minorHAnsi" w:hAnsiTheme="minorHAnsi" w:cstheme="minorHAnsi"/>
        </w:rPr>
        <w:t>The usefulness, sensitivity, and fragility of space may have some existential deterrent effect.</w:t>
      </w:r>
      <w:r w:rsidRPr="00EE1424">
        <w:rPr>
          <w:rFonts w:asciiTheme="minorHAnsi" w:hAnsiTheme="minorHAnsi" w:cstheme="minorHAnsi"/>
        </w:rPr>
        <w:t> </w:t>
      </w:r>
      <w:hyperlink r:id="rId27" w:history="1">
        <w:r w:rsidRPr="00EE1424">
          <w:rPr>
            <w:rStyle w:val="Hyperlink"/>
            <w:rFonts w:asciiTheme="minorHAnsi" w:hAnsiTheme="minorHAnsi" w:cstheme="minorHAnsi"/>
          </w:rPr>
          <w:t>China’s catastrophic anti-satellite weapons test in 2007</w:t>
        </w:r>
      </w:hyperlink>
      <w:r w:rsidRPr="00EE1424">
        <w:rPr>
          <w:rFonts w:asciiTheme="minorHAnsi" w:hAnsiTheme="minorHAnsi" w:cstheme="minorHAnsi"/>
        </w:rPr>
        <w:t> is a valuable lesson for all on the potentially devastating effect of kinetic warfare in orbit.</w:t>
      </w:r>
    </w:p>
    <w:p w14:paraId="5EC8B6A6" w14:textId="77777777" w:rsidR="004A3C59" w:rsidRPr="00EE1424" w:rsidRDefault="004A3C59" w:rsidP="004A3C59">
      <w:pPr>
        <w:pStyle w:val="Heading4"/>
        <w:rPr>
          <w:rFonts w:asciiTheme="minorHAnsi" w:hAnsiTheme="minorHAnsi" w:cstheme="minorHAnsi"/>
          <w:b w:val="0"/>
          <w:bCs/>
        </w:rPr>
      </w:pPr>
      <w:r w:rsidRPr="00EE1424">
        <w:rPr>
          <w:rFonts w:asciiTheme="minorHAnsi" w:hAnsiTheme="minorHAnsi" w:cstheme="minorHAnsi"/>
        </w:rPr>
        <w:t>No one’s going to war over a downed satellite</w:t>
      </w:r>
    </w:p>
    <w:p w14:paraId="5513F717" w14:textId="77777777" w:rsidR="004A3C59" w:rsidRPr="00EE1424" w:rsidRDefault="004A3C59" w:rsidP="004A3C59">
      <w:pPr>
        <w:rPr>
          <w:rFonts w:asciiTheme="minorHAnsi" w:hAnsiTheme="minorHAnsi" w:cstheme="minorHAnsi"/>
        </w:rPr>
      </w:pPr>
      <w:r w:rsidRPr="00EE1424">
        <w:rPr>
          <w:rStyle w:val="Style13ptBold"/>
          <w:rFonts w:asciiTheme="minorHAnsi" w:hAnsiTheme="minorHAnsi" w:cstheme="minorHAnsi"/>
        </w:rPr>
        <w:t>Bowen 18</w:t>
      </w:r>
      <w:r w:rsidRPr="00EE1424">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54EBB8E6" w14:textId="2D3067C5" w:rsidR="009251F7" w:rsidRPr="004A3C59" w:rsidRDefault="004A3C59" w:rsidP="009251F7">
      <w:pPr>
        <w:rPr>
          <w:rFonts w:asciiTheme="minorHAnsi" w:hAnsiTheme="minorHAnsi" w:cstheme="minorHAnsi"/>
          <w:sz w:val="16"/>
        </w:rPr>
      </w:pPr>
      <w:r w:rsidRPr="00EE1424">
        <w:rPr>
          <w:rFonts w:asciiTheme="minorHAnsi" w:hAnsiTheme="minorHAnsi" w:cstheme="minorHAnsi"/>
          <w:highlight w:val="yellow"/>
          <w:u w:val="single"/>
        </w:rPr>
        <w:t>Space is</w:t>
      </w:r>
      <w:r w:rsidRPr="00EE1424">
        <w:rPr>
          <w:rFonts w:asciiTheme="minorHAnsi" w:hAnsiTheme="minorHAnsi" w:cstheme="minorHAnsi"/>
          <w:sz w:val="16"/>
        </w:rPr>
        <w:t xml:space="preserve"> often </w:t>
      </w:r>
      <w:r w:rsidRPr="00EE1424">
        <w:rPr>
          <w:rFonts w:asciiTheme="minorHAnsi" w:hAnsiTheme="minorHAnsi" w:cstheme="minorHAnsi"/>
          <w:highlight w:val="yellow"/>
          <w:u w:val="single"/>
        </w:rPr>
        <w:t xml:space="preserve">an </w:t>
      </w:r>
      <w:r w:rsidRPr="00EE1424">
        <w:rPr>
          <w:rStyle w:val="Emphasis"/>
          <w:rFonts w:asciiTheme="minorHAnsi" w:hAnsiTheme="minorHAnsi" w:cstheme="minorHAnsi"/>
          <w:highlight w:val="yellow"/>
        </w:rPr>
        <w:t>afterthought</w:t>
      </w:r>
      <w:r w:rsidRPr="00EE1424">
        <w:rPr>
          <w:rFonts w:asciiTheme="minorHAnsi" w:hAnsiTheme="minorHAnsi" w:cstheme="minorHAnsi"/>
          <w:sz w:val="16"/>
        </w:rPr>
        <w:t xml:space="preserve"> or a miscellaneous ancillary </w:t>
      </w:r>
      <w:r w:rsidRPr="00EE1424">
        <w:rPr>
          <w:rFonts w:asciiTheme="minorHAnsi" w:hAnsiTheme="minorHAnsi" w:cstheme="minorHAnsi"/>
          <w:highlight w:val="yellow"/>
          <w:u w:val="single"/>
        </w:rPr>
        <w:t>in</w:t>
      </w:r>
      <w:r w:rsidRPr="00EE1424">
        <w:rPr>
          <w:rFonts w:asciiTheme="minorHAnsi" w:hAnsiTheme="minorHAnsi" w:cstheme="minorHAnsi"/>
          <w:u w:val="single"/>
        </w:rPr>
        <w:t xml:space="preserve"> the </w:t>
      </w:r>
      <w:r w:rsidRPr="00EE1424">
        <w:rPr>
          <w:rStyle w:val="Emphasis"/>
          <w:rFonts w:asciiTheme="minorHAnsi" w:hAnsiTheme="minorHAnsi" w:cstheme="minorHAnsi"/>
          <w:highlight w:val="yellow"/>
        </w:rPr>
        <w:t>grand strategic views</w:t>
      </w:r>
      <w:r w:rsidRPr="00EE1424">
        <w:rPr>
          <w:rFonts w:asciiTheme="minorHAnsi" w:hAnsiTheme="minorHAnsi" w:cstheme="minorHAnsi"/>
          <w:highlight w:val="yellow"/>
          <w:u w:val="single"/>
        </w:rPr>
        <w:t xml:space="preserve"> of </w:t>
      </w:r>
      <w:r w:rsidRPr="00EE1424">
        <w:rPr>
          <w:rStyle w:val="Emphasis"/>
          <w:rFonts w:asciiTheme="minorHAnsi" w:hAnsiTheme="minorHAnsi" w:cstheme="minorHAnsi"/>
          <w:highlight w:val="yellow"/>
        </w:rPr>
        <w:t>top-level decision-makers</w:t>
      </w:r>
      <w:r w:rsidRPr="00EE1424">
        <w:rPr>
          <w:rFonts w:asciiTheme="minorHAnsi" w:hAnsiTheme="minorHAnsi" w:cstheme="minorHAnsi"/>
          <w:sz w:val="16"/>
        </w:rPr>
        <w:t xml:space="preserve">. </w:t>
      </w:r>
      <w:r w:rsidRPr="00EE1424">
        <w:rPr>
          <w:rFonts w:asciiTheme="minorHAnsi" w:hAnsiTheme="minorHAnsi" w:cstheme="minorHAnsi"/>
          <w:highlight w:val="yellow"/>
          <w:u w:val="single"/>
        </w:rPr>
        <w:t xml:space="preserve">A </w:t>
      </w:r>
      <w:r w:rsidRPr="00EE1424">
        <w:rPr>
          <w:rStyle w:val="Emphasis"/>
          <w:rFonts w:asciiTheme="minorHAnsi" w:hAnsiTheme="minorHAnsi" w:cstheme="minorHAnsi"/>
          <w:highlight w:val="yellow"/>
        </w:rPr>
        <w:t>president</w:t>
      </w:r>
      <w:r w:rsidRPr="00EE1424">
        <w:rPr>
          <w:rFonts w:asciiTheme="minorHAnsi" w:hAnsiTheme="minorHAnsi" w:cstheme="minorHAnsi"/>
          <w:highlight w:val="yellow"/>
          <w:u w:val="single"/>
        </w:rPr>
        <w:t xml:space="preserve"> may </w:t>
      </w:r>
      <w:r w:rsidRPr="00EE1424">
        <w:rPr>
          <w:rStyle w:val="Emphasis"/>
          <w:rFonts w:asciiTheme="minorHAnsi" w:hAnsiTheme="minorHAnsi" w:cstheme="minorHAnsi"/>
          <w:highlight w:val="yellow"/>
        </w:rPr>
        <w:t>not care</w:t>
      </w:r>
      <w:r w:rsidRPr="00EE1424">
        <w:rPr>
          <w:rFonts w:asciiTheme="minorHAnsi" w:hAnsiTheme="minorHAnsi" w:cstheme="minorHAnsi"/>
          <w:u w:val="single"/>
        </w:rPr>
        <w:t xml:space="preserve"> that </w:t>
      </w:r>
      <w:r w:rsidRPr="00EE1424">
        <w:rPr>
          <w:rStyle w:val="Emphasis"/>
          <w:rFonts w:asciiTheme="minorHAnsi" w:hAnsiTheme="minorHAnsi" w:cstheme="minorHAnsi"/>
          <w:highlight w:val="yellow"/>
        </w:rPr>
        <w:t>one sat</w:t>
      </w:r>
      <w:r w:rsidRPr="00EE1424">
        <w:rPr>
          <w:rStyle w:val="Emphasis"/>
          <w:rFonts w:asciiTheme="minorHAnsi" w:hAnsiTheme="minorHAnsi" w:cstheme="minorHAnsi"/>
        </w:rPr>
        <w:t xml:space="preserve">ellite </w:t>
      </w:r>
      <w:r w:rsidRPr="00EE1424">
        <w:rPr>
          <w:rStyle w:val="Emphasis"/>
          <w:rFonts w:asciiTheme="minorHAnsi" w:hAnsiTheme="minorHAnsi" w:cstheme="minorHAnsi"/>
          <w:highlight w:val="yellow"/>
        </w:rPr>
        <w:t>may be lost</w:t>
      </w:r>
      <w:r w:rsidRPr="00EE1424">
        <w:rPr>
          <w:rFonts w:asciiTheme="minorHAnsi" w:hAnsiTheme="minorHAnsi" w:cstheme="minorHAnsi"/>
          <w:u w:val="single"/>
        </w:rPr>
        <w:t xml:space="preserve"> or go dark</w:t>
      </w:r>
      <w:r w:rsidRPr="00EE1424">
        <w:rPr>
          <w:rFonts w:asciiTheme="minorHAnsi" w:hAnsiTheme="minorHAnsi" w:cstheme="minorHAnsi"/>
          <w:sz w:val="16"/>
        </w:rPr>
        <w:t xml:space="preserve">; </w:t>
      </w:r>
      <w:r w:rsidRPr="00EE1424">
        <w:rPr>
          <w:rFonts w:asciiTheme="minorHAnsi" w:hAnsiTheme="minorHAnsi" w:cstheme="minorHAnsi"/>
          <w:highlight w:val="yellow"/>
          <w:u w:val="single"/>
        </w:rPr>
        <w:t>it may cause</w:t>
      </w:r>
      <w:r w:rsidRPr="00EE1424">
        <w:rPr>
          <w:rFonts w:asciiTheme="minorHAnsi" w:hAnsiTheme="minorHAnsi" w:cstheme="minorHAnsi"/>
          <w:u w:val="single"/>
        </w:rPr>
        <w:t xml:space="preserve"> panic and</w:t>
      </w:r>
      <w:r w:rsidRPr="00EE1424">
        <w:rPr>
          <w:rFonts w:asciiTheme="minorHAnsi" w:hAnsiTheme="minorHAnsi" w:cstheme="minorHAnsi"/>
          <w:sz w:val="16"/>
        </w:rPr>
        <w:t xml:space="preserve"> </w:t>
      </w:r>
      <w:r w:rsidRPr="00EE1424">
        <w:rPr>
          <w:rStyle w:val="Emphasis"/>
          <w:rFonts w:asciiTheme="minorHAnsi" w:hAnsiTheme="minorHAnsi" w:cstheme="minorHAnsi"/>
          <w:highlight w:val="yellow"/>
        </w:rPr>
        <w:t>Twitter</w:t>
      </w:r>
      <w:r w:rsidRPr="00EE1424">
        <w:rPr>
          <w:rFonts w:asciiTheme="minorHAnsi" w:hAnsiTheme="minorHAnsi" w:cstheme="minorHAnsi"/>
          <w:sz w:val="16"/>
        </w:rPr>
        <w:t xml:space="preserve">-based </w:t>
      </w:r>
      <w:r w:rsidRPr="00EE1424">
        <w:rPr>
          <w:rStyle w:val="Emphasis"/>
          <w:rFonts w:asciiTheme="minorHAnsi" w:hAnsiTheme="minorHAnsi" w:cstheme="minorHAnsi"/>
          <w:highlight w:val="yellow"/>
        </w:rPr>
        <w:t>hysteria</w:t>
      </w:r>
      <w:r w:rsidRPr="00EE1424">
        <w:rPr>
          <w:rFonts w:asciiTheme="minorHAnsi" w:hAnsiTheme="minorHAnsi" w:cstheme="minorHAnsi"/>
          <w:sz w:val="16"/>
        </w:rPr>
        <w:t xml:space="preserve"> for the space community, of course. </w:t>
      </w:r>
      <w:r w:rsidRPr="00EE1424">
        <w:rPr>
          <w:rFonts w:asciiTheme="minorHAnsi" w:hAnsiTheme="minorHAnsi" w:cstheme="minorHAnsi"/>
          <w:highlight w:val="yellow"/>
          <w:u w:val="single"/>
        </w:rPr>
        <w:t>But</w:t>
      </w:r>
      <w:r w:rsidRPr="00EE1424">
        <w:rPr>
          <w:rFonts w:asciiTheme="minorHAnsi" w:hAnsiTheme="minorHAnsi" w:cstheme="minorHAnsi"/>
          <w:u w:val="single"/>
        </w:rPr>
        <w:t xml:space="preserve"> the </w:t>
      </w:r>
      <w:r w:rsidRPr="00EE1424">
        <w:rPr>
          <w:rStyle w:val="Emphasis"/>
          <w:rFonts w:asciiTheme="minorHAnsi" w:hAnsiTheme="minorHAnsi" w:cstheme="minorHAnsi"/>
          <w:highlight w:val="yellow"/>
        </w:rPr>
        <w:t>terrestrial context</w:t>
      </w:r>
      <w:r w:rsidRPr="00EE1424">
        <w:rPr>
          <w:rFonts w:asciiTheme="minorHAnsi" w:hAnsiTheme="minorHAnsi" w:cstheme="minorHAnsi"/>
          <w:sz w:val="16"/>
        </w:rPr>
        <w:t xml:space="preserve"> and consequences, </w:t>
      </w:r>
      <w:r w:rsidRPr="00EE1424">
        <w:rPr>
          <w:rFonts w:asciiTheme="minorHAnsi" w:hAnsiTheme="minorHAnsi" w:cstheme="minorHAnsi"/>
          <w:u w:val="single"/>
        </w:rPr>
        <w:t xml:space="preserve">as well as the political stakes and symbolism of any exchange of hostilities in space </w:t>
      </w:r>
      <w:r w:rsidRPr="00EE1424">
        <w:rPr>
          <w:rStyle w:val="Emphasis"/>
          <w:rFonts w:asciiTheme="minorHAnsi" w:hAnsiTheme="minorHAnsi" w:cstheme="minorHAnsi"/>
          <w:highlight w:val="yellow"/>
        </w:rPr>
        <w:t>matters more</w:t>
      </w:r>
      <w:r w:rsidRPr="00EE1424">
        <w:rPr>
          <w:rFonts w:asciiTheme="minorHAnsi" w:hAnsiTheme="minorHAnsi" w:cstheme="minorHAnsi"/>
          <w:sz w:val="16"/>
          <w:highlight w:val="yellow"/>
        </w:rPr>
        <w:t xml:space="preserve">. </w:t>
      </w:r>
      <w:r w:rsidRPr="00EE1424">
        <w:rPr>
          <w:rFonts w:asciiTheme="minorHAnsi" w:hAnsiTheme="minorHAnsi" w:cstheme="minorHAnsi"/>
          <w:highlight w:val="yellow"/>
          <w:u w:val="single"/>
        </w:rPr>
        <w:t>The</w:t>
      </w:r>
      <w:r w:rsidRPr="00EE1424">
        <w:rPr>
          <w:rFonts w:asciiTheme="minorHAnsi" w:hAnsiTheme="minorHAnsi" w:cstheme="minorHAnsi"/>
          <w:u w:val="single"/>
        </w:rPr>
        <w:t xml:space="preserve"> political and </w:t>
      </w:r>
      <w:r w:rsidRPr="00EE1424">
        <w:rPr>
          <w:rFonts w:asciiTheme="minorHAnsi" w:hAnsiTheme="minorHAnsi" w:cstheme="minorHAnsi"/>
          <w:highlight w:val="yellow"/>
          <w:u w:val="single"/>
        </w:rPr>
        <w:t>media</w:t>
      </w:r>
      <w:r w:rsidRPr="00EE1424">
        <w:rPr>
          <w:rFonts w:asciiTheme="minorHAnsi" w:hAnsiTheme="minorHAnsi" w:cstheme="minorHAnsi"/>
          <w:u w:val="single"/>
        </w:rPr>
        <w:t xml:space="preserve"> dimension can </w:t>
      </w:r>
      <w:r w:rsidRPr="00EE1424">
        <w:rPr>
          <w:rFonts w:asciiTheme="minorHAnsi" w:hAnsiTheme="minorHAnsi" w:cstheme="minorHAnsi"/>
          <w:highlight w:val="yellow"/>
          <w:u w:val="single"/>
        </w:rPr>
        <w:t>magnify</w:t>
      </w:r>
      <w:r w:rsidRPr="00EE1424">
        <w:rPr>
          <w:rFonts w:asciiTheme="minorHAnsi" w:hAnsiTheme="minorHAnsi" w:cstheme="minorHAnsi"/>
          <w:sz w:val="16"/>
        </w:rPr>
        <w:t xml:space="preserve"> or </w:t>
      </w:r>
      <w:proofErr w:type="spellStart"/>
      <w:r w:rsidRPr="00EE1424">
        <w:rPr>
          <w:rFonts w:asciiTheme="minorHAnsi" w:hAnsiTheme="minorHAnsi" w:cstheme="minorHAnsi"/>
          <w:sz w:val="16"/>
        </w:rPr>
        <w:t>minimise</w:t>
      </w:r>
      <w:proofErr w:type="spellEnd"/>
      <w:r w:rsidRPr="00EE1424">
        <w:rPr>
          <w:rFonts w:asciiTheme="minorHAnsi" w:hAnsiTheme="minorHAnsi" w:cstheme="minorHAnsi"/>
          <w:sz w:val="16"/>
        </w:rPr>
        <w:t xml:space="preserve"> </w:t>
      </w:r>
      <w:r w:rsidRPr="00EE1424">
        <w:rPr>
          <w:rFonts w:asciiTheme="minorHAnsi" w:hAnsiTheme="minorHAnsi" w:cstheme="minorHAnsi"/>
          <w:u w:val="single"/>
        </w:rPr>
        <w:t xml:space="preserve">the </w:t>
      </w:r>
      <w:r w:rsidRPr="00EE1424">
        <w:rPr>
          <w:rFonts w:asciiTheme="minorHAnsi" w:hAnsiTheme="minorHAnsi" w:cstheme="minorHAnsi"/>
          <w:highlight w:val="yellow"/>
          <w:u w:val="single"/>
        </w:rPr>
        <w:t>perceived consequences of losing</w:t>
      </w:r>
      <w:r w:rsidRPr="00EE1424">
        <w:rPr>
          <w:rFonts w:asciiTheme="minorHAnsi" w:hAnsiTheme="minorHAnsi" w:cstheme="minorHAnsi"/>
          <w:u w:val="single"/>
        </w:rPr>
        <w:t xml:space="preserve"> specific </w:t>
      </w:r>
      <w:r w:rsidRPr="00EE1424">
        <w:rPr>
          <w:rStyle w:val="Emphasis"/>
          <w:rFonts w:asciiTheme="minorHAnsi" w:hAnsiTheme="minorHAnsi" w:cstheme="minorHAnsi"/>
          <w:highlight w:val="yellow"/>
        </w:rPr>
        <w:t>sat</w:t>
      </w:r>
      <w:r w:rsidRPr="00EE1424">
        <w:rPr>
          <w:rFonts w:asciiTheme="minorHAnsi" w:hAnsiTheme="minorHAnsi" w:cstheme="minorHAnsi"/>
          <w:sz w:val="16"/>
          <w:szCs w:val="16"/>
        </w:rPr>
        <w:t>ellite</w:t>
      </w:r>
      <w:r w:rsidRPr="00EE1424">
        <w:rPr>
          <w:rStyle w:val="Emphasis"/>
          <w:rFonts w:asciiTheme="minorHAnsi" w:hAnsiTheme="minorHAnsi" w:cstheme="minorHAnsi"/>
          <w:highlight w:val="yellow"/>
        </w:rPr>
        <w:t>s</w:t>
      </w:r>
      <w:r w:rsidRPr="00EE1424">
        <w:rPr>
          <w:rFonts w:asciiTheme="minorHAnsi" w:hAnsiTheme="minorHAnsi" w:cstheme="minorHAnsi"/>
          <w:u w:val="single"/>
        </w:rPr>
        <w:t xml:space="preserve"> </w:t>
      </w:r>
      <w:r w:rsidRPr="00EE1424">
        <w:rPr>
          <w:rStyle w:val="Emphasis"/>
          <w:rFonts w:asciiTheme="minorHAnsi" w:hAnsiTheme="minorHAnsi" w:cstheme="minorHAnsi"/>
          <w:highlight w:val="yellow"/>
        </w:rPr>
        <w:t>out of</w:t>
      </w:r>
      <w:r w:rsidRPr="00EE1424">
        <w:rPr>
          <w:rFonts w:asciiTheme="minorHAnsi" w:hAnsiTheme="minorHAnsi" w:cstheme="minorHAnsi"/>
          <w:u w:val="single"/>
        </w:rPr>
        <w:t xml:space="preserve"> all </w:t>
      </w:r>
      <w:r w:rsidRPr="00EE1424">
        <w:rPr>
          <w:rStyle w:val="Emphasis"/>
          <w:rFonts w:asciiTheme="minorHAnsi" w:hAnsiTheme="minorHAnsi" w:cstheme="minorHAnsi"/>
          <w:highlight w:val="yellow"/>
        </w:rPr>
        <w:t>proportion</w:t>
      </w:r>
      <w:r w:rsidRPr="00EE1424">
        <w:rPr>
          <w:rFonts w:asciiTheme="minorHAnsi" w:hAnsiTheme="minorHAnsi" w:cstheme="minorHAnsi"/>
          <w:highlight w:val="yellow"/>
          <w:u w:val="single"/>
        </w:rPr>
        <w:t xml:space="preserve"> to</w:t>
      </w:r>
      <w:r w:rsidRPr="00EE1424">
        <w:rPr>
          <w:rFonts w:asciiTheme="minorHAnsi" w:hAnsiTheme="minorHAnsi" w:cstheme="minorHAnsi"/>
          <w:u w:val="single"/>
        </w:rPr>
        <w:t xml:space="preserve"> their </w:t>
      </w:r>
      <w:r w:rsidRPr="00EE1424">
        <w:rPr>
          <w:rStyle w:val="Emphasis"/>
          <w:rFonts w:asciiTheme="minorHAnsi" w:hAnsiTheme="minorHAnsi" w:cstheme="minorHAnsi"/>
          <w:highlight w:val="yellow"/>
        </w:rPr>
        <w:t>actual strategic effect</w:t>
      </w:r>
      <w:r w:rsidRPr="00EE1424">
        <w:rPr>
          <w:rFonts w:asciiTheme="minorHAnsi" w:hAnsiTheme="minorHAnsi" w:cstheme="minorHAnsi"/>
          <w:sz w:val="16"/>
        </w:rPr>
        <w:t>.</w:t>
      </w:r>
    </w:p>
    <w:sectPr w:rsidR="009251F7" w:rsidRPr="004A3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51F7"/>
    <w:rsid w:val="000139A3"/>
    <w:rsid w:val="00100833"/>
    <w:rsid w:val="00104529"/>
    <w:rsid w:val="00105942"/>
    <w:rsid w:val="00107396"/>
    <w:rsid w:val="00144A4C"/>
    <w:rsid w:val="00173688"/>
    <w:rsid w:val="00176AB0"/>
    <w:rsid w:val="00177B7D"/>
    <w:rsid w:val="0018322D"/>
    <w:rsid w:val="001B5776"/>
    <w:rsid w:val="001E527A"/>
    <w:rsid w:val="001F78CE"/>
    <w:rsid w:val="002278AB"/>
    <w:rsid w:val="00251FC7"/>
    <w:rsid w:val="002855A7"/>
    <w:rsid w:val="002B146A"/>
    <w:rsid w:val="002B5E17"/>
    <w:rsid w:val="00315690"/>
    <w:rsid w:val="00316B75"/>
    <w:rsid w:val="00325646"/>
    <w:rsid w:val="003460F2"/>
    <w:rsid w:val="0038158C"/>
    <w:rsid w:val="003902BA"/>
    <w:rsid w:val="003A09E2"/>
    <w:rsid w:val="00402326"/>
    <w:rsid w:val="00407037"/>
    <w:rsid w:val="004605D6"/>
    <w:rsid w:val="00473AF1"/>
    <w:rsid w:val="004A3C59"/>
    <w:rsid w:val="004C60E8"/>
    <w:rsid w:val="004E3579"/>
    <w:rsid w:val="004E728B"/>
    <w:rsid w:val="004F39E0"/>
    <w:rsid w:val="00525A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51F7"/>
    <w:rsid w:val="0097032B"/>
    <w:rsid w:val="009D2EAD"/>
    <w:rsid w:val="009D54B2"/>
    <w:rsid w:val="009E1922"/>
    <w:rsid w:val="009F7ED2"/>
    <w:rsid w:val="00A93661"/>
    <w:rsid w:val="00A95652"/>
    <w:rsid w:val="00AC0AB8"/>
    <w:rsid w:val="00B33053"/>
    <w:rsid w:val="00B33C6D"/>
    <w:rsid w:val="00B4508F"/>
    <w:rsid w:val="00B55AD5"/>
    <w:rsid w:val="00B65822"/>
    <w:rsid w:val="00B8057C"/>
    <w:rsid w:val="00BD6238"/>
    <w:rsid w:val="00BE435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5A08"/>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9F00"/>
  <w15:chartTrackingRefBased/>
  <w15:docId w15:val="{FDC94CDD-083F-47BD-8BCA-BE119613A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5AE0"/>
    <w:rPr>
      <w:rFonts w:ascii="Calibri" w:hAnsi="Calibri"/>
    </w:rPr>
  </w:style>
  <w:style w:type="paragraph" w:styleId="Heading1">
    <w:name w:val="heading 1"/>
    <w:aliases w:val="Pocket"/>
    <w:basedOn w:val="Normal"/>
    <w:next w:val="Normal"/>
    <w:link w:val="Heading1Char"/>
    <w:qFormat/>
    <w:rsid w:val="00525A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5A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5A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No Spacing11,No Spacing111,No Spacing112,No Spacing1121,No Spacing2,Debate Text,Read stuff,No Spacing4,No Spacing21,CD - Cite,Heading 2 Char2 Char,Heading 2 Char1 Char Char,Tags"/>
    <w:basedOn w:val="Normal"/>
    <w:next w:val="Normal"/>
    <w:link w:val="Heading4Char"/>
    <w:uiPriority w:val="3"/>
    <w:unhideWhenUsed/>
    <w:qFormat/>
    <w:rsid w:val="00525A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5A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AE0"/>
  </w:style>
  <w:style w:type="character" w:customStyle="1" w:styleId="Heading1Char">
    <w:name w:val="Heading 1 Char"/>
    <w:aliases w:val="Pocket Char"/>
    <w:basedOn w:val="DefaultParagraphFont"/>
    <w:link w:val="Heading1"/>
    <w:rsid w:val="00525AE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5AE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5AE0"/>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 Char,No Spacing11 Char,No Spacing111 Char,No Spacing112 Char,No Spacing1121 Char,No Spacing2 Char,Debate Text Char,Read stuff Char,Ch Char"/>
    <w:basedOn w:val="DefaultParagraphFont"/>
    <w:link w:val="Heading4"/>
    <w:uiPriority w:val="3"/>
    <w:rsid w:val="00525AE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525AE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5AE0"/>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Cards + Font: 12 pt Char,Intense Emphasis111,c,Underline Char,Bold Cite Char,Bo,8.,ci"/>
    <w:basedOn w:val="DefaultParagraphFont"/>
    <w:uiPriority w:val="6"/>
    <w:qFormat/>
    <w:rsid w:val="00525AE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T"/>
    <w:basedOn w:val="DefaultParagraphFont"/>
    <w:link w:val="NoSpacing"/>
    <w:uiPriority w:val="99"/>
    <w:unhideWhenUsed/>
    <w:rsid w:val="00525AE0"/>
    <w:rPr>
      <w:color w:val="auto"/>
      <w:u w:val="none"/>
    </w:rPr>
  </w:style>
  <w:style w:type="character" w:styleId="FollowedHyperlink">
    <w:name w:val="FollowedHyperlink"/>
    <w:basedOn w:val="DefaultParagraphFont"/>
    <w:uiPriority w:val="99"/>
    <w:semiHidden/>
    <w:unhideWhenUsed/>
    <w:rsid w:val="00525AE0"/>
    <w:rPr>
      <w:color w:val="auto"/>
      <w:u w:val="none"/>
    </w:rPr>
  </w:style>
  <w:style w:type="paragraph" w:customStyle="1" w:styleId="textbold">
    <w:name w:val="text bold"/>
    <w:basedOn w:val="Normal"/>
    <w:link w:val="Emphasis"/>
    <w:uiPriority w:val="7"/>
    <w:qFormat/>
    <w:rsid w:val="009251F7"/>
    <w:pP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Card,No Spacing23,tags"/>
    <w:basedOn w:val="Heading1"/>
    <w:link w:val="Hyperlink"/>
    <w:autoRedefine/>
    <w:uiPriority w:val="99"/>
    <w:qFormat/>
    <w:rsid w:val="009251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9251F7"/>
    <w:rPr>
      <w:sz w:val="20"/>
      <w:u w:val="single"/>
    </w:rPr>
  </w:style>
  <w:style w:type="paragraph" w:styleId="ListParagraph">
    <w:name w:val="List Paragraph"/>
    <w:basedOn w:val="Normal"/>
    <w:uiPriority w:val="99"/>
    <w:unhideWhenUsed/>
    <w:qFormat/>
    <w:rsid w:val="00525AE0"/>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10"/>
    <w:qFormat/>
    <w:rsid w:val="00525AE0"/>
    <w:rPr>
      <w:u w:val="single"/>
    </w:rPr>
  </w:style>
  <w:style w:type="paragraph" w:styleId="Title">
    <w:name w:val="Title"/>
    <w:aliases w:val="title,UNDERLINE,Cites and Cards,Bold Underlined,Read This,Block Heading"/>
    <w:basedOn w:val="Normal"/>
    <w:next w:val="Normal"/>
    <w:link w:val="TitleChar"/>
    <w:uiPriority w:val="10"/>
    <w:qFormat/>
    <w:rsid w:val="00525AE0"/>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525AE0"/>
    <w:rPr>
      <w:rFonts w:asciiTheme="majorHAnsi" w:eastAsiaTheme="majorEastAsia" w:hAnsiTheme="majorHAnsi" w:cstheme="majorBidi"/>
      <w:spacing w:val="-10"/>
      <w:kern w:val="28"/>
      <w:sz w:val="56"/>
      <w:szCs w:val="56"/>
    </w:rPr>
  </w:style>
  <w:style w:type="character" w:customStyle="1" w:styleId="Emphasis2">
    <w:name w:val="Emphasis2"/>
    <w:rsid w:val="00525AE0"/>
    <w:rPr>
      <w:rFonts w:ascii="Times New Roman" w:hAnsi="Times New Roman"/>
      <w:b/>
      <w:iCs/>
      <w:sz w:val="24"/>
      <w:u w:val="single"/>
    </w:rPr>
  </w:style>
  <w:style w:type="paragraph" w:customStyle="1" w:styleId="Emphasis1">
    <w:name w:val="Emphasis1"/>
    <w:basedOn w:val="Normal"/>
    <w:autoRedefine/>
    <w:uiPriority w:val="7"/>
    <w:qFormat/>
    <w:rsid w:val="0040232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sciencedirect.com/science/article/pii/S0265964621000515" TargetMode="External"/><Relationship Id="rId18" Type="http://schemas.openxmlformats.org/officeDocument/2006/relationships/hyperlink" Target="https://www.sciencedirect.com/science/article/pii/S0265964621000515" TargetMode="External"/><Relationship Id="rId26" Type="http://schemas.openxmlformats.org/officeDocument/2006/relationships/hyperlink" Target="https://doi.org/10.1080/14777622.2014.890489" TargetMode="External"/><Relationship Id="rId3" Type="http://schemas.openxmlformats.org/officeDocument/2006/relationships/styles" Target="styles.xml"/><Relationship Id="rId21" Type="http://schemas.openxmlformats.org/officeDocument/2006/relationships/hyperlink" Target="https://www.globalcitizen.org/en/content/biodiversity-loss-human-extinction/" TargetMode="Externa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sciencedirect.com/topics/social-sciences/space-sciences" TargetMode="External"/><Relationship Id="rId17" Type="http://schemas.openxmlformats.org/officeDocument/2006/relationships/hyperlink" Target="https://www.sciencedirect.com/science/article/pii/S0265964621000515%20accessed%2012/12/21" TargetMode="External"/><Relationship Id="rId25" Type="http://schemas.openxmlformats.org/officeDocument/2006/relationships/hyperlink" Target="https://www.europeanleadershipnetwork.org/commentary/the-art-of-space-deterrence/" TargetMode="Externa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thomasnet.com/insights/companies-are-preparing-for-space-min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sciencedirect.com/science/article/pii/S0265964621000515" TargetMode="External"/><Relationship Id="rId24" Type="http://schemas.openxmlformats.org/officeDocument/2006/relationships/hyperlink" Target="https://www.theverge.com/2018/11/9/18016962/spacex-internet-satellites-space-debris-trash-orbit-closer-earth-distance-atmosphere" TargetMode="Externa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23" Type="http://schemas.openxmlformats.org/officeDocument/2006/relationships/hyperlink" Target="https://www.nature.com/articles/s41598-021-89909-7.pdf" TargetMode="External"/><Relationship Id="rId28" Type="http://schemas.openxmlformats.org/officeDocument/2006/relationships/fontTable" Target="fontTable.xml"/><Relationship Id="rId10" Type="http://schemas.openxmlformats.org/officeDocument/2006/relationships/hyperlink" Target="https://www.sciencedirect.com/science/article/pii/S0265964621000515" TargetMode="External"/><Relationship Id="rId19" Type="http://schemas.openxmlformats.org/officeDocument/2006/relationships/hyperlink" Target="https://www.sciencedirect.com/science/article/pii/S0265964621000515"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www.sciencedirect.com/science/article/pii/S0265964621000515" TargetMode="External"/><Relationship Id="rId22" Type="http://schemas.openxmlformats.org/officeDocument/2006/relationships/hyperlink" Target="https://ccdcoe.org/uploads/2019/06/Art_12_The-Cyber-ASAT.pdf" TargetMode="External"/><Relationship Id="rId27" Type="http://schemas.openxmlformats.org/officeDocument/2006/relationships/hyperlink" Target="https://defenceindepth.co/2017/01/11/chinas-space-weapons-test-ten-years-on-behemoth-pulls-the-peasants-pl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B805-E549-4A2C-A9CC-7309F746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12738</Words>
  <Characters>72612</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Brown</dc:creator>
  <cp:keywords>5.1.1</cp:keywords>
  <dc:description/>
  <cp:lastModifiedBy>1051245</cp:lastModifiedBy>
  <cp:revision>3</cp:revision>
  <dcterms:created xsi:type="dcterms:W3CDTF">2022-02-20T15:58:00Z</dcterms:created>
  <dcterms:modified xsi:type="dcterms:W3CDTF">2022-02-20T15:59:00Z</dcterms:modified>
</cp:coreProperties>
</file>