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A5FE2" w14:textId="77777777" w:rsidR="0057138E" w:rsidRPr="00E4753B" w:rsidRDefault="0057138E" w:rsidP="0057138E">
      <w:pPr>
        <w:pStyle w:val="Heading3"/>
        <w:rPr>
          <w:rFonts w:cs="Calibri"/>
        </w:rPr>
      </w:pPr>
      <w:r w:rsidRPr="00151CC2">
        <w:rPr>
          <w:rFonts w:cs="Calibri"/>
        </w:rPr>
        <w:t>1</w:t>
      </w:r>
    </w:p>
    <w:p w14:paraId="2A5D49DA" w14:textId="77777777" w:rsidR="0057138E" w:rsidRPr="00151CC2" w:rsidRDefault="0057138E" w:rsidP="0057138E">
      <w:pPr>
        <w:pStyle w:val="Heading4"/>
        <w:rPr>
          <w:rFonts w:cs="Calibri"/>
        </w:rPr>
      </w:pPr>
      <w:r w:rsidRPr="00151CC2">
        <w:rPr>
          <w:rFonts w:cs="Calibri"/>
          <w:u w:val="single"/>
        </w:rPr>
        <w:t>Interpretation</w:t>
      </w:r>
      <w:r w:rsidRPr="00151CC2">
        <w:rPr>
          <w:rFonts w:cs="Calibri"/>
        </w:rPr>
        <w:t>: Topical affirmatives must specify the purpose of the strike</w:t>
      </w:r>
    </w:p>
    <w:p w14:paraId="57E7077C" w14:textId="77777777" w:rsidR="0057138E" w:rsidRPr="00151CC2" w:rsidRDefault="0057138E" w:rsidP="0057138E">
      <w:pPr>
        <w:spacing w:after="0"/>
        <w:rPr>
          <w:rFonts w:cs="Calibri"/>
          <w:b/>
          <w:bCs/>
          <w:sz w:val="26"/>
        </w:rPr>
      </w:pPr>
      <w:proofErr w:type="spellStart"/>
      <w:r w:rsidRPr="00151CC2">
        <w:rPr>
          <w:rStyle w:val="Style13ptBold"/>
          <w:rFonts w:cs="Calibri"/>
        </w:rPr>
        <w:t>Chicktay</w:t>
      </w:r>
      <w:proofErr w:type="spellEnd"/>
      <w:r w:rsidRPr="00151CC2">
        <w:rPr>
          <w:rStyle w:val="Style13ptBold"/>
          <w:rFonts w:cs="Calibri"/>
        </w:rPr>
        <w:t xml:space="preserve"> 12, </w:t>
      </w:r>
      <w:r w:rsidRPr="00151CC2">
        <w:rPr>
          <w:rFonts w:cs="Calibri"/>
        </w:rPr>
        <w:t xml:space="preserve">Mohamed Alli </w:t>
      </w:r>
      <w:proofErr w:type="spellStart"/>
      <w:r w:rsidRPr="00151CC2">
        <w:rPr>
          <w:rFonts w:cs="Calibri"/>
        </w:rPr>
        <w:t>Chicktay</w:t>
      </w:r>
      <w:proofErr w:type="spellEnd"/>
      <w:r w:rsidRPr="00151CC2">
        <w:rPr>
          <w:rFonts w:cs="Calibri"/>
        </w:rPr>
        <w:t xml:space="preserve"> </w:t>
      </w:r>
      <w:proofErr w:type="spellStart"/>
      <w:r w:rsidRPr="00151CC2">
        <w:rPr>
          <w:rFonts w:cs="Calibri"/>
        </w:rPr>
        <w:t>BProc</w:t>
      </w:r>
      <w:proofErr w:type="spellEnd"/>
      <w:r w:rsidRPr="00151CC2">
        <w:rPr>
          <w:rFonts w:cs="Calibri"/>
        </w:rPr>
        <w:t xml:space="preserve"> LLB LLM PhD Senior Lecturer in Law University of the Witwatersrand, “DEFINING THE RIGHT TO STRIKE: A COMPARATIVE ANALYSIS OF INTERNATIONAL LABOUR ORGANIZATION STANDARDS AND SOUTH AFRICAN LAW”, Published Online:1 Jan 2012, </w:t>
      </w:r>
      <w:hyperlink r:id="rId6" w:history="1">
        <w:r w:rsidRPr="00151CC2">
          <w:rPr>
            <w:rStyle w:val="Hyperlink"/>
            <w:rFonts w:cs="Calibri"/>
          </w:rPr>
          <w:t>https://hdl.handle.net/10520/EJC128566</w:t>
        </w:r>
      </w:hyperlink>
      <w:r w:rsidRPr="00151CC2">
        <w:rPr>
          <w:rFonts w:cs="Calibri"/>
        </w:rPr>
        <w:t>, Accessed 11/4/21, sb</w:t>
      </w:r>
    </w:p>
    <w:p w14:paraId="55171156" w14:textId="77777777" w:rsidR="0057138E" w:rsidRPr="00151CC2" w:rsidRDefault="0057138E" w:rsidP="0057138E">
      <w:pPr>
        <w:spacing w:after="0"/>
        <w:rPr>
          <w:rFonts w:cs="Calibri"/>
        </w:rPr>
      </w:pPr>
      <w:r w:rsidRPr="00151CC2">
        <w:rPr>
          <w:rFonts w:cs="Calibri"/>
          <w:sz w:val="12"/>
          <w:szCs w:val="12"/>
        </w:rPr>
        <w:t xml:space="preserve">2 1 </w:t>
      </w:r>
      <w:r w:rsidRPr="00151CC2">
        <w:rPr>
          <w:rStyle w:val="StyleUnderline"/>
          <w:rFonts w:cs="Calibri"/>
          <w:sz w:val="12"/>
          <w:szCs w:val="12"/>
          <w:u w:val="none"/>
        </w:rPr>
        <w:t>The purpose of the strike All strikes must have a purpose</w:t>
      </w:r>
      <w:r w:rsidRPr="00151CC2">
        <w:rPr>
          <w:rFonts w:cs="Calibri"/>
          <w:sz w:val="12"/>
          <w:szCs w:val="12"/>
        </w:rPr>
        <w:t xml:space="preserve">.5 </w:t>
      </w:r>
      <w:r w:rsidRPr="00151CC2">
        <w:rPr>
          <w:rStyle w:val="StyleUnderline"/>
          <w:rFonts w:cs="Calibri"/>
          <w:sz w:val="12"/>
          <w:szCs w:val="12"/>
          <w:u w:val="none"/>
        </w:rPr>
        <w:t>A mere stoppage of work would not amount to a strike</w:t>
      </w:r>
      <w:r w:rsidRPr="00151CC2">
        <w:rPr>
          <w:rFonts w:cs="Calibri"/>
          <w:sz w:val="12"/>
          <w:szCs w:val="12"/>
        </w:rPr>
        <w:t xml:space="preserve">.6 </w:t>
      </w:r>
      <w:r w:rsidRPr="00151CC2">
        <w:rPr>
          <w:rStyle w:val="StyleUnderline"/>
          <w:rFonts w:cs="Calibri"/>
          <w:sz w:val="12"/>
          <w:szCs w:val="12"/>
          <w:u w:val="none"/>
        </w:rPr>
        <w:t>The stoppage must be for a particular reason or demand</w:t>
      </w:r>
      <w:r w:rsidRPr="00151CC2">
        <w:rPr>
          <w:rFonts w:cs="Calibri"/>
          <w:sz w:val="12"/>
          <w:szCs w:val="12"/>
        </w:rPr>
        <w:t>.7</w:t>
      </w:r>
      <w:r w:rsidRPr="00151CC2">
        <w:rPr>
          <w:rFonts w:cs="Calibri"/>
        </w:rPr>
        <w:t xml:space="preserve"> </w:t>
      </w:r>
      <w:r w:rsidRPr="00151CC2">
        <w:rPr>
          <w:rFonts w:cs="Calibri"/>
          <w:highlight w:val="cyan"/>
          <w:u w:val="single"/>
        </w:rPr>
        <w:t xml:space="preserve">In </w:t>
      </w:r>
      <w:proofErr w:type="spellStart"/>
      <w:r w:rsidRPr="00151CC2">
        <w:rPr>
          <w:rFonts w:cs="Calibri"/>
          <w:highlight w:val="cyan"/>
          <w:u w:val="single"/>
        </w:rPr>
        <w:t>Floraline</w:t>
      </w:r>
      <w:proofErr w:type="spellEnd"/>
      <w:r w:rsidRPr="00151CC2">
        <w:rPr>
          <w:rFonts w:cs="Calibri"/>
          <w:highlight w:val="cyan"/>
          <w:u w:val="single"/>
        </w:rPr>
        <w:t xml:space="preserve"> v SASTU8</w:t>
      </w:r>
      <w:r w:rsidRPr="00151CC2">
        <w:rPr>
          <w:rFonts w:cs="Calibri"/>
          <w:u w:val="single"/>
        </w:rPr>
        <w:t xml:space="preserve"> and FAWU v Rainbow Chicken Farms9 the </w:t>
      </w:r>
      <w:proofErr w:type="spellStart"/>
      <w:r w:rsidRPr="00151CC2">
        <w:rPr>
          <w:rFonts w:cs="Calibri"/>
          <w:u w:val="single"/>
        </w:rPr>
        <w:t>Labour</w:t>
      </w:r>
      <w:proofErr w:type="spellEnd"/>
      <w:r w:rsidRPr="00151CC2">
        <w:rPr>
          <w:rFonts w:cs="Calibri"/>
          <w:u w:val="single"/>
        </w:rPr>
        <w:t xml:space="preserve"> Court held that </w:t>
      </w:r>
      <w:r w:rsidRPr="00151CC2">
        <w:rPr>
          <w:rStyle w:val="StyleUnderline"/>
          <w:rFonts w:cs="Calibri"/>
          <w:highlight w:val="cyan"/>
        </w:rPr>
        <w:t>there was no strike, since</w:t>
      </w:r>
      <w:r w:rsidRPr="00151CC2">
        <w:rPr>
          <w:rStyle w:val="StyleUnderline"/>
          <w:rFonts w:cs="Calibri"/>
        </w:rPr>
        <w:t xml:space="preserve">, although there was a stoppage of work, </w:t>
      </w:r>
      <w:r w:rsidRPr="00151CC2">
        <w:rPr>
          <w:rStyle w:val="StyleUnderline"/>
          <w:rFonts w:cs="Calibri"/>
          <w:highlight w:val="cyan"/>
        </w:rPr>
        <w:t>there was no purpose</w:t>
      </w:r>
      <w:r w:rsidRPr="00151CC2">
        <w:rPr>
          <w:rStyle w:val="StyleUnderline"/>
          <w:rFonts w:cs="Calibri"/>
        </w:rPr>
        <w:t xml:space="preserve"> or demand.</w:t>
      </w:r>
      <w:r w:rsidRPr="00151CC2">
        <w:rPr>
          <w:rFonts w:cs="Calibri"/>
          <w:u w:val="single"/>
        </w:rPr>
        <w:t xml:space="preserve"> </w:t>
      </w:r>
      <w:r w:rsidRPr="00151CC2">
        <w:rPr>
          <w:rStyle w:val="Emphasis"/>
          <w:rFonts w:cs="Calibri"/>
          <w:highlight w:val="cyan"/>
        </w:rPr>
        <w:t>This is</w:t>
      </w:r>
      <w:r w:rsidRPr="00151CC2">
        <w:rPr>
          <w:rStyle w:val="Emphasis"/>
          <w:rFonts w:cs="Calibri"/>
        </w:rPr>
        <w:t xml:space="preserve"> both </w:t>
      </w:r>
      <w:r w:rsidRPr="00151CC2">
        <w:rPr>
          <w:rStyle w:val="Emphasis"/>
          <w:rFonts w:cs="Calibri"/>
          <w:highlight w:val="cyan"/>
        </w:rPr>
        <w:t>a requirement for the ILO and</w:t>
      </w:r>
      <w:r w:rsidRPr="00151CC2">
        <w:rPr>
          <w:rStyle w:val="Emphasis"/>
          <w:rFonts w:cs="Calibri"/>
        </w:rPr>
        <w:t xml:space="preserve"> the </w:t>
      </w:r>
      <w:r w:rsidRPr="00151CC2">
        <w:rPr>
          <w:rStyle w:val="Emphasis"/>
          <w:rFonts w:cs="Calibri"/>
          <w:highlight w:val="cyan"/>
        </w:rPr>
        <w:t>LRA</w:t>
      </w:r>
      <w:r w:rsidRPr="00151CC2">
        <w:rPr>
          <w:rFonts w:cs="Calibri"/>
          <w:u w:val="single"/>
        </w:rPr>
        <w:t xml:space="preserve">. </w:t>
      </w:r>
      <w:r w:rsidRPr="00151CC2">
        <w:rPr>
          <w:rStyle w:val="Emphasis"/>
          <w:rFonts w:cs="Calibri"/>
        </w:rPr>
        <w:t xml:space="preserve">Both recognize that strikes could exist for </w:t>
      </w:r>
      <w:r w:rsidRPr="00151CC2">
        <w:rPr>
          <w:rStyle w:val="Emphasis"/>
          <w:rFonts w:cs="Calibri"/>
          <w:highlight w:val="cyan"/>
        </w:rPr>
        <w:t>three</w:t>
      </w:r>
      <w:r w:rsidRPr="00151CC2">
        <w:rPr>
          <w:rStyle w:val="Emphasis"/>
          <w:rFonts w:cs="Calibri"/>
        </w:rPr>
        <w:t xml:space="preserve"> different </w:t>
      </w:r>
      <w:r w:rsidRPr="00151CC2">
        <w:rPr>
          <w:rStyle w:val="Emphasis"/>
          <w:rFonts w:cs="Calibri"/>
          <w:highlight w:val="cyan"/>
        </w:rPr>
        <w:t>types of purposes.</w:t>
      </w:r>
      <w:r w:rsidRPr="00151CC2">
        <w:rPr>
          <w:rStyle w:val="Emphasis"/>
          <w:rFonts w:cs="Calibri"/>
        </w:rPr>
        <w:t xml:space="preserve"> These include </w:t>
      </w:r>
      <w:r w:rsidRPr="00151CC2">
        <w:rPr>
          <w:rStyle w:val="Emphasis"/>
          <w:rFonts w:cs="Calibri"/>
          <w:highlight w:val="cyan"/>
        </w:rPr>
        <w:t>employment interests, protest action and secondary strikes</w:t>
      </w:r>
      <w:r w:rsidRPr="00151CC2">
        <w:rPr>
          <w:rFonts w:cs="Calibri"/>
          <w:u w:val="single"/>
        </w:rPr>
        <w:t>.</w:t>
      </w:r>
      <w:r w:rsidRPr="00151CC2">
        <w:rPr>
          <w:rFonts w:cs="Calibri"/>
        </w:rPr>
        <w:t xml:space="preserve"> </w:t>
      </w:r>
    </w:p>
    <w:p w14:paraId="710102A8" w14:textId="77777777" w:rsidR="0057138E" w:rsidRPr="00151CC2" w:rsidRDefault="0057138E" w:rsidP="0057138E">
      <w:pPr>
        <w:pStyle w:val="Heading4"/>
        <w:rPr>
          <w:rFonts w:cs="Calibri"/>
        </w:rPr>
      </w:pPr>
      <w:r w:rsidRPr="00151CC2">
        <w:rPr>
          <w:rFonts w:cs="Calibri"/>
          <w:u w:val="single"/>
        </w:rPr>
        <w:t>Violation</w:t>
      </w:r>
      <w:r w:rsidRPr="00151CC2">
        <w:rPr>
          <w:rFonts w:cs="Calibri"/>
        </w:rPr>
        <w:t xml:space="preserve"> – affirmative doesn’t specify the purpose of the strike </w:t>
      </w:r>
    </w:p>
    <w:p w14:paraId="4ECFCEE2" w14:textId="77777777" w:rsidR="0057138E" w:rsidRPr="00151CC2" w:rsidRDefault="0057138E" w:rsidP="0057138E">
      <w:pPr>
        <w:pStyle w:val="Heading4"/>
        <w:rPr>
          <w:rFonts w:cs="Calibri"/>
        </w:rPr>
      </w:pPr>
      <w:r w:rsidRPr="00151CC2">
        <w:rPr>
          <w:rFonts w:cs="Calibri"/>
          <w:u w:val="single"/>
        </w:rPr>
        <w:t>Ground</w:t>
      </w:r>
      <w:r w:rsidRPr="00151CC2">
        <w:rPr>
          <w:rFonts w:cs="Calibri"/>
        </w:rPr>
        <w:t xml:space="preserve"> – we lose PICs out of different types of strikes – 3 types of different strikes – key to education, learn more about strikes which is key to the topic because “a just government” doesn’t exist</w:t>
      </w:r>
    </w:p>
    <w:p w14:paraId="154084A7" w14:textId="77777777" w:rsidR="0057138E" w:rsidRPr="00151CC2" w:rsidRDefault="0057138E" w:rsidP="0057138E">
      <w:pPr>
        <w:pStyle w:val="Heading4"/>
        <w:rPr>
          <w:rFonts w:cs="Calibri"/>
        </w:rPr>
      </w:pPr>
      <w:r w:rsidRPr="00151CC2">
        <w:rPr>
          <w:rFonts w:cs="Calibri"/>
          <w:u w:val="single"/>
        </w:rPr>
        <w:t xml:space="preserve">Presumption </w:t>
      </w:r>
      <w:r w:rsidRPr="00151CC2">
        <w:rPr>
          <w:rFonts w:cs="Calibri"/>
        </w:rPr>
        <w:t xml:space="preserve">– if </w:t>
      </w:r>
      <w:proofErr w:type="spellStart"/>
      <w:r w:rsidRPr="00151CC2">
        <w:rPr>
          <w:rFonts w:cs="Calibri"/>
        </w:rPr>
        <w:t>aff</w:t>
      </w:r>
      <w:proofErr w:type="spellEnd"/>
      <w:r w:rsidRPr="00151CC2">
        <w:rPr>
          <w:rFonts w:cs="Calibri"/>
        </w:rPr>
        <w:t xml:space="preserve"> didn’t specify a purpose, it </w:t>
      </w:r>
      <w:proofErr w:type="gramStart"/>
      <w:r w:rsidRPr="00151CC2">
        <w:rPr>
          <w:rFonts w:cs="Calibri"/>
        </w:rPr>
        <w:t>by definition isn’t</w:t>
      </w:r>
      <w:proofErr w:type="gramEnd"/>
      <w:r w:rsidRPr="00151CC2">
        <w:rPr>
          <w:rFonts w:cs="Calibri"/>
        </w:rPr>
        <w:t xml:space="preserve"> a strike and gets struck down by courts and circumvented – evidence proves – Vote Neg on Presumption</w:t>
      </w:r>
    </w:p>
    <w:p w14:paraId="672DB842" w14:textId="77777777" w:rsidR="0057138E" w:rsidRDefault="0057138E" w:rsidP="0057138E">
      <w:pPr>
        <w:pStyle w:val="Heading4"/>
        <w:tabs>
          <w:tab w:val="left" w:pos="4410"/>
        </w:tabs>
        <w:rPr>
          <w:rFonts w:cs="Calibri"/>
          <w:u w:val="single"/>
        </w:rPr>
      </w:pPr>
      <w:r w:rsidRPr="00151CC2">
        <w:rPr>
          <w:rFonts w:cs="Calibri"/>
          <w:u w:val="single"/>
        </w:rPr>
        <w:t>Drop the Debater</w:t>
      </w:r>
    </w:p>
    <w:p w14:paraId="6002A1A7" w14:textId="77777777" w:rsidR="0057138E" w:rsidRPr="007E4334" w:rsidRDefault="0057138E" w:rsidP="0057138E"/>
    <w:p w14:paraId="6000702A" w14:textId="77777777" w:rsidR="0057138E" w:rsidRPr="00151CC2" w:rsidRDefault="0057138E" w:rsidP="0057138E">
      <w:pPr>
        <w:pStyle w:val="Heading3"/>
        <w:rPr>
          <w:rFonts w:cs="Calibri"/>
        </w:rPr>
      </w:pPr>
      <w:r>
        <w:rPr>
          <w:rFonts w:cs="Calibri"/>
        </w:rPr>
        <w:t>2</w:t>
      </w:r>
    </w:p>
    <w:p w14:paraId="0BDBD5B3" w14:textId="77777777" w:rsidR="0057138E" w:rsidRPr="00151CC2" w:rsidRDefault="0057138E" w:rsidP="0057138E">
      <w:pPr>
        <w:pStyle w:val="Heading4"/>
        <w:rPr>
          <w:rFonts w:cs="Calibri"/>
        </w:rPr>
      </w:pPr>
      <w:r w:rsidRPr="00151CC2">
        <w:rPr>
          <w:rFonts w:cs="Calibri"/>
        </w:rPr>
        <w:t>State recognition of the right to strike only reinscribes the racial capitalist state – it allows the state to modulate the potential and violence of the strike so that racial capitalism can never be effectively challenged</w:t>
      </w:r>
    </w:p>
    <w:p w14:paraId="0BA1F0B9" w14:textId="77777777" w:rsidR="0057138E" w:rsidRPr="00151CC2" w:rsidRDefault="0057138E" w:rsidP="0057138E">
      <w:pPr>
        <w:spacing w:after="0"/>
        <w:rPr>
          <w:rFonts w:cs="Calibri"/>
          <w:sz w:val="18"/>
          <w:szCs w:val="20"/>
        </w:rPr>
      </w:pPr>
      <w:proofErr w:type="spellStart"/>
      <w:r w:rsidRPr="00151CC2">
        <w:rPr>
          <w:rStyle w:val="Style13ptBold"/>
          <w:rFonts w:cs="Calibri"/>
        </w:rPr>
        <w:t>Crépon</w:t>
      </w:r>
      <w:proofErr w:type="spellEnd"/>
      <w:r w:rsidRPr="00151CC2">
        <w:rPr>
          <w:rStyle w:val="Style13ptBold"/>
          <w:rFonts w:cs="Calibri"/>
        </w:rPr>
        <w:t xml:space="preserve"> 19</w:t>
      </w:r>
      <w:r w:rsidRPr="00151CC2">
        <w:rPr>
          <w:rFonts w:cs="Calibri"/>
        </w:rPr>
        <w:t xml:space="preserve"> Marc </w:t>
      </w:r>
      <w:proofErr w:type="spellStart"/>
      <w:r w:rsidRPr="00151CC2">
        <w:rPr>
          <w:rFonts w:cs="Calibri"/>
        </w:rPr>
        <w:t>Crépon</w:t>
      </w:r>
      <w:proofErr w:type="spellEnd"/>
      <w:r w:rsidRPr="00151CC2">
        <w:rPr>
          <w:rFonts w:cs="Calibri"/>
        </w:rPr>
        <w:t xml:space="preserve">, French philosopher and academic who writes on the subject of languages and communities, Critical Times, “The Right to Strike and Legal War in Walter Benjamin’s “Toward the Critique of Violence”, </w:t>
      </w:r>
      <w:hyperlink r:id="rId7" w:history="1">
        <w:r w:rsidRPr="00151CC2">
          <w:rPr>
            <w:rStyle w:val="Hyperlink"/>
            <w:rFonts w:cs="Calibri"/>
          </w:rPr>
          <w:t>https://www.researchgate.net/publication/337747559_The_Right_to_Strike_and_Legal_War_in_Walter_Benjamin's_Toward_the_Critique_of_Violence</w:t>
        </w:r>
      </w:hyperlink>
      <w:r w:rsidRPr="00151CC2">
        <w:rPr>
          <w:rFonts w:cs="Calibri"/>
        </w:rPr>
        <w:t>, Accessed 11/3/21 VD</w:t>
      </w:r>
    </w:p>
    <w:p w14:paraId="5E9CA1A0" w14:textId="77777777" w:rsidR="0057138E" w:rsidRPr="00151CC2" w:rsidRDefault="0057138E" w:rsidP="0057138E">
      <w:pPr>
        <w:spacing w:after="0"/>
        <w:rPr>
          <w:rStyle w:val="Emphasis"/>
          <w:rFonts w:cs="Calibri"/>
          <w:b w:val="0"/>
          <w:bCs/>
          <w:iCs w:val="0"/>
          <w:sz w:val="12"/>
          <w:szCs w:val="12"/>
          <w:u w:val="none"/>
        </w:rPr>
      </w:pPr>
      <w:r w:rsidRPr="00151CC2">
        <w:rPr>
          <w:rStyle w:val="Emphasis"/>
          <w:rFonts w:cs="Calibri"/>
          <w:b w:val="0"/>
          <w:bCs/>
        </w:rPr>
        <w:t xml:space="preserve">In other words, </w:t>
      </w:r>
      <w:r w:rsidRPr="00151CC2">
        <w:rPr>
          <w:rStyle w:val="Emphasis"/>
          <w:rFonts w:cs="Calibri"/>
          <w:b w:val="0"/>
          <w:bCs/>
          <w:highlight w:val="cyan"/>
        </w:rPr>
        <w:t xml:space="preserve">nothing would endanger the law more than </w:t>
      </w:r>
      <w:r w:rsidRPr="00151CC2">
        <w:rPr>
          <w:rStyle w:val="Emphasis"/>
          <w:rFonts w:cs="Calibri"/>
          <w:b w:val="0"/>
          <w:bCs/>
        </w:rPr>
        <w:t xml:space="preserve">the possibility of </w:t>
      </w:r>
      <w:r w:rsidRPr="00151CC2">
        <w:rPr>
          <w:rStyle w:val="Emphasis"/>
          <w:rFonts w:cs="Calibri"/>
          <w:b w:val="0"/>
          <w:bCs/>
          <w:highlight w:val="cyan"/>
        </w:rPr>
        <w:t>its authority being contested by</w:t>
      </w:r>
      <w:r w:rsidRPr="00151CC2">
        <w:rPr>
          <w:rStyle w:val="Emphasis"/>
          <w:rFonts w:cs="Calibri"/>
          <w:b w:val="0"/>
          <w:bCs/>
        </w:rPr>
        <w:t xml:space="preserve"> a </w:t>
      </w:r>
      <w:r w:rsidRPr="00151CC2">
        <w:rPr>
          <w:rStyle w:val="Emphasis"/>
          <w:rFonts w:cs="Calibri"/>
          <w:b w:val="0"/>
          <w:bCs/>
          <w:highlight w:val="cyan"/>
        </w:rPr>
        <w:t>violence over which it has no control</w:t>
      </w:r>
      <w:r w:rsidRPr="00151CC2">
        <w:rPr>
          <w:rStyle w:val="Emphasis"/>
          <w:rFonts w:cs="Calibri"/>
          <w:b w:val="0"/>
          <w:bCs/>
        </w:rPr>
        <w:t xml:space="preserve">. </w:t>
      </w:r>
      <w:r w:rsidRPr="00151CC2">
        <w:rPr>
          <w:rStyle w:val="Emphasis"/>
          <w:rFonts w:cs="Calibri"/>
          <w:b w:val="0"/>
          <w:bCs/>
          <w:highlight w:val="cyan"/>
        </w:rPr>
        <w:t>The function of the law would therefore be</w:t>
      </w:r>
      <w:r w:rsidRPr="00151CC2">
        <w:rPr>
          <w:rStyle w:val="Emphasis"/>
          <w:rFonts w:cs="Calibri"/>
          <w:b w:val="0"/>
          <w:bCs/>
        </w:rPr>
        <w:t xml:space="preserve">, first and foremost, </w:t>
      </w:r>
      <w:r w:rsidRPr="00151CC2">
        <w:rPr>
          <w:rStyle w:val="Emphasis"/>
          <w:rFonts w:cs="Calibri"/>
          <w:b w:val="0"/>
          <w:bCs/>
          <w:highlight w:val="cyan"/>
        </w:rPr>
        <w:t>to contain violence within its</w:t>
      </w:r>
      <w:r w:rsidRPr="00151CC2">
        <w:rPr>
          <w:rStyle w:val="Emphasis"/>
          <w:rFonts w:cs="Calibri"/>
          <w:b w:val="0"/>
          <w:bCs/>
        </w:rPr>
        <w:t xml:space="preserve"> own </w:t>
      </w:r>
      <w:r w:rsidRPr="00151CC2">
        <w:rPr>
          <w:rStyle w:val="Emphasis"/>
          <w:rFonts w:cs="Calibri"/>
          <w:b w:val="0"/>
          <w:bCs/>
          <w:highlight w:val="cyan"/>
        </w:rPr>
        <w:t>boundaries</w:t>
      </w:r>
      <w:r w:rsidRPr="00151CC2">
        <w:rPr>
          <w:rFonts w:cs="Calibri"/>
          <w:b/>
          <w:bCs/>
        </w:rPr>
        <w:t xml:space="preserve">. </w:t>
      </w:r>
      <w:r w:rsidRPr="00151CC2">
        <w:rPr>
          <w:rFonts w:cs="Calibri"/>
          <w:sz w:val="12"/>
          <w:szCs w:val="12"/>
        </w:rPr>
        <w:t>It is in this context that, to demonstrate this surprising hypothesis, Benjamin invokes two examples: the right to strike guaranteed by the state and the law of war.</w:t>
      </w:r>
      <w:r w:rsidRPr="00151CC2">
        <w:rPr>
          <w:rFonts w:cs="Calibri"/>
          <w:b/>
          <w:bCs/>
        </w:rPr>
        <w:t xml:space="preserve"> </w:t>
      </w:r>
      <w:r w:rsidRPr="00151CC2">
        <w:rPr>
          <w:rStyle w:val="Emphasis"/>
          <w:rFonts w:cs="Calibri"/>
          <w:b w:val="0"/>
          <w:bCs/>
        </w:rPr>
        <w:t xml:space="preserve">Let us return to the place that the right to strike occupies within </w:t>
      </w:r>
      <w:r w:rsidRPr="00151CC2">
        <w:rPr>
          <w:rStyle w:val="Emphasis"/>
          <w:rFonts w:cs="Calibri"/>
          <w:b w:val="0"/>
          <w:bCs/>
          <w:highlight w:val="cyan"/>
        </w:rPr>
        <w:t>class struggle</w:t>
      </w:r>
      <w:r w:rsidRPr="00151CC2">
        <w:rPr>
          <w:rStyle w:val="Emphasis"/>
          <w:rFonts w:cs="Calibri"/>
          <w:b w:val="0"/>
          <w:bCs/>
        </w:rPr>
        <w:t xml:space="preserve">. To begin with, the very idea of such a struggle </w:t>
      </w:r>
      <w:r w:rsidRPr="00151CC2">
        <w:rPr>
          <w:rStyle w:val="Emphasis"/>
          <w:rFonts w:cs="Calibri"/>
          <w:b w:val="0"/>
          <w:bCs/>
          <w:highlight w:val="cyan"/>
        </w:rPr>
        <w:t>implies</w:t>
      </w:r>
      <w:r w:rsidRPr="00151CC2">
        <w:rPr>
          <w:rStyle w:val="Emphasis"/>
          <w:rFonts w:cs="Calibri"/>
          <w:b w:val="0"/>
          <w:bCs/>
        </w:rPr>
        <w:t xml:space="preserve"> certain forms of </w:t>
      </w:r>
      <w:r w:rsidRPr="00151CC2">
        <w:rPr>
          <w:rStyle w:val="Emphasis"/>
          <w:rFonts w:cs="Calibri"/>
          <w:b w:val="0"/>
          <w:bCs/>
          <w:highlight w:val="cyan"/>
        </w:rPr>
        <w:t>violence. The strike</w:t>
      </w:r>
      <w:r w:rsidRPr="00151CC2">
        <w:rPr>
          <w:rStyle w:val="Emphasis"/>
          <w:rFonts w:cs="Calibri"/>
          <w:b w:val="0"/>
          <w:bCs/>
        </w:rPr>
        <w:t xml:space="preserve"> could then be understood </w:t>
      </w:r>
      <w:r w:rsidRPr="00151CC2">
        <w:rPr>
          <w:rStyle w:val="Emphasis"/>
          <w:rFonts w:cs="Calibri"/>
          <w:b w:val="0"/>
          <w:bCs/>
          <w:highlight w:val="cyan"/>
        </w:rPr>
        <w:t>as one of the recognizable forms</w:t>
      </w:r>
      <w:r w:rsidRPr="00151CC2">
        <w:rPr>
          <w:rStyle w:val="Emphasis"/>
          <w:rFonts w:cs="Calibri"/>
          <w:b w:val="0"/>
          <w:bCs/>
        </w:rPr>
        <w:t xml:space="preserve"> that </w:t>
      </w:r>
      <w:r w:rsidRPr="00151CC2">
        <w:rPr>
          <w:rStyle w:val="Emphasis"/>
          <w:rFonts w:cs="Calibri"/>
          <w:b w:val="0"/>
          <w:bCs/>
          <w:highlight w:val="cyan"/>
        </w:rPr>
        <w:t>this violence can take</w:t>
      </w:r>
      <w:r w:rsidRPr="00151CC2">
        <w:rPr>
          <w:rFonts w:cs="Calibri"/>
          <w:b/>
          <w:bCs/>
        </w:rPr>
        <w:t xml:space="preserve">. </w:t>
      </w:r>
      <w:r w:rsidRPr="00151CC2">
        <w:rPr>
          <w:rStyle w:val="Emphasis"/>
          <w:rFonts w:cs="Calibri"/>
          <w:b w:val="0"/>
          <w:bCs/>
        </w:rPr>
        <w:t xml:space="preserve">However, </w:t>
      </w:r>
      <w:r w:rsidRPr="00151CC2">
        <w:rPr>
          <w:rStyle w:val="Emphasis"/>
          <w:rFonts w:cs="Calibri"/>
          <w:b w:val="0"/>
          <w:bCs/>
          <w:highlight w:val="cyan"/>
        </w:rPr>
        <w:t>this</w:t>
      </w:r>
      <w:r w:rsidRPr="00151CC2">
        <w:rPr>
          <w:rStyle w:val="Emphasis"/>
          <w:rFonts w:cs="Calibri"/>
          <w:b w:val="0"/>
          <w:bCs/>
        </w:rPr>
        <w:t xml:space="preserve"> analytical framework </w:t>
      </w:r>
      <w:r w:rsidRPr="00151CC2">
        <w:rPr>
          <w:rStyle w:val="Emphasis"/>
          <w:rFonts w:cs="Calibri"/>
          <w:b w:val="0"/>
          <w:bCs/>
          <w:highlight w:val="cyan"/>
        </w:rPr>
        <w:t>is undermined as soon as this</w:t>
      </w:r>
      <w:r w:rsidRPr="00151CC2">
        <w:rPr>
          <w:rStyle w:val="Emphasis"/>
          <w:rFonts w:cs="Calibri"/>
          <w:b w:val="0"/>
          <w:bCs/>
        </w:rPr>
        <w:t xml:space="preserve"> form of violence </w:t>
      </w:r>
      <w:r w:rsidRPr="00151CC2">
        <w:rPr>
          <w:rStyle w:val="Emphasis"/>
          <w:rFonts w:cs="Calibri"/>
          <w:b w:val="0"/>
          <w:bCs/>
          <w:highlight w:val="cyan"/>
        </w:rPr>
        <w:t>becomes regulated by a “right to strike</w:t>
      </w:r>
      <w:r w:rsidRPr="00151CC2">
        <w:rPr>
          <w:rStyle w:val="Emphasis"/>
          <w:rFonts w:cs="Calibri"/>
          <w:b w:val="0"/>
          <w:bCs/>
        </w:rPr>
        <w:t xml:space="preserve">,” such as the one recognized by law in France in 1864. What </w:t>
      </w:r>
      <w:r w:rsidRPr="00151CC2">
        <w:rPr>
          <w:rStyle w:val="Emphasis"/>
          <w:rFonts w:cs="Calibri"/>
          <w:b w:val="0"/>
          <w:bCs/>
          <w:highlight w:val="cyan"/>
        </w:rPr>
        <w:t>this recognition engages</w:t>
      </w:r>
      <w:r w:rsidRPr="00151CC2">
        <w:rPr>
          <w:rStyle w:val="Emphasis"/>
          <w:rFonts w:cs="Calibri"/>
          <w:b w:val="0"/>
          <w:bCs/>
        </w:rPr>
        <w:t xml:space="preserve"> is, in fact, </w:t>
      </w:r>
      <w:r w:rsidRPr="00151CC2">
        <w:rPr>
          <w:rStyle w:val="Emphasis"/>
          <w:rFonts w:cs="Calibri"/>
          <w:b w:val="0"/>
          <w:bCs/>
          <w:highlight w:val="cyan"/>
        </w:rPr>
        <w:t>the will of the state to control the</w:t>
      </w:r>
      <w:r w:rsidRPr="00151CC2">
        <w:rPr>
          <w:rStyle w:val="Emphasis"/>
          <w:rFonts w:cs="Calibri"/>
          <w:b w:val="0"/>
          <w:bCs/>
        </w:rPr>
        <w:t xml:space="preserve"> possible </w:t>
      </w:r>
      <w:r w:rsidRPr="00151CC2">
        <w:rPr>
          <w:rStyle w:val="Emphasis"/>
          <w:rFonts w:cs="Calibri"/>
          <w:b w:val="0"/>
          <w:bCs/>
          <w:highlight w:val="cyan"/>
        </w:rPr>
        <w:t>“violence” of the strike</w:t>
      </w:r>
      <w:r w:rsidRPr="00151CC2">
        <w:rPr>
          <w:rStyle w:val="Emphasis"/>
          <w:rFonts w:cs="Calibri"/>
          <w:b w:val="0"/>
          <w:bCs/>
        </w:rPr>
        <w:t xml:space="preserve">. Thus, </w:t>
      </w:r>
      <w:r w:rsidRPr="00151CC2">
        <w:rPr>
          <w:rStyle w:val="Emphasis"/>
          <w:rFonts w:cs="Calibri"/>
          <w:b w:val="0"/>
          <w:bCs/>
          <w:highlight w:val="cyan"/>
        </w:rPr>
        <w:t>the</w:t>
      </w:r>
      <w:r w:rsidRPr="00151CC2">
        <w:rPr>
          <w:rStyle w:val="Emphasis"/>
          <w:rFonts w:cs="Calibri"/>
          <w:b w:val="0"/>
          <w:bCs/>
        </w:rPr>
        <w:t xml:space="preserve"> “right” of the </w:t>
      </w:r>
      <w:r w:rsidRPr="00151CC2">
        <w:rPr>
          <w:rStyle w:val="Emphasis"/>
          <w:rFonts w:cs="Calibri"/>
          <w:b w:val="0"/>
          <w:bCs/>
          <w:highlight w:val="cyan"/>
        </w:rPr>
        <w:t>right to strike appears as the best,</w:t>
      </w:r>
      <w:r w:rsidRPr="00151CC2">
        <w:rPr>
          <w:rStyle w:val="Emphasis"/>
          <w:rFonts w:cs="Calibri"/>
          <w:b w:val="0"/>
          <w:bCs/>
        </w:rPr>
        <w:t xml:space="preserve"> if not the only, </w:t>
      </w:r>
      <w:r w:rsidRPr="00151CC2">
        <w:rPr>
          <w:rStyle w:val="Emphasis"/>
          <w:rFonts w:cs="Calibri"/>
          <w:b w:val="0"/>
          <w:bCs/>
          <w:highlight w:val="cyan"/>
        </w:rPr>
        <w:t>way for the state to circumscribe within</w:t>
      </w:r>
      <w:r w:rsidRPr="00151CC2">
        <w:rPr>
          <w:rStyle w:val="Emphasis"/>
          <w:rFonts w:cs="Calibri"/>
          <w:b w:val="0"/>
          <w:bCs/>
        </w:rPr>
        <w:t xml:space="preserve"> (and via) </w:t>
      </w:r>
      <w:r w:rsidRPr="00151CC2">
        <w:rPr>
          <w:rStyle w:val="Emphasis"/>
          <w:rFonts w:cs="Calibri"/>
          <w:b w:val="0"/>
          <w:bCs/>
          <w:highlight w:val="cyan"/>
        </w:rPr>
        <w:t xml:space="preserve">the law </w:t>
      </w:r>
      <w:r w:rsidRPr="00151CC2">
        <w:rPr>
          <w:rStyle w:val="Emphasis"/>
          <w:rFonts w:cs="Calibri"/>
          <w:b w:val="0"/>
          <w:bCs/>
        </w:rPr>
        <w:t xml:space="preserve">the relative violence of </w:t>
      </w:r>
      <w:r w:rsidRPr="00151CC2">
        <w:rPr>
          <w:rStyle w:val="Emphasis"/>
          <w:rFonts w:cs="Calibri"/>
          <w:b w:val="0"/>
          <w:bCs/>
          <w:highlight w:val="cyan"/>
        </w:rPr>
        <w:t>class struggles</w:t>
      </w:r>
      <w:r w:rsidRPr="00151CC2">
        <w:rPr>
          <w:rStyle w:val="Emphasis"/>
          <w:rFonts w:cs="Calibri"/>
          <w:b w:val="0"/>
          <w:bCs/>
        </w:rPr>
        <w:t>.</w:t>
      </w:r>
      <w:r w:rsidRPr="00151CC2">
        <w:rPr>
          <w:rFonts w:cs="Calibri"/>
          <w:b/>
          <w:bCs/>
        </w:rPr>
        <w:t xml:space="preserve"> </w:t>
      </w:r>
      <w:r w:rsidRPr="00151CC2">
        <w:rPr>
          <w:rFonts w:cs="Calibri"/>
          <w:sz w:val="12"/>
          <w:szCs w:val="12"/>
        </w:rPr>
        <w:t>We might consider this to be the per</w:t>
      </w:r>
      <w:r w:rsidRPr="00151CC2">
        <w:rPr>
          <w:rFonts w:cs="Calibri"/>
          <w:sz w:val="12"/>
          <w:szCs w:val="12"/>
        </w:rPr>
        <w:softHyphen/>
        <w:t xml:space="preserve"> </w:t>
      </w:r>
      <w:proofErr w:type="spellStart"/>
      <w:r w:rsidRPr="00151CC2">
        <w:rPr>
          <w:rFonts w:cs="Calibri"/>
          <w:sz w:val="12"/>
          <w:szCs w:val="12"/>
        </w:rPr>
        <w:t>fect</w:t>
      </w:r>
      <w:proofErr w:type="spellEnd"/>
      <w:r w:rsidRPr="00151CC2">
        <w:rPr>
          <w:rFonts w:cs="Calibri"/>
          <w:sz w:val="12"/>
          <w:szCs w:val="12"/>
        </w:rPr>
        <w:t xml:space="preserve"> illustration of the </w:t>
      </w:r>
      <w:proofErr w:type="gramStart"/>
      <w:r w:rsidRPr="00151CC2">
        <w:rPr>
          <w:rFonts w:cs="Calibri"/>
          <w:sz w:val="12"/>
          <w:szCs w:val="12"/>
        </w:rPr>
        <w:t>aforementioned hypothesis</w:t>
      </w:r>
      <w:proofErr w:type="gramEnd"/>
      <w:r w:rsidRPr="00151CC2">
        <w:rPr>
          <w:rFonts w:cs="Calibri"/>
          <w:sz w:val="12"/>
          <w:szCs w:val="12"/>
        </w:rPr>
        <w:t>. Yet, there are two lines of ques</w:t>
      </w:r>
      <w:r w:rsidRPr="00151CC2">
        <w:rPr>
          <w:rFonts w:cs="Calibri"/>
          <w:sz w:val="12"/>
          <w:szCs w:val="12"/>
        </w:rPr>
        <w:softHyphen/>
        <w:t xml:space="preserve"> </w:t>
      </w:r>
      <w:proofErr w:type="spellStart"/>
      <w:r w:rsidRPr="00151CC2">
        <w:rPr>
          <w:rFonts w:cs="Calibri"/>
          <w:sz w:val="12"/>
          <w:szCs w:val="12"/>
        </w:rPr>
        <w:t>tioning</w:t>
      </w:r>
      <w:proofErr w:type="spellEnd"/>
      <w:r w:rsidRPr="00151CC2">
        <w:rPr>
          <w:rFonts w:cs="Calibri"/>
          <w:sz w:val="12"/>
          <w:szCs w:val="12"/>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51CC2">
        <w:rPr>
          <w:rFonts w:cs="Calibri"/>
          <w:sz w:val="12"/>
          <w:szCs w:val="12"/>
        </w:rPr>
        <w:t>Benja</w:t>
      </w:r>
      <w:proofErr w:type="spellEnd"/>
      <w:r w:rsidRPr="00151CC2">
        <w:rPr>
          <w:rFonts w:cs="Calibri"/>
          <w:sz w:val="12"/>
          <w:szCs w:val="12"/>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51CC2">
        <w:rPr>
          <w:rFonts w:cs="Calibri"/>
          <w:sz w:val="12"/>
          <w:szCs w:val="12"/>
        </w:rPr>
        <w:t>strugles</w:t>
      </w:r>
      <w:proofErr w:type="spellEnd"/>
      <w:r w:rsidRPr="00151CC2">
        <w:rPr>
          <w:rFonts w:cs="Calibri"/>
          <w:sz w:val="12"/>
          <w:szCs w:val="12"/>
        </w:rPr>
        <w:t xml:space="preserve"> is transformed into a means for the destruction of the law. The </w:t>
      </w:r>
      <w:proofErr w:type="spellStart"/>
      <w:r w:rsidRPr="00151CC2">
        <w:rPr>
          <w:rFonts w:cs="Calibri"/>
          <w:sz w:val="12"/>
          <w:szCs w:val="12"/>
        </w:rPr>
        <w:t>diference</w:t>
      </w:r>
      <w:proofErr w:type="spellEnd"/>
      <w:r w:rsidRPr="00151CC2">
        <w:rPr>
          <w:rFonts w:cs="Calibri"/>
          <w:sz w:val="12"/>
          <w:szCs w:val="12"/>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51CC2">
        <w:rPr>
          <w:rFonts w:cs="Calibri"/>
          <w:sz w:val="12"/>
          <w:szCs w:val="12"/>
        </w:rPr>
        <w:t>uncondi</w:t>
      </w:r>
      <w:proofErr w:type="spellEnd"/>
      <w:r w:rsidRPr="00151CC2">
        <w:rPr>
          <w:rFonts w:cs="Calibri"/>
          <w:sz w:val="12"/>
          <w:szCs w:val="12"/>
        </w:rPr>
        <w:softHyphen/>
        <w:t xml:space="preserve"> </w:t>
      </w:r>
      <w:proofErr w:type="spellStart"/>
      <w:r w:rsidRPr="00151CC2">
        <w:rPr>
          <w:rFonts w:cs="Calibri"/>
          <w:sz w:val="12"/>
          <w:szCs w:val="12"/>
        </w:rPr>
        <w:t>tionally</w:t>
      </w:r>
      <w:proofErr w:type="spellEnd"/>
      <w:r w:rsidRPr="00151CC2">
        <w:rPr>
          <w:rFonts w:cs="Calibri"/>
          <w:sz w:val="12"/>
          <w:szCs w:val="12"/>
        </w:rPr>
        <w:t>.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w:t>
      </w:r>
      <w:r w:rsidRPr="00151CC2">
        <w:rPr>
          <w:rFonts w:cs="Calibri"/>
          <w:b/>
          <w:bCs/>
        </w:rPr>
        <w:t xml:space="preserve"> </w:t>
      </w:r>
      <w:r w:rsidRPr="00151CC2">
        <w:rPr>
          <w:rStyle w:val="Emphasis"/>
          <w:rFonts w:cs="Calibri"/>
          <w:b w:val="0"/>
          <w:bCs/>
          <w:sz w:val="12"/>
          <w:szCs w:val="12"/>
          <w:u w:val="none"/>
        </w:rPr>
        <w:t xml:space="preserve">The political game is thus the following: the state legislated the right to strike </w:t>
      </w:r>
      <w:proofErr w:type="gramStart"/>
      <w:r w:rsidRPr="00151CC2">
        <w:rPr>
          <w:rStyle w:val="Emphasis"/>
          <w:rFonts w:cs="Calibri"/>
          <w:b w:val="0"/>
          <w:bCs/>
          <w:sz w:val="12"/>
          <w:szCs w:val="12"/>
          <w:u w:val="none"/>
        </w:rPr>
        <w:t>in order to</w:t>
      </w:r>
      <w:proofErr w:type="gramEnd"/>
      <w:r w:rsidRPr="00151CC2">
        <w:rPr>
          <w:rStyle w:val="Emphasis"/>
          <w:rFonts w:cs="Calibri"/>
          <w:b w:val="0"/>
          <w:bCs/>
          <w:sz w:val="12"/>
          <w:szCs w:val="12"/>
          <w:u w:val="none"/>
        </w:rPr>
        <w:t xml:space="preserve"> con</w:t>
      </w:r>
      <w:r w:rsidRPr="00151CC2">
        <w:rPr>
          <w:rStyle w:val="Emphasis"/>
          <w:rFonts w:cs="Calibri"/>
          <w:b w:val="0"/>
          <w:bCs/>
          <w:sz w:val="12"/>
          <w:szCs w:val="12"/>
          <w:u w:val="none"/>
        </w:rPr>
        <w:softHyphen/>
        <w:t xml:space="preserve"> </w:t>
      </w:r>
      <w:proofErr w:type="spellStart"/>
      <w:r w:rsidRPr="00151CC2">
        <w:rPr>
          <w:rStyle w:val="Emphasis"/>
          <w:rFonts w:cs="Calibri"/>
          <w:b w:val="0"/>
          <w:bCs/>
          <w:sz w:val="12"/>
          <w:szCs w:val="12"/>
          <w:u w:val="none"/>
        </w:rPr>
        <w:t>tain</w:t>
      </w:r>
      <w:proofErr w:type="spellEnd"/>
      <w:r w:rsidRPr="00151CC2">
        <w:rPr>
          <w:rStyle w:val="Emphasis"/>
          <w:rFonts w:cs="Calibri"/>
          <w:b w:val="0"/>
          <w:bCs/>
          <w:sz w:val="12"/>
          <w:szCs w:val="12"/>
          <w:u w:val="none"/>
        </w:rPr>
        <w:t xml:space="preserve"> class </w:t>
      </w:r>
      <w:proofErr w:type="spellStart"/>
      <w:r w:rsidRPr="00151CC2">
        <w:rPr>
          <w:rStyle w:val="Emphasis"/>
          <w:rFonts w:cs="Calibri"/>
          <w:b w:val="0"/>
          <w:bCs/>
          <w:sz w:val="12"/>
          <w:szCs w:val="12"/>
          <w:u w:val="none"/>
        </w:rPr>
        <w:t>strugles</w:t>
      </w:r>
      <w:proofErr w:type="spellEnd"/>
      <w:r w:rsidRPr="00151CC2">
        <w:rPr>
          <w:rStyle w:val="Emphasis"/>
          <w:rFonts w:cs="Calibri"/>
          <w:b w:val="0"/>
          <w:bCs/>
          <w:sz w:val="12"/>
          <w:szCs w:val="12"/>
          <w:u w:val="none"/>
        </w:rPr>
        <w:t>, with the condition that workers must have “good reason” to strike.</w:t>
      </w:r>
      <w:r w:rsidRPr="00151CC2">
        <w:rPr>
          <w:rStyle w:val="Emphasis"/>
          <w:rFonts w:cs="Calibri"/>
          <w:b w:val="0"/>
          <w:bCs/>
        </w:rPr>
        <w:t xml:space="preserve"> However, </w:t>
      </w:r>
      <w:r w:rsidRPr="00151CC2">
        <w:rPr>
          <w:rStyle w:val="Emphasis"/>
          <w:rFonts w:cs="Calibri"/>
          <w:b w:val="0"/>
          <w:bCs/>
          <w:highlight w:val="cyan"/>
        </w:rPr>
        <w:t>it is unlikely that a state</w:t>
      </w:r>
      <w:r w:rsidRPr="00151CC2">
        <w:rPr>
          <w:rStyle w:val="Emphasis"/>
          <w:rFonts w:cs="Calibri"/>
          <w:b w:val="0"/>
          <w:bCs/>
        </w:rPr>
        <w:t xml:space="preserve"> systematically allied with (and accomplice to) employers </w:t>
      </w:r>
      <w:r w:rsidRPr="00151CC2">
        <w:rPr>
          <w:rStyle w:val="Emphasis"/>
          <w:rFonts w:cs="Calibri"/>
          <w:b w:val="0"/>
          <w:bCs/>
          <w:highlight w:val="cyan"/>
        </w:rPr>
        <w:t>will ever recognize reasons as good, and</w:t>
      </w:r>
      <w:r w:rsidRPr="00151CC2">
        <w:rPr>
          <w:rStyle w:val="Emphasis"/>
          <w:rFonts w:cs="Calibri"/>
          <w:b w:val="0"/>
          <w:bCs/>
        </w:rPr>
        <w:t xml:space="preserve">, </w:t>
      </w:r>
      <w:proofErr w:type="gramStart"/>
      <w:r w:rsidRPr="00151CC2">
        <w:rPr>
          <w:rStyle w:val="Emphasis"/>
          <w:rFonts w:cs="Calibri"/>
          <w:b w:val="0"/>
          <w:bCs/>
        </w:rPr>
        <w:t>as a consequence</w:t>
      </w:r>
      <w:proofErr w:type="gramEnd"/>
      <w:r w:rsidRPr="00151CC2">
        <w:rPr>
          <w:rStyle w:val="Emphasis"/>
          <w:rFonts w:cs="Calibri"/>
          <w:b w:val="0"/>
          <w:bCs/>
        </w:rPr>
        <w:t xml:space="preserve">, </w:t>
      </w:r>
      <w:r w:rsidRPr="00151CC2">
        <w:rPr>
          <w:rStyle w:val="Emphasis"/>
          <w:rFonts w:cs="Calibri"/>
          <w:b w:val="0"/>
          <w:bCs/>
          <w:highlight w:val="cyan"/>
        </w:rPr>
        <w:t>it will deem any invocation of the right to strike as illegitimate. Workers will</w:t>
      </w:r>
      <w:r w:rsidRPr="00151CC2">
        <w:rPr>
          <w:rStyle w:val="Emphasis"/>
          <w:rFonts w:cs="Calibri"/>
          <w:b w:val="0"/>
          <w:bCs/>
        </w:rPr>
        <w:t xml:space="preserve"> therefore </w:t>
      </w:r>
      <w:r w:rsidRPr="00151CC2">
        <w:rPr>
          <w:rStyle w:val="Emphasis"/>
          <w:rFonts w:cs="Calibri"/>
          <w:b w:val="0"/>
          <w:bCs/>
          <w:highlight w:val="cyan"/>
        </w:rPr>
        <w:t>be seen as abusing a right</w:t>
      </w:r>
      <w:r w:rsidRPr="00151CC2">
        <w:rPr>
          <w:rStyle w:val="Emphasis"/>
          <w:rFonts w:cs="Calibri"/>
          <w:b w:val="0"/>
          <w:bCs/>
        </w:rPr>
        <w:t xml:space="preserve"> granted by the state, and in so doing transforming it into a violent means.</w:t>
      </w:r>
      <w:r w:rsidRPr="00151CC2">
        <w:rPr>
          <w:rFonts w:cs="Calibri"/>
          <w:b/>
          <w:bCs/>
        </w:rPr>
        <w:t xml:space="preserve"> </w:t>
      </w:r>
      <w:r w:rsidRPr="00151CC2">
        <w:rPr>
          <w:rFonts w:cs="Calibri"/>
          <w:sz w:val="12"/>
          <w:szCs w:val="12"/>
        </w:rPr>
        <w:t xml:space="preserve">On this point, Benjamin’s analyses remain extremely pertinent and profoundly contemporary. They unveil the enduring strategy of governments confronted with a strike (in education, transportation, or healthcare, for example) who, </w:t>
      </w:r>
      <w:proofErr w:type="spellStart"/>
      <w:r w:rsidRPr="00151CC2">
        <w:rPr>
          <w:rFonts w:cs="Calibri"/>
          <w:sz w:val="12"/>
          <w:szCs w:val="12"/>
        </w:rPr>
        <w:t>afer</w:t>
      </w:r>
      <w:proofErr w:type="spellEnd"/>
      <w:r w:rsidRPr="00151CC2">
        <w:rPr>
          <w:rFonts w:cs="Calibri"/>
          <w:sz w:val="12"/>
          <w:szCs w:val="12"/>
        </w:rPr>
        <w:t xml:space="preserve"> claiming to understand the reasons for the protest and the grievances of the workers, deny that the arguments constitute </w:t>
      </w:r>
      <w:proofErr w:type="spellStart"/>
      <w:r w:rsidRPr="00151CC2">
        <w:rPr>
          <w:rFonts w:cs="Calibri"/>
          <w:sz w:val="12"/>
          <w:szCs w:val="12"/>
        </w:rPr>
        <w:t>sufcient</w:t>
      </w:r>
      <w:proofErr w:type="spellEnd"/>
      <w:r w:rsidRPr="00151CC2">
        <w:rPr>
          <w:rFonts w:cs="Calibri"/>
          <w:sz w:val="12"/>
          <w:szCs w:val="12"/>
        </w:rPr>
        <w:t xml:space="preserve"> reason for a strike that will likely paralyze this or that sector of the economy.</w:t>
      </w:r>
      <w:r w:rsidRPr="00151CC2">
        <w:rPr>
          <w:rFonts w:cs="Calibri"/>
          <w:b/>
          <w:bCs/>
        </w:rPr>
        <w:t xml:space="preserve"> </w:t>
      </w:r>
      <w:r w:rsidRPr="00151CC2">
        <w:rPr>
          <w:rStyle w:val="Emphasis"/>
          <w:rFonts w:cs="Calibri"/>
          <w:b w:val="0"/>
          <w:bCs/>
          <w:highlight w:val="cyan"/>
        </w:rPr>
        <w:t>They deny</w:t>
      </w:r>
      <w:r w:rsidRPr="00151CC2">
        <w:rPr>
          <w:rStyle w:val="Emphasis"/>
          <w:rFonts w:cs="Calibri"/>
          <w:b w:val="0"/>
          <w:bCs/>
        </w:rPr>
        <w:t xml:space="preserve">, in other words, that </w:t>
      </w:r>
      <w:r w:rsidRPr="00151CC2">
        <w:rPr>
          <w:rStyle w:val="Emphasis"/>
          <w:rFonts w:cs="Calibri"/>
          <w:b w:val="0"/>
          <w:bCs/>
          <w:highlight w:val="cyan"/>
        </w:rPr>
        <w:t xml:space="preserve">the conditions denounced by the workers </w:t>
      </w:r>
      <w:r w:rsidRPr="00151CC2">
        <w:rPr>
          <w:rStyle w:val="Emphasis"/>
          <w:rFonts w:cs="Calibri"/>
          <w:b w:val="0"/>
          <w:bCs/>
        </w:rPr>
        <w:t xml:space="preserve">display an intrinsic violence that </w:t>
      </w:r>
      <w:r w:rsidRPr="00151CC2">
        <w:rPr>
          <w:rStyle w:val="Emphasis"/>
          <w:rFonts w:cs="Calibri"/>
          <w:b w:val="0"/>
          <w:bCs/>
          <w:highlight w:val="cyan"/>
        </w:rPr>
        <w:t>jus</w:t>
      </w:r>
      <w:r w:rsidRPr="00151CC2">
        <w:rPr>
          <w:rStyle w:val="Emphasis"/>
          <w:rFonts w:cs="Calibri"/>
          <w:b w:val="0"/>
          <w:bCs/>
          <w:highlight w:val="cyan"/>
        </w:rPr>
        <w:softHyphen/>
        <w:t>tifies the strike</w:t>
      </w:r>
      <w:r w:rsidRPr="00151CC2">
        <w:rPr>
          <w:rFonts w:cs="Calibri"/>
          <w:b/>
          <w:bCs/>
        </w:rPr>
        <w:t xml:space="preserve">. </w:t>
      </w:r>
      <w:r w:rsidRPr="00151CC2">
        <w:rPr>
          <w:rFonts w:cs="Calibri"/>
          <w:sz w:val="12"/>
          <w:szCs w:val="12"/>
        </w:rPr>
        <w:t xml:space="preserve">Let us note here a point that Benjamin does not mention, but that is part of Sorel’s reflections: this denial inevitably contaminates the (socialist) </w:t>
      </w:r>
      <w:proofErr w:type="spellStart"/>
      <w:r w:rsidRPr="00151CC2">
        <w:rPr>
          <w:rFonts w:cs="Calibri"/>
          <w:sz w:val="12"/>
          <w:szCs w:val="12"/>
        </w:rPr>
        <w:t>lef</w:t>
      </w:r>
      <w:proofErr w:type="spellEnd"/>
      <w:r w:rsidRPr="00151CC2">
        <w:rPr>
          <w:rFonts w:cs="Calibri"/>
          <w:sz w:val="12"/>
          <w:szCs w:val="12"/>
        </w:rPr>
        <w:t xml:space="preserve"> once it gains power. What might previously have seemed a good reason to strike when it was the opposition is deemed an </w:t>
      </w:r>
      <w:proofErr w:type="spellStart"/>
      <w:r w:rsidRPr="00151CC2">
        <w:rPr>
          <w:rFonts w:cs="Calibri"/>
          <w:sz w:val="12"/>
          <w:szCs w:val="12"/>
        </w:rPr>
        <w:t>insufcient</w:t>
      </w:r>
      <w:proofErr w:type="spellEnd"/>
      <w:r w:rsidRPr="00151CC2">
        <w:rPr>
          <w:rFonts w:cs="Calibri"/>
          <w:sz w:val="12"/>
          <w:szCs w:val="12"/>
        </w:rPr>
        <w:t xml:space="preserve"> one once it is the ruling party. In the face of popular protest, it always invokes a lack of </w:t>
      </w:r>
      <w:proofErr w:type="spellStart"/>
      <w:r w:rsidRPr="00151CC2">
        <w:rPr>
          <w:rFonts w:cs="Calibri"/>
          <w:sz w:val="12"/>
          <w:szCs w:val="12"/>
        </w:rPr>
        <w:t>sufcient</w:t>
      </w:r>
      <w:proofErr w:type="spellEnd"/>
      <w:r w:rsidRPr="00151CC2">
        <w:rPr>
          <w:rFonts w:cs="Calibri"/>
          <w:sz w:val="12"/>
          <w:szCs w:val="12"/>
        </w:rPr>
        <w:t xml:space="preserve"> rationale, allow</w:t>
      </w:r>
      <w:r w:rsidRPr="00151CC2">
        <w:rPr>
          <w:rFonts w:cs="Calibri"/>
          <w:sz w:val="12"/>
          <w:szCs w:val="12"/>
        </w:rPr>
        <w:softHyphen/>
        <w:t xml:space="preserve"> </w:t>
      </w:r>
      <w:proofErr w:type="spellStart"/>
      <w:r w:rsidRPr="00151CC2">
        <w:rPr>
          <w:rFonts w:cs="Calibri"/>
          <w:sz w:val="12"/>
          <w:szCs w:val="12"/>
        </w:rPr>
        <w:t>ing</w:t>
      </w:r>
      <w:proofErr w:type="spellEnd"/>
      <w:r w:rsidRPr="00151CC2">
        <w:rPr>
          <w:rFonts w:cs="Calibri"/>
          <w:sz w:val="12"/>
          <w:szCs w:val="12"/>
        </w:rPr>
        <w:t xml:space="preserve"> it to avoid recognizing the intrinsic violence of a given social or economic situ</w:t>
      </w:r>
      <w:r w:rsidRPr="00151CC2">
        <w:rPr>
          <w:rFonts w:cs="Calibri"/>
          <w:sz w:val="12"/>
          <w:szCs w:val="12"/>
        </w:rPr>
        <w:softHyphen/>
        <w:t xml:space="preserve"> </w:t>
      </w:r>
      <w:proofErr w:type="spellStart"/>
      <w:r w:rsidRPr="00151CC2">
        <w:rPr>
          <w:rFonts w:cs="Calibri"/>
          <w:sz w:val="12"/>
          <w:szCs w:val="12"/>
        </w:rPr>
        <w:t>ation</w:t>
      </w:r>
      <w:proofErr w:type="spellEnd"/>
      <w:r w:rsidRPr="00151CC2">
        <w:rPr>
          <w:rFonts w:cs="Calibri"/>
          <w:sz w:val="12"/>
          <w:szCs w:val="12"/>
        </w:rPr>
        <w:t>, or of a new policy.</w:t>
      </w:r>
      <w:r w:rsidRPr="00151CC2">
        <w:rPr>
          <w:rFonts w:cs="Calibri"/>
          <w:b/>
          <w:bCs/>
          <w:sz w:val="12"/>
          <w:szCs w:val="12"/>
        </w:rPr>
        <w:t xml:space="preserve"> </w:t>
      </w:r>
      <w:r w:rsidRPr="00151CC2">
        <w:rPr>
          <w:rStyle w:val="Emphasis"/>
          <w:rFonts w:cs="Calibri"/>
          <w:b w:val="0"/>
          <w:bCs/>
          <w:sz w:val="12"/>
          <w:szCs w:val="12"/>
          <w:u w:val="none"/>
        </w:rPr>
        <w:t xml:space="preserve">And it is because it refuses to see this violence and to take responsibility for it that the left regularly loses workers’ support. </w:t>
      </w:r>
    </w:p>
    <w:p w14:paraId="39F16EB6" w14:textId="77777777" w:rsidR="0057138E" w:rsidRPr="00151CC2" w:rsidRDefault="0057138E" w:rsidP="0057138E">
      <w:pPr>
        <w:rPr>
          <w:rFonts w:cs="Calibri"/>
        </w:rPr>
      </w:pPr>
    </w:p>
    <w:p w14:paraId="7E31120E" w14:textId="77777777" w:rsidR="0057138E" w:rsidRPr="00151CC2" w:rsidRDefault="0057138E" w:rsidP="0057138E">
      <w:pPr>
        <w:pStyle w:val="Heading4"/>
        <w:rPr>
          <w:rFonts w:cs="Calibri"/>
        </w:rPr>
      </w:pPr>
      <w:r w:rsidRPr="00151CC2">
        <w:rPr>
          <w:rFonts w:cs="Calibri"/>
        </w:rPr>
        <w:t>Normative universalist conceptions of the “worker” exclude racialized incarcerated populations and cannot create movements to challenge the white supremacist carceral system</w:t>
      </w:r>
    </w:p>
    <w:p w14:paraId="3B8EB067" w14:textId="77777777" w:rsidR="0057138E" w:rsidRPr="00151CC2" w:rsidRDefault="0057138E" w:rsidP="0057138E">
      <w:pPr>
        <w:spacing w:after="0"/>
        <w:rPr>
          <w:rStyle w:val="Style13ptBold"/>
          <w:rFonts w:cs="Calibri"/>
        </w:rPr>
      </w:pPr>
      <w:r w:rsidRPr="00151CC2">
        <w:rPr>
          <w:rStyle w:val="Style13ptBold"/>
          <w:rFonts w:cs="Calibri"/>
        </w:rPr>
        <w:t xml:space="preserve">Kilgore 19, </w:t>
      </w:r>
      <w:r w:rsidRPr="00151CC2">
        <w:rPr>
          <w:rFonts w:cs="Calibri"/>
        </w:rPr>
        <w:t xml:space="preserve">Ivan, currently located at California State Prison, Solano. He is a journalist who has exposed the horrific conditions of the California Department of Corrections and Rehabilitation during the COVID-19 pandemic and faced numerous attempts at retaliation for doing so. He is additionally the founder of the United Black Family Scholarship Foundation and the author of several books such as Mayhem, Murder &amp; Magnificence. “Not Worker, But Chattel”, </w:t>
      </w:r>
      <w:hyperlink r:id="rId8" w:tgtFrame="_blank" w:tooltip="http://www.realcostofprisons.org/writing/kilgore-not-worker-but-chattel.pdf" w:history="1">
        <w:r w:rsidRPr="00151CC2">
          <w:rPr>
            <w:rFonts w:cs="Calibri"/>
          </w:rPr>
          <w:t>http://www.realcostofprisons.org/writing/kilgore-not-worker-but-chattel.pdf</w:t>
        </w:r>
      </w:hyperlink>
      <w:r w:rsidRPr="00151CC2">
        <w:rPr>
          <w:rFonts w:cs="Calibri"/>
        </w:rPr>
        <w:t>, Accessed 10/30/21 VD</w:t>
      </w:r>
    </w:p>
    <w:p w14:paraId="6C122912" w14:textId="77777777" w:rsidR="0057138E" w:rsidRPr="00151CC2" w:rsidRDefault="0057138E" w:rsidP="0057138E">
      <w:pPr>
        <w:spacing w:after="0"/>
        <w:rPr>
          <w:rFonts w:cs="Calibri"/>
          <w:sz w:val="12"/>
          <w:szCs w:val="12"/>
        </w:rPr>
      </w:pPr>
      <w:r w:rsidRPr="00151CC2">
        <w:rPr>
          <w:rFonts w:cs="Calibri"/>
          <w:u w:val="single"/>
        </w:rPr>
        <w:t xml:space="preserve">In what follows, I argue that </w:t>
      </w:r>
      <w:r w:rsidRPr="00151CC2">
        <w:rPr>
          <w:rFonts w:cs="Calibri"/>
          <w:highlight w:val="cyan"/>
          <w:u w:val="single"/>
        </w:rPr>
        <w:t>a Black abolitionist politic</w:t>
      </w:r>
      <w:r w:rsidRPr="00151CC2">
        <w:rPr>
          <w:rFonts w:cs="Calibri"/>
          <w:u w:val="single"/>
        </w:rPr>
        <w:t>—a set of beliefs and practices formed in opposition to the white supremacist state; struggles for life and death initiated by and for those inhabiting the social position of chattel property—</w:t>
      </w:r>
      <w:r w:rsidRPr="00151CC2">
        <w:rPr>
          <w:rFonts w:cs="Calibri"/>
          <w:highlight w:val="cyan"/>
          <w:u w:val="single"/>
        </w:rPr>
        <w:t>must</w:t>
      </w:r>
      <w:r w:rsidRPr="00151CC2">
        <w:rPr>
          <w:rFonts w:cs="Calibri"/>
          <w:u w:val="single"/>
        </w:rPr>
        <w:t xml:space="preserve"> both </w:t>
      </w:r>
      <w:r w:rsidRPr="00151CC2">
        <w:rPr>
          <w:rFonts w:cs="Calibri"/>
          <w:highlight w:val="cyan"/>
          <w:u w:val="single"/>
        </w:rPr>
        <w:t>be</w:t>
      </w:r>
      <w:r w:rsidRPr="00151CC2">
        <w:rPr>
          <w:rFonts w:cs="Calibri"/>
          <w:u w:val="single"/>
        </w:rPr>
        <w:t xml:space="preserve"> definitively </w:t>
      </w:r>
      <w:r w:rsidRPr="00151CC2">
        <w:rPr>
          <w:rFonts w:cs="Calibri"/>
          <w:highlight w:val="cyan"/>
          <w:u w:val="single"/>
        </w:rPr>
        <w:t>against “work” and</w:t>
      </w:r>
      <w:r w:rsidRPr="00151CC2">
        <w:rPr>
          <w:rFonts w:cs="Calibri"/>
          <w:u w:val="single"/>
        </w:rPr>
        <w:t xml:space="preserve"> against </w:t>
      </w:r>
      <w:r w:rsidRPr="00151CC2">
        <w:rPr>
          <w:rFonts w:cs="Calibri"/>
          <w:highlight w:val="cyan"/>
          <w:u w:val="single"/>
        </w:rPr>
        <w:t>defining ourselves as “workers</w:t>
      </w:r>
      <w:r w:rsidRPr="00151CC2">
        <w:rPr>
          <w:rFonts w:cs="Calibri"/>
          <w:u w:val="single"/>
        </w:rPr>
        <w:t>.”</w:t>
      </w:r>
      <w:r w:rsidRPr="00151CC2">
        <w:rPr>
          <w:rFonts w:cs="Calibri"/>
        </w:rPr>
        <w:t xml:space="preserve"> </w:t>
      </w:r>
      <w:r w:rsidRPr="00151CC2">
        <w:rPr>
          <w:rFonts w:cs="Calibri"/>
          <w:sz w:val="12"/>
          <w:szCs w:val="12"/>
        </w:rPr>
        <w:t xml:space="preserve">As </w:t>
      </w:r>
      <w:proofErr w:type="gramStart"/>
      <w:r w:rsidRPr="00151CC2">
        <w:rPr>
          <w:rFonts w:cs="Calibri"/>
          <w:sz w:val="12"/>
          <w:szCs w:val="12"/>
        </w:rPr>
        <w:t>a number of</w:t>
      </w:r>
      <w:proofErr w:type="gramEnd"/>
      <w:r w:rsidRPr="00151CC2">
        <w:rPr>
          <w:rFonts w:cs="Calibri"/>
          <w:sz w:val="12"/>
          <w:szCs w:val="12"/>
        </w:rPr>
        <w:t xml:space="preserve"> Black Studies scholars write, there are fundamental differences between the political category of the “worker” and that of the “slave.” Rendered civilly dead by U.S. law, I am to the State as the slave was to the plantation Master. The same relation of coercive racist violence applies: my Black body is always vulnerable, open to an enveloping State terror. As property of the State, I exist in direct confrontation with the punitive core of capitalist relations of force. Every movement I make carries with it the possibility of authority’s lash.</w:t>
      </w:r>
      <w:r w:rsidRPr="00151CC2">
        <w:rPr>
          <w:rFonts w:cs="Calibri"/>
        </w:rPr>
        <w:t xml:space="preserve"> </w:t>
      </w:r>
      <w:r w:rsidRPr="00151CC2">
        <w:rPr>
          <w:rFonts w:cs="Calibri"/>
          <w:highlight w:val="cyan"/>
          <w:u w:val="single"/>
        </w:rPr>
        <w:t>I am the bodily raw material that gives the prison industrial complex purpose</w:t>
      </w:r>
      <w:r w:rsidRPr="00151CC2">
        <w:rPr>
          <w:rFonts w:cs="Calibri"/>
          <w:u w:val="single"/>
        </w:rPr>
        <w:t xml:space="preserve"> and social meaning. Beyond recognizing the structure of violence that I </w:t>
      </w:r>
      <w:proofErr w:type="gramStart"/>
      <w:r w:rsidRPr="00151CC2">
        <w:rPr>
          <w:rFonts w:cs="Calibri"/>
          <w:u w:val="single"/>
        </w:rPr>
        <w:t>inhabit,</w:t>
      </w:r>
      <w:proofErr w:type="gramEnd"/>
      <w:r w:rsidRPr="00151CC2">
        <w:rPr>
          <w:rFonts w:cs="Calibri"/>
          <w:u w:val="single"/>
        </w:rPr>
        <w:t xml:space="preserve"> it should also be noted how </w:t>
      </w:r>
      <w:r w:rsidRPr="00151CC2">
        <w:rPr>
          <w:rFonts w:cs="Calibri"/>
          <w:highlight w:val="cyan"/>
          <w:u w:val="single"/>
        </w:rPr>
        <w:t>the</w:t>
      </w:r>
      <w:r w:rsidRPr="00151CC2">
        <w:rPr>
          <w:rFonts w:cs="Calibri"/>
          <w:u w:val="single"/>
        </w:rPr>
        <w:t xml:space="preserve"> very </w:t>
      </w:r>
      <w:r w:rsidRPr="00151CC2">
        <w:rPr>
          <w:rFonts w:cs="Calibri"/>
          <w:highlight w:val="cyan"/>
          <w:u w:val="single"/>
        </w:rPr>
        <w:t>act of naming myself</w:t>
      </w:r>
      <w:r w:rsidRPr="00151CC2">
        <w:rPr>
          <w:rFonts w:cs="Calibri"/>
          <w:u w:val="single"/>
        </w:rPr>
        <w:t>—a slave held captive by the State—</w:t>
      </w:r>
      <w:r w:rsidRPr="00151CC2">
        <w:rPr>
          <w:rFonts w:cs="Calibri"/>
          <w:highlight w:val="cyan"/>
          <w:u w:val="single"/>
        </w:rPr>
        <w:t>as “worker” enables</w:t>
      </w:r>
      <w:r w:rsidRPr="00151CC2">
        <w:rPr>
          <w:rFonts w:cs="Calibri"/>
          <w:u w:val="single"/>
        </w:rPr>
        <w:t xml:space="preserve"> various </w:t>
      </w:r>
      <w:r w:rsidRPr="00151CC2">
        <w:rPr>
          <w:rFonts w:cs="Calibri"/>
          <w:highlight w:val="cyan"/>
          <w:u w:val="single"/>
        </w:rPr>
        <w:t>tactics of seduction which</w:t>
      </w:r>
      <w:r w:rsidRPr="00151CC2">
        <w:rPr>
          <w:rFonts w:cs="Calibri"/>
          <w:u w:val="single"/>
        </w:rPr>
        <w:t xml:space="preserve"> operate to </w:t>
      </w:r>
      <w:r w:rsidRPr="00151CC2">
        <w:rPr>
          <w:rFonts w:cs="Calibri"/>
          <w:highlight w:val="cyan"/>
          <w:u w:val="single"/>
        </w:rPr>
        <w:t>displace the gravity of the situation</w:t>
      </w:r>
      <w:r w:rsidRPr="00151CC2">
        <w:rPr>
          <w:rFonts w:cs="Calibri"/>
          <w:u w:val="single"/>
        </w:rPr>
        <w:t>.</w:t>
      </w:r>
      <w:r w:rsidRPr="00151CC2">
        <w:rPr>
          <w:rFonts w:cs="Calibri"/>
        </w:rPr>
        <w:t xml:space="preserve"> </w:t>
      </w:r>
      <w:r w:rsidRPr="00151CC2">
        <w:rPr>
          <w:rFonts w:cs="Calibri"/>
          <w:sz w:val="12"/>
          <w:szCs w:val="12"/>
        </w:rPr>
        <w:t xml:space="preserve">Because job assignments are seen as a relative privilege behind these walls, we are lured into conformity and compliance to work, often merely out of a need to survive. While I discuss this latter dilemma for </w:t>
      </w:r>
      <w:proofErr w:type="gramStart"/>
      <w:r w:rsidRPr="00151CC2">
        <w:rPr>
          <w:rFonts w:cs="Calibri"/>
          <w:sz w:val="12"/>
          <w:szCs w:val="12"/>
        </w:rPr>
        <w:t>the majority of</w:t>
      </w:r>
      <w:proofErr w:type="gramEnd"/>
      <w:r w:rsidRPr="00151CC2">
        <w:rPr>
          <w:rFonts w:cs="Calibri"/>
          <w:sz w:val="12"/>
          <w:szCs w:val="12"/>
        </w:rPr>
        <w:t xml:space="preserve"> this essay, I would first like to begin by unpacking the former, clarifying the structural position of the (prison) slave. There are two essential dilemmas that prisoners face when organizing as the worker-on-strike instead of the slave-in-revolt.</w:t>
      </w:r>
      <w:r w:rsidRPr="00151CC2">
        <w:rPr>
          <w:rFonts w:cs="Calibri"/>
        </w:rPr>
        <w:t xml:space="preserve"> </w:t>
      </w:r>
      <w:r w:rsidRPr="00151CC2">
        <w:rPr>
          <w:rFonts w:cs="Calibri"/>
          <w:u w:val="single"/>
        </w:rPr>
        <w:t xml:space="preserve">One is that </w:t>
      </w:r>
      <w:r w:rsidRPr="00151CC2">
        <w:rPr>
          <w:rFonts w:cs="Calibri"/>
          <w:highlight w:val="cyan"/>
          <w:u w:val="single"/>
        </w:rPr>
        <w:t>a prison strike must be organized differently</w:t>
      </w:r>
      <w:r w:rsidRPr="00151CC2">
        <w:rPr>
          <w:rFonts w:cs="Calibri"/>
          <w:u w:val="single"/>
        </w:rPr>
        <w:t xml:space="preserve">, its operations </w:t>
      </w:r>
      <w:r w:rsidRPr="00151CC2">
        <w:rPr>
          <w:rFonts w:cs="Calibri"/>
          <w:highlight w:val="cyan"/>
          <w:u w:val="single"/>
        </w:rPr>
        <w:t xml:space="preserve">conducted differently, </w:t>
      </w:r>
      <w:r w:rsidRPr="00151CC2">
        <w:rPr>
          <w:rFonts w:cs="Calibri"/>
          <w:u w:val="single"/>
        </w:rPr>
        <w:t xml:space="preserve">and requires a level of active solidarity (from others not in our position, non-imprisoned people) far greater </w:t>
      </w:r>
      <w:r w:rsidRPr="00151CC2">
        <w:rPr>
          <w:rFonts w:cs="Calibri"/>
          <w:highlight w:val="cyan"/>
          <w:u w:val="single"/>
        </w:rPr>
        <w:t>than any other united workplace action</w:t>
      </w:r>
      <w:r w:rsidRPr="00151CC2">
        <w:rPr>
          <w:rFonts w:cs="Calibri"/>
          <w:u w:val="single"/>
        </w:rPr>
        <w:t>.</w:t>
      </w:r>
      <w:r w:rsidRPr="00151CC2">
        <w:rPr>
          <w:rFonts w:cs="Calibri"/>
        </w:rPr>
        <w:t xml:space="preserve"> </w:t>
      </w:r>
      <w:r w:rsidRPr="00151CC2">
        <w:rPr>
          <w:rFonts w:cs="Calibri"/>
          <w:sz w:val="12"/>
          <w:szCs w:val="12"/>
        </w:rPr>
        <w:t>Many on the outside need to take up more of the risk. For example, there are numerous ways that free-world people can participate in a prison strike that does not mistake symbolic action for direct, disruptive tactics.</w:t>
      </w:r>
      <w:r w:rsidRPr="00151CC2">
        <w:rPr>
          <w:rFonts w:cs="Calibri"/>
        </w:rPr>
        <w:t xml:space="preserve"> </w:t>
      </w:r>
      <w:r w:rsidRPr="00151CC2">
        <w:rPr>
          <w:rFonts w:cs="Calibri"/>
          <w:highlight w:val="cyan"/>
          <w:u w:val="single"/>
        </w:rPr>
        <w:t>We need mass civil disobedience, not more civic performance</w:t>
      </w:r>
      <w:r w:rsidRPr="00151CC2">
        <w:rPr>
          <w:rFonts w:cs="Calibri"/>
          <w:u w:val="single"/>
        </w:rPr>
        <w:t>.</w:t>
      </w:r>
      <w:r w:rsidRPr="00151CC2">
        <w:rPr>
          <w:rFonts w:cs="Calibri"/>
        </w:rPr>
        <w:t xml:space="preserve"> </w:t>
      </w:r>
      <w:r w:rsidRPr="00151CC2">
        <w:rPr>
          <w:rFonts w:cs="Calibri"/>
          <w:sz w:val="12"/>
          <w:szCs w:val="12"/>
        </w:rPr>
        <w:t xml:space="preserve">If our goal is to clog the arteries of the prison regime from within, it might be more effective to choose methods that interrupt the prison’s reproduction from without. While we are staging sit-ins, boycotts, stoppages, and refusing trays inside, free-world activists could occupy the offices of a Department of Corrections, stage protests at a prison warden’s private house, or stage sit-ins in the buildings of government institutions and corporations that benefit from the smooth functioning of the </w:t>
      </w:r>
      <w:proofErr w:type="spellStart"/>
      <w:r w:rsidRPr="00151CC2">
        <w:rPr>
          <w:rFonts w:cs="Calibri"/>
          <w:sz w:val="12"/>
          <w:szCs w:val="12"/>
        </w:rPr>
        <w:t>prisoncrat’s</w:t>
      </w:r>
      <w:proofErr w:type="spellEnd"/>
      <w:r w:rsidRPr="00151CC2">
        <w:rPr>
          <w:rFonts w:cs="Calibri"/>
          <w:sz w:val="12"/>
          <w:szCs w:val="12"/>
        </w:rPr>
        <w:t xml:space="preserve"> political-industrial machine. </w:t>
      </w:r>
      <w:r w:rsidRPr="00151CC2">
        <w:rPr>
          <w:rFonts w:cs="Calibri"/>
          <w:u w:val="single"/>
        </w:rPr>
        <w:t xml:space="preserve">As an outside comrade once pointed out, “phone zaps” are effective in certain historical situations, but </w:t>
      </w:r>
      <w:r w:rsidRPr="00151CC2">
        <w:rPr>
          <w:rFonts w:cs="Calibri"/>
          <w:highlight w:val="cyan"/>
          <w:u w:val="single"/>
        </w:rPr>
        <w:t>disrupting this fascist regime requires a whole lot more</w:t>
      </w:r>
      <w:r w:rsidRPr="00151CC2">
        <w:rPr>
          <w:rFonts w:cs="Calibri"/>
          <w:u w:val="single"/>
        </w:rPr>
        <w:t>.</w:t>
      </w:r>
      <w:r w:rsidRPr="00151CC2">
        <w:rPr>
          <w:rFonts w:cs="Calibri"/>
        </w:rPr>
        <w:t xml:space="preserve"> </w:t>
      </w:r>
      <w:r w:rsidRPr="00151CC2">
        <w:rPr>
          <w:rFonts w:cs="Calibri"/>
          <w:sz w:val="12"/>
          <w:szCs w:val="12"/>
        </w:rPr>
        <w:t xml:space="preserve">As Frank B. </w:t>
      </w:r>
      <w:proofErr w:type="spellStart"/>
      <w:r w:rsidRPr="00151CC2">
        <w:rPr>
          <w:rFonts w:cs="Calibri"/>
          <w:sz w:val="12"/>
          <w:szCs w:val="12"/>
        </w:rPr>
        <w:t>Wilderson</w:t>
      </w:r>
      <w:proofErr w:type="spellEnd"/>
      <w:r w:rsidRPr="00151CC2">
        <w:rPr>
          <w:rFonts w:cs="Calibri"/>
          <w:sz w:val="12"/>
          <w:szCs w:val="12"/>
        </w:rPr>
        <w:t xml:space="preserve"> argues, the worker is exploited at best, yet only shot, brutalized, or imprisoned because they engage in sabotage or forceful strike. The slave however is rendered the object of gratuitous violence as a perpetual structural constant.</w:t>
      </w:r>
      <w:r w:rsidRPr="00151CC2">
        <w:rPr>
          <w:rFonts w:cs="Calibri"/>
        </w:rPr>
        <w:t xml:space="preserve"> </w:t>
      </w:r>
      <w:r w:rsidRPr="00151CC2">
        <w:rPr>
          <w:rFonts w:cs="Calibri"/>
          <w:highlight w:val="cyan"/>
          <w:u w:val="single"/>
        </w:rPr>
        <w:t>By</w:t>
      </w:r>
      <w:r w:rsidRPr="00151CC2">
        <w:rPr>
          <w:rFonts w:cs="Calibri"/>
          <w:u w:val="single"/>
        </w:rPr>
        <w:t xml:space="preserve"> missing this point and </w:t>
      </w:r>
      <w:r w:rsidRPr="00151CC2">
        <w:rPr>
          <w:rFonts w:cs="Calibri"/>
          <w:highlight w:val="cyan"/>
          <w:u w:val="single"/>
        </w:rPr>
        <w:t>defining ourselves as</w:t>
      </w:r>
      <w:r w:rsidRPr="00151CC2">
        <w:rPr>
          <w:rFonts w:cs="Calibri"/>
          <w:u w:val="single"/>
        </w:rPr>
        <w:t xml:space="preserve"> imprisoned “</w:t>
      </w:r>
      <w:r w:rsidRPr="00151CC2">
        <w:rPr>
          <w:rFonts w:cs="Calibri"/>
          <w:highlight w:val="cyan"/>
          <w:u w:val="single"/>
        </w:rPr>
        <w:t>workers,” we open ourselves</w:t>
      </w:r>
      <w:r w:rsidRPr="00151CC2">
        <w:rPr>
          <w:rFonts w:cs="Calibri"/>
          <w:u w:val="single"/>
        </w:rPr>
        <w:t xml:space="preserve"> up </w:t>
      </w:r>
      <w:r w:rsidRPr="00151CC2">
        <w:rPr>
          <w:rFonts w:cs="Calibri"/>
          <w:highlight w:val="cyan"/>
          <w:u w:val="single"/>
        </w:rPr>
        <w:t>to</w:t>
      </w:r>
      <w:r w:rsidRPr="00151CC2">
        <w:rPr>
          <w:rFonts w:cs="Calibri"/>
          <w:u w:val="single"/>
        </w:rPr>
        <w:t xml:space="preserve"> the public’s </w:t>
      </w:r>
      <w:r w:rsidRPr="00151CC2">
        <w:rPr>
          <w:rFonts w:cs="Calibri"/>
          <w:highlight w:val="cyan"/>
          <w:u w:val="single"/>
        </w:rPr>
        <w:t>misrecognition of the</w:t>
      </w:r>
      <w:r w:rsidRPr="00151CC2">
        <w:rPr>
          <w:rFonts w:cs="Calibri"/>
          <w:u w:val="single"/>
        </w:rPr>
        <w:t xml:space="preserve"> levels of </w:t>
      </w:r>
      <w:r w:rsidRPr="00151CC2">
        <w:rPr>
          <w:rFonts w:cs="Calibri"/>
          <w:highlight w:val="cyan"/>
          <w:u w:val="single"/>
        </w:rPr>
        <w:t>risk involved with organizing</w:t>
      </w:r>
      <w:r w:rsidRPr="00151CC2">
        <w:rPr>
          <w:rFonts w:cs="Calibri"/>
          <w:u w:val="single"/>
        </w:rPr>
        <w:t xml:space="preserve"> on the inside. </w:t>
      </w:r>
      <w:r w:rsidRPr="00151CC2">
        <w:rPr>
          <w:rFonts w:cs="Calibri"/>
          <w:highlight w:val="cyan"/>
          <w:u w:val="single"/>
        </w:rPr>
        <w:t>The universalist category of the worker</w:t>
      </w:r>
      <w:r w:rsidRPr="00151CC2">
        <w:rPr>
          <w:rFonts w:cs="Calibri"/>
          <w:u w:val="single"/>
        </w:rPr>
        <w:t xml:space="preserve"> also </w:t>
      </w:r>
      <w:r w:rsidRPr="00151CC2">
        <w:rPr>
          <w:rFonts w:cs="Calibri"/>
          <w:highlight w:val="cyan"/>
          <w:u w:val="single"/>
        </w:rPr>
        <w:t>fails to grasp the centrality of our captivity to</w:t>
      </w:r>
      <w:r w:rsidRPr="00151CC2">
        <w:rPr>
          <w:rFonts w:cs="Calibri"/>
          <w:u w:val="single"/>
        </w:rPr>
        <w:t xml:space="preserve"> the making of </w:t>
      </w:r>
      <w:r w:rsidRPr="00151CC2">
        <w:rPr>
          <w:rFonts w:cs="Calibri"/>
          <w:highlight w:val="cyan"/>
          <w:u w:val="single"/>
        </w:rPr>
        <w:t>U.S. society’s</w:t>
      </w:r>
      <w:r w:rsidRPr="00151CC2">
        <w:rPr>
          <w:rFonts w:cs="Calibri"/>
          <w:u w:val="single"/>
        </w:rPr>
        <w:t xml:space="preserve"> sense of </w:t>
      </w:r>
      <w:r w:rsidRPr="00151CC2">
        <w:rPr>
          <w:rFonts w:cs="Calibri"/>
          <w:highlight w:val="cyan"/>
          <w:u w:val="single"/>
        </w:rPr>
        <w:t>(racial) freedom</w:t>
      </w:r>
      <w:r w:rsidRPr="00151CC2">
        <w:rPr>
          <w:rFonts w:cs="Calibri"/>
          <w:u w:val="single"/>
        </w:rPr>
        <w:t xml:space="preserve"> and (white) civilizational ascendency </w:t>
      </w:r>
      <w:r w:rsidRPr="00151CC2">
        <w:rPr>
          <w:rFonts w:cs="Calibri"/>
          <w:highlight w:val="cyan"/>
          <w:u w:val="single"/>
        </w:rPr>
        <w:t>over the wretched of the earth</w:t>
      </w:r>
      <w:r w:rsidRPr="00151CC2">
        <w:rPr>
          <w:rFonts w:cs="Calibri"/>
          <w:u w:val="single"/>
        </w:rPr>
        <w:t>.</w:t>
      </w:r>
      <w:r w:rsidRPr="00151CC2">
        <w:rPr>
          <w:rFonts w:cs="Calibri"/>
        </w:rPr>
        <w:t xml:space="preserve"> </w:t>
      </w:r>
      <w:r w:rsidRPr="00151CC2">
        <w:rPr>
          <w:rFonts w:cs="Calibri"/>
          <w:sz w:val="12"/>
          <w:szCs w:val="12"/>
        </w:rPr>
        <w:t>This, in fact, brings me to my second point, a thing much more complex to explain. That is, the fact that our enslavement by the State holds a culturally specific purpose for the society that appears driven to physically disappear us.</w:t>
      </w:r>
    </w:p>
    <w:p w14:paraId="0FBE8696" w14:textId="77777777" w:rsidR="0057138E" w:rsidRPr="00151CC2" w:rsidRDefault="0057138E" w:rsidP="0057138E">
      <w:pPr>
        <w:spacing w:after="0"/>
        <w:rPr>
          <w:rFonts w:cs="Calibri"/>
        </w:rPr>
      </w:pPr>
    </w:p>
    <w:p w14:paraId="1B3DE377" w14:textId="77777777" w:rsidR="0057138E" w:rsidRPr="00151CC2" w:rsidRDefault="0057138E" w:rsidP="0057138E">
      <w:pPr>
        <w:pStyle w:val="Heading4"/>
        <w:rPr>
          <w:rFonts w:cs="Calibri"/>
        </w:rPr>
      </w:pPr>
      <w:r w:rsidRPr="00151CC2">
        <w:rPr>
          <w:rFonts w:cs="Calibri"/>
        </w:rPr>
        <w:t>Calls for legal recognition of our movement creates liberation for some at the cost of criminalizing and dispossessing racialized populations</w:t>
      </w:r>
    </w:p>
    <w:p w14:paraId="304BFDD6" w14:textId="77777777" w:rsidR="0057138E" w:rsidRPr="00151CC2" w:rsidRDefault="0057138E" w:rsidP="0057138E">
      <w:pPr>
        <w:spacing w:after="0"/>
        <w:rPr>
          <w:rFonts w:cs="Calibri"/>
        </w:rPr>
      </w:pPr>
      <w:proofErr w:type="spellStart"/>
      <w:r w:rsidRPr="00151CC2">
        <w:rPr>
          <w:rStyle w:val="Style13ptBold"/>
          <w:rFonts w:cs="Calibri"/>
        </w:rPr>
        <w:t>Weheliye</w:t>
      </w:r>
      <w:proofErr w:type="spellEnd"/>
      <w:r w:rsidRPr="00151CC2">
        <w:rPr>
          <w:rStyle w:val="Style13ptBold"/>
          <w:rFonts w:cs="Calibri"/>
        </w:rPr>
        <w:t xml:space="preserve"> 14, </w:t>
      </w:r>
      <w:r w:rsidRPr="00151CC2">
        <w:rPr>
          <w:rFonts w:cs="Calibri"/>
        </w:rPr>
        <w:t xml:space="preserve">Alexander, professor of African American Studies at Northwestern University where he teaches black literature and culture, “Habeas Viscus: Racializing Assemblages, Biopolitics and Black Feminist Theories of the Human”, </w:t>
      </w:r>
      <w:hyperlink r:id="rId9" w:history="1">
        <w:r w:rsidRPr="00151CC2">
          <w:rPr>
            <w:rStyle w:val="Hyperlink"/>
            <w:rFonts w:cs="Calibri"/>
          </w:rPr>
          <w:t>https://www.dukeupress.edu/habeas-viscus</w:t>
        </w:r>
      </w:hyperlink>
      <w:r w:rsidRPr="00151CC2">
        <w:rPr>
          <w:rFonts w:cs="Calibri"/>
        </w:rPr>
        <w:t>, Accessed 10/31/21 VD</w:t>
      </w:r>
    </w:p>
    <w:p w14:paraId="6E55B7A8" w14:textId="77777777" w:rsidR="0057138E" w:rsidRPr="00151CC2" w:rsidRDefault="0057138E" w:rsidP="0057138E">
      <w:pPr>
        <w:spacing w:after="0"/>
        <w:rPr>
          <w:rFonts w:cs="Calibri"/>
        </w:rPr>
      </w:pPr>
      <w:r w:rsidRPr="00151CC2">
        <w:rPr>
          <w:rFonts w:cs="Calibri"/>
          <w:sz w:val="12"/>
          <w:szCs w:val="12"/>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t>
      </w:r>
      <w:r w:rsidRPr="00151CC2">
        <w:rPr>
          <w:rFonts w:cs="Calibri"/>
          <w:u w:val="single"/>
        </w:rPr>
        <w:t xml:space="preserve">Writing about the connections between transgender politics and other forms of identity-based activism that respond to structural inequalities, legal scholar Dean Spade shows how the focus on inclusion, recognition, and equality based on a narrow legal framework (especially as it pertains to antidiscrimination and hate crime laws) not only hinders the eradication of violence against trans people and other vulnerable populations but actually creates the condition of possibility for the continued unequal “distribution of life chances.”22 If </w:t>
      </w:r>
      <w:r w:rsidRPr="00151CC2">
        <w:rPr>
          <w:rFonts w:cs="Calibri"/>
          <w:highlight w:val="cyan"/>
          <w:u w:val="single"/>
        </w:rPr>
        <w:t>demanding recognition</w:t>
      </w:r>
      <w:r w:rsidRPr="00151CC2">
        <w:rPr>
          <w:rFonts w:cs="Calibri"/>
          <w:u w:val="single"/>
        </w:rPr>
        <w:t xml:space="preserve"> and inclusion remains </w:t>
      </w:r>
      <w:r w:rsidRPr="00151CC2">
        <w:rPr>
          <w:rFonts w:cs="Calibri"/>
          <w:highlight w:val="cyan"/>
          <w:u w:val="single"/>
        </w:rPr>
        <w:t>at the center of minority politics</w:t>
      </w:r>
      <w:r w:rsidRPr="00151CC2">
        <w:rPr>
          <w:rFonts w:cs="Calibri"/>
          <w:u w:val="single"/>
        </w:rPr>
        <w:t xml:space="preserve">, it will </w:t>
      </w:r>
      <w:r w:rsidRPr="00151CC2">
        <w:rPr>
          <w:rFonts w:cs="Calibri"/>
          <w:highlight w:val="cyan"/>
          <w:u w:val="single"/>
        </w:rPr>
        <w:t>lead</w:t>
      </w:r>
      <w:r w:rsidRPr="00151CC2">
        <w:rPr>
          <w:rFonts w:cs="Calibri"/>
          <w:u w:val="single"/>
        </w:rPr>
        <w:t xml:space="preserve"> only </w:t>
      </w:r>
      <w:r w:rsidRPr="00151CC2">
        <w:rPr>
          <w:rFonts w:cs="Calibri"/>
          <w:highlight w:val="cyan"/>
          <w:u w:val="single"/>
        </w:rPr>
        <w:t>to a</w:t>
      </w:r>
      <w:r w:rsidRPr="00151CC2">
        <w:rPr>
          <w:rFonts w:cs="Calibri"/>
          <w:u w:val="single"/>
        </w:rPr>
        <w:t xml:space="preserve"> delimited </w:t>
      </w:r>
      <w:r w:rsidRPr="00151CC2">
        <w:rPr>
          <w:rFonts w:cs="Calibri"/>
          <w:highlight w:val="cyan"/>
          <w:u w:val="single"/>
        </w:rPr>
        <w:t>notion of personhood as property that zeroes in</w:t>
      </w:r>
      <w:r w:rsidRPr="00151CC2">
        <w:rPr>
          <w:rFonts w:cs="Calibri"/>
          <w:u w:val="single"/>
        </w:rPr>
        <w:t xml:space="preserve"> comparatively </w:t>
      </w:r>
      <w:r w:rsidRPr="00151CC2">
        <w:rPr>
          <w:rFonts w:cs="Calibri"/>
          <w:highlight w:val="cyan"/>
          <w:u w:val="single"/>
        </w:rPr>
        <w:t>on</w:t>
      </w:r>
      <w:r w:rsidRPr="00151CC2">
        <w:rPr>
          <w:rFonts w:cs="Calibri"/>
          <w:u w:val="single"/>
        </w:rPr>
        <w:t xml:space="preserve"> only </w:t>
      </w:r>
      <w:r w:rsidRPr="00151CC2">
        <w:rPr>
          <w:rFonts w:cs="Calibri"/>
          <w:highlight w:val="cyan"/>
          <w:u w:val="single"/>
        </w:rPr>
        <w:t>one form of subjugation at the expense of others</w:t>
      </w:r>
      <w:r w:rsidRPr="00151CC2">
        <w:rPr>
          <w:rFonts w:cs="Calibri"/>
          <w:u w:val="single"/>
        </w:rPr>
        <w:t xml:space="preserve">, thus </w:t>
      </w:r>
      <w:r w:rsidRPr="00151CC2">
        <w:rPr>
          <w:rFonts w:cs="Calibri"/>
          <w:highlight w:val="cyan"/>
          <w:u w:val="single"/>
        </w:rPr>
        <w:t>allowing</w:t>
      </w:r>
      <w:r w:rsidRPr="00151CC2">
        <w:rPr>
          <w:rFonts w:cs="Calibri"/>
          <w:u w:val="single"/>
        </w:rPr>
        <w:t xml:space="preserve"> for the continued existence of </w:t>
      </w:r>
      <w:r w:rsidRPr="00151CC2">
        <w:rPr>
          <w:rFonts w:cs="Calibri"/>
          <w:highlight w:val="cyan"/>
          <w:u w:val="single"/>
        </w:rPr>
        <w:t>hierarchi</w:t>
      </w:r>
      <w:r w:rsidRPr="00151CC2">
        <w:rPr>
          <w:rFonts w:cs="Calibri"/>
          <w:u w:val="single"/>
        </w:rPr>
        <w:t xml:space="preserve">cal differences </w:t>
      </w:r>
      <w:r w:rsidRPr="00151CC2">
        <w:rPr>
          <w:rFonts w:cs="Calibri"/>
          <w:highlight w:val="cyan"/>
          <w:u w:val="single"/>
        </w:rPr>
        <w:t>between</w:t>
      </w:r>
      <w:r w:rsidRPr="00151CC2">
        <w:rPr>
          <w:rFonts w:cs="Calibri"/>
          <w:u w:val="single"/>
        </w:rPr>
        <w:t xml:space="preserve"> full </w:t>
      </w:r>
      <w:r w:rsidRPr="00151CC2">
        <w:rPr>
          <w:rFonts w:cs="Calibri"/>
          <w:highlight w:val="cyan"/>
          <w:u w:val="single"/>
        </w:rPr>
        <w:t>humans, not-quite-humans, and nonhumans</w:t>
      </w:r>
      <w:r w:rsidRPr="00151CC2">
        <w:rPr>
          <w:rFonts w:cs="Calibri"/>
          <w:u w:val="single"/>
        </w:rPr>
        <w:t xml:space="preserve">. This can be gleaned from </w:t>
      </w:r>
      <w:r w:rsidRPr="00151CC2">
        <w:rPr>
          <w:rFonts w:cs="Calibri"/>
          <w:highlight w:val="cyan"/>
          <w:u w:val="single"/>
        </w:rPr>
        <w:t>the “successes” of</w:t>
      </w:r>
      <w:r w:rsidRPr="00151CC2">
        <w:rPr>
          <w:rFonts w:cs="Calibri"/>
          <w:u w:val="single"/>
        </w:rPr>
        <w:t xml:space="preserve"> the </w:t>
      </w:r>
      <w:r w:rsidRPr="00151CC2">
        <w:rPr>
          <w:rFonts w:cs="Calibri"/>
          <w:highlight w:val="cyan"/>
          <w:u w:val="single"/>
        </w:rPr>
        <w:t>mainstream</w:t>
      </w:r>
      <w:r w:rsidRPr="00151CC2">
        <w:rPr>
          <w:rFonts w:cs="Calibri"/>
          <w:u w:val="single"/>
        </w:rPr>
        <w:t xml:space="preserve"> feminist, civil rights, and lesbian-gay rights </w:t>
      </w:r>
      <w:r w:rsidRPr="00151CC2">
        <w:rPr>
          <w:rFonts w:cs="Calibri"/>
          <w:highlight w:val="cyan"/>
          <w:u w:val="single"/>
        </w:rPr>
        <w:t>movements</w:t>
      </w:r>
      <w:r w:rsidRPr="00151CC2">
        <w:rPr>
          <w:rFonts w:cs="Calibri"/>
          <w:u w:val="single"/>
        </w:rPr>
        <w:t xml:space="preserve">, which </w:t>
      </w:r>
      <w:r w:rsidRPr="00151CC2">
        <w:rPr>
          <w:rFonts w:cs="Calibri"/>
          <w:highlight w:val="cyan"/>
          <w:u w:val="single"/>
        </w:rPr>
        <w:t>facilitate the incorporation of a privileged minority</w:t>
      </w:r>
      <w:r w:rsidRPr="00151CC2">
        <w:rPr>
          <w:rFonts w:cs="Calibri"/>
          <w:u w:val="single"/>
        </w:rPr>
        <w:t xml:space="preserve"> into the </w:t>
      </w:r>
      <w:proofErr w:type="spellStart"/>
      <w:r w:rsidRPr="00151CC2">
        <w:rPr>
          <w:rFonts w:cs="Calibri"/>
          <w:u w:val="single"/>
        </w:rPr>
        <w:t>ethnoclass</w:t>
      </w:r>
      <w:proofErr w:type="spellEnd"/>
      <w:r w:rsidRPr="00151CC2">
        <w:rPr>
          <w:rFonts w:cs="Calibri"/>
          <w:u w:val="single"/>
        </w:rPr>
        <w:t xml:space="preserve"> of Man </w:t>
      </w:r>
      <w:r w:rsidRPr="00151CC2">
        <w:rPr>
          <w:rFonts w:cs="Calibri"/>
          <w:highlight w:val="cyan"/>
          <w:u w:val="single"/>
        </w:rPr>
        <w:t>at the cost of</w:t>
      </w:r>
      <w:r w:rsidRPr="00151CC2">
        <w:rPr>
          <w:rFonts w:cs="Calibri"/>
          <w:u w:val="single"/>
        </w:rPr>
        <w:t xml:space="preserve"> the still and/or </w:t>
      </w:r>
      <w:r w:rsidRPr="00151CC2">
        <w:rPr>
          <w:rFonts w:cs="Calibri"/>
          <w:highlight w:val="cyan"/>
          <w:u w:val="single"/>
        </w:rPr>
        <w:t>newly criminalized and disposable populations</w:t>
      </w:r>
      <w:r w:rsidRPr="00151CC2">
        <w:rPr>
          <w:rFonts w:cs="Calibri"/>
          <w:u w:val="single"/>
        </w:rPr>
        <w:t xml:space="preserve"> (women of color, the black poor, trans people, the incarcerated, etc.).23 To make </w:t>
      </w:r>
      <w:r w:rsidRPr="00151CC2">
        <w:rPr>
          <w:rFonts w:cs="Calibri"/>
          <w:highlight w:val="cyan"/>
          <w:u w:val="single"/>
        </w:rPr>
        <w:t>claims for</w:t>
      </w:r>
      <w:r w:rsidRPr="00151CC2">
        <w:rPr>
          <w:rFonts w:cs="Calibri"/>
          <w:u w:val="single"/>
        </w:rPr>
        <w:t xml:space="preserve"> inclusion and </w:t>
      </w:r>
      <w:r w:rsidRPr="00151CC2">
        <w:rPr>
          <w:rFonts w:cs="Calibri"/>
          <w:highlight w:val="cyan"/>
          <w:u w:val="single"/>
        </w:rPr>
        <w:t>humanity via the U.S. juridical assemblage removes</w:t>
      </w:r>
      <w:r w:rsidRPr="00151CC2">
        <w:rPr>
          <w:rFonts w:cs="Calibri"/>
          <w:u w:val="single"/>
        </w:rPr>
        <w:t xml:space="preserve"> from view </w:t>
      </w:r>
      <w:r w:rsidRPr="00151CC2">
        <w:rPr>
          <w:rFonts w:cs="Calibri"/>
          <w:highlight w:val="cyan"/>
          <w:u w:val="single"/>
        </w:rPr>
        <w:t>that the law</w:t>
      </w:r>
      <w:r w:rsidRPr="00151CC2">
        <w:rPr>
          <w:rFonts w:cs="Calibri"/>
          <w:u w:val="single"/>
        </w:rPr>
        <w:t xml:space="preserve"> itself has been thoroughly violent in its endorsement of racial slavery, indigenous genocide, Jim Crow, the prison-industrial complex, domestic and international warfare, and so on, and that it </w:t>
      </w:r>
      <w:r w:rsidRPr="00151CC2">
        <w:rPr>
          <w:rFonts w:cs="Calibri"/>
          <w:highlight w:val="cyan"/>
          <w:u w:val="single"/>
        </w:rPr>
        <w:t>continues to be</w:t>
      </w:r>
      <w:r w:rsidRPr="00151CC2">
        <w:rPr>
          <w:rFonts w:cs="Calibri"/>
          <w:u w:val="single"/>
        </w:rPr>
        <w:t xml:space="preserve"> one of </w:t>
      </w:r>
      <w:r w:rsidRPr="00151CC2">
        <w:rPr>
          <w:rFonts w:cs="Calibri"/>
          <w:highlight w:val="cyan"/>
          <w:u w:val="single"/>
        </w:rPr>
        <w:t>the chief instrument</w:t>
      </w:r>
      <w:r w:rsidRPr="00151CC2">
        <w:rPr>
          <w:rFonts w:cs="Calibri"/>
          <w:u w:val="single"/>
        </w:rPr>
        <w:t xml:space="preserve">s </w:t>
      </w:r>
      <w:r w:rsidRPr="00151CC2">
        <w:rPr>
          <w:rFonts w:cs="Calibri"/>
          <w:highlight w:val="cyan"/>
          <w:u w:val="single"/>
        </w:rPr>
        <w:t>in</w:t>
      </w:r>
      <w:r w:rsidRPr="00151CC2">
        <w:rPr>
          <w:rFonts w:cs="Calibri"/>
          <w:u w:val="single"/>
        </w:rPr>
        <w:t xml:space="preserve"> creating and </w:t>
      </w:r>
      <w:r w:rsidRPr="00151CC2">
        <w:rPr>
          <w:rFonts w:cs="Calibri"/>
          <w:highlight w:val="cyan"/>
          <w:u w:val="single"/>
        </w:rPr>
        <w:t>maintaining</w:t>
      </w:r>
      <w:r w:rsidRPr="00151CC2">
        <w:rPr>
          <w:rFonts w:cs="Calibri"/>
          <w:u w:val="single"/>
        </w:rPr>
        <w:t xml:space="preserve"> the </w:t>
      </w:r>
      <w:r w:rsidRPr="00151CC2">
        <w:rPr>
          <w:rFonts w:cs="Calibri"/>
          <w:highlight w:val="cyan"/>
          <w:u w:val="single"/>
        </w:rPr>
        <w:t>racializing assemblages</w:t>
      </w:r>
      <w:r w:rsidRPr="00151CC2">
        <w:rPr>
          <w:rFonts w:cs="Calibri"/>
          <w:u w:val="single"/>
        </w:rPr>
        <w:t xml:space="preserve"> in the world of Man.</w:t>
      </w:r>
      <w:r w:rsidRPr="00151CC2">
        <w:rPr>
          <w:rFonts w:cs="Calibri"/>
        </w:rPr>
        <w:t xml:space="preserve"> </w:t>
      </w:r>
      <w:r w:rsidRPr="00151CC2">
        <w:rPr>
          <w:rFonts w:cs="Calibri"/>
          <w:sz w:val="12"/>
          <w:szCs w:val="12"/>
        </w:rPr>
        <w:t xml:space="preserve">Instead of appealing to legal recognition, Julia </w:t>
      </w:r>
      <w:proofErr w:type="spellStart"/>
      <w:r w:rsidRPr="00151CC2">
        <w:rPr>
          <w:rFonts w:cs="Calibri"/>
          <w:sz w:val="12"/>
          <w:szCs w:val="12"/>
        </w:rPr>
        <w:t>Oparah</w:t>
      </w:r>
      <w:proofErr w:type="spellEnd"/>
      <w:r w:rsidRPr="00151CC2">
        <w:rPr>
          <w:rFonts w:cs="Calibri"/>
          <w:sz w:val="12"/>
          <w:szCs w:val="12"/>
        </w:rPr>
        <w:t xml:space="preserve">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“‘impossible’ worldview of trans political existence,” which redefines “the insistence of government agencies, social service providers, media, and many nontrans activists and </w:t>
      </w:r>
      <w:proofErr w:type="spellStart"/>
      <w:r w:rsidRPr="00151CC2">
        <w:rPr>
          <w:rFonts w:cs="Calibri"/>
          <w:sz w:val="12"/>
          <w:szCs w:val="12"/>
        </w:rPr>
        <w:t>nonprofiteers</w:t>
      </w:r>
      <w:proofErr w:type="spellEnd"/>
      <w:r w:rsidRPr="00151CC2">
        <w:rPr>
          <w:rFonts w:cs="Calibri"/>
          <w:sz w:val="12"/>
          <w:szCs w:val="12"/>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69739BB8" w14:textId="77777777" w:rsidR="0057138E" w:rsidRPr="00151CC2" w:rsidRDefault="0057138E" w:rsidP="0057138E">
      <w:pPr>
        <w:spacing w:after="0"/>
        <w:rPr>
          <w:rFonts w:cs="Calibri"/>
        </w:rPr>
      </w:pPr>
    </w:p>
    <w:p w14:paraId="1329CD12" w14:textId="77777777" w:rsidR="0057138E" w:rsidRPr="00151CC2" w:rsidRDefault="0057138E" w:rsidP="0057138E">
      <w:pPr>
        <w:pStyle w:val="Heading4"/>
        <w:rPr>
          <w:rFonts w:cs="Calibri"/>
        </w:rPr>
      </w:pPr>
      <w:r w:rsidRPr="00151CC2">
        <w:rPr>
          <w:rFonts w:cs="Calibri"/>
        </w:rPr>
        <w:t>The “human right” to a right to strike produces colonial hierarchies where the West can “save” racial others from themselves</w:t>
      </w:r>
    </w:p>
    <w:p w14:paraId="45ACDC3E" w14:textId="77777777" w:rsidR="0057138E" w:rsidRPr="00151CC2" w:rsidRDefault="0057138E" w:rsidP="0057138E">
      <w:pPr>
        <w:spacing w:after="0"/>
        <w:rPr>
          <w:rFonts w:cs="Calibri"/>
        </w:rPr>
      </w:pPr>
      <w:r w:rsidRPr="00151CC2">
        <w:rPr>
          <w:rStyle w:val="Style13ptBold"/>
          <w:rFonts w:cs="Calibri"/>
        </w:rPr>
        <w:t xml:space="preserve">da Silva 11, </w:t>
      </w:r>
      <w:r w:rsidRPr="00151CC2">
        <w:rPr>
          <w:rFonts w:cs="Calibri"/>
        </w:rPr>
        <w:t xml:space="preserve">Denise, </w:t>
      </w:r>
      <w:r w:rsidRPr="00151CC2">
        <w:rPr>
          <w:rFonts w:eastAsia="Calibri" w:cs="Calibri"/>
        </w:rPr>
        <w:t xml:space="preserve">Ferreira, Professor and Director of the Institute for Gender, Race, Sexuality, and Social Justice at the University of British Columbia, Events: The Force of International Law, “Many hundred thousand bodies later: An analysis of the ‘legacy’ of the international criminal tribunal for Rwanda”, </w:t>
      </w:r>
      <w:hyperlink r:id="rId10">
        <w:r w:rsidRPr="00151CC2">
          <w:rPr>
            <w:rFonts w:eastAsia="Calibri" w:cs="Calibri"/>
            <w:color w:val="000000"/>
          </w:rPr>
          <w:t>https://www.routledge.com/Events-The-Force-of-International-Law/Johns-Joyce-Pahuja/p/book/9780415668460</w:t>
        </w:r>
      </w:hyperlink>
      <w:r w:rsidRPr="00151CC2">
        <w:rPr>
          <w:rFonts w:eastAsia="Calibri" w:cs="Calibri"/>
        </w:rPr>
        <w:t>, Accessed 10/30/21 VD</w:t>
      </w:r>
    </w:p>
    <w:p w14:paraId="138A12EA" w14:textId="77777777" w:rsidR="0057138E" w:rsidRPr="00151CC2" w:rsidRDefault="0057138E" w:rsidP="0057138E">
      <w:pPr>
        <w:spacing w:after="0"/>
        <w:rPr>
          <w:rFonts w:cs="Calibri"/>
        </w:rPr>
      </w:pPr>
      <w:r w:rsidRPr="00151CC2">
        <w:rPr>
          <w:rFonts w:cs="Calibri"/>
          <w:sz w:val="12"/>
          <w:szCs w:val="12"/>
        </w:rPr>
        <w:t>For instance, Mutua argues that human rights mobilizations deploy a metaphor, ‘savage-victim-</w:t>
      </w:r>
      <w:proofErr w:type="spellStart"/>
      <w:r w:rsidRPr="00151CC2">
        <w:rPr>
          <w:rFonts w:cs="Calibri"/>
          <w:sz w:val="12"/>
          <w:szCs w:val="12"/>
        </w:rPr>
        <w:t>saviour</w:t>
      </w:r>
      <w:proofErr w:type="spellEnd"/>
      <w:r w:rsidRPr="00151CC2">
        <w:rPr>
          <w:rFonts w:cs="Calibri"/>
          <w:sz w:val="12"/>
          <w:szCs w:val="12"/>
        </w:rPr>
        <w:t xml:space="preserve">’, that refigures the colonial trope through which Europeans justify domination of non-European polities </w:t>
      </w:r>
      <w:proofErr w:type="gramStart"/>
      <w:r w:rsidRPr="00151CC2">
        <w:rPr>
          <w:rFonts w:cs="Calibri"/>
          <w:sz w:val="12"/>
          <w:szCs w:val="12"/>
        </w:rPr>
        <w:t>in order to</w:t>
      </w:r>
      <w:proofErr w:type="gramEnd"/>
      <w:r w:rsidRPr="00151CC2">
        <w:rPr>
          <w:rFonts w:cs="Calibri"/>
          <w:sz w:val="12"/>
          <w:szCs w:val="12"/>
        </w:rPr>
        <w:t xml:space="preserve"> eliminate ‘evils’ authorized by their traditional (cultural) ways (Mutua 2001).</w:t>
      </w:r>
      <w:r w:rsidRPr="00151CC2">
        <w:rPr>
          <w:rFonts w:cs="Calibri"/>
        </w:rPr>
        <w:t xml:space="preserve"> </w:t>
      </w:r>
      <w:r w:rsidRPr="00151CC2">
        <w:rPr>
          <w:rFonts w:cs="Calibri"/>
          <w:u w:val="single"/>
        </w:rPr>
        <w:t>‘</w:t>
      </w:r>
      <w:r w:rsidRPr="00151CC2">
        <w:rPr>
          <w:rFonts w:cs="Calibri"/>
          <w:highlight w:val="cyan"/>
          <w:u w:val="single"/>
        </w:rPr>
        <w:t>Human rights’</w:t>
      </w:r>
      <w:r w:rsidRPr="00151CC2">
        <w:rPr>
          <w:rFonts w:cs="Calibri"/>
          <w:u w:val="single"/>
        </w:rPr>
        <w:t xml:space="preserve">, he argues, </w:t>
      </w:r>
      <w:r w:rsidRPr="00151CC2">
        <w:rPr>
          <w:rFonts w:cs="Calibri"/>
          <w:highlight w:val="cyan"/>
          <w:u w:val="single"/>
        </w:rPr>
        <w:t>refer to</w:t>
      </w:r>
      <w:r w:rsidRPr="00151CC2">
        <w:rPr>
          <w:rFonts w:cs="Calibri"/>
          <w:u w:val="single"/>
        </w:rPr>
        <w:t xml:space="preserve"> ‘a historical continuum’, where one finds </w:t>
      </w:r>
      <w:r w:rsidRPr="00151CC2">
        <w:rPr>
          <w:rFonts w:cs="Calibri"/>
          <w:highlight w:val="cyan"/>
          <w:u w:val="single"/>
        </w:rPr>
        <w:t>‘the impulse to universalize Eurocentric norms</w:t>
      </w:r>
      <w:r w:rsidRPr="00151CC2">
        <w:rPr>
          <w:rFonts w:cs="Calibri"/>
          <w:u w:val="single"/>
        </w:rPr>
        <w:t xml:space="preserve"> and values by repudiating, demonizing, and “othering” that which is different and non-European’ (Mutua 2001: 210).</w:t>
      </w:r>
      <w:r w:rsidRPr="00151CC2">
        <w:rPr>
          <w:rFonts w:cs="Calibri"/>
        </w:rPr>
        <w:t xml:space="preserve"> </w:t>
      </w:r>
      <w:r w:rsidRPr="00151CC2">
        <w:rPr>
          <w:rFonts w:cs="Calibri"/>
          <w:sz w:val="12"/>
          <w:szCs w:val="12"/>
        </w:rPr>
        <w:t>While Christian missions advanced the colonial ‘civilizing’ task, in the global present it belongs to international non-government organizations (INGOs), such as Amnesty International and Human Rights Watch. In the human rights agenda and practices, Mutua argues, the ‘savage-victims-</w:t>
      </w:r>
      <w:proofErr w:type="spellStart"/>
      <w:r w:rsidRPr="00151CC2">
        <w:rPr>
          <w:rFonts w:cs="Calibri"/>
          <w:sz w:val="12"/>
          <w:szCs w:val="12"/>
        </w:rPr>
        <w:t>saviour</w:t>
      </w:r>
      <w:proofErr w:type="spellEnd"/>
      <w:r w:rsidRPr="00151CC2">
        <w:rPr>
          <w:rFonts w:cs="Calibri"/>
          <w:sz w:val="12"/>
          <w:szCs w:val="12"/>
        </w:rPr>
        <w:t>’ metaphor produces a dichotomy within the non-European state, distinguishing between the ‘savage’ (the state and the cultural forms that sustain it) and the ‘victim’ (its faceless, helpless mass of citizens violated by the state and the ‘evil’ (cultural) tradition it enacts or fails to curb).</w:t>
      </w:r>
      <w:r w:rsidRPr="00151CC2">
        <w:rPr>
          <w:rFonts w:cs="Calibri"/>
        </w:rPr>
        <w:t xml:space="preserve"> </w:t>
      </w:r>
      <w:r w:rsidRPr="00151CC2">
        <w:rPr>
          <w:rFonts w:cs="Calibri"/>
          <w:highlight w:val="cyan"/>
          <w:u w:val="single"/>
        </w:rPr>
        <w:t>The ‘Euro-American’ human rights ‘warriors’</w:t>
      </w:r>
      <w:r w:rsidRPr="00151CC2">
        <w:rPr>
          <w:rFonts w:cs="Calibri"/>
          <w:u w:val="single"/>
        </w:rPr>
        <w:t xml:space="preserve"> then </w:t>
      </w:r>
      <w:r w:rsidRPr="00151CC2">
        <w:rPr>
          <w:rFonts w:cs="Calibri"/>
          <w:highlight w:val="cyan"/>
          <w:u w:val="single"/>
        </w:rPr>
        <w:t>enter as mediators, the ‘</w:t>
      </w:r>
      <w:proofErr w:type="spellStart"/>
      <w:r w:rsidRPr="00151CC2">
        <w:rPr>
          <w:rFonts w:cs="Calibri"/>
          <w:highlight w:val="cyan"/>
          <w:u w:val="single"/>
        </w:rPr>
        <w:t>saviour</w:t>
      </w:r>
      <w:proofErr w:type="spellEnd"/>
      <w:r w:rsidRPr="00151CC2">
        <w:rPr>
          <w:rFonts w:cs="Calibri"/>
          <w:highlight w:val="cyan"/>
          <w:u w:val="single"/>
        </w:rPr>
        <w:t>’</w:t>
      </w:r>
      <w:r w:rsidRPr="00151CC2">
        <w:rPr>
          <w:rFonts w:cs="Calibri"/>
          <w:u w:val="single"/>
        </w:rPr>
        <w:t xml:space="preserve">, whose ‘psyche reflects an intriguing interplay of both European superiority and manifest destiny over the subject’ (Mutua 2001: 235). Liberalism, refigured in human rights and democratic forms, is the dominant political ideology, and global domination is marked by ‘the imposition of the current dogma of human rights on non-European societies [which] contradicts conceptions of human dignity and rejects the contributions of the other culture in efforts to create a universal corpus of human rights’ (Mutua 2001: 245). That is, according to Mutua, the problem with </w:t>
      </w:r>
      <w:r w:rsidRPr="00151CC2">
        <w:rPr>
          <w:rFonts w:cs="Calibri"/>
          <w:highlight w:val="cyan"/>
          <w:u w:val="single"/>
        </w:rPr>
        <w:t>the ‘savage-victim-</w:t>
      </w:r>
      <w:proofErr w:type="spellStart"/>
      <w:r w:rsidRPr="00151CC2">
        <w:rPr>
          <w:rFonts w:cs="Calibri"/>
          <w:highlight w:val="cyan"/>
          <w:u w:val="single"/>
        </w:rPr>
        <w:t>saviour</w:t>
      </w:r>
      <w:proofErr w:type="spellEnd"/>
      <w:r w:rsidRPr="00151CC2">
        <w:rPr>
          <w:rFonts w:cs="Calibri"/>
          <w:u w:val="single"/>
        </w:rPr>
        <w:t xml:space="preserve">’ is it </w:t>
      </w:r>
      <w:r w:rsidRPr="00151CC2">
        <w:rPr>
          <w:rFonts w:cs="Calibri"/>
          <w:highlight w:val="cyan"/>
          <w:u w:val="single"/>
        </w:rPr>
        <w:t>inflects the human rights agenda and the notion of humanity with colonial hierarchies</w:t>
      </w:r>
      <w:r w:rsidRPr="00151CC2">
        <w:rPr>
          <w:rFonts w:cs="Calibri"/>
          <w:u w:val="single"/>
        </w:rPr>
        <w:t>.</w:t>
      </w:r>
      <w:r w:rsidRPr="00151CC2">
        <w:rPr>
          <w:rFonts w:cs="Calibri"/>
        </w:rPr>
        <w:t xml:space="preserve"> </w:t>
      </w:r>
      <w:r w:rsidRPr="00151CC2">
        <w:rPr>
          <w:rFonts w:cs="Calibri"/>
          <w:sz w:val="12"/>
          <w:szCs w:val="12"/>
        </w:rPr>
        <w:t>For instance, Mamdani highlights this point when he argues that this ‘othering’ move, which now relies on constructs of cultural difference (in which gender violence plays a crucial role), is at work in the stark contrast between the number of activist and academic denouncements of the situation in Darfur and their (comparatively) virtual silence in regard to the US-led occupation of Iraq and, I add, the January 2009 Israeli attack on the Gaza Strip (Mamdani 2009). While productively targeting the role of humanity in the global political vocabulary, critiques guided by the ideo-logic of racial ‘othering’ stop at the argument that representations of European cultural superiority justify global domination.</w:t>
      </w:r>
      <w:r w:rsidRPr="00151CC2">
        <w:rPr>
          <w:rFonts w:cs="Calibri"/>
        </w:rPr>
        <w:t xml:space="preserve"> </w:t>
      </w:r>
      <w:r w:rsidRPr="00151CC2">
        <w:rPr>
          <w:rFonts w:cs="Calibri"/>
          <w:u w:val="single"/>
        </w:rPr>
        <w:t xml:space="preserve">Though concerned with a European subject whose political light has been redirected to the ‘dark’ moral mirror of humanity, </w:t>
      </w:r>
      <w:proofErr w:type="spellStart"/>
      <w:r w:rsidRPr="00151CC2">
        <w:rPr>
          <w:rFonts w:cs="Calibri"/>
          <w:u w:val="single"/>
        </w:rPr>
        <w:t>Douzinas’s</w:t>
      </w:r>
      <w:proofErr w:type="spellEnd"/>
      <w:r w:rsidRPr="00151CC2">
        <w:rPr>
          <w:rFonts w:cs="Calibri"/>
          <w:u w:val="single"/>
        </w:rPr>
        <w:t xml:space="preserve"> rendering of </w:t>
      </w:r>
      <w:r w:rsidRPr="00151CC2">
        <w:rPr>
          <w:rFonts w:cs="Calibri"/>
          <w:highlight w:val="cyan"/>
          <w:u w:val="single"/>
        </w:rPr>
        <w:t>racial ‘othering’ deploys</w:t>
      </w:r>
      <w:r w:rsidRPr="00151CC2">
        <w:rPr>
          <w:rFonts w:cs="Calibri"/>
          <w:u w:val="single"/>
        </w:rPr>
        <w:t xml:space="preserve"> the theme of </w:t>
      </w:r>
      <w:r w:rsidRPr="00151CC2">
        <w:rPr>
          <w:rFonts w:cs="Calibri"/>
          <w:highlight w:val="cyan"/>
          <w:u w:val="single"/>
        </w:rPr>
        <w:t>a ‘European I’ projecting its undesirable traits onto the ‘non-European other’</w:t>
      </w:r>
      <w:r w:rsidRPr="00151CC2">
        <w:rPr>
          <w:rFonts w:cs="Calibri"/>
          <w:u w:val="single"/>
        </w:rPr>
        <w:t xml:space="preserve"> (</w:t>
      </w:r>
      <w:proofErr w:type="spellStart"/>
      <w:r w:rsidRPr="00151CC2">
        <w:rPr>
          <w:rFonts w:cs="Calibri"/>
          <w:u w:val="single"/>
        </w:rPr>
        <w:t>Douzinas</w:t>
      </w:r>
      <w:proofErr w:type="spellEnd"/>
      <w:r w:rsidRPr="00151CC2">
        <w:rPr>
          <w:rFonts w:cs="Calibri"/>
          <w:u w:val="single"/>
        </w:rPr>
        <w:t xml:space="preserve"> 2007). He uses this strategy to describe how the human rights/humanitarian duo operates as a de-politicizing ideological form.</w:t>
      </w:r>
      <w:r w:rsidRPr="00151CC2">
        <w:rPr>
          <w:rFonts w:cs="Calibri"/>
        </w:rPr>
        <w:t xml:space="preserve"> </w:t>
      </w:r>
      <w:r w:rsidRPr="00151CC2">
        <w:rPr>
          <w:rFonts w:cs="Calibri"/>
          <w:sz w:val="12"/>
          <w:szCs w:val="12"/>
        </w:rPr>
        <w:t xml:space="preserve">For </w:t>
      </w:r>
      <w:proofErr w:type="spellStart"/>
      <w:r w:rsidRPr="00151CC2">
        <w:rPr>
          <w:rFonts w:cs="Calibri"/>
          <w:sz w:val="12"/>
          <w:szCs w:val="12"/>
        </w:rPr>
        <w:t>Douzinas</w:t>
      </w:r>
      <w:proofErr w:type="spellEnd"/>
      <w:r w:rsidRPr="00151CC2">
        <w:rPr>
          <w:rFonts w:cs="Calibri"/>
          <w:sz w:val="12"/>
          <w:szCs w:val="12"/>
        </w:rPr>
        <w:t xml:space="preserve">, the category of ‘crime against humanity’ signifies a split, the ‘moralist conception [that] both makes impossible and bars positive political visions and </w:t>
      </w:r>
      <w:proofErr w:type="gramStart"/>
      <w:r w:rsidRPr="00151CC2">
        <w:rPr>
          <w:rFonts w:cs="Calibri"/>
          <w:sz w:val="12"/>
          <w:szCs w:val="12"/>
        </w:rPr>
        <w:t>possibilities’</w:t>
      </w:r>
      <w:proofErr w:type="gramEnd"/>
      <w:r w:rsidRPr="00151CC2">
        <w:rPr>
          <w:rFonts w:cs="Calibri"/>
          <w:sz w:val="12"/>
          <w:szCs w:val="12"/>
        </w:rPr>
        <w:t>.</w:t>
      </w:r>
      <w:r w:rsidRPr="00151CC2">
        <w:rPr>
          <w:rFonts w:cs="Calibri"/>
        </w:rPr>
        <w:t xml:space="preserve"> </w:t>
      </w:r>
      <w:r w:rsidRPr="00151CC2">
        <w:rPr>
          <w:rFonts w:cs="Calibri"/>
          <w:u w:val="single"/>
        </w:rPr>
        <w:t>‘Human rights ethics’, he proceeds, ‘legitimize what the West already possesses’ (</w:t>
      </w:r>
      <w:proofErr w:type="spellStart"/>
      <w:r w:rsidRPr="00151CC2">
        <w:rPr>
          <w:rFonts w:cs="Calibri"/>
          <w:u w:val="single"/>
        </w:rPr>
        <w:t>Douzinas</w:t>
      </w:r>
      <w:proofErr w:type="spellEnd"/>
      <w:r w:rsidRPr="00151CC2">
        <w:rPr>
          <w:rFonts w:cs="Calibri"/>
          <w:u w:val="single"/>
        </w:rPr>
        <w:t xml:space="preserve"> 2007: 88).</w:t>
      </w:r>
      <w:r w:rsidRPr="00151CC2">
        <w:rPr>
          <w:rFonts w:cs="Calibri"/>
        </w:rPr>
        <w:t xml:space="preserve"> </w:t>
      </w:r>
      <w:r w:rsidRPr="00151CC2">
        <w:rPr>
          <w:rFonts w:cs="Calibri"/>
          <w:sz w:val="12"/>
          <w:szCs w:val="12"/>
        </w:rPr>
        <w:t>He is not, however, calling for a dismissal of the humanitarian and the human; for him, ‘[r]</w:t>
      </w:r>
      <w:proofErr w:type="spellStart"/>
      <w:r w:rsidRPr="00151CC2">
        <w:rPr>
          <w:rFonts w:cs="Calibri"/>
          <w:sz w:val="12"/>
          <w:szCs w:val="12"/>
        </w:rPr>
        <w:t>adical</w:t>
      </w:r>
      <w:proofErr w:type="spellEnd"/>
      <w:r w:rsidRPr="00151CC2">
        <w:rPr>
          <w:rFonts w:cs="Calibri"/>
          <w:sz w:val="12"/>
          <w:szCs w:val="12"/>
        </w:rPr>
        <w:t xml:space="preserve"> humanitarianism aims to confront the existent with a transcendence found in history’ (</w:t>
      </w:r>
      <w:proofErr w:type="spellStart"/>
      <w:r w:rsidRPr="00151CC2">
        <w:rPr>
          <w:rFonts w:cs="Calibri"/>
          <w:sz w:val="12"/>
          <w:szCs w:val="12"/>
        </w:rPr>
        <w:t>Douzinas</w:t>
      </w:r>
      <w:proofErr w:type="spellEnd"/>
      <w:r w:rsidRPr="00151CC2">
        <w:rPr>
          <w:rFonts w:cs="Calibri"/>
          <w:sz w:val="12"/>
          <w:szCs w:val="12"/>
        </w:rPr>
        <w:t xml:space="preserve"> 2007: 89).</w:t>
      </w:r>
      <w:r w:rsidRPr="00151CC2">
        <w:rPr>
          <w:rFonts w:cs="Calibri"/>
        </w:rPr>
        <w:t xml:space="preserve"> </w:t>
      </w:r>
      <w:r w:rsidRPr="00151CC2">
        <w:rPr>
          <w:rFonts w:cs="Calibri"/>
          <w:u w:val="single"/>
        </w:rPr>
        <w:t>Whether as a ruse of the unconscious or an articulation of Western arrogance, these critics claim, racial ‘othering’ is an ideological strategy that precludes articulations of the proper universal (political or moral subject), that is, self-determined humanity signified either in multicultural inclusion or in the figure of the radical humanitarian freed of rights.</w:t>
      </w:r>
      <w:r w:rsidRPr="00151CC2">
        <w:rPr>
          <w:rFonts w:cs="Calibri"/>
        </w:rPr>
        <w:t xml:space="preserve"> </w:t>
      </w:r>
      <w:r w:rsidRPr="00151CC2">
        <w:rPr>
          <w:rFonts w:cs="Calibri"/>
          <w:sz w:val="12"/>
          <w:szCs w:val="12"/>
        </w:rPr>
        <w:t>What they do not ask is why signifiers of the difference between European and non-European polities are deployed in the first place and how they manage to reinscribe ‘universal’ humanity in the political (ethical–juridical) architectures these polities inhabit.</w:t>
      </w:r>
    </w:p>
    <w:p w14:paraId="33044D10" w14:textId="77777777" w:rsidR="0057138E" w:rsidRPr="00151CC2" w:rsidRDefault="0057138E" w:rsidP="0057138E">
      <w:pPr>
        <w:spacing w:after="0"/>
        <w:rPr>
          <w:rFonts w:cs="Calibri"/>
        </w:rPr>
      </w:pPr>
    </w:p>
    <w:p w14:paraId="470D1F2D" w14:textId="77777777" w:rsidR="0057138E" w:rsidRPr="00151CC2" w:rsidRDefault="0057138E" w:rsidP="0057138E">
      <w:pPr>
        <w:pStyle w:val="Heading4"/>
        <w:rPr>
          <w:rFonts w:cs="Calibri"/>
        </w:rPr>
      </w:pPr>
      <w:r w:rsidRPr="00151CC2">
        <w:rPr>
          <w:rFonts w:cs="Calibri"/>
        </w:rPr>
        <w:t xml:space="preserve">Capitalist accumulation and expropriation occurs through racial domination – racialized bodies are assigned economic values and marked as vulnerable to repression </w:t>
      </w:r>
    </w:p>
    <w:p w14:paraId="5D71DC4F" w14:textId="77777777" w:rsidR="0057138E" w:rsidRPr="00151CC2" w:rsidRDefault="0057138E" w:rsidP="0057138E">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11" w:history="1">
        <w:r w:rsidRPr="00151CC2">
          <w:rPr>
            <w:rStyle w:val="Hyperlink"/>
            <w:rFonts w:cs="Calibri"/>
          </w:rPr>
          <w:t>http://criticaltheoryindex.org/assets/CarceralCapitalism---Wang-Jackie.pdf</w:t>
        </w:r>
      </w:hyperlink>
      <w:r w:rsidRPr="00151CC2">
        <w:rPr>
          <w:rFonts w:cs="Calibri"/>
        </w:rPr>
        <w:t>, Accessed 10/30/21 VD</w:t>
      </w:r>
    </w:p>
    <w:p w14:paraId="741DB02B" w14:textId="77777777" w:rsidR="0057138E" w:rsidRPr="00151CC2" w:rsidRDefault="0057138E" w:rsidP="0057138E">
      <w:pPr>
        <w:rPr>
          <w:rFonts w:cs="Calibri"/>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u w:val="none"/>
        </w:rPr>
        <w:t>In order to</w:t>
      </w:r>
      <w:proofErr w:type="gramEnd"/>
      <w:r w:rsidRPr="00151CC2">
        <w:rPr>
          <w:rStyle w:val="StyleUnderline"/>
          <w:rFonts w:cs="Calibri"/>
          <w:sz w:val="12"/>
          <w:szCs w:val="12"/>
          <w:u w:val="none"/>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u w:val="none"/>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u w:val="none"/>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u w:val="none"/>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u w:val="none"/>
        </w:rPr>
        <w:t xml:space="preserve">As </w:t>
      </w:r>
      <w:proofErr w:type="spellStart"/>
      <w:r w:rsidRPr="00151CC2">
        <w:rPr>
          <w:rStyle w:val="StyleUnderline"/>
          <w:rFonts w:cs="Calibri"/>
          <w:sz w:val="12"/>
          <w:szCs w:val="12"/>
          <w:u w:val="none"/>
        </w:rPr>
        <w:t>lyko</w:t>
      </w:r>
      <w:proofErr w:type="spellEnd"/>
      <w:r w:rsidRPr="00151CC2">
        <w:rPr>
          <w:rStyle w:val="StyleUnderline"/>
          <w:rFonts w:cs="Calibri"/>
          <w:sz w:val="12"/>
          <w:szCs w:val="12"/>
          <w:u w:val="none"/>
        </w:rPr>
        <w:t xml:space="preserve"> Day notes, Native dispossession occurs through the expropriation of land, while black dispossession is characterized by enslavement and bodily dispossession</w:t>
      </w:r>
      <w:r w:rsidRPr="00151CC2">
        <w:rPr>
          <w:rStyle w:val="StyleUnderline"/>
          <w:rFonts w:cs="Calibri"/>
          <w:sz w:val="12"/>
          <w:szCs w:val="12"/>
        </w:rPr>
        <w:t>.</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151CC2">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u w:val="none"/>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151CC2">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151CC2">
        <w:rPr>
          <w:rStyle w:val="StyleUnderline"/>
          <w:rFonts w:cs="Calibri"/>
          <w:highlight w:val="cyan"/>
        </w:rPr>
        <w:t>Black racialization</w:t>
      </w:r>
      <w:r w:rsidRPr="00151CC2">
        <w:rPr>
          <w:rStyle w:val="StyleUnderline"/>
          <w:rFonts w:cs="Calibri"/>
        </w:rPr>
        <w:t xml:space="preserve">, then, is the mark that </w:t>
      </w:r>
      <w:r w:rsidRPr="00151CC2">
        <w:rPr>
          <w:rStyle w:val="StyleUnderline"/>
          <w:rFonts w:cs="Calibri"/>
          <w:highlight w:val="cyan"/>
        </w:rPr>
        <w:t>renders subjects</w:t>
      </w:r>
      <w:r w:rsidRPr="00151CC2">
        <w:rPr>
          <w:rStyle w:val="StyleUnderline"/>
          <w:rFonts w:cs="Calibri"/>
        </w:rPr>
        <w:t xml:space="preserve"> as </w:t>
      </w:r>
      <w:r w:rsidRPr="00151CC2">
        <w:rPr>
          <w:rStyle w:val="StyleUnderline"/>
          <w:rFonts w:cs="Calibri"/>
          <w:highlight w:val="cyan"/>
        </w:rPr>
        <w:t>suitable for</w:t>
      </w:r>
      <w:r w:rsidRPr="00151CC2">
        <w:rPr>
          <w:rStyle w:val="StyleUnderline"/>
          <w:rFonts w:cs="Calibri"/>
        </w:rPr>
        <w:t>-on the one hand-</w:t>
      </w:r>
      <w:proofErr w:type="spellStart"/>
      <w:r w:rsidRPr="00151CC2">
        <w:rPr>
          <w:rStyle w:val="StyleUnderline"/>
          <w:rFonts w:cs="Calibri"/>
          <w:highlight w:val="cyan"/>
        </w:rPr>
        <w:t>hyperexploitation</w:t>
      </w:r>
      <w:proofErr w:type="spellEnd"/>
      <w:r w:rsidRPr="00151CC2">
        <w:rPr>
          <w:rStyle w:val="StyleUnderline"/>
          <w:rFonts w:cs="Calibri"/>
        </w:rPr>
        <w:t xml:space="preserve"> and </w:t>
      </w:r>
      <w:r w:rsidRPr="00151CC2">
        <w:rPr>
          <w:rStyle w:val="StyleUnderline"/>
          <w:rFonts w:cs="Calibri"/>
          <w:highlight w:val="cyan"/>
        </w:rPr>
        <w:t>expropriation, and</w:t>
      </w:r>
      <w:r w:rsidRPr="00151CC2">
        <w:rPr>
          <w:rStyle w:val="StyleUnderline"/>
          <w:rFonts w:cs="Calibri"/>
        </w:rPr>
        <w:t xml:space="preserve">, on the other hand, </w:t>
      </w:r>
      <w:r w:rsidRPr="00151CC2">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151CC2">
        <w:rPr>
          <w:rStyle w:val="StyleUnderline"/>
          <w:rFonts w:cs="Calibri"/>
          <w:highlight w:val="cyan"/>
        </w:rPr>
        <w:t>race has maintained</w:t>
      </w:r>
      <w:r w:rsidRPr="00151CC2">
        <w:rPr>
          <w:rStyle w:val="StyleUnderline"/>
          <w:rFonts w:cs="Calibri"/>
        </w:rPr>
        <w:t xml:space="preserve"> its dual character, which consists of "</w:t>
      </w:r>
      <w:r w:rsidRPr="00151CC2">
        <w:rPr>
          <w:rStyle w:val="StyleUnderline"/>
          <w:rFonts w:cs="Calibri"/>
          <w:highlight w:val="cyan"/>
        </w:rPr>
        <w:t>not only a</w:t>
      </w:r>
      <w:r w:rsidRPr="00151CC2">
        <w:rPr>
          <w:rStyle w:val="StyleUnderline"/>
          <w:rFonts w:cs="Calibri"/>
        </w:rPr>
        <w:t xml:space="preserve"> probabilistic </w:t>
      </w:r>
      <w:r w:rsidRPr="00151CC2">
        <w:rPr>
          <w:rStyle w:val="StyleUnderline"/>
          <w:rFonts w:cs="Calibri"/>
          <w:highlight w:val="cyan"/>
        </w:rPr>
        <w:t xml:space="preserve">assignment of </w:t>
      </w:r>
      <w:r w:rsidRPr="00151CC2">
        <w:rPr>
          <w:rStyle w:val="StyleUnderline"/>
          <w:rFonts w:cs="Calibri"/>
        </w:rPr>
        <w:t xml:space="preserve">relative </w:t>
      </w:r>
      <w:r w:rsidRPr="00151CC2">
        <w:rPr>
          <w:rStyle w:val="StyleUnderline"/>
          <w:rFonts w:cs="Calibri"/>
          <w:highlight w:val="cyan"/>
        </w:rPr>
        <w:t>economic value but also an index of</w:t>
      </w:r>
      <w:r w:rsidRPr="00151CC2">
        <w:rPr>
          <w:rStyle w:val="StyleUnderline"/>
          <w:rFonts w:cs="Calibri"/>
        </w:rPr>
        <w:t xml:space="preserve"> differential </w:t>
      </w:r>
      <w:r w:rsidRPr="00151CC2">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u w:val="none"/>
        </w:rPr>
        <w:t xml:space="preserve">16 In other words, vulnerability to </w:t>
      </w:r>
      <w:proofErr w:type="spellStart"/>
      <w:r w:rsidRPr="00151CC2">
        <w:rPr>
          <w:rStyle w:val="StyleUnderline"/>
          <w:rFonts w:cs="Calibri"/>
          <w:sz w:val="12"/>
          <w:szCs w:val="12"/>
          <w:u w:val="none"/>
        </w:rPr>
        <w:t>hyperexploitation</w:t>
      </w:r>
      <w:proofErr w:type="spellEnd"/>
      <w:r w:rsidRPr="00151CC2">
        <w:rPr>
          <w:rStyle w:val="StyleUnderline"/>
          <w:rFonts w:cs="Calibri"/>
          <w:sz w:val="12"/>
          <w:szCs w:val="12"/>
          <w:u w:val="none"/>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u w:val="none"/>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u w:val="none"/>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u w:val="none"/>
        </w:rPr>
        <w:t>lootable</w:t>
      </w:r>
      <w:proofErr w:type="spellEnd"/>
      <w:r w:rsidRPr="00151CC2">
        <w:rPr>
          <w:rStyle w:val="StyleUnderline"/>
          <w:rFonts w:cs="Calibri"/>
          <w:sz w:val="12"/>
          <w:szCs w:val="12"/>
          <w:u w:val="none"/>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151CC2">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151CC2">
        <w:rPr>
          <w:rStyle w:val="StyleUnderline"/>
          <w:rFonts w:cs="Calibri"/>
          <w:highlight w:val="cyan"/>
        </w:rPr>
        <w:t>exploitation and expropriation,</w:t>
      </w:r>
      <w:r w:rsidRPr="00151CC2">
        <w:rPr>
          <w:rStyle w:val="StyleUnderline"/>
          <w:rFonts w:cs="Calibri"/>
        </w:rPr>
        <w:t xml:space="preserve"> but </w:t>
      </w:r>
      <w:r w:rsidRPr="00151CC2">
        <w:rPr>
          <w:rStyle w:val="StyleUnderline"/>
          <w:rFonts w:cs="Calibri"/>
          <w:highlight w:val="cyan"/>
        </w:rPr>
        <w:t>one makes the other possible</w:t>
      </w:r>
      <w:r w:rsidRPr="00151CC2">
        <w:rPr>
          <w:rStyle w:val="StyleUnderline"/>
          <w:rFonts w:cs="Calibri"/>
        </w:rPr>
        <w:t xml:space="preserve"> in that </w:t>
      </w:r>
      <w:r w:rsidRPr="00151CC2">
        <w:rPr>
          <w:rStyle w:val="StyleUnderline"/>
          <w:rFonts w:cs="Calibri"/>
          <w:highlight w:val="cyan"/>
        </w:rPr>
        <w:t>the "racialized subjection of</w:t>
      </w:r>
      <w:r w:rsidRPr="00151CC2">
        <w:rPr>
          <w:rStyle w:val="StyleUnderline"/>
          <w:rFonts w:cs="Calibri"/>
        </w:rPr>
        <w:t xml:space="preserve"> those </w:t>
      </w:r>
      <w:r w:rsidRPr="00151CC2">
        <w:rPr>
          <w:rStyle w:val="StyleUnderline"/>
          <w:rFonts w:cs="Calibri"/>
          <w:highlight w:val="cyan"/>
        </w:rPr>
        <w:t>whom capital expropriates is</w:t>
      </w:r>
      <w:r w:rsidRPr="00151CC2">
        <w:rPr>
          <w:rStyle w:val="StyleUnderline"/>
          <w:rFonts w:cs="Calibri"/>
        </w:rPr>
        <w:t xml:space="preserve"> a condition of </w:t>
      </w:r>
      <w:r w:rsidRPr="00151CC2">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u w:val="none"/>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151CC2">
        <w:rPr>
          <w:rStyle w:val="StyleUnderline"/>
          <w:rFonts w:cs="Calibri"/>
          <w:highlight w:val="cyan"/>
        </w:rPr>
        <w:t>the "present regime of racialized accumulation</w:t>
      </w:r>
      <w:r w:rsidRPr="00151CC2">
        <w:rPr>
          <w:rStyle w:val="StyleUnderline"/>
          <w:rFonts w:cs="Calibri"/>
        </w:rPr>
        <w:t>"- which she refers to as "</w:t>
      </w:r>
      <w:r w:rsidRPr="00151CC2">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151CC2">
        <w:rPr>
          <w:rStyle w:val="StyleUnderline"/>
          <w:rFonts w:cs="Calibri"/>
          <w:highlight w:val="cyan"/>
        </w:rPr>
        <w:t>expropriation</w:t>
      </w:r>
      <w:r w:rsidRPr="00151CC2">
        <w:rPr>
          <w:rStyle w:val="StyleUnderline"/>
          <w:rFonts w:cs="Calibri"/>
        </w:rPr>
        <w:t xml:space="preserve"> has become ubiquitous, </w:t>
      </w:r>
      <w:r w:rsidRPr="00151CC2">
        <w:rPr>
          <w:rStyle w:val="StyleUnderline"/>
          <w:rFonts w:cs="Calibri"/>
          <w:highlight w:val="cyan"/>
        </w:rPr>
        <w:t>afflicting not only its traditional subjects but also those</w:t>
      </w:r>
      <w:r w:rsidRPr="00151CC2">
        <w:rPr>
          <w:rStyle w:val="StyleUnderline"/>
          <w:rFonts w:cs="Calibri"/>
        </w:rPr>
        <w:t xml:space="preserve"> who were </w:t>
      </w:r>
      <w:r w:rsidRPr="00151CC2">
        <w:rPr>
          <w:rStyle w:val="StyleUnderline"/>
          <w:rFonts w:cs="Calibri"/>
          <w:highlight w:val="cyan"/>
        </w:rPr>
        <w:t xml:space="preserve">previously shielded by their status as </w:t>
      </w:r>
      <w:proofErr w:type="spellStart"/>
      <w:r w:rsidRPr="00151CC2">
        <w:rPr>
          <w:rStyle w:val="StyleUnderline"/>
          <w:rFonts w:cs="Calibri"/>
          <w:highlight w:val="cyan"/>
        </w:rPr>
        <w:t>citizenworkers</w:t>
      </w:r>
      <w:proofErr w:type="spellEnd"/>
      <w:r w:rsidRPr="00151CC2">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u w:val="none"/>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u w:val="none"/>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u w:val="none"/>
        </w:rPr>
        <w:t>expropriability</w:t>
      </w:r>
      <w:proofErr w:type="spellEnd"/>
      <w:r w:rsidRPr="00151CC2">
        <w:rPr>
          <w:rStyle w:val="StyleUnderline"/>
          <w:rFonts w:cs="Calibri"/>
          <w:sz w:val="12"/>
          <w:szCs w:val="12"/>
          <w:u w:val="none"/>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151CC2">
        <w:rPr>
          <w:rStyle w:val="StyleUnderline"/>
          <w:rFonts w:cs="Calibri"/>
          <w:highlight w:val="cyan"/>
        </w:rPr>
        <w:t>If expropriation and exploitation</w:t>
      </w:r>
      <w:r w:rsidRPr="00151CC2">
        <w:rPr>
          <w:rStyle w:val="StyleUnderline"/>
          <w:rFonts w:cs="Calibri"/>
        </w:rPr>
        <w:t xml:space="preserve"> now </w:t>
      </w:r>
      <w:r w:rsidRPr="00151CC2">
        <w:rPr>
          <w:rStyle w:val="StyleUnderline"/>
          <w:rFonts w:cs="Calibri"/>
          <w:highlight w:val="cyan"/>
        </w:rPr>
        <w:t>occur on a continuum</w:t>
      </w:r>
      <w:r w:rsidRPr="00151CC2">
        <w:rPr>
          <w:rStyle w:val="StyleUnderline"/>
          <w:rFonts w:cs="Calibri"/>
        </w:rPr>
        <w:t xml:space="preserve">, then </w:t>
      </w:r>
      <w:r w:rsidRPr="00151CC2">
        <w:rPr>
          <w:rStyle w:val="StyleUnderline"/>
          <w:rFonts w:cs="Calibri"/>
          <w:highlight w:val="cyan"/>
        </w:rPr>
        <w:t>it has been made possible</w:t>
      </w:r>
      <w:r w:rsidRPr="00151CC2">
        <w:rPr>
          <w:rStyle w:val="StyleUnderline"/>
          <w:rFonts w:cs="Calibri"/>
        </w:rPr>
        <w:t xml:space="preserve">, in part, </w:t>
      </w:r>
      <w:r w:rsidRPr="00151CC2">
        <w:rPr>
          <w:rStyle w:val="StyleUnderline"/>
          <w:rFonts w:cs="Calibri"/>
          <w:highlight w:val="cyan"/>
        </w:rPr>
        <w:t>by</w:t>
      </w:r>
      <w:r w:rsidRPr="00151CC2">
        <w:rPr>
          <w:rStyle w:val="StyleUnderline"/>
          <w:rFonts w:cs="Calibri"/>
        </w:rPr>
        <w:t xml:space="preserve"> late capitalism's current modus operandi: </w:t>
      </w:r>
      <w:r w:rsidRPr="00151CC2">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31FC49EC" w14:textId="77777777" w:rsidR="0057138E" w:rsidRPr="00151CC2" w:rsidRDefault="0057138E" w:rsidP="0057138E">
      <w:pPr>
        <w:spacing w:after="0"/>
        <w:rPr>
          <w:rFonts w:cs="Calibri"/>
        </w:rPr>
      </w:pPr>
    </w:p>
    <w:p w14:paraId="36ACB694" w14:textId="77777777" w:rsidR="0057138E" w:rsidRPr="00151CC2" w:rsidRDefault="0057138E" w:rsidP="0057138E">
      <w:pPr>
        <w:pStyle w:val="Heading4"/>
        <w:rPr>
          <w:rStyle w:val="StyleUnderline"/>
          <w:rFonts w:cs="Calibri"/>
          <w:sz w:val="26"/>
          <w:u w:val="none"/>
        </w:rPr>
      </w:pPr>
      <w:r w:rsidRPr="00151CC2">
        <w:rPr>
          <w:rStyle w:val="StyleUnderline"/>
          <w:rFonts w:cs="Calibri"/>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1AE52F6C" w14:textId="77777777" w:rsidR="0057138E" w:rsidRPr="00151CC2" w:rsidRDefault="0057138E" w:rsidP="0057138E">
      <w:pPr>
        <w:spacing w:after="0"/>
        <w:rPr>
          <w:rStyle w:val="StyleUnderline"/>
          <w:rFonts w:cs="Calibri"/>
          <w:u w:val="none"/>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u w:val="none"/>
        </w:rPr>
        <w:t xml:space="preserve">, </w:t>
      </w:r>
      <w:r w:rsidRPr="00151CC2">
        <w:rPr>
          <w:rStyle w:val="StyleUnderline"/>
          <w:rFonts w:cs="Calibri"/>
          <w:sz w:val="16"/>
          <w:u w:val="none"/>
        </w:rPr>
        <w:t xml:space="preserve">(Steven </w:t>
      </w:r>
      <w:proofErr w:type="spellStart"/>
      <w:r w:rsidRPr="00151CC2">
        <w:rPr>
          <w:rStyle w:val="StyleUnderline"/>
          <w:rFonts w:cs="Calibri"/>
          <w:sz w:val="16"/>
          <w:u w:val="none"/>
        </w:rPr>
        <w:t>Shaviro</w:t>
      </w:r>
      <w:proofErr w:type="spellEnd"/>
      <w:r w:rsidRPr="00151CC2">
        <w:rPr>
          <w:rStyle w:val="StyleUnderline"/>
          <w:rFonts w:cs="Calibri"/>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2" w:history="1">
        <w:r w:rsidRPr="00151CC2">
          <w:rPr>
            <w:rStyle w:val="Hyperlink"/>
            <w:rFonts w:cs="Calibri"/>
            <w:sz w:val="16"/>
          </w:rPr>
          <w:t>https://track5.mixtape.moe/qdkkdt.pdf</w:t>
        </w:r>
      </w:hyperlink>
      <w:r w:rsidRPr="00151CC2">
        <w:rPr>
          <w:rStyle w:val="StyleUnderline"/>
          <w:rFonts w:cs="Calibri"/>
          <w:sz w:val="16"/>
          <w:u w:val="none"/>
        </w:rPr>
        <w:t xml:space="preserve"> </w:t>
      </w:r>
      <w:proofErr w:type="spellStart"/>
      <w:r w:rsidRPr="00151CC2">
        <w:rPr>
          <w:rStyle w:val="StyleUnderline"/>
          <w:rFonts w:cs="Calibri"/>
          <w:sz w:val="16"/>
          <w:u w:val="none"/>
        </w:rPr>
        <w:t>rvs</w:t>
      </w:r>
      <w:proofErr w:type="spellEnd"/>
      <w:r w:rsidRPr="00151CC2">
        <w:rPr>
          <w:rStyle w:val="StyleUnderline"/>
          <w:rFonts w:cs="Calibri"/>
          <w:sz w:val="16"/>
          <w:u w:val="none"/>
        </w:rPr>
        <w:t>)</w:t>
      </w:r>
      <w:r w:rsidRPr="00151CC2">
        <w:rPr>
          <w:rFonts w:cs="Calibri"/>
          <w:color w:val="222222"/>
          <w:sz w:val="14"/>
          <w:szCs w:val="20"/>
          <w:shd w:val="clear" w:color="auto" w:fill="FFFFFF"/>
        </w:rPr>
        <w:t xml:space="preserve"> </w:t>
      </w:r>
    </w:p>
    <w:p w14:paraId="65590C09" w14:textId="77777777" w:rsidR="0057138E" w:rsidRPr="00151CC2" w:rsidRDefault="0057138E" w:rsidP="0057138E">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151CC2">
        <w:rPr>
          <w:rStyle w:val="Emphasis"/>
          <w:rFonts w:cs="Calibri"/>
          <w:highlight w:val="cyan"/>
        </w:rPr>
        <w:t>Global warming, and environmental pollution</w:t>
      </w:r>
      <w:r w:rsidRPr="00151CC2">
        <w:rPr>
          <w:rStyle w:val="Emphasis"/>
          <w:rFonts w:cs="Calibri"/>
        </w:rPr>
        <w:t xml:space="preserve"> and degradation, </w:t>
      </w:r>
      <w:r w:rsidRPr="00151CC2">
        <w:rPr>
          <w:rStyle w:val="Emphasis"/>
          <w:rFonts w:cs="Calibri"/>
          <w:highlight w:val="cyan"/>
        </w:rPr>
        <w:t>threaten to undermine our</w:t>
      </w:r>
      <w:r w:rsidRPr="00151CC2">
        <w:rPr>
          <w:rStyle w:val="Emphasis"/>
          <w:rFonts w:cs="Calibri"/>
        </w:rPr>
        <w:t xml:space="preserve"> whole </w:t>
      </w:r>
      <w:r w:rsidRPr="00151CC2">
        <w:rPr>
          <w:rStyle w:val="Emphasis"/>
          <w:rFonts w:cs="Calibri"/>
          <w:highlight w:val="cyan"/>
        </w:rPr>
        <w:t>mode of life.</w:t>
      </w:r>
      <w:r w:rsidRPr="00151CC2">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151CC2">
        <w:rPr>
          <w:rStyle w:val="StyleUnderline"/>
          <w:rFonts w:cs="Calibri"/>
          <w:highlight w:val="cyan"/>
        </w:rPr>
        <w:t xml:space="preserve">the world today is characterized by </w:t>
      </w:r>
      <w:r w:rsidRPr="00151CC2">
        <w:rPr>
          <w:rStyle w:val="StyleUnderline"/>
          <w:rFonts w:cs="Calibri"/>
        </w:rPr>
        <w:t xml:space="preserve">“heightened </w:t>
      </w:r>
      <w:r w:rsidRPr="00151CC2">
        <w:rPr>
          <w:rStyle w:val="StyleUnderline"/>
          <w:rFonts w:cs="Calibri"/>
          <w:highlight w:val="cyan"/>
        </w:rPr>
        <w:t>polarization</w:t>
      </w:r>
      <w:r w:rsidRPr="00151CC2">
        <w:rPr>
          <w:rStyle w:val="StyleUnderline"/>
          <w:rFonts w:cs="Calibri"/>
        </w:rPr>
        <w:t xml:space="preserve">, increasing </w:t>
      </w:r>
      <w:r w:rsidRPr="00151CC2">
        <w:rPr>
          <w:rStyle w:val="StyleUnderline"/>
          <w:rFonts w:cs="Calibri"/>
          <w:highlight w:val="cyan"/>
        </w:rPr>
        <w:t>unemployment, [and] the</w:t>
      </w:r>
      <w:r w:rsidRPr="00151CC2">
        <w:rPr>
          <w:rStyle w:val="StyleUnderline"/>
          <w:rFonts w:cs="Calibri"/>
        </w:rPr>
        <w:t xml:space="preserve"> ever more desperate </w:t>
      </w:r>
      <w:r w:rsidRPr="00151CC2">
        <w:rPr>
          <w:rStyle w:val="StyleUnderline"/>
          <w:rFonts w:cs="Calibri"/>
          <w:highlight w:val="cyan"/>
        </w:rPr>
        <w:t>search for new</w:t>
      </w:r>
      <w:r w:rsidRPr="00151CC2">
        <w:rPr>
          <w:rStyle w:val="StyleUnderline"/>
          <w:rFonts w:cs="Calibri"/>
        </w:rPr>
        <w:t xml:space="preserve"> investments and new </w:t>
      </w:r>
      <w:r w:rsidRPr="00151CC2">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151CC2">
        <w:rPr>
          <w:rStyle w:val="StyleUnderline"/>
          <w:rFonts w:cs="Calibri"/>
          <w:highlight w:val="cyan"/>
        </w:rPr>
        <w:t>The subjection of all aspects of life to</w:t>
      </w:r>
      <w:r w:rsidRPr="00151CC2">
        <w:rPr>
          <w:rStyle w:val="StyleUnderline"/>
          <w:rFonts w:cs="Calibri"/>
        </w:rPr>
        <w:t xml:space="preserve"> </w:t>
      </w:r>
      <w:r w:rsidRPr="00151CC2">
        <w:rPr>
          <w:rStyle w:val="StyleUnderline"/>
          <w:rFonts w:cs="Calibri"/>
          <w:highlight w:val="cyan"/>
        </w:rPr>
        <w:t>the</w:t>
      </w:r>
      <w:r w:rsidRPr="00151CC2">
        <w:rPr>
          <w:rStyle w:val="StyleUnderline"/>
          <w:rFonts w:cs="Calibri"/>
        </w:rPr>
        <w:t xml:space="preserve"> so-called </w:t>
      </w:r>
      <w:r w:rsidRPr="00151CC2">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151CC2">
        <w:rPr>
          <w:rStyle w:val="StyleUnderline"/>
          <w:rFonts w:cs="Calibri"/>
          <w:highlight w:val="cyan"/>
        </w:rPr>
        <w:t>on a global scale</w:t>
      </w:r>
      <w:r w:rsidRPr="00151CC2">
        <w:rPr>
          <w:rStyle w:val="StyleUnderline"/>
          <w:rFonts w:cs="Calibri"/>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151CC2">
        <w:rPr>
          <w:rStyle w:val="StyleUnderline"/>
          <w:rFonts w:cs="Calibri"/>
          <w:highlight w:val="cyan"/>
        </w:rPr>
        <w:t>2008, the big banks were bailed out</w:t>
      </w:r>
      <w:r w:rsidRPr="00151CC2">
        <w:rPr>
          <w:rStyle w:val="StyleUnderline"/>
          <w:rFonts w:cs="Calibri"/>
        </w:rPr>
        <w:t xml:space="preserve"> by the United States government. </w:t>
      </w:r>
      <w:r w:rsidRPr="00151CC2">
        <w:rPr>
          <w:rStyle w:val="StyleUnderline"/>
          <w:rFonts w:cs="Calibri"/>
          <w:highlight w:val="cyan"/>
        </w:rPr>
        <w:t>This allowed them to resume the</w:t>
      </w:r>
      <w:r w:rsidRPr="00151CC2">
        <w:rPr>
          <w:rStyle w:val="StyleUnderline"/>
          <w:rFonts w:cs="Calibri"/>
        </w:rPr>
        <w:t xml:space="preserve"> very </w:t>
      </w:r>
      <w:r w:rsidRPr="00151CC2">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151CC2">
        <w:rPr>
          <w:rStyle w:val="Emphasis"/>
          <w:rFonts w:cs="Calibri"/>
          <w:highlight w:val="cyan"/>
        </w:rPr>
        <w:t xml:space="preserve">that led to the breakdown </w:t>
      </w:r>
      <w:r w:rsidRPr="00151CC2">
        <w:rPr>
          <w:rStyle w:val="Emphasis"/>
          <w:rFonts w:cs="Calibri"/>
        </w:rPr>
        <w:t xml:space="preserve">of the economic system </w:t>
      </w:r>
      <w:r w:rsidRPr="00151CC2">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151CC2">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151CC2">
        <w:rPr>
          <w:rStyle w:val="StyleUnderline"/>
          <w:rFonts w:cs="Calibri"/>
          <w:highlight w:val="cyan"/>
        </w:rPr>
        <w:t>help</w:t>
      </w:r>
      <w:proofErr w:type="gramEnd"/>
      <w:r w:rsidRPr="00151CC2">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151CC2">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151CC2">
        <w:rPr>
          <w:rStyle w:val="StyleUnderline"/>
          <w:rFonts w:cs="Calibri"/>
          <w:highlight w:val="cyan"/>
        </w:rPr>
        <w:t>war</w:t>
      </w:r>
      <w:r w:rsidRPr="00151CC2">
        <w:rPr>
          <w:rStyle w:val="StyleUnderline"/>
          <w:rFonts w:cs="Calibri"/>
        </w:rPr>
        <w:t xml:space="preserve">, the devaluation of assets, the degradation of productive capacity, </w:t>
      </w:r>
      <w:r w:rsidRPr="00151CC2">
        <w:rPr>
          <w:rStyle w:val="StyleUnderline"/>
          <w:rFonts w:cs="Calibri"/>
          <w:highlight w:val="cyan"/>
        </w:rPr>
        <w:t>abandonment and</w:t>
      </w:r>
      <w:r w:rsidRPr="00151CC2">
        <w:rPr>
          <w:rStyle w:val="StyleUnderline"/>
          <w:rFonts w:cs="Calibri"/>
        </w:rPr>
        <w:t xml:space="preserve"> other forms of ‘</w:t>
      </w:r>
      <w:r w:rsidRPr="00151CC2">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151CC2">
        <w:rPr>
          <w:rStyle w:val="StyleUnderline"/>
          <w:rFonts w:cs="Calibri"/>
        </w:rPr>
        <w:t>The “market”—</w:t>
      </w:r>
      <w:r w:rsidRPr="00151CC2">
        <w:rPr>
          <w:rFonts w:cs="Calibri"/>
          <w:sz w:val="16"/>
        </w:rPr>
        <w:t xml:space="preserve">nearly deified in neoliberal doctrine—thus works preemptively, as a global practice of what Richard </w:t>
      </w:r>
      <w:proofErr w:type="spellStart"/>
      <w:r w:rsidRPr="00151CC2">
        <w:rPr>
          <w:rFonts w:cs="Calibri"/>
          <w:sz w:val="16"/>
        </w:rPr>
        <w:t>Grusin</w:t>
      </w:r>
      <w:proofErr w:type="spellEnd"/>
      <w:r w:rsidRPr="00151CC2">
        <w:rPr>
          <w:rFonts w:cs="Calibri"/>
          <w:sz w:val="16"/>
        </w:rPr>
        <w:t xml:space="preserve"> calls </w:t>
      </w:r>
      <w:proofErr w:type="spellStart"/>
      <w:r w:rsidRPr="00151CC2">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242FB240" w14:textId="77777777" w:rsidR="0057138E" w:rsidRPr="00151CC2" w:rsidRDefault="0057138E" w:rsidP="0057138E">
      <w:pPr>
        <w:spacing w:after="0"/>
        <w:rPr>
          <w:rFonts w:cs="Calibri"/>
        </w:rPr>
      </w:pPr>
    </w:p>
    <w:p w14:paraId="54D61A30" w14:textId="77777777" w:rsidR="0057138E" w:rsidRPr="00151CC2" w:rsidRDefault="0057138E" w:rsidP="0057138E">
      <w:pPr>
        <w:pStyle w:val="Heading4"/>
        <w:rPr>
          <w:rFonts w:cs="Calibri"/>
        </w:rPr>
      </w:pPr>
      <w:r w:rsidRPr="00151CC2">
        <w:rPr>
          <w:rFonts w:eastAsia="Calibri" w:cs="Calibri"/>
        </w:rPr>
        <w:t>Neoliberalism strips language of its critical possibility and produces race neutrality – this reifies whiteness and lets white people think they are free of responsibility – thus the ROTB is to challenge racial capitalism</w:t>
      </w:r>
    </w:p>
    <w:p w14:paraId="34B79495" w14:textId="77777777" w:rsidR="0057138E" w:rsidRPr="00151CC2" w:rsidRDefault="0057138E" w:rsidP="0057138E">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13">
        <w:r w:rsidRPr="00151CC2">
          <w:rPr>
            <w:rFonts w:cs="Calibri"/>
            <w:color w:val="000000"/>
          </w:rPr>
          <w:t>https://www.tandfonline.com/doi/abs/10.1080/0363452032000156190?journalCode=rced20</w:t>
        </w:r>
      </w:hyperlink>
      <w:r w:rsidRPr="00151CC2">
        <w:rPr>
          <w:rFonts w:cs="Calibri"/>
          <w:bCs/>
        </w:rPr>
        <w:t>, Accessed 6/28/21 VD</w:t>
      </w:r>
    </w:p>
    <w:p w14:paraId="01CBD640" w14:textId="77777777" w:rsidR="0057138E" w:rsidRPr="00151CC2" w:rsidRDefault="0057138E" w:rsidP="0057138E">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151CC2">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151CC2">
        <w:rPr>
          <w:rFonts w:eastAsia="Calibri" w:cs="Calibri"/>
          <w:color w:val="000000"/>
          <w:highlight w:val="cyan"/>
          <w:u w:val="single"/>
        </w:rPr>
        <w:t>There is no language</w:t>
      </w:r>
      <w:r w:rsidRPr="00151CC2">
        <w:rPr>
          <w:rFonts w:eastAsia="Calibri" w:cs="Calibri"/>
          <w:color w:val="000000"/>
          <w:u w:val="single"/>
        </w:rPr>
        <w:t xml:space="preserve"> here </w:t>
      </w:r>
      <w:r w:rsidRPr="00151CC2">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151CC2">
        <w:rPr>
          <w:rFonts w:eastAsia="Calibri" w:cs="Calibri"/>
          <w:color w:val="000000"/>
          <w:highlight w:val="cyan"/>
          <w:u w:val="single"/>
        </w:rPr>
        <w:t>fighting against</w:t>
      </w:r>
      <w:r w:rsidRPr="00151CC2">
        <w:rPr>
          <w:rFonts w:eastAsia="Calibri" w:cs="Calibri"/>
          <w:color w:val="000000"/>
          <w:u w:val="single"/>
        </w:rPr>
        <w:t xml:space="preserve"> substantive </w:t>
      </w:r>
      <w:r w:rsidRPr="00151CC2">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151CC2">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151CC2">
        <w:rPr>
          <w:rFonts w:eastAsia="Calibri" w:cs="Calibri"/>
          <w:color w:val="000000"/>
          <w:highlight w:val="cyan"/>
          <w:u w:val="single"/>
        </w:rPr>
        <w:t>language is</w:t>
      </w:r>
      <w:r w:rsidRPr="00151CC2">
        <w:rPr>
          <w:rFonts w:eastAsia="Calibri" w:cs="Calibri"/>
          <w:color w:val="000000"/>
          <w:u w:val="single"/>
        </w:rPr>
        <w:t xml:space="preserve"> often </w:t>
      </w:r>
      <w:r w:rsidRPr="00151CC2">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151CC2">
        <w:rPr>
          <w:rFonts w:eastAsia="Calibri" w:cs="Calibri"/>
          <w:color w:val="000000"/>
          <w:highlight w:val="cyan"/>
          <w:u w:val="single"/>
        </w:rPr>
        <w:t>Freedom</w:t>
      </w:r>
      <w:r w:rsidRPr="00151CC2">
        <w:rPr>
          <w:rFonts w:eastAsia="Calibri" w:cs="Calibri"/>
          <w:color w:val="000000"/>
          <w:u w:val="single"/>
        </w:rPr>
        <w:t xml:space="preserve"> in this discourse </w:t>
      </w:r>
      <w:r w:rsidRPr="00151CC2">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151CC2">
        <w:rPr>
          <w:rFonts w:eastAsia="Calibri" w:cs="Calibri"/>
          <w:color w:val="000000"/>
          <w:highlight w:val="cyan"/>
          <w:u w:val="single"/>
        </w:rPr>
        <w:t>intolerance of those “others”</w:t>
      </w:r>
      <w:r w:rsidRPr="00151CC2">
        <w:rPr>
          <w:rFonts w:eastAsia="Calibri" w:cs="Calibri"/>
          <w:color w:val="000000"/>
          <w:u w:val="single"/>
        </w:rPr>
        <w:t xml:space="preserve"> who are </w:t>
      </w:r>
      <w:r w:rsidRPr="00151CC2">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sidRPr="00151CC2">
        <w:rPr>
          <w:rFonts w:eastAsia="Calibri" w:cs="Calibri"/>
          <w:color w:val="000000"/>
          <w:sz w:val="12"/>
          <w:szCs w:val="12"/>
        </w:rPr>
        <w:t>freedom</w:t>
      </w:r>
      <w:proofErr w:type="gramEnd"/>
      <w:r w:rsidRPr="00151CC2">
        <w:rPr>
          <w:rFonts w:eastAsia="Calibri" w:cs="Calibri"/>
          <w:color w:val="000000"/>
          <w:sz w:val="12"/>
          <w:szCs w:val="12"/>
        </w:rPr>
        <w:t xml:space="preserve">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151CC2">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151CC2">
        <w:rPr>
          <w:rFonts w:eastAsia="Calibri" w:cs="Calibri"/>
          <w:color w:val="000000"/>
          <w:highlight w:val="cyan"/>
          <w:u w:val="single"/>
        </w:rPr>
        <w:t>denies</w:t>
      </w:r>
      <w:r w:rsidRPr="00151CC2">
        <w:rPr>
          <w:rFonts w:eastAsia="Calibri" w:cs="Calibri"/>
          <w:color w:val="000000"/>
          <w:u w:val="single"/>
        </w:rPr>
        <w:t xml:space="preserve"> the claim that </w:t>
      </w:r>
      <w:r w:rsidRPr="00151CC2">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151CC2">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151CC2">
        <w:rPr>
          <w:rFonts w:eastAsia="Calibri" w:cs="Calibri"/>
          <w:color w:val="000000"/>
          <w:highlight w:val="cyan"/>
          <w:u w:val="single"/>
        </w:rPr>
        <w:t>whiteness</w:t>
      </w:r>
      <w:r w:rsidRPr="00151CC2">
        <w:rPr>
          <w:rFonts w:eastAsia="Calibri" w:cs="Calibri"/>
          <w:color w:val="000000"/>
          <w:u w:val="single"/>
        </w:rPr>
        <w:t xml:space="preserve">, color blindness </w:t>
      </w:r>
      <w:r w:rsidRPr="00151CC2">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151CC2">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151CC2">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03E6F89F" w14:textId="77777777" w:rsidR="0057138E" w:rsidRPr="00151CC2" w:rsidRDefault="0057138E" w:rsidP="0057138E">
      <w:pPr>
        <w:spacing w:after="0"/>
        <w:rPr>
          <w:rFonts w:cs="Calibri"/>
        </w:rPr>
      </w:pPr>
    </w:p>
    <w:p w14:paraId="4EDC950D" w14:textId="77777777" w:rsidR="0057138E" w:rsidRPr="00151CC2" w:rsidRDefault="0057138E" w:rsidP="0057138E">
      <w:pPr>
        <w:pStyle w:val="Heading4"/>
        <w:rPr>
          <w:rFonts w:cs="Calibri"/>
        </w:rPr>
      </w:pPr>
      <w:r w:rsidRPr="00151CC2">
        <w:rPr>
          <w:rFonts w:cs="Calibri"/>
        </w:rPr>
        <w:t xml:space="preserve">The alternative is to engage in a Black feminist </w:t>
      </w:r>
      <w:proofErr w:type="spellStart"/>
      <w:r w:rsidRPr="00151CC2">
        <w:rPr>
          <w:rFonts w:cs="Calibri"/>
        </w:rPr>
        <w:t>poethical</w:t>
      </w:r>
      <w:proofErr w:type="spellEnd"/>
      <w:r w:rsidRPr="00151CC2">
        <w:rPr>
          <w:rFonts w:cs="Calibri"/>
        </w:rPr>
        <w:t xml:space="preserve"> reading of the Zapatistas’ Dead – this recognizes that capital is built on the bodies and labor of the slave and the Native to form concrete movements against racial capitalism</w:t>
      </w:r>
    </w:p>
    <w:p w14:paraId="7F4EE169" w14:textId="77777777" w:rsidR="0057138E" w:rsidRPr="00151CC2" w:rsidRDefault="0057138E" w:rsidP="0057138E">
      <w:pPr>
        <w:spacing w:after="0"/>
        <w:rPr>
          <w:rStyle w:val="Style13ptBold"/>
          <w:rFonts w:cs="Calibri"/>
          <w:b w:val="0"/>
          <w:bCs w:val="0"/>
          <w:sz w:val="22"/>
        </w:rPr>
      </w:pPr>
      <w:r w:rsidRPr="00151CC2">
        <w:rPr>
          <w:rFonts w:eastAsia="Calibri" w:cs="Calibri"/>
          <w:b/>
          <w:sz w:val="26"/>
          <w:szCs w:val="26"/>
        </w:rPr>
        <w:t xml:space="preserve">da Silva 20, </w:t>
      </w:r>
      <w:r w:rsidRPr="00151CC2">
        <w:rPr>
          <w:rFonts w:eastAsia="Calibri" w:cs="Calibri"/>
        </w:rPr>
        <w:t xml:space="preserve">Denise Ferreira, Professor and Director of the Institute for Gender, Race, Sexuality, and Social Justice at the University of British Columbia, Otherwise Worlds: Against Settler Colonialism and Anti-Blackness”, </w:t>
      </w:r>
      <w:hyperlink r:id="rId14">
        <w:r w:rsidRPr="00151CC2">
          <w:rPr>
            <w:rFonts w:eastAsia="Calibri" w:cs="Calibri"/>
            <w:color w:val="000000"/>
          </w:rPr>
          <w:t>https://www.dukeupress.edu/otherwise-worlds</w:t>
        </w:r>
      </w:hyperlink>
      <w:r w:rsidRPr="00151CC2">
        <w:rPr>
          <w:rFonts w:eastAsia="Calibri" w:cs="Calibri"/>
        </w:rPr>
        <w:t>, Accessed 10/30/21 VD</w:t>
      </w:r>
    </w:p>
    <w:p w14:paraId="102A77ED" w14:textId="77777777" w:rsidR="0057138E" w:rsidRPr="00151CC2" w:rsidRDefault="0057138E" w:rsidP="0057138E">
      <w:pPr>
        <w:spacing w:after="0"/>
        <w:rPr>
          <w:rFonts w:cs="Calibri"/>
        </w:rPr>
      </w:pPr>
      <w:r w:rsidRPr="00151CC2">
        <w:rPr>
          <w:rFonts w:cs="Calibri"/>
          <w:sz w:val="12"/>
          <w:szCs w:val="12"/>
        </w:rPr>
        <w:t xml:space="preserve">How to apprehend the world anew, without separability, determinacy, and </w:t>
      </w:r>
      <w:proofErr w:type="spellStart"/>
      <w:r w:rsidRPr="00151CC2">
        <w:rPr>
          <w:rFonts w:cs="Calibri"/>
          <w:sz w:val="12"/>
          <w:szCs w:val="12"/>
        </w:rPr>
        <w:t>sequentiality</w:t>
      </w:r>
      <w:proofErr w:type="spellEnd"/>
      <w:r w:rsidRPr="00151CC2">
        <w:rPr>
          <w:rFonts w:cs="Calibri"/>
          <w:sz w:val="12"/>
          <w:szCs w:val="12"/>
        </w:rPr>
        <w:t xml:space="preserve"> presumed in the very categories and concepts—that is, the forms of the subject—which are still our critical tools and raw materials? Abstraction or reflection </w:t>
      </w:r>
      <w:proofErr w:type="gramStart"/>
      <w:r w:rsidRPr="00151CC2">
        <w:rPr>
          <w:rFonts w:cs="Calibri"/>
          <w:sz w:val="12"/>
          <w:szCs w:val="12"/>
        </w:rPr>
        <w:t>has to</w:t>
      </w:r>
      <w:proofErr w:type="gramEnd"/>
      <w:r w:rsidRPr="00151CC2">
        <w:rPr>
          <w:rFonts w:cs="Calibri"/>
          <w:sz w:val="12"/>
          <w:szCs w:val="12"/>
        </w:rPr>
        <w:t xml:space="preserve"> go. This is a job for intuition.</w:t>
      </w:r>
      <w:r w:rsidRPr="00151CC2">
        <w:rPr>
          <w:rFonts w:cs="Calibri"/>
        </w:rPr>
        <w:t xml:space="preserve"> </w:t>
      </w:r>
      <w:r w:rsidRPr="00151CC2">
        <w:rPr>
          <w:rFonts w:cs="Calibri"/>
          <w:u w:val="single"/>
        </w:rPr>
        <w:t xml:space="preserve">I am thinking with Hortense </w:t>
      </w:r>
      <w:proofErr w:type="spellStart"/>
      <w:r w:rsidRPr="00151CC2">
        <w:rPr>
          <w:rFonts w:cs="Calibri"/>
          <w:u w:val="single"/>
        </w:rPr>
        <w:t>Spillers’s</w:t>
      </w:r>
      <w:proofErr w:type="spellEnd"/>
      <w:r w:rsidRPr="00151CC2">
        <w:rPr>
          <w:rFonts w:cs="Calibri"/>
          <w:u w:val="single"/>
        </w:rPr>
        <w:t xml:space="preserve"> articulation of the flesh as the ethical ground from which to critically consider conquest and slavery—namely, the wounded flesh exposes total violence as a means that ensures profit and its accumulation through the appropriation of total value, that is, that </w:t>
      </w:r>
      <w:r w:rsidRPr="00151CC2">
        <w:rPr>
          <w:rFonts w:cs="Calibri"/>
          <w:highlight w:val="cyan"/>
          <w:u w:val="single"/>
        </w:rPr>
        <w:t>global capital consists in</w:t>
      </w:r>
      <w:r w:rsidRPr="00151CC2">
        <w:rPr>
          <w:rFonts w:cs="Calibri"/>
          <w:u w:val="single"/>
        </w:rPr>
        <w:t xml:space="preserve"> nothing more than the </w:t>
      </w:r>
      <w:r w:rsidRPr="00151CC2">
        <w:rPr>
          <w:rFonts w:cs="Calibri"/>
          <w:highlight w:val="cyan"/>
          <w:u w:val="single"/>
        </w:rPr>
        <w:t>expropriated</w:t>
      </w:r>
      <w:r w:rsidRPr="00151CC2">
        <w:rPr>
          <w:rFonts w:cs="Calibri"/>
          <w:u w:val="single"/>
        </w:rPr>
        <w:t xml:space="preserve"> productive capacity of </w:t>
      </w:r>
      <w:r w:rsidRPr="00151CC2">
        <w:rPr>
          <w:rFonts w:cs="Calibri"/>
          <w:highlight w:val="cyan"/>
          <w:u w:val="single"/>
        </w:rPr>
        <w:t>slave bodies and Native lands</w:t>
      </w:r>
      <w:r w:rsidRPr="00151CC2">
        <w:rPr>
          <w:rFonts w:cs="Calibri"/>
          <w:u w:val="single"/>
        </w:rPr>
        <w:t>.</w:t>
      </w:r>
      <w:r w:rsidRPr="00151CC2">
        <w:rPr>
          <w:rFonts w:cs="Calibri"/>
        </w:rPr>
        <w:t xml:space="preserve"> </w:t>
      </w:r>
      <w:r w:rsidRPr="00151CC2">
        <w:rPr>
          <w:rFonts w:cs="Calibri"/>
          <w:sz w:val="12"/>
          <w:szCs w:val="12"/>
        </w:rPr>
        <w:t>For the flesh and soil expose the limits of spacetime, that is of the (social) scientific and historical accounts of colonial and racial subjugation, which cannot but reproduce what elsewhere I call the racial dialectic. For flesh is no more and no less than what has been (which nourishes us as animal, vegetable, or mineral) and of what has yet to become, that which returns to the soil to be broken down into the nano elements, the particles that emerged at the beginning and remain in the composition of everything that happens and exists in the universe. The Dead’s words have ethical force: everything for everyone.</w:t>
      </w:r>
      <w:r w:rsidRPr="00151CC2">
        <w:rPr>
          <w:rFonts w:cs="Calibri"/>
        </w:rPr>
        <w:t xml:space="preserve"> </w:t>
      </w:r>
      <w:r w:rsidRPr="00151CC2">
        <w:rPr>
          <w:rFonts w:cs="Calibri"/>
          <w:u w:val="single"/>
        </w:rPr>
        <w:t xml:space="preserve">For if </w:t>
      </w:r>
      <w:r w:rsidRPr="00151CC2">
        <w:rPr>
          <w:rFonts w:cs="Calibri"/>
          <w:highlight w:val="cyan"/>
          <w:u w:val="single"/>
        </w:rPr>
        <w:t>the flesh holds</w:t>
      </w:r>
      <w:r w:rsidRPr="00151CC2">
        <w:rPr>
          <w:rFonts w:cs="Calibri"/>
          <w:u w:val="single"/>
        </w:rPr>
        <w:t xml:space="preserve">, as a mark/ sign, </w:t>
      </w:r>
      <w:r w:rsidRPr="00151CC2">
        <w:rPr>
          <w:rFonts w:cs="Calibri"/>
          <w:highlight w:val="cyan"/>
          <w:u w:val="single"/>
        </w:rPr>
        <w:t>colonial violence, the Dead’s rotting flesh returns this</w:t>
      </w:r>
      <w:r w:rsidRPr="00151CC2">
        <w:rPr>
          <w:rFonts w:cs="Calibri"/>
          <w:u w:val="single"/>
        </w:rPr>
        <w:t xml:space="preserve"> marking </w:t>
      </w:r>
      <w:r w:rsidRPr="00151CC2">
        <w:rPr>
          <w:rFonts w:cs="Calibri"/>
          <w:highlight w:val="cyan"/>
          <w:u w:val="single"/>
        </w:rPr>
        <w:t>to the soil, and the Dead</w:t>
      </w:r>
      <w:r w:rsidRPr="00151CC2">
        <w:rPr>
          <w:rFonts w:cs="Calibri"/>
          <w:u w:val="single"/>
        </w:rPr>
        <w:t xml:space="preserve"> then </w:t>
      </w:r>
      <w:r w:rsidRPr="00151CC2">
        <w:rPr>
          <w:rFonts w:cs="Calibri"/>
          <w:highlight w:val="cyan"/>
          <w:u w:val="single"/>
        </w:rPr>
        <w:t>remain in</w:t>
      </w:r>
      <w:r w:rsidRPr="00151CC2">
        <w:rPr>
          <w:rFonts w:cs="Calibri"/>
          <w:u w:val="single"/>
        </w:rPr>
        <w:t xml:space="preserve"> the very compositions of anything, yes, as matter, </w:t>
      </w:r>
      <w:r w:rsidRPr="00151CC2">
        <w:rPr>
          <w:rFonts w:cs="Calibri"/>
          <w:highlight w:val="cyan"/>
          <w:u w:val="single"/>
        </w:rPr>
        <w:t>raw material, that nourishes</w:t>
      </w:r>
      <w:r w:rsidRPr="00151CC2">
        <w:rPr>
          <w:rFonts w:cs="Calibri"/>
          <w:u w:val="single"/>
        </w:rPr>
        <w:t xml:space="preserve"> the instruments of production, labor, and </w:t>
      </w:r>
      <w:r w:rsidRPr="00151CC2">
        <w:rPr>
          <w:rFonts w:cs="Calibri"/>
          <w:highlight w:val="cyan"/>
          <w:u w:val="single"/>
        </w:rPr>
        <w:t>capital</w:t>
      </w:r>
      <w:r w:rsidRPr="00151CC2">
        <w:rPr>
          <w:rFonts w:cs="Calibri"/>
          <w:u w:val="single"/>
        </w:rPr>
        <w:t xml:space="preserve"> itself. </w:t>
      </w:r>
      <w:r w:rsidRPr="00151CC2">
        <w:rPr>
          <w:rFonts w:cs="Calibri"/>
          <w:sz w:val="12"/>
          <w:szCs w:val="12"/>
        </w:rPr>
        <w:t>That is how the dead slave/Native lives in/ as capital.</w:t>
      </w:r>
      <w:r w:rsidRPr="00151CC2">
        <w:rPr>
          <w:rFonts w:cs="Calibri"/>
          <w:u w:val="single"/>
        </w:rPr>
        <w:t xml:space="preserve"> What I am proposing then is an approach to reading, as </w:t>
      </w:r>
      <w:r w:rsidRPr="00151CC2">
        <w:rPr>
          <w:rFonts w:cs="Calibri"/>
          <w:highlight w:val="cyan"/>
          <w:u w:val="single"/>
        </w:rPr>
        <w:t>a materialist practice</w:t>
      </w:r>
      <w:r w:rsidRPr="00151CC2">
        <w:rPr>
          <w:rFonts w:cs="Calibri"/>
          <w:u w:val="single"/>
        </w:rPr>
        <w:t xml:space="preserve">, one that includes </w:t>
      </w:r>
      <w:r w:rsidRPr="00151CC2">
        <w:rPr>
          <w:rFonts w:cs="Calibri"/>
          <w:highlight w:val="cyan"/>
          <w:u w:val="single"/>
        </w:rPr>
        <w:t>imaging of what happens and has happened as well as what has existed, exists, and will exist otherwise—all</w:t>
      </w:r>
      <w:r w:rsidRPr="00151CC2">
        <w:rPr>
          <w:rFonts w:cs="Calibri"/>
          <w:u w:val="single"/>
        </w:rPr>
        <w:t xml:space="preserve"> and </w:t>
      </w:r>
      <w:r w:rsidRPr="00151CC2">
        <w:rPr>
          <w:rFonts w:cs="Calibri"/>
          <w:highlight w:val="cyan"/>
          <w:u w:val="single"/>
        </w:rPr>
        <w:t>at once</w:t>
      </w:r>
      <w:r w:rsidRPr="00151CC2">
        <w:rPr>
          <w:rFonts w:cs="Calibri"/>
          <w:u w:val="single"/>
        </w:rPr>
        <w:t>.</w:t>
      </w:r>
      <w:r w:rsidRPr="00151CC2">
        <w:rPr>
          <w:rFonts w:cs="Calibri"/>
        </w:rPr>
        <w:t xml:space="preserve"> </w:t>
      </w:r>
      <w:r w:rsidRPr="00151CC2">
        <w:rPr>
          <w:rFonts w:cs="Calibri"/>
          <w:sz w:val="12"/>
          <w:szCs w:val="12"/>
        </w:rPr>
        <w:t>From without the subject and its form, the World, becomes the stage of indeterminacy, that is, of The Thing or matter released from the grips of the forms of the understanding. Beyond Kant’s forms and laws (and rules), Hegel’s Spirit (whose materiality is also that of phenomena), and the concepts and categories of historical materialism (but as a constituent of Karl Marx’s raw material), all that exists and happens refers to the Thing or prime matter. I’ll conclude with a comment on the kind of onto-epistemological departure that reading history from the horizon of death demands. What is it about modern grammar that renders the Zapatista Dead’s words without political (in the strict meaning of addressing the state) significance (both as meaning and value), transforming them into expressions of beliefs that refer to a time before exposure to Europeans, their reason, and the tools and modalities of violence it justifies?</w:t>
      </w:r>
      <w:r w:rsidRPr="00151CC2">
        <w:rPr>
          <w:rFonts w:cs="Calibri"/>
        </w:rPr>
        <w:t xml:space="preserve"> </w:t>
      </w:r>
      <w:r w:rsidRPr="00151CC2">
        <w:rPr>
          <w:rFonts w:cs="Calibri"/>
          <w:sz w:val="12"/>
          <w:szCs w:val="12"/>
        </w:rPr>
        <w:t>When I turn to the original presentation of the historical materialist text, I find how the pillars of modern thought that sustain reason’s ruling render the Dead’s words incomprehensible.11</w:t>
      </w:r>
      <w:r w:rsidRPr="00151CC2">
        <w:rPr>
          <w:rFonts w:cs="Calibri"/>
        </w:rPr>
        <w:t xml:space="preserve"> </w:t>
      </w:r>
      <w:r w:rsidRPr="00151CC2">
        <w:rPr>
          <w:rFonts w:cs="Calibri"/>
          <w:sz w:val="12"/>
          <w:szCs w:val="12"/>
        </w:rPr>
        <w:t xml:space="preserve">This is not loss because that incomprehensibility also exposes how transcendental reason has not been able to comprehend everything, the Thing, or matter. Post-Enlightenment Reason comprehends what it engulfs, which is only what separability, determinacy, and </w:t>
      </w:r>
      <w:proofErr w:type="spellStart"/>
      <w:r w:rsidRPr="00151CC2">
        <w:rPr>
          <w:rFonts w:cs="Calibri"/>
          <w:sz w:val="12"/>
          <w:szCs w:val="12"/>
        </w:rPr>
        <w:t>sequentiality</w:t>
      </w:r>
      <w:proofErr w:type="spellEnd"/>
      <w:r w:rsidRPr="00151CC2">
        <w:rPr>
          <w:rFonts w:cs="Calibri"/>
          <w:sz w:val="12"/>
          <w:szCs w:val="12"/>
        </w:rPr>
        <w:t xml:space="preserve"> can work with, and which is always already translated as form, more precisely as temporal (historical or social) ones that, in the historical materialist text, for instance, are figured as juridical devices, such as title and contract.</w:t>
      </w:r>
      <w:r w:rsidRPr="00151CC2">
        <w:rPr>
          <w:rFonts w:cs="Calibri"/>
        </w:rPr>
        <w:t xml:space="preserve"> </w:t>
      </w:r>
      <w:r w:rsidRPr="00151CC2">
        <w:rPr>
          <w:rFonts w:cs="Calibri"/>
          <w:u w:val="single"/>
        </w:rPr>
        <w:t xml:space="preserve">For example, here is how it appears when, deploying a Black feminist reading device, which I call blacklight, I try to find an answer for an obvious question </w:t>
      </w:r>
      <w:r w:rsidRPr="00151CC2">
        <w:rPr>
          <w:rFonts w:cs="Calibri"/>
          <w:highlight w:val="cyan"/>
          <w:u w:val="single"/>
        </w:rPr>
        <w:t>in Marx’s</w:t>
      </w:r>
      <w:r w:rsidRPr="00151CC2">
        <w:rPr>
          <w:rFonts w:cs="Calibri"/>
          <w:u w:val="single"/>
        </w:rPr>
        <w:t xml:space="preserve"> presentation of the </w:t>
      </w:r>
      <w:r w:rsidRPr="00151CC2">
        <w:rPr>
          <w:rFonts w:cs="Calibri"/>
          <w:highlight w:val="cyan"/>
          <w:u w:val="single"/>
        </w:rPr>
        <w:t>theory</w:t>
      </w:r>
      <w:r w:rsidRPr="00151CC2">
        <w:rPr>
          <w:rFonts w:cs="Calibri"/>
          <w:u w:val="single"/>
        </w:rPr>
        <w:t xml:space="preserve"> of value in Capital, volume 1, chapter 7.12 The question: </w:t>
      </w:r>
      <w:r w:rsidRPr="00151CC2">
        <w:rPr>
          <w:rFonts w:cs="Calibri"/>
          <w:highlight w:val="cyan"/>
          <w:u w:val="single"/>
        </w:rPr>
        <w:t>How is it that slavery and conquest are only relevant as</w:t>
      </w:r>
      <w:r w:rsidRPr="00151CC2">
        <w:rPr>
          <w:rFonts w:cs="Calibri"/>
          <w:u w:val="single"/>
        </w:rPr>
        <w:t xml:space="preserve"> moments of </w:t>
      </w:r>
      <w:r w:rsidRPr="00151CC2">
        <w:rPr>
          <w:rFonts w:cs="Calibri"/>
          <w:highlight w:val="cyan"/>
          <w:u w:val="single"/>
        </w:rPr>
        <w:t>primitive accumulation</w:t>
      </w:r>
      <w:r w:rsidRPr="00151CC2">
        <w:rPr>
          <w:rFonts w:cs="Calibri"/>
          <w:u w:val="single"/>
        </w:rPr>
        <w:t xml:space="preserve"> (violent preconditions) </w:t>
      </w:r>
      <w:r w:rsidRPr="00151CC2">
        <w:rPr>
          <w:rFonts w:cs="Calibri"/>
          <w:highlight w:val="cyan"/>
          <w:u w:val="single"/>
        </w:rPr>
        <w:t>and not</w:t>
      </w:r>
      <w:r w:rsidRPr="00151CC2">
        <w:rPr>
          <w:rFonts w:cs="Calibri"/>
          <w:u w:val="single"/>
        </w:rPr>
        <w:t xml:space="preserve"> as </w:t>
      </w:r>
      <w:r w:rsidRPr="00151CC2">
        <w:rPr>
          <w:rFonts w:cs="Calibri"/>
          <w:highlight w:val="cyan"/>
          <w:u w:val="single"/>
        </w:rPr>
        <w:t>crucial to</w:t>
      </w:r>
      <w:r w:rsidRPr="00151CC2">
        <w:rPr>
          <w:rFonts w:cs="Calibri"/>
          <w:u w:val="single"/>
        </w:rPr>
        <w:t xml:space="preserve"> the </w:t>
      </w:r>
      <w:r w:rsidRPr="00151CC2">
        <w:rPr>
          <w:rFonts w:cs="Calibri"/>
          <w:highlight w:val="cyan"/>
          <w:u w:val="single"/>
        </w:rPr>
        <w:t>ongoing accumulation of</w:t>
      </w:r>
      <w:r w:rsidRPr="00151CC2">
        <w:rPr>
          <w:rFonts w:cs="Calibri"/>
          <w:u w:val="single"/>
        </w:rPr>
        <w:t xml:space="preserve"> (industrial and financial) </w:t>
      </w:r>
      <w:r w:rsidRPr="00151CC2">
        <w:rPr>
          <w:rFonts w:cs="Calibri"/>
          <w:highlight w:val="cyan"/>
          <w:u w:val="single"/>
        </w:rPr>
        <w:t>capital</w:t>
      </w:r>
      <w:r w:rsidRPr="00151CC2">
        <w:rPr>
          <w:rFonts w:cs="Calibri"/>
          <w:u w:val="single"/>
        </w:rPr>
        <w:t xml:space="preserve"> in the late eighteenth and throughout the nineteenth century and beyond?</w:t>
      </w:r>
      <w:r w:rsidRPr="00151CC2">
        <w:rPr>
          <w:rFonts w:cs="Calibri"/>
        </w:rPr>
        <w:t xml:space="preserve"> </w:t>
      </w:r>
      <w:r w:rsidRPr="00151CC2">
        <w:rPr>
          <w:rFonts w:cs="Calibri"/>
          <w:sz w:val="12"/>
          <w:szCs w:val="12"/>
        </w:rPr>
        <w:t xml:space="preserve">If there is something upon which Marxists do not disagree it is that labor time materialized in a </w:t>
      </w:r>
      <w:proofErr w:type="gramStart"/>
      <w:r w:rsidRPr="00151CC2">
        <w:rPr>
          <w:rFonts w:cs="Calibri"/>
          <w:sz w:val="12"/>
          <w:szCs w:val="12"/>
        </w:rPr>
        <w:t>commodity accounts</w:t>
      </w:r>
      <w:proofErr w:type="gramEnd"/>
      <w:r w:rsidRPr="00151CC2">
        <w:rPr>
          <w:rFonts w:cs="Calibri"/>
          <w:sz w:val="12"/>
          <w:szCs w:val="12"/>
        </w:rPr>
        <w:t xml:space="preserve"> for its exchange value. What most do not question is what happens to the materialized labor in the commodities that enter as raw material (cotton) and instrument of production (the iron used in the spindle). What happens to these materializations of slave labor in Virginia and Minas Gerais working on conquered (Indigenous) lands (cotton) and extracted (gold) from conquered lands? My point with these questions is that if one accepts determinacy, as it operates in the attribution of productivity to human activity—that is, that social labor time determines value—why </w:t>
      </w:r>
      <w:proofErr w:type="gramStart"/>
      <w:r w:rsidRPr="00151CC2">
        <w:rPr>
          <w:rFonts w:cs="Calibri"/>
          <w:sz w:val="12"/>
          <w:szCs w:val="12"/>
        </w:rPr>
        <w:t>is the claim not</w:t>
      </w:r>
      <w:proofErr w:type="gramEnd"/>
      <w:r w:rsidRPr="00151CC2">
        <w:rPr>
          <w:rFonts w:cs="Calibri"/>
          <w:sz w:val="12"/>
          <w:szCs w:val="12"/>
        </w:rPr>
        <w:t xml:space="preserve"> taken seriously that accumulated (exchange) value that constitutes global capital includes both the surplus value appropriated from the wage (contract) labor and the total value yielded by slave (title) labor on colonized lands. The answer is because exchange value is measured “by the quantity of </w:t>
      </w:r>
      <w:proofErr w:type="spellStart"/>
      <w:r w:rsidRPr="00151CC2">
        <w:rPr>
          <w:rFonts w:cs="Calibri"/>
          <w:sz w:val="12"/>
          <w:szCs w:val="12"/>
        </w:rPr>
        <w:t>labour</w:t>
      </w:r>
      <w:proofErr w:type="spellEnd"/>
      <w:r w:rsidRPr="00151CC2">
        <w:rPr>
          <w:rFonts w:cs="Calibri"/>
          <w:sz w:val="12"/>
          <w:szCs w:val="12"/>
        </w:rPr>
        <w:t xml:space="preserve"> expended on and materialized in [a commodity], by the working-time necessary, under given social conditions, for its production.”13 Unfortunately, my claim is incomprehensible—much like the Zapatistas’ Dead—because it refuses determinacy (and </w:t>
      </w:r>
      <w:proofErr w:type="spellStart"/>
      <w:r w:rsidRPr="00151CC2">
        <w:rPr>
          <w:rFonts w:cs="Calibri"/>
          <w:sz w:val="12"/>
          <w:szCs w:val="12"/>
        </w:rPr>
        <w:t>sequentiality</w:t>
      </w:r>
      <w:proofErr w:type="spellEnd"/>
      <w:r w:rsidRPr="00151CC2">
        <w:rPr>
          <w:rFonts w:cs="Calibri"/>
          <w:sz w:val="12"/>
          <w:szCs w:val="12"/>
        </w:rPr>
        <w:t>) in the differentiation (separation) of social conditions. Let me explain how determinacy operates in both moments. First, it appears in Marx’s statements on the production of value in his consideration of the “</w:t>
      </w:r>
      <w:proofErr w:type="spellStart"/>
      <w:r w:rsidRPr="00151CC2">
        <w:rPr>
          <w:rFonts w:cs="Calibri"/>
          <w:sz w:val="12"/>
          <w:szCs w:val="12"/>
        </w:rPr>
        <w:t>labour</w:t>
      </w:r>
      <w:proofErr w:type="spellEnd"/>
      <w:r w:rsidRPr="00151CC2">
        <w:rPr>
          <w:rFonts w:cs="Calibri"/>
          <w:sz w:val="12"/>
          <w:szCs w:val="12"/>
        </w:rPr>
        <w:t xml:space="preserve"> process independent of the particular form it takes under given social conditions.”14 I am not refusing this deployment of determinacy here for the sake of this argument because doing so would break with the basic tenet of historical materialism. This would defeat the purpose of this chapter, which is to challenge the disavowal of slave labor as productive of exchange value. In any event, determinacy operates here in two distinctions: (a) when considering the “labor process” in general, between labor and its objects (means of production or instruments of production): land, raw materials, and so forth; that is, in Marx’s statement that living labor is the sole subject, the productive force: “the soil (and this economically speaking, includes water) . . . is the universal subject [meaning object] of labour,”15 and (b) in Marx’s argument, when considering labor as a “value-creating activity,” that the labor expended in creating raw materials—such as cotton and iron or gold—is also mere object: “The raw material serves now merely as an absorbent of a definite quantity of </w:t>
      </w:r>
      <w:proofErr w:type="spellStart"/>
      <w:r w:rsidRPr="00151CC2">
        <w:rPr>
          <w:rFonts w:cs="Calibri"/>
          <w:sz w:val="12"/>
          <w:szCs w:val="12"/>
        </w:rPr>
        <w:t>labour</w:t>
      </w:r>
      <w:proofErr w:type="spellEnd"/>
      <w:r w:rsidRPr="00151CC2">
        <w:rPr>
          <w:rFonts w:cs="Calibri"/>
          <w:sz w:val="12"/>
          <w:szCs w:val="12"/>
        </w:rPr>
        <w:t xml:space="preserve">,” it is changed in the process of spinning (by the labor time in it) into the yarn, which as the product is “nothing more than a measure of the </w:t>
      </w:r>
      <w:proofErr w:type="spellStart"/>
      <w:r w:rsidRPr="00151CC2">
        <w:rPr>
          <w:rFonts w:cs="Calibri"/>
          <w:sz w:val="12"/>
          <w:szCs w:val="12"/>
        </w:rPr>
        <w:t>labour</w:t>
      </w:r>
      <w:proofErr w:type="spellEnd"/>
      <w:r w:rsidRPr="00151CC2">
        <w:rPr>
          <w:rFonts w:cs="Calibri"/>
          <w:sz w:val="12"/>
          <w:szCs w:val="12"/>
        </w:rPr>
        <w:t xml:space="preserve"> absorbed by the cotton.”16 Under capitalist social conditions of production, the social labor time expended in the production of cotton disappears in the process of production of the yarn; it is used by the spinner. Though it enters in the price the capitalist paid for the cotton and the spindle, it has no significance (explanatory value) to the exchange value of the commodity, the yarn. In this distinction between the labor process in general and (surplus) value-creating labor, the productive capacity (that is, their capacity to work) of Native lands and enslaved bodies vanishes into/as raw material. They have no part in surplus </w:t>
      </w:r>
      <w:proofErr w:type="gramStart"/>
      <w:r w:rsidRPr="00151CC2">
        <w:rPr>
          <w:rFonts w:cs="Calibri"/>
          <w:sz w:val="12"/>
          <w:szCs w:val="12"/>
        </w:rPr>
        <w:t>value, because</w:t>
      </w:r>
      <w:proofErr w:type="gramEnd"/>
      <w:r w:rsidRPr="00151CC2">
        <w:rPr>
          <w:rFonts w:cs="Calibri"/>
          <w:sz w:val="12"/>
          <w:szCs w:val="12"/>
        </w:rPr>
        <w:t xml:space="preserve"> what counts is living labor time. Second, the key statement in the explanation of the law of value is the phrase “under certain social conditions.” For Capital is also a piece of sociological theorizing, and its main concern is to provide a clear and distinct description of capitalist social conditions, according to the formalizing trust of classical knowledge and the temporal trust of Hegel’s account of history. More important, what distinguishes capital accumulation is the </w:t>
      </w:r>
      <w:proofErr w:type="gramStart"/>
      <w:r w:rsidRPr="00151CC2">
        <w:rPr>
          <w:rFonts w:cs="Calibri"/>
          <w:sz w:val="12"/>
          <w:szCs w:val="12"/>
        </w:rPr>
        <w:t>particular historical</w:t>
      </w:r>
      <w:proofErr w:type="gramEnd"/>
      <w:r w:rsidRPr="00151CC2">
        <w:rPr>
          <w:rFonts w:cs="Calibri"/>
          <w:sz w:val="12"/>
          <w:szCs w:val="12"/>
        </w:rPr>
        <w:t xml:space="preserve"> stage, in which freedom has an economic and juridical shape. It requires “free laborers, in the double sense that neither they themselves form part and parcel of the means of production, as in the case of slaves, bondsmen, &amp;c., nor do the means of production belong to them, as in the case of peasant-proprietors; they are, therefore, free from, unencumbered by, any means of production of their own.” Hence, the enslaved laborer picking cotton on the plantations in Virginia or mining in the mountains of Minas Gerais does so under social (economic and juridic) conditions of unfreedom, as “part and parcel of the means of production.”17 For Marx, they do not enter in the reproduction (accumulation of) capital because the land where the cotton grows and the bodies of those who tend the land and pick the cotton are instruments of production, not dead labor, but raw material. That is, slave labor does not count as dead/past labor. However, because the raw material (cotton and gold) would not exist without it, it enters the calculation of the value of the yarn as an underdetermined element in the conditions of production. At the same time, as such, as raw material, slave labor also differs from the cotton it creates </w:t>
      </w:r>
      <w:proofErr w:type="gramStart"/>
      <w:r w:rsidRPr="00151CC2">
        <w:rPr>
          <w:rFonts w:cs="Calibri"/>
          <w:sz w:val="12"/>
          <w:szCs w:val="12"/>
        </w:rPr>
        <w:t>for the production of</w:t>
      </w:r>
      <w:proofErr w:type="gramEnd"/>
      <w:r w:rsidRPr="00151CC2">
        <w:rPr>
          <w:rFonts w:cs="Calibri"/>
          <w:sz w:val="12"/>
          <w:szCs w:val="12"/>
        </w:rPr>
        <w:t xml:space="preserve"> the yarn. For, as noted above, the cotton is a raw material whose exchange value disappears once living labor transforms it into an elementary component of the yarn—that is, when it realizes it use value. But the price of the slave’s labor is already surplus value and his/her labor is extracted, rather than willfully applied to its subjects. More important, the slave is presented as a raw material given by nature, like the soil (land and water), and not one that is in itself use value (that is the product of past labor).18 “In slave-labor,” Marx argues, “even that part of the working-day in which the slave is only replacing the value of his own means of existence, in which, therefore, in fact, he works for himself alone, appears as labor for his master. All the slave’s labor appears as unpaid labor. In wage-labor, on the contrary, even surplus labor, or unpaid labor, appears as paid. There the property relation conceals the labor of the slave for himself; here the money-relation conceals the unrequited labor of the wage-laborer.”19 Evidently, if one accepts this second operation of determinacy, in the differentiation of social conditions of production, my claim that the accumulated surplus value that constitutes capital contains the total value yielded by slaves laboring on Native lands is absolute nonsense. But it is nonsense, it seems, precisely because the settler slave owner did expropriate the total value. Though necessity guides the original presentation of historical materialism, its formulation of labor rests on the concept of freedom (as a descriptor of social conditions)—in the two senses Marx highlights above, from land (and other means of production) and to </w:t>
      </w:r>
      <w:proofErr w:type="gramStart"/>
      <w:r w:rsidRPr="00151CC2">
        <w:rPr>
          <w:rFonts w:cs="Calibri"/>
          <w:sz w:val="12"/>
          <w:szCs w:val="12"/>
        </w:rPr>
        <w:t>enter into</w:t>
      </w:r>
      <w:proofErr w:type="gramEnd"/>
      <w:r w:rsidRPr="00151CC2">
        <w:rPr>
          <w:rFonts w:cs="Calibri"/>
          <w:sz w:val="12"/>
          <w:szCs w:val="12"/>
        </w:rPr>
        <w:t xml:space="preserve"> a contract. The juridical forms of title and contract, respectively, account for the determination of two kinds of labor: slave labor, which as raw material, an object, as an instrument of production does not produce exchange value, and wage labor, which, even if dispossessed, remains a subject, free and equal. This is what renders my case nonsense, not the statement that slave owners expropriated the total value produced by slave labor in Native lands. What to do? To move to dissolve the categories of historical materialism. If we are to apprehend the words of the Dead (the Native and the slave), our political imagination must learn how to do without separability, </w:t>
      </w:r>
      <w:proofErr w:type="spellStart"/>
      <w:r w:rsidRPr="00151CC2">
        <w:rPr>
          <w:rFonts w:cs="Calibri"/>
          <w:sz w:val="12"/>
          <w:szCs w:val="12"/>
        </w:rPr>
        <w:t>sequentiality</w:t>
      </w:r>
      <w:proofErr w:type="spellEnd"/>
      <w:r w:rsidRPr="00151CC2">
        <w:rPr>
          <w:rFonts w:cs="Calibri"/>
          <w:sz w:val="12"/>
          <w:szCs w:val="12"/>
        </w:rPr>
        <w:t>, and determinacy. Now listen!! What are the Zapatistas’ Dead saying? What is in the demand that does distinguish a subject (everyone is us) and an object (everything or nothing), or I and Other: “For everyone, everything,” say our dead. “Until it is so, there will be nothing for us.”</w:t>
      </w:r>
      <w:r w:rsidRPr="00151CC2">
        <w:rPr>
          <w:rFonts w:cs="Calibri"/>
        </w:rPr>
        <w:t xml:space="preserve"> </w:t>
      </w:r>
      <w:r w:rsidRPr="00151CC2">
        <w:rPr>
          <w:rFonts w:cs="Calibri"/>
          <w:highlight w:val="cyan"/>
          <w:u w:val="single"/>
        </w:rPr>
        <w:t>Heed the call from the Zapatistas’ Dead</w:t>
      </w:r>
      <w:r w:rsidRPr="00151CC2">
        <w:rPr>
          <w:rFonts w:cs="Calibri"/>
          <w:u w:val="single"/>
        </w:rPr>
        <w:t xml:space="preserve">, who speak history in the voice of the earth, </w:t>
      </w:r>
      <w:r w:rsidRPr="00151CC2">
        <w:rPr>
          <w:rFonts w:cs="Calibri"/>
          <w:highlight w:val="cyan"/>
          <w:u w:val="single"/>
        </w:rPr>
        <w:t>their flesh</w:t>
      </w:r>
      <w:r w:rsidRPr="00151CC2">
        <w:rPr>
          <w:rFonts w:cs="Calibri"/>
          <w:u w:val="single"/>
        </w:rPr>
        <w:t xml:space="preserve"> and blood </w:t>
      </w:r>
      <w:r w:rsidRPr="00151CC2">
        <w:rPr>
          <w:rFonts w:cs="Calibri"/>
          <w:highlight w:val="cyan"/>
          <w:u w:val="single"/>
        </w:rPr>
        <w:t>nurturing the mountains and rivers</w:t>
      </w:r>
      <w:r w:rsidRPr="00151CC2">
        <w:rPr>
          <w:rFonts w:cs="Calibri"/>
          <w:u w:val="single"/>
        </w:rPr>
        <w:t xml:space="preserve"> of the Mexican southeast, </w:t>
      </w:r>
      <w:r w:rsidRPr="00151CC2">
        <w:rPr>
          <w:rFonts w:cs="Calibri"/>
          <w:highlight w:val="cyan"/>
          <w:u w:val="single"/>
        </w:rPr>
        <w:t>demanding</w:t>
      </w:r>
      <w:r w:rsidRPr="00151CC2">
        <w:rPr>
          <w:rFonts w:cs="Calibri"/>
          <w:u w:val="single"/>
        </w:rPr>
        <w:t xml:space="preserve"> everything to everyone or nothing, </w:t>
      </w:r>
      <w:r w:rsidRPr="00151CC2">
        <w:rPr>
          <w:rFonts w:cs="Calibri"/>
          <w:highlight w:val="cyan"/>
          <w:u w:val="single"/>
        </w:rPr>
        <w:t>the return of the</w:t>
      </w:r>
      <w:r w:rsidRPr="00151CC2">
        <w:rPr>
          <w:rFonts w:cs="Calibri"/>
          <w:u w:val="single"/>
        </w:rPr>
        <w:t xml:space="preserve"> total </w:t>
      </w:r>
      <w:r w:rsidRPr="00151CC2">
        <w:rPr>
          <w:rFonts w:cs="Calibri"/>
          <w:highlight w:val="cyan"/>
          <w:u w:val="single"/>
        </w:rPr>
        <w:t>value yielded by Native lands and slave labor; calling for the end of</w:t>
      </w:r>
      <w:r w:rsidRPr="00151CC2">
        <w:rPr>
          <w:rFonts w:cs="Calibri"/>
          <w:u w:val="single"/>
        </w:rPr>
        <w:t xml:space="preserve"> the rule of state-</w:t>
      </w:r>
      <w:r w:rsidRPr="00151CC2">
        <w:rPr>
          <w:rFonts w:cs="Calibri"/>
          <w:highlight w:val="cyan"/>
          <w:u w:val="single"/>
        </w:rPr>
        <w:t>capital; because global capital is postcolonial capital</w:t>
      </w:r>
      <w:r w:rsidRPr="00151CC2">
        <w:rPr>
          <w:rFonts w:cs="Calibri"/>
          <w:u w:val="single"/>
        </w:rPr>
        <w:t>, that is, it lives off the value yielded by the productive capacity of Native lands and slave bodies, so that the end of the anticolonial struggles, decolonization, will only be accomplished if the line separating the colonial present from the colonial past is erased because this is the only way to seize the colonial future.</w:t>
      </w:r>
      <w:r w:rsidRPr="00151CC2">
        <w:rPr>
          <w:rFonts w:cs="Calibri"/>
        </w:rPr>
        <w:t xml:space="preserve"> </w:t>
      </w:r>
      <w:r w:rsidRPr="00151CC2">
        <w:rPr>
          <w:rFonts w:cs="Calibri"/>
          <w:sz w:val="12"/>
          <w:szCs w:val="12"/>
        </w:rPr>
        <w:t xml:space="preserve">What is it that the Dead call for? Listening to the Dead requires seizing the spatiality and temporality that constitute Hegelian and Marxian formulations of the dialectical. Heeding the call of these insurgencies against state-capital, I am convinced, requires a materialist perspective that can answer to the Zapatistas’ Dead call for decolonization, or as I prefer, the end of the world as we know it. Emphasis on know! For what the Dead’s words and the Zapatistas’ reply presumes is an in/distinction between Thing, One, </w:t>
      </w:r>
      <w:proofErr w:type="gramStart"/>
      <w:r w:rsidRPr="00151CC2">
        <w:rPr>
          <w:rFonts w:cs="Calibri"/>
          <w:sz w:val="12"/>
          <w:szCs w:val="12"/>
        </w:rPr>
        <w:t>Us</w:t>
      </w:r>
      <w:proofErr w:type="gramEnd"/>
      <w:r w:rsidRPr="00151CC2">
        <w:rPr>
          <w:rFonts w:cs="Calibri"/>
          <w:sz w:val="12"/>
          <w:szCs w:val="12"/>
        </w:rPr>
        <w:t xml:space="preserve">—thus violating the basic rules of modern grammar, namely separability, determinacy, and sequentiality.20 For the Dead (speaking in the mountains and forests) there is no distinction between everything, everyone, and us, no separability (extension and its related attributes, such as solidity), that is. No separation between the Dead and us and everything (what is happened and what is happening), no </w:t>
      </w:r>
      <w:proofErr w:type="spellStart"/>
      <w:r w:rsidRPr="00151CC2">
        <w:rPr>
          <w:rFonts w:cs="Calibri"/>
          <w:sz w:val="12"/>
          <w:szCs w:val="12"/>
        </w:rPr>
        <w:t>sequentiality</w:t>
      </w:r>
      <w:proofErr w:type="spellEnd"/>
      <w:r w:rsidRPr="00151CC2">
        <w:rPr>
          <w:rFonts w:cs="Calibri"/>
          <w:sz w:val="12"/>
          <w:szCs w:val="12"/>
        </w:rPr>
        <w:t>, that is.</w:t>
      </w:r>
      <w:r w:rsidRPr="00151CC2">
        <w:rPr>
          <w:rFonts w:cs="Calibri"/>
        </w:rPr>
        <w:t xml:space="preserve"> </w:t>
      </w:r>
      <w:r w:rsidRPr="00151CC2">
        <w:rPr>
          <w:rFonts w:cs="Calibri"/>
          <w:u w:val="single"/>
        </w:rPr>
        <w:t xml:space="preserve">These </w:t>
      </w:r>
      <w:r w:rsidRPr="00151CC2">
        <w:rPr>
          <w:rFonts w:cs="Calibri"/>
          <w:highlight w:val="cyan"/>
          <w:u w:val="single"/>
        </w:rPr>
        <w:t>functions of our political grammar are presupposed in descriptions of the state and its legal borders</w:t>
      </w:r>
      <w:r w:rsidRPr="00151CC2">
        <w:rPr>
          <w:rFonts w:cs="Calibri"/>
          <w:u w:val="single"/>
        </w:rPr>
        <w:t xml:space="preserve"> and common history and social subjects. A </w:t>
      </w:r>
      <w:r w:rsidRPr="00151CC2">
        <w:rPr>
          <w:rFonts w:cs="Calibri"/>
          <w:highlight w:val="cyan"/>
          <w:u w:val="single"/>
        </w:rPr>
        <w:t xml:space="preserve">Black feminist </w:t>
      </w:r>
      <w:proofErr w:type="spellStart"/>
      <w:r w:rsidRPr="00151CC2">
        <w:rPr>
          <w:rFonts w:cs="Calibri"/>
          <w:highlight w:val="cyan"/>
          <w:u w:val="single"/>
        </w:rPr>
        <w:t>poethical</w:t>
      </w:r>
      <w:proofErr w:type="spellEnd"/>
      <w:r w:rsidRPr="00151CC2">
        <w:rPr>
          <w:rFonts w:cs="Calibri"/>
          <w:highlight w:val="cyan"/>
          <w:u w:val="single"/>
        </w:rPr>
        <w:t xml:space="preserve"> reading is a kind of radical imaging</w:t>
      </w:r>
      <w:r w:rsidRPr="00151CC2">
        <w:rPr>
          <w:rFonts w:cs="Calibri"/>
          <w:u w:val="single"/>
        </w:rPr>
        <w:t>; it is a compositional method that attends to matter not toward comprehending it in the fixed forms of the understanding or subsuming it to the idea(l)s of Reason.</w:t>
      </w:r>
      <w:r w:rsidRPr="00151CC2">
        <w:rPr>
          <w:rFonts w:cs="Calibri"/>
        </w:rPr>
        <w:t xml:space="preserve"> </w:t>
      </w:r>
      <w:r w:rsidRPr="00151CC2">
        <w:rPr>
          <w:rFonts w:cs="Calibri"/>
          <w:sz w:val="12"/>
          <w:szCs w:val="12"/>
        </w:rPr>
        <w:t xml:space="preserve">While a tool for critique, Black feminist </w:t>
      </w:r>
      <w:proofErr w:type="spellStart"/>
      <w:r w:rsidRPr="00151CC2">
        <w:rPr>
          <w:rFonts w:cs="Calibri"/>
          <w:sz w:val="12"/>
          <w:szCs w:val="12"/>
        </w:rPr>
        <w:t>poethical</w:t>
      </w:r>
      <w:proofErr w:type="spellEnd"/>
      <w:r w:rsidRPr="00151CC2">
        <w:rPr>
          <w:rFonts w:cs="Calibri"/>
          <w:sz w:val="12"/>
          <w:szCs w:val="12"/>
        </w:rPr>
        <w:t xml:space="preserve"> reading consists in a confrontational method that erases the distinction between the actual and the virtual, as it presupposes that, beyond space-time, all that happens and exists is deeply implicated. As a mode of critical intervention, it is creative in that it images the World as having always already been otherwise than its modern picturing. That is, its deployment of the figural (against the formal) unsettles the onto-epistemological pillars that sustain critical projects derived from the Kantian program.</w:t>
      </w:r>
      <w:r w:rsidRPr="00151CC2">
        <w:rPr>
          <w:rFonts w:cs="Calibri"/>
        </w:rPr>
        <w:t xml:space="preserve"> </w:t>
      </w:r>
      <w:r w:rsidRPr="00151CC2">
        <w:rPr>
          <w:rFonts w:cs="Calibri"/>
          <w:highlight w:val="cyan"/>
          <w:u w:val="single"/>
        </w:rPr>
        <w:t>Reading the Dead is imaging</w:t>
      </w:r>
      <w:r w:rsidRPr="00151CC2">
        <w:rPr>
          <w:rFonts w:cs="Calibri"/>
          <w:u w:val="single"/>
        </w:rPr>
        <w:t xml:space="preserve">, with an intention, </w:t>
      </w:r>
      <w:r w:rsidRPr="00151CC2">
        <w:rPr>
          <w:rFonts w:cs="Calibri"/>
          <w:highlight w:val="cyan"/>
          <w:u w:val="single"/>
        </w:rPr>
        <w:t>a manner of composing and recomposing</w:t>
      </w:r>
      <w:r w:rsidRPr="00151CC2">
        <w:rPr>
          <w:rFonts w:cs="Calibri"/>
          <w:u w:val="single"/>
        </w:rPr>
        <w:t xml:space="preserve"> what is given (global </w:t>
      </w:r>
      <w:r w:rsidRPr="00151CC2">
        <w:rPr>
          <w:rFonts w:cs="Calibri"/>
          <w:highlight w:val="cyan"/>
          <w:u w:val="single"/>
        </w:rPr>
        <w:t xml:space="preserve">capital) </w:t>
      </w:r>
      <w:proofErr w:type="gramStart"/>
      <w:r w:rsidRPr="00151CC2">
        <w:rPr>
          <w:rFonts w:cs="Calibri"/>
          <w:highlight w:val="cyan"/>
          <w:u w:val="single"/>
        </w:rPr>
        <w:t>so as to</w:t>
      </w:r>
      <w:proofErr w:type="gramEnd"/>
      <w:r w:rsidRPr="00151CC2">
        <w:rPr>
          <w:rFonts w:cs="Calibri"/>
          <w:highlight w:val="cyan"/>
          <w:u w:val="single"/>
        </w:rPr>
        <w:t xml:space="preserve"> expose fissures through which possibilities can be contemplated</w:t>
      </w:r>
      <w:r w:rsidRPr="00151CC2">
        <w:rPr>
          <w:rFonts w:cs="Calibri"/>
          <w:u w:val="single"/>
        </w:rPr>
        <w:t xml:space="preserve"> and with what is not necessarily followed by what is supposed to come.</w:t>
      </w:r>
    </w:p>
    <w:p w14:paraId="48477F76" w14:textId="77777777" w:rsidR="0057138E" w:rsidRDefault="0057138E" w:rsidP="0057138E">
      <w:pPr>
        <w:rPr>
          <w:rFonts w:cs="Calibri"/>
        </w:rPr>
      </w:pPr>
    </w:p>
    <w:p w14:paraId="79F1ACD4" w14:textId="77777777" w:rsidR="0057138E" w:rsidRPr="00151CC2" w:rsidRDefault="0057138E" w:rsidP="0057138E">
      <w:pPr>
        <w:pStyle w:val="Heading3"/>
        <w:rPr>
          <w:rFonts w:cs="Calibri"/>
        </w:rPr>
      </w:pPr>
      <w:r>
        <w:rPr>
          <w:rFonts w:cs="Calibri"/>
        </w:rPr>
        <w:t>3</w:t>
      </w:r>
    </w:p>
    <w:p w14:paraId="47802E7C" w14:textId="77777777" w:rsidR="0057138E" w:rsidRDefault="0057138E" w:rsidP="0057138E">
      <w:pPr>
        <w:pStyle w:val="Heading4"/>
      </w:pPr>
      <w:r>
        <w:t>Counterplan Text: Workers ought to unconditionally strike in a just government.</w:t>
      </w:r>
    </w:p>
    <w:p w14:paraId="1B84336D" w14:textId="77777777" w:rsidR="0057138E" w:rsidRPr="00310388" w:rsidRDefault="0057138E" w:rsidP="0057138E"/>
    <w:p w14:paraId="39B5910C" w14:textId="77777777" w:rsidR="0057138E" w:rsidRDefault="0057138E" w:rsidP="0057138E">
      <w:pPr>
        <w:pStyle w:val="Heading4"/>
      </w:pPr>
      <w:r>
        <w:t xml:space="preserve">Acts of recognition by the colonizer block the future potentialities for change and reifies colonial oppression – the </w:t>
      </w:r>
      <w:proofErr w:type="spellStart"/>
      <w:r>
        <w:t>aff</w:t>
      </w:r>
      <w:proofErr w:type="spellEnd"/>
      <w:r>
        <w:t xml:space="preserve"> is an act of fixity, a colonial mimicry where the Other is only valuable once their desire to be recognized by the colonizer has been assured and fulfilled </w:t>
      </w:r>
    </w:p>
    <w:p w14:paraId="058A58E6" w14:textId="77777777" w:rsidR="0057138E" w:rsidRPr="007E4334" w:rsidRDefault="0057138E" w:rsidP="0057138E">
      <w:pPr>
        <w:spacing w:after="0"/>
        <w:rPr>
          <w:b/>
          <w:bCs/>
          <w:sz w:val="26"/>
        </w:rPr>
      </w:pPr>
      <w:r w:rsidRPr="007E4334">
        <w:rPr>
          <w:rStyle w:val="Style13ptBold"/>
        </w:rPr>
        <w:t>LaRue 11</w:t>
      </w:r>
      <w:r>
        <w:rPr>
          <w:rStyle w:val="Style13ptBold"/>
        </w:rPr>
        <w:t xml:space="preserve">, </w:t>
      </w:r>
      <w:r w:rsidRPr="007E4334">
        <w:t>Robert</w:t>
      </w:r>
      <w:r>
        <w:t xml:space="preserve"> LaRue, “MOVING BEYOND THIS MOMENT: EMPLOYING DELEUZE AND GUATARRI‟S RHIZOME IN POSTCOLONIALISM”, Presented to the Faculty of the Graduate School of The University of Texas at Arlington in Partial Fulfillment of the Requirements for the Degree of MASTER OF ARTS IN ENGLISH THE UNIVERSITY OF TEXAS AT ARLINGTON August 2011, </w:t>
      </w:r>
      <w:hyperlink r:id="rId15" w:history="1">
        <w:r w:rsidRPr="00E2722A">
          <w:rPr>
            <w:rStyle w:val="Hyperlink"/>
          </w:rPr>
          <w:t>https://rc.library.uta.edu/uta-ir/bitstream/handle/10106/6148/LaRue_uta_2502M_11318.pdf?sequence=1&amp;isAllowed=y</w:t>
        </w:r>
      </w:hyperlink>
      <w:r>
        <w:t>, accessed 11/1/21, sb</w:t>
      </w:r>
    </w:p>
    <w:p w14:paraId="2781135F" w14:textId="77777777" w:rsidR="0057138E" w:rsidRDefault="0057138E" w:rsidP="0057138E">
      <w:pPr>
        <w:spacing w:after="0"/>
      </w:pPr>
      <w:r w:rsidRPr="00263989">
        <w:rPr>
          <w:sz w:val="12"/>
          <w:szCs w:val="12"/>
        </w:rPr>
        <w:t xml:space="preserve">Throughout his work as a psychiatrist, </w:t>
      </w:r>
      <w:proofErr w:type="spellStart"/>
      <w:r w:rsidRPr="00263989">
        <w:rPr>
          <w:sz w:val="12"/>
          <w:szCs w:val="12"/>
        </w:rPr>
        <w:t>Fanon‟s</w:t>
      </w:r>
      <w:proofErr w:type="spellEnd"/>
      <w:r w:rsidRPr="00263989">
        <w:rPr>
          <w:sz w:val="12"/>
          <w:szCs w:val="12"/>
        </w:rPr>
        <w:t xml:space="preserve"> </w:t>
      </w:r>
      <w:r w:rsidRPr="00263989">
        <w:rPr>
          <w:rStyle w:val="StyleUnderline"/>
          <w:sz w:val="12"/>
          <w:szCs w:val="12"/>
          <w:u w:val="none"/>
        </w:rPr>
        <w:t>attempts to delineate the path(s) of colonial oppression and find a way to help colonized individuals move beyond the problems of colonization always returned to the idea that “the last shall be first</w:t>
      </w:r>
      <w:r w:rsidRPr="00263989">
        <w:rPr>
          <w:sz w:val="12"/>
          <w:szCs w:val="12"/>
        </w:rPr>
        <w:t xml:space="preserve">” (Wretched 2). Although presented in various forms, </w:t>
      </w:r>
      <w:proofErr w:type="spellStart"/>
      <w:r w:rsidRPr="00263989">
        <w:rPr>
          <w:sz w:val="12"/>
          <w:szCs w:val="12"/>
        </w:rPr>
        <w:t>Fanon‟s</w:t>
      </w:r>
      <w:proofErr w:type="spellEnd"/>
      <w:r w:rsidRPr="00263989">
        <w:rPr>
          <w:sz w:val="12"/>
          <w:szCs w:val="12"/>
        </w:rPr>
        <w:t xml:space="preserve"> </w:t>
      </w:r>
      <w:r w:rsidRPr="00263989">
        <w:rPr>
          <w:rStyle w:val="StyleUnderline"/>
          <w:sz w:val="12"/>
          <w:szCs w:val="12"/>
          <w:u w:val="none"/>
        </w:rPr>
        <w:t>desire to replace the first with the last</w:t>
      </w:r>
      <w:r w:rsidRPr="00263989">
        <w:rPr>
          <w:sz w:val="12"/>
          <w:szCs w:val="12"/>
        </w:rPr>
        <w:t xml:space="preserve"> only </w:t>
      </w:r>
      <w:r w:rsidRPr="00263989">
        <w:rPr>
          <w:rStyle w:val="StyleUnderline"/>
          <w:sz w:val="12"/>
          <w:szCs w:val="12"/>
          <w:u w:val="none"/>
        </w:rPr>
        <w:t>creates a loop</w:t>
      </w:r>
      <w:r w:rsidRPr="00263989">
        <w:rPr>
          <w:sz w:val="12"/>
          <w:szCs w:val="12"/>
        </w:rPr>
        <w:t xml:space="preserve"> because, instead of opening new pathways, it seeks to “substitute” one “thing” for another (Wretched 1). Even though, for Fanon, it seemed that ontology did “not [to] permit us to understand the being of the black man” (Black Skin 110) it seemed so because the ontology of the colonized was viewed as starting in, and around colonization. Since the rhizome refuses points, instead preferring continuous connections and fluid motions, understanding ontology as effect serves no purpose. This reliance on a point-based experience, if Cartesian humanism holds that existence is to be understood as a series disconnected instances of “I‟s,” becomes most clearly evidenced in the language of colonization each time the colonizer, or even Fanon himself, articulates that it is the colonizer who “fabricated and continues to fabricate the colonized subject” (Wretched 2). Fanon seems to look at </w:t>
      </w:r>
      <w:proofErr w:type="spellStart"/>
      <w:r w:rsidRPr="00263989">
        <w:rPr>
          <w:sz w:val="12"/>
          <w:szCs w:val="12"/>
        </w:rPr>
        <w:t>Sartre‟s</w:t>
      </w:r>
      <w:proofErr w:type="spellEnd"/>
      <w:r w:rsidRPr="00263989">
        <w:rPr>
          <w:sz w:val="12"/>
          <w:szCs w:val="12"/>
        </w:rPr>
        <w:t xml:space="preserve"> existentialism </w:t>
      </w:r>
      <w:proofErr w:type="gramStart"/>
      <w:r w:rsidRPr="00263989">
        <w:rPr>
          <w:sz w:val="12"/>
          <w:szCs w:val="12"/>
        </w:rPr>
        <w:t>as a way to</w:t>
      </w:r>
      <w:proofErr w:type="gramEnd"/>
      <w:r w:rsidRPr="00263989">
        <w:rPr>
          <w:sz w:val="12"/>
          <w:szCs w:val="12"/>
        </w:rPr>
        <w:t xml:space="preserve"> connect the dots. However, as discussed in chapter 1, in joining the “I‟s” into one system, Sartre presents Fanon with a new set of challenges. </w:t>
      </w:r>
      <w:proofErr w:type="spellStart"/>
      <w:r w:rsidRPr="00263989">
        <w:rPr>
          <w:sz w:val="12"/>
          <w:szCs w:val="12"/>
        </w:rPr>
        <w:t>Fanon‟s</w:t>
      </w:r>
      <w:proofErr w:type="spellEnd"/>
      <w:r w:rsidRPr="00263989">
        <w:rPr>
          <w:sz w:val="12"/>
          <w:szCs w:val="12"/>
        </w:rPr>
        <w:t xml:space="preserve"> insistence on the colonizer being the “point” of the colonized, and postcolonial, existence fixes </w:t>
      </w:r>
      <w:proofErr w:type="spellStart"/>
      <w:r w:rsidRPr="00263989">
        <w:rPr>
          <w:sz w:val="12"/>
          <w:szCs w:val="12"/>
        </w:rPr>
        <w:t>postcoloniality</w:t>
      </w:r>
      <w:proofErr w:type="spellEnd"/>
      <w:r w:rsidRPr="00263989">
        <w:rPr>
          <w:sz w:val="12"/>
          <w:szCs w:val="12"/>
        </w:rPr>
        <w:t>. The rhizome, in its “</w:t>
      </w:r>
      <w:proofErr w:type="spellStart"/>
      <w:r w:rsidRPr="00263989">
        <w:rPr>
          <w:sz w:val="12"/>
          <w:szCs w:val="12"/>
        </w:rPr>
        <w:t>lineness</w:t>
      </w:r>
      <w:proofErr w:type="spellEnd"/>
      <w:r w:rsidRPr="00263989">
        <w:rPr>
          <w:sz w:val="12"/>
          <w:szCs w:val="12"/>
        </w:rPr>
        <w:t xml:space="preserve">,” soothes the tensions between these points. While it must be acknowledged that it was the colonizer who created circumstances that brought the “colonized” into a state of colonization, the existence of colonized individuals should not be understood as fixed at the point of interaction. Instead, the existence of the colonized extends beyond—both before and after—this “moment” of interaction. An understanding of this extension is precisely what the rhizome promotes. In soothing the series of disjointed points into multiple lines, </w:t>
      </w:r>
      <w:proofErr w:type="spellStart"/>
      <w:r w:rsidRPr="00263989">
        <w:rPr>
          <w:sz w:val="12"/>
          <w:szCs w:val="12"/>
        </w:rPr>
        <w:t>Fanon‟s</w:t>
      </w:r>
      <w:proofErr w:type="spellEnd"/>
      <w:r w:rsidRPr="00263989">
        <w:rPr>
          <w:sz w:val="12"/>
          <w:szCs w:val="12"/>
        </w:rPr>
        <w:t xml:space="preserve"> </w:t>
      </w:r>
      <w:r w:rsidRPr="00263989">
        <w:rPr>
          <w:rStyle w:val="StyleUnderline"/>
          <w:sz w:val="12"/>
          <w:szCs w:val="12"/>
          <w:u w:val="none"/>
        </w:rPr>
        <w:t xml:space="preserve">attempt to escape the fixity of his colonized body can be more easily realized because there can be an understanding that the stereotype (which becomes the linguistic model to signify the colonized) does </w:t>
      </w:r>
      <w:proofErr w:type="gramStart"/>
      <w:r w:rsidRPr="00263989">
        <w:rPr>
          <w:rStyle w:val="StyleUnderline"/>
          <w:sz w:val="12"/>
          <w:szCs w:val="12"/>
          <w:u w:val="none"/>
        </w:rPr>
        <w:t>not, and</w:t>
      </w:r>
      <w:proofErr w:type="gramEnd"/>
      <w:r w:rsidRPr="00263989">
        <w:rPr>
          <w:rStyle w:val="StyleUnderline"/>
          <w:sz w:val="12"/>
          <w:szCs w:val="12"/>
          <w:u w:val="none"/>
        </w:rPr>
        <w:t xml:space="preserve"> cannot exist</w:t>
      </w:r>
      <w:r w:rsidRPr="00263989">
        <w:rPr>
          <w:sz w:val="12"/>
          <w:szCs w:val="12"/>
        </w:rPr>
        <w:t>.</w:t>
      </w:r>
      <w:r>
        <w:t xml:space="preserve"> </w:t>
      </w:r>
      <w:r w:rsidRPr="00263989">
        <w:rPr>
          <w:rStyle w:val="StyleUnderline"/>
          <w:highlight w:val="cyan"/>
        </w:rPr>
        <w:t>Fixity blocks</w:t>
      </w:r>
      <w:r w:rsidRPr="00263989">
        <w:rPr>
          <w:rStyle w:val="StyleUnderline"/>
        </w:rPr>
        <w:t xml:space="preserve"> the history—and </w:t>
      </w:r>
      <w:r w:rsidRPr="00263989">
        <w:rPr>
          <w:rStyle w:val="StyleUnderline"/>
          <w:highlight w:val="cyan"/>
        </w:rPr>
        <w:t>futures—of bodies by turning them into</w:t>
      </w:r>
      <w:r w:rsidRPr="00263989">
        <w:rPr>
          <w:rStyle w:val="StyleUnderline"/>
        </w:rPr>
        <w:t xml:space="preserve"> </w:t>
      </w:r>
      <w:r w:rsidRPr="00263989">
        <w:rPr>
          <w:rStyle w:val="Emphasis"/>
        </w:rPr>
        <w:t xml:space="preserve">singular </w:t>
      </w:r>
      <w:r w:rsidRPr="00263989">
        <w:rPr>
          <w:rStyle w:val="Emphasis"/>
          <w:highlight w:val="cyan"/>
        </w:rPr>
        <w:t xml:space="preserve">sites that begin </w:t>
      </w:r>
      <w:proofErr w:type="gramStart"/>
      <w:r w:rsidRPr="00263989">
        <w:rPr>
          <w:rStyle w:val="Emphasis"/>
          <w:highlight w:val="cyan"/>
        </w:rPr>
        <w:t>at</w:t>
      </w:r>
      <w:r w:rsidRPr="00263989">
        <w:rPr>
          <w:rStyle w:val="Emphasis"/>
        </w:rPr>
        <w:t xml:space="preserve"> the present </w:t>
      </w:r>
      <w:r w:rsidRPr="00263989">
        <w:rPr>
          <w:rStyle w:val="Emphasis"/>
          <w:highlight w:val="cyan"/>
        </w:rPr>
        <w:t>moment</w:t>
      </w:r>
      <w:proofErr w:type="gramEnd"/>
      <w:r w:rsidRPr="00263989">
        <w:rPr>
          <w:rStyle w:val="Emphasis"/>
          <w:highlight w:val="cyan"/>
        </w:rPr>
        <w:t>(s) of “recognition,”</w:t>
      </w:r>
      <w:r w:rsidRPr="00263989">
        <w:rPr>
          <w:u w:val="single"/>
        </w:rPr>
        <w:t xml:space="preserve"> or, as </w:t>
      </w:r>
      <w:proofErr w:type="spellStart"/>
      <w:r w:rsidRPr="00263989">
        <w:rPr>
          <w:u w:val="single"/>
        </w:rPr>
        <w:t>Homi</w:t>
      </w:r>
      <w:proofErr w:type="spellEnd"/>
      <w:r w:rsidRPr="00263989">
        <w:rPr>
          <w:u w:val="single"/>
        </w:rPr>
        <w:t xml:space="preserve"> Bhabha so aptly states it, </w:t>
      </w:r>
      <w:r w:rsidRPr="00263989">
        <w:rPr>
          <w:rStyle w:val="StyleUnderline"/>
          <w:highlight w:val="cyan"/>
        </w:rPr>
        <w:t>fixity “facilitates colonial relations, and sets up a discursive form of</w:t>
      </w:r>
      <w:r w:rsidRPr="00263989">
        <w:rPr>
          <w:rStyle w:val="StyleUnderline"/>
        </w:rPr>
        <w:t xml:space="preserve"> racial and cultural </w:t>
      </w:r>
      <w:r w:rsidRPr="00263989">
        <w:rPr>
          <w:rStyle w:val="StyleUnderline"/>
          <w:highlight w:val="cyan"/>
        </w:rPr>
        <w:t>opposition in terms of which colonial power is exercised</w:t>
      </w:r>
      <w:r w:rsidRPr="00263989">
        <w:rPr>
          <w:u w:val="single"/>
        </w:rPr>
        <w:t>” (112; emphasis in original).</w:t>
      </w:r>
      <w:r>
        <w:t xml:space="preserve"> </w:t>
      </w:r>
      <w:r w:rsidRPr="00263989">
        <w:rPr>
          <w:sz w:val="12"/>
          <w:szCs w:val="12"/>
        </w:rPr>
        <w:t>Through colonial linguistics, the body becomes expressly felt, “</w:t>
      </w:r>
      <w:proofErr w:type="spellStart"/>
      <w:proofErr w:type="gramStart"/>
      <w:r w:rsidRPr="00263989">
        <w:rPr>
          <w:sz w:val="12"/>
          <w:szCs w:val="12"/>
        </w:rPr>
        <w:t>overdetermin</w:t>
      </w:r>
      <w:proofErr w:type="spellEnd"/>
      <w:r w:rsidRPr="00263989">
        <w:rPr>
          <w:sz w:val="12"/>
          <w:szCs w:val="12"/>
        </w:rPr>
        <w:t>[</w:t>
      </w:r>
      <w:proofErr w:type="spellStart"/>
      <w:proofErr w:type="gramEnd"/>
      <w:r w:rsidRPr="00263989">
        <w:rPr>
          <w:sz w:val="12"/>
          <w:szCs w:val="12"/>
        </w:rPr>
        <w:t>ing</w:t>
      </w:r>
      <w:proofErr w:type="spellEnd"/>
      <w:r w:rsidRPr="00263989">
        <w:rPr>
          <w:sz w:val="12"/>
          <w:szCs w:val="12"/>
        </w:rPr>
        <w:t xml:space="preserve"> the colonized] from without” (Black Skin 116). At each interaction with the white world, the colonized are “assailed at various points” while “the[</w:t>
      </w:r>
      <w:proofErr w:type="spellStart"/>
      <w:r w:rsidRPr="00263989">
        <w:rPr>
          <w:sz w:val="12"/>
          <w:szCs w:val="12"/>
        </w:rPr>
        <w:t>ir</w:t>
      </w:r>
      <w:proofErr w:type="spellEnd"/>
      <w:r w:rsidRPr="00263989">
        <w:rPr>
          <w:sz w:val="12"/>
          <w:szCs w:val="12"/>
        </w:rPr>
        <w:t xml:space="preserve">] corporeal schema crumble[s], its place taken by a racial epidermal schema” (112) so that the only understanding of their body is that which is handed to them by the colonizer. The body no longer becomes just the experiences of the individual, it becomes layered with the images that the colonizer has of the black </w:t>
      </w:r>
      <w:proofErr w:type="spellStart"/>
      <w:r w:rsidRPr="00263989">
        <w:rPr>
          <w:sz w:val="12"/>
          <w:szCs w:val="12"/>
        </w:rPr>
        <w:t>man‟s</w:t>
      </w:r>
      <w:proofErr w:type="spellEnd"/>
      <w:r w:rsidRPr="00263989">
        <w:rPr>
          <w:sz w:val="12"/>
          <w:szCs w:val="12"/>
        </w:rPr>
        <w:t xml:space="preserve"> experience. If Fanon s interested in having “those who have kept [the colonized] in slavery” so that they can “help rehabilitate man, and ensure his triumph everywhere, once and for all” (Wretched 61; my emphasis) there can be no freedom from this fixed body because the signifying colonized will always carry “traces” (as Derrida would put it) of its previous image/utterance relationship. </w:t>
      </w:r>
      <w:proofErr w:type="spellStart"/>
      <w:r w:rsidRPr="00263989">
        <w:rPr>
          <w:sz w:val="12"/>
          <w:szCs w:val="12"/>
        </w:rPr>
        <w:t>Fanon‟s</w:t>
      </w:r>
      <w:proofErr w:type="spellEnd"/>
      <w:r w:rsidRPr="00263989">
        <w:rPr>
          <w:sz w:val="12"/>
          <w:szCs w:val="12"/>
        </w:rPr>
        <w:t xml:space="preserve"> </w:t>
      </w:r>
      <w:r w:rsidRPr="00263989">
        <w:rPr>
          <w:rStyle w:val="StyleUnderline"/>
          <w:sz w:val="12"/>
          <w:szCs w:val="12"/>
          <w:u w:val="none"/>
        </w:rPr>
        <w:t xml:space="preserve">insistence that </w:t>
      </w:r>
      <w:proofErr w:type="spellStart"/>
      <w:r w:rsidRPr="00263989">
        <w:rPr>
          <w:rStyle w:val="StyleUnderline"/>
          <w:sz w:val="12"/>
          <w:szCs w:val="12"/>
          <w:u w:val="none"/>
        </w:rPr>
        <w:t>postcolonials</w:t>
      </w:r>
      <w:proofErr w:type="spellEnd"/>
      <w:r w:rsidRPr="00263989">
        <w:rPr>
          <w:rStyle w:val="StyleUnderline"/>
          <w:sz w:val="12"/>
          <w:szCs w:val="12"/>
          <w:u w:val="none"/>
        </w:rPr>
        <w:t xml:space="preserve"> can finally be “elevated” and given recognition as “humans” seems contradictory because, within the </w:t>
      </w:r>
      <w:proofErr w:type="spellStart"/>
      <w:r w:rsidRPr="00263989">
        <w:rPr>
          <w:rStyle w:val="StyleUnderline"/>
          <w:sz w:val="12"/>
          <w:szCs w:val="12"/>
          <w:u w:val="none"/>
        </w:rPr>
        <w:t>colonizer‟s</w:t>
      </w:r>
      <w:proofErr w:type="spellEnd"/>
      <w:r w:rsidRPr="00263989">
        <w:rPr>
          <w:rStyle w:val="StyleUnderline"/>
          <w:sz w:val="12"/>
          <w:szCs w:val="12"/>
          <w:u w:val="none"/>
        </w:rPr>
        <w:t xml:space="preserve"> mind, the separation of “Us” and “Them” is needed </w:t>
      </w:r>
      <w:proofErr w:type="gramStart"/>
      <w:r w:rsidRPr="00263989">
        <w:rPr>
          <w:rStyle w:val="StyleUnderline"/>
          <w:sz w:val="12"/>
          <w:szCs w:val="12"/>
          <w:u w:val="none"/>
        </w:rPr>
        <w:t>in order to</w:t>
      </w:r>
      <w:proofErr w:type="gramEnd"/>
      <w:r w:rsidRPr="00263989">
        <w:rPr>
          <w:rStyle w:val="StyleUnderline"/>
          <w:sz w:val="12"/>
          <w:szCs w:val="12"/>
          <w:u w:val="none"/>
        </w:rPr>
        <w:t xml:space="preserve"> assure the colonizer</w:t>
      </w:r>
      <w:r w:rsidRPr="00263989">
        <w:rPr>
          <w:sz w:val="12"/>
          <w:szCs w:val="12"/>
        </w:rPr>
        <w:t xml:space="preserve"> of his/her place. Therefore, </w:t>
      </w:r>
      <w:proofErr w:type="spellStart"/>
      <w:r w:rsidRPr="00263989">
        <w:rPr>
          <w:sz w:val="12"/>
          <w:szCs w:val="12"/>
        </w:rPr>
        <w:t>Fanon‟s</w:t>
      </w:r>
      <w:proofErr w:type="spellEnd"/>
      <w:r w:rsidRPr="00263989">
        <w:rPr>
          <w:sz w:val="12"/>
          <w:szCs w:val="12"/>
        </w:rPr>
        <w:t xml:space="preserve"> </w:t>
      </w:r>
      <w:r w:rsidRPr="00263989">
        <w:rPr>
          <w:rStyle w:val="StyleUnderline"/>
          <w:sz w:val="12"/>
          <w:szCs w:val="12"/>
          <w:u w:val="none"/>
        </w:rPr>
        <w:t>desire to “take [the] place” of the colonizer</w:t>
      </w:r>
      <w:r w:rsidRPr="00263989">
        <w:rPr>
          <w:sz w:val="12"/>
          <w:szCs w:val="12"/>
        </w:rPr>
        <w:t xml:space="preserve"> (Wretched 23) </w:t>
      </w:r>
      <w:r w:rsidRPr="00263989">
        <w:rPr>
          <w:rStyle w:val="StyleUnderline"/>
          <w:sz w:val="12"/>
          <w:szCs w:val="12"/>
          <w:u w:val="none"/>
        </w:rPr>
        <w:t xml:space="preserve">belies the truth that the postcolonial individual will never have a place within the </w:t>
      </w:r>
      <w:proofErr w:type="spellStart"/>
      <w:r w:rsidRPr="00263989">
        <w:rPr>
          <w:rStyle w:val="StyleUnderline"/>
          <w:sz w:val="12"/>
          <w:szCs w:val="12"/>
          <w:u w:val="none"/>
        </w:rPr>
        <w:t>colonist‟s</w:t>
      </w:r>
      <w:proofErr w:type="spellEnd"/>
      <w:r w:rsidRPr="00263989">
        <w:rPr>
          <w:rStyle w:val="StyleUnderline"/>
          <w:sz w:val="12"/>
          <w:szCs w:val="12"/>
          <w:u w:val="none"/>
        </w:rPr>
        <w:t xml:space="preserve"> system of power</w:t>
      </w:r>
      <w:r w:rsidRPr="00263989">
        <w:rPr>
          <w:sz w:val="12"/>
          <w:szCs w:val="12"/>
        </w:rPr>
        <w:t xml:space="preserve">. By demanding a substitution of roles, Fanon seems to have ignored—either intentionally or unintentionally—his own recognition that “in the white world the man of color encounters difficulties in the development of bodily schema” and any “consciousness of the body” comes as “a third-person consciousness” (Black Skin 110-11). In other words, within the “white world” of colonization, there is no room for “man of color” to be anything other than what the white man sees him as. The fixed categories of “the Other” always remain because the without them, the </w:t>
      </w:r>
      <w:proofErr w:type="spellStart"/>
      <w:r w:rsidRPr="00263989">
        <w:rPr>
          <w:sz w:val="12"/>
          <w:szCs w:val="12"/>
        </w:rPr>
        <w:t>colonizer‟s</w:t>
      </w:r>
      <w:proofErr w:type="spellEnd"/>
      <w:r w:rsidRPr="00263989">
        <w:rPr>
          <w:sz w:val="12"/>
          <w:szCs w:val="12"/>
        </w:rPr>
        <w:t xml:space="preserve"> own identity becomes </w:t>
      </w:r>
      <w:proofErr w:type="spellStart"/>
      <w:r w:rsidRPr="00263989">
        <w:rPr>
          <w:sz w:val="12"/>
          <w:szCs w:val="12"/>
        </w:rPr>
        <w:t>jeporadized</w:t>
      </w:r>
      <w:proofErr w:type="spellEnd"/>
      <w:r w:rsidRPr="00263989">
        <w:rPr>
          <w:sz w:val="12"/>
          <w:szCs w:val="12"/>
        </w:rPr>
        <w:t xml:space="preserve"> since there would no longer be an understanding of “me” based on what “I am not.” By introducing Deleuze and </w:t>
      </w:r>
      <w:proofErr w:type="spellStart"/>
      <w:r w:rsidRPr="00263989">
        <w:rPr>
          <w:sz w:val="12"/>
          <w:szCs w:val="12"/>
        </w:rPr>
        <w:t>Guattari‟s</w:t>
      </w:r>
      <w:proofErr w:type="spellEnd"/>
      <w:r w:rsidRPr="00263989">
        <w:rPr>
          <w:sz w:val="12"/>
          <w:szCs w:val="12"/>
        </w:rPr>
        <w:t xml:space="preserve"> rhizome into this understanding of experience as reality, the reading of the body expands so that the body, instead of remaining fixed, becomes a state of constant motion. Through an understanding of the rhizome, the postcolonial body no longer becomes a single unit (a monolith), instead, it becomes lifted from its binary relationship as a signifier (it is lifted from its status as a monolithic corporeal schema) and </w:t>
      </w:r>
      <w:proofErr w:type="gramStart"/>
      <w:r w:rsidRPr="00263989">
        <w:rPr>
          <w:sz w:val="12"/>
          <w:szCs w:val="12"/>
        </w:rPr>
        <w:t>is able to</w:t>
      </w:r>
      <w:proofErr w:type="gramEnd"/>
      <w:r w:rsidRPr="00263989">
        <w:rPr>
          <w:sz w:val="12"/>
          <w:szCs w:val="12"/>
        </w:rPr>
        <w:t xml:space="preserve"> be “read” as fluid and as a system of possibilities. As the language of colonization turned the existence of colonized individuals into one of fixed categories (i.e. savage, cannibalistic, uncivilized, etc.), the </w:t>
      </w:r>
      <w:proofErr w:type="spellStart"/>
      <w:r w:rsidRPr="00263989">
        <w:rPr>
          <w:sz w:val="12"/>
          <w:szCs w:val="12"/>
        </w:rPr>
        <w:t>rhizome‟s</w:t>
      </w:r>
      <w:proofErr w:type="spellEnd"/>
      <w:r w:rsidRPr="00263989">
        <w:rPr>
          <w:sz w:val="12"/>
          <w:szCs w:val="12"/>
        </w:rPr>
        <w:t xml:space="preserve"> multiplicities offer a chance to, as Ingram argues, move beyond a state of representation—where the body has its meaning(s) inscribed on it from outside sources, such as the perceptions of others—and towards a state of signification—where the body is no longer tied to fixed categories of meaning (3). By moving beyond the reliance on representation—which can never fully grasp the entirety of the thing it attempts to represent— and moving towards signification, postcolonial individuals gain the perspective that they have “meaning, but not one that is fixed or predetermined” (18). The European humanism, from which Fanon draws his claims, depends on these representations. It is because of this dependence that there can never be a new understanding of the postcolonial individual within the system of European humanism. The rhizome seeks to “think outside of the form/matter binary” (9) and allow all of its lines to create their own meanings—meanings that are not created by the </w:t>
      </w:r>
      <w:proofErr w:type="gramStart"/>
      <w:r w:rsidRPr="00263989">
        <w:rPr>
          <w:sz w:val="12"/>
          <w:szCs w:val="12"/>
        </w:rPr>
        <w:t>Other, but</w:t>
      </w:r>
      <w:proofErr w:type="gramEnd"/>
      <w:r w:rsidRPr="00263989">
        <w:rPr>
          <w:sz w:val="12"/>
          <w:szCs w:val="12"/>
        </w:rPr>
        <w:t xml:space="preserve"> created with an understanding of the Other as part of, not apart from, each line. This may seem problematic since it seems to corrode any knowledge of the “Self,” but, in fact, the body is freed from an understanding of the “Self” that relies on a point-based system of “mirroring” (Lacan) which holds the system of oppression in place. This psychology is based on a single fixed point: the “dictatorial conception of the unconscious (Deleuze and </w:t>
      </w:r>
      <w:proofErr w:type="spellStart"/>
      <w:r w:rsidRPr="00263989">
        <w:rPr>
          <w:sz w:val="12"/>
          <w:szCs w:val="12"/>
        </w:rPr>
        <w:t>Guattari</w:t>
      </w:r>
      <w:proofErr w:type="spellEnd"/>
      <w:r w:rsidRPr="00263989">
        <w:rPr>
          <w:sz w:val="12"/>
          <w:szCs w:val="12"/>
        </w:rPr>
        <w:t xml:space="preserve"> 17). The unconscious, in the system of mirroring, becomes the point of origin for the Self. This once again brings about the searching for an origin, for the point of beginning for the individual. And, since much—if not all—of psychoanalysis grounds itself in Western concepts/ideals, any attempt to excavate the postcolonial </w:t>
      </w:r>
      <w:proofErr w:type="spellStart"/>
      <w:r w:rsidRPr="00263989">
        <w:rPr>
          <w:sz w:val="12"/>
          <w:szCs w:val="12"/>
        </w:rPr>
        <w:t>individual‟s</w:t>
      </w:r>
      <w:proofErr w:type="spellEnd"/>
      <w:r w:rsidRPr="00263989">
        <w:rPr>
          <w:sz w:val="12"/>
          <w:szCs w:val="12"/>
        </w:rPr>
        <w:t xml:space="preserve"> origin from a psychological (or more appropriately psychoanalytical) means only leads back to a troubled system of power. Instead of looking to “uncover” or “reduce the unconscious or to interpret it or to make it signify according to a tree model,” a rhizome “is precisely </w:t>
      </w:r>
      <w:proofErr w:type="spellStart"/>
      <w:r w:rsidRPr="00263989">
        <w:rPr>
          <w:sz w:val="12"/>
          <w:szCs w:val="12"/>
        </w:rPr>
        <w:t>th</w:t>
      </w:r>
      <w:proofErr w:type="spellEnd"/>
      <w:r w:rsidRPr="00263989">
        <w:rPr>
          <w:sz w:val="12"/>
          <w:szCs w:val="12"/>
        </w:rPr>
        <w:t xml:space="preserve">[e] production of the unconscious” because it disengages itself from the “leader/follower” framework (17-18). It is not safe to say that the rhizome is a social </w:t>
      </w:r>
      <w:proofErr w:type="gramStart"/>
      <w:r w:rsidRPr="00263989">
        <w:rPr>
          <w:sz w:val="12"/>
          <w:szCs w:val="12"/>
        </w:rPr>
        <w:t>body, since</w:t>
      </w:r>
      <w:proofErr w:type="gramEnd"/>
      <w:r w:rsidRPr="00263989">
        <w:rPr>
          <w:sz w:val="12"/>
          <w:szCs w:val="12"/>
        </w:rPr>
        <w:t xml:space="preserve"> it does not require agreements the way that language does (rhizomes do not require the approval of its member to validate its existence). It simply is. </w:t>
      </w:r>
      <w:r w:rsidRPr="00263989">
        <w:rPr>
          <w:rStyle w:val="StyleUnderline"/>
          <w:sz w:val="12"/>
          <w:szCs w:val="12"/>
          <w:u w:val="none"/>
        </w:rPr>
        <w:t>Each line in the rhizome exists with or without recognition.</w:t>
      </w:r>
      <w:r w:rsidRPr="00263989">
        <w:rPr>
          <w:rStyle w:val="StyleUnderline"/>
        </w:rPr>
        <w:t xml:space="preserve"> </w:t>
      </w:r>
      <w:r w:rsidRPr="00A66C02">
        <w:rPr>
          <w:rStyle w:val="Emphasis"/>
          <w:highlight w:val="cyan"/>
        </w:rPr>
        <w:t>Saying</w:t>
      </w:r>
      <w:r w:rsidRPr="00263989">
        <w:rPr>
          <w:rStyle w:val="Emphasis"/>
        </w:rPr>
        <w:t xml:space="preserve"> that </w:t>
      </w:r>
      <w:r w:rsidRPr="00A66C02">
        <w:rPr>
          <w:rStyle w:val="Emphasis"/>
          <w:highlight w:val="cyan"/>
        </w:rPr>
        <w:t>existence relies</w:t>
      </w:r>
      <w:r w:rsidRPr="00263989">
        <w:rPr>
          <w:rStyle w:val="Emphasis"/>
        </w:rPr>
        <w:t xml:space="preserve"> up</w:t>
      </w:r>
      <w:r w:rsidRPr="00A66C02">
        <w:rPr>
          <w:rStyle w:val="Emphasis"/>
          <w:highlight w:val="cyan"/>
        </w:rPr>
        <w:t xml:space="preserve">on mutual </w:t>
      </w:r>
      <w:r w:rsidRPr="00FC6A21">
        <w:rPr>
          <w:rStyle w:val="Emphasis"/>
          <w:highlight w:val="cyan"/>
        </w:rPr>
        <w:t>recognition</w:t>
      </w:r>
      <w:r w:rsidRPr="00263989">
        <w:rPr>
          <w:rStyle w:val="Emphasis"/>
        </w:rPr>
        <w:t xml:space="preserve"> insinuates that</w:t>
      </w:r>
      <w:r w:rsidRPr="00263989">
        <w:rPr>
          <w:rStyle w:val="StyleUnderline"/>
        </w:rPr>
        <w:t xml:space="preserve"> neither party exists prior to their mutual interaction. Insinuations such as these once again seek to fix the location of individuals, </w:t>
      </w:r>
      <w:r w:rsidRPr="00A66C02">
        <w:rPr>
          <w:rStyle w:val="Emphasis"/>
          <w:highlight w:val="cyan"/>
        </w:rPr>
        <w:t>turn</w:t>
      </w:r>
      <w:r w:rsidRPr="00263989">
        <w:rPr>
          <w:rStyle w:val="Emphasis"/>
        </w:rPr>
        <w:t xml:space="preserve">ing them into </w:t>
      </w:r>
      <w:r w:rsidRPr="00A66C02">
        <w:rPr>
          <w:rStyle w:val="Emphasis"/>
          <w:highlight w:val="cyan"/>
        </w:rPr>
        <w:t>subjects in a game of power</w:t>
      </w:r>
      <w:r>
        <w:t xml:space="preserve">. </w:t>
      </w:r>
      <w:r w:rsidRPr="00263989">
        <w:rPr>
          <w:sz w:val="12"/>
          <w:szCs w:val="12"/>
        </w:rPr>
        <w:t xml:space="preserve">Lacan is correct when he discusses the </w:t>
      </w:r>
      <w:proofErr w:type="spellStart"/>
      <w:r w:rsidRPr="00263989">
        <w:rPr>
          <w:sz w:val="12"/>
          <w:szCs w:val="12"/>
        </w:rPr>
        <w:t>mirror‟s</w:t>
      </w:r>
      <w:proofErr w:type="spellEnd"/>
      <w:r w:rsidRPr="00263989">
        <w:rPr>
          <w:sz w:val="12"/>
          <w:szCs w:val="12"/>
        </w:rPr>
        <w:t xml:space="preserve"> role in the construction of the self, showing how it creates new movements and new recognitions within the individual (2); however, this admission is near-sighted because he fails to note the effects that the individual has upon the mirror. On their own, the two bodies exist independently of one another. When they meet, not only is the individual altered by the </w:t>
      </w:r>
      <w:proofErr w:type="spellStart"/>
      <w:r w:rsidRPr="00263989">
        <w:rPr>
          <w:sz w:val="12"/>
          <w:szCs w:val="12"/>
        </w:rPr>
        <w:t>mirror‟s</w:t>
      </w:r>
      <w:proofErr w:type="spellEnd"/>
      <w:r w:rsidRPr="00263989">
        <w:rPr>
          <w:sz w:val="12"/>
          <w:szCs w:val="12"/>
        </w:rPr>
        <w:t xml:space="preserve"> reflection, but the mirror is altered by the individual. Each wave of the </w:t>
      </w:r>
      <w:proofErr w:type="spellStart"/>
      <w:r w:rsidRPr="00263989">
        <w:rPr>
          <w:sz w:val="12"/>
          <w:szCs w:val="12"/>
        </w:rPr>
        <w:t>individual‟s</w:t>
      </w:r>
      <w:proofErr w:type="spellEnd"/>
      <w:r w:rsidRPr="00263989">
        <w:rPr>
          <w:sz w:val="12"/>
          <w:szCs w:val="12"/>
        </w:rPr>
        <w:t xml:space="preserve"> arm </w:t>
      </w:r>
      <w:proofErr w:type="spellStart"/>
      <w:r w:rsidRPr="00263989">
        <w:rPr>
          <w:sz w:val="12"/>
          <w:szCs w:val="12"/>
        </w:rPr>
        <w:t>deterritorializes</w:t>
      </w:r>
      <w:proofErr w:type="spellEnd"/>
      <w:r w:rsidRPr="00263989">
        <w:rPr>
          <w:sz w:val="12"/>
          <w:szCs w:val="12"/>
        </w:rPr>
        <w:t xml:space="preserve"> the mirror and reterritorializes it, giving it new properties and new motions. Each new reflection creates a new mirror, just as it creates a new understanding in the mirrored. And each understanding shifts in accordance with different mirrors.</w:t>
      </w:r>
      <w:r>
        <w:t xml:space="preserve"> </w:t>
      </w:r>
      <w:r w:rsidRPr="00263989">
        <w:rPr>
          <w:rStyle w:val="StyleUnderline"/>
          <w:sz w:val="12"/>
          <w:szCs w:val="12"/>
          <w:u w:val="none"/>
        </w:rPr>
        <w:t>There no longer remains a singular “source,” a singular “point” from which the individual can take its recognition. It is by understanding these multilateral effects and assemblages</w:t>
      </w:r>
      <w:r w:rsidRPr="00263989">
        <w:rPr>
          <w:sz w:val="12"/>
          <w:szCs w:val="12"/>
        </w:rPr>
        <w:t xml:space="preserve"> (the ways in which each line of interaction) </w:t>
      </w:r>
      <w:r w:rsidRPr="00263989">
        <w:rPr>
          <w:rStyle w:val="StyleUnderline"/>
          <w:sz w:val="12"/>
          <w:szCs w:val="12"/>
          <w:u w:val="none"/>
        </w:rPr>
        <w:t>cast effects on one another that the rhizome comes to “produce” the unconscious</w:t>
      </w:r>
      <w:r w:rsidRPr="00263989">
        <w:rPr>
          <w:sz w:val="12"/>
          <w:szCs w:val="12"/>
        </w:rPr>
        <w:t xml:space="preserve">. Instead, rhizomes should be seen as natural connections of bodies based, with a large emphasis, on motion. In addition to this, rhizomes require reconstitutions of all “bodies” involved, removing the unilateral shifts that are typically assumed to occur in colonization. In other words, as explained by Bhabha and Gayatri Spivak, among others, </w:t>
      </w:r>
      <w:proofErr w:type="spellStart"/>
      <w:r w:rsidRPr="00263989">
        <w:rPr>
          <w:sz w:val="12"/>
          <w:szCs w:val="12"/>
        </w:rPr>
        <w:t>postcoloniality</w:t>
      </w:r>
      <w:proofErr w:type="spellEnd"/>
      <w:r w:rsidRPr="00263989">
        <w:rPr>
          <w:sz w:val="12"/>
          <w:szCs w:val="12"/>
        </w:rPr>
        <w:t xml:space="preserve"> can no longer be seen as the sole existence of the once colonized “Others.” As a rhizome, then, the postcolonial body (not only how it physically connects with the microbes, viruses, and other life forms in its environment, but the psychological understanding of it as well) exists in a constant state of flux and as a constant source of deterritorializations and reterritorializations. In the postcolonial context, this is a powerful shift in focus because it allows </w:t>
      </w:r>
      <w:proofErr w:type="spellStart"/>
      <w:r w:rsidRPr="00263989">
        <w:rPr>
          <w:sz w:val="12"/>
          <w:szCs w:val="12"/>
        </w:rPr>
        <w:t>Fanon‟s</w:t>
      </w:r>
      <w:proofErr w:type="spellEnd"/>
      <w:r w:rsidRPr="00263989">
        <w:rPr>
          <w:sz w:val="12"/>
          <w:szCs w:val="12"/>
        </w:rPr>
        <w:t xml:space="preserve"> theory of the body to free itself from the </w:t>
      </w:r>
      <w:proofErr w:type="spellStart"/>
      <w:r w:rsidRPr="00263989">
        <w:rPr>
          <w:sz w:val="12"/>
          <w:szCs w:val="12"/>
        </w:rPr>
        <w:t>singlesided</w:t>
      </w:r>
      <w:proofErr w:type="spellEnd"/>
      <w:r w:rsidRPr="00263989">
        <w:rPr>
          <w:sz w:val="12"/>
          <w:szCs w:val="12"/>
        </w:rPr>
        <w:t xml:space="preserve"> transmissions of colonial knowledge(s). </w:t>
      </w:r>
      <w:r w:rsidRPr="00263989">
        <w:rPr>
          <w:u w:val="single"/>
        </w:rPr>
        <w:t xml:space="preserve">While </w:t>
      </w:r>
      <w:proofErr w:type="spellStart"/>
      <w:r w:rsidRPr="00263989">
        <w:rPr>
          <w:u w:val="single"/>
        </w:rPr>
        <w:t>Bhabha‟s</w:t>
      </w:r>
      <w:proofErr w:type="spellEnd"/>
      <w:r w:rsidRPr="00263989">
        <w:rPr>
          <w:u w:val="single"/>
        </w:rPr>
        <w:t xml:space="preserve"> discussion on mimicry makes a similar move of shifting colonial knowledge from a monologue to a dialogue (as he argues that mimicry highlights the “performance” of the </w:t>
      </w:r>
      <w:proofErr w:type="spellStart"/>
      <w:r w:rsidRPr="00263989">
        <w:rPr>
          <w:u w:val="single"/>
        </w:rPr>
        <w:t>colonist‟s</w:t>
      </w:r>
      <w:proofErr w:type="spellEnd"/>
      <w:r w:rsidRPr="00263989">
        <w:rPr>
          <w:u w:val="single"/>
        </w:rPr>
        <w:t xml:space="preserve"> existence), it too rests on performance which is problematic because </w:t>
      </w:r>
      <w:r w:rsidRPr="00263989">
        <w:rPr>
          <w:rStyle w:val="StyleUnderline"/>
        </w:rPr>
        <w:t xml:space="preserve">the system of ascension remains intact since </w:t>
      </w:r>
      <w:r w:rsidRPr="00263989">
        <w:rPr>
          <w:rStyle w:val="StyleUnderline"/>
          <w:highlight w:val="cyan"/>
        </w:rPr>
        <w:t>“colonial mimicry is the desire for a reformed, recognizable Other</w:t>
      </w:r>
      <w:r w:rsidRPr="00263989">
        <w:rPr>
          <w:u w:val="single"/>
        </w:rPr>
        <w:t>”8 (122</w:t>
      </w:r>
      <w:r w:rsidRPr="00BB58C7">
        <w:rPr>
          <w:u w:val="single"/>
        </w:rPr>
        <w:t xml:space="preserve">). </w:t>
      </w:r>
      <w:proofErr w:type="gramStart"/>
      <w:r w:rsidRPr="00BB58C7">
        <w:rPr>
          <w:u w:val="single"/>
        </w:rPr>
        <w:t>And,</w:t>
      </w:r>
      <w:proofErr w:type="gramEnd"/>
      <w:r w:rsidRPr="00BB58C7">
        <w:rPr>
          <w:u w:val="single"/>
        </w:rPr>
        <w:t xml:space="preserve"> </w:t>
      </w:r>
      <w:r w:rsidRPr="00BB58C7">
        <w:rPr>
          <w:rStyle w:val="StyleUnderline"/>
        </w:rPr>
        <w:t xml:space="preserve">it is this upward movement that threatens to impede the progress of </w:t>
      </w:r>
      <w:proofErr w:type="spellStart"/>
      <w:r w:rsidRPr="00BB58C7">
        <w:rPr>
          <w:rStyle w:val="StyleUnderline"/>
        </w:rPr>
        <w:t>postcoloniality</w:t>
      </w:r>
      <w:proofErr w:type="spellEnd"/>
      <w:r w:rsidRPr="00BB58C7">
        <w:rPr>
          <w:u w:val="single"/>
        </w:rPr>
        <w:t>. Even as colonized individuals disrupt the security</w:t>
      </w:r>
      <w:r w:rsidRPr="00263989">
        <w:rPr>
          <w:u w:val="single"/>
        </w:rPr>
        <w:t xml:space="preserve"> (or the certainty) of the colonists‟ knowledge of their (the colonists‟) own place, </w:t>
      </w:r>
      <w:r w:rsidRPr="00263989">
        <w:rPr>
          <w:rStyle w:val="StyleUnderline"/>
          <w:highlight w:val="cyan"/>
        </w:rPr>
        <w:t xml:space="preserve">the </w:t>
      </w:r>
      <w:proofErr w:type="spellStart"/>
      <w:r w:rsidRPr="00263989">
        <w:rPr>
          <w:rStyle w:val="StyleUnderline"/>
          <w:highlight w:val="cyan"/>
        </w:rPr>
        <w:t>postcolonial‟s</w:t>
      </w:r>
      <w:proofErr w:type="spellEnd"/>
      <w:r w:rsidRPr="00263989">
        <w:rPr>
          <w:rStyle w:val="StyleUnderline"/>
          <w:highlight w:val="cyan"/>
        </w:rPr>
        <w:t xml:space="preserve"> desire to “prove” themselves only</w:t>
      </w:r>
      <w:r w:rsidRPr="00263989">
        <w:rPr>
          <w:rStyle w:val="StyleUnderline"/>
        </w:rPr>
        <w:t xml:space="preserve"> serves to </w:t>
      </w:r>
      <w:r w:rsidRPr="00263989">
        <w:rPr>
          <w:rStyle w:val="StyleUnderline"/>
          <w:highlight w:val="cyan"/>
        </w:rPr>
        <w:t xml:space="preserve">validate the </w:t>
      </w:r>
      <w:proofErr w:type="spellStart"/>
      <w:r w:rsidRPr="00263989">
        <w:rPr>
          <w:rStyle w:val="StyleUnderline"/>
          <w:highlight w:val="cyan"/>
        </w:rPr>
        <w:t>colonizer‟s</w:t>
      </w:r>
      <w:proofErr w:type="spellEnd"/>
      <w:r w:rsidRPr="00263989">
        <w:rPr>
          <w:rStyle w:val="StyleUnderline"/>
          <w:highlight w:val="cyan"/>
        </w:rPr>
        <w:t xml:space="preserve"> superiority</w:t>
      </w:r>
      <w:r w:rsidRPr="00263989">
        <w:rPr>
          <w:u w:val="single"/>
        </w:rPr>
        <w:t>.</w:t>
      </w:r>
      <w:r>
        <w:t xml:space="preserve"> </w:t>
      </w:r>
      <w:r w:rsidRPr="00263989">
        <w:rPr>
          <w:sz w:val="12"/>
          <w:szCs w:val="12"/>
        </w:rPr>
        <w:t xml:space="preserve">Deleuze and </w:t>
      </w:r>
      <w:proofErr w:type="spellStart"/>
      <w:r w:rsidRPr="00263989">
        <w:rPr>
          <w:sz w:val="12"/>
          <w:szCs w:val="12"/>
        </w:rPr>
        <w:t>Guattari‟s</w:t>
      </w:r>
      <w:proofErr w:type="spellEnd"/>
      <w:r w:rsidRPr="00263989">
        <w:rPr>
          <w:sz w:val="12"/>
          <w:szCs w:val="12"/>
        </w:rPr>
        <w:t xml:space="preserve"> rhizome, however, moves beyond mimicry, as “[mimicry] relies on binary logic to describe phenomena” (11), insisting on understanding reality as a something like a giant ocean where each instance of contact sends forth ripples, and as each ripple moves outward, which alter the dynamic of the surrounding waters. As the rhizome highlights the interconnectivity of beings (of bodies), the hierarchical structure of mimicry is laid horizontal, placing all subjects </w:t>
      </w:r>
      <w:proofErr w:type="gramStart"/>
      <w:r w:rsidRPr="00263989">
        <w:rPr>
          <w:sz w:val="12"/>
          <w:szCs w:val="12"/>
        </w:rPr>
        <w:t>equal to one another</w:t>
      </w:r>
      <w:proofErr w:type="gramEnd"/>
      <w:r w:rsidRPr="00263989">
        <w:rPr>
          <w:sz w:val="12"/>
          <w:szCs w:val="12"/>
        </w:rPr>
        <w:t>. Rhizomes “are flat, in the sense that they fill or occupy all of their dimensions” existing on a single plane (9). Rhizomes can never contain “a dualism or a dichotomy, even in the form of the good and the bad” because there is no end. Every seeming “rupture” always “tie back to one another” (9), and this ability to self-heal and avoid dualisms or dichotomies speaks directly to the systems through which postcolonial individuals must work. An understanding of the postcolonial Self can be, then, understood as a line in a multiplicity of lines which can never be separated because they are one another.</w:t>
      </w:r>
    </w:p>
    <w:p w14:paraId="1DD0F69C" w14:textId="77777777" w:rsidR="0057138E" w:rsidRDefault="0057138E" w:rsidP="0057138E">
      <w:pPr>
        <w:spacing w:after="0"/>
      </w:pPr>
    </w:p>
    <w:p w14:paraId="74918301" w14:textId="77777777" w:rsidR="0057138E" w:rsidRDefault="0057138E" w:rsidP="0057138E">
      <w:pPr>
        <w:pStyle w:val="Heading4"/>
      </w:pPr>
      <w:r>
        <w:t xml:space="preserve">The impact is racism - the desire for recognition reproduces whiteness and hierarchies </w:t>
      </w:r>
    </w:p>
    <w:p w14:paraId="0D5BB062" w14:textId="77777777" w:rsidR="0057138E" w:rsidRPr="007E4334" w:rsidRDefault="0057138E" w:rsidP="0057138E">
      <w:pPr>
        <w:spacing w:after="0"/>
        <w:rPr>
          <w:b/>
          <w:bCs/>
          <w:sz w:val="26"/>
        </w:rPr>
      </w:pPr>
      <w:r w:rsidRPr="007E4334">
        <w:rPr>
          <w:rStyle w:val="Style13ptBold"/>
        </w:rPr>
        <w:t>Mazzei</w:t>
      </w:r>
      <w:r>
        <w:rPr>
          <w:rStyle w:val="Style13ptBold"/>
        </w:rPr>
        <w:t xml:space="preserve"> </w:t>
      </w:r>
      <w:r w:rsidRPr="007E4334">
        <w:rPr>
          <w:rStyle w:val="Style13ptBold"/>
        </w:rPr>
        <w:t>11</w:t>
      </w:r>
      <w:r>
        <w:rPr>
          <w:rStyle w:val="Style13ptBold"/>
        </w:rPr>
        <w:t xml:space="preserve">, </w:t>
      </w:r>
      <w:r>
        <w:t xml:space="preserve">Lisa A. Mazzei, current University of Oregon Professor of Education Studies, “Desiring silence: gender, race and pedagogy in education”, British Educational Research Journal, Vol. 37, No. 4 (August 2011), pp. 657-669 (13 pages), </w:t>
      </w:r>
      <w:hyperlink r:id="rId16" w:history="1">
        <w:r w:rsidRPr="000A05B6">
          <w:rPr>
            <w:rStyle w:val="Hyperlink"/>
          </w:rPr>
          <w:t>https://www.jstor.org/stable/23076344</w:t>
        </w:r>
      </w:hyperlink>
      <w:r>
        <w:t>, accessed 11/4/21, sb</w:t>
      </w:r>
    </w:p>
    <w:p w14:paraId="118A4C30" w14:textId="77777777" w:rsidR="0057138E" w:rsidRDefault="0057138E" w:rsidP="0057138E">
      <w:pPr>
        <w:spacing w:after="0"/>
        <w:contextualSpacing/>
        <w:rPr>
          <w:rStyle w:val="StyleUnderline"/>
        </w:rPr>
      </w:pPr>
      <w:r w:rsidRPr="00454225">
        <w:t xml:space="preserve">Many of these same preservice teachers either come from rural communities or now live in the white suburban enclaves that form a perimeter around the </w:t>
      </w:r>
      <w:r w:rsidRPr="00FD7888">
        <w:rPr>
          <w:sz w:val="12"/>
          <w:szCs w:val="12"/>
        </w:rPr>
        <w:t xml:space="preserve">cities in which they work and/or go to school. They have lived most of their lives in a white world where race has not been part of their own identification of self and where, if race was spoken of </w:t>
      </w:r>
      <w:proofErr w:type="gramStart"/>
      <w:r w:rsidRPr="00FD7888">
        <w:rPr>
          <w:sz w:val="12"/>
          <w:szCs w:val="12"/>
        </w:rPr>
        <w:t>in reference to</w:t>
      </w:r>
      <w:proofErr w:type="gramEnd"/>
      <w:r w:rsidRPr="00FD7888">
        <w:rPr>
          <w:sz w:val="12"/>
          <w:szCs w:val="12"/>
        </w:rPr>
        <w:t xml:space="preserve"> others, was an uncomfortable topic to be avoided. </w:t>
      </w:r>
      <w:r w:rsidRPr="00FD7888">
        <w:rPr>
          <w:rStyle w:val="StyleUnderline"/>
          <w:sz w:val="12"/>
          <w:szCs w:val="12"/>
          <w:u w:val="none"/>
        </w:rPr>
        <w:t>The pervasiveness of whiteness as normative and as visibly present (especially when not named) ‘classifies, [and] categorizes…</w:t>
      </w:r>
      <w:proofErr w:type="gramStart"/>
      <w:r w:rsidRPr="00FD7888">
        <w:rPr>
          <w:rStyle w:val="StyleUnderline"/>
          <w:sz w:val="12"/>
          <w:szCs w:val="12"/>
          <w:u w:val="none"/>
        </w:rPr>
        <w:t>on the basis of</w:t>
      </w:r>
      <w:proofErr w:type="gramEnd"/>
      <w:r w:rsidRPr="00FD7888">
        <w:rPr>
          <w:rStyle w:val="StyleUnderline"/>
          <w:sz w:val="12"/>
          <w:szCs w:val="12"/>
          <w:u w:val="none"/>
        </w:rPr>
        <w:t xml:space="preserve"> what is considered to be a natural and neutral epistemology’</w:t>
      </w:r>
      <w:r w:rsidRPr="00FD7888">
        <w:rPr>
          <w:sz w:val="12"/>
          <w:szCs w:val="12"/>
        </w:rPr>
        <w:t xml:space="preserve"> (Seshadri-Crooks, 2000, p. 56). While we may acknowledge race as a social and discursive construction, </w:t>
      </w:r>
      <w:r w:rsidRPr="00FD7888">
        <w:rPr>
          <w:rStyle w:val="StyleUnderline"/>
          <w:sz w:val="12"/>
          <w:szCs w:val="12"/>
          <w:u w:val="none"/>
        </w:rPr>
        <w:t>it is</w:t>
      </w:r>
      <w:r w:rsidRPr="00FD7888">
        <w:rPr>
          <w:sz w:val="12"/>
          <w:szCs w:val="12"/>
        </w:rPr>
        <w:t xml:space="preserve"> the </w:t>
      </w:r>
      <w:r w:rsidRPr="00FD7888">
        <w:rPr>
          <w:rStyle w:val="StyleUnderline"/>
          <w:sz w:val="12"/>
          <w:szCs w:val="12"/>
          <w:u w:val="none"/>
        </w:rPr>
        <w:t>racial visibility</w:t>
      </w:r>
      <w:r w:rsidRPr="00FD7888">
        <w:rPr>
          <w:sz w:val="12"/>
          <w:szCs w:val="12"/>
        </w:rPr>
        <w:t xml:space="preserve"> </w:t>
      </w:r>
      <w:r w:rsidRPr="00FD7888">
        <w:rPr>
          <w:rStyle w:val="StyleUnderline"/>
          <w:sz w:val="12"/>
          <w:szCs w:val="12"/>
          <w:u w:val="none"/>
        </w:rPr>
        <w:t>that</w:t>
      </w:r>
      <w:r w:rsidRPr="00FD7888">
        <w:rPr>
          <w:sz w:val="12"/>
          <w:szCs w:val="12"/>
        </w:rPr>
        <w:t xml:space="preserve"> Seshadri-Crooks </w:t>
      </w:r>
      <w:r w:rsidRPr="00FD7888">
        <w:rPr>
          <w:rStyle w:val="StyleUnderline"/>
          <w:sz w:val="12"/>
          <w:szCs w:val="12"/>
          <w:u w:val="none"/>
        </w:rPr>
        <w:t>argues secures the ‘resilience and endurability of race’ as secure from deconstruction</w:t>
      </w:r>
      <w:r w:rsidRPr="00FD7888">
        <w:rPr>
          <w:sz w:val="12"/>
          <w:szCs w:val="12"/>
        </w:rPr>
        <w:t xml:space="preserve"> in ways that caste, </w:t>
      </w:r>
      <w:proofErr w:type="gramStart"/>
      <w:r w:rsidRPr="00FD7888">
        <w:rPr>
          <w:sz w:val="12"/>
          <w:szCs w:val="12"/>
        </w:rPr>
        <w:t>class</w:t>
      </w:r>
      <w:proofErr w:type="gramEnd"/>
      <w:r w:rsidRPr="00FD7888">
        <w:rPr>
          <w:sz w:val="12"/>
          <w:szCs w:val="12"/>
        </w:rPr>
        <w:t xml:space="preserve"> and ethnicity are not. I would further argue that the presence of a natural and neutral epistemology preserves whiteness in an acceptability of not naming.</w:t>
      </w:r>
      <w:r w:rsidRPr="00454225">
        <w:t xml:space="preserve"> </w:t>
      </w:r>
      <w:r w:rsidRPr="00FD7888">
        <w:rPr>
          <w:u w:val="single"/>
        </w:rPr>
        <w:t xml:space="preserve">Jackson (2009), discussing Judith Butler, argues </w:t>
      </w:r>
      <w:r w:rsidRPr="00FD7888">
        <w:rPr>
          <w:rStyle w:val="Emphasis"/>
          <w:highlight w:val="cyan"/>
        </w:rPr>
        <w:t xml:space="preserve">‘desire for recognition </w:t>
      </w:r>
      <w:r w:rsidRPr="00FD7888">
        <w:rPr>
          <w:rStyle w:val="Emphasis"/>
        </w:rPr>
        <w:t xml:space="preserve">is </w:t>
      </w:r>
      <w:proofErr w:type="gramStart"/>
      <w:r w:rsidRPr="00FD7888">
        <w:rPr>
          <w:rStyle w:val="Emphasis"/>
        </w:rPr>
        <w:t xml:space="preserve">in actuality </w:t>
      </w:r>
      <w:r w:rsidRPr="00FD7888">
        <w:rPr>
          <w:rStyle w:val="Emphasis"/>
          <w:highlight w:val="cyan"/>
        </w:rPr>
        <w:t>a</w:t>
      </w:r>
      <w:proofErr w:type="gramEnd"/>
      <w:r w:rsidRPr="00FD7888">
        <w:rPr>
          <w:rStyle w:val="Emphasis"/>
          <w:highlight w:val="cyan"/>
        </w:rPr>
        <w:t xml:space="preserve"> site of power where who gets to be recognized, and by whom, is governed by</w:t>
      </w:r>
      <w:r w:rsidRPr="00FD7888">
        <w:rPr>
          <w:rStyle w:val="Emphasis"/>
        </w:rPr>
        <w:t xml:space="preserve"> social norms</w:t>
      </w:r>
      <w:r w:rsidRPr="00FD7888">
        <w:rPr>
          <w:u w:val="single"/>
        </w:rPr>
        <w:t xml:space="preserve">’ (p. 171). </w:t>
      </w:r>
      <w:r w:rsidRPr="00FD7888">
        <w:rPr>
          <w:rStyle w:val="StyleUnderline"/>
        </w:rPr>
        <w:t xml:space="preserve">Because </w:t>
      </w:r>
      <w:r w:rsidRPr="00FD7888">
        <w:rPr>
          <w:rStyle w:val="StyleUnderline"/>
          <w:highlight w:val="cyan"/>
        </w:rPr>
        <w:t>whiteness</w:t>
      </w:r>
      <w:r w:rsidRPr="00FD7888">
        <w:rPr>
          <w:rStyle w:val="StyleUnderline"/>
        </w:rPr>
        <w:t xml:space="preserve"> has historically gone unnamed and unnoticed as the hegemonic norm, a failure to voice whiteness</w:t>
      </w:r>
      <w:r w:rsidRPr="00FD7888">
        <w:rPr>
          <w:u w:val="single"/>
        </w:rPr>
        <w:t xml:space="preserve">, or put differently, </w:t>
      </w:r>
      <w:r w:rsidRPr="00FD7888">
        <w:rPr>
          <w:rStyle w:val="StyleUnderline"/>
        </w:rPr>
        <w:t>the choice to articulate one’s white identity by not doing so, is another strategy for maintaining power through a move to maintain the normative (and unspoken) presence of whiteness</w:t>
      </w:r>
      <w:r w:rsidRPr="00FD7888">
        <w:rPr>
          <w:u w:val="single"/>
        </w:rPr>
        <w:t>, hence, ‘</w:t>
      </w:r>
      <w:r w:rsidRPr="00FD7888">
        <w:rPr>
          <w:rStyle w:val="StyleUnderline"/>
        </w:rPr>
        <w:t>desiring silence’.</w:t>
      </w:r>
      <w:r w:rsidRPr="00454225">
        <w:t xml:space="preserve"> </w:t>
      </w:r>
      <w:r w:rsidRPr="00FD7888">
        <w:rPr>
          <w:sz w:val="12"/>
          <w:szCs w:val="12"/>
        </w:rPr>
        <w:t xml:space="preserve">While I worked with preservice teachers at this institution over a period of 10 years teaching a variety of courses and supervising field experiences, the majority of the data that I consider for this paper were generated from my teaching of a required course ‘Diversity and the Learner’ for students at the university preparing to teach in grades P–8.2 The stated aim of the course is to ‘enable students to acquire knowledge, skills, attitudes and values germane to an understanding of human growth and development with an emphasis on multicultural, psychological, and sociological factors…to analyze the cultural frames of reference and begin to develop a “multicultural” perspective.’ The data discussed for this article are drawn primarily from a semester in which of the 24 students enrolled in the class, 23 were white, non-Hispanic and one was black. It is also important to note that in addition to a lack of diversity in this class in regard to race and ethnicity, there was also a lack of diversity in regard to gender (2 males in a class of 24).3 For this paper I rely on my notes from classroom interactions as I attempted to understand and engage the silences that presented themselves in the classroom, my research log and, with the permission of students, their reflective journals and classroom assignments. The desire on the part of these students with whom I worked is to be (for the most part) good teachers, good girls and to carry on with the white identity and desires they have known and trusted. I am not suggesting that because they are ‘forced’ into interactions with the Other, and in many cases have their opinions that have been formed out of ignorance challenged, that they can or do automatically leave their bias behind. No, instead I am suggesting that their desire to carry on as before produces a form of regulation and resistance that I will discuss later in the paper, further informed by their positioning as females. There is no impetus to notice the sameness that surrounds them in their classmates, teacher educators or </w:t>
      </w:r>
      <w:proofErr w:type="spellStart"/>
      <w:r w:rsidRPr="00FD7888">
        <w:rPr>
          <w:sz w:val="12"/>
          <w:szCs w:val="12"/>
        </w:rPr>
        <w:t>neighbours</w:t>
      </w:r>
      <w:proofErr w:type="spellEnd"/>
      <w:r w:rsidRPr="00FD7888">
        <w:rPr>
          <w:sz w:val="12"/>
          <w:szCs w:val="12"/>
        </w:rPr>
        <w:t xml:space="preserve">. </w:t>
      </w:r>
      <w:r w:rsidRPr="00FD7888">
        <w:rPr>
          <w:rStyle w:val="StyleUnderline"/>
          <w:sz w:val="12"/>
          <w:szCs w:val="12"/>
          <w:u w:val="none"/>
        </w:rPr>
        <w:t>It is and has been the Other that marks difference that permits whiteness and its attendant privileges to go, if not unnoticed, then at least unnamed.</w:t>
      </w:r>
      <w:r w:rsidRPr="00FD7888">
        <w:rPr>
          <w:sz w:val="12"/>
          <w:szCs w:val="12"/>
        </w:rPr>
        <w:t xml:space="preserve"> ‘</w:t>
      </w:r>
      <w:r w:rsidRPr="00FD7888">
        <w:rPr>
          <w:rStyle w:val="StyleUnderline"/>
          <w:sz w:val="12"/>
          <w:szCs w:val="12"/>
          <w:u w:val="none"/>
        </w:rPr>
        <w:t xml:space="preserve">Race establishes and preserves difference for the </w:t>
      </w:r>
      <w:proofErr w:type="gramStart"/>
      <w:r w:rsidRPr="00FD7888">
        <w:rPr>
          <w:rStyle w:val="StyleUnderline"/>
          <w:sz w:val="12"/>
          <w:szCs w:val="12"/>
          <w:u w:val="none"/>
        </w:rPr>
        <w:t>ultimate goal</w:t>
      </w:r>
      <w:proofErr w:type="gramEnd"/>
      <w:r w:rsidRPr="00FD7888">
        <w:rPr>
          <w:rStyle w:val="StyleUnderline"/>
          <w:sz w:val="12"/>
          <w:szCs w:val="12"/>
          <w:u w:val="none"/>
        </w:rPr>
        <w:t xml:space="preserve"> of sameness, in order to reproduce the desire for Whiteness</w:t>
      </w:r>
      <w:r w:rsidRPr="00FD7888">
        <w:rPr>
          <w:sz w:val="12"/>
          <w:szCs w:val="12"/>
        </w:rPr>
        <w:t xml:space="preserve">’ (Seshadri-Crooks, 2000, p. 56). In a previous analysis of data from two teacher education courses comprised predominately of white female preservice teachers, I identified pedagogical silences and strategies that teacher educators might employ to both acknowledge and break the silences (Mazzei, 2008). What I attributed the silences to then was fear; fear of offending, fear of being wrong, fear of appearing stupid and fear of being marginalized by peers. The article ends with a discussion of how these students might be recognizing the potential loss they would encounter should they acknowledge and voice these fears. What I am proposing now is that perhaps there is less a resistance to fear that is producing the silences and, instead, </w:t>
      </w:r>
      <w:r w:rsidRPr="00FD7888">
        <w:rPr>
          <w:rStyle w:val="StyleUnderline"/>
          <w:sz w:val="12"/>
          <w:szCs w:val="12"/>
          <w:u w:val="none"/>
        </w:rPr>
        <w:t>recognition of their need to maintain privilege, identity and comfort that is producing a ‘desiring silence’</w:t>
      </w:r>
      <w:r w:rsidRPr="00FD7888">
        <w:rPr>
          <w:sz w:val="12"/>
          <w:szCs w:val="12"/>
        </w:rPr>
        <w:t xml:space="preserve">. To begin to think, then, of the consequences of desire, I go to Alecia Jackson (2007, 2009) who discusses how desire, power and voice coalesce. It is this not said, this silent and desirous voice, that is produced by a longing for maintaining a normative and unchallenged (even unrecognized) whiteness (i.e., privilege) that is important here. </w:t>
      </w:r>
      <w:r w:rsidRPr="00FD7888">
        <w:rPr>
          <w:rStyle w:val="StyleUnderline"/>
          <w:sz w:val="12"/>
          <w:szCs w:val="12"/>
          <w:u w:val="none"/>
        </w:rPr>
        <w:t>Working within ‘a problematic of silence’</w:t>
      </w:r>
      <w:r w:rsidRPr="00FD7888">
        <w:rPr>
          <w:sz w:val="12"/>
          <w:szCs w:val="12"/>
        </w:rPr>
        <w:t xml:space="preserve"> (Mazzei, 2007) </w:t>
      </w:r>
      <w:r w:rsidRPr="00FD7888">
        <w:rPr>
          <w:rStyle w:val="StyleUnderline"/>
          <w:sz w:val="12"/>
          <w:szCs w:val="12"/>
          <w:u w:val="none"/>
        </w:rPr>
        <w:t>coupled with this view toward the silences as ‘producing’ something may lead us not just to turn whiteness on its head, but silence as well, in a way that forces us to bring ‘production into desire on the one hand and desire into production on the other’</w:t>
      </w:r>
      <w:r w:rsidRPr="00FD7888">
        <w:rPr>
          <w:sz w:val="12"/>
          <w:szCs w:val="12"/>
        </w:rPr>
        <w:t xml:space="preserve"> (Deleuze, 1990, pp. 17–18). In framing whiteness in the context of this paper, I am interested in how </w:t>
      </w:r>
      <w:r w:rsidRPr="00FD7888">
        <w:rPr>
          <w:rStyle w:val="StyleUnderline"/>
          <w:sz w:val="12"/>
          <w:szCs w:val="12"/>
          <w:u w:val="none"/>
        </w:rPr>
        <w:t xml:space="preserve">a lack of cognition regarding one’s racial identity/position as white </w:t>
      </w:r>
      <w:proofErr w:type="gramStart"/>
      <w:r w:rsidRPr="00FD7888">
        <w:rPr>
          <w:rStyle w:val="StyleUnderline"/>
          <w:sz w:val="12"/>
          <w:szCs w:val="12"/>
          <w:u w:val="none"/>
        </w:rPr>
        <w:t>serves to explain</w:t>
      </w:r>
      <w:proofErr w:type="gramEnd"/>
      <w:r w:rsidRPr="00FD7888">
        <w:rPr>
          <w:rStyle w:val="StyleUnderline"/>
          <w:sz w:val="12"/>
          <w:szCs w:val="12"/>
          <w:u w:val="none"/>
        </w:rPr>
        <w:t xml:space="preserve"> away and in many cases perpetuate the existence of racial barriers to social mobility</w:t>
      </w:r>
      <w:r w:rsidRPr="00FD7888">
        <w:rPr>
          <w:sz w:val="12"/>
          <w:szCs w:val="12"/>
        </w:rPr>
        <w:t xml:space="preserve"> (</w:t>
      </w:r>
      <w:proofErr w:type="spellStart"/>
      <w:r w:rsidRPr="00FD7888">
        <w:rPr>
          <w:sz w:val="12"/>
          <w:szCs w:val="12"/>
        </w:rPr>
        <w:t>Sleeter</w:t>
      </w:r>
      <w:proofErr w:type="spellEnd"/>
      <w:r w:rsidRPr="00FD7888">
        <w:rPr>
          <w:sz w:val="12"/>
          <w:szCs w:val="12"/>
        </w:rPr>
        <w:t xml:space="preserve">, 2004). Since whiteness as a descriptor for whites often goes unnamed, </w:t>
      </w:r>
      <w:proofErr w:type="gramStart"/>
      <w:r w:rsidRPr="00FD7888">
        <w:rPr>
          <w:sz w:val="12"/>
          <w:szCs w:val="12"/>
        </w:rPr>
        <w:t>unnoticed</w:t>
      </w:r>
      <w:proofErr w:type="gramEnd"/>
      <w:r w:rsidRPr="00FD7888">
        <w:rPr>
          <w:sz w:val="12"/>
          <w:szCs w:val="12"/>
        </w:rPr>
        <w:t xml:space="preserve"> and unspoken, the silence or absence (that which is not spoken) of this racial identity continues to provide a framework for the analysis of the conversations I have with white teachers at both the preservice and </w:t>
      </w:r>
      <w:proofErr w:type="spellStart"/>
      <w:r w:rsidRPr="00FD7888">
        <w:rPr>
          <w:sz w:val="12"/>
          <w:szCs w:val="12"/>
        </w:rPr>
        <w:t>inservice</w:t>
      </w:r>
      <w:proofErr w:type="spellEnd"/>
      <w:r w:rsidRPr="00FD7888">
        <w:rPr>
          <w:sz w:val="12"/>
          <w:szCs w:val="12"/>
        </w:rPr>
        <w:t xml:space="preserve"> levels. If white teachers continue to effectively deny or fail to see their whiteness as raced then they will continue to see students of </w:t>
      </w:r>
      <w:proofErr w:type="spellStart"/>
      <w:r w:rsidRPr="00FD7888">
        <w:rPr>
          <w:sz w:val="12"/>
          <w:szCs w:val="12"/>
        </w:rPr>
        <w:t>colour</w:t>
      </w:r>
      <w:proofErr w:type="spellEnd"/>
      <w:r w:rsidRPr="00FD7888">
        <w:rPr>
          <w:sz w:val="12"/>
          <w:szCs w:val="12"/>
        </w:rPr>
        <w:t xml:space="preserve"> as ‘Other’ and respond to them from that perception—i.e., they are raced, I am not. Such an orientation perpetuates </w:t>
      </w:r>
      <w:r w:rsidRPr="00FD7888">
        <w:rPr>
          <w:rStyle w:val="StyleUnderline"/>
          <w:sz w:val="12"/>
          <w:szCs w:val="12"/>
          <w:u w:val="none"/>
        </w:rPr>
        <w:t>a racially inhabited silence</w:t>
      </w:r>
      <w:r w:rsidRPr="00FD7888">
        <w:rPr>
          <w:sz w:val="12"/>
          <w:szCs w:val="12"/>
        </w:rPr>
        <w:t xml:space="preserve"> that </w:t>
      </w:r>
      <w:r w:rsidRPr="00FD7888">
        <w:rPr>
          <w:rStyle w:val="StyleUnderline"/>
          <w:sz w:val="12"/>
          <w:szCs w:val="12"/>
          <w:u w:val="none"/>
        </w:rPr>
        <w:t xml:space="preserve">limits, if not negates, an open dialogue regarding race and culture. In </w:t>
      </w:r>
      <w:proofErr w:type="gramStart"/>
      <w:r w:rsidRPr="00FD7888">
        <w:rPr>
          <w:rStyle w:val="StyleUnderline"/>
          <w:sz w:val="12"/>
          <w:szCs w:val="12"/>
          <w:u w:val="none"/>
        </w:rPr>
        <w:t>such an environment stereotypes</w:t>
      </w:r>
      <w:proofErr w:type="gramEnd"/>
      <w:r w:rsidRPr="00FD7888">
        <w:rPr>
          <w:rStyle w:val="StyleUnderline"/>
          <w:sz w:val="12"/>
          <w:szCs w:val="12"/>
          <w:u w:val="none"/>
        </w:rPr>
        <w:t xml:space="preserve"> are furthered rather than confronted and perceptions of self and Other are allowed to remain circumscribed in a protective caul.</w:t>
      </w:r>
      <w:r w:rsidRPr="00FD7888">
        <w:rPr>
          <w:sz w:val="12"/>
          <w:szCs w:val="12"/>
        </w:rPr>
        <w:t xml:space="preserve"> In short, </w:t>
      </w:r>
      <w:r w:rsidRPr="00FD7888">
        <w:rPr>
          <w:rStyle w:val="StyleUnderline"/>
          <w:sz w:val="12"/>
          <w:szCs w:val="12"/>
          <w:u w:val="none"/>
        </w:rPr>
        <w:t>education as a means of transformation or change is subverted and silence as a means of control and protection of privilege is accepted.</w:t>
      </w:r>
      <w:r w:rsidRPr="00FD7888">
        <w:t xml:space="preserve"> </w:t>
      </w:r>
      <w:r w:rsidRPr="00FD7888">
        <w:rPr>
          <w:rStyle w:val="StyleUnderline"/>
        </w:rPr>
        <w:t xml:space="preserve">If we think silence is an enactment of a desire to be recognized as governed by social norms, then we acknowledge that the desire on the part of these white preservice teachers is a </w:t>
      </w:r>
      <w:r w:rsidRPr="00A66C02">
        <w:rPr>
          <w:rStyle w:val="StyleUnderline"/>
          <w:highlight w:val="cyan"/>
        </w:rPr>
        <w:t>desire to be recognized ‘</w:t>
      </w:r>
      <w:r w:rsidRPr="00FD7888">
        <w:rPr>
          <w:rStyle w:val="StyleUnderline"/>
          <w:highlight w:val="cyan"/>
        </w:rPr>
        <w:t>within the constraints of normativ</w:t>
      </w:r>
      <w:r w:rsidRPr="00FD7888">
        <w:rPr>
          <w:highlight w:val="cyan"/>
          <w:u w:val="single"/>
        </w:rPr>
        <w:t>ity’</w:t>
      </w:r>
      <w:r w:rsidRPr="00FD7888">
        <w:rPr>
          <w:u w:val="single"/>
        </w:rPr>
        <w:t xml:space="preserve"> (Jackson, 2009, p. 171). </w:t>
      </w:r>
      <w:r w:rsidRPr="00FD7888">
        <w:rPr>
          <w:rStyle w:val="StyleUnderline"/>
          <w:highlight w:val="cyan"/>
        </w:rPr>
        <w:t>If they</w:t>
      </w:r>
      <w:r w:rsidRPr="00A66C02">
        <w:rPr>
          <w:rStyle w:val="StyleUnderline"/>
          <w:highlight w:val="cyan"/>
        </w:rPr>
        <w:t xml:space="preserve"> are recognized</w:t>
      </w:r>
      <w:r w:rsidRPr="00FD7888">
        <w:rPr>
          <w:rStyle w:val="StyleUnderline"/>
        </w:rPr>
        <w:t xml:space="preserve"> within such constraints, then </w:t>
      </w:r>
      <w:r w:rsidRPr="00A66C02">
        <w:rPr>
          <w:rStyle w:val="StyleUnderline"/>
          <w:highlight w:val="cyan"/>
        </w:rPr>
        <w:t xml:space="preserve">their mark as white teacher remains intact. </w:t>
      </w:r>
      <w:r w:rsidRPr="00FD7888">
        <w:rPr>
          <w:rStyle w:val="StyleUnderline"/>
          <w:highlight w:val="cyan"/>
        </w:rPr>
        <w:t>Privilege remains unchallenged</w:t>
      </w:r>
      <w:r w:rsidRPr="00FD7888">
        <w:rPr>
          <w:rStyle w:val="StyleUnderline"/>
        </w:rPr>
        <w:t xml:space="preserve"> and is thus exercised as a desiring silence that </w:t>
      </w:r>
      <w:r w:rsidRPr="00A66C02">
        <w:rPr>
          <w:rStyle w:val="StyleUnderline"/>
          <w:highlight w:val="cyan"/>
        </w:rPr>
        <w:t>maintains an invisible mask of whiteness</w:t>
      </w:r>
      <w:r w:rsidRPr="00FD7888">
        <w:rPr>
          <w:rStyle w:val="StyleUnderline"/>
          <w:sz w:val="12"/>
          <w:szCs w:val="12"/>
          <w:u w:val="none"/>
        </w:rPr>
        <w:t>.</w:t>
      </w:r>
      <w:r w:rsidRPr="00FD7888">
        <w:rPr>
          <w:sz w:val="12"/>
          <w:szCs w:val="12"/>
        </w:rPr>
        <w:t xml:space="preserve"> In other words, these white preservice teachers do not speak of whiteness, or more specifically their own race, therefore whiteness is reinscribed as that which need not be named, thereby reproducing what Seshadri-Crooks refers to as a ‘neutral epistemology’. Instead of asking, ‘What is desire?’ the impetus is instead to ask, ‘What does desire ask of these students?’ Not what does it mean, but what does it do? Deleuze draws on Nietzsche for his theory of desire. For Nietzsche, the notion of desire has to do with drive. ‘What we call ‘thinking’, ‘feeling’, reason’ is nothing more than a competing of the passions or drives’ (Smith, 2007). Deleuze rejects desire as a lack, gap or what is missing and, instead, puts forth an immanent concept of desire. As such, </w:t>
      </w:r>
      <w:r w:rsidRPr="00FD7888">
        <w:rPr>
          <w:rStyle w:val="StyleUnderline"/>
          <w:sz w:val="12"/>
          <w:szCs w:val="12"/>
          <w:u w:val="none"/>
        </w:rPr>
        <w:t xml:space="preserve">desire is primary, </w:t>
      </w:r>
      <w:proofErr w:type="gramStart"/>
      <w:r w:rsidRPr="00FD7888">
        <w:rPr>
          <w:rStyle w:val="StyleUnderline"/>
          <w:sz w:val="12"/>
          <w:szCs w:val="12"/>
          <w:u w:val="none"/>
        </w:rPr>
        <w:t>positive</w:t>
      </w:r>
      <w:proofErr w:type="gramEnd"/>
      <w:r w:rsidRPr="00FD7888">
        <w:rPr>
          <w:rStyle w:val="StyleUnderline"/>
          <w:sz w:val="12"/>
          <w:szCs w:val="12"/>
          <w:u w:val="none"/>
        </w:rPr>
        <w:t xml:space="preserve"> and not left wanting but</w:t>
      </w:r>
      <w:r w:rsidRPr="00FD7888">
        <w:rPr>
          <w:sz w:val="12"/>
          <w:szCs w:val="12"/>
        </w:rPr>
        <w:t xml:space="preserve">, instead, </w:t>
      </w:r>
      <w:r w:rsidRPr="00FD7888">
        <w:rPr>
          <w:rStyle w:val="StyleUnderline"/>
          <w:sz w:val="12"/>
          <w:szCs w:val="12"/>
          <w:u w:val="none"/>
        </w:rPr>
        <w:t>producing something</w:t>
      </w:r>
      <w:r w:rsidRPr="00FD7888">
        <w:rPr>
          <w:sz w:val="12"/>
          <w:szCs w:val="12"/>
        </w:rPr>
        <w:t xml:space="preserve">. What matters for Deleuze is not what desire means; instead, he wants to know ‘whether it works, and how it works, and who it works for’ (Deleuze, 1990, p. 22). </w:t>
      </w:r>
      <w:r w:rsidRPr="00FD7888">
        <w:rPr>
          <w:rStyle w:val="StyleUnderline"/>
          <w:sz w:val="12"/>
          <w:szCs w:val="12"/>
          <w:u w:val="none"/>
        </w:rPr>
        <w:t xml:space="preserve">Through an engagement with </w:t>
      </w:r>
      <w:proofErr w:type="spellStart"/>
      <w:r w:rsidRPr="00FD7888">
        <w:rPr>
          <w:rStyle w:val="StyleUnderline"/>
          <w:sz w:val="12"/>
          <w:szCs w:val="12"/>
          <w:u w:val="none"/>
        </w:rPr>
        <w:t>Deleuzian</w:t>
      </w:r>
      <w:proofErr w:type="spellEnd"/>
      <w:r w:rsidRPr="00FD7888">
        <w:rPr>
          <w:rStyle w:val="StyleUnderline"/>
          <w:sz w:val="12"/>
          <w:szCs w:val="12"/>
          <w:u w:val="none"/>
        </w:rPr>
        <w:t xml:space="preserve"> desire, I focus on what is producing the silence and/or what the silence produces</w:t>
      </w:r>
      <w:r w:rsidRPr="00FD7888">
        <w:rPr>
          <w:sz w:val="12"/>
          <w:szCs w:val="12"/>
        </w:rPr>
        <w:t xml:space="preserve">, in other words, a desiring silence. Not as in ‘to desire’ silence, but silences that are produced and that produce an effect, emerging from a ‘production of production’ (O’Sullivan &amp; </w:t>
      </w:r>
      <w:proofErr w:type="spellStart"/>
      <w:r w:rsidRPr="00FD7888">
        <w:rPr>
          <w:sz w:val="12"/>
          <w:szCs w:val="12"/>
        </w:rPr>
        <w:t>Zepke</w:t>
      </w:r>
      <w:proofErr w:type="spellEnd"/>
      <w:r w:rsidRPr="00FD7888">
        <w:rPr>
          <w:sz w:val="12"/>
          <w:szCs w:val="12"/>
        </w:rPr>
        <w:t xml:space="preserve">, 2008, p. 1, emphasis in original). Such silences may be produced by resistance or the attempt to maintain power that resists the ‘gravity of the circle of recognition and its representations’ (p. 1). What is desire? If desire does not begin from lack, in other words, desiring what we do not have, then where does it begin or, put differently, what spawns desire? Discussing </w:t>
      </w:r>
      <w:proofErr w:type="spellStart"/>
      <w:r w:rsidRPr="00FD7888">
        <w:rPr>
          <w:sz w:val="12"/>
          <w:szCs w:val="12"/>
        </w:rPr>
        <w:t>Deleuzian</w:t>
      </w:r>
      <w:proofErr w:type="spellEnd"/>
      <w:r w:rsidRPr="00FD7888">
        <w:rPr>
          <w:sz w:val="12"/>
          <w:szCs w:val="12"/>
        </w:rPr>
        <w:t xml:space="preserve"> desire, Claire Colebrook (2002) writes, ‘life strives to preserve and enhance itself and does so by connecting with other desires’ (p. 91). This preserving and enhancing of desire coalesces with power, not in a ‘repression of desire but the expansion of desire’ (p. 91). The task of Deleuze’s own method is to ‘explain how interests—such as humanism, individualism, </w:t>
      </w:r>
      <w:proofErr w:type="gramStart"/>
      <w:r w:rsidRPr="00FD7888">
        <w:rPr>
          <w:sz w:val="12"/>
          <w:szCs w:val="12"/>
        </w:rPr>
        <w:t>capitalism</w:t>
      </w:r>
      <w:proofErr w:type="gramEnd"/>
      <w:r w:rsidRPr="00FD7888">
        <w:rPr>
          <w:sz w:val="12"/>
          <w:szCs w:val="12"/>
        </w:rPr>
        <w:t xml:space="preserve"> or communism—are produced from desires: the concrete and specific connection of bodies’ (p. 92), in this case the bodies of white preservice teachers. The charge then becomes not to define desire, but to understand the interests that produce desire and the interests that desire seeks to produce and/or protect. In the case of white preservice teachers, the visibleness of white as a marker of their bodies has previously been deemed invisible because of its normative presence. </w:t>
      </w:r>
      <w:r w:rsidRPr="00FD7888">
        <w:rPr>
          <w:rStyle w:val="StyleUnderline"/>
          <w:sz w:val="12"/>
          <w:szCs w:val="12"/>
          <w:u w:val="none"/>
        </w:rPr>
        <w:t>This failure to have previously named whiteness thereby produces a desire to protect the invisibleness and hence a maintenance of whiteness as an unchallenged norm.</w:t>
      </w:r>
      <w:r w:rsidRPr="00FD7888">
        <w:rPr>
          <w:sz w:val="12"/>
          <w:szCs w:val="12"/>
        </w:rPr>
        <w:t xml:space="preserve"> ‘Desire itself is power, a power to become and produce images’ (Colebrook, 2002, p. 94, emphasis in original). </w:t>
      </w:r>
      <w:r w:rsidRPr="00FD7888">
        <w:rPr>
          <w:rStyle w:val="StyleUnderline"/>
          <w:sz w:val="12"/>
          <w:szCs w:val="12"/>
          <w:u w:val="none"/>
        </w:rPr>
        <w:t>A powerful white presence is an unnamed and silent image that continues to be masked in the power of that which will not be named. Desiring silence then re-produces an unspoken white presence</w:t>
      </w:r>
      <w:r w:rsidRPr="00FD7888">
        <w:rPr>
          <w:sz w:val="12"/>
          <w:szCs w:val="12"/>
        </w:rPr>
        <w:t xml:space="preserve">. How does desire function to promote/produce regulation and resistance in teacher education? In her ethnographic study with those learning to teach, Deborah </w:t>
      </w:r>
      <w:proofErr w:type="spellStart"/>
      <w:r w:rsidRPr="00FD7888">
        <w:rPr>
          <w:sz w:val="12"/>
          <w:szCs w:val="12"/>
        </w:rPr>
        <w:t>Britzman</w:t>
      </w:r>
      <w:proofErr w:type="spellEnd"/>
      <w:r w:rsidRPr="00FD7888">
        <w:rPr>
          <w:sz w:val="12"/>
          <w:szCs w:val="12"/>
        </w:rPr>
        <w:t xml:space="preserve"> (2003) asserts ‘Much about the experience of learning to teach is negative: learning what to avoid, what not to do, and what not to become even as one finds oneself performing these disclaimed actions’ (p. 4). In my research, these teachers voice their reasons for being silent as a way of avoidance and perceived becoming. When asked why they were silent in my class, they spoke of not wanting to offend, not wanting to be challenged, not having the ‘right’ answer or not being respected by classmates (both white and non-white) who may hold different views. In other words, if </w:t>
      </w:r>
      <w:r w:rsidRPr="00FD7888">
        <w:rPr>
          <w:rStyle w:val="StyleUnderline"/>
          <w:sz w:val="12"/>
          <w:szCs w:val="12"/>
          <w:u w:val="none"/>
        </w:rPr>
        <w:t xml:space="preserve">they remain silent, they can avoid a loss of power and control that is maintained in a hegemonic and normative silence. </w:t>
      </w:r>
      <w:r w:rsidRPr="00FD7888">
        <w:rPr>
          <w:rStyle w:val="StyleUnderline"/>
        </w:rPr>
        <w:t xml:space="preserve">Their </w:t>
      </w:r>
      <w:r w:rsidRPr="00A66C02">
        <w:rPr>
          <w:rStyle w:val="StyleUnderline"/>
          <w:highlight w:val="cyan"/>
        </w:rPr>
        <w:t>desire</w:t>
      </w:r>
      <w:r w:rsidRPr="00FD7888">
        <w:rPr>
          <w:rStyle w:val="StyleUnderline"/>
        </w:rPr>
        <w:t xml:space="preserve"> therefore </w:t>
      </w:r>
      <w:r w:rsidRPr="00A66C02">
        <w:rPr>
          <w:rStyle w:val="StyleUnderline"/>
          <w:highlight w:val="cyan"/>
        </w:rPr>
        <w:t xml:space="preserve">to regulate </w:t>
      </w:r>
      <w:r w:rsidRPr="00FD7888">
        <w:rPr>
          <w:rStyle w:val="StyleUnderline"/>
        </w:rPr>
        <w:t xml:space="preserve">themselves and to resist being wrenched from their comfort zone </w:t>
      </w:r>
      <w:r w:rsidRPr="00A66C02">
        <w:rPr>
          <w:rStyle w:val="StyleUnderline"/>
          <w:highlight w:val="cyan"/>
        </w:rPr>
        <w:t>produces a silence that</w:t>
      </w:r>
      <w:r w:rsidRPr="00FD7888">
        <w:rPr>
          <w:rStyle w:val="StyleUnderline"/>
        </w:rPr>
        <w:t xml:space="preserve"> attempts to </w:t>
      </w:r>
      <w:r w:rsidRPr="00A66C02">
        <w:rPr>
          <w:rStyle w:val="StyleUnderline"/>
          <w:highlight w:val="cyan"/>
        </w:rPr>
        <w:t>reinscribe privilege</w:t>
      </w:r>
      <w:r w:rsidRPr="00FD7888">
        <w:rPr>
          <w:rStyle w:val="StyleUnderline"/>
        </w:rPr>
        <w:t xml:space="preserve">, </w:t>
      </w:r>
      <w:proofErr w:type="gramStart"/>
      <w:r w:rsidRPr="00FD7888">
        <w:rPr>
          <w:rStyle w:val="StyleUnderline"/>
        </w:rPr>
        <w:t>power</w:t>
      </w:r>
      <w:proofErr w:type="gramEnd"/>
      <w:r w:rsidRPr="00FD7888">
        <w:rPr>
          <w:rStyle w:val="StyleUnderline"/>
        </w:rPr>
        <w:t xml:space="preserve"> and identity. </w:t>
      </w:r>
      <w:r w:rsidRPr="00A66C02">
        <w:rPr>
          <w:rStyle w:val="StyleUnderline"/>
          <w:highlight w:val="cyan"/>
        </w:rPr>
        <w:t>Their silent voice coalesces</w:t>
      </w:r>
      <w:r w:rsidRPr="00FD7888">
        <w:rPr>
          <w:rStyle w:val="StyleUnderline"/>
        </w:rPr>
        <w:t xml:space="preserve"> with power </w:t>
      </w:r>
      <w:r w:rsidRPr="00A66C02">
        <w:rPr>
          <w:rStyle w:val="StyleUnderline"/>
          <w:highlight w:val="cyan"/>
        </w:rPr>
        <w:t>to maintain whiteness</w:t>
      </w:r>
      <w:r w:rsidRPr="00454225">
        <w:rPr>
          <w:rStyle w:val="StyleUnderline"/>
        </w:rPr>
        <w:t>.</w:t>
      </w:r>
    </w:p>
    <w:p w14:paraId="51C115E4" w14:textId="019983D7" w:rsidR="00A95652" w:rsidRDefault="00A95652" w:rsidP="00B55AD5"/>
    <w:p w14:paraId="79637DA2" w14:textId="2878AE3D" w:rsidR="0057138E" w:rsidRDefault="0057138E" w:rsidP="0057138E">
      <w:pPr>
        <w:pStyle w:val="Heading3"/>
      </w:pPr>
      <w:r>
        <w:t>Case</w:t>
      </w:r>
    </w:p>
    <w:p w14:paraId="1335A0D2" w14:textId="77777777" w:rsidR="0057138E" w:rsidRDefault="0057138E" w:rsidP="0057138E">
      <w:pPr>
        <w:pStyle w:val="Heading4"/>
      </w:pPr>
      <w:r>
        <w:t xml:space="preserve">Antiblackness &gt; extinction – </w:t>
      </w:r>
    </w:p>
    <w:p w14:paraId="0B674A32" w14:textId="77777777" w:rsidR="0057138E" w:rsidRDefault="0057138E" w:rsidP="0057138E">
      <w:pPr>
        <w:pStyle w:val="Heading4"/>
      </w:pPr>
      <w:r>
        <w:t xml:space="preserve">[1] The impacts of racial cap are happening right now meaning we o/w on probability and timeframe – probability x timeframe &gt; magnitude because it’s a question of what impacts are worth </w:t>
      </w:r>
      <w:proofErr w:type="gramStart"/>
      <w:r>
        <w:t>taking action</w:t>
      </w:r>
      <w:proofErr w:type="gramEnd"/>
      <w:r>
        <w:t xml:space="preserve"> on in the first place </w:t>
      </w:r>
    </w:p>
    <w:p w14:paraId="14961298" w14:textId="77777777" w:rsidR="0057138E" w:rsidRDefault="0057138E" w:rsidP="0057138E">
      <w:pPr>
        <w:pStyle w:val="Heading4"/>
      </w:pPr>
      <w:r>
        <w:t xml:space="preserve">[2] Suffering beyond suffering – racial cap pushes black people beyond suffering through prison labor and racial dispossession </w:t>
      </w:r>
    </w:p>
    <w:p w14:paraId="5C540E0F" w14:textId="77777777" w:rsidR="0057138E" w:rsidRPr="000B41A3" w:rsidRDefault="0057138E" w:rsidP="0057138E">
      <w:pPr>
        <w:pStyle w:val="Heading4"/>
      </w:pPr>
      <w:r>
        <w:t xml:space="preserve">[3] Education – the university sustains antiblackness and the PIC through its contradictions – that means we have an epistemological obligation to reject antiblackness </w:t>
      </w:r>
    </w:p>
    <w:p w14:paraId="1FAC422C" w14:textId="77777777" w:rsidR="0057138E" w:rsidRDefault="0057138E" w:rsidP="0057138E">
      <w:pPr>
        <w:pStyle w:val="Heading4"/>
      </w:pPr>
      <w:r>
        <w:t xml:space="preserve">Util is racist – </w:t>
      </w:r>
    </w:p>
    <w:p w14:paraId="2E735AF7" w14:textId="77777777" w:rsidR="0057138E" w:rsidRPr="00DB6981" w:rsidRDefault="0057138E" w:rsidP="0057138E">
      <w:pPr>
        <w:pStyle w:val="Heading4"/>
      </w:pPr>
      <w:r>
        <w:t xml:space="preserve">[1] Extinction is all lives matter – you’ve basically said you won’t care about black people when it’s only about black people but now that white people’s lives are threatened, you’ll care about black people </w:t>
      </w:r>
    </w:p>
    <w:p w14:paraId="1A758C6D" w14:textId="77777777" w:rsidR="0057138E" w:rsidRDefault="0057138E" w:rsidP="0057138E">
      <w:pPr>
        <w:pStyle w:val="Heading4"/>
      </w:pPr>
      <w:r>
        <w:t>[2] Reps of extinction puts black people’s demands on the backburner – the “necessary evil” logic is used to stave off extinction which never happen</w:t>
      </w:r>
    </w:p>
    <w:p w14:paraId="2A98EB25" w14:textId="77777777" w:rsidR="0057138E" w:rsidRPr="00AA374E" w:rsidRDefault="0057138E" w:rsidP="0057138E">
      <w:pPr>
        <w:pStyle w:val="Heading4"/>
      </w:pPr>
      <w:r>
        <w:t xml:space="preserve">[3] Death count DA – black casualties in crises and wars are never counted– the US invaded Libya and killed a bunch of black people but didn’t report any of those deaths which shows that black people are viewed as fungible and the benefits of util will never apply to black folks in the context of the government </w:t>
      </w:r>
    </w:p>
    <w:p w14:paraId="38C12DB5" w14:textId="4781B119" w:rsidR="0057138E" w:rsidRDefault="0057138E" w:rsidP="0057138E"/>
    <w:p w14:paraId="5BA46B9B" w14:textId="77777777" w:rsidR="0057138E" w:rsidRDefault="0057138E" w:rsidP="0057138E">
      <w:pPr>
        <w:keepNext/>
        <w:keepLines/>
        <w:spacing w:after="0"/>
        <w:outlineLvl w:val="3"/>
        <w:rPr>
          <w:rFonts w:asciiTheme="minorHAnsi" w:eastAsiaTheme="majorEastAsia" w:hAnsiTheme="minorHAnsi" w:cstheme="minorHAnsi"/>
          <w:b/>
          <w:iCs/>
          <w:sz w:val="26"/>
          <w:u w:val="single"/>
        </w:rPr>
      </w:pPr>
      <w:r w:rsidRPr="002E5EAA">
        <w:rPr>
          <w:rFonts w:asciiTheme="minorHAnsi" w:eastAsiaTheme="majorEastAsia" w:hAnsiTheme="minorHAnsi" w:cstheme="minorHAnsi"/>
          <w:b/>
          <w:iCs/>
          <w:sz w:val="26"/>
        </w:rPr>
        <w:t xml:space="preserve">Global warming is not evenly distributed nor equally created - warming only a miniscule symptom of a larger archetype of whiteness irreconcilable with their contingent, state-sanctioned solutions. They normalize a metanarrative of pragmatism which obfuscates the </w:t>
      </w:r>
      <w:r w:rsidRPr="002E5EAA">
        <w:rPr>
          <w:rFonts w:asciiTheme="minorHAnsi" w:eastAsiaTheme="majorEastAsia" w:hAnsiTheme="minorHAnsi" w:cstheme="minorHAnsi"/>
          <w:b/>
          <w:iCs/>
          <w:sz w:val="26"/>
          <w:u w:val="single"/>
        </w:rPr>
        <w:t>machinations of privilege.</w:t>
      </w:r>
    </w:p>
    <w:p w14:paraId="4DC0FCE3" w14:textId="77777777" w:rsidR="0057138E" w:rsidRPr="00512BDA" w:rsidRDefault="0057138E" w:rsidP="0057138E">
      <w:pPr>
        <w:spacing w:after="0"/>
        <w:rPr>
          <w:b/>
          <w:bCs/>
          <w:sz w:val="26"/>
        </w:rPr>
      </w:pPr>
      <w:r>
        <w:rPr>
          <w:rStyle w:val="Style13ptBold"/>
        </w:rPr>
        <w:t xml:space="preserve">Wynter 7, </w:t>
      </w:r>
      <w:r w:rsidRPr="002E5EAA">
        <w:t xml:space="preserve">(Sylvia, Professor Emeritus in Spanish and Romance Languages at Stanford University, "The Human being as noun? Or being human as praxis? Towards the Autopoietic turn/overturn: A Manifesto," </w:t>
      </w:r>
      <w:r w:rsidRPr="00512BDA">
        <w:t xml:space="preserve">3.amazonaws.com/arena-attachments/1516556/69a8a25c597f33bf66af6cdf411d58c2.pdf </w:t>
      </w:r>
      <w:r w:rsidRPr="002E5EAA">
        <w:t xml:space="preserve">– </w:t>
      </w:r>
      <w:proofErr w:type="spellStart"/>
      <w:r w:rsidRPr="002E5EAA">
        <w:t>hhs</w:t>
      </w:r>
      <w:proofErr w:type="spellEnd"/>
      <w:r w:rsidRPr="002E5EAA">
        <w:t xml:space="preserve"> </w:t>
      </w:r>
      <w:proofErr w:type="spellStart"/>
      <w:r w:rsidRPr="002E5EAA">
        <w:t>ew</w:t>
      </w:r>
      <w:proofErr w:type="spellEnd"/>
      <w:r w:rsidRPr="002E5EAA">
        <w:t>)</w:t>
      </w:r>
    </w:p>
    <w:p w14:paraId="5573F0EF" w14:textId="75FA65C6" w:rsidR="0057138E" w:rsidRPr="0057138E" w:rsidRDefault="0057138E" w:rsidP="0057138E">
      <w:pPr>
        <w:spacing w:after="0"/>
        <w:rPr>
          <w:rFonts w:asciiTheme="minorHAnsi" w:hAnsiTheme="minorHAnsi" w:cstheme="minorHAnsi"/>
        </w:rPr>
      </w:pPr>
      <w:r w:rsidRPr="002E5EAA">
        <w:rPr>
          <w:rFonts w:asciiTheme="minorHAnsi" w:hAnsiTheme="minorHAnsi" w:cstheme="minorHAnsi"/>
        </w:rPr>
        <w:t xml:space="preserve">For if, as Time magazine reported in January 2007 (Epigraph 2), a U.N. Intergovernmental panel of Natural Scientists, were soon to release "a smoking-gun report which confirms that human activities are to blame for global warming" (and thereby for climate change), and had therefore predicted "catastrophic disruptions by 2100," by April, the issued Report not only confirmed the above, but also repeated the major contradiction which the Time account had re-echoed. This contradiction, however, has nothing to do in any way with the rigor, and precision of their natural scientific findings, but rather with the contradiction referred to by Derrida's question in Epigraph 3—i.e., But who, we? That is, </w:t>
      </w:r>
      <w:r w:rsidRPr="002E5EAA">
        <w:rPr>
          <w:rFonts w:asciiTheme="minorHAnsi" w:hAnsiTheme="minorHAnsi" w:cstheme="minorHAnsi"/>
          <w:u w:val="single"/>
        </w:rPr>
        <w:t xml:space="preserve">their </w:t>
      </w:r>
      <w:r w:rsidRPr="002E5EAA">
        <w:rPr>
          <w:rFonts w:asciiTheme="minorHAnsi" w:hAnsiTheme="minorHAnsi" w:cstheme="minorHAnsi"/>
          <w:highlight w:val="green"/>
          <w:u w:val="single"/>
        </w:rPr>
        <w:t>attribution of</w:t>
      </w:r>
      <w:r w:rsidRPr="002E5EAA">
        <w:rPr>
          <w:rFonts w:asciiTheme="minorHAnsi" w:hAnsiTheme="minorHAnsi" w:cstheme="minorHAnsi"/>
          <w:u w:val="single"/>
        </w:rPr>
        <w:t xml:space="preserve"> the non-natural factors driving </w:t>
      </w:r>
      <w:r w:rsidRPr="002E5EAA">
        <w:rPr>
          <w:rFonts w:asciiTheme="minorHAnsi" w:hAnsiTheme="minorHAnsi" w:cstheme="minorHAnsi"/>
          <w:highlight w:val="green"/>
          <w:u w:val="single"/>
        </w:rPr>
        <w:t>global warming</w:t>
      </w:r>
      <w:r w:rsidRPr="002E5EAA">
        <w:rPr>
          <w:rFonts w:asciiTheme="minorHAnsi" w:hAnsiTheme="minorHAnsi" w:cstheme="minorHAnsi"/>
          <w:u w:val="single"/>
        </w:rPr>
        <w:t xml:space="preserve"> and climate change </w:t>
      </w:r>
      <w:r w:rsidRPr="002E5EAA">
        <w:rPr>
          <w:rFonts w:asciiTheme="minorHAnsi" w:hAnsiTheme="minorHAnsi" w:cstheme="minorHAnsi"/>
          <w:highlight w:val="green"/>
          <w:u w:val="single"/>
        </w:rPr>
        <w:t>to,</w:t>
      </w:r>
      <w:r w:rsidRPr="002E5EAA">
        <w:rPr>
          <w:rFonts w:asciiTheme="minorHAnsi" w:hAnsiTheme="minorHAnsi" w:cstheme="minorHAnsi"/>
          <w:u w:val="single"/>
        </w:rPr>
        <w:t xml:space="preserve"> generic </w:t>
      </w:r>
      <w:r w:rsidRPr="002E5EAA">
        <w:rPr>
          <w:rFonts w:asciiTheme="minorHAnsi" w:hAnsiTheme="minorHAnsi" w:cstheme="minorHAnsi"/>
          <w:highlight w:val="green"/>
          <w:u w:val="single"/>
        </w:rPr>
        <w:t>human activities</w:t>
      </w:r>
      <w:r w:rsidRPr="002E5EAA">
        <w:rPr>
          <w:rFonts w:asciiTheme="minorHAnsi" w:hAnsiTheme="minorHAnsi" w:cstheme="minorHAnsi"/>
          <w:u w:val="single"/>
        </w:rPr>
        <w:t xml:space="preserve">, and/or to "anthropocentric </w:t>
      </w:r>
      <w:proofErr w:type="spellStart"/>
      <w:r w:rsidRPr="002E5EAA">
        <w:rPr>
          <w:rFonts w:asciiTheme="minorHAnsi" w:hAnsiTheme="minorHAnsi" w:cstheme="minorHAnsi"/>
          <w:u w:val="single"/>
        </w:rPr>
        <w:t>forcings</w:t>
      </w:r>
      <w:proofErr w:type="spellEnd"/>
      <w:r w:rsidRPr="002E5EAA">
        <w:rPr>
          <w:rFonts w:asciiTheme="minorHAnsi" w:hAnsiTheme="minorHAnsi" w:cstheme="minorHAnsi"/>
          <w:u w:val="single"/>
        </w:rPr>
        <w:t xml:space="preserve">"; with what </w:t>
      </w:r>
      <w:r w:rsidRPr="002E5EAA">
        <w:rPr>
          <w:rFonts w:asciiTheme="minorHAnsi" w:hAnsiTheme="minorHAnsi" w:cstheme="minorHAnsi"/>
          <w:highlight w:val="green"/>
          <w:u w:val="single"/>
        </w:rPr>
        <w:t>is</w:t>
      </w:r>
      <w:r w:rsidRPr="002E5EAA">
        <w:rPr>
          <w:rFonts w:asciiTheme="minorHAnsi" w:hAnsiTheme="minorHAnsi" w:cstheme="minorHAnsi"/>
          <w:u w:val="single"/>
        </w:rPr>
        <w:t xml:space="preserve">, in effect, </w:t>
      </w:r>
      <w:r w:rsidRPr="002E5EAA">
        <w:rPr>
          <w:rFonts w:asciiTheme="minorHAnsi" w:hAnsiTheme="minorHAnsi" w:cstheme="minorHAnsi"/>
          <w:highlight w:val="green"/>
          <w:u w:val="single"/>
        </w:rPr>
        <w:t xml:space="preserve">this </w:t>
      </w:r>
      <w:proofErr w:type="gramStart"/>
      <w:r w:rsidRPr="002E5EAA">
        <w:rPr>
          <w:rFonts w:asciiTheme="minorHAnsi" w:hAnsiTheme="minorHAnsi" w:cstheme="minorHAnsi"/>
          <w:highlight w:val="green"/>
          <w:u w:val="single"/>
        </w:rPr>
        <w:t>mis-attribution</w:t>
      </w:r>
      <w:proofErr w:type="gramEnd"/>
      <w:r w:rsidRPr="002E5EAA">
        <w:rPr>
          <w:rFonts w:asciiTheme="minorHAnsi" w:hAnsiTheme="minorHAnsi" w:cstheme="minorHAnsi"/>
        </w:rPr>
        <w:t xml:space="preserve"> then determining the nature of their policy recommendations to deal with the already ongoing reality of global warming and climate change, to be ones couched largely in economic terms.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as optimally "virtuous Breadwinner, taxpayer, consumer, and as systemically over-represented as if it, and its behavioral activities were isomorphic with the being of being human, and thereby with activities that would be definable as the human-as-a-species ones. Consequently, the Report's authors because logically taking such an over-representation as an empirical fact,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because </w:t>
      </w:r>
      <w:r w:rsidRPr="002E5EAA">
        <w:rPr>
          <w:rFonts w:asciiTheme="minorHAnsi" w:hAnsiTheme="minorHAnsi" w:cstheme="minorHAnsi"/>
          <w:u w:val="single"/>
        </w:rPr>
        <w:t>in order to be natural scientists, they are therefore necessarily, at the same time, middle class Western or westernized subjects, initiated</w:t>
      </w:r>
      <w:r w:rsidRPr="002E5EAA">
        <w:rPr>
          <w:rFonts w:asciiTheme="minorHAnsi" w:hAnsiTheme="minorHAnsi" w:cstheme="minorHAnsi"/>
        </w:rPr>
        <w:t xml:space="preserve"> 15 as such, </w:t>
      </w:r>
      <w:r w:rsidRPr="002E5EAA">
        <w:rPr>
          <w:rFonts w:asciiTheme="minorHAnsi" w:hAnsiTheme="minorHAnsi" w:cstheme="minorHAnsi"/>
          <w:u w:val="single"/>
        </w:rPr>
        <w:t>by means of our present overall education system and its mode of knowledge production to be the optimal symbolically encoded embodiment of the West's Man</w:t>
      </w:r>
      <w:r w:rsidRPr="002E5EAA">
        <w:rPr>
          <w:rFonts w:asciiTheme="minorHAnsi" w:hAnsiTheme="minorHAnsi" w:cstheme="minorHAnsi"/>
        </w:rPr>
        <w:t xml:space="preserve">, it its second reinvented bio-humanist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and therefore </w:t>
      </w:r>
      <w:r w:rsidRPr="002E5EAA">
        <w:rPr>
          <w:rFonts w:asciiTheme="minorHAnsi" w:hAnsiTheme="minorHAnsi" w:cstheme="minorHAnsi"/>
          <w:iCs/>
          <w:u w:val="single"/>
          <w:bdr w:val="single" w:sz="12" w:space="0" w:color="auto"/>
        </w:rPr>
        <w:t>bourgeois self-conception</w:t>
      </w:r>
      <w:r w:rsidRPr="002E5EAA">
        <w:rPr>
          <w:rFonts w:asciiTheme="minorHAnsi" w:hAnsiTheme="minorHAnsi" w:cstheme="minorHAnsi"/>
        </w:rPr>
        <w:t xml:space="preserve">, over-represented as if it were isomorphic with the being of being human, </w:t>
      </w:r>
      <w:r w:rsidRPr="002E5EAA">
        <w:rPr>
          <w:rFonts w:asciiTheme="minorHAnsi" w:hAnsiTheme="minorHAnsi" w:cstheme="minorHAnsi"/>
          <w:highlight w:val="green"/>
          <w:u w:val="single"/>
        </w:rPr>
        <w:t>they</w:t>
      </w:r>
      <w:r w:rsidRPr="002E5EAA">
        <w:rPr>
          <w:rFonts w:asciiTheme="minorHAnsi" w:hAnsiTheme="minorHAnsi" w:cstheme="minorHAnsi"/>
          <w:u w:val="single"/>
        </w:rPr>
        <w:t xml:space="preserve"> also </w:t>
      </w:r>
      <w:r w:rsidRPr="002E5EAA">
        <w:rPr>
          <w:rFonts w:asciiTheme="minorHAnsi" w:hAnsiTheme="minorHAnsi" w:cstheme="minorHAnsi"/>
          <w:highlight w:val="green"/>
          <w:u w:val="single"/>
        </w:rPr>
        <w:t>fall into the trap</w:t>
      </w:r>
      <w:r w:rsidRPr="002E5EAA">
        <w:rPr>
          <w:rFonts w:asciiTheme="minorHAnsi" w:hAnsiTheme="minorHAnsi" w:cstheme="minorHAnsi"/>
          <w:u w:val="single"/>
        </w:rPr>
        <w:t xml:space="preserve"> identified by Derrida in the case of his fellow French philosophers. The trap, that is, </w:t>
      </w:r>
      <w:r w:rsidRPr="002E5EAA">
        <w:rPr>
          <w:rFonts w:asciiTheme="minorHAnsi" w:hAnsiTheme="minorHAnsi" w:cstheme="minorHAnsi"/>
          <w:highlight w:val="green"/>
          <w:u w:val="single"/>
        </w:rPr>
        <w:t>of conflating their</w:t>
      </w:r>
      <w:r w:rsidRPr="002E5EAA">
        <w:rPr>
          <w:rFonts w:asciiTheme="minorHAnsi" w:hAnsiTheme="minorHAnsi" w:cstheme="minorHAnsi"/>
          <w:u w:val="single"/>
        </w:rPr>
        <w:t xml:space="preserve"> own </w:t>
      </w:r>
      <w:r w:rsidRPr="002E5EAA">
        <w:rPr>
          <w:rFonts w:asciiTheme="minorHAnsi" w:hAnsiTheme="minorHAnsi" w:cstheme="minorHAnsi"/>
          <w:highlight w:val="green"/>
          <w:u w:val="single"/>
        </w:rPr>
        <w:t>existentially experienced (Western-bourgeois</w:t>
      </w:r>
      <w:r w:rsidRPr="002E5EAA">
        <w:rPr>
          <w:rFonts w:asciiTheme="minorHAnsi" w:hAnsiTheme="minorHAnsi" w:cstheme="minorHAnsi"/>
          <w:u w:val="single"/>
        </w:rPr>
        <w:t xml:space="preserve"> or ethno-class) referent "we," with the</w:t>
      </w:r>
      <w:r w:rsidRPr="002E5EAA">
        <w:rPr>
          <w:rFonts w:asciiTheme="minorHAnsi" w:hAnsiTheme="minorHAnsi" w:cstheme="minorHAnsi"/>
          <w:highlight w:val="green"/>
          <w:u w:val="single"/>
        </w:rPr>
        <w:t xml:space="preserve"> "we" of "the horizon of humanit</w:t>
      </w:r>
      <w:r w:rsidRPr="002E5EAA">
        <w:rPr>
          <w:rFonts w:asciiTheme="minorHAnsi" w:hAnsiTheme="minorHAnsi" w:cstheme="minorHAnsi"/>
          <w:u w:val="single"/>
        </w:rPr>
        <w:t xml:space="preserve">y." </w:t>
      </w:r>
      <w:r w:rsidRPr="002E5EAA">
        <w:rPr>
          <w:rFonts w:asciiTheme="minorHAnsi" w:hAnsiTheme="minorHAnsi" w:cstheme="minorHAnsi"/>
          <w:highlight w:val="green"/>
          <w:u w:val="single"/>
        </w:rPr>
        <w:t>This</w:t>
      </w:r>
      <w:r w:rsidRPr="002E5EAA">
        <w:rPr>
          <w:rFonts w:asciiTheme="minorHAnsi" w:hAnsiTheme="minorHAnsi" w:cstheme="minorHAnsi"/>
          <w:u w:val="single"/>
        </w:rPr>
        <w:t xml:space="preserve"> then leading them to </w:t>
      </w:r>
      <w:r w:rsidRPr="002E5EAA">
        <w:rPr>
          <w:rFonts w:asciiTheme="minorHAnsi" w:hAnsiTheme="minorHAnsi" w:cstheme="minorHAnsi"/>
          <w:highlight w:val="green"/>
          <w:u w:val="single"/>
        </w:rPr>
        <w:t>attribute</w:t>
      </w:r>
      <w:r w:rsidRPr="002E5EAA">
        <w:rPr>
          <w:rFonts w:asciiTheme="minorHAnsi" w:hAnsiTheme="minorHAnsi" w:cstheme="minorHAnsi"/>
          <w:u w:val="single"/>
        </w:rPr>
        <w:t xml:space="preserve"> the reality of </w:t>
      </w:r>
      <w:r w:rsidRPr="002E5EAA">
        <w:rPr>
          <w:rFonts w:asciiTheme="minorHAnsi" w:hAnsiTheme="minorHAnsi" w:cstheme="minorHAnsi"/>
          <w:highlight w:val="green"/>
          <w:u w:val="single"/>
        </w:rPr>
        <w:t>behavioral activities</w:t>
      </w:r>
      <w:r w:rsidRPr="002E5EAA">
        <w:rPr>
          <w:rFonts w:asciiTheme="minorHAnsi" w:hAnsiTheme="minorHAnsi" w:cstheme="minorHAnsi"/>
          <w:u w:val="single"/>
        </w:rPr>
        <w:t xml:space="preserve"> that are genre-</w:t>
      </w:r>
      <w:r w:rsidRPr="002E5EAA">
        <w:rPr>
          <w:rFonts w:asciiTheme="minorHAnsi" w:hAnsiTheme="minorHAnsi" w:cstheme="minorHAnsi"/>
          <w:highlight w:val="green"/>
          <w:u w:val="single"/>
        </w:rPr>
        <w:t>specific to the West's Man</w:t>
      </w:r>
      <w:r w:rsidRPr="002E5EAA">
        <w:rPr>
          <w:rFonts w:asciiTheme="minorHAnsi" w:hAnsiTheme="minorHAnsi" w:cstheme="minorHAnsi"/>
        </w:rPr>
        <w:t xml:space="preserve"> in its second reinvented concept/self-conception as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ones that are therefore as such, as a historically originated ensemble of behavioral </w:t>
      </w:r>
      <w:proofErr w:type="spellStart"/>
      <w:r w:rsidRPr="002E5EAA">
        <w:rPr>
          <w:rFonts w:asciiTheme="minorHAnsi" w:hAnsiTheme="minorHAnsi" w:cstheme="minorHAnsi"/>
        </w:rPr>
        <w:t>activitiesas</w:t>
      </w:r>
      <w:proofErr w:type="spellEnd"/>
      <w:r w:rsidRPr="002E5EAA">
        <w:rPr>
          <w:rFonts w:asciiTheme="minorHAnsi" w:hAnsiTheme="minorHAnsi" w:cstheme="minorHAnsi"/>
        </w:rPr>
        <w:t xml:space="preserve"> being ostensibly human activities-in-general. This, </w:t>
      </w:r>
      <w:proofErr w:type="gramStart"/>
      <w:r w:rsidRPr="002E5EAA">
        <w:rPr>
          <w:rFonts w:asciiTheme="minorHAnsi" w:hAnsiTheme="minorHAnsi" w:cstheme="minorHAnsi"/>
        </w:rPr>
        <w:t>in spite of the fact that</w:t>
      </w:r>
      <w:proofErr w:type="gramEnd"/>
      <w:r w:rsidRPr="002E5EAA">
        <w:rPr>
          <w:rFonts w:asciiTheme="minorHAnsi" w:hAnsiTheme="minorHAnsi" w:cstheme="minorHAnsi"/>
        </w:rPr>
        <w:t xml:space="preserve">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w:t>
      </w:r>
      <w:proofErr w:type="spellStart"/>
      <w:r w:rsidRPr="002E5EAA">
        <w:rPr>
          <w:rFonts w:asciiTheme="minorHAnsi" w:hAnsiTheme="minorHAnsi" w:cstheme="minorHAnsi"/>
        </w:rPr>
        <w:t>autopoetic</w:t>
      </w:r>
      <w:proofErr w:type="spellEnd"/>
      <w:r w:rsidRPr="002E5EAA">
        <w:rPr>
          <w:rFonts w:asciiTheme="minorHAnsi" w:hAnsiTheme="minorHAnsi" w:cstheme="minorHAnsi"/>
        </w:rPr>
        <w:t xml:space="preserve"> reinvention of the earlier homo </w:t>
      </w:r>
      <w:proofErr w:type="spellStart"/>
      <w:r w:rsidRPr="002E5EAA">
        <w:rPr>
          <w:rFonts w:asciiTheme="minorHAnsi" w:hAnsiTheme="minorHAnsi" w:cstheme="minorHAnsi"/>
        </w:rPr>
        <w:t>politicus</w:t>
      </w:r>
      <w:proofErr w:type="spellEnd"/>
      <w:r w:rsidRPr="002E5EAA">
        <w:rPr>
          <w:rFonts w:asciiTheme="minorHAnsi" w:hAnsiTheme="minorHAnsi" w:cstheme="minorHAnsi"/>
        </w:rPr>
        <w:t xml:space="preserve">/virtuous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w:t>
      </w:r>
      <w:proofErr w:type="spellStart"/>
      <w:r w:rsidRPr="002E5EAA">
        <w:rPr>
          <w:rFonts w:asciiTheme="minorHAnsi" w:hAnsiTheme="minorHAnsi" w:cstheme="minorHAnsi"/>
        </w:rPr>
        <w:t>tat</w:t>
      </w:r>
      <w:proofErr w:type="spellEnd"/>
      <w:r w:rsidRPr="002E5EAA">
        <w:rPr>
          <w:rFonts w:asciiTheme="minorHAnsi" w:hAnsiTheme="minorHAnsi" w:cstheme="minorHAnsi"/>
        </w:rPr>
        <w:t xml:space="preserve"> was to be </w:t>
      </w:r>
      <w:proofErr w:type="gramStart"/>
      <w:r w:rsidRPr="002E5EAA">
        <w:rPr>
          <w:rFonts w:asciiTheme="minorHAnsi" w:hAnsiTheme="minorHAnsi" w:cstheme="minorHAnsi"/>
        </w:rPr>
        <w:t>effected</w:t>
      </w:r>
      <w:proofErr w:type="gramEnd"/>
      <w:r w:rsidRPr="002E5EAA">
        <w:rPr>
          <w:rFonts w:asciiTheme="minorHAnsi" w:hAnsiTheme="minorHAnsi" w:cstheme="minorHAnsi"/>
        </w:rPr>
        <w:t xml:space="preserve"> in now specifically bourgeois terms as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they too would see political independence as calling for industrialized development on the "collective </w:t>
      </w:r>
      <w:proofErr w:type="spellStart"/>
      <w:r w:rsidRPr="002E5EAA">
        <w:rPr>
          <w:rFonts w:asciiTheme="minorHAnsi" w:hAnsiTheme="minorHAnsi" w:cstheme="minorHAnsi"/>
        </w:rPr>
        <w:t>bovarysme</w:t>
      </w:r>
      <w:proofErr w:type="spellEnd"/>
      <w:r w:rsidRPr="002E5EAA">
        <w:rPr>
          <w:rFonts w:asciiTheme="minorHAnsi" w:hAnsiTheme="minorHAnsi" w:cstheme="minorHAnsi"/>
        </w:rPr>
        <w:t xml:space="preserve"> "117 model of the Western bourgeoisie. Therefore, with the acceleration of global warming and climate change gaining even more momentum as all began to industrialize on the model of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with the result that by the time of the Panel's issued April 2007 Report th</w:t>
      </w:r>
      <w:r w:rsidRPr="002E5EAA">
        <w:rPr>
          <w:rFonts w:asciiTheme="minorHAnsi" w:hAnsiTheme="minorHAnsi" w:cstheme="minorHAnsi"/>
          <w:u w:val="single"/>
        </w:rPr>
        <w:t xml:space="preserve">e process was now being driven </w:t>
      </w:r>
      <w:r w:rsidRPr="002E5EAA">
        <w:rPr>
          <w:rFonts w:asciiTheme="minorHAnsi" w:hAnsiTheme="minorHAnsi" w:cstheme="minorHAnsi"/>
          <w:highlight w:val="green"/>
          <w:u w:val="single"/>
        </w:rPr>
        <w:t>by</w:t>
      </w:r>
      <w:r w:rsidRPr="002E5EAA">
        <w:rPr>
          <w:rFonts w:asciiTheme="minorHAnsi" w:hAnsiTheme="minorHAnsi" w:cstheme="minorHAnsi"/>
          <w:u w:val="single"/>
        </w:rPr>
        <w:t xml:space="preserve"> a now </w:t>
      </w:r>
      <w:r w:rsidRPr="002E5EAA">
        <w:rPr>
          <w:rFonts w:asciiTheme="minorHAnsi" w:hAnsiTheme="minorHAnsi" w:cstheme="minorHAnsi"/>
          <w:highlight w:val="green"/>
          <w:u w:val="single"/>
        </w:rPr>
        <w:t>planetarily homogenized</w:t>
      </w:r>
      <w:r w:rsidRPr="002E5EAA">
        <w:rPr>
          <w:rFonts w:asciiTheme="minorHAnsi" w:hAnsiTheme="minorHAnsi" w:cstheme="minorHAnsi"/>
          <w:u w:val="single"/>
        </w:rPr>
        <w:t>/standardized transnational "</w:t>
      </w:r>
      <w:r w:rsidRPr="002E5EAA">
        <w:rPr>
          <w:rFonts w:asciiTheme="minorHAnsi" w:hAnsiTheme="minorHAnsi" w:cstheme="minorHAnsi"/>
          <w:highlight w:val="green"/>
          <w:u w:val="single"/>
        </w:rPr>
        <w:t>system of material provisioning</w:t>
      </w:r>
      <w:r w:rsidRPr="002E5EAA">
        <w:rPr>
          <w:rFonts w:asciiTheme="minorHAnsi" w:hAnsiTheme="minorHAnsi" w:cstheme="minorHAnsi"/>
          <w:u w:val="single"/>
        </w:rPr>
        <w:t xml:space="preserve"> or mode of techno-industrial economic production based on the accumulation of capital</w:t>
      </w:r>
      <w:r w:rsidRPr="002E5EAA">
        <w:rPr>
          <w:rFonts w:asciiTheme="minorHAnsi" w:hAnsiTheme="minorHAnsi" w:cstheme="minorHAnsi"/>
        </w:rPr>
        <w:t xml:space="preserve">; as the means of production of ever-increasing economic growth, defined as "development"; with this calling for a single model of normative behavioral activities, all driven by the now globally (post-colonially and post-the-1989-collapse-of-the-Soviet Union), homogenized desire of "all men (and women) to," realize themselves/ourselves, in the terms of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In the terms, therefore, of </w:t>
      </w:r>
      <w:r w:rsidRPr="002E5EAA">
        <w:rPr>
          <w:rFonts w:asciiTheme="minorHAnsi" w:hAnsiTheme="minorHAnsi" w:cstheme="minorHAnsi"/>
          <w:iCs/>
          <w:u w:val="single"/>
          <w:bdr w:val="single" w:sz="12" w:space="0" w:color="auto"/>
        </w:rPr>
        <w:t xml:space="preserve">"its </w:t>
      </w:r>
      <w:r w:rsidRPr="002E5EAA">
        <w:rPr>
          <w:rFonts w:asciiTheme="minorHAnsi" w:hAnsiTheme="minorHAnsi" w:cstheme="minorHAnsi"/>
          <w:iCs/>
          <w:highlight w:val="green"/>
          <w:u w:val="single"/>
          <w:bdr w:val="single" w:sz="12" w:space="0" w:color="auto"/>
        </w:rPr>
        <w:t>single</w:t>
      </w:r>
      <w:r w:rsidRPr="002E5EAA">
        <w:rPr>
          <w:rFonts w:asciiTheme="minorHAnsi" w:hAnsiTheme="minorHAnsi" w:cstheme="minorHAnsi"/>
          <w:iCs/>
          <w:u w:val="single"/>
          <w:bdr w:val="single" w:sz="12" w:space="0" w:color="auto"/>
        </w:rPr>
        <w:t xml:space="preserve"> (Western-bourgeois or ethno-class) </w:t>
      </w:r>
      <w:r w:rsidRPr="002E5EAA">
        <w:rPr>
          <w:rFonts w:asciiTheme="minorHAnsi" w:hAnsiTheme="minorHAnsi" w:cstheme="minorHAnsi"/>
          <w:iCs/>
          <w:highlight w:val="green"/>
          <w:u w:val="single"/>
          <w:bdr w:val="single" w:sz="12" w:space="0" w:color="auto"/>
        </w:rPr>
        <w:t>understanding" of "man's humanity," over-represented as that of the human</w:t>
      </w:r>
      <w:r w:rsidRPr="002E5EAA">
        <w:rPr>
          <w:rFonts w:asciiTheme="minorHAnsi" w:hAnsiTheme="minorHAnsi" w:cstheme="minorHAnsi"/>
        </w:rPr>
        <w:t xml:space="preserve">; </w:t>
      </w:r>
      <w:r w:rsidRPr="002E5EAA">
        <w:rPr>
          <w:rFonts w:asciiTheme="minorHAnsi" w:hAnsiTheme="minorHAnsi" w:cstheme="minorHAnsi"/>
          <w:u w:val="single"/>
        </w:rPr>
        <w:t>with the well-being and common good of its referent "we"—</w:t>
      </w:r>
      <w:r w:rsidRPr="002E5EAA">
        <w:rPr>
          <w:rFonts w:asciiTheme="minorHAnsi" w:hAnsiTheme="minorHAnsi" w:cstheme="minorHAnsi"/>
        </w:rPr>
        <w:t xml:space="preserve">that, not only of the transnational middle classes but even more optimally, of the corporate multinational business industries and their financial networks, </w:t>
      </w:r>
      <w:r w:rsidRPr="002E5EAA">
        <w:rPr>
          <w:rFonts w:asciiTheme="minorHAnsi" w:hAnsiTheme="minorHAnsi" w:cstheme="minorHAnsi"/>
          <w:u w:val="single"/>
        </w:rPr>
        <w:t xml:space="preserve">both </w:t>
      </w:r>
      <w:r w:rsidRPr="002E5EAA">
        <w:rPr>
          <w:rFonts w:asciiTheme="minorHAnsi" w:hAnsiTheme="minorHAnsi" w:cstheme="minorHAnsi"/>
          <w:highlight w:val="green"/>
          <w:u w:val="single"/>
        </w:rPr>
        <w:t>indispensable to the securing of the Western</w:t>
      </w:r>
      <w:r w:rsidRPr="002E5EAA">
        <w:rPr>
          <w:rFonts w:asciiTheme="minorHAnsi" w:hAnsiTheme="minorHAnsi" w:cstheme="minorHAnsi"/>
          <w:u w:val="single"/>
        </w:rPr>
        <w:t xml:space="preserve">-bourgeois </w:t>
      </w:r>
      <w:r w:rsidRPr="002E5EAA">
        <w:rPr>
          <w:rFonts w:asciiTheme="minorHAnsi" w:hAnsiTheme="minorHAnsi" w:cstheme="minorHAnsi"/>
          <w:highlight w:val="green"/>
          <w:u w:val="single"/>
        </w:rPr>
        <w:t>conception of the common good</w:t>
      </w:r>
      <w:r w:rsidRPr="002E5EAA">
        <w:rPr>
          <w:rFonts w:asciiTheme="minorHAnsi" w:hAnsiTheme="minorHAnsi" w:cstheme="minorHAnsi"/>
        </w:rPr>
        <w:t xml:space="preserve">, within the overall terms of the behavior-regulatory redemptive material telos of ever-increasing economic growth, put forward as the </w:t>
      </w:r>
      <w:proofErr w:type="spellStart"/>
      <w:r w:rsidRPr="002E5EAA">
        <w:rPr>
          <w:rFonts w:asciiTheme="minorHAnsi" w:hAnsiTheme="minorHAnsi" w:cstheme="minorHAnsi"/>
        </w:rPr>
        <w:t>Girardot</w:t>
      </w:r>
      <w:proofErr w:type="spellEnd"/>
      <w:r w:rsidRPr="002E5EAA">
        <w:rPr>
          <w:rFonts w:asciiTheme="minorHAnsi" w:hAnsiTheme="minorHAnsi" w:cstheme="minorHAnsi"/>
        </w:rPr>
        <w:t xml:space="preserve">-type "cure" for the projected Malthusian-Ricardo </w:t>
      </w:r>
      <w:proofErr w:type="spellStart"/>
      <w:r w:rsidRPr="002E5EAA">
        <w:rPr>
          <w:rFonts w:asciiTheme="minorHAnsi" w:hAnsiTheme="minorHAnsi" w:cstheme="minorHAnsi"/>
        </w:rPr>
        <w:t>transumed</w:t>
      </w:r>
      <w:proofErr w:type="spellEnd"/>
      <w:r w:rsidRPr="002E5EAA">
        <w:rPr>
          <w:rFonts w:asciiTheme="minorHAnsi" w:hAnsiTheme="minorHAnsi" w:cstheme="minorHAnsi"/>
        </w:rPr>
        <w:t xml:space="preserve"> postulate of a "significant ill" as that, now, ostensibly, of </w:t>
      </w:r>
      <w:r w:rsidRPr="002E5EAA">
        <w:rPr>
          <w:rFonts w:asciiTheme="minorHAnsi" w:hAnsiTheme="minorHAnsi" w:cstheme="minorHAnsi"/>
          <w:u w:val="single"/>
        </w:rPr>
        <w:t xml:space="preserve">mankind's threatened subordination to [the trope] of Natural Scarcity, this in the reoccupied place of Christianity of its postulate of that "ill" as that of enslavement to Original Sin."' With the result that the very ensemble of behavioral activities indispensable, on the one hand, to </w:t>
      </w:r>
      <w:r w:rsidRPr="002E5EAA">
        <w:rPr>
          <w:rFonts w:asciiTheme="minorHAnsi" w:hAnsiTheme="minorHAnsi" w:cstheme="minorHAnsi"/>
          <w:iCs/>
          <w:highlight w:val="green"/>
          <w:u w:val="single"/>
          <w:bdr w:val="single" w:sz="12" w:space="0" w:color="auto"/>
        </w:rPr>
        <w:t>the continued hegemony of the bourgeoisie as a Western</w:t>
      </w:r>
      <w:r w:rsidRPr="002E5EAA">
        <w:rPr>
          <w:rFonts w:asciiTheme="minorHAnsi" w:hAnsiTheme="minorHAnsi" w:cstheme="minorHAnsi"/>
          <w:iCs/>
          <w:u w:val="single"/>
          <w:bdr w:val="single" w:sz="12" w:space="0" w:color="auto"/>
        </w:rPr>
        <w:t xml:space="preserve"> and westernized </w:t>
      </w:r>
      <w:r w:rsidRPr="002E5EAA">
        <w:rPr>
          <w:rFonts w:asciiTheme="minorHAnsi" w:hAnsiTheme="minorHAnsi" w:cstheme="minorHAnsi"/>
          <w:iCs/>
          <w:highlight w:val="green"/>
          <w:u w:val="single"/>
          <w:bdr w:val="single" w:sz="12" w:space="0" w:color="auto"/>
        </w:rPr>
        <w:t xml:space="preserve">transnational ruling class, is </w:t>
      </w:r>
      <w:r w:rsidRPr="002E5EAA">
        <w:rPr>
          <w:rFonts w:asciiTheme="minorHAnsi" w:hAnsiTheme="minorHAnsi" w:cstheme="minorHAnsi"/>
          <w:iCs/>
          <w:u w:val="single"/>
          <w:bdr w:val="single" w:sz="12" w:space="0" w:color="auto"/>
        </w:rPr>
        <w:t xml:space="preserve">the same </w:t>
      </w:r>
      <w:r w:rsidRPr="002E5EAA">
        <w:rPr>
          <w:rFonts w:asciiTheme="minorHAnsi" w:hAnsiTheme="minorHAnsi" w:cstheme="minorHAnsi"/>
          <w:iCs/>
          <w:highlight w:val="green"/>
          <w:u w:val="single"/>
          <w:bdr w:val="single" w:sz="12" w:space="0" w:color="auto"/>
        </w:rPr>
        <w:t>ensemble of behaviors</w:t>
      </w:r>
      <w:r w:rsidRPr="002E5EAA">
        <w:rPr>
          <w:rFonts w:asciiTheme="minorHAnsi" w:hAnsiTheme="minorHAnsi" w:cstheme="minorHAnsi"/>
          <w:iCs/>
          <w:u w:val="single"/>
          <w:bdr w:val="single" w:sz="12" w:space="0" w:color="auto"/>
        </w:rPr>
        <w:t xml:space="preserve"> that is directly </w:t>
      </w:r>
      <w:r w:rsidRPr="002E5EAA">
        <w:rPr>
          <w:rFonts w:asciiTheme="minorHAnsi" w:hAnsiTheme="minorHAnsi" w:cstheme="minorHAnsi"/>
          <w:iCs/>
          <w:highlight w:val="green"/>
          <w:u w:val="single"/>
          <w:bdr w:val="single" w:sz="12" w:space="0" w:color="auto"/>
        </w:rPr>
        <w:t>causal of</w:t>
      </w:r>
      <w:r w:rsidRPr="002E5EAA">
        <w:rPr>
          <w:rFonts w:asciiTheme="minorHAnsi" w:hAnsiTheme="minorHAnsi" w:cstheme="minorHAnsi"/>
          <w:iCs/>
          <w:u w:val="single"/>
          <w:bdr w:val="single" w:sz="12" w:space="0" w:color="auto"/>
        </w:rPr>
        <w:t xml:space="preserve"> global </w:t>
      </w:r>
      <w:proofErr w:type="spellStart"/>
      <w:r w:rsidRPr="002E5EAA">
        <w:rPr>
          <w:rFonts w:asciiTheme="minorHAnsi" w:hAnsiTheme="minorHAnsi" w:cstheme="minorHAnsi"/>
          <w:iCs/>
          <w:u w:val="single"/>
          <w:bdr w:val="single" w:sz="12" w:space="0" w:color="auto"/>
        </w:rPr>
        <w:t>worming</w:t>
      </w:r>
      <w:proofErr w:type="spellEnd"/>
      <w:r w:rsidRPr="002E5EAA">
        <w:rPr>
          <w:rFonts w:asciiTheme="minorHAnsi" w:hAnsiTheme="minorHAnsi" w:cstheme="minorHAnsi"/>
          <w:iCs/>
          <w:u w:val="single"/>
          <w:bdr w:val="single" w:sz="12" w:space="0" w:color="auto"/>
        </w:rPr>
        <w:t xml:space="preserve"> and </w:t>
      </w:r>
      <w:r w:rsidRPr="002E5EAA">
        <w:rPr>
          <w:rFonts w:asciiTheme="minorHAnsi" w:hAnsiTheme="minorHAnsi" w:cstheme="minorHAnsi"/>
          <w:iCs/>
          <w:highlight w:val="green"/>
          <w:u w:val="single"/>
          <w:bdr w:val="single" w:sz="12" w:space="0" w:color="auto"/>
        </w:rPr>
        <w:t>climate change</w:t>
      </w:r>
      <w:r w:rsidRPr="002E5EAA">
        <w:rPr>
          <w:rFonts w:asciiTheme="minorHAnsi" w:hAnsiTheme="minorHAnsi" w:cstheme="minorHAnsi"/>
          <w:u w:val="single"/>
        </w:rPr>
        <w:t>, as they are, on the other, to the continued dynamic enactment and stable replication of the West's second reinvented concept of Man</w:t>
      </w:r>
      <w:r w:rsidRPr="002E5EAA">
        <w:rPr>
          <w:rFonts w:asciiTheme="minorHAnsi" w:hAnsiTheme="minorHAnsi" w:cstheme="minorHAnsi"/>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w:t>
      </w:r>
      <w:proofErr w:type="spellStart"/>
      <w:r w:rsidRPr="002E5EAA">
        <w:rPr>
          <w:rFonts w:asciiTheme="minorHAnsi" w:hAnsiTheme="minorHAnsi" w:cstheme="minorHAnsi"/>
        </w:rPr>
        <w:t>autopoetic</w:t>
      </w:r>
      <w:proofErr w:type="spellEnd"/>
      <w:r w:rsidRPr="002E5EAA">
        <w:rPr>
          <w:rFonts w:asciiTheme="minorHAnsi" w:hAnsiTheme="minorHAnsi" w:cstheme="minorHAnsi"/>
        </w:rPr>
        <w:t xml:space="preserve"> living Western and westernized macro world system in </w:t>
      </w:r>
      <w:proofErr w:type="gramStart"/>
      <w:r w:rsidRPr="002E5EAA">
        <w:rPr>
          <w:rFonts w:asciiTheme="minorHAnsi" w:hAnsiTheme="minorHAnsi" w:cstheme="minorHAnsi"/>
        </w:rPr>
        <w:t>it</w:t>
      </w:r>
      <w:proofErr w:type="gramEnd"/>
      <w:r w:rsidRPr="002E5EAA">
        <w:rPr>
          <w:rFonts w:asciiTheme="minorHAnsi" w:hAnsiTheme="minorHAnsi" w:cstheme="minorHAnsi"/>
        </w:rPr>
        <w:t xml:space="preserve">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w:t>
      </w:r>
      <w:proofErr w:type="spellStart"/>
      <w:r w:rsidRPr="002E5EAA">
        <w:rPr>
          <w:rFonts w:asciiTheme="minorHAnsi" w:hAnsiTheme="minorHAnsi" w:cstheme="minorHAnsi"/>
        </w:rPr>
        <w:t>Lutticken</w:t>
      </w:r>
      <w:proofErr w:type="spellEnd"/>
      <w:r w:rsidRPr="002E5EAA">
        <w:rPr>
          <w:rFonts w:asciiTheme="minorHAnsi" w:hAnsiTheme="minorHAnsi" w:cstheme="minorHAnsi"/>
        </w:rPr>
        <w:t xml:space="preserve"> in a recent essay. Despite, he writes, "the consensus that global warming cannot be ascribed to normal fluctuations in the earth's temperature... [the] social and political components of this process have been minimized; man-made nature is re-naturalized, the new (un)natural history presented as fate." And with this continuing to be so because (within the terms, I shall add, of our present "single understanding of man's humanity" and the unresolvable aporia which it continues to enact), </w:t>
      </w:r>
      <w:r w:rsidRPr="002E5EAA">
        <w:rPr>
          <w:rFonts w:asciiTheme="minorHAnsi" w:hAnsiTheme="minorHAnsi" w:cstheme="minorHAnsi"/>
          <w:highlight w:val="green"/>
          <w:u w:val="single"/>
        </w:rPr>
        <w:t>"[t]he</w:t>
      </w:r>
      <w:r w:rsidRPr="002E5EAA">
        <w:rPr>
          <w:rFonts w:asciiTheme="minorHAnsi" w:hAnsiTheme="minorHAnsi" w:cstheme="minorHAnsi"/>
          <w:u w:val="single"/>
        </w:rPr>
        <w:t xml:space="preserve"> truly </w:t>
      </w:r>
      <w:r w:rsidRPr="002E5EAA">
        <w:rPr>
          <w:rFonts w:asciiTheme="minorHAnsi" w:hAnsiTheme="minorHAnsi" w:cstheme="minorHAnsi"/>
          <w:highlight w:val="green"/>
          <w:u w:val="single"/>
        </w:rPr>
        <w:t>terrifying notion is not that</w:t>
      </w:r>
      <w:r w:rsidRPr="002E5EAA">
        <w:rPr>
          <w:rFonts w:asciiTheme="minorHAnsi" w:hAnsiTheme="minorHAnsi" w:cstheme="minorHAnsi"/>
          <w:u w:val="single"/>
        </w:rPr>
        <w:t xml:space="preserve"> [global </w:t>
      </w:r>
      <w:r w:rsidRPr="002E5EAA">
        <w:rPr>
          <w:rFonts w:asciiTheme="minorHAnsi" w:hAnsiTheme="minorHAnsi" w:cstheme="minorHAnsi"/>
          <w:highlight w:val="green"/>
          <w:u w:val="single"/>
        </w:rPr>
        <w:t xml:space="preserve">warming and </w:t>
      </w:r>
      <w:r w:rsidRPr="002E5EAA">
        <w:rPr>
          <w:rFonts w:asciiTheme="minorHAnsi" w:hAnsiTheme="minorHAnsi" w:cstheme="minorHAnsi"/>
          <w:u w:val="single"/>
        </w:rPr>
        <w:t xml:space="preserve">climate change] </w:t>
      </w:r>
      <w:r w:rsidRPr="002E5EAA">
        <w:rPr>
          <w:rFonts w:asciiTheme="minorHAnsi" w:hAnsiTheme="minorHAnsi" w:cstheme="minorHAnsi"/>
          <w:highlight w:val="green"/>
          <w:u w:val="single"/>
        </w:rPr>
        <w:t>is irreversible, but that it</w:t>
      </w:r>
      <w:r w:rsidRPr="002E5EAA">
        <w:rPr>
          <w:rFonts w:asciiTheme="minorHAnsi" w:hAnsiTheme="minorHAnsi" w:cstheme="minorHAnsi"/>
          <w:u w:val="single"/>
        </w:rPr>
        <w:t xml:space="preserve"> actually </w:t>
      </w:r>
      <w:r w:rsidRPr="002E5EAA">
        <w:rPr>
          <w:rFonts w:asciiTheme="minorHAnsi" w:hAnsiTheme="minorHAnsi" w:cstheme="minorHAnsi"/>
          <w:highlight w:val="green"/>
          <w:u w:val="single"/>
        </w:rPr>
        <w:t>might be reversible—at the cost of radically changing the economic and social order</w:t>
      </w:r>
      <w:r w:rsidRPr="002E5EAA">
        <w:rPr>
          <w:rFonts w:asciiTheme="minorHAnsi" w:hAnsiTheme="minorHAnsi" w:cstheme="minorHAnsi"/>
        </w:rPr>
        <w:t xml:space="preserve">..."119 </w:t>
      </w:r>
      <w:r w:rsidRPr="002E5EAA">
        <w:rPr>
          <w:rFonts w:asciiTheme="minorHAnsi" w:hAnsiTheme="minorHAnsi" w:cstheme="minorHAnsi"/>
          <w:u w:val="single"/>
        </w:rPr>
        <w:t>The changing</w:t>
      </w:r>
      <w:r w:rsidRPr="002E5EAA">
        <w:rPr>
          <w:rFonts w:asciiTheme="minorHAnsi" w:hAnsiTheme="minorHAnsi" w:cstheme="minorHAnsi"/>
        </w:rPr>
        <w:t xml:space="preserve">, thereby, </w:t>
      </w:r>
      <w:r w:rsidRPr="002E5EAA">
        <w:rPr>
          <w:rFonts w:asciiTheme="minorHAnsi" w:hAnsiTheme="minorHAnsi" w:cstheme="minorHAnsi"/>
          <w:u w:val="single"/>
        </w:rPr>
        <w:t>of the now globally hegemonic biologically absolute answer</w:t>
      </w:r>
      <w:r w:rsidRPr="002E5EAA">
        <w:rPr>
          <w:rFonts w:asciiTheme="minorHAnsi" w:hAnsiTheme="minorHAnsi" w:cstheme="minorHAnsi"/>
        </w:rPr>
        <w:t xml:space="preserve"> that we at present give to the question to who we are, and of whose </w:t>
      </w:r>
      <w:proofErr w:type="spellStart"/>
      <w:r w:rsidRPr="002E5EAA">
        <w:rPr>
          <w:rFonts w:asciiTheme="minorHAnsi" w:hAnsiTheme="minorHAnsi" w:cstheme="minorHAnsi"/>
        </w:rPr>
        <w:t>biohumanist</w:t>
      </w:r>
      <w:proofErr w:type="spellEnd"/>
      <w:r w:rsidRPr="002E5EAA">
        <w:rPr>
          <w:rFonts w:asciiTheme="minorHAnsi" w:hAnsiTheme="minorHAnsi" w:cstheme="minorHAnsi"/>
        </w:rPr>
        <w:t xml:space="preserve">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symbolic life/death (i.e., naturally </w:t>
      </w:r>
      <w:r w:rsidRPr="00036B73">
        <w:t>selected/</w:t>
      </w:r>
      <w:proofErr w:type="spellStart"/>
      <w:r w:rsidRPr="00036B73">
        <w:t>dysselected</w:t>
      </w:r>
      <w:proofErr w:type="spellEnd"/>
      <w:r w:rsidRPr="00036B73">
        <w:t>) code's intentionality of dynamic enactment and stable replication, our present "economic and social order" is itself the empirical actualization.</w:t>
      </w:r>
    </w:p>
    <w:sectPr w:rsidR="0057138E" w:rsidRPr="005713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7138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138E"/>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D41AF"/>
  <w15:chartTrackingRefBased/>
  <w15:docId w15:val="{F4F5132E-BEBC-4656-BB50-FEF795B66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138E"/>
    <w:rPr>
      <w:rFonts w:ascii="Calibri" w:hAnsi="Calibri"/>
    </w:rPr>
  </w:style>
  <w:style w:type="paragraph" w:styleId="Heading1">
    <w:name w:val="heading 1"/>
    <w:aliases w:val="Pocket"/>
    <w:basedOn w:val="Normal"/>
    <w:next w:val="Normal"/>
    <w:link w:val="Heading1Char"/>
    <w:qFormat/>
    <w:rsid w:val="005713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13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13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3"/>
    <w:unhideWhenUsed/>
    <w:qFormat/>
    <w:rsid w:val="005713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13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138E"/>
  </w:style>
  <w:style w:type="character" w:customStyle="1" w:styleId="Heading1Char">
    <w:name w:val="Heading 1 Char"/>
    <w:aliases w:val="Pocket Char"/>
    <w:basedOn w:val="DefaultParagraphFont"/>
    <w:link w:val="Heading1"/>
    <w:rsid w:val="005713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138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138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3"/>
    <w:rsid w:val="0057138E"/>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57138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57138E"/>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57138E"/>
    <w:rPr>
      <w:b w:val="0"/>
      <w:sz w:val="22"/>
      <w:u w:val="single"/>
    </w:rPr>
  </w:style>
  <w:style w:type="character" w:styleId="Hyperlink">
    <w:name w:val="Hyperlink"/>
    <w:basedOn w:val="DefaultParagraphFont"/>
    <w:uiPriority w:val="99"/>
    <w:unhideWhenUsed/>
    <w:rsid w:val="0057138E"/>
    <w:rPr>
      <w:color w:val="auto"/>
      <w:u w:val="none"/>
    </w:rPr>
  </w:style>
  <w:style w:type="character" w:styleId="FollowedHyperlink">
    <w:name w:val="FollowedHyperlink"/>
    <w:basedOn w:val="DefaultParagraphFont"/>
    <w:uiPriority w:val="99"/>
    <w:semiHidden/>
    <w:unhideWhenUsed/>
    <w:rsid w:val="0057138E"/>
    <w:rPr>
      <w:color w:val="auto"/>
      <w:u w:val="none"/>
    </w:rPr>
  </w:style>
  <w:style w:type="paragraph" w:customStyle="1" w:styleId="textbold">
    <w:name w:val="text bold"/>
    <w:basedOn w:val="Normal"/>
    <w:link w:val="Emphasis"/>
    <w:uiPriority w:val="7"/>
    <w:qFormat/>
    <w:rsid w:val="0057138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lcostofprisons.org/writing/kilgore-not-worker-but-chattel.pdf" TargetMode="External"/><Relationship Id="rId13" Type="http://schemas.openxmlformats.org/officeDocument/2006/relationships/hyperlink" Target="https://www.tandfonline.com/doi/abs/10.1080/0363452032000156190?journalCode=rced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researchgate.net/publication/337747559_The_Right_to_Strike_and_Legal_War_in_Walter_Benjamin's_Toward_the_Critique_of_Violence" TargetMode="External"/><Relationship Id="rId12" Type="http://schemas.openxmlformats.org/officeDocument/2006/relationships/hyperlink" Target="https://track5.mixtape.moe/qdkkdt.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jstor.org/stable/23076344" TargetMode="External"/><Relationship Id="rId1" Type="http://schemas.openxmlformats.org/officeDocument/2006/relationships/customXml" Target="../customXml/item1.xml"/><Relationship Id="rId6" Type="http://schemas.openxmlformats.org/officeDocument/2006/relationships/hyperlink" Target="https://hdl.handle.net/10520/EJC128566" TargetMode="External"/><Relationship Id="rId11" Type="http://schemas.openxmlformats.org/officeDocument/2006/relationships/hyperlink" Target="http://criticaltheoryindex.org/assets/CarceralCapitalism---Wang-Jackie.pdf" TargetMode="External"/><Relationship Id="rId5" Type="http://schemas.openxmlformats.org/officeDocument/2006/relationships/webSettings" Target="webSettings.xml"/><Relationship Id="rId15" Type="http://schemas.openxmlformats.org/officeDocument/2006/relationships/hyperlink" Target="https://rc.library.uta.edu/uta-ir/bitstream/handle/10106/6148/LaRue_uta_2502M_11318.pdf?sequence=1&amp;isAllowed=y" TargetMode="External"/><Relationship Id="rId10" Type="http://schemas.openxmlformats.org/officeDocument/2006/relationships/hyperlink" Target="https://www.routledge.com/Events-The-Force-of-International-Law/Johns-Joyce-Pahuja/p/book/9780415668460" TargetMode="External"/><Relationship Id="rId4" Type="http://schemas.openxmlformats.org/officeDocument/2006/relationships/settings" Target="settings.xml"/><Relationship Id="rId9" Type="http://schemas.openxmlformats.org/officeDocument/2006/relationships/hyperlink" Target="https://www.dukeupress.edu/habeas-viscus" TargetMode="External"/><Relationship Id="rId14" Type="http://schemas.openxmlformats.org/officeDocument/2006/relationships/hyperlink" Target="https://www.dukeupress.edu/otherwise-worl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16949</Words>
  <Characters>96614</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1</cp:revision>
  <dcterms:created xsi:type="dcterms:W3CDTF">2021-11-05T22:42:00Z</dcterms:created>
  <dcterms:modified xsi:type="dcterms:W3CDTF">2021-11-05T22:43:00Z</dcterms:modified>
</cp:coreProperties>
</file>