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ED420" w14:textId="77777777" w:rsidR="00202F61" w:rsidRDefault="00202F61" w:rsidP="00202F61">
      <w:pPr>
        <w:pStyle w:val="Heading2"/>
      </w:pPr>
      <w:r>
        <w:t>1nc</w:t>
      </w:r>
    </w:p>
    <w:p w14:paraId="579CD0BA" w14:textId="77777777" w:rsidR="00202F61" w:rsidRDefault="00202F61" w:rsidP="00202F61">
      <w:pPr>
        <w:pStyle w:val="Heading3"/>
      </w:pPr>
      <w:r>
        <w:lastRenderedPageBreak/>
        <w:t>K</w:t>
      </w:r>
    </w:p>
    <w:p w14:paraId="36004836" w14:textId="656E6C91" w:rsidR="00202F61" w:rsidRPr="00705AE7" w:rsidRDefault="00202F61" w:rsidP="00A632C3">
      <w:pPr>
        <w:pStyle w:val="Heading4"/>
      </w:pPr>
      <w:r>
        <w:t xml:space="preserve">The </w:t>
      </w:r>
      <w:proofErr w:type="spellStart"/>
      <w:r>
        <w:t>aff’s</w:t>
      </w:r>
      <w:proofErr w:type="spellEnd"/>
      <w:r>
        <w:t xml:space="preserve"> investment into </w:t>
      </w:r>
      <w:r>
        <w:rPr>
          <w:i/>
          <w:iCs w:val="0"/>
        </w:rPr>
        <w:t xml:space="preserve">activism </w:t>
      </w:r>
      <w:r>
        <w:t>and liberal modes of reform manifest in the worker’s depression and terminally fail.</w:t>
      </w:r>
    </w:p>
    <w:p w14:paraId="43DF14E3" w14:textId="77777777" w:rsidR="00202F61" w:rsidRPr="002F40EB" w:rsidRDefault="00202F61" w:rsidP="00202F61">
      <w:proofErr w:type="spellStart"/>
      <w:r w:rsidRPr="00097954">
        <w:rPr>
          <w:rStyle w:val="Style13ptBold"/>
        </w:rPr>
        <w:t>Bifo</w:t>
      </w:r>
      <w:proofErr w:type="spellEnd"/>
      <w:r>
        <w:rPr>
          <w:rStyle w:val="Style13ptBold"/>
        </w:rPr>
        <w:t xml:space="preserve"> </w:t>
      </w:r>
      <w:proofErr w:type="gramStart"/>
      <w:r>
        <w:rPr>
          <w:rStyle w:val="Style13ptBold"/>
        </w:rPr>
        <w:t xml:space="preserve">12 </w:t>
      </w:r>
      <w:r w:rsidRPr="00097954">
        <w:rPr>
          <w:rStyle w:val="Style13ptBold"/>
        </w:rPr>
        <w:t xml:space="preserve"> </w:t>
      </w:r>
      <w:r w:rsidRPr="002F40EB">
        <w:t>[</w:t>
      </w:r>
      <w:proofErr w:type="gramEnd"/>
      <w:r w:rsidRPr="002F40EB">
        <w:t xml:space="preserve">Franco Berardi, Italian communist theorist and activist in the autonomist tradition, whose work mainly focuses on the role of the media and information technology within post-industrial capitalism, “After the Future”, Published: 2012, DOA: 7/5/19, Reagan RB for </w:t>
      </w:r>
      <w:proofErr w:type="spellStart"/>
      <w:r w:rsidRPr="002F40EB">
        <w:t>michklab</w:t>
      </w:r>
      <w:proofErr w:type="spellEnd"/>
      <w:r w:rsidRPr="002F40EB">
        <w:t>]</w:t>
      </w:r>
    </w:p>
    <w:p w14:paraId="60311710" w14:textId="77777777" w:rsidR="00202F61" w:rsidRDefault="00202F61" w:rsidP="00202F61">
      <w:r w:rsidRPr="004F7243">
        <w:t xml:space="preserve">In After the Future, </w:t>
      </w:r>
      <w:proofErr w:type="spellStart"/>
      <w:r w:rsidRPr="004F7243">
        <w:t>Bifo</w:t>
      </w:r>
      <w:proofErr w:type="spellEnd"/>
      <w:r w:rsidRPr="004F7243">
        <w:t xml:space="preserve"> iterates Marx’s thesis in the radically new times of digital capitalism. And he finds that the </w:t>
      </w:r>
      <w:r w:rsidRPr="000E7DDD">
        <w:rPr>
          <w:rStyle w:val="StyleUnderline"/>
        </w:rPr>
        <w:t xml:space="preserve">“automaton” has multiplied its powers to disaggregate and orchestrate the parts or organs of labor; the whole </w:t>
      </w:r>
      <w:proofErr w:type="spellStart"/>
      <w:r w:rsidRPr="000E7DDD">
        <w:rPr>
          <w:rStyle w:val="StyleUnderline"/>
        </w:rPr>
        <w:t>psychosphere</w:t>
      </w:r>
      <w:proofErr w:type="spellEnd"/>
      <w:r w:rsidRPr="000E7DDD">
        <w:rPr>
          <w:rStyle w:val="StyleUnderline"/>
        </w:rPr>
        <w:t xml:space="preserve"> of the human being becomes subject to the movement of capital, now operating at digital speeds.</w:t>
      </w:r>
      <w:r w:rsidRPr="004F7243">
        <w:t xml:space="preserve"> With the networking powers of information and communications technology the capacities of capitalist work processes to orchestrate </w:t>
      </w:r>
      <w:r w:rsidRPr="00691523">
        <w:rPr>
          <w:rStyle w:val="StyleUnderline"/>
          <w:highlight w:val="yellow"/>
        </w:rPr>
        <w:t>labor have</w:t>
      </w:r>
      <w:r w:rsidRPr="00EB4E64">
        <w:rPr>
          <w:rStyle w:val="StyleUnderline"/>
        </w:rPr>
        <w:t xml:space="preserve"> not only been extended spatially, across the globe, but have </w:t>
      </w:r>
      <w:r w:rsidRPr="00691523">
        <w:rPr>
          <w:rStyle w:val="StyleUnderline"/>
          <w:highlight w:val="yellow"/>
        </w:rPr>
        <w:t>intensified temporally</w:t>
      </w:r>
      <w:r w:rsidRPr="004F7243">
        <w:t xml:space="preserve"> also. Today’s </w:t>
      </w:r>
      <w:r w:rsidRPr="00EB4E64">
        <w:rPr>
          <w:rStyle w:val="StyleUnderline"/>
        </w:rPr>
        <w:t xml:space="preserve">firms do not purchase the worker as a whole, but a fragment of their activity, sensibility, attention, communicative capacity. </w:t>
      </w:r>
      <w:r w:rsidRPr="004F7243">
        <w:t xml:space="preserve">One of </w:t>
      </w:r>
      <w:proofErr w:type="spellStart"/>
      <w:r w:rsidRPr="004F7243">
        <w:t>Bifo’s</w:t>
      </w:r>
      <w:proofErr w:type="spellEnd"/>
      <w:r w:rsidRPr="004F7243">
        <w:t xml:space="preserve"> most compelling contributions to the theory of “</w:t>
      </w:r>
      <w:proofErr w:type="spellStart"/>
      <w:r w:rsidRPr="004F7243">
        <w:t>semiocapitalism</w:t>
      </w:r>
      <w:proofErr w:type="spellEnd"/>
      <w:r w:rsidRPr="004F7243">
        <w:t xml:space="preserve">” – </w:t>
      </w:r>
      <w:r w:rsidRPr="00691523">
        <w:rPr>
          <w:rStyle w:val="Emphasis"/>
          <w:highlight w:val="yellow"/>
        </w:rPr>
        <w:t>capitalism that makes affects, attitudes, attributes and ideas directly productive without materializing them – is the cellularization of labor</w:t>
      </w:r>
      <w:r w:rsidRPr="004F7243">
        <w:t xml:space="preserve">. </w:t>
      </w:r>
      <w:r w:rsidRPr="002840D6">
        <w:rPr>
          <w:rStyle w:val="StyleUnderline"/>
        </w:rPr>
        <w:t>As production becomes semiotic, cognitive workers are precariously employed – on occasional, contractual, temporary bases – and their work involves the elaboration of segments or “semiotic artefacts” that are highly abstract entities combined and recombined through an exploitative digital network only at the precise time they are required. The social field is “an ocean of valorizing cells convened in a cellular way and recombined by the subjectivity of capital”.</w:t>
      </w:r>
      <w:r w:rsidRPr="004F7243">
        <w:t xml:space="preserve"> These info-laborers are paid only for the moments when their time is made cellular, yet their entire days are subjected to this kind of production, “pulsating and available, like a brain-sprawl in waiting”, Blackberries and mobiles ever ready</w:t>
      </w:r>
      <w:r w:rsidRPr="002840D6">
        <w:rPr>
          <w:rStyle w:val="Emphasis"/>
        </w:rPr>
        <w:t xml:space="preserve">. </w:t>
      </w:r>
      <w:r w:rsidRPr="00691523">
        <w:rPr>
          <w:rStyle w:val="Emphasis"/>
          <w:highlight w:val="yellow"/>
        </w:rPr>
        <w:t>The psychic and somatic form of the human</w:t>
      </w:r>
      <w:r w:rsidRPr="002840D6">
        <w:rPr>
          <w:rStyle w:val="Emphasis"/>
        </w:rPr>
        <w:t xml:space="preserve"> </w:t>
      </w:r>
      <w:r w:rsidRPr="00691523">
        <w:rPr>
          <w:rStyle w:val="Emphasis"/>
          <w:highlight w:val="yellow"/>
        </w:rPr>
        <w:t>cannot take this, and as our</w:t>
      </w:r>
      <w:r w:rsidRPr="002840D6">
        <w:rPr>
          <w:rStyle w:val="Emphasis"/>
        </w:rPr>
        <w:t xml:space="preserve"> cognitive, communicative, emotional </w:t>
      </w:r>
      <w:r w:rsidRPr="00691523">
        <w:rPr>
          <w:rStyle w:val="Emphasis"/>
          <w:highlight w:val="yellow"/>
        </w:rPr>
        <w:t>capacities become subject to cellular fragmentation</w:t>
      </w:r>
      <w:r w:rsidRPr="002840D6">
        <w:rPr>
          <w:rStyle w:val="Emphasis"/>
        </w:rPr>
        <w:t xml:space="preserve"> and recombination under the new machine-speed of information, </w:t>
      </w:r>
      <w:r w:rsidRPr="00691523">
        <w:rPr>
          <w:rStyle w:val="Emphasis"/>
          <w:highlight w:val="yellow"/>
        </w:rPr>
        <w:t>we get sick.</w:t>
      </w:r>
      <w:r w:rsidRPr="002840D6">
        <w:rPr>
          <w:rStyle w:val="Emphasis"/>
        </w:rPr>
        <w:t xml:space="preserve"> </w:t>
      </w:r>
      <w:r w:rsidRPr="00691523">
        <w:rPr>
          <w:rStyle w:val="Emphasis"/>
          <w:highlight w:val="yellow"/>
        </w:rPr>
        <w:t>Depression, panic, unhappiness, anxiety, fear, terror</w:t>
      </w:r>
      <w:r w:rsidRPr="002840D6">
        <w:rPr>
          <w:rStyle w:val="Emphasis"/>
        </w:rPr>
        <w:t xml:space="preserve"> – these </w:t>
      </w:r>
      <w:r w:rsidRPr="00691523">
        <w:rPr>
          <w:rStyle w:val="Emphasis"/>
          <w:highlight w:val="yellow"/>
        </w:rPr>
        <w:t>are the affective conditions of contemporary labor, the “</w:t>
      </w:r>
      <w:proofErr w:type="spellStart"/>
      <w:r w:rsidRPr="00691523">
        <w:rPr>
          <w:rStyle w:val="Emphasis"/>
          <w:highlight w:val="yellow"/>
        </w:rPr>
        <w:t>psychobombs</w:t>
      </w:r>
      <w:proofErr w:type="spellEnd"/>
      <w:r w:rsidRPr="00691523">
        <w:rPr>
          <w:rStyle w:val="Emphasis"/>
          <w:highlight w:val="yellow"/>
        </w:rPr>
        <w:t>” of cognitive capitalism</w:t>
      </w:r>
      <w:r w:rsidRPr="002840D6">
        <w:rPr>
          <w:rStyle w:val="Emphasis"/>
        </w:rPr>
        <w:t>, each, naturally, with their own psychopharmacology.</w:t>
      </w:r>
      <w:r w:rsidRPr="004F7243">
        <w:t xml:space="preserve"> Nonetheless, we actively submit ourselves to this regime; this is the perversity of contemporary culture. Of course, the vast majority has no choice – these are the structural conditions of work. But the progressive commercialization of culture, deadening of metropolitan life, loss of solidarity, and insidious dispersal of mechanisms of competition are such that we have come to fixate our desires on work. </w:t>
      </w:r>
      <w:r w:rsidRPr="00984A30">
        <w:rPr>
          <w:rStyle w:val="Emphasis"/>
        </w:rPr>
        <w:t xml:space="preserve">Even as it pushes human affective and cognitive capacities to breaking point, </w:t>
      </w:r>
      <w:r w:rsidRPr="00691523">
        <w:rPr>
          <w:rStyle w:val="Emphasis"/>
          <w:highlight w:val="yellow"/>
        </w:rPr>
        <w:t>the enterprise form is the only adequate expression of our communicative</w:t>
      </w:r>
      <w:r w:rsidRPr="00984A30">
        <w:rPr>
          <w:rStyle w:val="Emphasis"/>
        </w:rPr>
        <w:t xml:space="preserve"> and affective </w:t>
      </w:r>
      <w:r w:rsidRPr="00691523">
        <w:rPr>
          <w:rStyle w:val="Emphasis"/>
          <w:highlight w:val="yellow"/>
        </w:rPr>
        <w:t>qualities, and the one most able to confirm our increasingly competitive and narcissistic drives</w:t>
      </w:r>
      <w:r w:rsidRPr="00984A30">
        <w:rPr>
          <w:rStyle w:val="Emphasis"/>
        </w:rPr>
        <w:t>. Such existential “precarity” is not to be solved by a return to the Fordist model of labor-time and contract-security.</w:t>
      </w:r>
      <w:r w:rsidRPr="004F7243">
        <w:t xml:space="preserve"> This was not only a temporary and now passed formation in the long history of otherwise precarious labor (and one that was even then peculiar to a particular racialized and gendered fragment of 5 the working population); it was also the specific object of workers’ resistance in the 1970s, resistance that </w:t>
      </w:r>
      <w:proofErr w:type="spellStart"/>
      <w:r w:rsidRPr="004F7243">
        <w:t>Bifo</w:t>
      </w:r>
      <w:proofErr w:type="spellEnd"/>
      <w:r w:rsidRPr="004F7243">
        <w:t xml:space="preserve"> and </w:t>
      </w:r>
      <w:proofErr w:type="spellStart"/>
      <w:r w:rsidRPr="004F7243">
        <w:t>Autonomia</w:t>
      </w:r>
      <w:proofErr w:type="spellEnd"/>
      <w:r w:rsidRPr="004F7243">
        <w:t xml:space="preserve"> valorized as the “refusal of work”. And neither are </w:t>
      </w:r>
      <w:r w:rsidRPr="008319A7">
        <w:rPr>
          <w:rStyle w:val="Emphasis"/>
        </w:rPr>
        <w:t>the militant strategies of the past any longer viable</w:t>
      </w:r>
      <w:r w:rsidRPr="004F7243">
        <w:t xml:space="preserve">. For one, </w:t>
      </w:r>
      <w:proofErr w:type="spellStart"/>
      <w:r w:rsidRPr="004F7243">
        <w:t>Bifo</w:t>
      </w:r>
      <w:proofErr w:type="spellEnd"/>
      <w:r w:rsidRPr="004F7243">
        <w:t xml:space="preserve"> has no interest in reviving the corpse of orthodox communism. His opinion of this tradition is abundantly clear in The Soul at Work: The only relation between the State Communism imposed by the Leninist parties in the Soviet Union and elsewhere, and the autonomous communism of the workers, is the violence systematically exerted by the first over the second, in order to subdue, discipline and destroy it. (Berardi 2009: 85) There is, then, no return to Lenin or Mao. Alongside Hardt and Negri, perhaps the most prominent and influential of efforts to re-found a communism adequate to the current conjuncture is to be found in the work of Alain </w:t>
      </w:r>
      <w:proofErr w:type="spellStart"/>
      <w:r w:rsidRPr="004F7243">
        <w:t>Badiou</w:t>
      </w:r>
      <w:proofErr w:type="spellEnd"/>
      <w:r w:rsidRPr="004F7243">
        <w:t xml:space="preserve">. In his later work, </w:t>
      </w:r>
      <w:proofErr w:type="spellStart"/>
      <w:r w:rsidRPr="004F7243">
        <w:t>Badiou</w:t>
      </w:r>
      <w:proofErr w:type="spellEnd"/>
      <w:r w:rsidRPr="004F7243">
        <w:t xml:space="preserve"> has turned away from the vanguard model of the party – he took his time, but got there in the end. Yet this is because we have entered a new “sequence”, beyond that which was characterized (and, for </w:t>
      </w:r>
      <w:proofErr w:type="spellStart"/>
      <w:r w:rsidRPr="004F7243">
        <w:t>Badiou</w:t>
      </w:r>
      <w:proofErr w:type="spellEnd"/>
      <w:r w:rsidRPr="004F7243">
        <w:t>, properly expressed) in the Leninist party form and the Maoist Cultural Revolution (</w:t>
      </w:r>
      <w:proofErr w:type="spellStart"/>
      <w:r w:rsidRPr="004F7243">
        <w:t>Badiou</w:t>
      </w:r>
      <w:proofErr w:type="spellEnd"/>
      <w:r w:rsidRPr="004F7243">
        <w:t xml:space="preserve"> 2008). </w:t>
      </w:r>
      <w:proofErr w:type="spellStart"/>
      <w:r w:rsidRPr="004F7243">
        <w:t>Bifo’s</w:t>
      </w:r>
      <w:proofErr w:type="spellEnd"/>
      <w:r w:rsidRPr="004F7243">
        <w:t xml:space="preserve"> difference is that, whether correctly characterized by a series of sequences or not, communism proper never went by the way of Lenin or Mao (the “Mao-Dadaism” of Radio Alice was something quite other). As shorthand for this critique, we would signal the affirmation and intensification – not refusal – of work in the Soviet and </w:t>
      </w:r>
      <w:r w:rsidRPr="00B31207">
        <w:rPr>
          <w:rStyle w:val="StyleUnderline"/>
        </w:rPr>
        <w:t>Chinese</w:t>
      </w:r>
      <w:r w:rsidRPr="004F7243">
        <w:t xml:space="preserve"> regimes. But the problem that </w:t>
      </w:r>
      <w:proofErr w:type="spellStart"/>
      <w:r w:rsidRPr="004F7243">
        <w:t>Bifo</w:t>
      </w:r>
      <w:proofErr w:type="spellEnd"/>
      <w:r w:rsidRPr="004F7243">
        <w:t xml:space="preserve"> isolates in these pages is the subjective political model inherent to such orthodox communism, the “militant”, and </w:t>
      </w:r>
      <w:proofErr w:type="spellStart"/>
      <w:r w:rsidRPr="004F7243">
        <w:t>its</w:t>
      </w:r>
      <w:proofErr w:type="spellEnd"/>
      <w:r w:rsidRPr="004F7243">
        <w:t xml:space="preserve"> </w:t>
      </w:r>
      <w:proofErr w:type="gramStart"/>
      <w:r w:rsidRPr="004F7243">
        <w:t>not so distant</w:t>
      </w:r>
      <w:proofErr w:type="gramEnd"/>
      <w:r w:rsidRPr="004F7243">
        <w:t xml:space="preserve"> cousin, the “activist</w:t>
      </w:r>
      <w:r w:rsidRPr="00705AE7">
        <w:rPr>
          <w:rStyle w:val="Emphasis"/>
        </w:rPr>
        <w:t xml:space="preserve">”. </w:t>
      </w:r>
      <w:r w:rsidRPr="00691523">
        <w:rPr>
          <w:rStyle w:val="Emphasis"/>
          <w:highlight w:val="yellow"/>
        </w:rPr>
        <w:t>Activism</w:t>
      </w:r>
      <w:r w:rsidRPr="00705AE7">
        <w:rPr>
          <w:rStyle w:val="Emphasis"/>
        </w:rPr>
        <w:t xml:space="preserve">, </w:t>
      </w:r>
      <w:proofErr w:type="spellStart"/>
      <w:r w:rsidRPr="00705AE7">
        <w:rPr>
          <w:rStyle w:val="Emphasis"/>
        </w:rPr>
        <w:t>Bifo</w:t>
      </w:r>
      <w:proofErr w:type="spellEnd"/>
      <w:r w:rsidRPr="00705AE7">
        <w:rPr>
          <w:rStyle w:val="Emphasis"/>
        </w:rPr>
        <w:t xml:space="preserve"> argues, </w:t>
      </w:r>
      <w:r w:rsidRPr="00691523">
        <w:rPr>
          <w:rStyle w:val="Emphasis"/>
          <w:highlight w:val="yellow"/>
        </w:rPr>
        <w:t>is the narcissistic response of the subject to the infinite and invasive power of capital, a response that can only leave the activist frustrated, humiliated, and depressed</w:t>
      </w:r>
      <w:r w:rsidRPr="00705AE7">
        <w:rPr>
          <w:rStyle w:val="Emphasis"/>
        </w:rPr>
        <w:t>.</w:t>
      </w:r>
      <w:r w:rsidRPr="004F7243">
        <w:t xml:space="preserve"> </w:t>
      </w:r>
      <w:proofErr w:type="spellStart"/>
      <w:r w:rsidRPr="004F7243">
        <w:t>Bifo</w:t>
      </w:r>
      <w:proofErr w:type="spellEnd"/>
      <w:r w:rsidRPr="004F7243">
        <w:t xml:space="preserve"> here locates this modern political configuration with Lenin, and makes a most heretical statement: “I am convinced that the 20th century would have been a better century had Lenin not existed”. He diagnoses this condition in these pages through a reading of Lenin’s bouts of depression, but we would highlight that elsewhere </w:t>
      </w:r>
      <w:proofErr w:type="spellStart"/>
      <w:r w:rsidRPr="004F7243">
        <w:t>Bifo</w:t>
      </w:r>
      <w:proofErr w:type="spellEnd"/>
      <w:r w:rsidRPr="004F7243">
        <w:t xml:space="preserve"> also identifies the problem in Félix </w:t>
      </w:r>
      <w:proofErr w:type="spellStart"/>
      <w:r w:rsidRPr="004F7243">
        <w:t>Guattari</w:t>
      </w:r>
      <w:proofErr w:type="spellEnd"/>
      <w:r w:rsidRPr="004F7243">
        <w:t xml:space="preserve">, a most surprising move, given the sophistication of </w:t>
      </w:r>
      <w:proofErr w:type="spellStart"/>
      <w:r w:rsidRPr="004F7243">
        <w:t>Guattari’s</w:t>
      </w:r>
      <w:proofErr w:type="spellEnd"/>
      <w:r w:rsidRPr="004F7243">
        <w:t xml:space="preserve"> </w:t>
      </w:r>
      <w:proofErr w:type="spellStart"/>
      <w:r w:rsidRPr="004F7243">
        <w:t>schizoanalytic</w:t>
      </w:r>
      <w:proofErr w:type="spellEnd"/>
      <w:r w:rsidRPr="004F7243">
        <w:t xml:space="preserve"> critique of authoritarian political subjectivation. </w:t>
      </w:r>
      <w:proofErr w:type="spellStart"/>
      <w:r w:rsidRPr="004F7243">
        <w:t>Bifo</w:t>
      </w:r>
      <w:proofErr w:type="spellEnd"/>
      <w:r w:rsidRPr="004F7243">
        <w:t xml:space="preserve"> developed his friendship with </w:t>
      </w:r>
      <w:proofErr w:type="spellStart"/>
      <w:r w:rsidRPr="004F7243">
        <w:t>Guattari</w:t>
      </w:r>
      <w:proofErr w:type="spellEnd"/>
      <w:r w:rsidRPr="004F7243">
        <w:t xml:space="preserve"> while in exile from Italy in the 1980s, a period that </w:t>
      </w:r>
      <w:proofErr w:type="spellStart"/>
      <w:r w:rsidRPr="004F7243">
        <w:t>Guattari</w:t>
      </w:r>
      <w:proofErr w:type="spellEnd"/>
      <w:r w:rsidRPr="004F7243">
        <w:t xml:space="preserve"> characterized as his “winter years”, the coincidence of personal depression and neoliberal reaction. Under these conditions, a certain political activism appeared central to </w:t>
      </w:r>
      <w:proofErr w:type="spellStart"/>
      <w:r w:rsidRPr="004F7243">
        <w:t>Guattari</w:t>
      </w:r>
      <w:proofErr w:type="spellEnd"/>
      <w:r w:rsidRPr="004F7243">
        <w:t xml:space="preserve">, but not so to </w:t>
      </w:r>
      <w:proofErr w:type="spellStart"/>
      <w:r w:rsidRPr="004F7243">
        <w:t>Bifo</w:t>
      </w:r>
      <w:proofErr w:type="spellEnd"/>
      <w:r w:rsidRPr="004F7243">
        <w:t xml:space="preserve">: “I remember that in the 1980s Félix often scolded me because I was no longer involved in some kind of political militancy. … For me, militant will and ideological action had become impotent” (Berardi 2008: 13). For </w:t>
      </w:r>
      <w:proofErr w:type="spellStart"/>
      <w:r w:rsidRPr="004F7243">
        <w:t>Bifo</w:t>
      </w:r>
      <w:proofErr w:type="spellEnd"/>
      <w:r w:rsidRPr="004F7243">
        <w:t xml:space="preserve">, at times of reaction, of the evacuation of political creativity from the social field, 6 </w:t>
      </w:r>
      <w:r w:rsidRPr="00691523">
        <w:rPr>
          <w:highlight w:val="yellow"/>
          <w:u w:val="single"/>
        </w:rPr>
        <w:t>activism becomes a desperate attempt to ward off depression</w:t>
      </w:r>
      <w:r w:rsidRPr="00B31207">
        <w:rPr>
          <w:u w:val="single"/>
        </w:rPr>
        <w:t xml:space="preserve">. But </w:t>
      </w:r>
      <w:r w:rsidRPr="00691523">
        <w:rPr>
          <w:highlight w:val="yellow"/>
          <w:u w:val="single"/>
        </w:rPr>
        <w:t>it is doomed to</w:t>
      </w:r>
      <w:r w:rsidRPr="00B31207">
        <w:rPr>
          <w:u w:val="single"/>
        </w:rPr>
        <w:t xml:space="preserve"> fail, and, worse, to </w:t>
      </w:r>
      <w:r w:rsidRPr="00691523">
        <w:rPr>
          <w:highlight w:val="yellow"/>
          <w:u w:val="single"/>
        </w:rPr>
        <w:t>convert political innovation</w:t>
      </w:r>
      <w:r w:rsidRPr="00B31207">
        <w:rPr>
          <w:u w:val="single"/>
        </w:rPr>
        <w:t xml:space="preserve"> and sociality </w:t>
      </w:r>
      <w:r w:rsidRPr="00691523">
        <w:rPr>
          <w:highlight w:val="yellow"/>
          <w:u w:val="single"/>
        </w:rPr>
        <w:t>into its opposite, to “replace desire with duty”:</w:t>
      </w:r>
      <w:r w:rsidRPr="004F7243">
        <w:t xml:space="preserve"> Félix knew this, I am sure, but he never said this much, not even to himself, and this is why he went to all these meetings with people who didn’t appeal to him, talking about things that distracted him… And here again is the root of depression, in this impotence of political will that we haven’t had the courage to admit. (Berardi 2008: 13) One can discern two aspects to </w:t>
      </w:r>
      <w:proofErr w:type="spellStart"/>
      <w:r w:rsidRPr="00B31207">
        <w:rPr>
          <w:u w:val="single"/>
        </w:rPr>
        <w:t>Bifo’s</w:t>
      </w:r>
      <w:proofErr w:type="spellEnd"/>
      <w:r w:rsidRPr="00B31207">
        <w:rPr>
          <w:u w:val="single"/>
        </w:rPr>
        <w:t xml:space="preserve"> analysis of depression. It is a product of the “panic” induced by the sensory overload of digital capitalism, a condition of withdrawal, a disinvestment of energy from the competitive and narcissistic structures of the enterprise. And it is also a result of the loss of political composition and antagonism: “</w:t>
      </w:r>
      <w:r w:rsidRPr="00691523">
        <w:rPr>
          <w:highlight w:val="yellow"/>
          <w:u w:val="single"/>
        </w:rPr>
        <w:t>depression is born out of the dispersion of the community’s immediacy</w:t>
      </w:r>
      <w:r w:rsidRPr="00B31207">
        <w:rPr>
          <w:u w:val="single"/>
        </w:rPr>
        <w:t>. Autonomous and desiring politics was a proliferating community. When the proliferating power is lost, the social becomes the place of depression” (Berardi 2008: 13). In both manifestations, depression is a real historical experience, something that must be actively faced and engaged with – we cannot merely ward it off with appeals to militant voluntarism</w:t>
      </w:r>
      <w:r w:rsidRPr="004F7243">
        <w:t xml:space="preserve">. We need to assess its contours, conditions, products, to find </w:t>
      </w:r>
      <w:proofErr w:type="gramStart"/>
      <w:r w:rsidRPr="004F7243">
        <w:t>an analytics of depression</w:t>
      </w:r>
      <w:proofErr w:type="gramEnd"/>
      <w:r w:rsidRPr="004F7243">
        <w:t xml:space="preserve">, and an adequate politics. And that is the goal of this book, a first step toward a politics after the future, and after the redundant subjective forms of which it was made. </w:t>
      </w:r>
      <w:proofErr w:type="spellStart"/>
      <w:r w:rsidRPr="004F7243">
        <w:t>Bifo</w:t>
      </w:r>
      <w:proofErr w:type="spellEnd"/>
      <w:r w:rsidRPr="004F7243">
        <w:t xml:space="preserve"> finds many resources in this venture of diagnosis and escape, traversing the Futurist aesthetics of speed, the psychic corruption of Berlusconi’s mediatic empire, transrational language, senility, the dotcom bubble, the Copenhagen climate summit, the dynamics of </w:t>
      </w:r>
      <w:proofErr w:type="spellStart"/>
      <w:r w:rsidRPr="004F7243">
        <w:t>semiocapitalism</w:t>
      </w:r>
      <w:proofErr w:type="spellEnd"/>
      <w:r w:rsidRPr="004F7243">
        <w:t xml:space="preserve">, and the possibilities of a Baroque modernity. The book begins and ends with a manifesto. The first, Marinetti’s Futurist Manifesto, opened the century that trusted in the future. Written a century later, </w:t>
      </w:r>
      <w:proofErr w:type="spellStart"/>
      <w:r w:rsidRPr="004F7243">
        <w:t>Bifo’s</w:t>
      </w:r>
      <w:proofErr w:type="spellEnd"/>
      <w:r w:rsidRPr="004F7243">
        <w:t xml:space="preserve"> Manifesto of </w:t>
      </w:r>
      <w:proofErr w:type="spellStart"/>
      <w:r w:rsidRPr="004F7243">
        <w:t>PostFuturism</w:t>
      </w:r>
      <w:proofErr w:type="spellEnd"/>
      <w:r w:rsidRPr="004F7243">
        <w:t xml:space="preserve">, is a rather different entity, a love song to the “infinity of the present”. As the </w:t>
      </w:r>
      <w:proofErr w:type="spellStart"/>
      <w:r w:rsidRPr="004F7243">
        <w:t>cognitariat</w:t>
      </w:r>
      <w:proofErr w:type="spellEnd"/>
      <w:r w:rsidRPr="004F7243">
        <w:t xml:space="preserve"> casts off the shackles of self-entrepreneurship and reconnect with their own bodies, song, poetry, and therapy freely mix into a cocktail that clears the head of any further illusions of the future.</w:t>
      </w:r>
    </w:p>
    <w:p w14:paraId="564EAF68" w14:textId="2E13BEB5" w:rsidR="00202F61" w:rsidRDefault="00A632C3" w:rsidP="00A632C3">
      <w:pPr>
        <w:pStyle w:val="Heading4"/>
      </w:pPr>
      <w:r>
        <w:t xml:space="preserve">1) state action – state practice will </w:t>
      </w:r>
      <w:r>
        <w:rPr>
          <w:u w:val="single"/>
        </w:rPr>
        <w:t>always</w:t>
      </w:r>
      <w:r>
        <w:t xml:space="preserve"> be in protection of the ruling class and their interests. One policy change isn’t going to affect the larger structure of power. Capitalist businesses are still going to exploit resources, make health care unaffordable, raise rent, etc. making living functionally impossible, even if worker’s have rights. </w:t>
      </w:r>
    </w:p>
    <w:p w14:paraId="4518D3E6" w14:textId="4687FBEC" w:rsidR="00A632C3" w:rsidRDefault="00A632C3" w:rsidP="00A632C3"/>
    <w:p w14:paraId="69D8623A" w14:textId="57D521E3" w:rsidR="00A632C3" w:rsidRPr="00A632C3" w:rsidRDefault="00A632C3" w:rsidP="00C62B30">
      <w:pPr>
        <w:pStyle w:val="Heading4"/>
      </w:pPr>
      <w:r>
        <w:t xml:space="preserve">2) Business backlash – corporations are going to restrict worker’s rights in other ways </w:t>
      </w:r>
      <w:proofErr w:type="spellStart"/>
      <w:proofErr w:type="gramStart"/>
      <w:r w:rsidR="00C62B30">
        <w:t>ie</w:t>
      </w:r>
      <w:proofErr w:type="spellEnd"/>
      <w:proofErr w:type="gramEnd"/>
      <w:r w:rsidR="00C62B30">
        <w:t xml:space="preserve"> imposing a fine every time a worker goes on strike. </w:t>
      </w:r>
    </w:p>
    <w:p w14:paraId="23AC0685" w14:textId="567A8F01" w:rsidR="00202F61" w:rsidRPr="00EF0B59" w:rsidRDefault="00C62B30" w:rsidP="00202F61">
      <w:pPr>
        <w:pStyle w:val="Heading4"/>
      </w:pPr>
      <w:r>
        <w:t xml:space="preserve">3) </w:t>
      </w:r>
      <w:r w:rsidR="00202F61">
        <w:t>Occupy resistance can be dope but class struggle needs to spill up to political organization and the Party, only the alternative can turn small movements into larger collectivity that claims political power.</w:t>
      </w:r>
    </w:p>
    <w:p w14:paraId="1982D8B6" w14:textId="77777777" w:rsidR="00202F61" w:rsidRPr="00DB659F" w:rsidRDefault="00202F61" w:rsidP="00202F61">
      <w:pPr>
        <w:rPr>
          <w:b/>
          <w:bCs/>
          <w:sz w:val="26"/>
        </w:rPr>
      </w:pPr>
      <w:r>
        <w:rPr>
          <w:rStyle w:val="Style13ptBold"/>
        </w:rPr>
        <w:t>Dean 2016 (</w:t>
      </w:r>
      <w:r w:rsidRPr="009F67D1">
        <w:t>Jodi, Professor of Politics [not political science, science doesn’t explain humans] at Hobart and William Smith Colleges, “Crowd</w:t>
      </w:r>
      <w:r>
        <w:t>s</w:t>
      </w:r>
      <w:r w:rsidRPr="009F67D1">
        <w:t xml:space="preserve"> and Party”, pg. x-y</w:t>
      </w:r>
      <w:r>
        <w:rPr>
          <w:rStyle w:val="Style13ptBold"/>
        </w:rPr>
        <w:t>)</w:t>
      </w:r>
    </w:p>
    <w:p w14:paraId="4BC08107" w14:textId="77777777" w:rsidR="00202F61" w:rsidRPr="00947A4F" w:rsidRDefault="00202F61" w:rsidP="00202F61">
      <w:pPr>
        <w:rPr>
          <w:b/>
          <w:iCs/>
          <w:u w:val="single"/>
          <w:bdr w:val="single" w:sz="18" w:space="0" w:color="auto"/>
        </w:rPr>
      </w:pPr>
      <w:r w:rsidRPr="00FD523C">
        <w:rPr>
          <w:rStyle w:val="StyleUnderline"/>
        </w:rPr>
        <w:t>Alongside the large-scale movements like 2011’s Occupy, the movement of the squares in Spain and Greece, and the Arab spring, as well as 2013’s protests in Turkey and Brazil, there has been a wide array of strikes and actions by others we might think of as proletarianized communicative laborers</w:t>
      </w:r>
      <w:r w:rsidRPr="00EF0B59">
        <w:rPr>
          <w:sz w:val="16"/>
        </w:rPr>
        <w:t xml:space="preserve">. In the US, the protests of civil service workers in Wisconsin in 2011 and the Chicago teachers’ strike of 2012 stand out. </w:t>
      </w:r>
      <w:r w:rsidRPr="00FD523C">
        <w:rPr>
          <w:rStyle w:val="StyleUnderline"/>
        </w:rPr>
        <w:t>Globally, the strikes are virtually innumerable</w:t>
      </w:r>
      <w:r w:rsidRPr="00EF0B59">
        <w:rPr>
          <w:sz w:val="16"/>
        </w:rPr>
        <w:t xml:space="preserve">. Consider just one month, </w:t>
      </w:r>
      <w:r w:rsidRPr="00FD523C">
        <w:rPr>
          <w:rStyle w:val="StyleUnderline"/>
        </w:rPr>
        <w:t>March 2014.</w:t>
      </w:r>
      <w:hyperlink r:id="rId5" w:anchor="fn-38" w:history="1">
        <w:r w:rsidRPr="00EF0B59">
          <w:rPr>
            <w:rStyle w:val="Hyperlink"/>
            <w:sz w:val="16"/>
          </w:rPr>
          <w:t>38</w:t>
        </w:r>
      </w:hyperlink>
      <w:r w:rsidRPr="00EF0B59">
        <w:rPr>
          <w:sz w:val="16"/>
        </w:rPr>
        <w:t xml:space="preserve"> That month </w:t>
      </w:r>
      <w:r w:rsidRPr="00FD523C">
        <w:rPr>
          <w:rStyle w:val="StyleUnderline"/>
        </w:rPr>
        <w:t>there were strikes of public sector and airport workers in Germany, cleaners at the University of London, civil servants, teachers, doctors, and pharmacists in Greece, teachers and education support workers in Western Australia, and non-teaching staff and postal workers in India; there was a telecom strike in Ghana and a sit-in at an airport in Sudan in protest over the contracting-out of security jobs; seven thousand doctors in South Korea went on strike in opposition to plans to introduce telemedicine and for-profit hospital subsidiaries</w:t>
      </w:r>
      <w:r w:rsidRPr="00EF0B59">
        <w:rPr>
          <w:sz w:val="16"/>
        </w:rPr>
        <w:t xml:space="preserve">. And this is just a partial list for March. Nonetheless, it points to the active, ongoing, but still disconnected struggles in the workplaces of communicative laborers. </w:t>
      </w:r>
      <w:r w:rsidRPr="00BA75DC">
        <w:rPr>
          <w:rStyle w:val="StyleUnderline"/>
          <w:highlight w:val="yellow"/>
        </w:rPr>
        <w:t>Given changes in the workplace</w:t>
      </w:r>
      <w:r w:rsidRPr="00FD523C">
        <w:rPr>
          <w:rStyle w:val="StyleUnderline"/>
        </w:rPr>
        <w:t xml:space="preserve"> associated with increased use of technology, flexibilization, </w:t>
      </w:r>
      <w:r w:rsidRPr="00BA75DC">
        <w:rPr>
          <w:rStyle w:val="StyleUnderline"/>
          <w:highlight w:val="yellow"/>
        </w:rPr>
        <w:t xml:space="preserve">and </w:t>
      </w:r>
      <w:proofErr w:type="spellStart"/>
      <w:r w:rsidRPr="00BA75DC">
        <w:rPr>
          <w:rStyle w:val="StyleUnderline"/>
          <w:highlight w:val="yellow"/>
        </w:rPr>
        <w:t>precaritization</w:t>
      </w:r>
      <w:proofErr w:type="spellEnd"/>
      <w:r w:rsidRPr="00FD523C">
        <w:rPr>
          <w:rStyle w:val="StyleUnderline"/>
        </w:rPr>
        <w:t xml:space="preserve">, and linked to the decline of unions, </w:t>
      </w:r>
      <w:r w:rsidRPr="00BA75DC">
        <w:rPr>
          <w:rStyle w:val="Emphasis"/>
          <w:highlight w:val="yellow"/>
        </w:rPr>
        <w:t>we should not expect class struggle</w:t>
      </w:r>
      <w:r w:rsidRPr="00FD523C">
        <w:rPr>
          <w:rStyle w:val="Emphasis"/>
        </w:rPr>
        <w:t xml:space="preserve"> in communicative capitalism </w:t>
      </w:r>
      <w:r w:rsidRPr="00BA75DC">
        <w:rPr>
          <w:rStyle w:val="Emphasis"/>
          <w:highlight w:val="yellow"/>
        </w:rPr>
        <w:t>to manifest</w:t>
      </w:r>
      <w:r w:rsidRPr="00FD523C">
        <w:rPr>
          <w:rStyle w:val="Emphasis"/>
        </w:rPr>
        <w:t xml:space="preserve"> primarily </w:t>
      </w:r>
      <w:r w:rsidRPr="00BA75DC">
        <w:rPr>
          <w:rStyle w:val="Emphasis"/>
          <w:highlight w:val="yellow"/>
        </w:rPr>
        <w:t>as workplace struggles</w:t>
      </w:r>
      <w:r w:rsidRPr="00EF0B59">
        <w:rPr>
          <w:sz w:val="16"/>
        </w:rPr>
        <w:t xml:space="preserve">. Communicative production takes place throughout the social field. </w:t>
      </w:r>
      <w:r w:rsidRPr="00FD523C">
        <w:rPr>
          <w:rStyle w:val="Emphasis"/>
        </w:rPr>
        <w:t>That a struggle doesn’t take the form of a classic workplace struggle, then, doesn’t mean that it’s not class struggle</w:t>
      </w:r>
      <w:r w:rsidRPr="00EF0B59">
        <w:rPr>
          <w:sz w:val="16"/>
        </w:rPr>
        <w:t xml:space="preserve">. </w:t>
      </w:r>
      <w:r w:rsidRPr="00FD523C">
        <w:rPr>
          <w:rStyle w:val="StyleUnderline"/>
        </w:rPr>
        <w:t>Student, debt, housing, and education protests need to be understood in terms of the class politics of those encountering proletarianization, not as separate and specific issue-based politics.</w:t>
      </w:r>
      <w:r w:rsidRPr="00EF0B59">
        <w:rPr>
          <w:sz w:val="16"/>
        </w:rPr>
        <w:t xml:space="preserve"> On the flipside, that </w:t>
      </w:r>
      <w:r w:rsidRPr="00BA75DC">
        <w:rPr>
          <w:rStyle w:val="StyleUnderline"/>
          <w:highlight w:val="yellow"/>
        </w:rPr>
        <w:t>a primary organizational feature</w:t>
      </w:r>
      <w:r w:rsidRPr="00FD523C">
        <w:rPr>
          <w:rStyle w:val="StyleUnderline"/>
        </w:rPr>
        <w:t xml:space="preserve"> of the recent protests </w:t>
      </w:r>
      <w:r w:rsidRPr="00BA75DC">
        <w:rPr>
          <w:rStyle w:val="StyleUnderline"/>
          <w:highlight w:val="yellow"/>
        </w:rPr>
        <w:t xml:space="preserve">has been the </w:t>
      </w:r>
      <w:r w:rsidRPr="00BA75DC">
        <w:rPr>
          <w:rStyle w:val="StyleUnderline"/>
        </w:rPr>
        <w:t xml:space="preserve">general or </w:t>
      </w:r>
      <w:r w:rsidRPr="00BA75DC">
        <w:rPr>
          <w:rStyle w:val="StyleUnderline"/>
          <w:highlight w:val="yellow"/>
        </w:rPr>
        <w:t>mass assembly</w:t>
      </w:r>
      <w:r w:rsidRPr="00EF0B59">
        <w:rPr>
          <w:sz w:val="16"/>
        </w:rPr>
        <w:t xml:space="preserve">, often in parks or public squares, should also not misdirect us away from class struggle. Incidentally, </w:t>
      </w:r>
      <w:r w:rsidRPr="00FD523C">
        <w:rPr>
          <w:rStyle w:val="StyleUnderline"/>
        </w:rPr>
        <w:t xml:space="preserve">this is one of the interesting features of the mainstream emphasis on the fact that </w:t>
      </w:r>
      <w:r w:rsidRPr="00BA75DC">
        <w:rPr>
          <w:rStyle w:val="StyleUnderline"/>
          <w:highlight w:val="yellow"/>
        </w:rPr>
        <w:t>Occupiers were always on their phones</w:t>
      </w:r>
      <w:r w:rsidRPr="00FD523C">
        <w:rPr>
          <w:rStyle w:val="StyleUnderline"/>
        </w:rPr>
        <w:t xml:space="preserve"> </w:t>
      </w:r>
      <w:r w:rsidRPr="00BA75DC">
        <w:rPr>
          <w:rStyle w:val="StyleUnderline"/>
          <w:highlight w:val="yellow"/>
        </w:rPr>
        <w:t>uploading video</w:t>
      </w:r>
      <w:r w:rsidRPr="00FD523C">
        <w:rPr>
          <w:rStyle w:val="StyleUnderline"/>
        </w:rPr>
        <w:t xml:space="preserve"> and tweeting and all the rest</w:t>
      </w:r>
      <w:r w:rsidRPr="00EF0B59">
        <w:rPr>
          <w:sz w:val="16"/>
        </w:rPr>
        <w:t xml:space="preserve">: for some contingent and mobile workers, the park is a workplace. Phones are means of production. </w:t>
      </w:r>
      <w:r w:rsidRPr="00FD523C">
        <w:rPr>
          <w:rStyle w:val="StyleUnderline"/>
        </w:rPr>
        <w:t>When they occupy, communicating activists put these means of production to a use of their own choosing, not capital’s (although capital can still expropriate their content and metadata).</w:t>
      </w:r>
      <w:r>
        <w:rPr>
          <w:rStyle w:val="StyleUnderline"/>
        </w:rPr>
        <w:t xml:space="preserve"> </w:t>
      </w:r>
      <w:proofErr w:type="gramStart"/>
      <w:r w:rsidRPr="00EF0B59">
        <w:rPr>
          <w:sz w:val="16"/>
        </w:rPr>
        <w:t>So</w:t>
      </w:r>
      <w:proofErr w:type="gramEnd"/>
      <w:r w:rsidRPr="00EF0B59">
        <w:rPr>
          <w:sz w:val="16"/>
        </w:rPr>
        <w:t xml:space="preserve"> what should we expect? </w:t>
      </w:r>
      <w:r w:rsidRPr="00FD523C">
        <w:rPr>
          <w:rStyle w:val="StyleUnderline"/>
        </w:rPr>
        <w:t xml:space="preserve">Changes in communication and subjectivity under communicative capitalism, not to mention thirty years of resurgent capitalist class power, point to </w:t>
      </w:r>
      <w:r w:rsidRPr="00BA75DC">
        <w:rPr>
          <w:rStyle w:val="StyleUnderline"/>
        </w:rPr>
        <w:t>the real challenges for political organizing</w:t>
      </w:r>
      <w:r w:rsidRPr="00EF0B59">
        <w:rPr>
          <w:sz w:val="16"/>
        </w:rPr>
        <w:t>.</w:t>
      </w:r>
      <w:hyperlink r:id="rId6" w:anchor="fn-39" w:history="1">
        <w:r w:rsidRPr="00EF0B59">
          <w:rPr>
            <w:rStyle w:val="Hyperlink"/>
            <w:sz w:val="16"/>
          </w:rPr>
          <w:t>39</w:t>
        </w:r>
      </w:hyperlink>
      <w:r w:rsidRPr="00EF0B59">
        <w:rPr>
          <w:sz w:val="16"/>
        </w:rPr>
        <w:t xml:space="preserve"> As I explore more fully in chapter one, </w:t>
      </w:r>
      <w:r w:rsidRPr="00BA75DC">
        <w:rPr>
          <w:rStyle w:val="Emphasis"/>
          <w:highlight w:val="yellow"/>
        </w:rPr>
        <w:t>intense attachments to unique individuality as people</w:t>
      </w:r>
      <w:r w:rsidRPr="00FD523C">
        <w:rPr>
          <w:rStyle w:val="Emphasis"/>
        </w:rPr>
        <w:t xml:space="preserve"> try to </w:t>
      </w:r>
      <w:r w:rsidRPr="00BA75DC">
        <w:rPr>
          <w:rStyle w:val="Emphasis"/>
          <w:highlight w:val="yellow"/>
        </w:rPr>
        <w:t>construct “personal brands”</w:t>
      </w:r>
      <w:r w:rsidRPr="00FD523C">
        <w:rPr>
          <w:rStyle w:val="Emphasis"/>
        </w:rPr>
        <w:t xml:space="preserve"> </w:t>
      </w:r>
      <w:r w:rsidRPr="00BA75DC">
        <w:rPr>
          <w:rStyle w:val="Emphasis"/>
          <w:highlight w:val="yellow"/>
        </w:rPr>
        <w:t>that</w:t>
      </w:r>
      <w:r w:rsidRPr="00FD523C">
        <w:rPr>
          <w:rStyle w:val="Emphasis"/>
        </w:rPr>
        <w:t xml:space="preserve"> can </w:t>
      </w:r>
      <w:r w:rsidRPr="00BA75DC">
        <w:rPr>
          <w:rStyle w:val="Emphasis"/>
          <w:highlight w:val="yellow"/>
        </w:rPr>
        <w:t xml:space="preserve">help them “stand out </w:t>
      </w:r>
      <w:r w:rsidRPr="00BA75DC">
        <w:rPr>
          <w:rStyle w:val="Emphasis"/>
        </w:rPr>
        <w:t>in</w:t>
      </w:r>
      <w:r w:rsidRPr="00FD523C">
        <w:rPr>
          <w:rStyle w:val="Emphasis"/>
        </w:rPr>
        <w:t xml:space="preserve"> a crowd” hinder solidarity</w:t>
      </w:r>
      <w:r w:rsidRPr="00EF0B59">
        <w:rPr>
          <w:sz w:val="16"/>
        </w:rPr>
        <w:t xml:space="preserve">. We should expect suspicion of those deemed threatening to that uniqueness. Likewise, </w:t>
      </w:r>
      <w:r w:rsidRPr="00EF0B59">
        <w:rPr>
          <w:rStyle w:val="StyleUnderline"/>
        </w:rPr>
        <w:t>because of the instability of meaning in communicative capitalism</w:t>
      </w:r>
      <w:r w:rsidRPr="00EF0B59">
        <w:rPr>
          <w:sz w:val="16"/>
        </w:rPr>
        <w:t xml:space="preserve">—what </w:t>
      </w:r>
      <w:proofErr w:type="spellStart"/>
      <w:r w:rsidRPr="00EF0B59">
        <w:rPr>
          <w:sz w:val="16"/>
        </w:rPr>
        <w:t>Slavoj</w:t>
      </w:r>
      <w:proofErr w:type="spellEnd"/>
      <w:r w:rsidRPr="00EF0B59">
        <w:rPr>
          <w:sz w:val="16"/>
        </w:rPr>
        <w:t xml:space="preserve"> </w:t>
      </w:r>
      <w:proofErr w:type="spellStart"/>
      <w:r w:rsidRPr="00EF0B59">
        <w:rPr>
          <w:sz w:val="16"/>
        </w:rPr>
        <w:t>Žižek</w:t>
      </w:r>
      <w:proofErr w:type="spellEnd"/>
      <w:r w:rsidRPr="00EF0B59">
        <w:rPr>
          <w:sz w:val="16"/>
        </w:rPr>
        <w:t xml:space="preserve"> terms the “decline of symbolic efficiency”—</w:t>
      </w:r>
      <w:r w:rsidRPr="00EF0B59">
        <w:rPr>
          <w:rStyle w:val="StyleUnderline"/>
        </w:rPr>
        <w:t>contemporary movements are less likely to rely on empty signifiers like “freedom” and “justice</w:t>
      </w:r>
      <w:r w:rsidRPr="00EF0B59">
        <w:rPr>
          <w:sz w:val="16"/>
        </w:rPr>
        <w:t>.” We should thus expect greater reliance on common images, tactics, and names—the more generic, the greater the reach: umbrella, tent, mask, Occupy, hashtag.</w:t>
      </w:r>
      <w:hyperlink r:id="rId7" w:anchor="fn-40" w:history="1">
        <w:r w:rsidRPr="00EF0B59">
          <w:rPr>
            <w:rStyle w:val="Hyperlink"/>
            <w:sz w:val="16"/>
          </w:rPr>
          <w:t>40</w:t>
        </w:r>
      </w:hyperlink>
      <w:r w:rsidRPr="00EF0B59">
        <w:rPr>
          <w:sz w:val="16"/>
        </w:rPr>
        <w:t xml:space="preserve"> </w:t>
      </w:r>
      <w:r w:rsidRPr="00EF0B59">
        <w:rPr>
          <w:rStyle w:val="StyleUnderline"/>
        </w:rPr>
        <w:t>Micro-politics, identity politics, anarchism, one-off demos, clicktivism, and ironic events seem more compelling (they would definitely be easier) than the sustained work of party building because they affirm the dominant ideology of singularity, newness, and now</w:t>
      </w:r>
      <w:r w:rsidRPr="00EF0B59">
        <w:rPr>
          <w:sz w:val="16"/>
        </w:rPr>
        <w:t xml:space="preserve">. At the same time, </w:t>
      </w:r>
      <w:r w:rsidRPr="00EF0B59">
        <w:rPr>
          <w:rStyle w:val="StyleUnderline"/>
        </w:rPr>
        <w:t>we should expect increasing emphasis on inequality as people cry out and push back against widespread debt, insecurity, and dispossession</w:t>
      </w:r>
      <w:r w:rsidRPr="00EF0B59">
        <w:rPr>
          <w:sz w:val="16"/>
        </w:rPr>
        <w:t xml:space="preserve">. And we should expect new, extended modes of coming together as the formerly fragmented experience first-hand the sense of invincibility accompanying collective power. </w:t>
      </w:r>
      <w:r w:rsidRPr="00EF0B59">
        <w:rPr>
          <w:rStyle w:val="StyleUnderline"/>
        </w:rPr>
        <w:t xml:space="preserve">Reading the protests and revolts of the last decade as the class struggle of the people proletarianized under communicative capitalism, we can account for the ubiquity of personalized media, the demographics of the people protesting, the economic position of </w:t>
      </w:r>
      <w:r w:rsidRPr="00BA75DC">
        <w:rPr>
          <w:rStyle w:val="StyleUnderline"/>
          <w:highlight w:val="yellow"/>
        </w:rPr>
        <w:t>the protesters</w:t>
      </w:r>
      <w:r w:rsidRPr="00EF0B59">
        <w:rPr>
          <w:rStyle w:val="StyleUnderline"/>
        </w:rPr>
        <w:t>, and the political ambiguity of the protests</w:t>
      </w:r>
      <w:r w:rsidRPr="00EF0B59">
        <w:rPr>
          <w:sz w:val="16"/>
        </w:rPr>
        <w:t xml:space="preserve">. New proles often have a strong libertarian bent. They may present themselves as post-political, even anti-political (as in, for example, the Spanish movement of the squares). </w:t>
      </w:r>
      <w:r w:rsidRPr="00EF0B59">
        <w:rPr>
          <w:rStyle w:val="StyleUnderline"/>
        </w:rPr>
        <w:t xml:space="preserve">Their </w:t>
      </w:r>
      <w:r w:rsidRPr="00BA75DC">
        <w:rPr>
          <w:rStyle w:val="StyleUnderline"/>
          <w:highlight w:val="yellow"/>
        </w:rPr>
        <w:t>identities are so fluid</w:t>
      </w:r>
      <w:r w:rsidRPr="00EF0B59">
        <w:rPr>
          <w:rStyle w:val="StyleUnderline"/>
        </w:rPr>
        <w:t xml:space="preserve"> that </w:t>
      </w:r>
      <w:r w:rsidRPr="00BA75DC">
        <w:rPr>
          <w:rStyle w:val="StyleUnderline"/>
          <w:highlight w:val="yellow"/>
        </w:rPr>
        <w:t>they can be channeled in different directions</w:t>
      </w:r>
      <w:r w:rsidRPr="00EF0B59">
        <w:rPr>
          <w:rStyle w:val="StyleUnderline"/>
        </w:rPr>
        <w:t xml:space="preserve"> that they simultaneously always exceed. </w:t>
      </w:r>
      <w:r w:rsidRPr="00BA75DC">
        <w:rPr>
          <w:rStyle w:val="StyleUnderline"/>
          <w:highlight w:val="yellow"/>
        </w:rPr>
        <w:t>They have a hard time uniting as a class</w:t>
      </w:r>
      <w:r w:rsidRPr="00EF0B59">
        <w:rPr>
          <w:rStyle w:val="StyleUnderline"/>
        </w:rPr>
        <w:t xml:space="preserve"> even as their actions are the expressions of a class.</w:t>
      </w:r>
      <w:r>
        <w:rPr>
          <w:rStyle w:val="StyleUnderline"/>
        </w:rPr>
        <w:t xml:space="preserve"> </w:t>
      </w:r>
      <w:r w:rsidRPr="00EF0B59">
        <w:rPr>
          <w:rStyle w:val="StyleUnderline"/>
        </w:rPr>
        <w:t>A key characteristic of recent protests has been that they are out of doors</w:t>
      </w:r>
      <w:r w:rsidRPr="00EF0B59">
        <w:rPr>
          <w:sz w:val="16"/>
        </w:rPr>
        <w:t xml:space="preserve">. Unlike nineteenth- and early twentieth-century riots that could happen because people already interacted with one another in concentrated urban spaces, </w:t>
      </w:r>
      <w:r w:rsidRPr="00EF0B59">
        <w:rPr>
          <w:rStyle w:val="StyleUnderline"/>
        </w:rPr>
        <w:t>more recent ones require an extra effort of overcoming isolation, leaving home or work, remaining outside, and merging with crowds of strangers.</w:t>
      </w:r>
      <w:r w:rsidRPr="00EF0B59">
        <w:rPr>
          <w:sz w:val="16"/>
        </w:rPr>
        <w:t xml:space="preserve"> </w:t>
      </w:r>
      <w:r w:rsidRPr="00BA75DC">
        <w:rPr>
          <w:rStyle w:val="Emphasis"/>
          <w:highlight w:val="yellow"/>
        </w:rPr>
        <w:t>People must self-consciously assemble themselves in settings not determined by capital and the state</w:t>
      </w:r>
      <w:r w:rsidRPr="00EF0B59">
        <w:rPr>
          <w:rStyle w:val="Emphasis"/>
        </w:rPr>
        <w:t>.</w:t>
      </w:r>
      <w:r w:rsidRPr="00EF0B59">
        <w:rPr>
          <w:sz w:val="16"/>
        </w:rPr>
        <w:t xml:space="preserve"> It doesn’t just happen. </w:t>
      </w:r>
      <w:r w:rsidRPr="00BA75DC">
        <w:rPr>
          <w:rStyle w:val="StyleUnderline"/>
          <w:highlight w:val="yellow"/>
        </w:rPr>
        <w:t>The surprise</w:t>
      </w:r>
      <w:r w:rsidRPr="00EF0B59">
        <w:rPr>
          <w:rStyle w:val="StyleUnderline"/>
        </w:rPr>
        <w:t xml:space="preserve"> of their collectivity </w:t>
      </w:r>
      <w:r w:rsidRPr="00BA75DC">
        <w:rPr>
          <w:rStyle w:val="StyleUnderline"/>
          <w:highlight w:val="yellow"/>
        </w:rPr>
        <w:t>pushes against the expectations of disconnected consumption</w:t>
      </w:r>
      <w:r w:rsidRPr="00EF0B59">
        <w:rPr>
          <w:rStyle w:val="StyleUnderline"/>
        </w:rPr>
        <w:t xml:space="preserve"> and screen-gazing that are so much a part of early twenty-first century sociality</w:t>
      </w:r>
      <w:r w:rsidRPr="00EF0B59">
        <w:rPr>
          <w:sz w:val="16"/>
        </w:rPr>
        <w:t xml:space="preserve">. The flash mob has been one of the forms experimenting with and drawing out this surprise-effect (although it has quickly been put to use in guerrilla marketing campaigns). </w:t>
      </w:r>
      <w:r w:rsidRPr="00EF0B59">
        <w:rPr>
          <w:rStyle w:val="StyleUnderline"/>
        </w:rPr>
        <w:t>Occupation has been even more effective, particularly as it has moved from inside to outside, enabling the occupying crowd to amplify its effect via visibility, noise, growth, and interaction with its setting</w:t>
      </w:r>
      <w:r w:rsidRPr="00EF0B59">
        <w:rPr>
          <w:sz w:val="16"/>
        </w:rPr>
        <w:t xml:space="preserve">. </w:t>
      </w:r>
      <w:r w:rsidRPr="00EF0B59">
        <w:rPr>
          <w:rStyle w:val="Emphasis"/>
        </w:rPr>
        <w:t xml:space="preserve">As </w:t>
      </w:r>
      <w:r w:rsidRPr="00BA75DC">
        <w:rPr>
          <w:rStyle w:val="Emphasis"/>
          <w:highlight w:val="yellow"/>
        </w:rPr>
        <w:t>isolated tactics</w:t>
      </w:r>
      <w:r w:rsidRPr="00EF0B59">
        <w:rPr>
          <w:rStyle w:val="Emphasis"/>
        </w:rPr>
        <w:t xml:space="preserve">, however, these forms </w:t>
      </w:r>
      <w:r w:rsidRPr="00BA75DC">
        <w:rPr>
          <w:rStyle w:val="Emphasis"/>
          <w:highlight w:val="yellow"/>
        </w:rPr>
        <w:t>have reached their limit.</w:t>
      </w:r>
      <w:r w:rsidRPr="00EF0B59">
        <w:rPr>
          <w:rStyle w:val="Emphasis"/>
        </w:rPr>
        <w:t xml:space="preserve"> </w:t>
      </w:r>
      <w:r w:rsidRPr="00BA75DC">
        <w:rPr>
          <w:rStyle w:val="Emphasis"/>
          <w:highlight w:val="yellow"/>
        </w:rPr>
        <w:t>The challenge consists in changing political actions into political power</w:t>
      </w:r>
      <w:r w:rsidRPr="00EF0B59">
        <w:rPr>
          <w:rStyle w:val="Emphasis"/>
        </w:rPr>
        <w:t>.</w:t>
      </w:r>
    </w:p>
    <w:p w14:paraId="3322CB40" w14:textId="77777777" w:rsidR="00202F61" w:rsidRPr="00CC105D" w:rsidRDefault="00202F61" w:rsidP="00202F61">
      <w:pPr>
        <w:rPr>
          <w:sz w:val="16"/>
        </w:rPr>
      </w:pPr>
    </w:p>
    <w:p w14:paraId="58DC2AB1" w14:textId="77777777" w:rsidR="00202F61" w:rsidRDefault="00202F61" w:rsidP="00202F61"/>
    <w:p w14:paraId="681C1559" w14:textId="77777777" w:rsidR="00202F61" w:rsidRDefault="00202F61" w:rsidP="00202F61">
      <w:pPr>
        <w:pStyle w:val="Heading4"/>
      </w:pPr>
      <w:r w:rsidRPr="003A0B6C">
        <w:t xml:space="preserve">Capitalism’s exploitation of labor </w:t>
      </w:r>
      <w:r>
        <w:t>and over accumulation makes the system terminally unsustainable—causes structural violence, collapse, and extinction.</w:t>
      </w:r>
    </w:p>
    <w:p w14:paraId="186BF224" w14:textId="77777777" w:rsidR="00202F61" w:rsidRDefault="00202F61" w:rsidP="00202F61">
      <w:r w:rsidRPr="004A7997">
        <w:rPr>
          <w:rStyle w:val="Style13ptBold"/>
        </w:rPr>
        <w:t>Robinson ‘14</w:t>
      </w:r>
      <w:r>
        <w:t xml:space="preserve"> (William I., Prof.</w:t>
      </w:r>
      <w:r w:rsidRPr="00F37BC1">
        <w:t xml:space="preserve"> of </w:t>
      </w:r>
      <w:r>
        <w:t>Sociology</w:t>
      </w:r>
      <w:r w:rsidRPr="00F37BC1">
        <w:t xml:space="preserve">, </w:t>
      </w:r>
      <w:r>
        <w:t>Global</w:t>
      </w:r>
      <w:r w:rsidRPr="00F37BC1">
        <w:t xml:space="preserve"> and </w:t>
      </w:r>
      <w:r>
        <w:t>I</w:t>
      </w:r>
      <w:r w:rsidRPr="00F37BC1">
        <w:t xml:space="preserve">nternational </w:t>
      </w:r>
      <w:r>
        <w:t>Studies, and Latin American S</w:t>
      </w:r>
      <w:r w:rsidRPr="00F37BC1">
        <w:t xml:space="preserve">tudies, </w:t>
      </w:r>
      <w:r>
        <w:t>@</w:t>
      </w:r>
      <w:r w:rsidRPr="00F37BC1">
        <w:t xml:space="preserve"> </w:t>
      </w:r>
      <w:r>
        <w:t>UC</w:t>
      </w:r>
      <w:r w:rsidRPr="00F37BC1">
        <w:t>-Santa Barbara</w:t>
      </w:r>
      <w:r>
        <w:t>, “</w:t>
      </w:r>
      <w:r w:rsidRPr="00F37BC1">
        <w:t>Global Capitalism: Crisis of Humanity and the Specter of 21st Century Fascism</w:t>
      </w:r>
      <w:r>
        <w:t>” The World Financial Review)</w:t>
      </w:r>
    </w:p>
    <w:p w14:paraId="00351DC2" w14:textId="77777777" w:rsidR="00202F61" w:rsidRPr="00B30D84" w:rsidRDefault="00202F61" w:rsidP="00202F61">
      <w:pPr>
        <w:rPr>
          <w:sz w:val="16"/>
        </w:rPr>
      </w:pPr>
      <w:r w:rsidRPr="00B17473">
        <w:rPr>
          <w:sz w:val="16"/>
          <w:szCs w:val="16"/>
        </w:rPr>
        <w:t>Cyclical, Structural, and Systemic Crises</w:t>
      </w:r>
      <w:r>
        <w:t xml:space="preserve"> </w:t>
      </w:r>
      <w:r w:rsidRPr="00FD243A">
        <w:rPr>
          <w:sz w:val="16"/>
        </w:rPr>
        <w:t xml:space="preserve">Most commentators on the contemporary crisis refer to the “Great Recession” of 2008 and its aftermath. Yet </w:t>
      </w:r>
      <w:r w:rsidRPr="00D20AA1">
        <w:rPr>
          <w:rStyle w:val="StyleUnderline"/>
        </w:rPr>
        <w:t>the causal origins of global crisis are to be found in over-accumulation and</w:t>
      </w:r>
      <w:r w:rsidRPr="00D20AA1">
        <w:rPr>
          <w:sz w:val="16"/>
        </w:rPr>
        <w:t xml:space="preserve"> also </w:t>
      </w:r>
      <w:r w:rsidRPr="00D20AA1">
        <w:rPr>
          <w:rStyle w:val="StyleUnderline"/>
        </w:rPr>
        <w:t>in contradictions of state power</w:t>
      </w:r>
      <w:r w:rsidRPr="00D20AA1">
        <w:rPr>
          <w:sz w:val="16"/>
        </w:rPr>
        <w:t xml:space="preserve">, or in what Marxists call the internal contradictions of the capitalist system. Moreover, </w:t>
      </w:r>
      <w:r w:rsidRPr="00D20AA1">
        <w:rPr>
          <w:rStyle w:val="StyleUnderline"/>
        </w:rPr>
        <w:t>because the system is now global, crisis in any one place tends to represent crisis for the system as a whole.</w:t>
      </w:r>
      <w:r w:rsidRPr="00D20AA1">
        <w:rPr>
          <w:sz w:val="16"/>
        </w:rPr>
        <w:t xml:space="preserve"> The system cannot expand because</w:t>
      </w:r>
      <w:r w:rsidRPr="00483082">
        <w:rPr>
          <w:sz w:val="16"/>
        </w:rPr>
        <w:t xml:space="preserve"> the </w:t>
      </w:r>
      <w:proofErr w:type="spellStart"/>
      <w:r w:rsidRPr="00483082">
        <w:rPr>
          <w:sz w:val="16"/>
        </w:rPr>
        <w:t>marginalisation</w:t>
      </w:r>
      <w:proofErr w:type="spellEnd"/>
      <w:r w:rsidRPr="00483082">
        <w:rPr>
          <w:sz w:val="16"/>
        </w:rPr>
        <w:t xml:space="preserve"> of a significant portion of humanity from direct productive participation, the downward pressure on wages and popular consumption worldwide, and the </w:t>
      </w:r>
      <w:proofErr w:type="spellStart"/>
      <w:r w:rsidRPr="00483082">
        <w:rPr>
          <w:sz w:val="16"/>
        </w:rPr>
        <w:t>polarisation</w:t>
      </w:r>
      <w:proofErr w:type="spellEnd"/>
      <w:r w:rsidRPr="00483082">
        <w:rPr>
          <w:sz w:val="16"/>
        </w:rPr>
        <w:t xml:space="preserve"> of income, has </w:t>
      </w:r>
      <w:r w:rsidRPr="00D20AA1">
        <w:rPr>
          <w:sz w:val="16"/>
        </w:rPr>
        <w:t xml:space="preserve">reduced the ability of the world market to absorb world output. At the same time, </w:t>
      </w:r>
      <w:r w:rsidRPr="00D20AA1">
        <w:rPr>
          <w:rStyle w:val="StyleUnderline"/>
        </w:rPr>
        <w:t>given the particular configuration of social and class forces and the correlation of these forces worldwide, national states are hard-pressed to regulate transnational circuits of accumulation and offset</w:t>
      </w:r>
      <w:r w:rsidRPr="00D20AA1">
        <w:rPr>
          <w:sz w:val="16"/>
        </w:rPr>
        <w:t xml:space="preserve"> the </w:t>
      </w:r>
      <w:r w:rsidRPr="00D20AA1">
        <w:rPr>
          <w:rStyle w:val="StyleUnderline"/>
        </w:rPr>
        <w:t>explosive contradictions</w:t>
      </w:r>
      <w:r w:rsidRPr="00D20AA1">
        <w:rPr>
          <w:sz w:val="16"/>
        </w:rPr>
        <w:t xml:space="preserve"> built into the system. Is this crisis cyclical, structural, or systemic? </w:t>
      </w:r>
      <w:r w:rsidRPr="00D20AA1">
        <w:rPr>
          <w:rStyle w:val="StyleUnderline"/>
        </w:rPr>
        <w:t>Cyclical crises are recurrent to capitalism about once every 10 years and involve recessions that act as self-correcting mechanisms</w:t>
      </w:r>
      <w:r w:rsidRPr="00D20AA1">
        <w:rPr>
          <w:sz w:val="16"/>
        </w:rPr>
        <w:t xml:space="preserve"> without any major restructuring of the system. The recessions of the early 1980s, the early 1990s, and of 2001 were cyclical crises. In contrast, the 2008 crisis signaled the slide into a structural crisis</w:t>
      </w:r>
      <w:r w:rsidRPr="00D20AA1">
        <w:rPr>
          <w:i/>
          <w:iCs/>
          <w:sz w:val="16"/>
        </w:rPr>
        <w:t>. Structural</w:t>
      </w:r>
      <w:r w:rsidRPr="00FD243A">
        <w:rPr>
          <w:i/>
          <w:iCs/>
          <w:sz w:val="16"/>
        </w:rPr>
        <w:t xml:space="preserve"> crises </w:t>
      </w:r>
      <w:r w:rsidRPr="00FD243A">
        <w:rPr>
          <w:sz w:val="16"/>
        </w:rPr>
        <w:t xml:space="preserve">reflect </w:t>
      </w:r>
      <w:r w:rsidRPr="00483082">
        <w:rPr>
          <w:sz w:val="16"/>
        </w:rPr>
        <w:t xml:space="preserve">deeper contra- dictions that can only be resolved by a major restructuring of the system. The structural crisis of the 1970s was resolved through capitalist </w:t>
      </w:r>
      <w:proofErr w:type="spellStart"/>
      <w:r w:rsidRPr="00483082">
        <w:rPr>
          <w:sz w:val="16"/>
        </w:rPr>
        <w:t>globalisation</w:t>
      </w:r>
      <w:proofErr w:type="spellEnd"/>
      <w:r w:rsidRPr="00483082">
        <w:rPr>
          <w:sz w:val="16"/>
        </w:rPr>
        <w:t xml:space="preserve">. Prior to that, the structural crisis of the 1930s was resolved through the creation of a new model of redistributive capitalism, and prior to that the </w:t>
      </w:r>
      <w:proofErr w:type="spellStart"/>
      <w:r w:rsidRPr="00483082">
        <w:rPr>
          <w:sz w:val="16"/>
        </w:rPr>
        <w:t>struc</w:t>
      </w:r>
      <w:proofErr w:type="spellEnd"/>
      <w:r w:rsidRPr="00483082">
        <w:rPr>
          <w:sz w:val="16"/>
        </w:rPr>
        <w:t xml:space="preserve">- </w:t>
      </w:r>
      <w:proofErr w:type="spellStart"/>
      <w:r w:rsidRPr="00483082">
        <w:rPr>
          <w:sz w:val="16"/>
        </w:rPr>
        <w:t>tural</w:t>
      </w:r>
      <w:proofErr w:type="spellEnd"/>
      <w:r w:rsidRPr="00483082">
        <w:rPr>
          <w:sz w:val="16"/>
        </w:rPr>
        <w:t xml:space="preserve"> crisis of the 1870s resulted in the development of </w:t>
      </w:r>
      <w:proofErr w:type="spellStart"/>
      <w:r w:rsidRPr="00483082">
        <w:rPr>
          <w:sz w:val="16"/>
        </w:rPr>
        <w:t>corpo</w:t>
      </w:r>
      <w:proofErr w:type="spellEnd"/>
      <w:r w:rsidRPr="00483082">
        <w:rPr>
          <w:sz w:val="16"/>
        </w:rPr>
        <w:t xml:space="preserve">- rate capitalism. </w:t>
      </w:r>
      <w:r w:rsidRPr="00483082">
        <w:rPr>
          <w:rStyle w:val="StyleUnderline"/>
        </w:rPr>
        <w:t>A systemic crisis involves the replacement of a system by an entirely new system or by an outright collapse. A structural crisis opens up the possibility for a systemic crisis.</w:t>
      </w:r>
      <w:r w:rsidRPr="00483082">
        <w:rPr>
          <w:sz w:val="16"/>
        </w:rPr>
        <w:t xml:space="preserve"> But if it actually snowballs into a systemic crisis – in this case, if it gives way either to capitalism being superseded or to a breakdown of global </w:t>
      </w:r>
      <w:proofErr w:type="spellStart"/>
      <w:r w:rsidRPr="00D20AA1">
        <w:rPr>
          <w:sz w:val="16"/>
        </w:rPr>
        <w:t>civilisation</w:t>
      </w:r>
      <w:proofErr w:type="spellEnd"/>
      <w:r w:rsidRPr="00D20AA1">
        <w:rPr>
          <w:sz w:val="16"/>
        </w:rPr>
        <w:t xml:space="preserve"> – is not predetermined and depends entirely on the response of social and political forces to the crisis and on historical contingencies that are not easy to forecast. </w:t>
      </w:r>
      <w:r w:rsidRPr="00D20AA1">
        <w:rPr>
          <w:rStyle w:val="StyleUnderline"/>
        </w:rPr>
        <w:t xml:space="preserve">This is an historic moment of extreme uncertainty, in which collective responses from distinct social and class forces to the crisis are in great flux. </w:t>
      </w:r>
      <w:r w:rsidRPr="00D20AA1">
        <w:rPr>
          <w:sz w:val="16"/>
        </w:rPr>
        <w:t xml:space="preserve">Hence my concept of global crisis is broader than financial. </w:t>
      </w:r>
      <w:r w:rsidRPr="00D20AA1">
        <w:rPr>
          <w:rStyle w:val="StyleUnderline"/>
        </w:rPr>
        <w:t>There are multiple and mutually constitutive dimensions – economic, social, political, cultural, ideological and ecological, not to mention the existential crisis of our consciousness</w:t>
      </w:r>
      <w:r w:rsidRPr="00D20AA1">
        <w:rPr>
          <w:sz w:val="16"/>
        </w:rPr>
        <w:t xml:space="preserve">, values and very being. There is a crisis of social </w:t>
      </w:r>
      <w:proofErr w:type="spellStart"/>
      <w:r w:rsidRPr="00D20AA1">
        <w:rPr>
          <w:sz w:val="16"/>
        </w:rPr>
        <w:t>polarisation</w:t>
      </w:r>
      <w:proofErr w:type="spellEnd"/>
      <w:r w:rsidRPr="00D20AA1">
        <w:rPr>
          <w:sz w:val="16"/>
        </w:rPr>
        <w:t xml:space="preserve">, that is, of </w:t>
      </w:r>
      <w:r w:rsidRPr="00D20AA1">
        <w:rPr>
          <w:i/>
          <w:iCs/>
          <w:sz w:val="16"/>
        </w:rPr>
        <w:t xml:space="preserve">social reproduction. </w:t>
      </w:r>
      <w:r w:rsidRPr="00D20AA1">
        <w:rPr>
          <w:rStyle w:val="StyleUnderline"/>
        </w:rPr>
        <w:t>The system cannot meet the needs</w:t>
      </w:r>
      <w:r w:rsidRPr="00D20AA1">
        <w:rPr>
          <w:sz w:val="16"/>
        </w:rPr>
        <w:t xml:space="preserve"> or assure the survival </w:t>
      </w:r>
      <w:r w:rsidRPr="00D20AA1">
        <w:rPr>
          <w:rStyle w:val="StyleUnderline"/>
        </w:rPr>
        <w:t>of millions of people</w:t>
      </w:r>
      <w:r w:rsidRPr="00D20AA1">
        <w:rPr>
          <w:sz w:val="16"/>
        </w:rPr>
        <w:t xml:space="preserve">, perhaps a majority of humanity. There are crises of state legitimacy and political authority, or of </w:t>
      </w:r>
      <w:r w:rsidRPr="00D20AA1">
        <w:rPr>
          <w:i/>
          <w:iCs/>
          <w:sz w:val="16"/>
        </w:rPr>
        <w:t xml:space="preserve">hegemony </w:t>
      </w:r>
      <w:r w:rsidRPr="00D20AA1">
        <w:rPr>
          <w:sz w:val="16"/>
        </w:rPr>
        <w:t xml:space="preserve">and </w:t>
      </w:r>
      <w:r w:rsidRPr="00D20AA1">
        <w:rPr>
          <w:i/>
          <w:iCs/>
          <w:sz w:val="16"/>
        </w:rPr>
        <w:t xml:space="preserve">domination. </w:t>
      </w:r>
      <w:r w:rsidRPr="00D20AA1">
        <w:rPr>
          <w:sz w:val="16"/>
        </w:rPr>
        <w:t xml:space="preserve">National states face spiraling crises of legitimacy as they fail to meet the social grievances of local working and popular classes experiencing downward mobility, unemployment, heightened insecurity and greater hardships. </w:t>
      </w:r>
      <w:r w:rsidRPr="00D20AA1">
        <w:rPr>
          <w:rStyle w:val="StyleUnderline"/>
        </w:rPr>
        <w:t>The legitimacy of the system has increasingly been called into question by millions</w:t>
      </w:r>
      <w:r w:rsidRPr="00D20AA1">
        <w:rPr>
          <w:sz w:val="16"/>
        </w:rPr>
        <w:t xml:space="preserve">, </w:t>
      </w:r>
      <w:r w:rsidRPr="00D20AA1">
        <w:rPr>
          <w:rStyle w:val="StyleUnderline"/>
        </w:rPr>
        <w:t>perhaps</w:t>
      </w:r>
      <w:r w:rsidRPr="00D20AA1">
        <w:rPr>
          <w:sz w:val="16"/>
        </w:rPr>
        <w:t xml:space="preserve"> even </w:t>
      </w:r>
      <w:r w:rsidRPr="00D20AA1">
        <w:rPr>
          <w:rStyle w:val="StyleUnderline"/>
        </w:rPr>
        <w:t>billions</w:t>
      </w:r>
      <w:r w:rsidRPr="00D20AA1">
        <w:rPr>
          <w:sz w:val="16"/>
        </w:rPr>
        <w:t xml:space="preserve">, of people around the world, </w:t>
      </w:r>
      <w:r w:rsidRPr="00D20AA1">
        <w:rPr>
          <w:rStyle w:val="StyleUnderline"/>
        </w:rPr>
        <w:t>and is facing expanded counter-hegemonic challenges.</w:t>
      </w:r>
      <w:r w:rsidRPr="00D20AA1">
        <w:rPr>
          <w:sz w:val="16"/>
        </w:rPr>
        <w:t xml:space="preserve"> Global elites have been</w:t>
      </w:r>
      <w:r w:rsidRPr="00FD243A">
        <w:rPr>
          <w:sz w:val="16"/>
        </w:rPr>
        <w:t xml:space="preserve"> unable counter this erosion of the system’s authority in the face of worldwide pressures for a global moral economy. </w:t>
      </w:r>
      <w:r w:rsidRPr="00F137C8">
        <w:rPr>
          <w:rStyle w:val="StyleUnderline"/>
        </w:rPr>
        <w:t xml:space="preserve">And </w:t>
      </w:r>
      <w:r w:rsidRPr="00483082">
        <w:rPr>
          <w:rStyle w:val="StyleUnderline"/>
          <w:highlight w:val="yellow"/>
        </w:rPr>
        <w:t>a canopy that envelops all these dimensions is</w:t>
      </w:r>
      <w:r w:rsidRPr="00F137C8">
        <w:rPr>
          <w:rStyle w:val="StyleUnderline"/>
        </w:rPr>
        <w:t xml:space="preserve"> a crisis of sustainability rooted in</w:t>
      </w:r>
      <w:r w:rsidRPr="00FD243A">
        <w:rPr>
          <w:sz w:val="16"/>
        </w:rPr>
        <w:t xml:space="preserve"> an ecological holocaust that has already begun, expressed in </w:t>
      </w:r>
      <w:r w:rsidRPr="00483082">
        <w:rPr>
          <w:rStyle w:val="StyleUnderline"/>
          <w:highlight w:val="yellow"/>
        </w:rPr>
        <w:t xml:space="preserve">climate change and </w:t>
      </w:r>
      <w:r w:rsidRPr="00483082">
        <w:rPr>
          <w:rStyle w:val="StyleUnderline"/>
        </w:rPr>
        <w:t>the impending</w:t>
      </w:r>
      <w:r w:rsidRPr="00483082">
        <w:rPr>
          <w:rStyle w:val="StyleUnderline"/>
          <w:highlight w:val="yellow"/>
        </w:rPr>
        <w:t xml:space="preserve"> collapse of </w:t>
      </w:r>
      <w:proofErr w:type="spellStart"/>
      <w:r w:rsidRPr="00483082">
        <w:rPr>
          <w:rStyle w:val="StyleUnderline"/>
        </w:rPr>
        <w:t>centralised</w:t>
      </w:r>
      <w:proofErr w:type="spellEnd"/>
      <w:r w:rsidRPr="00483082">
        <w:rPr>
          <w:rStyle w:val="StyleUnderline"/>
        </w:rPr>
        <w:t xml:space="preserve"> </w:t>
      </w:r>
      <w:r w:rsidRPr="00483082">
        <w:rPr>
          <w:rStyle w:val="StyleUnderline"/>
          <w:highlight w:val="yellow"/>
        </w:rPr>
        <w:t>agr</w:t>
      </w:r>
      <w:r w:rsidRPr="00D20AA1">
        <w:rPr>
          <w:rStyle w:val="StyleUnderline"/>
        </w:rPr>
        <w:t xml:space="preserve">icultural </w:t>
      </w:r>
      <w:r w:rsidRPr="000139CB">
        <w:rPr>
          <w:rStyle w:val="StyleUnderline"/>
        </w:rPr>
        <w:t>systems</w:t>
      </w:r>
      <w:r w:rsidRPr="00FD243A">
        <w:rPr>
          <w:sz w:val="16"/>
        </w:rPr>
        <w:t xml:space="preserve"> in several regions of the world, among other indicators. By </w:t>
      </w:r>
      <w:r w:rsidRPr="000139CB">
        <w:rPr>
          <w:rStyle w:val="StyleUnderline"/>
        </w:rPr>
        <w:t xml:space="preserve">a crisis of </w:t>
      </w:r>
      <w:proofErr w:type="gramStart"/>
      <w:r w:rsidRPr="000139CB">
        <w:rPr>
          <w:rStyle w:val="StyleUnderline"/>
        </w:rPr>
        <w:t>humanity</w:t>
      </w:r>
      <w:proofErr w:type="gramEnd"/>
      <w:r w:rsidRPr="00FD243A">
        <w:rPr>
          <w:i/>
          <w:iCs/>
          <w:sz w:val="16"/>
        </w:rPr>
        <w:t xml:space="preserve"> </w:t>
      </w:r>
      <w:r w:rsidRPr="00FD243A">
        <w:rPr>
          <w:sz w:val="16"/>
        </w:rPr>
        <w:t xml:space="preserve">I mean a crisis that is approaching systemic proportions, </w:t>
      </w:r>
      <w:r w:rsidRPr="00483082">
        <w:rPr>
          <w:rStyle w:val="StyleUnderline"/>
          <w:highlight w:val="yellow"/>
        </w:rPr>
        <w:t xml:space="preserve">threatening </w:t>
      </w:r>
      <w:r w:rsidRPr="00483082">
        <w:rPr>
          <w:rStyle w:val="StyleUnderline"/>
        </w:rPr>
        <w:t xml:space="preserve">the ability of billions of people to survive, and </w:t>
      </w:r>
      <w:r w:rsidRPr="000139CB">
        <w:rPr>
          <w:rStyle w:val="StyleUnderline"/>
        </w:rPr>
        <w:t xml:space="preserve">raising the specter of </w:t>
      </w:r>
      <w:r w:rsidRPr="00483082">
        <w:rPr>
          <w:rStyle w:val="StyleUnderline"/>
        </w:rPr>
        <w:t xml:space="preserve">a </w:t>
      </w:r>
      <w:r w:rsidRPr="00483082">
        <w:rPr>
          <w:rStyle w:val="StyleUnderline"/>
          <w:highlight w:val="yellow"/>
        </w:rPr>
        <w:t xml:space="preserve">collapse of world </w:t>
      </w:r>
      <w:proofErr w:type="spellStart"/>
      <w:r w:rsidRPr="00483082">
        <w:rPr>
          <w:rStyle w:val="StyleUnderline"/>
          <w:highlight w:val="yellow"/>
        </w:rPr>
        <w:t>civilisation</w:t>
      </w:r>
      <w:proofErr w:type="spellEnd"/>
      <w:r w:rsidRPr="00FD243A">
        <w:rPr>
          <w:sz w:val="16"/>
        </w:rPr>
        <w:t xml:space="preserve"> and degeneration into a new “Dark Ages.”2 This crisis of humanity shares a number of aspects with earlier structural crises but there are also several features unique to the present: 1. </w:t>
      </w:r>
      <w:r w:rsidRPr="00483082">
        <w:rPr>
          <w:rStyle w:val="StyleUnderline"/>
          <w:highlight w:val="yellow"/>
        </w:rPr>
        <w:t xml:space="preserve">The system is </w:t>
      </w:r>
      <w:r w:rsidRPr="00483082">
        <w:rPr>
          <w:rStyle w:val="StyleUnderline"/>
        </w:rPr>
        <w:t xml:space="preserve">fast </w:t>
      </w:r>
      <w:r w:rsidRPr="00483082">
        <w:rPr>
          <w:rStyle w:val="StyleUnderline"/>
          <w:highlight w:val="yellow"/>
        </w:rPr>
        <w:t xml:space="preserve">reaching </w:t>
      </w:r>
      <w:r w:rsidRPr="000139CB">
        <w:rPr>
          <w:rStyle w:val="StyleUnderline"/>
        </w:rPr>
        <w:t xml:space="preserve">the </w:t>
      </w:r>
      <w:r w:rsidRPr="00483082">
        <w:rPr>
          <w:rStyle w:val="StyleUnderline"/>
          <w:highlight w:val="yellow"/>
        </w:rPr>
        <w:t xml:space="preserve">ecological limits </w:t>
      </w:r>
      <w:r w:rsidRPr="00483082">
        <w:rPr>
          <w:rStyle w:val="StyleUnderline"/>
        </w:rPr>
        <w:t xml:space="preserve">of its reproduction. </w:t>
      </w:r>
      <w:r w:rsidRPr="00483082">
        <w:rPr>
          <w:rStyle w:val="StyleUnderline"/>
          <w:highlight w:val="yellow"/>
        </w:rPr>
        <w:t xml:space="preserve">Global capitalism </w:t>
      </w:r>
      <w:r w:rsidRPr="00483082">
        <w:rPr>
          <w:rStyle w:val="StyleUnderline"/>
        </w:rPr>
        <w:t>now</w:t>
      </w:r>
      <w:r w:rsidRPr="00F137C8">
        <w:rPr>
          <w:rStyle w:val="StyleUnderline"/>
        </w:rPr>
        <w:t xml:space="preserve"> </w:t>
      </w:r>
      <w:proofErr w:type="gramStart"/>
      <w:r w:rsidRPr="00F137C8">
        <w:rPr>
          <w:rStyle w:val="StyleUnderline"/>
        </w:rPr>
        <w:t>couples</w:t>
      </w:r>
      <w:proofErr w:type="gramEnd"/>
      <w:r w:rsidRPr="00F137C8">
        <w:rPr>
          <w:rStyle w:val="StyleUnderline"/>
        </w:rPr>
        <w:t xml:space="preserve"> human and natural history in such a way as to </w:t>
      </w:r>
      <w:r w:rsidRPr="00483082">
        <w:rPr>
          <w:rStyle w:val="StyleUnderline"/>
          <w:highlight w:val="yellow"/>
        </w:rPr>
        <w:t xml:space="preserve">threaten </w:t>
      </w:r>
      <w:r w:rsidRPr="000139CB">
        <w:rPr>
          <w:rStyle w:val="StyleUnderline"/>
        </w:rPr>
        <w:t>to bring about</w:t>
      </w:r>
      <w:r w:rsidRPr="00F137C8">
        <w:rPr>
          <w:rStyle w:val="StyleUnderline"/>
        </w:rPr>
        <w:t xml:space="preserve"> what would be </w:t>
      </w:r>
      <w:r w:rsidRPr="00483082">
        <w:rPr>
          <w:rStyle w:val="StyleUnderline"/>
          <w:highlight w:val="yellow"/>
        </w:rPr>
        <w:t>the sixth mass extinction</w:t>
      </w:r>
      <w:r w:rsidRPr="00FD243A">
        <w:rPr>
          <w:sz w:val="16"/>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483082">
        <w:rPr>
          <w:rStyle w:val="StyleUnderline"/>
          <w:highlight w:val="yellow"/>
        </w:rPr>
        <w:t xml:space="preserve">there are nine “planetary boundaries” crucial to maintaining </w:t>
      </w:r>
      <w:r w:rsidRPr="00483082">
        <w:rPr>
          <w:rStyle w:val="StyleUnderline"/>
        </w:rPr>
        <w:t xml:space="preserve">an </w:t>
      </w:r>
      <w:r w:rsidRPr="00483082">
        <w:rPr>
          <w:rStyle w:val="StyleUnderline"/>
          <w:highlight w:val="yellow"/>
        </w:rPr>
        <w:t xml:space="preserve">earth </w:t>
      </w:r>
      <w:r w:rsidRPr="00483082">
        <w:rPr>
          <w:rStyle w:val="StyleUnderline"/>
        </w:rPr>
        <w:t xml:space="preserve">system </w:t>
      </w:r>
      <w:r w:rsidRPr="000139CB">
        <w:rPr>
          <w:rStyle w:val="StyleUnderline"/>
        </w:rPr>
        <w:t>environment</w:t>
      </w:r>
      <w:r w:rsidRPr="00F137C8">
        <w:rPr>
          <w:rStyle w:val="StyleUnderline"/>
        </w:rPr>
        <w:t xml:space="preserve"> in which humans can exist, </w:t>
      </w:r>
      <w:r w:rsidRPr="00483082">
        <w:rPr>
          <w:rStyle w:val="StyleUnderline"/>
          <w:highlight w:val="yellow"/>
        </w:rPr>
        <w:t>four</w:t>
      </w:r>
      <w:r w:rsidRPr="00F137C8">
        <w:rPr>
          <w:rStyle w:val="StyleUnderline"/>
        </w:rPr>
        <w:t xml:space="preserve"> of which </w:t>
      </w:r>
      <w:r w:rsidRPr="00483082">
        <w:rPr>
          <w:rStyle w:val="StyleUnderline"/>
          <w:highlight w:val="yellow"/>
        </w:rPr>
        <w:t>are experiencing</w:t>
      </w:r>
      <w:r w:rsidRPr="00FD243A">
        <w:rPr>
          <w:sz w:val="16"/>
        </w:rPr>
        <w:t xml:space="preserve"> at this time </w:t>
      </w:r>
      <w:r w:rsidRPr="00F137C8">
        <w:rPr>
          <w:rStyle w:val="StyleUnderline"/>
        </w:rPr>
        <w:t xml:space="preserve">the onset of </w:t>
      </w:r>
      <w:r w:rsidRPr="00483082">
        <w:rPr>
          <w:rStyle w:val="StyleUnderline"/>
          <w:highlight w:val="yellow"/>
        </w:rPr>
        <w:t>irreversible</w:t>
      </w:r>
      <w:r w:rsidRPr="00F137C8">
        <w:rPr>
          <w:rStyle w:val="StyleUnderline"/>
        </w:rPr>
        <w:t xml:space="preserve"> environmental </w:t>
      </w:r>
      <w:r w:rsidRPr="00483082">
        <w:rPr>
          <w:rStyle w:val="StyleUnderline"/>
          <w:highlight w:val="yellow"/>
        </w:rPr>
        <w:t xml:space="preserve">degradation </w:t>
      </w:r>
      <w:r w:rsidRPr="00483082">
        <w:rPr>
          <w:rStyle w:val="StyleUnderline"/>
        </w:rPr>
        <w:t xml:space="preserve">and </w:t>
      </w:r>
      <w:r w:rsidRPr="00483082">
        <w:rPr>
          <w:rStyle w:val="StyleUnderline"/>
          <w:highlight w:val="yellow"/>
        </w:rPr>
        <w:t>three</w:t>
      </w:r>
      <w:r w:rsidRPr="00F137C8">
        <w:rPr>
          <w:rStyle w:val="StyleUnderline"/>
        </w:rPr>
        <w:t xml:space="preserve"> of which</w:t>
      </w:r>
      <w:r w:rsidRPr="00FD243A">
        <w:rPr>
          <w:sz w:val="16"/>
        </w:rPr>
        <w:t xml:space="preserve"> (climate change, the nitrogen cycle, and biodiversity loss) </w:t>
      </w:r>
      <w:r w:rsidRPr="00483082">
        <w:rPr>
          <w:rStyle w:val="StyleUnderline"/>
          <w:highlight w:val="yellow"/>
        </w:rPr>
        <w:t>are at “tipping points</w:t>
      </w:r>
      <w:r w:rsidRPr="00FD243A">
        <w:rPr>
          <w:sz w:val="16"/>
        </w:rPr>
        <w:t xml:space="preserve">,” meaning that these processes have already crossed their planetary boundaries. 2. </w:t>
      </w:r>
      <w:r w:rsidRPr="00483082">
        <w:rPr>
          <w:rStyle w:val="StyleUnderline"/>
        </w:rPr>
        <w:t>The magnitude of</w:t>
      </w:r>
      <w:r w:rsidRPr="00483082">
        <w:rPr>
          <w:rStyle w:val="StyleUnderline"/>
          <w:highlight w:val="yellow"/>
        </w:rPr>
        <w:t xml:space="preserve"> the means of violence</w:t>
      </w:r>
      <w:r w:rsidRPr="00F137C8">
        <w:rPr>
          <w:rStyle w:val="StyleUnderline"/>
        </w:rPr>
        <w:t xml:space="preserve"> and</w:t>
      </w:r>
      <w:r w:rsidRPr="00FD243A">
        <w:rPr>
          <w:sz w:val="16"/>
        </w:rPr>
        <w:t xml:space="preserve"> social </w:t>
      </w:r>
      <w:r w:rsidRPr="00F137C8">
        <w:rPr>
          <w:rStyle w:val="StyleUnderline"/>
        </w:rPr>
        <w:t xml:space="preserve">control </w:t>
      </w:r>
      <w:r w:rsidRPr="00483082">
        <w:rPr>
          <w:rStyle w:val="StyleUnderline"/>
          <w:highlight w:val="yellow"/>
        </w:rPr>
        <w:t>is unprecedented</w:t>
      </w:r>
      <w:r w:rsidRPr="00F137C8">
        <w:rPr>
          <w:rStyle w:val="StyleUnderline"/>
        </w:rPr>
        <w:t>, as is the concentration of the means of global communication and symbolic production</w:t>
      </w:r>
      <w:r w:rsidRPr="00FD243A">
        <w:rPr>
          <w:sz w:val="16"/>
        </w:rPr>
        <w:t xml:space="preserve"> and circulation in the hands of a very few powerful groups. </w:t>
      </w:r>
      <w:proofErr w:type="spellStart"/>
      <w:r w:rsidRPr="00483082">
        <w:rPr>
          <w:rStyle w:val="StyleUnderline"/>
        </w:rPr>
        <w:t>Computerised</w:t>
      </w:r>
      <w:proofErr w:type="spellEnd"/>
      <w:r w:rsidRPr="00483082">
        <w:rPr>
          <w:rStyle w:val="StyleUnderline"/>
        </w:rPr>
        <w:t xml:space="preserve"> wars</w:t>
      </w:r>
      <w:r w:rsidRPr="00483082">
        <w:rPr>
          <w:rStyle w:val="StyleUnderline"/>
          <w:highlight w:val="yellow"/>
        </w:rPr>
        <w:t>, drones</w:t>
      </w:r>
      <w:r w:rsidRPr="00483082">
        <w:rPr>
          <w:rStyle w:val="StyleUnderline"/>
        </w:rPr>
        <w:t>, bunker-buster bombs</w:t>
      </w:r>
      <w:r w:rsidRPr="00F137C8">
        <w:rPr>
          <w:rStyle w:val="StyleUnderline"/>
        </w:rPr>
        <w:t xml:space="preserve">, </w:t>
      </w:r>
      <w:proofErr w:type="gramStart"/>
      <w:r w:rsidRPr="00F137C8">
        <w:rPr>
          <w:rStyle w:val="StyleUnderline"/>
        </w:rPr>
        <w:t>star wars</w:t>
      </w:r>
      <w:proofErr w:type="gramEnd"/>
      <w:r w:rsidRPr="00FD243A">
        <w:rPr>
          <w:sz w:val="16"/>
        </w:rPr>
        <w:t xml:space="preserve">, and so forth, </w:t>
      </w:r>
      <w:r w:rsidRPr="00483082">
        <w:rPr>
          <w:rStyle w:val="StyleUnderline"/>
          <w:highlight w:val="yellow"/>
        </w:rPr>
        <w:t>have changed</w:t>
      </w:r>
      <w:r w:rsidRPr="00F137C8">
        <w:rPr>
          <w:rStyle w:val="StyleUnderline"/>
        </w:rPr>
        <w:t xml:space="preserve"> the face of </w:t>
      </w:r>
      <w:r w:rsidRPr="00483082">
        <w:rPr>
          <w:rStyle w:val="StyleUnderline"/>
          <w:highlight w:val="yellow"/>
        </w:rPr>
        <w:t>warfare.</w:t>
      </w:r>
      <w:r w:rsidRPr="00F137C8">
        <w:rPr>
          <w:rStyle w:val="StyleUnderline"/>
        </w:rPr>
        <w:t xml:space="preserve"> Warfare has become </w:t>
      </w:r>
      <w:proofErr w:type="spellStart"/>
      <w:r w:rsidRPr="000139CB">
        <w:rPr>
          <w:rStyle w:val="StyleUnderline"/>
        </w:rPr>
        <w:t>normalised</w:t>
      </w:r>
      <w:proofErr w:type="spellEnd"/>
      <w:r w:rsidRPr="000139CB">
        <w:rPr>
          <w:rStyle w:val="StyleUnderline"/>
        </w:rPr>
        <w:t xml:space="preserve"> and </w:t>
      </w:r>
      <w:proofErr w:type="spellStart"/>
      <w:r w:rsidRPr="000139CB">
        <w:rPr>
          <w:rStyle w:val="StyleUnderline"/>
        </w:rPr>
        <w:t>sanitised</w:t>
      </w:r>
      <w:proofErr w:type="spellEnd"/>
      <w:r w:rsidRPr="00F137C8">
        <w:rPr>
          <w:rStyle w:val="StyleUnderline"/>
        </w:rPr>
        <w:t xml:space="preserve"> for those not directly at the receiving end of armed aggression.</w:t>
      </w:r>
      <w:r w:rsidRPr="00FD243A">
        <w:rPr>
          <w:sz w:val="16"/>
        </w:rPr>
        <w:t xml:space="preserve"> At the same </w:t>
      </w:r>
      <w:proofErr w:type="gramStart"/>
      <w:r w:rsidRPr="00FD243A">
        <w:rPr>
          <w:sz w:val="16"/>
        </w:rPr>
        <w:t>time</w:t>
      </w:r>
      <w:proofErr w:type="gramEnd"/>
      <w:r w:rsidRPr="00FD243A">
        <w:rPr>
          <w:sz w:val="16"/>
        </w:rPr>
        <w:t xml:space="preserve"> we have arrived at the panoptical surveillance society and the age of thought control by those who control global flows of communication, images and symbolic production. The world of Edward Snowden is the world of George Orwell; </w:t>
      </w:r>
      <w:r w:rsidRPr="00FD243A">
        <w:rPr>
          <w:i/>
          <w:iCs/>
          <w:sz w:val="16"/>
        </w:rPr>
        <w:t xml:space="preserve">1984 has arrived; </w:t>
      </w:r>
      <w:r w:rsidRPr="00FD243A">
        <w:rPr>
          <w:sz w:val="16"/>
        </w:rPr>
        <w:t xml:space="preserve">3. </w:t>
      </w:r>
      <w:r w:rsidRPr="00483082">
        <w:rPr>
          <w:rStyle w:val="StyleUnderline"/>
          <w:highlight w:val="yellow"/>
        </w:rPr>
        <w:t>Capitalism is reaching</w:t>
      </w:r>
      <w:r w:rsidRPr="00F137C8">
        <w:rPr>
          <w:rStyle w:val="StyleUnderline"/>
        </w:rPr>
        <w:t xml:space="preserve"> apparent </w:t>
      </w:r>
      <w:r w:rsidRPr="00483082">
        <w:rPr>
          <w:rStyle w:val="StyleUnderline"/>
          <w:highlight w:val="yellow"/>
        </w:rPr>
        <w:t xml:space="preserve">limits </w:t>
      </w:r>
      <w:r w:rsidRPr="00483082">
        <w:rPr>
          <w:rStyle w:val="StyleUnderline"/>
        </w:rPr>
        <w:t>to its extensive expansion. There are no longer any new territories of significance that can be integrated into world capitalism, de-</w:t>
      </w:r>
      <w:proofErr w:type="spellStart"/>
      <w:r w:rsidRPr="00483082">
        <w:rPr>
          <w:rStyle w:val="StyleUnderline"/>
        </w:rPr>
        <w:t>ruralisation</w:t>
      </w:r>
      <w:proofErr w:type="spellEnd"/>
      <w:r w:rsidRPr="00483082">
        <w:rPr>
          <w:rStyle w:val="StyleUnderline"/>
        </w:rPr>
        <w:t xml:space="preserve"> is now well advanced, and the commodification of</w:t>
      </w:r>
      <w:r w:rsidRPr="00F137C8">
        <w:rPr>
          <w:rStyle w:val="StyleUnderline"/>
        </w:rPr>
        <w:t xml:space="preserve"> the countryside and of pre- and non-capitalist spaces has intensified</w:t>
      </w:r>
      <w:r w:rsidRPr="00FD243A">
        <w:rPr>
          <w:sz w:val="16"/>
        </w:rPr>
        <w:t xml:space="preserve">, that is, converted in hot-house fashion into spaces of capital, so that </w:t>
      </w:r>
      <w:r w:rsidRPr="00FD243A">
        <w:rPr>
          <w:i/>
          <w:iCs/>
          <w:sz w:val="16"/>
        </w:rPr>
        <w:t xml:space="preserve">intensive </w:t>
      </w:r>
      <w:r w:rsidRPr="00FD243A">
        <w:rPr>
          <w:sz w:val="16"/>
        </w:rPr>
        <w:t xml:space="preserve">expansion is reaching depths never before seen. </w:t>
      </w:r>
      <w:r w:rsidRPr="00483082">
        <w:rPr>
          <w:rStyle w:val="StyleUnderline"/>
          <w:highlight w:val="yellow"/>
        </w:rPr>
        <w:t>Capitalism must continually expand or collapse.</w:t>
      </w:r>
      <w:r w:rsidRPr="00FD243A">
        <w:rPr>
          <w:sz w:val="16"/>
        </w:rPr>
        <w:t xml:space="preserve"> How or where will it now expand? 4. </w:t>
      </w:r>
      <w:r w:rsidRPr="000139CB">
        <w:rPr>
          <w:rStyle w:val="StyleUnderline"/>
        </w:rPr>
        <w:t xml:space="preserve">There is the rise of </w:t>
      </w:r>
      <w:r w:rsidRPr="00483082">
        <w:rPr>
          <w:rStyle w:val="StyleUnderline"/>
          <w:highlight w:val="yellow"/>
        </w:rPr>
        <w:t>a vast surplus population</w:t>
      </w:r>
      <w:r w:rsidRPr="00F137C8">
        <w:rPr>
          <w:rStyle w:val="StyleUnderline"/>
        </w:rPr>
        <w:t xml:space="preserve"> inhabiting a “planet of slums,”</w:t>
      </w:r>
      <w:r w:rsidRPr="00FD243A">
        <w:rPr>
          <w:sz w:val="16"/>
        </w:rPr>
        <w:t xml:space="preserve">4 </w:t>
      </w:r>
      <w:r w:rsidRPr="00483082">
        <w:rPr>
          <w:rStyle w:val="StyleUnderline"/>
          <w:highlight w:val="yellow"/>
        </w:rPr>
        <w:t xml:space="preserve">alienated from the </w:t>
      </w:r>
      <w:r w:rsidRPr="00483082">
        <w:rPr>
          <w:rStyle w:val="StyleUnderline"/>
        </w:rPr>
        <w:t xml:space="preserve">productive </w:t>
      </w:r>
      <w:r w:rsidRPr="00483082">
        <w:rPr>
          <w:rStyle w:val="StyleUnderline"/>
          <w:highlight w:val="yellow"/>
        </w:rPr>
        <w:t>economy</w:t>
      </w:r>
      <w:r w:rsidRPr="00F137C8">
        <w:rPr>
          <w:rStyle w:val="StyleUnderline"/>
        </w:rPr>
        <w:t xml:space="preserve">, thrown into the margins, and </w:t>
      </w:r>
      <w:r w:rsidRPr="00483082">
        <w:rPr>
          <w:rStyle w:val="StyleUnderline"/>
          <w:highlight w:val="yellow"/>
        </w:rPr>
        <w:t xml:space="preserve">subject to </w:t>
      </w:r>
      <w:r w:rsidRPr="00483082">
        <w:rPr>
          <w:rStyle w:val="StyleUnderline"/>
        </w:rPr>
        <w:t xml:space="preserve">sophisticated </w:t>
      </w:r>
      <w:r w:rsidRPr="000139CB">
        <w:rPr>
          <w:rStyle w:val="StyleUnderline"/>
        </w:rPr>
        <w:t xml:space="preserve">systems of social </w:t>
      </w:r>
      <w:r w:rsidRPr="00483082">
        <w:rPr>
          <w:rStyle w:val="StyleUnderline"/>
          <w:highlight w:val="yellow"/>
        </w:rPr>
        <w:t>control and</w:t>
      </w:r>
      <w:r w:rsidRPr="00F137C8">
        <w:rPr>
          <w:rStyle w:val="StyleUnderline"/>
        </w:rPr>
        <w:t xml:space="preserve"> to </w:t>
      </w:r>
      <w:r w:rsidRPr="00483082">
        <w:rPr>
          <w:rStyle w:val="StyleUnderline"/>
          <w:highlight w:val="yellow"/>
        </w:rPr>
        <w:t>destruction</w:t>
      </w:r>
      <w:r w:rsidRPr="00F137C8">
        <w:rPr>
          <w:rStyle w:val="StyleUnderline"/>
        </w:rPr>
        <w:t xml:space="preserve"> - to a mortal cycle of </w:t>
      </w:r>
      <w:r w:rsidRPr="000139CB">
        <w:rPr>
          <w:rStyle w:val="StyleUnderline"/>
        </w:rPr>
        <w:t xml:space="preserve">dispossession-exploitation-exclusion. This </w:t>
      </w:r>
      <w:r w:rsidRPr="00D20AA1">
        <w:rPr>
          <w:rStyle w:val="StyleUnderline"/>
        </w:rPr>
        <w:t xml:space="preserve">includes prison-industrial and immigrant-detention complexes, omnipresent policing, </w:t>
      </w:r>
      <w:proofErr w:type="spellStart"/>
      <w:r w:rsidRPr="00D20AA1">
        <w:rPr>
          <w:rStyle w:val="StyleUnderline"/>
        </w:rPr>
        <w:t>militarised</w:t>
      </w:r>
      <w:proofErr w:type="spellEnd"/>
      <w:r w:rsidRPr="00D20AA1">
        <w:rPr>
          <w:rStyle w:val="StyleUnderline"/>
        </w:rPr>
        <w:t xml:space="preserve"> gentrification</w:t>
      </w:r>
      <w:r w:rsidRPr="00D20AA1">
        <w:rPr>
          <w:sz w:val="16"/>
        </w:rPr>
        <w:t xml:space="preserve">, and so on; 5. </w:t>
      </w:r>
      <w:r w:rsidRPr="00D20AA1">
        <w:rPr>
          <w:rStyle w:val="StyleUnderline"/>
        </w:rPr>
        <w:t xml:space="preserve">There is a disjuncture between a </w:t>
      </w:r>
      <w:proofErr w:type="spellStart"/>
      <w:r w:rsidRPr="00D20AA1">
        <w:rPr>
          <w:rStyle w:val="StyleUnderline"/>
        </w:rPr>
        <w:t>g</w:t>
      </w:r>
      <w:r w:rsidRPr="00F137C8">
        <w:rPr>
          <w:rStyle w:val="StyleUnderline"/>
        </w:rPr>
        <w:t>lobalising</w:t>
      </w:r>
      <w:proofErr w:type="spellEnd"/>
      <w:r w:rsidRPr="00F137C8">
        <w:rPr>
          <w:rStyle w:val="StyleUnderline"/>
        </w:rPr>
        <w:t xml:space="preserve"> economy and a </w:t>
      </w:r>
      <w:proofErr w:type="gramStart"/>
      <w:r w:rsidRPr="00F137C8">
        <w:rPr>
          <w:rStyle w:val="StyleUnderline"/>
        </w:rPr>
        <w:t>nation-state based</w:t>
      </w:r>
      <w:proofErr w:type="gramEnd"/>
      <w:r w:rsidRPr="00F137C8">
        <w:rPr>
          <w:rStyle w:val="StyleUnderline"/>
        </w:rPr>
        <w:t xml:space="preserve"> system of </w:t>
      </w:r>
      <w:r w:rsidRPr="00483082">
        <w:rPr>
          <w:rStyle w:val="StyleUnderline"/>
        </w:rPr>
        <w:t>political authority.</w:t>
      </w:r>
      <w:r w:rsidRPr="00483082">
        <w:rPr>
          <w:sz w:val="16"/>
        </w:rPr>
        <w:t xml:space="preserve"> </w:t>
      </w:r>
      <w:r w:rsidRPr="00483082">
        <w:rPr>
          <w:rStyle w:val="StyleUnderline"/>
        </w:rPr>
        <w:t>Transnational state apparatuses</w:t>
      </w:r>
      <w:r w:rsidRPr="00483082">
        <w:rPr>
          <w:sz w:val="16"/>
        </w:rPr>
        <w:t xml:space="preserve"> are incipient and </w:t>
      </w:r>
      <w:r w:rsidRPr="00483082">
        <w:rPr>
          <w:rStyle w:val="StyleUnderline"/>
        </w:rPr>
        <w:t>have not been able to play the role of</w:t>
      </w:r>
      <w:r w:rsidRPr="00483082">
        <w:rPr>
          <w:sz w:val="16"/>
        </w:rPr>
        <w:t xml:space="preserve"> what social scientists refer to as a </w:t>
      </w:r>
      <w:r w:rsidRPr="00483082">
        <w:rPr>
          <w:rStyle w:val="StyleUnderline"/>
        </w:rPr>
        <w:t>“hegemon</w:t>
      </w:r>
      <w:r w:rsidRPr="00483082">
        <w:rPr>
          <w:sz w:val="16"/>
        </w:rPr>
        <w:t xml:space="preserve">,” or a leading nation-state that has enough power and authority to </w:t>
      </w:r>
      <w:proofErr w:type="spellStart"/>
      <w:r w:rsidRPr="00483082">
        <w:rPr>
          <w:sz w:val="16"/>
        </w:rPr>
        <w:t>organise</w:t>
      </w:r>
      <w:proofErr w:type="spellEnd"/>
      <w:r w:rsidRPr="00483082">
        <w:rPr>
          <w:sz w:val="16"/>
        </w:rPr>
        <w:t xml:space="preserve"> and </w:t>
      </w:r>
      <w:proofErr w:type="spellStart"/>
      <w:r w:rsidRPr="00483082">
        <w:rPr>
          <w:sz w:val="16"/>
        </w:rPr>
        <w:t>s</w:t>
      </w:r>
      <w:r w:rsidRPr="00FD243A">
        <w:rPr>
          <w:sz w:val="16"/>
        </w:rPr>
        <w:t>tabilise</w:t>
      </w:r>
      <w:proofErr w:type="spellEnd"/>
      <w:r w:rsidRPr="00FD243A">
        <w:rPr>
          <w:sz w:val="16"/>
        </w:rPr>
        <w:t xml:space="preserve"> the system. </w:t>
      </w:r>
      <w:r w:rsidRPr="00483082">
        <w:rPr>
          <w:rStyle w:val="StyleUnderline"/>
          <w:highlight w:val="yellow"/>
        </w:rPr>
        <w:t>The spread of w</w:t>
      </w:r>
      <w:r w:rsidRPr="000139CB">
        <w:rPr>
          <w:rStyle w:val="StyleUnderline"/>
        </w:rPr>
        <w:t>eapons</w:t>
      </w:r>
      <w:r w:rsidRPr="00483082">
        <w:rPr>
          <w:rStyle w:val="StyleUnderline"/>
          <w:highlight w:val="yellow"/>
        </w:rPr>
        <w:t xml:space="preserve"> </w:t>
      </w:r>
      <w:r w:rsidRPr="000139CB">
        <w:rPr>
          <w:rStyle w:val="StyleUnderline"/>
        </w:rPr>
        <w:t>of</w:t>
      </w:r>
      <w:r w:rsidRPr="00483082">
        <w:rPr>
          <w:rStyle w:val="StyleUnderline"/>
          <w:highlight w:val="yellow"/>
        </w:rPr>
        <w:t xml:space="preserve"> m</w:t>
      </w:r>
      <w:r w:rsidRPr="000139CB">
        <w:rPr>
          <w:rStyle w:val="StyleUnderline"/>
        </w:rPr>
        <w:t>ass</w:t>
      </w:r>
      <w:r w:rsidRPr="00483082">
        <w:rPr>
          <w:rStyle w:val="StyleUnderline"/>
          <w:highlight w:val="yellow"/>
        </w:rPr>
        <w:t xml:space="preserve"> d</w:t>
      </w:r>
      <w:r w:rsidRPr="000139CB">
        <w:rPr>
          <w:rStyle w:val="StyleUnderline"/>
        </w:rPr>
        <w:t>estruction</w:t>
      </w:r>
      <w:r w:rsidRPr="00483082">
        <w:rPr>
          <w:rStyle w:val="StyleUnderline"/>
          <w:highlight w:val="yellow"/>
        </w:rPr>
        <w:t xml:space="preserve"> and </w:t>
      </w:r>
      <w:r w:rsidRPr="000139CB">
        <w:rPr>
          <w:rStyle w:val="StyleUnderline"/>
        </w:rPr>
        <w:t xml:space="preserve">the unprecedented </w:t>
      </w:r>
      <w:proofErr w:type="spellStart"/>
      <w:r w:rsidRPr="00483082">
        <w:rPr>
          <w:rStyle w:val="StyleUnderline"/>
          <w:highlight w:val="yellow"/>
        </w:rPr>
        <w:t>militarisation</w:t>
      </w:r>
      <w:proofErr w:type="spellEnd"/>
      <w:r w:rsidRPr="00483082">
        <w:rPr>
          <w:rStyle w:val="StyleUnderline"/>
          <w:highlight w:val="yellow"/>
        </w:rPr>
        <w:t xml:space="preserve"> </w:t>
      </w:r>
      <w:r w:rsidRPr="000139CB">
        <w:rPr>
          <w:rStyle w:val="StyleUnderline"/>
        </w:rPr>
        <w:t>of social life</w:t>
      </w:r>
      <w:r w:rsidRPr="00F137C8">
        <w:rPr>
          <w:rStyle w:val="StyleUnderline"/>
        </w:rPr>
        <w:t xml:space="preserve"> and conflict across the globe </w:t>
      </w:r>
      <w:r w:rsidRPr="00483082">
        <w:rPr>
          <w:rStyle w:val="StyleUnderline"/>
          <w:highlight w:val="yellow"/>
        </w:rPr>
        <w:t>makes it hard to imagine</w:t>
      </w:r>
      <w:r w:rsidRPr="00F137C8">
        <w:rPr>
          <w:rStyle w:val="StyleUnderline"/>
        </w:rPr>
        <w:t xml:space="preserve"> that </w:t>
      </w:r>
      <w:r w:rsidRPr="00483082">
        <w:rPr>
          <w:rStyle w:val="StyleUnderline"/>
          <w:highlight w:val="yellow"/>
        </w:rPr>
        <w:t xml:space="preserve">the system can come under </w:t>
      </w:r>
      <w:r w:rsidRPr="000139CB">
        <w:rPr>
          <w:rStyle w:val="StyleUnderline"/>
        </w:rPr>
        <w:t xml:space="preserve">any </w:t>
      </w:r>
      <w:r w:rsidRPr="00483082">
        <w:rPr>
          <w:rStyle w:val="StyleUnderline"/>
          <w:highlight w:val="yellow"/>
        </w:rPr>
        <w:t>stable political authority</w:t>
      </w:r>
      <w:r w:rsidRPr="00F137C8">
        <w:rPr>
          <w:rStyle w:val="StyleUnderline"/>
        </w:rPr>
        <w:t xml:space="preserve"> that assures its reproduction.</w:t>
      </w:r>
      <w:r>
        <w:rPr>
          <w:rStyle w:val="StyleUnderline"/>
        </w:rPr>
        <w:t xml:space="preserve"> </w:t>
      </w:r>
      <w:r w:rsidRPr="00FD243A">
        <w:rPr>
          <w:sz w:val="16"/>
        </w:rPr>
        <w:t xml:space="preserve">Global Police State How have social and political forces worldwide responded to crisis? The crisis has resulted in a rapid political </w:t>
      </w:r>
      <w:proofErr w:type="spellStart"/>
      <w:r w:rsidRPr="00FD243A">
        <w:rPr>
          <w:sz w:val="16"/>
        </w:rPr>
        <w:t>polarisation</w:t>
      </w:r>
      <w:proofErr w:type="spellEnd"/>
      <w:r w:rsidRPr="00FD243A">
        <w:rPr>
          <w:sz w:val="16"/>
        </w:rPr>
        <w:t xml:space="preserve"> in global society. Both right and left-wing forces are ascendant. Three responses seem to be in dispute. One is what we could call “reformism from above.” This elite reformism is aimed at </w:t>
      </w:r>
      <w:proofErr w:type="spellStart"/>
      <w:r w:rsidRPr="00FD243A">
        <w:rPr>
          <w:sz w:val="16"/>
        </w:rPr>
        <w:t>stabilising</w:t>
      </w:r>
      <w:proofErr w:type="spellEnd"/>
      <w:r w:rsidRPr="00FD243A">
        <w:rPr>
          <w:sz w:val="16"/>
        </w:rPr>
        <w:t xml:space="preserve"> the system, at saving the system from itself and from more radical re- </w:t>
      </w:r>
      <w:proofErr w:type="spellStart"/>
      <w:r w:rsidRPr="00FD243A">
        <w:rPr>
          <w:sz w:val="16"/>
        </w:rPr>
        <w:t>sponses</w:t>
      </w:r>
      <w:proofErr w:type="spellEnd"/>
      <w:r w:rsidRPr="00FD243A">
        <w:rPr>
          <w:sz w:val="16"/>
        </w:rPr>
        <w:t xml:space="preserve"> from below. Nonetheless, in the years following the 2008 collapse of the global financial system it seems these reformers </w:t>
      </w:r>
      <w:r w:rsidRPr="00D20AA1">
        <w:rPr>
          <w:sz w:val="16"/>
        </w:rPr>
        <w:t xml:space="preserve">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D20AA1">
        <w:rPr>
          <w:i/>
          <w:iCs/>
          <w:sz w:val="16"/>
        </w:rPr>
        <w:t>21st century fascism</w:t>
      </w:r>
      <w:r w:rsidRPr="00D20AA1">
        <w:rPr>
          <w:sz w:val="16"/>
        </w:rPr>
        <w:t xml:space="preserve">.5 </w:t>
      </w:r>
      <w:r w:rsidRPr="00D20AA1">
        <w:rPr>
          <w:rStyle w:val="StyleUnderline"/>
        </w:rPr>
        <w:t>The ultra-right is an insurgent force in many countries.</w:t>
      </w:r>
      <w:r w:rsidRPr="00D20AA1">
        <w:rPr>
          <w:sz w:val="16"/>
        </w:rPr>
        <w:t xml:space="preserve"> In broad strokes, </w:t>
      </w:r>
      <w:r w:rsidRPr="00D20AA1">
        <w:rPr>
          <w:rStyle w:val="StyleUnderline"/>
        </w:rPr>
        <w:t xml:space="preserve">this project seeks to fuse reactionary political power with transnational capital and to </w:t>
      </w:r>
      <w:proofErr w:type="spellStart"/>
      <w:r w:rsidRPr="00D20AA1">
        <w:rPr>
          <w:rStyle w:val="StyleUnderline"/>
        </w:rPr>
        <w:t>organise</w:t>
      </w:r>
      <w:proofErr w:type="spellEnd"/>
      <w:r w:rsidRPr="00D20AA1">
        <w:rPr>
          <w:rStyle w:val="StyleUnderline"/>
        </w:rPr>
        <w:t xml:space="preserve"> a mass base among historically privileged sectors of the</w:t>
      </w:r>
      <w:r w:rsidRPr="00F137C8">
        <w:rPr>
          <w:rStyle w:val="StyleUnderline"/>
        </w:rPr>
        <w:t xml:space="preserve"> global </w:t>
      </w:r>
      <w:r w:rsidRPr="00D20AA1">
        <w:rPr>
          <w:rStyle w:val="StyleUnderline"/>
        </w:rPr>
        <w:t>working class</w:t>
      </w:r>
      <w:r w:rsidRPr="00D20AA1">
        <w:rPr>
          <w:sz w:val="16"/>
        </w:rPr>
        <w:t xml:space="preserve"> – </w:t>
      </w:r>
      <w:r w:rsidRPr="00D20AA1">
        <w:rPr>
          <w:rStyle w:val="StyleUnderline"/>
        </w:rPr>
        <w:t>such as white workers</w:t>
      </w:r>
      <w:r w:rsidRPr="00D20AA1">
        <w:rPr>
          <w:sz w:val="16"/>
        </w:rPr>
        <w:t xml:space="preserve"> in the North and middle layers in the South – </w:t>
      </w:r>
      <w:r w:rsidRPr="00D20AA1">
        <w:rPr>
          <w:rStyle w:val="StyleUnderline"/>
        </w:rPr>
        <w:t>that are now experiencing heightened insecurity and the specter of downward mobility. It involves</w:t>
      </w:r>
      <w:r w:rsidRPr="000139CB">
        <w:rPr>
          <w:rStyle w:val="StyleUnderline"/>
        </w:rPr>
        <w:t xml:space="preserve"> </w:t>
      </w:r>
      <w:r w:rsidRPr="00483082">
        <w:rPr>
          <w:rStyle w:val="StyleUnderline"/>
          <w:highlight w:val="yellow"/>
        </w:rPr>
        <w:t>militarism</w:t>
      </w:r>
      <w:r w:rsidRPr="00F137C8">
        <w:rPr>
          <w:rStyle w:val="StyleUnderline"/>
        </w:rPr>
        <w:t xml:space="preserve">, extreme </w:t>
      </w:r>
      <w:proofErr w:type="spellStart"/>
      <w:r w:rsidRPr="00483082">
        <w:rPr>
          <w:rStyle w:val="StyleUnderline"/>
          <w:highlight w:val="yellow"/>
        </w:rPr>
        <w:t>masculinisation</w:t>
      </w:r>
      <w:proofErr w:type="spellEnd"/>
      <w:r w:rsidRPr="00483082">
        <w:rPr>
          <w:rStyle w:val="StyleUnderline"/>
          <w:highlight w:val="yellow"/>
        </w:rPr>
        <w:t>, homophobia, racism an</w:t>
      </w:r>
      <w:r w:rsidRPr="00757939">
        <w:rPr>
          <w:rStyle w:val="StyleUnderline"/>
        </w:rPr>
        <w:t xml:space="preserve">d racist </w:t>
      </w:r>
      <w:proofErr w:type="spellStart"/>
      <w:r w:rsidRPr="00757939">
        <w:rPr>
          <w:rStyle w:val="StyleUnderline"/>
        </w:rPr>
        <w:t>mobilisations</w:t>
      </w:r>
      <w:proofErr w:type="spellEnd"/>
      <w:r w:rsidRPr="000139CB">
        <w:rPr>
          <w:rStyle w:val="StyleUnderline"/>
        </w:rPr>
        <w:t>, including the search for scapegoats,</w:t>
      </w:r>
      <w:r w:rsidRPr="00F137C8">
        <w:rPr>
          <w:rStyle w:val="StyleUnderline"/>
        </w:rPr>
        <w:t xml:space="preserve"> such as immigrant workers and</w:t>
      </w:r>
      <w:r w:rsidRPr="00FD243A">
        <w:rPr>
          <w:sz w:val="16"/>
        </w:rPr>
        <w:t xml:space="preserve">, in the West, </w:t>
      </w:r>
      <w:r w:rsidRPr="00F137C8">
        <w:rPr>
          <w:rStyle w:val="StyleUnderline"/>
        </w:rPr>
        <w:t xml:space="preserve">Muslims. </w:t>
      </w:r>
      <w:r w:rsidRPr="00483082">
        <w:rPr>
          <w:rStyle w:val="StyleUnderline"/>
          <w:highlight w:val="yellow"/>
        </w:rPr>
        <w:t xml:space="preserve">Twenty-first century fascism </w:t>
      </w:r>
      <w:r w:rsidRPr="000139CB">
        <w:rPr>
          <w:rStyle w:val="StyleUnderline"/>
        </w:rPr>
        <w:t>evokes mystifying ideologies</w:t>
      </w:r>
      <w:r w:rsidRPr="00F137C8">
        <w:rPr>
          <w:rStyle w:val="StyleUnderline"/>
        </w:rPr>
        <w:t xml:space="preserve">, often involving race/culture supremacy and xenophobia, embracing an </w:t>
      </w:r>
      <w:proofErr w:type="spellStart"/>
      <w:r w:rsidRPr="00F137C8">
        <w:rPr>
          <w:rStyle w:val="StyleUnderline"/>
        </w:rPr>
        <w:t>idealised</w:t>
      </w:r>
      <w:proofErr w:type="spellEnd"/>
      <w:r w:rsidRPr="00F137C8">
        <w:rPr>
          <w:rStyle w:val="StyleUnderline"/>
        </w:rPr>
        <w:t xml:space="preserve"> and mythical past. </w:t>
      </w:r>
      <w:r w:rsidRPr="000139CB">
        <w:rPr>
          <w:rStyle w:val="StyleUnderline"/>
        </w:rPr>
        <w:t xml:space="preserve">Neo-fascist culture </w:t>
      </w:r>
      <w:proofErr w:type="spellStart"/>
      <w:r w:rsidRPr="00483082">
        <w:rPr>
          <w:rStyle w:val="StyleUnderline"/>
          <w:highlight w:val="yellow"/>
        </w:rPr>
        <w:t>normalises</w:t>
      </w:r>
      <w:proofErr w:type="spellEnd"/>
      <w:r w:rsidRPr="00483082">
        <w:rPr>
          <w:rStyle w:val="StyleUnderline"/>
          <w:highlight w:val="yellow"/>
        </w:rPr>
        <w:t xml:space="preserve"> and </w:t>
      </w:r>
      <w:proofErr w:type="spellStart"/>
      <w:r w:rsidRPr="00483082">
        <w:rPr>
          <w:rStyle w:val="StyleUnderline"/>
          <w:highlight w:val="yellow"/>
        </w:rPr>
        <w:t>glamorises</w:t>
      </w:r>
      <w:proofErr w:type="spellEnd"/>
      <w:r w:rsidRPr="00483082">
        <w:rPr>
          <w:rStyle w:val="StyleUnderline"/>
          <w:highlight w:val="yellow"/>
        </w:rPr>
        <w:t xml:space="preserve"> warfare </w:t>
      </w:r>
      <w:r w:rsidRPr="00FD243A">
        <w:rPr>
          <w:rStyle w:val="StyleUnderline"/>
        </w:rPr>
        <w:t>and social violence</w:t>
      </w:r>
      <w:r w:rsidRPr="00F137C8">
        <w:rPr>
          <w:rStyle w:val="StyleUnderline"/>
        </w:rPr>
        <w:t xml:space="preserve">, indeed, </w:t>
      </w:r>
      <w:r w:rsidRPr="00483082">
        <w:rPr>
          <w:rStyle w:val="StyleUnderline"/>
        </w:rPr>
        <w:t>generates a fascination with domination that is portrayed even as heroic.</w:t>
      </w:r>
    </w:p>
    <w:p w14:paraId="10C34451" w14:textId="77777777" w:rsidR="00202F61" w:rsidRPr="003A0B6C" w:rsidRDefault="00202F61" w:rsidP="00202F61">
      <w:pPr>
        <w:pStyle w:val="Heading4"/>
      </w:pPr>
      <w:r w:rsidRPr="003A0B6C">
        <w:t xml:space="preserve">Voting negative refuses the affirmative in favor of Historical Materialist Pedagogy as a method for understanding both society and waste. Without revolutionary theory, there can be no revolutionary moment. Only a focus on the structural antagonisms produced by capitalism can lead to transformative politics. </w:t>
      </w:r>
    </w:p>
    <w:p w14:paraId="2E208AAE" w14:textId="77777777" w:rsidR="00202F61" w:rsidRPr="003A0B6C" w:rsidRDefault="00202F61" w:rsidP="00202F61">
      <w:pPr>
        <w:rPr>
          <w:sz w:val="12"/>
          <w:szCs w:val="12"/>
        </w:rPr>
      </w:pPr>
      <w:r w:rsidRPr="003A0B6C">
        <w:rPr>
          <w:rStyle w:val="Style13ptBold"/>
        </w:rPr>
        <w:t>Ebert ‘9</w:t>
      </w:r>
      <w:r w:rsidRPr="003A0B6C">
        <w:t xml:space="preserve"> </w:t>
      </w:r>
      <w:r w:rsidRPr="003A0B6C">
        <w:rPr>
          <w:sz w:val="12"/>
          <w:szCs w:val="12"/>
        </w:rPr>
        <w:t>[Teresa, Associate Professor of English, State University of New York at Albany, THE TASK OF CULTURAL CRITIQUE, pp. 92-95]</w:t>
      </w:r>
    </w:p>
    <w:p w14:paraId="31750059" w14:textId="77777777" w:rsidR="00202F61" w:rsidRPr="0047157F" w:rsidRDefault="00202F61" w:rsidP="00202F61">
      <w:pPr>
        <w:rPr>
          <w:sz w:val="10"/>
        </w:rPr>
      </w:pPr>
      <w:r w:rsidRPr="00DF3264">
        <w:rPr>
          <w:sz w:val="10"/>
        </w:rPr>
        <w:t xml:space="preserve">Unlike these rewritings, which reaffirm in a somewhat new language the system of wage labor with only minor </w:t>
      </w:r>
      <w:r w:rsidRPr="00DB794A">
        <w:rPr>
          <w:sz w:val="10"/>
        </w:rPr>
        <w:t xml:space="preserve">internal reforms, </w:t>
      </w:r>
      <w:r w:rsidRPr="00DB794A">
        <w:rPr>
          <w:rStyle w:val="StyleUnderline"/>
        </w:rPr>
        <w:t>materialist critique aims at ending class rule. It goes beyond description and explains the working of wage labor and the abstract structures tha</w:t>
      </w:r>
      <w:r w:rsidRPr="003A0B6C">
        <w:rPr>
          <w:rStyle w:val="StyleUnderline"/>
        </w:rPr>
        <w:t>t cannot be experienced directly but underwrite it. Materialist critique unpacks the philosophical and theoretical arguments that provide concepts for legitimizing wage labor</w:t>
      </w:r>
      <w:r w:rsidRPr="00DF3264">
        <w:rPr>
          <w:sz w:val="10"/>
        </w:rPr>
        <w:t xml:space="preserve"> and marks the textual representations that make it seem a normal part of life. In short, </w:t>
      </w:r>
      <w:r w:rsidRPr="008F5111">
        <w:rPr>
          <w:rStyle w:val="Emphasis"/>
          <w:highlight w:val="yellow"/>
        </w:rPr>
        <w:t xml:space="preserve">instead of focusing on </w:t>
      </w:r>
      <w:proofErr w:type="spellStart"/>
      <w:r w:rsidRPr="008F5111">
        <w:rPr>
          <w:rStyle w:val="Emphasis"/>
          <w:highlight w:val="yellow"/>
        </w:rPr>
        <w:t>micropractices</w:t>
      </w:r>
      <w:proofErr w:type="spellEnd"/>
      <w:r w:rsidRPr="00DF3264">
        <w:rPr>
          <w:sz w:val="10"/>
        </w:rPr>
        <w:t xml:space="preserve"> (prison, gender, education, war</w:t>
      </w:r>
      <w:r w:rsidRPr="003A0B6C">
        <w:rPr>
          <w:rStyle w:val="StyleUnderline"/>
        </w:rPr>
        <w:t xml:space="preserve">, </w:t>
      </w:r>
      <w:r w:rsidRPr="003A0B6C">
        <w:rPr>
          <w:rStyle w:val="Emphasis"/>
        </w:rPr>
        <w:t>literature, and so on</w:t>
      </w:r>
      <w:r w:rsidRPr="00DF3264">
        <w:rPr>
          <w:sz w:val="10"/>
        </w:rPr>
        <w:t xml:space="preserve">) in local and regional terms, </w:t>
      </w:r>
      <w:r w:rsidRPr="008F5111">
        <w:rPr>
          <w:rStyle w:val="Emphasis"/>
          <w:highlight w:val="yellow"/>
        </w:rPr>
        <w:t>materialist critique relates these practices to the macrostructures of capitalism</w:t>
      </w:r>
      <w:r w:rsidRPr="003A0B6C">
        <w:rPr>
          <w:rStyle w:val="StyleUnderline"/>
        </w:rPr>
        <w:t xml:space="preserve"> and provides the knowledges necessary to put an end to exploitation. </w:t>
      </w:r>
      <w:r w:rsidRPr="00DF3264">
        <w:rPr>
          <w:sz w:val="10"/>
        </w:rPr>
        <w:t xml:space="preserve">At the center of these knowledges is class critique. </w:t>
      </w:r>
      <w:r w:rsidRPr="008F5111">
        <w:rPr>
          <w:rStyle w:val="StyleUnderline"/>
          <w:highlight w:val="yellow"/>
        </w:rPr>
        <w:t>Pedagogy of critique is a class critique of social relations</w:t>
      </w:r>
      <w:r w:rsidRPr="003A0B6C">
        <w:rPr>
          <w:rStyle w:val="StyleUnderline"/>
        </w:rPr>
        <w:t xml:space="preserve"> and the knowledges they </w:t>
      </w:r>
      <w:proofErr w:type="gramStart"/>
      <w:r w:rsidRPr="003A0B6C">
        <w:rPr>
          <w:rStyle w:val="StyleUnderline"/>
        </w:rPr>
        <w:t>produce</w:t>
      </w:r>
      <w:r w:rsidRPr="00DF3264">
        <w:rPr>
          <w:sz w:val="10"/>
        </w:rPr>
        <w:t xml:space="preserve"> .</w:t>
      </w:r>
      <w:proofErr w:type="gramEnd"/>
      <w:r w:rsidRPr="00DF3264">
        <w:rPr>
          <w:sz w:val="10"/>
        </w:rPr>
        <w:t xml:space="preserve"> Its subject is wage labor, not the body without </w:t>
      </w:r>
      <w:proofErr w:type="gramStart"/>
      <w:r w:rsidRPr="00DF3264">
        <w:rPr>
          <w:sz w:val="10"/>
        </w:rPr>
        <w:t>organs .</w:t>
      </w:r>
      <w:proofErr w:type="gramEnd"/>
      <w:r w:rsidRPr="00DF3264">
        <w:rPr>
          <w:sz w:val="10"/>
        </w:rPr>
        <w:t xml:space="preserve"> An exemplary lesson in pedagogy of critique is provided by Marx, who concludes chapter 6 of Capital, " The Buying and Selling of </w:t>
      </w:r>
      <w:proofErr w:type="spellStart"/>
      <w:r w:rsidRPr="00DF3264">
        <w:rPr>
          <w:sz w:val="10"/>
        </w:rPr>
        <w:t>Labour</w:t>
      </w:r>
      <w:proofErr w:type="spellEnd"/>
      <w:r w:rsidRPr="00DF3264">
        <w:rPr>
          <w:sz w:val="10"/>
        </w:rPr>
        <w:t xml:space="preserve">-Power, " by addressing the sphere within which wages are exchanged for labor power and the way this exchange is represented in the legal, philosophical, and representational apparatuses of capitalism as </w:t>
      </w:r>
      <w:proofErr w:type="gramStart"/>
      <w:r w:rsidRPr="00DF3264">
        <w:rPr>
          <w:sz w:val="10"/>
        </w:rPr>
        <w:t>equal .</w:t>
      </w:r>
      <w:proofErr w:type="gramEnd"/>
      <w:r w:rsidRPr="00DF3264">
        <w:rPr>
          <w:sz w:val="10"/>
        </w:rPr>
        <w:t xml:space="preserve"> He provides knowledge of the structures of wage labor and the theoretical discourses that sustain it. I have quoted this passage before and will refer to it again and again. Here is the full version: We now know how the value paid by the purchaser to the possessor of this peculiar commodity, </w:t>
      </w:r>
      <w:proofErr w:type="spellStart"/>
      <w:r w:rsidRPr="00DF3264">
        <w:rPr>
          <w:sz w:val="10"/>
        </w:rPr>
        <w:t>labour</w:t>
      </w:r>
      <w:proofErr w:type="spellEnd"/>
      <w:r w:rsidRPr="00DF3264">
        <w:rPr>
          <w:sz w:val="10"/>
        </w:rPr>
        <w:t xml:space="preserve">-power, is determined. The use-value which the former gets in exchange, manifests itself only in the actual usufruct, in the consumption of the </w:t>
      </w:r>
      <w:proofErr w:type="spellStart"/>
      <w:r w:rsidRPr="00DF3264">
        <w:rPr>
          <w:sz w:val="10"/>
        </w:rPr>
        <w:t>labour</w:t>
      </w:r>
      <w:proofErr w:type="spellEnd"/>
      <w:r w:rsidRPr="00DF3264">
        <w:rPr>
          <w:sz w:val="10"/>
        </w:rPr>
        <w:t xml:space="preserve">-power. The money-owner buys everything necessary for this purpose, such as raw material, in the market, and pays for it at its full </w:t>
      </w:r>
      <w:proofErr w:type="gramStart"/>
      <w:r w:rsidRPr="00DF3264">
        <w:rPr>
          <w:sz w:val="10"/>
        </w:rPr>
        <w:t>value .</w:t>
      </w:r>
      <w:proofErr w:type="gramEnd"/>
      <w:r w:rsidRPr="00DF3264">
        <w:rPr>
          <w:sz w:val="10"/>
        </w:rPr>
        <w:t xml:space="preserve"> The consumption of </w:t>
      </w:r>
      <w:proofErr w:type="spellStart"/>
      <w:r w:rsidRPr="00DF3264">
        <w:rPr>
          <w:sz w:val="10"/>
        </w:rPr>
        <w:t>labourpower</w:t>
      </w:r>
      <w:proofErr w:type="spellEnd"/>
      <w:r w:rsidRPr="00DF3264">
        <w:rPr>
          <w:sz w:val="10"/>
        </w:rPr>
        <w:t xml:space="preserve"> is at one and the same time the production of commodities and of surplus-value. The consumption of </w:t>
      </w:r>
      <w:proofErr w:type="spellStart"/>
      <w:r w:rsidRPr="00DF3264">
        <w:rPr>
          <w:sz w:val="10"/>
        </w:rPr>
        <w:t>labour</w:t>
      </w:r>
      <w:proofErr w:type="spellEnd"/>
      <w:r w:rsidRPr="00DF3264">
        <w:rPr>
          <w:sz w:val="10"/>
        </w:rPr>
        <w:t xml:space="preserve">-power is completed, as is the case of every other commodity, outside the limits of the market or the sphere of circulation. Accompanied by Mr. Moneybags and by the possessor of </w:t>
      </w:r>
      <w:proofErr w:type="spellStart"/>
      <w:r w:rsidRPr="00DF3264">
        <w:rPr>
          <w:sz w:val="10"/>
        </w:rPr>
        <w:t>labour</w:t>
      </w:r>
      <w:proofErr w:type="spellEnd"/>
      <w:r w:rsidRPr="00DF3264">
        <w:rPr>
          <w:sz w:val="10"/>
        </w:rPr>
        <w:t xml:space="preserve">-power, we therefore take leave for a time of this noisy sphere, where everything takes place on the surface and in view of all men, and follow them both into the hidden abode of production, on whose threshold there stares us in the face "No admittance except on </w:t>
      </w:r>
      <w:proofErr w:type="gramStart"/>
      <w:r w:rsidRPr="00DF3264">
        <w:rPr>
          <w:sz w:val="10"/>
        </w:rPr>
        <w:t>business .</w:t>
      </w:r>
      <w:proofErr w:type="gramEnd"/>
      <w:r w:rsidRPr="00DF3264">
        <w:rPr>
          <w:sz w:val="10"/>
        </w:rPr>
        <w:t xml:space="preserve"> " Here we shall see, not only how capital produces, but how capital is produced. We shall at last force the secret of profit making. This sphere that we are deserting, within whose boundaries the sale and purchase of </w:t>
      </w:r>
      <w:proofErr w:type="spellStart"/>
      <w:r w:rsidRPr="00DF3264">
        <w:rPr>
          <w:sz w:val="10"/>
        </w:rPr>
        <w:t>labour</w:t>
      </w:r>
      <w:proofErr w:type="spellEnd"/>
      <w:r w:rsidRPr="00DF3264">
        <w:rPr>
          <w:sz w:val="10"/>
        </w:rPr>
        <w:t xml:space="preserve">-power goes on, is in fact a very Eden of the innate rights of man. There alone rule Freedom, Equality, Property and Bentham. Freedom, because both buyer and seller of a commodity, say of </w:t>
      </w:r>
      <w:proofErr w:type="spellStart"/>
      <w:r w:rsidRPr="00DF3264">
        <w:rPr>
          <w:sz w:val="10"/>
        </w:rPr>
        <w:t>labour</w:t>
      </w:r>
      <w:proofErr w:type="spellEnd"/>
      <w:r w:rsidRPr="00DF3264">
        <w:rPr>
          <w:sz w:val="10"/>
        </w:rPr>
        <w:t xml:space="preserve">-power, are constrained only by their own free will. They contract as free agents, and the agreement they come to, is but the form in which they give legal expression to their common will. Equality, because each enters into relation with the other, as with a simple owner of commodities, and they exchange equivalent for equivalent. Property, because each disposes only of what is his own. And Bentham, because each looks only to himself. The only force that brings them together and puts them in relation with each other, is the selfishness, the gain and the private interests of each. Each looks to himself only, and no one troubles himself about the rest, and just because they do so, do they all, in accordance with the pre-established harmony of things, or under the auspices of an all-shrewd providence, work together to their mutual advantage, for the common weal and in the interest of all. On leaving this sphere of simple circulation or of exchange of commodities, which furnishes the "Free-trader vulgaris" with his views and ideas, and with the standard by which he judges a society based on capital and wages, we think we can perceive a change in the physiognomy of our dramatis personae. He, who before was the money-owner, now strides in front as capitalist; the possessor of </w:t>
      </w:r>
      <w:proofErr w:type="spellStart"/>
      <w:r w:rsidRPr="00DF3264">
        <w:rPr>
          <w:sz w:val="10"/>
        </w:rPr>
        <w:t>labour</w:t>
      </w:r>
      <w:proofErr w:type="spellEnd"/>
      <w:r w:rsidRPr="00DF3264">
        <w:rPr>
          <w:sz w:val="10"/>
        </w:rPr>
        <w:t xml:space="preserve">-power follows as his </w:t>
      </w:r>
      <w:proofErr w:type="spellStart"/>
      <w:r w:rsidRPr="00DF3264">
        <w:rPr>
          <w:sz w:val="10"/>
        </w:rPr>
        <w:t>labourer</w:t>
      </w:r>
      <w:proofErr w:type="spellEnd"/>
      <w:r w:rsidRPr="00DF3264">
        <w:rPr>
          <w:sz w:val="10"/>
        </w:rPr>
        <w:t xml:space="preserve">. The one with an air of importance, smirking, intent on business; the other, timid and holding back, like one who is bringing his own hide to market and has nothing to expect but-a hiding. </w:t>
      </w:r>
      <w:r w:rsidRPr="003A0B6C">
        <w:rPr>
          <w:rStyle w:val="StyleUnderline"/>
        </w:rPr>
        <w:t xml:space="preserve">Materialist critique is </w:t>
      </w:r>
      <w:r w:rsidRPr="008F5111">
        <w:rPr>
          <w:rStyle w:val="StyleUnderline"/>
          <w:highlight w:val="yellow"/>
        </w:rPr>
        <w:t>fundamental to</w:t>
      </w:r>
      <w:r w:rsidRPr="008F5111">
        <w:rPr>
          <w:sz w:val="10"/>
          <w:highlight w:val="yellow"/>
        </w:rPr>
        <w:t xml:space="preserve"> a </w:t>
      </w:r>
      <w:r w:rsidRPr="008F5111">
        <w:rPr>
          <w:rStyle w:val="StyleUnderline"/>
          <w:highlight w:val="yellow"/>
        </w:rPr>
        <w:t>transformative</w:t>
      </w:r>
      <w:r w:rsidRPr="00DF3264">
        <w:rPr>
          <w:sz w:val="10"/>
        </w:rPr>
        <w:t xml:space="preserve"> feminist </w:t>
      </w:r>
      <w:r w:rsidRPr="008F5111">
        <w:rPr>
          <w:rStyle w:val="StyleUnderline"/>
          <w:highlight w:val="yellow"/>
        </w:rPr>
        <w:t>politics</w:t>
      </w:r>
      <w:r w:rsidRPr="00DF3264">
        <w:rPr>
          <w:sz w:val="10"/>
        </w:rPr>
        <w:t xml:space="preserve">. </w:t>
      </w:r>
      <w:r w:rsidRPr="003A0B6C">
        <w:rPr>
          <w:rStyle w:val="StyleUnderline"/>
        </w:rPr>
        <w:t xml:space="preserve">Through critique </w:t>
      </w:r>
      <w:r w:rsidRPr="008F5111">
        <w:rPr>
          <w:rStyle w:val="StyleUnderline"/>
          <w:highlight w:val="yellow"/>
        </w:rPr>
        <w:t>the subject develops historical knowledges of the social totality:</w:t>
      </w:r>
      <w:r w:rsidRPr="003A0B6C">
        <w:rPr>
          <w:rStyle w:val="StyleUnderline"/>
        </w:rPr>
        <w:t xml:space="preserve"> she acquires, in other words, an understanding of how the existing social institutions</w:t>
      </w:r>
      <w:r w:rsidRPr="00DF3264">
        <w:rPr>
          <w:sz w:val="10"/>
        </w:rPr>
        <w:t xml:space="preserve"> (motherhood, child care, love, paternity, taxation, family, . . . and so </w:t>
      </w:r>
      <w:proofErr w:type="gramStart"/>
      <w:r w:rsidRPr="00DF3264">
        <w:rPr>
          <w:sz w:val="10"/>
        </w:rPr>
        <w:t>on )</w:t>
      </w:r>
      <w:proofErr w:type="gramEnd"/>
      <w:r w:rsidRPr="00DF3264">
        <w:rPr>
          <w:sz w:val="10"/>
        </w:rPr>
        <w:t xml:space="preserve"> </w:t>
      </w:r>
      <w:r w:rsidRPr="003A0B6C">
        <w:rPr>
          <w:rStyle w:val="StyleUnderline"/>
        </w:rPr>
        <w:t xml:space="preserve">are part of the social relations of production, how </w:t>
      </w:r>
      <w:r w:rsidRPr="008F5111">
        <w:rPr>
          <w:rStyle w:val="StyleUnderline"/>
          <w:highlight w:val="yellow"/>
        </w:rPr>
        <w:t>they are located in exploitative relations of difference, and how they can be changed</w:t>
      </w:r>
      <w:r w:rsidRPr="003A0B6C">
        <w:rPr>
          <w:rStyle w:val="StyleUnderline"/>
        </w:rPr>
        <w:t>. Materialist critique</w:t>
      </w:r>
      <w:r w:rsidRPr="00DF3264">
        <w:rPr>
          <w:sz w:val="10"/>
        </w:rPr>
        <w:t xml:space="preserve">, in other words, </w:t>
      </w:r>
      <w:r w:rsidRPr="003A0B6C">
        <w:rPr>
          <w:rStyle w:val="StyleUnderline"/>
        </w:rPr>
        <w:t xml:space="preserve">is that knowledge practice that </w:t>
      </w:r>
      <w:r w:rsidRPr="008F5111">
        <w:rPr>
          <w:rStyle w:val="StyleUnderline"/>
          <w:highlight w:val="yellow"/>
        </w:rPr>
        <w:t>historically situates the conditions of possibility of what empirically exists under capitalist relations of class difference</w:t>
      </w:r>
      <w:r w:rsidRPr="00DF3264">
        <w:rPr>
          <w:sz w:val="10"/>
        </w:rPr>
        <w:t xml:space="preserve">-particularly the division of labor-and, more important, points to what is suppressed by the empirically existing: what could be, instead of what actually is. </w:t>
      </w:r>
      <w:r w:rsidRPr="003A0B6C">
        <w:rPr>
          <w:rStyle w:val="StyleUnderline"/>
        </w:rPr>
        <w:t>Critique indicates</w:t>
      </w:r>
      <w:r w:rsidRPr="00DF3264">
        <w:rPr>
          <w:sz w:val="10"/>
        </w:rPr>
        <w:t xml:space="preserve">, in other words, </w:t>
      </w:r>
      <w:r w:rsidRPr="003A0B6C">
        <w:rPr>
          <w:rStyle w:val="StyleUnderline"/>
        </w:rPr>
        <w:t xml:space="preserve">that what exists is not necessarily real or true but only the actuality under wage labor. </w:t>
      </w:r>
      <w:r w:rsidRPr="008F5111">
        <w:rPr>
          <w:rStyle w:val="StyleUnderline"/>
          <w:highlight w:val="yellow"/>
        </w:rPr>
        <w:t>The role of critique</w:t>
      </w:r>
      <w:r w:rsidRPr="003A0B6C">
        <w:rPr>
          <w:rStyle w:val="StyleUnderline"/>
        </w:rPr>
        <w:t xml:space="preserve"> in pedagogy </w:t>
      </w:r>
      <w:r w:rsidRPr="008F5111">
        <w:rPr>
          <w:rStyle w:val="StyleUnderline"/>
          <w:highlight w:val="yellow"/>
        </w:rPr>
        <w:t>is</w:t>
      </w:r>
      <w:r w:rsidRPr="003A0B6C">
        <w:rPr>
          <w:rStyle w:val="StyleUnderline"/>
        </w:rPr>
        <w:t xml:space="preserve"> exactly this: the </w:t>
      </w:r>
      <w:r w:rsidRPr="008F5111">
        <w:rPr>
          <w:rStyle w:val="StyleUnderline"/>
          <w:highlight w:val="yellow"/>
        </w:rPr>
        <w:t>production of historical know ledges and class consciousness of the social relations, knowledges that mark the transformability of existing social arrangements and the possibility of a different social organization</w:t>
      </w:r>
      <w:r w:rsidRPr="008F5111">
        <w:rPr>
          <w:sz w:val="10"/>
          <w:highlight w:val="yellow"/>
        </w:rPr>
        <w:t>--</w:t>
      </w:r>
      <w:r w:rsidRPr="00DF3264">
        <w:rPr>
          <w:sz w:val="10"/>
        </w:rPr>
        <w:t xml:space="preserve">one that is free from necessity. Quite simply then, </w:t>
      </w:r>
      <w:r w:rsidRPr="003A0B6C">
        <w:rPr>
          <w:rStyle w:val="StyleUnderline"/>
        </w:rPr>
        <w:t xml:space="preserve">the pedagogy of critique is a mode of social knowing that </w:t>
      </w:r>
      <w:proofErr w:type="spellStart"/>
      <w:r w:rsidRPr="003A0B6C">
        <w:rPr>
          <w:rStyle w:val="StyleUnderline"/>
        </w:rPr>
        <w:t>inquires</w:t>
      </w:r>
      <w:proofErr w:type="spellEnd"/>
      <w:r w:rsidRPr="003A0B6C">
        <w:rPr>
          <w:rStyle w:val="StyleUnderline"/>
        </w:rPr>
        <w:t xml:space="preserve"> into what is not said, into the silences and the suppressed or the missing</w:t>
      </w:r>
      <w:r w:rsidRPr="00DF3264">
        <w:rPr>
          <w:sz w:val="10"/>
        </w:rPr>
        <w:t xml:space="preserve">, in order to </w:t>
      </w:r>
      <w:proofErr w:type="spellStart"/>
      <w:r w:rsidRPr="00DF3264">
        <w:rPr>
          <w:sz w:val="10"/>
        </w:rPr>
        <w:t>unconceal</w:t>
      </w:r>
      <w:proofErr w:type="spellEnd"/>
      <w:r w:rsidRPr="00DF3264">
        <w:rPr>
          <w:sz w:val="10"/>
        </w:rPr>
        <w:t xml:space="preserve"> operations of economic and political power underlying the myriad concrete details and seemingly disparate events and representations of our </w:t>
      </w:r>
      <w:proofErr w:type="gramStart"/>
      <w:r w:rsidRPr="00DF3264">
        <w:rPr>
          <w:sz w:val="10"/>
        </w:rPr>
        <w:t>lives .</w:t>
      </w:r>
      <w:proofErr w:type="gramEnd"/>
      <w:r w:rsidRPr="00DF3264">
        <w:rPr>
          <w:sz w:val="10"/>
        </w:rPr>
        <w:t xml:space="preserve"> </w:t>
      </w:r>
      <w:r w:rsidRPr="003A0B6C">
        <w:rPr>
          <w:rStyle w:val="StyleUnderline"/>
        </w:rPr>
        <w:t xml:space="preserve">It shows how apparently disconnected zones of culture are in fact linked by the highly differentiated and dispersed operation of the systematic, abstract logic </w:t>
      </w:r>
      <w:r w:rsidRPr="00DF3264">
        <w:rPr>
          <w:sz w:val="10"/>
        </w:rPr>
        <w:t xml:space="preserve">of the exploitation of the division of labor that informs all the practices of culture and society. It reveals how seemingly unique concrete experiences are in fact the common effect of social relations of production in wage labor capitalism. In sum, materialist critique both disrupts that which represents itself as natural and thus as inevitable and explains how it is materially produced. </w:t>
      </w:r>
      <w:r w:rsidRPr="00453B51">
        <w:rPr>
          <w:rStyle w:val="StyleUnderline"/>
        </w:rPr>
        <w:t>Critique, in other words, enables us to explain how social differences,</w:t>
      </w:r>
      <w:r w:rsidRPr="00453B51">
        <w:rPr>
          <w:sz w:val="10"/>
        </w:rPr>
        <w:t xml:space="preserve"> specifically gender, race, sexuality, and class, </w:t>
      </w:r>
      <w:r w:rsidRPr="00453B51">
        <w:rPr>
          <w:rStyle w:val="StyleUnderline"/>
        </w:rPr>
        <w:t>have been systematically produced and continue to operate within regimes of exploitation-namely, the international division of labor in global capitalism-so we can change them</w:t>
      </w:r>
      <w:r w:rsidRPr="00453B51">
        <w:rPr>
          <w:sz w:val="10"/>
        </w:rPr>
        <w:t>.</w:t>
      </w:r>
      <w:r w:rsidRPr="00DF3264">
        <w:rPr>
          <w:sz w:val="10"/>
        </w:rPr>
        <w:t xml:space="preserve"> It is the means for producing politically effective and transformative </w:t>
      </w:r>
      <w:proofErr w:type="gramStart"/>
      <w:r w:rsidRPr="00DF3264">
        <w:rPr>
          <w:sz w:val="10"/>
        </w:rPr>
        <w:t>knowledges .</w:t>
      </w:r>
      <w:proofErr w:type="gramEnd"/>
      <w:r w:rsidRPr="00DF3264">
        <w:rPr>
          <w:sz w:val="10"/>
        </w:rPr>
        <w:t xml:space="preserve"> The claim of affective pedagogy is that it sets the subject free by making available to her or him the unruly force of pleasure and the unrestrained flows of desire, thereby turning her or him into an oppositional subject who cuts through established representations and </w:t>
      </w:r>
      <w:proofErr w:type="spellStart"/>
      <w:r w:rsidRPr="00DF3264">
        <w:rPr>
          <w:sz w:val="10"/>
        </w:rPr>
        <w:t>codings</w:t>
      </w:r>
      <w:proofErr w:type="spellEnd"/>
      <w:r w:rsidRPr="00DF3264">
        <w:rPr>
          <w:sz w:val="10"/>
        </w:rPr>
        <w:t xml:space="preserve"> to find access to a </w:t>
      </w:r>
      <w:proofErr w:type="spellStart"/>
      <w:r w:rsidRPr="00DF3264">
        <w:rPr>
          <w:sz w:val="10"/>
        </w:rPr>
        <w:t>deterritorialized</w:t>
      </w:r>
      <w:proofErr w:type="spellEnd"/>
      <w:r w:rsidRPr="00DF3264">
        <w:rPr>
          <w:sz w:val="10"/>
        </w:rPr>
        <w:t xml:space="preserve"> subjectivity. But the radicality of this self, at its most volatile moment, is the radicality of the class politics of the ruling class, a class for whom the question of poverty no longer exists. The only question left for it, as I have already indicated, is the question of liberty as the freedom of desire. Yet this is a liberty acquired at the expense of the poverty of others. The pedagogy of critique engages these issues by situating itself not in the space of the self, not in the space of desire, not in the space of liberation, but in the revolutionary site of collectivity, need, and emancipation. </w:t>
      </w:r>
      <w:r w:rsidRPr="00453B51">
        <w:rPr>
          <w:rStyle w:val="StyleUnderline"/>
        </w:rPr>
        <w:t xml:space="preserve">The core of the pedagogy of critique is that </w:t>
      </w:r>
      <w:r w:rsidRPr="008F5111">
        <w:rPr>
          <w:rStyle w:val="StyleUnderline"/>
          <w:highlight w:val="yellow"/>
        </w:rPr>
        <w:t xml:space="preserve">education is </w:t>
      </w:r>
      <w:r w:rsidRPr="008F5111">
        <w:rPr>
          <w:rStyle w:val="Emphasis"/>
          <w:highlight w:val="yellow"/>
        </w:rPr>
        <w:t>not simply</w:t>
      </w:r>
      <w:r w:rsidRPr="008F5111">
        <w:rPr>
          <w:rStyle w:val="StyleUnderline"/>
          <w:highlight w:val="yellow"/>
        </w:rPr>
        <w:t xml:space="preserve"> for enlightening the individual to see through </w:t>
      </w:r>
      <w:r w:rsidRPr="008F5111">
        <w:rPr>
          <w:rStyle w:val="Emphasis"/>
          <w:highlight w:val="yellow"/>
        </w:rPr>
        <w:t xml:space="preserve">the arbitrariness of signification and the violence of established </w:t>
      </w:r>
      <w:proofErr w:type="gramStart"/>
      <w:r w:rsidRPr="008F5111">
        <w:rPr>
          <w:rStyle w:val="Emphasis"/>
          <w:highlight w:val="yellow"/>
        </w:rPr>
        <w:t xml:space="preserve">representations </w:t>
      </w:r>
      <w:r w:rsidRPr="008F5111">
        <w:rPr>
          <w:rStyle w:val="StyleUnderline"/>
          <w:highlight w:val="yellow"/>
        </w:rPr>
        <w:t>.</w:t>
      </w:r>
      <w:proofErr w:type="gramEnd"/>
      <w:r w:rsidRPr="003A0B6C">
        <w:rPr>
          <w:rStyle w:val="StyleUnderline"/>
        </w:rPr>
        <w:t xml:space="preserve"> It </w:t>
      </w:r>
      <w:r w:rsidRPr="008F5111">
        <w:rPr>
          <w:rStyle w:val="StyleUnderline"/>
          <w:highlight w:val="yellow"/>
        </w:rPr>
        <w:t>recognizes that it is a historical practice</w:t>
      </w:r>
      <w:r w:rsidRPr="003A0B6C">
        <w:rPr>
          <w:rStyle w:val="StyleUnderline"/>
        </w:rPr>
        <w:t xml:space="preserve"> and, as such, it is always part of the larger forces of production and relations of production. It understands that all pedagogies are, in one way or the other, aimed at producing an efficient labor force.</w:t>
      </w:r>
      <w:r w:rsidRPr="00DF3264">
        <w:rPr>
          <w:sz w:val="10"/>
        </w:rPr>
        <w:t xml:space="preserve"> Unlike the pedagogy of desire, the pedagogy of critique does not simply teach that knowledge is another name for power, nor does it marginalize knowledge as a detour of desire. </w:t>
      </w:r>
      <w:r w:rsidRPr="003A0B6C">
        <w:rPr>
          <w:rStyle w:val="StyleUnderline"/>
        </w:rPr>
        <w:t xml:space="preserve">It </w:t>
      </w:r>
      <w:r w:rsidRPr="008F5111">
        <w:rPr>
          <w:rStyle w:val="StyleUnderline"/>
          <w:highlight w:val="yellow"/>
        </w:rPr>
        <w:t xml:space="preserve">acknowledges the fissures in social practices-including its own-but it demonstrates that they are </w:t>
      </w:r>
      <w:r w:rsidRPr="008F5111">
        <w:rPr>
          <w:rStyle w:val="Emphasis"/>
          <w:highlight w:val="yellow"/>
        </w:rPr>
        <w:t>historical and not textual or epistemological</w:t>
      </w:r>
      <w:r w:rsidRPr="00DF3264">
        <w:rPr>
          <w:sz w:val="10"/>
        </w:rPr>
        <w:t xml:space="preserve">. It, therefore, does not retreat into mysticism by declaring the task of teaching to be the teaching of the impossible and, in doing so, legitimate the way things are. Instead, the pedagogy of critique is a worldly teaching of the worldly. </w:t>
      </w:r>
    </w:p>
    <w:p w14:paraId="036EAF47" w14:textId="77777777" w:rsidR="00202F61" w:rsidRDefault="00202F61" w:rsidP="00202F61"/>
    <w:p w14:paraId="4846F356" w14:textId="77777777" w:rsidR="00202F61" w:rsidRDefault="00202F61" w:rsidP="00202F61">
      <w:pPr>
        <w:pStyle w:val="Heading3"/>
      </w:pPr>
      <w:r>
        <w:t>FW</w:t>
      </w:r>
    </w:p>
    <w:p w14:paraId="64F1FB16" w14:textId="77777777" w:rsidR="00202F61" w:rsidRPr="004A1A85" w:rsidRDefault="00202F61" w:rsidP="00202F61">
      <w:pPr>
        <w:pStyle w:val="Heading4"/>
        <w:rPr>
          <w:rFonts w:cs="Calibri"/>
          <w:color w:val="000000" w:themeColor="text1"/>
        </w:rPr>
      </w:pPr>
      <w:r w:rsidRPr="004A1A85">
        <w:rPr>
          <w:rFonts w:cs="Calibri"/>
          <w:color w:val="000000" w:themeColor="text1"/>
        </w:rPr>
        <w:t>The standard is maximizing expected well-being. Prefer it:</w:t>
      </w:r>
    </w:p>
    <w:p w14:paraId="323A7AD2" w14:textId="6852C505" w:rsidR="00202F61" w:rsidRPr="0067066A" w:rsidRDefault="00A632C3" w:rsidP="00202F61">
      <w:pPr>
        <w:pStyle w:val="Heading4"/>
        <w:rPr>
          <w:rFonts w:cs="Calibri"/>
          <w:color w:val="000000" w:themeColor="text1"/>
        </w:rPr>
      </w:pPr>
      <w:r>
        <w:rPr>
          <w:rFonts w:cs="Calibri"/>
          <w:color w:val="000000" w:themeColor="text1"/>
        </w:rPr>
        <w:t xml:space="preserve">1) Consequentialism first – workers can’t determine the intent behind actions BUT they can feel the material impacts in their lives. </w:t>
      </w:r>
    </w:p>
    <w:p w14:paraId="08869F7C" w14:textId="77777777" w:rsidR="00202F61" w:rsidRPr="003B7A9C" w:rsidRDefault="00202F61" w:rsidP="00202F61">
      <w:pPr>
        <w:pStyle w:val="Heading4"/>
        <w:spacing w:line="276" w:lineRule="auto"/>
      </w:pPr>
      <w:r>
        <w:rPr>
          <w:rFonts w:cs="Calibri"/>
          <w:color w:val="000000" w:themeColor="text1"/>
        </w:rPr>
        <w:t xml:space="preserve">2) </w:t>
      </w:r>
      <w:r w:rsidRPr="003B7A9C">
        <w:t xml:space="preserve">Existential threats </w:t>
      </w:r>
      <w:r w:rsidRPr="003B7A9C">
        <w:rPr>
          <w:u w:val="single"/>
        </w:rPr>
        <w:t>outweigh</w:t>
      </w:r>
      <w:r w:rsidRPr="003B7A9C">
        <w:t xml:space="preserve"> – all life has </w:t>
      </w:r>
      <w:r w:rsidRPr="003B7A9C">
        <w:rPr>
          <w:u w:val="single"/>
        </w:rPr>
        <w:t>infinite value</w:t>
      </w:r>
      <w:r w:rsidRPr="003B7A9C">
        <w:t xml:space="preserve"> and extinction </w:t>
      </w:r>
      <w:r w:rsidRPr="003B7A9C">
        <w:rPr>
          <w:u w:val="single"/>
        </w:rPr>
        <w:t>eliminates the possibility</w:t>
      </w:r>
      <w:r w:rsidRPr="003B7A9C">
        <w:t xml:space="preserve"> for future generations – err negative, because of innate </w:t>
      </w:r>
      <w:r w:rsidRPr="003B7A9C">
        <w:rPr>
          <w:u w:val="single"/>
        </w:rPr>
        <w:t>cognitive biases</w:t>
      </w:r>
      <w:r w:rsidRPr="003B7A9C">
        <w:t xml:space="preserve"> </w:t>
      </w:r>
    </w:p>
    <w:p w14:paraId="2FA11FAE" w14:textId="77777777" w:rsidR="00202F61" w:rsidRPr="003B7A9C" w:rsidRDefault="00202F61" w:rsidP="00202F61">
      <w:pPr>
        <w:spacing w:line="276" w:lineRule="auto"/>
        <w:rPr>
          <w:rFonts w:cstheme="minorHAnsi"/>
          <w:sz w:val="24"/>
          <w:szCs w:val="20"/>
        </w:rPr>
      </w:pPr>
      <w:r w:rsidRPr="003B7A9C">
        <w:rPr>
          <w:rStyle w:val="Style13ptBold"/>
          <w:rFonts w:cstheme="minorHAnsi"/>
          <w:sz w:val="24"/>
          <w:szCs w:val="20"/>
        </w:rPr>
        <w:t>GPP 17</w:t>
      </w:r>
      <w:r w:rsidRPr="003B7A9C">
        <w:rPr>
          <w:rFonts w:cstheme="minorHAnsi"/>
          <w:sz w:val="24"/>
          <w:szCs w:val="20"/>
        </w:rPr>
        <w:t xml:space="preserve"> (Global Priorities Project, Future of Humanity Institute at the University of Oxford, Ministry for Foreign Affairs of Finland, “Existential Risk: Diplomacy and Governance,” Global Priorities Project, 2017, </w:t>
      </w:r>
      <w:hyperlink r:id="rId8" w:history="1">
        <w:r w:rsidRPr="003B7A9C">
          <w:rPr>
            <w:rStyle w:val="Hyperlink"/>
            <w:rFonts w:cstheme="minorHAnsi"/>
            <w:sz w:val="24"/>
            <w:szCs w:val="20"/>
          </w:rPr>
          <w:t>https://www.fhi.ox.ac.uk/wp-content/uploads/Existential-Risks-2017-01-23.pdf</w:t>
        </w:r>
      </w:hyperlink>
      <w:r w:rsidRPr="003B7A9C">
        <w:rPr>
          <w:rFonts w:cstheme="minorHAnsi"/>
          <w:sz w:val="24"/>
          <w:szCs w:val="20"/>
        </w:rPr>
        <w:t xml:space="preserve">, </w:t>
      </w:r>
    </w:p>
    <w:p w14:paraId="53492290" w14:textId="77777777" w:rsidR="00202F61" w:rsidRPr="003B7A9C" w:rsidRDefault="00202F61" w:rsidP="00202F61">
      <w:pPr>
        <w:spacing w:line="276" w:lineRule="auto"/>
        <w:rPr>
          <w:rFonts w:cstheme="minorHAnsi"/>
        </w:rPr>
      </w:pPr>
      <w:r w:rsidRPr="003B7A9C">
        <w:rPr>
          <w:rFonts w:cstheme="minorHAnsi"/>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3B7A9C">
        <w:rPr>
          <w:rStyle w:val="StyleUnderline"/>
          <w:rFonts w:cstheme="minorHAnsi"/>
          <w:highlight w:val="green"/>
        </w:rPr>
        <w:t>Compare</w:t>
      </w:r>
      <w:r w:rsidRPr="003B7A9C">
        <w:rPr>
          <w:rStyle w:val="StyleUnderline"/>
          <w:rFonts w:cstheme="minorHAnsi"/>
        </w:rPr>
        <w:t xml:space="preserve"> three outcomes: (1) </w:t>
      </w:r>
      <w:r w:rsidRPr="003B7A9C">
        <w:rPr>
          <w:rStyle w:val="StyleUnderline"/>
          <w:rFonts w:cstheme="minorHAnsi"/>
          <w:highlight w:val="green"/>
        </w:rPr>
        <w:t>Peace</w:t>
      </w:r>
      <w:r w:rsidRPr="003B7A9C">
        <w:rPr>
          <w:rStyle w:val="StyleUnderline"/>
          <w:rFonts w:cstheme="minorHAnsi"/>
        </w:rPr>
        <w:t xml:space="preserve">. (2) A nuclear </w:t>
      </w:r>
      <w:r w:rsidRPr="003B7A9C">
        <w:rPr>
          <w:rStyle w:val="StyleUnderline"/>
          <w:rFonts w:cstheme="minorHAnsi"/>
          <w:highlight w:val="green"/>
        </w:rPr>
        <w:t>war that kills 99%</w:t>
      </w:r>
      <w:r w:rsidRPr="003B7A9C">
        <w:rPr>
          <w:rStyle w:val="StyleUnderline"/>
          <w:rFonts w:cstheme="minorHAnsi"/>
        </w:rPr>
        <w:t xml:space="preserve"> of the world’s existing population. (3) A nuclear </w:t>
      </w:r>
      <w:r w:rsidRPr="003B7A9C">
        <w:rPr>
          <w:rStyle w:val="StyleUnderline"/>
          <w:rFonts w:cstheme="minorHAnsi"/>
          <w:highlight w:val="green"/>
        </w:rPr>
        <w:t>war that kills 100%</w:t>
      </w:r>
      <w:r w:rsidRPr="003B7A9C">
        <w:rPr>
          <w:rStyle w:val="StyleUnderline"/>
          <w:rFonts w:cstheme="minorHAnsi"/>
        </w:rPr>
        <w:t xml:space="preserve">. </w:t>
      </w:r>
      <w:r w:rsidRPr="003B7A9C">
        <w:rPr>
          <w:rFonts w:cstheme="minorHAnsi"/>
        </w:rPr>
        <w:t xml:space="preserve">(2) would be worse than (1), and (3) would be worse than (2). Which is the greater of these two differences? </w:t>
      </w:r>
      <w:r w:rsidRPr="003B7A9C">
        <w:rPr>
          <w:rStyle w:val="StyleUnderline"/>
          <w:rFonts w:cstheme="minorHAnsi"/>
        </w:rPr>
        <w:t>Most people believe that the greater difference is between (1) and (2).</w:t>
      </w:r>
      <w:r w:rsidRPr="003B7A9C">
        <w:rPr>
          <w:rFonts w:cstheme="minorHAnsi"/>
        </w:rPr>
        <w:t xml:space="preserve"> </w:t>
      </w:r>
      <w:r w:rsidRPr="003B7A9C">
        <w:rPr>
          <w:rStyle w:val="StyleUnderline"/>
          <w:rFonts w:cstheme="minorHAnsi"/>
        </w:rPr>
        <w:t xml:space="preserve">I believe that </w:t>
      </w:r>
      <w:r w:rsidRPr="003B7A9C">
        <w:rPr>
          <w:rStyle w:val="StyleUnderline"/>
          <w:rFonts w:cstheme="minorHAnsi"/>
          <w:highlight w:val="green"/>
        </w:rPr>
        <w:t>the difference between (2) and (3) is</w:t>
      </w:r>
      <w:r w:rsidRPr="003B7A9C">
        <w:rPr>
          <w:rStyle w:val="StyleUnderline"/>
          <w:rFonts w:cstheme="minorHAnsi"/>
        </w:rPr>
        <w:t xml:space="preserve"> very </w:t>
      </w:r>
      <w:r w:rsidRPr="003B7A9C">
        <w:rPr>
          <w:rStyle w:val="StyleUnderline"/>
          <w:rFonts w:cstheme="minorHAnsi"/>
          <w:highlight w:val="green"/>
        </w:rPr>
        <w:t>much greater</w:t>
      </w:r>
      <w:r w:rsidRPr="003B7A9C">
        <w:rPr>
          <w:rFonts w:cstheme="minorHAnsi"/>
        </w:rPr>
        <w:t xml:space="preserve">. ... </w:t>
      </w:r>
      <w:r w:rsidRPr="003B7A9C">
        <w:rPr>
          <w:rStyle w:val="StyleUnderline"/>
          <w:rFonts w:cstheme="minorHAnsi"/>
        </w:rPr>
        <w:t xml:space="preserve">The Earth will remain habitable for </w:t>
      </w:r>
      <w:r w:rsidRPr="003B7A9C">
        <w:rPr>
          <w:rStyle w:val="Emphasis"/>
          <w:rFonts w:cstheme="minorHAnsi"/>
        </w:rPr>
        <w:t>at least another billion years</w:t>
      </w:r>
      <w:r w:rsidRPr="003B7A9C">
        <w:rPr>
          <w:rStyle w:val="StyleUnderline"/>
          <w:rFonts w:cstheme="minorHAnsi"/>
        </w:rPr>
        <w:t>.</w:t>
      </w:r>
      <w:r w:rsidRPr="003B7A9C">
        <w:rPr>
          <w:rFonts w:cstheme="minorHAnsi"/>
        </w:rPr>
        <w:t xml:space="preserve"> </w:t>
      </w:r>
      <w:r w:rsidRPr="003B7A9C">
        <w:rPr>
          <w:rStyle w:val="StyleUnderline"/>
          <w:rFonts w:cstheme="minorHAnsi"/>
        </w:rPr>
        <w:t>Civilization began only a few thousand years ago.</w:t>
      </w:r>
      <w:r w:rsidRPr="003B7A9C">
        <w:rPr>
          <w:rFonts w:cstheme="minorHAnsi"/>
        </w:rPr>
        <w:t xml:space="preserve"> </w:t>
      </w:r>
      <w:r w:rsidRPr="003B7A9C">
        <w:rPr>
          <w:rStyle w:val="StyleUnderline"/>
          <w:rFonts w:cstheme="minorHAnsi"/>
          <w:highlight w:val="green"/>
        </w:rPr>
        <w:t>If we do not destroy mankind</w:t>
      </w:r>
      <w:r w:rsidRPr="003B7A9C">
        <w:rPr>
          <w:rStyle w:val="StyleUnderline"/>
          <w:rFonts w:cstheme="minorHAnsi"/>
        </w:rPr>
        <w:t xml:space="preserve">, </w:t>
      </w:r>
      <w:r w:rsidRPr="003B7A9C">
        <w:rPr>
          <w:rStyle w:val="StyleUnderline"/>
          <w:rFonts w:cstheme="minorHAnsi"/>
          <w:highlight w:val="green"/>
        </w:rPr>
        <w:t>these</w:t>
      </w:r>
      <w:r w:rsidRPr="003B7A9C">
        <w:rPr>
          <w:rStyle w:val="StyleUnderline"/>
          <w:rFonts w:cstheme="minorHAnsi"/>
        </w:rPr>
        <w:t xml:space="preserve"> few thousand </w:t>
      </w:r>
      <w:r w:rsidRPr="003B7A9C">
        <w:rPr>
          <w:rStyle w:val="StyleUnderline"/>
          <w:rFonts w:cstheme="minorHAnsi"/>
          <w:highlight w:val="green"/>
        </w:rPr>
        <w:t>years may be</w:t>
      </w:r>
      <w:r w:rsidRPr="003B7A9C">
        <w:rPr>
          <w:rStyle w:val="StyleUnderline"/>
          <w:rFonts w:cstheme="minorHAnsi"/>
        </w:rPr>
        <w:t xml:space="preserve"> only </w:t>
      </w:r>
      <w:r w:rsidRPr="003B7A9C">
        <w:rPr>
          <w:rStyle w:val="Emphasis"/>
          <w:rFonts w:cstheme="minorHAnsi"/>
          <w:highlight w:val="green"/>
        </w:rPr>
        <w:t>a tiny fraction</w:t>
      </w:r>
      <w:r w:rsidRPr="003B7A9C">
        <w:rPr>
          <w:rStyle w:val="StyleUnderline"/>
          <w:rFonts w:cstheme="minorHAnsi"/>
          <w:highlight w:val="green"/>
        </w:rPr>
        <w:t xml:space="preserve"> of the whole of civilized</w:t>
      </w:r>
      <w:r w:rsidRPr="003B7A9C">
        <w:rPr>
          <w:rStyle w:val="StyleUnderline"/>
          <w:rFonts w:cstheme="minorHAnsi"/>
        </w:rPr>
        <w:t xml:space="preserve"> human </w:t>
      </w:r>
      <w:r w:rsidRPr="003B7A9C">
        <w:rPr>
          <w:rStyle w:val="StyleUnderline"/>
          <w:rFonts w:cstheme="minorHAnsi"/>
          <w:highlight w:val="green"/>
        </w:rPr>
        <w:t>history</w:t>
      </w:r>
      <w:r w:rsidRPr="003B7A9C">
        <w:rPr>
          <w:rStyle w:val="StyleUnderline"/>
          <w:rFonts w:cstheme="minorHAnsi"/>
        </w:rPr>
        <w:t>.</w:t>
      </w:r>
      <w:r w:rsidRPr="003B7A9C">
        <w:rPr>
          <w:rFonts w:cstheme="minorHAnsi"/>
        </w:rPr>
        <w:t xml:space="preserve"> </w:t>
      </w:r>
      <w:r w:rsidRPr="003B7A9C">
        <w:rPr>
          <w:rStyle w:val="StyleUnderline"/>
          <w:rFonts w:cstheme="minorHAnsi"/>
        </w:rPr>
        <w:t>The difference between (2) and (3) may thus be the difference between this tiny fraction and all of the rest of this history.</w:t>
      </w:r>
      <w:r w:rsidRPr="003B7A9C">
        <w:rPr>
          <w:rFonts w:cstheme="minorHAnsi"/>
        </w:rPr>
        <w:t xml:space="preserve"> </w:t>
      </w:r>
      <w:r w:rsidRPr="003B7A9C">
        <w:rPr>
          <w:rStyle w:val="StyleUnderline"/>
          <w:rFonts w:cstheme="minorHAnsi"/>
        </w:rPr>
        <w:t xml:space="preserve">If we compare this possible history to a day, what has occurred so far is only a </w:t>
      </w:r>
      <w:r w:rsidRPr="003B7A9C">
        <w:rPr>
          <w:rStyle w:val="Emphasis"/>
          <w:rFonts w:cstheme="minorHAnsi"/>
        </w:rPr>
        <w:t>fraction of a second</w:t>
      </w:r>
      <w:r w:rsidRPr="003B7A9C">
        <w:rPr>
          <w:rStyle w:val="StyleUnderline"/>
          <w:rFonts w:cstheme="minorHAnsi"/>
        </w:rPr>
        <w:t>.65</w:t>
      </w:r>
      <w:r w:rsidRPr="003B7A9C">
        <w:rPr>
          <w:rFonts w:cstheme="minorHAnsi"/>
        </w:rPr>
        <w:t xml:space="preserve"> In this argument, it seems that Parfit is assuming that the survivors of a nuclear war that kills 99% of the population would eventually be able to recover </w:t>
      </w:r>
      <w:proofErr w:type="spellStart"/>
      <w:r w:rsidRPr="003B7A9C">
        <w:rPr>
          <w:rFonts w:cstheme="minorHAnsi"/>
        </w:rPr>
        <w:t>civilisation</w:t>
      </w:r>
      <w:proofErr w:type="spellEnd"/>
      <w:r w:rsidRPr="003B7A9C">
        <w:rPr>
          <w:rFonts w:cstheme="minorHAnsi"/>
        </w:rPr>
        <w:t xml:space="preserve"> without long-term effect. As we have seen, this may not be a safe assumption – but for the purposes of this thought experiment, the point stands. </w:t>
      </w:r>
      <w:r w:rsidRPr="003B7A9C">
        <w:rPr>
          <w:rStyle w:val="StyleUnderline"/>
          <w:rFonts w:cstheme="minorHAnsi"/>
        </w:rPr>
        <w:t xml:space="preserve">What makes </w:t>
      </w:r>
      <w:r w:rsidRPr="003B7A9C">
        <w:rPr>
          <w:rStyle w:val="StyleUnderline"/>
          <w:rFonts w:cstheme="minorHAnsi"/>
          <w:highlight w:val="green"/>
        </w:rPr>
        <w:t>existential catastrophes</w:t>
      </w:r>
      <w:r w:rsidRPr="003B7A9C">
        <w:rPr>
          <w:rStyle w:val="StyleUnderline"/>
          <w:rFonts w:cstheme="minorHAnsi"/>
        </w:rPr>
        <w:t xml:space="preserve"> especially bad is that they </w:t>
      </w:r>
      <w:r w:rsidRPr="003B7A9C">
        <w:rPr>
          <w:rStyle w:val="StyleUnderline"/>
          <w:rFonts w:cstheme="minorHAnsi"/>
          <w:highlight w:val="green"/>
        </w:rPr>
        <w:t>would</w:t>
      </w:r>
      <w:r w:rsidRPr="003B7A9C">
        <w:rPr>
          <w:rStyle w:val="StyleUnderline"/>
          <w:rFonts w:cstheme="minorHAnsi"/>
        </w:rPr>
        <w:t xml:space="preserve"> “</w:t>
      </w:r>
      <w:r w:rsidRPr="003B7A9C">
        <w:rPr>
          <w:rStyle w:val="Emphasis"/>
          <w:rFonts w:cstheme="minorHAnsi"/>
          <w:highlight w:val="green"/>
        </w:rPr>
        <w:t>destroy the future</w:t>
      </w:r>
      <w:r w:rsidRPr="003B7A9C">
        <w:rPr>
          <w:rStyle w:val="StyleUnderline"/>
          <w:rFonts w:cstheme="minorHAnsi"/>
        </w:rPr>
        <w:t>,” as</w:t>
      </w:r>
      <w:r w:rsidRPr="003B7A9C">
        <w:rPr>
          <w:rFonts w:cstheme="minorHAnsi"/>
        </w:rPr>
        <w:t xml:space="preserve"> another Oxford philosopher, Nick </w:t>
      </w:r>
      <w:r w:rsidRPr="003B7A9C">
        <w:rPr>
          <w:rStyle w:val="StyleUnderline"/>
          <w:rFonts w:cstheme="minorHAnsi"/>
        </w:rPr>
        <w:t>Bostrom, puts it.</w:t>
      </w:r>
      <w:r w:rsidRPr="003B7A9C">
        <w:rPr>
          <w:rFonts w:cstheme="minorHAnsi"/>
        </w:rPr>
        <w:t xml:space="preserve">66 </w:t>
      </w:r>
      <w:r w:rsidRPr="003B7A9C">
        <w:rPr>
          <w:rStyle w:val="StyleUnderline"/>
          <w:rFonts w:cstheme="minorHAnsi"/>
          <w:highlight w:val="green"/>
        </w:rPr>
        <w:t>This future could</w:t>
      </w:r>
      <w:r w:rsidRPr="003B7A9C">
        <w:rPr>
          <w:rStyle w:val="StyleUnderline"/>
          <w:rFonts w:cstheme="minorHAnsi"/>
        </w:rPr>
        <w:t xml:space="preserve"> potentially </w:t>
      </w:r>
      <w:r w:rsidRPr="003B7A9C">
        <w:rPr>
          <w:rStyle w:val="StyleUnderline"/>
          <w:rFonts w:cstheme="minorHAnsi"/>
          <w:highlight w:val="green"/>
        </w:rPr>
        <w:t>be</w:t>
      </w:r>
      <w:r w:rsidRPr="003B7A9C">
        <w:rPr>
          <w:rStyle w:val="StyleUnderline"/>
          <w:rFonts w:cstheme="minorHAnsi"/>
        </w:rPr>
        <w:t xml:space="preserve"> extremely </w:t>
      </w:r>
      <w:r w:rsidRPr="003B7A9C">
        <w:rPr>
          <w:rStyle w:val="StyleUnderline"/>
          <w:rFonts w:cstheme="minorHAnsi"/>
          <w:highlight w:val="green"/>
        </w:rPr>
        <w:t>long</w:t>
      </w:r>
      <w:r w:rsidRPr="003B7A9C">
        <w:rPr>
          <w:rStyle w:val="StyleUnderline"/>
          <w:rFonts w:cstheme="minorHAnsi"/>
        </w:rPr>
        <w:t xml:space="preserve"> and full of </w:t>
      </w:r>
      <w:r w:rsidRPr="003B7A9C">
        <w:rPr>
          <w:rStyle w:val="StyleUnderline"/>
          <w:rFonts w:cstheme="minorHAnsi"/>
          <w:highlight w:val="green"/>
        </w:rPr>
        <w:t>flourishing</w:t>
      </w:r>
      <w:r w:rsidRPr="003B7A9C">
        <w:rPr>
          <w:rStyle w:val="StyleUnderline"/>
          <w:rFonts w:cstheme="minorHAnsi"/>
        </w:rPr>
        <w:t xml:space="preserve">, </w:t>
      </w:r>
      <w:r w:rsidRPr="003B7A9C">
        <w:rPr>
          <w:rStyle w:val="StyleUnderline"/>
          <w:rFonts w:cstheme="minorHAnsi"/>
          <w:highlight w:val="green"/>
        </w:rPr>
        <w:t>and</w:t>
      </w:r>
      <w:r w:rsidRPr="003B7A9C">
        <w:rPr>
          <w:rStyle w:val="StyleUnderline"/>
          <w:rFonts w:cstheme="minorHAnsi"/>
        </w:rPr>
        <w:t xml:space="preserve"> would therefore </w:t>
      </w:r>
      <w:r w:rsidRPr="003B7A9C">
        <w:rPr>
          <w:rStyle w:val="StyleUnderline"/>
          <w:rFonts w:cstheme="minorHAnsi"/>
          <w:highlight w:val="green"/>
        </w:rPr>
        <w:t>have</w:t>
      </w:r>
      <w:r w:rsidRPr="003B7A9C">
        <w:rPr>
          <w:rStyle w:val="StyleUnderline"/>
          <w:rFonts w:cstheme="minorHAnsi"/>
        </w:rPr>
        <w:t xml:space="preserve"> extremely </w:t>
      </w:r>
      <w:r w:rsidRPr="003B7A9C">
        <w:rPr>
          <w:rStyle w:val="StyleUnderline"/>
          <w:rFonts w:cstheme="minorHAnsi"/>
          <w:highlight w:val="green"/>
        </w:rPr>
        <w:t>large value</w:t>
      </w:r>
      <w:r w:rsidRPr="003B7A9C">
        <w:rPr>
          <w:rStyle w:val="StyleUnderline"/>
          <w:rFonts w:cstheme="minorHAnsi"/>
        </w:rPr>
        <w:t>.</w:t>
      </w:r>
      <w:r w:rsidRPr="003B7A9C">
        <w:rPr>
          <w:rFonts w:cstheme="minorHAnsi"/>
        </w:rPr>
        <w:t xml:space="preserve"> In standard risk analysis, when working out how to respond to risk, we work out the expected value of risk reduction, by weighing the probability that an action will prevent an adverse event against the severity of the event. </w:t>
      </w:r>
      <w:r w:rsidRPr="003B7A9C">
        <w:rPr>
          <w:rStyle w:val="StyleUnderline"/>
          <w:rFonts w:cstheme="minorHAnsi"/>
        </w:rPr>
        <w:t>Because the value of preventing existential catastrophe is so vast, even a tiny probability of prevention has huge expected value.</w:t>
      </w:r>
      <w:r w:rsidRPr="003B7A9C">
        <w:rPr>
          <w:rFonts w:cstheme="minorHAnsi"/>
        </w:rPr>
        <w:t xml:space="preserve">67 Of course, there is persisting reasonable disagreement about ethics and there are a number of ways one might resist this conclusion.68 Therefore, it would be unjustified to be overconfident in Parfit and Bostrom’s argument. </w:t>
      </w:r>
      <w:r w:rsidRPr="003B7A9C">
        <w:rPr>
          <w:rStyle w:val="StyleUnderline"/>
          <w:rFonts w:cstheme="minorHAnsi"/>
        </w:rPr>
        <w:t>In some areas, government policy does give significant weight to future generations.</w:t>
      </w:r>
      <w:r w:rsidRPr="003B7A9C">
        <w:rPr>
          <w:rFonts w:cstheme="minorHAnsi"/>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3B7A9C">
        <w:rPr>
          <w:rStyle w:val="StyleUnderline"/>
          <w:rFonts w:cstheme="minorHAnsi"/>
        </w:rPr>
        <w:t>However, when it comes to existential risk, it would seem that we fail to live up to principles of intergenerational equity.</w:t>
      </w:r>
      <w:r w:rsidRPr="003B7A9C">
        <w:rPr>
          <w:rFonts w:cstheme="minorHAnsi"/>
        </w:rPr>
        <w:t xml:space="preserve"> </w:t>
      </w:r>
      <w:r w:rsidRPr="003B7A9C">
        <w:rPr>
          <w:rStyle w:val="StyleUnderline"/>
          <w:rFonts w:cstheme="minorHAnsi"/>
          <w:highlight w:val="green"/>
        </w:rPr>
        <w:t>Existential catastrophe would</w:t>
      </w:r>
      <w:r w:rsidRPr="003B7A9C">
        <w:rPr>
          <w:rStyle w:val="StyleUnderline"/>
          <w:rFonts w:cstheme="minorHAnsi"/>
        </w:rPr>
        <w:t xml:space="preserve"> not only </w:t>
      </w:r>
      <w:r w:rsidRPr="003B7A9C">
        <w:rPr>
          <w:rStyle w:val="StyleUnderline"/>
          <w:rFonts w:cstheme="minorHAnsi"/>
          <w:highlight w:val="green"/>
        </w:rPr>
        <w:t>give future generations</w:t>
      </w:r>
      <w:r w:rsidRPr="003B7A9C">
        <w:rPr>
          <w:rStyle w:val="StyleUnderline"/>
          <w:rFonts w:cstheme="minorHAnsi"/>
        </w:rPr>
        <w:t xml:space="preserve"> less than the current generations; </w:t>
      </w:r>
      <w:r w:rsidRPr="003B7A9C">
        <w:rPr>
          <w:rStyle w:val="Emphasis"/>
          <w:rFonts w:cstheme="minorHAnsi"/>
        </w:rPr>
        <w:t xml:space="preserve">it would give them </w:t>
      </w:r>
      <w:r w:rsidRPr="003B7A9C">
        <w:rPr>
          <w:rStyle w:val="Emphasis"/>
          <w:rFonts w:cstheme="minorHAnsi"/>
          <w:highlight w:val="green"/>
        </w:rPr>
        <w:t>nothing</w:t>
      </w:r>
      <w:r w:rsidRPr="003B7A9C">
        <w:rPr>
          <w:rStyle w:val="StyleUnderline"/>
          <w:rFonts w:cstheme="minorHAnsi"/>
        </w:rPr>
        <w:t>.</w:t>
      </w:r>
      <w:r w:rsidRPr="003B7A9C">
        <w:rPr>
          <w:rFonts w:cstheme="minorHAnsi"/>
        </w:rPr>
        <w:t xml:space="preserve"> Indeed, </w:t>
      </w:r>
      <w:r w:rsidRPr="003B7A9C">
        <w:rPr>
          <w:rStyle w:val="StyleUnderline"/>
          <w:rFonts w:cstheme="minorHAnsi"/>
        </w:rPr>
        <w:t>reducing existential risk plausibly has a quite low cost for us in comparison with the huge expected value it has for future generations.</w:t>
      </w:r>
      <w:r w:rsidRPr="003B7A9C">
        <w:rPr>
          <w:rFonts w:cstheme="minorHAnsi"/>
        </w:rPr>
        <w:t xml:space="preserve"> In spite of this, relatively little is done to reduce existential risk. </w:t>
      </w:r>
      <w:r w:rsidRPr="003B7A9C">
        <w:rPr>
          <w:rStyle w:val="StyleUnderline"/>
          <w:rFonts w:cstheme="minorHAnsi"/>
        </w:rPr>
        <w:t xml:space="preserve">Unless we give up on norms of intergenerational equity, they give us a strong case for significantly increasing our efforts to reduce existential risks. </w:t>
      </w:r>
      <w:r w:rsidRPr="003B7A9C">
        <w:rPr>
          <w:rFonts w:cstheme="minorHAnsi"/>
        </w:rPr>
        <w:t xml:space="preserve">1.3. WHY EXISTENTIAL RISKS MAY BE SYSTEMATICALLY UNDERINVESTED IN, AND THE ROLE OF THE INTERNATIONAL COMMUNITY </w:t>
      </w:r>
      <w:r w:rsidRPr="003B7A9C">
        <w:rPr>
          <w:rStyle w:val="StyleUnderline"/>
          <w:rFonts w:cstheme="minorHAnsi"/>
        </w:rPr>
        <w:t xml:space="preserve">In spite of the importance of </w:t>
      </w:r>
      <w:r w:rsidRPr="003B7A9C">
        <w:rPr>
          <w:rStyle w:val="StyleUnderline"/>
          <w:rFonts w:cstheme="minorHAnsi"/>
          <w:highlight w:val="green"/>
        </w:rPr>
        <w:t>existential risk</w:t>
      </w:r>
      <w:r w:rsidRPr="003B7A9C">
        <w:rPr>
          <w:rStyle w:val="StyleUnderline"/>
          <w:rFonts w:cstheme="minorHAnsi"/>
        </w:rPr>
        <w:t xml:space="preserve"> reduction, it probably </w:t>
      </w:r>
      <w:r w:rsidRPr="003B7A9C">
        <w:rPr>
          <w:rStyle w:val="StyleUnderline"/>
          <w:rFonts w:cstheme="minorHAnsi"/>
          <w:highlight w:val="green"/>
        </w:rPr>
        <w:t>receives less attention than</w:t>
      </w:r>
      <w:r w:rsidRPr="003B7A9C">
        <w:rPr>
          <w:rStyle w:val="StyleUnderline"/>
          <w:rFonts w:cstheme="minorHAnsi"/>
        </w:rPr>
        <w:t xml:space="preserve"> is </w:t>
      </w:r>
      <w:r w:rsidRPr="003B7A9C">
        <w:rPr>
          <w:rStyle w:val="StyleUnderline"/>
          <w:rFonts w:cstheme="minorHAnsi"/>
          <w:highlight w:val="green"/>
        </w:rPr>
        <w:t>warranted</w:t>
      </w:r>
      <w:r w:rsidRPr="003B7A9C">
        <w:rPr>
          <w:rStyle w:val="StyleUnderline"/>
          <w:rFonts w:cstheme="minorHAnsi"/>
        </w:rPr>
        <w:t>.</w:t>
      </w:r>
      <w:r w:rsidRPr="003B7A9C">
        <w:rPr>
          <w:rFonts w:cstheme="minorHAnsi"/>
        </w:rPr>
        <w:t xml:space="preserve"> As a result, concerted international cooperation is required if we are to receive adequate protection from existential risks. 1.3.1. Why existential risks are likely to be underinvested in </w:t>
      </w:r>
      <w:r w:rsidRPr="003B7A9C">
        <w:rPr>
          <w:rStyle w:val="StyleUnderline"/>
          <w:rFonts w:cstheme="minorHAnsi"/>
        </w:rPr>
        <w:t>There are several reasons why existential risk reduction is likely to be underinvested in.</w:t>
      </w:r>
      <w:r w:rsidRPr="003B7A9C">
        <w:rPr>
          <w:rFonts w:cstheme="minorHAnsi"/>
        </w:rPr>
        <w:t xml:space="preserve"> </w:t>
      </w:r>
      <w:r w:rsidRPr="003B7A9C">
        <w:rPr>
          <w:rStyle w:val="StyleUnderline"/>
          <w:rFonts w:cstheme="minorHAnsi"/>
        </w:rPr>
        <w:t>Firstly, it is a global public good.</w:t>
      </w:r>
      <w:r w:rsidRPr="003B7A9C">
        <w:rPr>
          <w:rFonts w:cstheme="minorHAnsi"/>
        </w:rPr>
        <w:t xml:space="preserve"> </w:t>
      </w:r>
      <w:r w:rsidRPr="003B7A9C">
        <w:rPr>
          <w:rStyle w:val="StyleUnderline"/>
          <w:rFonts w:cstheme="minorHAnsi"/>
        </w:rPr>
        <w:t>Economic theory predicts that such goods tend to be underprovided.</w:t>
      </w:r>
      <w:r w:rsidRPr="003B7A9C">
        <w:rPr>
          <w:rFonts w:cstheme="minorHAnsi"/>
        </w:rPr>
        <w:t xml:space="preserve"> </w:t>
      </w:r>
      <w:r w:rsidRPr="003B7A9C">
        <w:rPr>
          <w:rStyle w:val="StyleUnderline"/>
          <w:rFonts w:cstheme="minorHAnsi"/>
        </w:rPr>
        <w:t>The benefits of existential risk reduction are widely and indivisibly dispersed around the globe from the countries responsible for taking action.</w:t>
      </w:r>
      <w:r w:rsidRPr="003B7A9C">
        <w:rPr>
          <w:rFonts w:cstheme="minorHAnsi"/>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3B7A9C">
        <w:rPr>
          <w:rStyle w:val="StyleUnderline"/>
          <w:rFonts w:cstheme="minorHAnsi"/>
        </w:rPr>
        <w:t>Secondly</w:t>
      </w:r>
      <w:r w:rsidRPr="003B7A9C">
        <w:rPr>
          <w:rFonts w:cstheme="minorHAnsi"/>
        </w:rPr>
        <w:t xml:space="preserve">, as already suggested above, </w:t>
      </w:r>
      <w:r w:rsidRPr="003B7A9C">
        <w:rPr>
          <w:rStyle w:val="StyleUnderline"/>
          <w:rFonts w:cstheme="minorHAnsi"/>
        </w:rPr>
        <w:t>existential risk reduction is an intergenerational public good: most of the benefits are enjoyed by future generations who have no say in the political process.</w:t>
      </w:r>
      <w:r w:rsidRPr="003B7A9C">
        <w:rPr>
          <w:rFonts w:cstheme="minorHAnsi"/>
        </w:rPr>
        <w:t xml:space="preserve"> </w:t>
      </w:r>
      <w:r w:rsidRPr="003B7A9C">
        <w:rPr>
          <w:rStyle w:val="StyleUnderline"/>
          <w:rFonts w:cstheme="minorHAnsi"/>
        </w:rPr>
        <w:t>For these goods, the problem is temporal free riding: the current generation enjoys the benefits of inaction while future generations bear the costs. Thirdly</w:t>
      </w:r>
      <w:r w:rsidRPr="003B7A9C">
        <w:rPr>
          <w:rFonts w:cstheme="minorHAnsi"/>
        </w:rPr>
        <w:t xml:space="preserve">, many </w:t>
      </w:r>
      <w:r w:rsidRPr="003B7A9C">
        <w:rPr>
          <w:rStyle w:val="StyleUnderline"/>
          <w:rFonts w:cstheme="minorHAnsi"/>
        </w:rPr>
        <w:t>existential risks</w:t>
      </w:r>
      <w:r w:rsidRPr="003B7A9C">
        <w:rPr>
          <w:rFonts w:cstheme="minorHAnsi"/>
        </w:rPr>
        <w:t xml:space="preserve">, such as machine superintelligence, engineered pandemics, and solar geoengineering, </w:t>
      </w:r>
      <w:r w:rsidRPr="003B7A9C">
        <w:rPr>
          <w:rStyle w:val="StyleUnderline"/>
          <w:rFonts w:cstheme="minorHAnsi"/>
          <w:highlight w:val="green"/>
        </w:rPr>
        <w:t>pose</w:t>
      </w:r>
      <w:r w:rsidRPr="003B7A9C">
        <w:rPr>
          <w:rStyle w:val="StyleUnderline"/>
          <w:rFonts w:cstheme="minorHAnsi"/>
        </w:rPr>
        <w:t xml:space="preserve"> an </w:t>
      </w:r>
      <w:r w:rsidRPr="003B7A9C">
        <w:rPr>
          <w:rStyle w:val="StyleUnderline"/>
          <w:rFonts w:cstheme="minorHAnsi"/>
          <w:highlight w:val="green"/>
        </w:rPr>
        <w:t>unprecedented</w:t>
      </w:r>
      <w:r w:rsidRPr="003B7A9C">
        <w:rPr>
          <w:rStyle w:val="StyleUnderline"/>
          <w:rFonts w:cstheme="minorHAnsi"/>
        </w:rPr>
        <w:t xml:space="preserve"> and uncertain future threat.</w:t>
      </w:r>
      <w:r w:rsidRPr="003B7A9C">
        <w:rPr>
          <w:rFonts w:cstheme="minorHAnsi"/>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3B7A9C">
        <w:rPr>
          <w:rStyle w:val="StyleUnderline"/>
          <w:rFonts w:cstheme="minorHAnsi"/>
          <w:highlight w:val="green"/>
        </w:rPr>
        <w:t>Cognitive biases also lead people to underestimate</w:t>
      </w:r>
      <w:r w:rsidRPr="003B7A9C">
        <w:rPr>
          <w:rStyle w:val="StyleUnderline"/>
          <w:rFonts w:cstheme="minorHAnsi"/>
        </w:rPr>
        <w:t xml:space="preserve"> existential </w:t>
      </w:r>
      <w:r w:rsidRPr="003B7A9C">
        <w:rPr>
          <w:rStyle w:val="StyleUnderline"/>
          <w:rFonts w:cstheme="minorHAnsi"/>
          <w:highlight w:val="green"/>
        </w:rPr>
        <w:t>risks</w:t>
      </w:r>
      <w:r w:rsidRPr="003B7A9C">
        <w:rPr>
          <w:rStyle w:val="StyleUnderline"/>
          <w:rFonts w:cstheme="minorHAnsi"/>
        </w:rPr>
        <w:t>.</w:t>
      </w:r>
      <w:r w:rsidRPr="003B7A9C">
        <w:rPr>
          <w:rFonts w:cstheme="minorHAnsi"/>
        </w:rPr>
        <w:t xml:space="preserve"> </w:t>
      </w:r>
    </w:p>
    <w:p w14:paraId="37BFCBAD" w14:textId="77777777" w:rsidR="00202F61" w:rsidRPr="00166CFF" w:rsidRDefault="00202F61" w:rsidP="00202F61">
      <w:pPr>
        <w:pStyle w:val="Heading4"/>
        <w:rPr>
          <w:rFonts w:cs="Calibri"/>
        </w:rPr>
      </w:pPr>
      <w:r>
        <w:rPr>
          <w:rFonts w:cs="Calibri"/>
          <w:color w:val="000000" w:themeColor="text1"/>
        </w:rPr>
        <w:t>[5</w:t>
      </w:r>
      <w:r w:rsidRPr="00166CFF">
        <w:rPr>
          <w:rFonts w:cs="Calibri"/>
          <w:color w:val="000000" w:themeColor="text1"/>
        </w:rPr>
        <w:t xml:space="preserve">] </w:t>
      </w:r>
      <w:r w:rsidRPr="00166CFF">
        <w:rPr>
          <w:rFonts w:cs="Calibri"/>
        </w:rPr>
        <w:t>Pleasure and pain are the starting point for moral reasoning—they’re our most baseline desires and the only things that explain the intrinsic value of objects or actions</w:t>
      </w:r>
    </w:p>
    <w:p w14:paraId="53F56BC3" w14:textId="77777777" w:rsidR="00202F61" w:rsidRPr="00166CFF" w:rsidRDefault="00202F61" w:rsidP="00202F61">
      <w:r w:rsidRPr="00166CFF">
        <w:rPr>
          <w:rStyle w:val="Style13ptBold"/>
        </w:rPr>
        <w:t>Moen 16</w:t>
      </w:r>
      <w:r w:rsidRPr="00166CFF">
        <w:rPr>
          <w:shd w:val="clear" w:color="auto" w:fill="FFFFFF"/>
        </w:rPr>
        <w:t>, Ole M</w:t>
      </w:r>
      <w:r w:rsidRPr="00166CFF">
        <w:t xml:space="preserve">artin (PhD, Research Fellow in Philosophy at University of Oslo). "An Argument for Hedonism." Journal of Value Inquiry 50.2 (2016): 267. </w:t>
      </w:r>
    </w:p>
    <w:p w14:paraId="0933EF5C" w14:textId="77777777" w:rsidR="00202F61" w:rsidRPr="00101984" w:rsidRDefault="00202F61" w:rsidP="00202F61">
      <w:pPr>
        <w:rPr>
          <w:sz w:val="12"/>
        </w:rPr>
      </w:pPr>
      <w:r w:rsidRPr="00166CFF">
        <w:rPr>
          <w:sz w:val="12"/>
        </w:rPr>
        <w:t xml:space="preserve">Let us start by observing, empirically, that </w:t>
      </w:r>
      <w:r w:rsidRPr="00166CFF">
        <w:rPr>
          <w:rStyle w:val="Emphasis"/>
        </w:rPr>
        <w:t>a widely shared judgment about intrinsic value</w:t>
      </w:r>
      <w:r w:rsidRPr="00166CFF">
        <w:rPr>
          <w:sz w:val="12"/>
        </w:rPr>
        <w:t xml:space="preserve"> and disvalue </w:t>
      </w:r>
      <w:r w:rsidRPr="00166CFF">
        <w:rPr>
          <w:rStyle w:val="Emphasis"/>
        </w:rPr>
        <w:t xml:space="preserve">is that </w:t>
      </w:r>
      <w:r w:rsidRPr="00166CFF">
        <w:rPr>
          <w:rStyle w:val="Emphasis"/>
          <w:highlight w:val="green"/>
        </w:rPr>
        <w:t xml:space="preserve">pleasure is intrinsically valuable and pain is intrinsically </w:t>
      </w:r>
      <w:proofErr w:type="spellStart"/>
      <w:r w:rsidRPr="00166CFF">
        <w:rPr>
          <w:rStyle w:val="Emphasis"/>
          <w:highlight w:val="green"/>
        </w:rPr>
        <w:t>disvaluable</w:t>
      </w:r>
      <w:proofErr w:type="spellEnd"/>
      <w:r w:rsidRPr="00166CFF">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166CFF">
        <w:rPr>
          <w:rStyle w:val="Emphasis"/>
          <w:highlight w:val="green"/>
        </w:rPr>
        <w:t xml:space="preserve">there is something undeniably good about </w:t>
      </w:r>
      <w:r w:rsidRPr="00166CFF">
        <w:rPr>
          <w:rStyle w:val="Emphasis"/>
        </w:rPr>
        <w:t xml:space="preserve">the way </w:t>
      </w:r>
      <w:r w:rsidRPr="00166CFF">
        <w:rPr>
          <w:rStyle w:val="Emphasis"/>
          <w:highlight w:val="green"/>
        </w:rPr>
        <w:t xml:space="preserve">pleasure </w:t>
      </w:r>
      <w:r w:rsidRPr="00166CFF">
        <w:rPr>
          <w:rStyle w:val="Emphasis"/>
        </w:rPr>
        <w:t xml:space="preserve">feels and something </w:t>
      </w:r>
      <w:r w:rsidRPr="00166CFF">
        <w:rPr>
          <w:rStyle w:val="Emphasis"/>
          <w:highlight w:val="green"/>
        </w:rPr>
        <w:t xml:space="preserve">undeniably bad about </w:t>
      </w:r>
      <w:r w:rsidRPr="00166CFF">
        <w:rPr>
          <w:rStyle w:val="Emphasis"/>
        </w:rPr>
        <w:t xml:space="preserve">the way </w:t>
      </w:r>
      <w:r w:rsidRPr="00166CFF">
        <w:rPr>
          <w:rStyle w:val="Emphasis"/>
          <w:highlight w:val="green"/>
        </w:rPr>
        <w:t xml:space="preserve">pain </w:t>
      </w:r>
      <w:r w:rsidRPr="00166CFF">
        <w:rPr>
          <w:rStyle w:val="Emphasis"/>
        </w:rPr>
        <w:t>feels</w:t>
      </w:r>
      <w:r w:rsidRPr="00166CFF">
        <w:rPr>
          <w:sz w:val="12"/>
        </w:rPr>
        <w:t xml:space="preserve">, and neither the goodness of pleasure nor the badness of pain seems to be exhausted by the further effects that these experiences might have. “Pleasure” and “pain” </w:t>
      </w:r>
      <w:r w:rsidRPr="00166CFF">
        <w:rPr>
          <w:rStyle w:val="Emphasis"/>
        </w:rPr>
        <w:t>are</w:t>
      </w:r>
      <w:r w:rsidRPr="00166CFF">
        <w:rPr>
          <w:sz w:val="12"/>
        </w:rPr>
        <w:t xml:space="preserve"> here </w:t>
      </w:r>
      <w:r w:rsidRPr="00166CFF">
        <w:rPr>
          <w:rStyle w:val="Emphasis"/>
        </w:rPr>
        <w:t>understood inclusively</w:t>
      </w:r>
      <w:r w:rsidRPr="00166CFF">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166CFF">
        <w:rPr>
          <w:rStyle w:val="StyleUnderline"/>
        </w:rPr>
        <w:t xml:space="preserve">, </w:t>
      </w:r>
      <w:r w:rsidRPr="00166CFF">
        <w:rPr>
          <w:rStyle w:val="Emphasis"/>
        </w:rPr>
        <w:t>I might ask: “What for</w:t>
      </w:r>
      <w:r w:rsidRPr="00166CFF">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166CFF">
        <w:rPr>
          <w:rStyle w:val="Emphasis"/>
        </w:rPr>
        <w:t>The reason is that the</w:t>
      </w:r>
      <w:r w:rsidRPr="00166CFF">
        <w:rPr>
          <w:rStyle w:val="Emphasis"/>
          <w:highlight w:val="green"/>
        </w:rPr>
        <w:t xml:space="preserve"> pleasure is not good for anything further</w:t>
      </w:r>
      <w:r w:rsidRPr="00166CFF">
        <w:rPr>
          <w:rStyle w:val="Emphasis"/>
        </w:rPr>
        <w:t>; it is simply that for which going to the convenience store and buying the soda is good</w:t>
      </w:r>
      <w:r w:rsidRPr="00166CFF">
        <w:rPr>
          <w:sz w:val="12"/>
        </w:rPr>
        <w:t>. 3 As Aristotle observes: “</w:t>
      </w:r>
      <w:r w:rsidRPr="00166CFF">
        <w:rPr>
          <w:rStyle w:val="Emphasis"/>
          <w:highlight w:val="green"/>
        </w:rPr>
        <w:t>We never ask</w:t>
      </w:r>
      <w:r w:rsidRPr="00166CFF">
        <w:rPr>
          <w:sz w:val="12"/>
        </w:rPr>
        <w:t xml:space="preserve"> [a man] </w:t>
      </w:r>
      <w:r w:rsidRPr="00166CFF">
        <w:rPr>
          <w:rStyle w:val="Emphasis"/>
          <w:highlight w:val="green"/>
        </w:rPr>
        <w:t>what</w:t>
      </w:r>
      <w:r w:rsidRPr="00166CFF">
        <w:rPr>
          <w:sz w:val="12"/>
        </w:rPr>
        <w:t xml:space="preserve"> his </w:t>
      </w:r>
      <w:r w:rsidRPr="00166CFF">
        <w:rPr>
          <w:rStyle w:val="Emphasis"/>
          <w:highlight w:val="green"/>
        </w:rPr>
        <w:t xml:space="preserve">end is in being pleased, </w:t>
      </w:r>
      <w:r w:rsidRPr="00166CFF">
        <w:rPr>
          <w:rStyle w:val="Emphasis"/>
        </w:rPr>
        <w:t xml:space="preserve">because </w:t>
      </w:r>
      <w:r w:rsidRPr="00166CFF">
        <w:rPr>
          <w:rStyle w:val="Emphasis"/>
          <w:highlight w:val="green"/>
        </w:rPr>
        <w:t>we assume that pleasure is choice worthy in itself</w:t>
      </w:r>
      <w:r w:rsidRPr="00166CFF">
        <w:rPr>
          <w:sz w:val="12"/>
        </w:rPr>
        <w:t xml:space="preserve">.”4 Presumably, a similar story can be told in the case of pains, for if someone says “This is painful!” we never respond by asking: “And why is that a problem?” We take for granted that </w:t>
      </w:r>
      <w:r w:rsidRPr="00166CFF">
        <w:rPr>
          <w:rStyle w:val="Emphasis"/>
          <w:highlight w:val="green"/>
        </w:rPr>
        <w:t>if something is painful, we have a sufficient explanation of why it is bad</w:t>
      </w:r>
      <w:r w:rsidRPr="00166CFF">
        <w:rPr>
          <w:sz w:val="12"/>
        </w:rPr>
        <w:t xml:space="preserve">. If we are onto something in our everyday reasoning about values, it seems that </w:t>
      </w:r>
      <w:r w:rsidRPr="00166CFF">
        <w:rPr>
          <w:rStyle w:val="Emphasis"/>
          <w:highlight w:val="green"/>
        </w:rPr>
        <w:t>pleasure and pain are both places where we reach the end of the line in matters of value</w:t>
      </w:r>
      <w:r w:rsidRPr="00166CFF">
        <w:rPr>
          <w:rStyle w:val="Emphasis"/>
        </w:rPr>
        <w:t>. Although pleasure and pain thus seem to be good candidates for intrinsic value and disvalue</w:t>
      </w:r>
      <w:r w:rsidRPr="00166CFF">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166CFF">
        <w:rPr>
          <w:sz w:val="12"/>
        </w:rPr>
        <w:t>disvaluable</w:t>
      </w:r>
      <w:proofErr w:type="spellEnd"/>
      <w:r w:rsidRPr="00166CFF">
        <w:rPr>
          <w:sz w:val="12"/>
        </w:rPr>
        <w:t xml:space="preserve"> (so-called “noble pains”), and (4) that pain asymbolia, masochism, and practices such as wiggling a loose tooth render it implausible that pain is intrinsically </w:t>
      </w:r>
      <w:proofErr w:type="spellStart"/>
      <w:r w:rsidRPr="00166CFF">
        <w:rPr>
          <w:sz w:val="12"/>
        </w:rPr>
        <w:t>disvaluable</w:t>
      </w:r>
      <w:proofErr w:type="spellEnd"/>
      <w:r w:rsidRPr="00166CFF">
        <w:rPr>
          <w:sz w:val="12"/>
        </w:rPr>
        <w:t>. I shall argue that these objections fail. Though it is, of course, an open question whether other objections to P1 might be more successful, I shall assume that if (1)</w:t>
      </w:r>
      <w:proofErr w:type="gramStart"/>
      <w:r w:rsidRPr="00166CFF">
        <w:rPr>
          <w:sz w:val="12"/>
        </w:rPr>
        <w:t>–(</w:t>
      </w:r>
      <w:proofErr w:type="gramEnd"/>
      <w:r w:rsidRPr="00166CFF">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166CFF">
        <w:rPr>
          <w:sz w:val="12"/>
        </w:rPr>
        <w:t>that rights</w:t>
      </w:r>
      <w:proofErr w:type="gramEnd"/>
      <w:r w:rsidRPr="00166CFF">
        <w:rPr>
          <w:sz w:val="12"/>
        </w:rPr>
        <w:t xml:space="preserve">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287255E5" w14:textId="77BEBE0F" w:rsidR="00202F61" w:rsidRDefault="00202F61" w:rsidP="00202F61">
      <w:r>
        <w:t xml:space="preserve">6) </w:t>
      </w:r>
      <w:r w:rsidR="00C62B30">
        <w:t>If we win any of the consequences of our critique – you can vote neg because corporate backlash will only infringe on the rights of workers even more</w:t>
      </w:r>
      <w:r>
        <w:t xml:space="preserve"> </w:t>
      </w:r>
    </w:p>
    <w:p w14:paraId="4555F1E1" w14:textId="00EA5E3F" w:rsidR="00202F61" w:rsidRDefault="00202F61" w:rsidP="00202F61">
      <w:r>
        <w:t xml:space="preserve">7) </w:t>
      </w:r>
      <w:r w:rsidR="00C62B30">
        <w:t xml:space="preserve">Lexical prerequisite: </w:t>
      </w:r>
      <w:r>
        <w:t xml:space="preserve">avoiding extinction is a pre-requisite to evaluating morality, </w:t>
      </w:r>
      <w:r w:rsidR="00C62B30">
        <w:t xml:space="preserve">philosophers have been debating about ethics for centuries with no definitive conclusion. Prioritize people’s lives as a pre-req to continue the discussions of morality. </w:t>
      </w:r>
    </w:p>
    <w:p w14:paraId="1A8FFA7C" w14:textId="06FC52CE" w:rsidR="009A76FA" w:rsidRDefault="00703348">
      <w:r>
        <w:t xml:space="preserve">(stuff) </w:t>
      </w:r>
    </w:p>
    <w:p w14:paraId="19014FCD" w14:textId="11431C28" w:rsidR="00703348" w:rsidRDefault="00703348" w:rsidP="00703348">
      <w:pPr>
        <w:pStyle w:val="Heading3"/>
      </w:pPr>
      <w:r>
        <w:t>ADV</w:t>
      </w:r>
    </w:p>
    <w:p w14:paraId="37A041DF" w14:textId="77777777" w:rsidR="00703348" w:rsidRPr="009A338D" w:rsidRDefault="00703348" w:rsidP="00703348">
      <w:pPr>
        <w:pStyle w:val="Heading4"/>
      </w:pPr>
      <w:r>
        <w:t>Econ decline causes peace – multiple warrants</w:t>
      </w:r>
    </w:p>
    <w:p w14:paraId="1A0BC741" w14:textId="77777777" w:rsidR="00703348" w:rsidRPr="008A6A6C" w:rsidRDefault="00703348" w:rsidP="00703348">
      <w:r w:rsidRPr="008A6A6C">
        <w:rPr>
          <w:rStyle w:val="Style13ptBold"/>
        </w:rPr>
        <w:t>Clary 15</w:t>
      </w:r>
      <w:r>
        <w:t xml:space="preserve"> – Christopher Clary, PhD in Political Science from MIT, M.A. in National Security Affairs, Postdoctoral Fellow, Watson Institute for International Studies, Brown University, 2015 (“Economic Stress and International Cooperation: Evidence from International Rivalries,” April 25</w:t>
      </w:r>
      <w:r w:rsidRPr="008A6A6C">
        <w:rPr>
          <w:vertAlign w:val="superscript"/>
        </w:rPr>
        <w:t>th</w:t>
      </w:r>
      <w:r>
        <w:t xml:space="preserve">, Available Online via SSRN Subscription, </w:t>
      </w:r>
      <w:proofErr w:type="spellStart"/>
      <w:r>
        <w:t>AIvackovic</w:t>
      </w:r>
      <w:proofErr w:type="spellEnd"/>
      <w:r>
        <w:t>)</w:t>
      </w:r>
    </w:p>
    <w:p w14:paraId="50E7C7C7" w14:textId="77777777" w:rsidR="00703348" w:rsidRDefault="00703348" w:rsidP="00703348">
      <w:pPr>
        <w:rPr>
          <w:sz w:val="16"/>
        </w:rPr>
      </w:pPr>
      <w:r w:rsidRPr="001209BE">
        <w:rPr>
          <w:highlight w:val="cyan"/>
          <w:u w:val="single"/>
        </w:rPr>
        <w:t>Economic crises lead to conciliatory behavior</w:t>
      </w:r>
      <w:r w:rsidRPr="00B65501">
        <w:rPr>
          <w:sz w:val="16"/>
        </w:rPr>
        <w:t xml:space="preserve"> </w:t>
      </w:r>
      <w:r w:rsidRPr="00CA0D91">
        <w:rPr>
          <w:u w:val="single"/>
        </w:rPr>
        <w:t>through</w:t>
      </w:r>
      <w:r w:rsidRPr="00B65501">
        <w:rPr>
          <w:sz w:val="16"/>
        </w:rPr>
        <w:t xml:space="preserve"> </w:t>
      </w:r>
      <w:r w:rsidRPr="00CA0D91">
        <w:rPr>
          <w:u w:val="single"/>
        </w:rPr>
        <w:t>five</w:t>
      </w:r>
      <w:r w:rsidRPr="00B65501">
        <w:rPr>
          <w:sz w:val="16"/>
        </w:rPr>
        <w:t xml:space="preserve"> primary </w:t>
      </w:r>
      <w:r w:rsidRPr="00CA0D91">
        <w:rPr>
          <w:u w:val="single"/>
        </w:rPr>
        <w:t>channels</w:t>
      </w:r>
      <w:r w:rsidRPr="00B65501">
        <w:rPr>
          <w:sz w:val="16"/>
        </w:rPr>
        <w:t xml:space="preserve">. (1) </w:t>
      </w:r>
      <w:r w:rsidRPr="007347FE">
        <w:rPr>
          <w:u w:val="single"/>
        </w:rPr>
        <w:t xml:space="preserve">Economic crises lead to </w:t>
      </w:r>
      <w:r w:rsidRPr="001209BE">
        <w:rPr>
          <w:rStyle w:val="Emphasis"/>
          <w:highlight w:val="cyan"/>
        </w:rPr>
        <w:t>austerity pressures</w:t>
      </w:r>
      <w:r w:rsidRPr="007347FE">
        <w:rPr>
          <w:sz w:val="16"/>
        </w:rPr>
        <w:t xml:space="preserve">, </w:t>
      </w:r>
      <w:r w:rsidRPr="007347FE">
        <w:rPr>
          <w:u w:val="single"/>
        </w:rPr>
        <w:t>which</w:t>
      </w:r>
      <w:r w:rsidRPr="007347FE">
        <w:rPr>
          <w:sz w:val="16"/>
        </w:rPr>
        <w:t xml:space="preserve"> in turn </w:t>
      </w:r>
      <w:r w:rsidRPr="001209BE">
        <w:rPr>
          <w:highlight w:val="cyan"/>
          <w:u w:val="single"/>
        </w:rPr>
        <w:t>incent</w:t>
      </w:r>
      <w:r w:rsidRPr="007347FE">
        <w:rPr>
          <w:u w:val="single"/>
        </w:rPr>
        <w:t xml:space="preserve"> leaders to search for ways to </w:t>
      </w:r>
      <w:r w:rsidRPr="001209BE">
        <w:rPr>
          <w:rStyle w:val="Emphasis"/>
          <w:highlight w:val="cyan"/>
        </w:rPr>
        <w:t>cut defense expenditures</w:t>
      </w:r>
      <w:r w:rsidRPr="007347FE">
        <w:rPr>
          <w:sz w:val="16"/>
        </w:rPr>
        <w:t xml:space="preserve">. (2) </w:t>
      </w:r>
      <w:r w:rsidRPr="007347FE">
        <w:rPr>
          <w:u w:val="single"/>
        </w:rPr>
        <w:t xml:space="preserve">Economic crises also encourage </w:t>
      </w:r>
      <w:r w:rsidRPr="001209BE">
        <w:rPr>
          <w:rStyle w:val="Emphasis"/>
          <w:highlight w:val="cyan"/>
        </w:rPr>
        <w:t>strategic reassessment</w:t>
      </w:r>
      <w:r w:rsidRPr="00B65501">
        <w:rPr>
          <w:sz w:val="16"/>
        </w:rPr>
        <w:t xml:space="preserve">, </w:t>
      </w:r>
      <w:r w:rsidRPr="00CA0D91">
        <w:rPr>
          <w:u w:val="single"/>
        </w:rPr>
        <w:t>so</w:t>
      </w:r>
      <w:r w:rsidRPr="00B65501">
        <w:rPr>
          <w:sz w:val="16"/>
        </w:rPr>
        <w:t xml:space="preserve"> that </w:t>
      </w:r>
      <w:r w:rsidRPr="007347FE">
        <w:rPr>
          <w:u w:val="single"/>
        </w:rPr>
        <w:t>leaders</w:t>
      </w:r>
      <w:r w:rsidRPr="00CA0D91">
        <w:rPr>
          <w:u w:val="single"/>
        </w:rPr>
        <w:t xml:space="preserve"> can argue to</w:t>
      </w:r>
      <w:r w:rsidRPr="00B65501">
        <w:rPr>
          <w:sz w:val="16"/>
        </w:rPr>
        <w:t xml:space="preserve"> </w:t>
      </w:r>
      <w:r w:rsidRPr="00CA0D91">
        <w:rPr>
          <w:u w:val="single"/>
        </w:rPr>
        <w:t>their</w:t>
      </w:r>
      <w:r w:rsidRPr="00B65501">
        <w:rPr>
          <w:sz w:val="16"/>
        </w:rPr>
        <w:t xml:space="preserve"> peers and their </w:t>
      </w:r>
      <w:r w:rsidRPr="00CA0D91">
        <w:rPr>
          <w:u w:val="single"/>
        </w:rPr>
        <w:t>publics</w:t>
      </w:r>
      <w:r w:rsidRPr="00B65501">
        <w:rPr>
          <w:sz w:val="16"/>
        </w:rPr>
        <w:t xml:space="preserve"> </w:t>
      </w:r>
      <w:r w:rsidRPr="00CA0D91">
        <w:rPr>
          <w:u w:val="single"/>
        </w:rPr>
        <w:t xml:space="preserve">that </w:t>
      </w:r>
      <w:r w:rsidRPr="00CA0D91">
        <w:rPr>
          <w:rStyle w:val="Emphasis"/>
        </w:rPr>
        <w:t>defense spending can be arrested</w:t>
      </w:r>
      <w:r w:rsidRPr="00B65501">
        <w:rPr>
          <w:sz w:val="16"/>
        </w:rPr>
        <w:t xml:space="preserve"> </w:t>
      </w:r>
      <w:r w:rsidRPr="00CA0D91">
        <w:rPr>
          <w:rStyle w:val="Emphasis"/>
        </w:rPr>
        <w:t>without endangering the state</w:t>
      </w:r>
      <w:r w:rsidRPr="00B65501">
        <w:rPr>
          <w:sz w:val="16"/>
        </w:rPr>
        <w:t xml:space="preserve">. </w:t>
      </w:r>
      <w:r w:rsidRPr="00CA0D91">
        <w:rPr>
          <w:u w:val="single"/>
        </w:rPr>
        <w:t>This</w:t>
      </w:r>
      <w:r w:rsidRPr="00B65501">
        <w:rPr>
          <w:sz w:val="16"/>
        </w:rPr>
        <w:t xml:space="preserve"> can </w:t>
      </w:r>
      <w:r w:rsidRPr="001209BE">
        <w:rPr>
          <w:highlight w:val="cyan"/>
          <w:u w:val="single"/>
        </w:rPr>
        <w:t xml:space="preserve">lead to </w:t>
      </w:r>
      <w:r w:rsidRPr="001209BE">
        <w:rPr>
          <w:rStyle w:val="Emphasis"/>
          <w:highlight w:val="cyan"/>
        </w:rPr>
        <w:t>threat deflation</w:t>
      </w:r>
      <w:r w:rsidRPr="00B65501">
        <w:rPr>
          <w:sz w:val="16"/>
        </w:rPr>
        <w:t xml:space="preserve">, </w:t>
      </w:r>
      <w:r w:rsidRPr="00CA0D91">
        <w:rPr>
          <w:u w:val="single"/>
        </w:rPr>
        <w:t>where</w:t>
      </w:r>
      <w:r w:rsidRPr="00B65501">
        <w:rPr>
          <w:sz w:val="16"/>
        </w:rPr>
        <w:t xml:space="preserve"> </w:t>
      </w:r>
      <w:r w:rsidRPr="00CA0D91">
        <w:rPr>
          <w:u w:val="single"/>
        </w:rPr>
        <w:t>elites</w:t>
      </w:r>
      <w:r w:rsidRPr="00B65501">
        <w:rPr>
          <w:sz w:val="16"/>
        </w:rPr>
        <w:t xml:space="preserve"> attempt to </w:t>
      </w:r>
      <w:r w:rsidRPr="001209BE">
        <w:rPr>
          <w:rStyle w:val="Emphasis"/>
          <w:highlight w:val="cyan"/>
        </w:rPr>
        <w:t>downplay</w:t>
      </w:r>
      <w:r w:rsidRPr="00CA0D91">
        <w:rPr>
          <w:rStyle w:val="Emphasis"/>
        </w:rPr>
        <w:t xml:space="preserve"> the </w:t>
      </w:r>
      <w:r w:rsidRPr="001209BE">
        <w:rPr>
          <w:rStyle w:val="Emphasis"/>
          <w:highlight w:val="cyan"/>
        </w:rPr>
        <w:t>seriousness of the threat</w:t>
      </w:r>
      <w:r w:rsidRPr="00B65501">
        <w:rPr>
          <w:sz w:val="16"/>
        </w:rPr>
        <w:t xml:space="preserve"> </w:t>
      </w:r>
      <w:r w:rsidRPr="00CA0D91">
        <w:rPr>
          <w:u w:val="single"/>
        </w:rPr>
        <w:t>posed by a former rival</w:t>
      </w:r>
      <w:r w:rsidRPr="00B65501">
        <w:rPr>
          <w:sz w:val="16"/>
        </w:rPr>
        <w:t xml:space="preserve">. (3) If a state faces multiple threats, economic crises provoke elites to consider threat prioritization, a process that is postponed during periods of economic normalcy. (4) Economic </w:t>
      </w:r>
      <w:r w:rsidRPr="001209BE">
        <w:rPr>
          <w:highlight w:val="cyan"/>
          <w:u w:val="single"/>
        </w:rPr>
        <w:t>crises increase</w:t>
      </w:r>
      <w:r w:rsidRPr="00CA0D91">
        <w:rPr>
          <w:u w:val="single"/>
        </w:rPr>
        <w:t xml:space="preserve"> the </w:t>
      </w:r>
      <w:r w:rsidRPr="00CA0D91">
        <w:rPr>
          <w:rStyle w:val="Emphasis"/>
        </w:rPr>
        <w:t>political</w:t>
      </w:r>
      <w:r w:rsidRPr="00CA0D91">
        <w:rPr>
          <w:u w:val="single"/>
        </w:rPr>
        <w:t xml:space="preserve"> and </w:t>
      </w:r>
      <w:r w:rsidRPr="00CA0D91">
        <w:rPr>
          <w:rStyle w:val="Emphasis"/>
        </w:rPr>
        <w:t xml:space="preserve">economic </w:t>
      </w:r>
      <w:r w:rsidRPr="001209BE">
        <w:rPr>
          <w:rStyle w:val="Emphasis"/>
          <w:highlight w:val="cyan"/>
        </w:rPr>
        <w:t>benefit</w:t>
      </w:r>
      <w:r w:rsidRPr="001209BE">
        <w:rPr>
          <w:highlight w:val="cyan"/>
          <w:u w:val="single"/>
        </w:rPr>
        <w:t xml:space="preserve"> from</w:t>
      </w:r>
      <w:r w:rsidRPr="00CA0D91">
        <w:rPr>
          <w:u w:val="single"/>
        </w:rPr>
        <w:t xml:space="preserve"> </w:t>
      </w:r>
      <w:r w:rsidRPr="00CA0D91">
        <w:rPr>
          <w:rStyle w:val="Emphasis"/>
        </w:rPr>
        <w:t xml:space="preserve">international economic </w:t>
      </w:r>
      <w:r w:rsidRPr="001209BE">
        <w:rPr>
          <w:rStyle w:val="Emphasis"/>
          <w:highlight w:val="cyan"/>
        </w:rPr>
        <w:t>cooperation</w:t>
      </w:r>
      <w:r w:rsidRPr="00B65501">
        <w:rPr>
          <w:sz w:val="16"/>
        </w:rPr>
        <w:t xml:space="preserve">. </w:t>
      </w:r>
      <w:r w:rsidRPr="001209BE">
        <w:rPr>
          <w:highlight w:val="cyan"/>
          <w:u w:val="single"/>
        </w:rPr>
        <w:t xml:space="preserve">Leaders seek </w:t>
      </w:r>
      <w:r w:rsidRPr="007347FE">
        <w:rPr>
          <w:rStyle w:val="Emphasis"/>
        </w:rPr>
        <w:t xml:space="preserve">foreign </w:t>
      </w:r>
      <w:r w:rsidRPr="001209BE">
        <w:rPr>
          <w:rStyle w:val="Emphasis"/>
          <w:highlight w:val="cyan"/>
        </w:rPr>
        <w:t>aid</w:t>
      </w:r>
      <w:r w:rsidRPr="00B65501">
        <w:rPr>
          <w:sz w:val="16"/>
        </w:rPr>
        <w:t xml:space="preserve">, </w:t>
      </w:r>
      <w:r w:rsidRPr="00CA0D91">
        <w:rPr>
          <w:rStyle w:val="Emphasis"/>
        </w:rPr>
        <w:t xml:space="preserve">enhanced </w:t>
      </w:r>
      <w:r w:rsidRPr="001209BE">
        <w:rPr>
          <w:rStyle w:val="Emphasis"/>
          <w:highlight w:val="cyan"/>
        </w:rPr>
        <w:t>trade</w:t>
      </w:r>
      <w:r w:rsidRPr="00B65501">
        <w:rPr>
          <w:sz w:val="16"/>
        </w:rPr>
        <w:t xml:space="preserve">, </w:t>
      </w:r>
      <w:r w:rsidRPr="001209BE">
        <w:rPr>
          <w:highlight w:val="cyan"/>
          <w:u w:val="single"/>
        </w:rPr>
        <w:t>and</w:t>
      </w:r>
      <w:r w:rsidRPr="00B65501">
        <w:rPr>
          <w:sz w:val="16"/>
        </w:rPr>
        <w:t xml:space="preserve"> </w:t>
      </w:r>
      <w:r w:rsidRPr="00CA0D91">
        <w:rPr>
          <w:rStyle w:val="Emphasis"/>
        </w:rPr>
        <w:t xml:space="preserve">increased </w:t>
      </w:r>
      <w:r w:rsidRPr="001209BE">
        <w:rPr>
          <w:rStyle w:val="Emphasis"/>
          <w:highlight w:val="cyan"/>
        </w:rPr>
        <w:t>investment</w:t>
      </w:r>
      <w:r w:rsidRPr="00B65501">
        <w:rPr>
          <w:sz w:val="16"/>
        </w:rPr>
        <w:t xml:space="preserve"> </w:t>
      </w:r>
      <w:r w:rsidRPr="00CA0D91">
        <w:rPr>
          <w:u w:val="single"/>
        </w:rPr>
        <w:t>from</w:t>
      </w:r>
      <w:r w:rsidRPr="00B65501">
        <w:rPr>
          <w:sz w:val="16"/>
        </w:rPr>
        <w:t xml:space="preserve"> </w:t>
      </w:r>
      <w:r w:rsidRPr="00CA0D91">
        <w:rPr>
          <w:u w:val="single"/>
        </w:rPr>
        <w:t>abroad</w:t>
      </w:r>
      <w:r w:rsidRPr="00B65501">
        <w:rPr>
          <w:sz w:val="16"/>
        </w:rPr>
        <w:t xml:space="preserve"> during periods of economic trouble. This </w:t>
      </w:r>
      <w:r w:rsidRPr="001209BE">
        <w:rPr>
          <w:highlight w:val="cyan"/>
          <w:u w:val="single"/>
        </w:rPr>
        <w:t>search</w:t>
      </w:r>
      <w:r w:rsidRPr="00CA0D91">
        <w:rPr>
          <w:u w:val="single"/>
        </w:rPr>
        <w:t xml:space="preserve"> is </w:t>
      </w:r>
      <w:r w:rsidRPr="001209BE">
        <w:rPr>
          <w:rStyle w:val="Emphasis"/>
          <w:highlight w:val="cyan"/>
        </w:rPr>
        <w:t>made easier if tensions</w:t>
      </w:r>
      <w:r w:rsidRPr="00CA0D91">
        <w:rPr>
          <w:rStyle w:val="Emphasis"/>
        </w:rPr>
        <w:t xml:space="preserve"> </w:t>
      </w:r>
      <w:r w:rsidRPr="001209BE">
        <w:rPr>
          <w:rStyle w:val="Emphasis"/>
          <w:highlight w:val="cyan"/>
        </w:rPr>
        <w:t>are</w:t>
      </w:r>
      <w:r w:rsidRPr="00CA0D91">
        <w:rPr>
          <w:rStyle w:val="Emphasis"/>
        </w:rPr>
        <w:t xml:space="preserve"> </w:t>
      </w:r>
      <w:r w:rsidRPr="001209BE">
        <w:rPr>
          <w:rStyle w:val="Emphasis"/>
          <w:highlight w:val="cyan"/>
        </w:rPr>
        <w:t>reduced</w:t>
      </w:r>
      <w:r w:rsidRPr="00B65501">
        <w:rPr>
          <w:sz w:val="16"/>
        </w:rPr>
        <w:t xml:space="preserve"> with historic rivals. (5) Finally, </w:t>
      </w:r>
      <w:r w:rsidRPr="001209BE">
        <w:rPr>
          <w:highlight w:val="cyan"/>
          <w:u w:val="single"/>
        </w:rPr>
        <w:t>during crises</w:t>
      </w:r>
      <w:r w:rsidRPr="00B65501">
        <w:rPr>
          <w:sz w:val="16"/>
        </w:rPr>
        <w:t xml:space="preserve">, </w:t>
      </w:r>
      <w:r w:rsidRPr="001209BE">
        <w:rPr>
          <w:highlight w:val="cyan"/>
          <w:u w:val="single"/>
        </w:rPr>
        <w:t>elites</w:t>
      </w:r>
      <w:r w:rsidRPr="00B65501">
        <w:rPr>
          <w:sz w:val="16"/>
        </w:rPr>
        <w:t xml:space="preserve"> are </w:t>
      </w:r>
      <w:r w:rsidRPr="00CA0D91">
        <w:rPr>
          <w:u w:val="single"/>
        </w:rPr>
        <w:t xml:space="preserve">more </w:t>
      </w:r>
      <w:r w:rsidRPr="001209BE">
        <w:rPr>
          <w:highlight w:val="cyan"/>
          <w:u w:val="single"/>
        </w:rPr>
        <w:t xml:space="preserve">prone to </w:t>
      </w:r>
      <w:r w:rsidRPr="001209BE">
        <w:rPr>
          <w:rStyle w:val="Emphasis"/>
          <w:highlight w:val="cyan"/>
        </w:rPr>
        <w:t>select leaders</w:t>
      </w:r>
      <w:r w:rsidRPr="00B65501">
        <w:rPr>
          <w:sz w:val="16"/>
        </w:rPr>
        <w:t xml:space="preserve"> who are </w:t>
      </w:r>
      <w:r w:rsidRPr="00CA0D91">
        <w:rPr>
          <w:u w:val="single"/>
        </w:rPr>
        <w:t xml:space="preserve">perceived as </w:t>
      </w:r>
      <w:r w:rsidRPr="001209BE">
        <w:rPr>
          <w:highlight w:val="cyan"/>
          <w:u w:val="single"/>
        </w:rPr>
        <w:t xml:space="preserve">capable of </w:t>
      </w:r>
      <w:r w:rsidRPr="001209BE">
        <w:rPr>
          <w:rStyle w:val="Emphasis"/>
          <w:highlight w:val="cyan"/>
        </w:rPr>
        <w:t>resolving</w:t>
      </w:r>
      <w:r w:rsidRPr="00CA0D91">
        <w:rPr>
          <w:rStyle w:val="Emphasis"/>
        </w:rPr>
        <w:t xml:space="preserve"> economic </w:t>
      </w:r>
      <w:r w:rsidRPr="001209BE">
        <w:rPr>
          <w:rStyle w:val="Emphasis"/>
          <w:highlight w:val="cyan"/>
        </w:rPr>
        <w:t>difficulties</w:t>
      </w:r>
      <w:r w:rsidRPr="00B65501">
        <w:rPr>
          <w:sz w:val="16"/>
        </w:rPr>
        <w:t xml:space="preserve">, </w:t>
      </w:r>
      <w:r w:rsidRPr="001209BE">
        <w:rPr>
          <w:highlight w:val="cyan"/>
          <w:u w:val="single"/>
        </w:rPr>
        <w:t>permitting</w:t>
      </w:r>
      <w:r w:rsidRPr="00B65501">
        <w:rPr>
          <w:sz w:val="16"/>
        </w:rPr>
        <w:t xml:space="preserve"> the </w:t>
      </w:r>
      <w:r w:rsidRPr="00CA0D91">
        <w:rPr>
          <w:u w:val="single"/>
        </w:rPr>
        <w:t xml:space="preserve">emergence of </w:t>
      </w:r>
      <w:r w:rsidRPr="001209BE">
        <w:rPr>
          <w:highlight w:val="cyan"/>
          <w:u w:val="single"/>
        </w:rPr>
        <w:t xml:space="preserve">leaders who hold </w:t>
      </w:r>
      <w:r w:rsidRPr="001209BE">
        <w:rPr>
          <w:rStyle w:val="Emphasis"/>
          <w:highlight w:val="cyan"/>
        </w:rPr>
        <w:t>heterodox</w:t>
      </w:r>
      <w:r w:rsidRPr="00CA0D91">
        <w:rPr>
          <w:rStyle w:val="Emphasis"/>
        </w:rPr>
        <w:t xml:space="preserve"> </w:t>
      </w:r>
      <w:r w:rsidRPr="001209BE">
        <w:rPr>
          <w:rStyle w:val="Emphasis"/>
          <w:highlight w:val="cyan"/>
        </w:rPr>
        <w:t>fo</w:t>
      </w:r>
      <w:r w:rsidRPr="00CA0D91">
        <w:rPr>
          <w:rStyle w:val="Emphasis"/>
        </w:rPr>
        <w:t xml:space="preserve">reign </w:t>
      </w:r>
      <w:r w:rsidRPr="001209BE">
        <w:rPr>
          <w:rStyle w:val="Emphasis"/>
          <w:highlight w:val="cyan"/>
        </w:rPr>
        <w:t>po</w:t>
      </w:r>
      <w:r w:rsidRPr="00CA0D91">
        <w:rPr>
          <w:rStyle w:val="Emphasis"/>
        </w:rPr>
        <w:t xml:space="preserve">licy </w:t>
      </w:r>
      <w:r w:rsidRPr="001209BE">
        <w:rPr>
          <w:rStyle w:val="Emphasis"/>
          <w:highlight w:val="cyan"/>
        </w:rPr>
        <w:t>views</w:t>
      </w:r>
      <w:r w:rsidRPr="00B65501">
        <w:rPr>
          <w:sz w:val="16"/>
        </w:rPr>
        <w:t xml:space="preserve">. Collectively, </w:t>
      </w:r>
      <w:r w:rsidRPr="00CA0D91">
        <w:rPr>
          <w:u w:val="single"/>
        </w:rPr>
        <w:t>these</w:t>
      </w:r>
      <w:r w:rsidRPr="00B65501">
        <w:rPr>
          <w:sz w:val="16"/>
        </w:rPr>
        <w:t xml:space="preserve"> mechanisms </w:t>
      </w:r>
      <w:r w:rsidRPr="00CA0D91">
        <w:rPr>
          <w:u w:val="single"/>
        </w:rPr>
        <w:t>make it much more likely that a leader will prefer conciliatory policies</w:t>
      </w:r>
      <w:r w:rsidRPr="00B65501">
        <w:rPr>
          <w:sz w:val="16"/>
        </w:rPr>
        <w:t xml:space="preserve"> compared to during periods of economic normalcy. This section reviews this causal logic in greater detail, while also providing historical examples that these mechanisms recur in practice.</w:t>
      </w:r>
    </w:p>
    <w:p w14:paraId="66E7FBDA" w14:textId="77777777" w:rsidR="00703348" w:rsidRDefault="00703348" w:rsidP="00703348"/>
    <w:p w14:paraId="6CB5BCE0" w14:textId="77777777" w:rsidR="00703348" w:rsidRPr="00EC6816" w:rsidRDefault="00703348" w:rsidP="00703348">
      <w:pPr>
        <w:pStyle w:val="Heading4"/>
      </w:pPr>
      <w:r>
        <w:t xml:space="preserve">Their </w:t>
      </w:r>
      <w:proofErr w:type="spellStart"/>
      <w:r>
        <w:t>Tonnesson</w:t>
      </w:r>
      <w:proofErr w:type="spellEnd"/>
      <w:r>
        <w:t xml:space="preserve"> </w:t>
      </w:r>
      <w:proofErr w:type="spellStart"/>
      <w:r>
        <w:t>ev</w:t>
      </w:r>
      <w:proofErr w:type="spellEnd"/>
      <w:r>
        <w:t xml:space="preserve"> goes </w:t>
      </w:r>
      <w:proofErr w:type="spellStart"/>
      <w:r>
        <w:t>aff</w:t>
      </w:r>
      <w:proofErr w:type="spellEnd"/>
      <w:r>
        <w:t xml:space="preserve"> – no escalation</w:t>
      </w:r>
    </w:p>
    <w:p w14:paraId="131BBFAF" w14:textId="77777777" w:rsidR="00703348" w:rsidRPr="00A568EF" w:rsidRDefault="00703348" w:rsidP="00703348">
      <w:pPr>
        <w:rPr>
          <w:szCs w:val="16"/>
        </w:rPr>
      </w:pPr>
      <w:proofErr w:type="spellStart"/>
      <w:r w:rsidRPr="00EC6816">
        <w:rPr>
          <w:rStyle w:val="Style13ptBold"/>
        </w:rPr>
        <w:t>Tønnesson</w:t>
      </w:r>
      <w:proofErr w:type="spellEnd"/>
      <w:r w:rsidRPr="00EC6816">
        <w:rPr>
          <w:rStyle w:val="Style13ptBold"/>
        </w:rPr>
        <w:t xml:space="preserve"> 15</w:t>
      </w:r>
      <w:r w:rsidRPr="00A568EF">
        <w:rPr>
          <w:rFonts w:eastAsia="Calibri"/>
          <w:sz w:val="18"/>
        </w:rPr>
        <w:t xml:space="preserve"> </w:t>
      </w:r>
      <w:r w:rsidRPr="00A568EF">
        <w:rPr>
          <w:szCs w:val="16"/>
        </w:rPr>
        <w:t xml:space="preserve">- Stein </w:t>
      </w:r>
      <w:proofErr w:type="spellStart"/>
      <w:r w:rsidRPr="00A568EF">
        <w:rPr>
          <w:szCs w:val="16"/>
        </w:rPr>
        <w:t>Tønnesson</w:t>
      </w:r>
      <w:proofErr w:type="spellEnd"/>
      <w:r w:rsidRPr="00A568EF">
        <w:rPr>
          <w:szCs w:val="16"/>
        </w:rPr>
        <w:t xml:space="preserve"> 15, Research Professor, Peace Research Institute Oslo; Leader of East Asia Peace program, Uppsala University, 2015, “Deterrence, interdependence and Sino–US peace,” International Area Studies Review, Vol. 18, No. 3, p. 297-311</w:t>
      </w:r>
    </w:p>
    <w:p w14:paraId="2A955C0A" w14:textId="77777777" w:rsidR="00703348" w:rsidRPr="00A568EF" w:rsidRDefault="00703348" w:rsidP="00703348">
      <w:pPr>
        <w:jc w:val="both"/>
        <w:rPr>
          <w:rFonts w:eastAsia="Calibri"/>
        </w:rPr>
      </w:pPr>
      <w:r w:rsidRPr="00EC6816">
        <w:rPr>
          <w:rFonts w:eastAsia="Calibri"/>
        </w:rPr>
        <w:t xml:space="preserve">Several </w:t>
      </w:r>
      <w:r w:rsidRPr="00EC6816">
        <w:rPr>
          <w:rFonts w:eastAsia="Calibri"/>
          <w:b/>
          <w:u w:val="single"/>
        </w:rPr>
        <w:t>recent works</w:t>
      </w:r>
      <w:r w:rsidRPr="00EC6816">
        <w:rPr>
          <w:rFonts w:eastAsia="Calibri"/>
        </w:rPr>
        <w:t xml:space="preserve"> on China and Sino–US relations </w:t>
      </w:r>
      <w:r w:rsidRPr="00EC6816">
        <w:rPr>
          <w:rFonts w:eastAsia="Calibri"/>
          <w:b/>
          <w:u w:val="single"/>
        </w:rPr>
        <w:t>have made</w:t>
      </w:r>
      <w:r w:rsidRPr="00EC6816">
        <w:rPr>
          <w:rFonts w:eastAsia="Calibri"/>
        </w:rPr>
        <w:t xml:space="preserve"> substantial </w:t>
      </w:r>
      <w:r w:rsidRPr="00EC6816">
        <w:rPr>
          <w:rFonts w:eastAsia="Calibri"/>
          <w:b/>
          <w:u w:val="single"/>
        </w:rPr>
        <w:t>contributions to the current understanding of how and under what circumstances</w:t>
      </w:r>
      <w:r w:rsidRPr="00EC6816">
        <w:rPr>
          <w:rFonts w:eastAsia="Calibri"/>
        </w:rPr>
        <w:t xml:space="preserve"> a combination of </w:t>
      </w:r>
      <w:r w:rsidRPr="00EC6816">
        <w:rPr>
          <w:rFonts w:eastAsia="Calibri"/>
          <w:b/>
          <w:u w:val="single"/>
        </w:rPr>
        <w:t>nuclear deterrence and economic interdependence may reduce the risk of war between major powers</w:t>
      </w:r>
      <w:r w:rsidRPr="00EC6816">
        <w:rPr>
          <w:rFonts w:eastAsia="Calibri"/>
        </w:rPr>
        <w:t xml:space="preserve">. At least four conclusions can be drawn from the review above: first, those who say that </w:t>
      </w:r>
      <w:r w:rsidRPr="00EC6816">
        <w:rPr>
          <w:rFonts w:eastAsia="Calibri"/>
          <w:b/>
          <w:u w:val="single"/>
        </w:rPr>
        <w:t xml:space="preserve">interdependence may </w:t>
      </w:r>
      <w:r w:rsidRPr="00CD1700">
        <w:rPr>
          <w:rStyle w:val="Emphasis"/>
        </w:rPr>
        <w:t>both inhibit and drive conflict</w:t>
      </w:r>
      <w:r w:rsidRPr="00EC6816">
        <w:rPr>
          <w:rFonts w:eastAsia="Calibri"/>
        </w:rPr>
        <w:t xml:space="preserve"> are right. </w:t>
      </w:r>
      <w:r w:rsidRPr="00EC6816">
        <w:rPr>
          <w:rFonts w:eastAsia="Calibri"/>
          <w:b/>
          <w:u w:val="single"/>
        </w:rPr>
        <w:t>Interdependence raises the cost of conflict</w:t>
      </w:r>
      <w:r w:rsidRPr="00EC6816">
        <w:rPr>
          <w:rFonts w:eastAsia="Calibri"/>
        </w:rPr>
        <w:t xml:space="preserve"> for all sides </w:t>
      </w:r>
      <w:r w:rsidRPr="00EC6816">
        <w:rPr>
          <w:rFonts w:eastAsia="Calibri"/>
          <w:b/>
          <w:u w:val="single"/>
        </w:rPr>
        <w:t>but</w:t>
      </w:r>
      <w:r w:rsidRPr="00EC6816">
        <w:rPr>
          <w:rFonts w:eastAsia="Calibri"/>
        </w:rPr>
        <w:t xml:space="preserve"> </w:t>
      </w:r>
      <w:r w:rsidRPr="00EC6816">
        <w:rPr>
          <w:rFonts w:eastAsia="Calibri"/>
          <w:b/>
          <w:u w:val="single"/>
        </w:rPr>
        <w:t xml:space="preserve">asymmetrical or unbalanced dependencies and </w:t>
      </w:r>
      <w:r w:rsidRPr="00CD1700">
        <w:rPr>
          <w:rStyle w:val="Emphasis"/>
        </w:rPr>
        <w:t>negative trade expectations</w:t>
      </w:r>
      <w:r w:rsidRPr="00EC6816">
        <w:rPr>
          <w:rFonts w:eastAsia="Calibri"/>
        </w:rPr>
        <w:t xml:space="preserve"> may </w:t>
      </w:r>
      <w:r w:rsidRPr="00EC6816">
        <w:rPr>
          <w:rFonts w:eastAsia="Calibri"/>
          <w:b/>
          <w:u w:val="single"/>
        </w:rPr>
        <w:t>generate tensions leading to trade wars among inter-dependent states that</w:t>
      </w:r>
      <w:r w:rsidRPr="00EC6816">
        <w:rPr>
          <w:rFonts w:eastAsia="Calibri"/>
        </w:rPr>
        <w:t xml:space="preserve"> in turn </w:t>
      </w:r>
      <w:r w:rsidRPr="00EC6816">
        <w:rPr>
          <w:rFonts w:eastAsia="Calibri"/>
          <w:b/>
          <w:u w:val="single"/>
        </w:rPr>
        <w:t>increase the risk of military conflict</w:t>
      </w:r>
      <w:r w:rsidRPr="00EC6816">
        <w:rPr>
          <w:rFonts w:eastAsia="Calibri"/>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EC6816">
        <w:rPr>
          <w:rFonts w:eastAsia="Calibri"/>
        </w:rPr>
        <w:t>analysed</w:t>
      </w:r>
      <w:proofErr w:type="spellEnd"/>
      <w:r w:rsidRPr="00EC6816">
        <w:rPr>
          <w:rFonts w:eastAsia="Calibri"/>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EC6816">
        <w:rPr>
          <w:rFonts w:eastAsia="Calibri"/>
          <w:b/>
          <w:u w:val="single"/>
        </w:rPr>
        <w:t>decisions for war</w:t>
      </w:r>
      <w:r w:rsidRPr="00EC6816">
        <w:rPr>
          <w:rFonts w:eastAsia="Calibri"/>
        </w:rPr>
        <w:t xml:space="preserve"> and peace </w:t>
      </w:r>
      <w:r w:rsidRPr="00EC6816">
        <w:rPr>
          <w:rFonts w:eastAsia="Calibri"/>
          <w:b/>
          <w:u w:val="single"/>
        </w:rPr>
        <w:t>are taken by very few people</w:t>
      </w:r>
      <w:r w:rsidRPr="00EC6816">
        <w:rPr>
          <w:rFonts w:eastAsia="Calibri"/>
        </w:rPr>
        <w:t>,</w:t>
      </w:r>
      <w:r w:rsidRPr="00EC6816">
        <w:rPr>
          <w:rFonts w:eastAsia="Calibri"/>
          <w:b/>
          <w:u w:val="single"/>
        </w:rPr>
        <w:t xml:space="preserve"> who act on the basis of their future expectations</w:t>
      </w:r>
      <w:r w:rsidRPr="00EC6816">
        <w:rPr>
          <w:rFonts w:eastAsia="Calibri"/>
        </w:rPr>
        <w:t xml:space="preserve">. International relations theory must be supplemented by foreign policy analysis in order to assess the value attributed by national decision-makers to economic development and their assessments of risks and opportunities. </w:t>
      </w:r>
      <w:r w:rsidRPr="00EC6816">
        <w:rPr>
          <w:rFonts w:eastAsia="Calibri"/>
          <w:b/>
          <w:u w:val="single"/>
        </w:rPr>
        <w:t>If leaders</w:t>
      </w:r>
      <w:r w:rsidRPr="00EC6816">
        <w:rPr>
          <w:rFonts w:eastAsia="Calibri"/>
        </w:rPr>
        <w:t xml:space="preserve"> on either side of the Atlantic </w:t>
      </w:r>
      <w:r w:rsidRPr="00EC6816">
        <w:rPr>
          <w:rFonts w:eastAsia="Calibri"/>
          <w:b/>
          <w:u w:val="single"/>
        </w:rPr>
        <w:t xml:space="preserve">begin to seriously </w:t>
      </w:r>
      <w:r w:rsidRPr="00CD1700">
        <w:rPr>
          <w:rStyle w:val="Emphasis"/>
        </w:rPr>
        <w:t>fear or anticipate their own nation’s decline</w:t>
      </w:r>
      <w:r w:rsidRPr="00EC6816">
        <w:rPr>
          <w:rFonts w:eastAsia="Calibri"/>
        </w:rPr>
        <w:t xml:space="preserve"> then </w:t>
      </w:r>
      <w:r w:rsidRPr="00EC6816">
        <w:rPr>
          <w:rFonts w:eastAsia="Calibri"/>
          <w:b/>
          <w:u w:val="single"/>
        </w:rPr>
        <w:t>they may blame</w:t>
      </w:r>
      <w:r w:rsidRPr="00EC6816">
        <w:rPr>
          <w:rFonts w:eastAsia="Calibri"/>
        </w:rPr>
        <w:t xml:space="preserve"> this on </w:t>
      </w:r>
      <w:r w:rsidRPr="00EC6816">
        <w:rPr>
          <w:rFonts w:eastAsia="Calibri"/>
          <w:b/>
          <w:u w:val="single"/>
        </w:rPr>
        <w:t>external dependence</w:t>
      </w:r>
      <w:r w:rsidRPr="00EC6816">
        <w:rPr>
          <w:rFonts w:eastAsia="Calibri"/>
        </w:rPr>
        <w:t>,</w:t>
      </w:r>
      <w:r w:rsidRPr="00EC6816">
        <w:rPr>
          <w:rFonts w:eastAsia="Calibri"/>
          <w:b/>
          <w:u w:val="single"/>
        </w:rPr>
        <w:t xml:space="preserve"> appeal to anti-foreign sentiments</w:t>
      </w:r>
      <w:r w:rsidRPr="00EC6816">
        <w:rPr>
          <w:rFonts w:eastAsia="Calibri"/>
        </w:rPr>
        <w:t>,</w:t>
      </w:r>
      <w:r w:rsidRPr="00EC6816">
        <w:rPr>
          <w:rFonts w:eastAsia="Calibri"/>
          <w:b/>
          <w:u w:val="single"/>
        </w:rPr>
        <w:t xml:space="preserve"> contemplate the use of force to gain</w:t>
      </w:r>
      <w:r w:rsidRPr="00EC6816">
        <w:rPr>
          <w:rFonts w:eastAsia="Calibri"/>
        </w:rPr>
        <w:t xml:space="preserve"> respect or </w:t>
      </w:r>
      <w:r w:rsidRPr="00EC6816">
        <w:rPr>
          <w:rFonts w:eastAsia="Calibri"/>
          <w:b/>
          <w:u w:val="single"/>
        </w:rPr>
        <w:t>credibility</w:t>
      </w:r>
      <w:r w:rsidRPr="00EC6816">
        <w:rPr>
          <w:rFonts w:eastAsia="Calibri"/>
        </w:rPr>
        <w:t>,</w:t>
      </w:r>
      <w:r w:rsidRPr="00EC6816">
        <w:rPr>
          <w:rFonts w:eastAsia="Calibri"/>
          <w:b/>
          <w:u w:val="single"/>
        </w:rPr>
        <w:t xml:space="preserve"> adopt protectionist policies</w:t>
      </w:r>
      <w:r w:rsidRPr="00EC6816">
        <w:rPr>
          <w:rFonts w:eastAsia="Calibri"/>
        </w:rPr>
        <w:t>,</w:t>
      </w:r>
      <w:r w:rsidRPr="00EC6816">
        <w:rPr>
          <w:rFonts w:eastAsia="Calibri"/>
          <w:b/>
          <w:u w:val="single"/>
        </w:rPr>
        <w:t xml:space="preserve"> and</w:t>
      </w:r>
      <w:r w:rsidRPr="00EC6816">
        <w:rPr>
          <w:rFonts w:eastAsia="Calibri"/>
        </w:rPr>
        <w:t xml:space="preserve"> ultimately </w:t>
      </w:r>
      <w:r w:rsidRPr="00CD1700">
        <w:rPr>
          <w:rStyle w:val="Emphasis"/>
        </w:rPr>
        <w:t>refuse to be deterred by</w:t>
      </w:r>
      <w:r w:rsidRPr="00EC6816">
        <w:rPr>
          <w:rFonts w:eastAsia="Calibri"/>
        </w:rPr>
        <w:t xml:space="preserve"> either </w:t>
      </w:r>
      <w:r w:rsidRPr="00CD1700">
        <w:rPr>
          <w:rStyle w:val="Emphasis"/>
        </w:rPr>
        <w:t>nuclear arms</w:t>
      </w:r>
      <w:r w:rsidRPr="00EC6816">
        <w:rPr>
          <w:rFonts w:eastAsia="Calibri"/>
          <w:b/>
          <w:u w:val="single"/>
        </w:rPr>
        <w:t xml:space="preserve"> or prospects of socioeconomic calamities</w:t>
      </w:r>
      <w:r w:rsidRPr="00EC6816">
        <w:rPr>
          <w:rFonts w:eastAsia="Calibri"/>
        </w:rPr>
        <w:t>.</w:t>
      </w:r>
      <w:r w:rsidRPr="00EC6816">
        <w:rPr>
          <w:rFonts w:eastAsia="Calibri"/>
          <w:b/>
          <w:u w:val="single"/>
        </w:rPr>
        <w:t xml:space="preserve"> Such a dangerous shift could happen </w:t>
      </w:r>
      <w:r w:rsidRPr="00CD1700">
        <w:rPr>
          <w:rStyle w:val="Emphasis"/>
        </w:rPr>
        <w:t>abruptly</w:t>
      </w:r>
      <w:r w:rsidRPr="00EC6816">
        <w:rPr>
          <w:rFonts w:eastAsia="Calibri"/>
        </w:rPr>
        <w:t xml:space="preserve">, </w:t>
      </w:r>
      <w:proofErr w:type="gramStart"/>
      <w:r w:rsidRPr="00EC6816">
        <w:rPr>
          <w:rFonts w:eastAsia="Calibri"/>
        </w:rPr>
        <w:t>i.e.</w:t>
      </w:r>
      <w:proofErr w:type="gramEnd"/>
      <w:r w:rsidRPr="00EC6816">
        <w:rPr>
          <w:rFonts w:eastAsia="Calibri"/>
        </w:rPr>
        <w:t xml:space="preserve"> under the instigation of actions by a third party – or against a third party. Yet as long as there is both nuclear deterrence and interdependence, the </w:t>
      </w:r>
      <w:r w:rsidRPr="00EC6816">
        <w:rPr>
          <w:rStyle w:val="Emphasis"/>
        </w:rPr>
        <w:t>tensions in East Asia are unlikely to escalate to war.</w:t>
      </w:r>
      <w:r w:rsidRPr="00EC6816">
        <w:rPr>
          <w:rFonts w:eastAsia="Calibri"/>
        </w:rPr>
        <w:t xml:space="preserve"> As Chan (2013) says, all states in the region are aware that they cannot count on support from either China or the US if they make provocative moves. </w:t>
      </w:r>
      <w:r w:rsidRPr="00EC6816">
        <w:rPr>
          <w:rFonts w:eastAsia="Calibri"/>
          <w:b/>
          <w:u w:val="single"/>
        </w:rPr>
        <w:t xml:space="preserve">The greatest risk is </w:t>
      </w:r>
      <w:r w:rsidRPr="00CD1700">
        <w:rPr>
          <w:rStyle w:val="Emphasis"/>
        </w:rPr>
        <w:t>not</w:t>
      </w:r>
      <w:r w:rsidRPr="00EC6816">
        <w:rPr>
          <w:rFonts w:eastAsia="Calibri"/>
        </w:rPr>
        <w:t xml:space="preserve"> that </w:t>
      </w:r>
      <w:r w:rsidRPr="00CD1700">
        <w:rPr>
          <w:rStyle w:val="Emphasis"/>
        </w:rPr>
        <w:t>a territorial dispute</w:t>
      </w:r>
      <w:r w:rsidRPr="00EC6816">
        <w:rPr>
          <w:rFonts w:eastAsia="Calibri"/>
        </w:rPr>
        <w:t xml:space="preserve"> leads to war under present circumstances </w:t>
      </w:r>
      <w:r w:rsidRPr="00EC6816">
        <w:rPr>
          <w:rFonts w:eastAsia="Calibri"/>
          <w:b/>
          <w:u w:val="single"/>
        </w:rPr>
        <w:t xml:space="preserve">but that </w:t>
      </w:r>
      <w:r w:rsidRPr="00CD1700">
        <w:rPr>
          <w:rStyle w:val="Emphasis"/>
        </w:rPr>
        <w:t>changes in the world economy</w:t>
      </w:r>
      <w:r w:rsidRPr="00EC6816">
        <w:rPr>
          <w:rFonts w:eastAsia="Calibri"/>
          <w:b/>
          <w:u w:val="single"/>
        </w:rPr>
        <w:t xml:space="preserve"> alter those circumstances in ways that render inter-state peace more precarious</w:t>
      </w:r>
      <w:r w:rsidRPr="00EC6816">
        <w:rPr>
          <w:rFonts w:eastAsia="Calibri"/>
        </w:rPr>
        <w:t xml:space="preserve">. If China and the US fail to rebalance their financial and trading relations (Roach, 2014) then a trade war could result, interrupting transnational production networks, provoking social distress, and exacerbating nationalist emotions. </w:t>
      </w:r>
      <w:r w:rsidRPr="00EC6816">
        <w:rPr>
          <w:rFonts w:eastAsia="Calibri"/>
          <w:b/>
          <w:u w:val="single"/>
        </w:rPr>
        <w:t>This could have unforeseen consequences in the field of security</w:t>
      </w:r>
      <w:r w:rsidRPr="00EC6816">
        <w:rPr>
          <w:rFonts w:eastAsia="Calibri"/>
        </w:rPr>
        <w:t>,</w:t>
      </w:r>
      <w:r w:rsidRPr="00EC6816">
        <w:rPr>
          <w:rFonts w:eastAsia="Calibri"/>
          <w:b/>
          <w:u w:val="single"/>
        </w:rPr>
        <w:t xml:space="preserve"> with nuclear deterrence remaining the only factor to </w:t>
      </w:r>
      <w:r w:rsidRPr="00CD1700">
        <w:rPr>
          <w:rStyle w:val="Emphasis"/>
        </w:rPr>
        <w:t>protect the world from Armageddon</w:t>
      </w:r>
      <w:r w:rsidRPr="00EC6816">
        <w:rPr>
          <w:rFonts w:eastAsia="Calibri"/>
        </w:rPr>
        <w:t>,</w:t>
      </w:r>
      <w:r w:rsidRPr="00EC6816">
        <w:rPr>
          <w:rFonts w:eastAsia="Calibri"/>
          <w:b/>
          <w:u w:val="single"/>
        </w:rPr>
        <w:t xml:space="preserve"> and </w:t>
      </w:r>
      <w:r w:rsidRPr="00CD1700">
        <w:rPr>
          <w:rStyle w:val="Emphasis"/>
        </w:rPr>
        <w:t>unreliably so</w:t>
      </w:r>
      <w:r w:rsidRPr="00EC6816">
        <w:rPr>
          <w:rFonts w:eastAsia="Calibri"/>
        </w:rPr>
        <w:t xml:space="preserve">. </w:t>
      </w:r>
      <w:r w:rsidRPr="00EC6816">
        <w:rPr>
          <w:rFonts w:eastAsia="Calibri"/>
          <w:b/>
          <w:u w:val="single"/>
        </w:rPr>
        <w:t xml:space="preserve">Deterrence could </w:t>
      </w:r>
      <w:r w:rsidRPr="00CD1700">
        <w:rPr>
          <w:rStyle w:val="Emphasis"/>
        </w:rPr>
        <w:t>lose its credibility</w:t>
      </w:r>
      <w:r w:rsidRPr="00EC6816">
        <w:rPr>
          <w:rFonts w:eastAsia="Calibri"/>
        </w:rPr>
        <w:t xml:space="preserve">: one of the two </w:t>
      </w:r>
      <w:r w:rsidRPr="00EC6816">
        <w:rPr>
          <w:rFonts w:eastAsia="Calibri"/>
          <w:b/>
          <w:u w:val="single"/>
        </w:rPr>
        <w:t>great powers might gamble that the other yield in a cyber-war or conventional</w:t>
      </w:r>
      <w:r w:rsidRPr="00EC6816">
        <w:rPr>
          <w:rFonts w:eastAsia="Calibri"/>
        </w:rPr>
        <w:t xml:space="preserve"> limited </w:t>
      </w:r>
      <w:r w:rsidRPr="00EC6816">
        <w:rPr>
          <w:rFonts w:eastAsia="Calibri"/>
          <w:b/>
          <w:u w:val="single"/>
        </w:rPr>
        <w:t>war</w:t>
      </w:r>
      <w:r w:rsidRPr="00EC6816">
        <w:rPr>
          <w:rFonts w:eastAsia="Calibri"/>
        </w:rPr>
        <w:t xml:space="preserve">, or </w:t>
      </w:r>
      <w:proofErr w:type="gramStart"/>
      <w:r w:rsidRPr="00EC6816">
        <w:rPr>
          <w:rFonts w:eastAsia="Calibri"/>
        </w:rPr>
        <w:t>third party</w:t>
      </w:r>
      <w:proofErr w:type="gramEnd"/>
      <w:r w:rsidRPr="00EC6816">
        <w:rPr>
          <w:rFonts w:eastAsia="Calibri"/>
        </w:rPr>
        <w:t xml:space="preserve"> countries might engage in conflict with each other, with a view to obliging Washington or Beijing to intervene.</w:t>
      </w:r>
    </w:p>
    <w:p w14:paraId="3EF8BFB4" w14:textId="77777777" w:rsidR="00703348" w:rsidRPr="00A568EF" w:rsidRDefault="00703348" w:rsidP="00703348">
      <w:pPr>
        <w:rPr>
          <w:b/>
          <w:sz w:val="28"/>
        </w:rPr>
      </w:pPr>
      <w:r>
        <w:rPr>
          <w:b/>
          <w:sz w:val="28"/>
        </w:rPr>
        <w:t xml:space="preserve">[their </w:t>
      </w:r>
      <w:r w:rsidRPr="00A568EF">
        <w:rPr>
          <w:b/>
          <w:sz w:val="28"/>
        </w:rPr>
        <w:t>card ends]</w:t>
      </w:r>
    </w:p>
    <w:p w14:paraId="67DF2E96" w14:textId="77777777" w:rsidR="00703348" w:rsidRPr="001209BE" w:rsidRDefault="00703348" w:rsidP="00703348">
      <w:pPr>
        <w:rPr>
          <w:rStyle w:val="Emphasis"/>
          <w:highlight w:val="cyan"/>
        </w:rPr>
      </w:pPr>
      <w:r w:rsidRPr="00A568EF">
        <w:t xml:space="preserve">The best way to enhance global peace is no doubt to multiply the factors </w:t>
      </w:r>
      <w:r w:rsidRPr="00EC6816">
        <w:t xml:space="preserve">protecting it: build a Pacific security community by topping up economic interdependence with political rapprochement and trust, institutionalized cooperation, and shared international norms. </w:t>
      </w:r>
      <w:r w:rsidRPr="001209BE">
        <w:rPr>
          <w:rStyle w:val="Emphasis"/>
          <w:highlight w:val="cyan"/>
        </w:rPr>
        <w:t>Yet</w:t>
      </w:r>
      <w:r w:rsidRPr="00EC6816">
        <w:rPr>
          <w:rStyle w:val="Emphasis"/>
        </w:rPr>
        <w:t xml:space="preserve"> even without such accomplishments, the combination of </w:t>
      </w:r>
      <w:r w:rsidRPr="001209BE">
        <w:rPr>
          <w:rStyle w:val="Emphasis"/>
          <w:highlight w:val="cyan"/>
        </w:rPr>
        <w:t>deterrence and economic interdependence</w:t>
      </w:r>
      <w:r w:rsidRPr="00EC6816">
        <w:rPr>
          <w:rStyle w:val="Emphasis"/>
        </w:rPr>
        <w:t xml:space="preserve"> may be enough to </w:t>
      </w:r>
      <w:r w:rsidRPr="001209BE">
        <w:rPr>
          <w:rStyle w:val="Emphasis"/>
          <w:highlight w:val="cyan"/>
        </w:rPr>
        <w:t>prevent war among the major powers</w:t>
      </w:r>
      <w:r w:rsidRPr="00EC6816">
        <w:rPr>
          <w:rStyle w:val="Emphasis"/>
        </w:rPr>
        <w:t>.</w:t>
      </w:r>
      <w:r w:rsidRPr="00A568EF">
        <w:t xml:space="preserve"> </w:t>
      </w:r>
      <w:r w:rsidRPr="001209BE">
        <w:rPr>
          <w:b/>
          <w:highlight w:val="cyan"/>
          <w:u w:val="single"/>
        </w:rPr>
        <w:t>Because the leaders of nuclear</w:t>
      </w:r>
      <w:r w:rsidRPr="00EC6816">
        <w:rPr>
          <w:b/>
          <w:u w:val="single"/>
        </w:rPr>
        <w:t xml:space="preserve"> armed </w:t>
      </w:r>
      <w:r w:rsidRPr="001209BE">
        <w:rPr>
          <w:b/>
          <w:highlight w:val="cyan"/>
          <w:u w:val="single"/>
        </w:rPr>
        <w:t xml:space="preserve">nations are fearful of getting into a situation where peace relies </w:t>
      </w:r>
      <w:r w:rsidRPr="00EC6816">
        <w:rPr>
          <w:b/>
          <w:u w:val="single"/>
        </w:rPr>
        <w:t>uniquely</w:t>
      </w:r>
      <w:r w:rsidRPr="001209BE">
        <w:rPr>
          <w:b/>
          <w:highlight w:val="cyan"/>
          <w:u w:val="single"/>
        </w:rPr>
        <w:t xml:space="preserve"> on </w:t>
      </w:r>
      <w:r w:rsidRPr="00EC6816">
        <w:rPr>
          <w:b/>
          <w:u w:val="single"/>
        </w:rPr>
        <w:t>nuclear</w:t>
      </w:r>
      <w:r w:rsidRPr="001209BE">
        <w:rPr>
          <w:b/>
          <w:highlight w:val="cyan"/>
          <w:u w:val="single"/>
        </w:rPr>
        <w:t xml:space="preserve"> deterrence, and</w:t>
      </w:r>
      <w:r w:rsidRPr="00EC6816">
        <w:rPr>
          <w:b/>
          <w:u w:val="single"/>
        </w:rPr>
        <w:t xml:space="preserve"> because </w:t>
      </w:r>
      <w:r w:rsidRPr="001209BE">
        <w:rPr>
          <w:b/>
          <w:highlight w:val="cyan"/>
          <w:u w:val="single"/>
        </w:rPr>
        <w:t>they know</w:t>
      </w:r>
      <w:r w:rsidRPr="00EC6816">
        <w:rPr>
          <w:b/>
          <w:u w:val="single"/>
        </w:rPr>
        <w:t xml:space="preserve"> that their </w:t>
      </w:r>
      <w:r w:rsidRPr="001209BE">
        <w:rPr>
          <w:b/>
          <w:highlight w:val="cyan"/>
          <w:u w:val="single"/>
        </w:rPr>
        <w:t>adversaries have the same fear</w:t>
      </w:r>
      <w:r w:rsidRPr="00EC6816">
        <w:rPr>
          <w:b/>
          <w:u w:val="single"/>
        </w:rPr>
        <w:t xml:space="preserve">, </w:t>
      </w:r>
      <w:r w:rsidRPr="001209BE">
        <w:rPr>
          <w:b/>
          <w:highlight w:val="cyan"/>
          <w:u w:val="single"/>
        </w:rPr>
        <w:t>they</w:t>
      </w:r>
      <w:r w:rsidRPr="00EC6816">
        <w:rPr>
          <w:b/>
          <w:u w:val="single"/>
        </w:rPr>
        <w:t xml:space="preserve"> may </w:t>
      </w:r>
      <w:r w:rsidRPr="001209BE">
        <w:rPr>
          <w:b/>
          <w:highlight w:val="cyan"/>
          <w:u w:val="single"/>
        </w:rPr>
        <w:t>accept the risks</w:t>
      </w:r>
      <w:r w:rsidRPr="00EC6816">
        <w:rPr>
          <w:b/>
          <w:u w:val="single"/>
        </w:rPr>
        <w:t xml:space="preserve"> entailed by depending economically on others. </w:t>
      </w:r>
      <w:r w:rsidRPr="00A568EF">
        <w:t xml:space="preserve">And then </w:t>
      </w:r>
      <w:r w:rsidRPr="001209BE">
        <w:rPr>
          <w:rStyle w:val="Emphasis"/>
          <w:highlight w:val="cyan"/>
        </w:rPr>
        <w:t>there will be neither trade wars nor shooting wars, just disputes and diplomacy.</w:t>
      </w:r>
    </w:p>
    <w:p w14:paraId="569BF203" w14:textId="28193CD1" w:rsidR="00703348" w:rsidRDefault="00703348" w:rsidP="00703348"/>
    <w:p w14:paraId="6B3EE4E1" w14:textId="66DF8C77" w:rsidR="00703348" w:rsidRDefault="00703348" w:rsidP="00703348"/>
    <w:p w14:paraId="476BFF13" w14:textId="77777777" w:rsidR="00703348" w:rsidRPr="00D20AA1" w:rsidRDefault="00703348" w:rsidP="00703348">
      <w:pPr>
        <w:pStyle w:val="Heading4"/>
      </w:pPr>
      <w:r>
        <w:t xml:space="preserve">Unions are ineffective and only reinforces capitalism, 3 warrants: </w:t>
      </w:r>
    </w:p>
    <w:p w14:paraId="15254483" w14:textId="77777777" w:rsidR="00703348" w:rsidRDefault="00703348" w:rsidP="00703348">
      <w:pPr>
        <w:pStyle w:val="Heading4"/>
        <w:numPr>
          <w:ilvl w:val="0"/>
          <w:numId w:val="1"/>
        </w:numPr>
        <w:tabs>
          <w:tab w:val="num" w:pos="360"/>
        </w:tabs>
        <w:ind w:left="0" w:firstLine="0"/>
      </w:pPr>
      <w:r>
        <w:t>Unions reaffirm the right of management to control labor – only breeds conservatism that hurts the working-class struggle</w:t>
      </w:r>
    </w:p>
    <w:p w14:paraId="51C20971" w14:textId="77777777" w:rsidR="00703348" w:rsidRDefault="00703348" w:rsidP="00703348">
      <w:r w:rsidRPr="00C9667A">
        <w:t xml:space="preserve">Barry </w:t>
      </w:r>
      <w:proofErr w:type="spellStart"/>
      <w:r w:rsidRPr="00C9667A">
        <w:rPr>
          <w:rStyle w:val="Style13ptBold"/>
        </w:rPr>
        <w:t>Eidlin</w:t>
      </w:r>
      <w:proofErr w:type="spellEnd"/>
      <w:r w:rsidRPr="00C9667A">
        <w:t xml:space="preserve"> is an assistant professor of sociology at McGill University and a former head steward for UAW Local 2865</w:t>
      </w:r>
      <w:r>
        <w:t xml:space="preserve">, </w:t>
      </w:r>
      <w:r w:rsidRPr="00C9667A">
        <w:rPr>
          <w:rStyle w:val="Style13ptBold"/>
        </w:rPr>
        <w:t>2020</w:t>
      </w:r>
      <w:r>
        <w:t xml:space="preserve"> – [“</w:t>
      </w:r>
      <w:r w:rsidRPr="00C9667A">
        <w:rPr>
          <w:rFonts w:asciiTheme="minorHAnsi" w:eastAsiaTheme="minorEastAsia" w:hAnsiTheme="minorHAnsi" w:cstheme="minorBidi"/>
        </w:rPr>
        <w:t>Why Unions Are Good — But Not Good Enough</w:t>
      </w:r>
      <w:r>
        <w:t xml:space="preserve">”, </w:t>
      </w:r>
      <w:r w:rsidRPr="00C9667A">
        <w:t>https://www.jacobinmag.com/2020/01/marxism-trade-unions-socialism-revolutionary-organizing</w:t>
      </w:r>
      <w:r>
        <w:t>]</w:t>
      </w:r>
    </w:p>
    <w:p w14:paraId="1BF10234" w14:textId="77777777" w:rsidR="00703348" w:rsidRPr="00BA75DC" w:rsidRDefault="00703348" w:rsidP="00703348">
      <w:r w:rsidRPr="00BA75DC">
        <w:t xml:space="preserve">In unionized shops, they argued that </w:t>
      </w:r>
      <w:r w:rsidRPr="00BA75DC">
        <w:rPr>
          <w:highlight w:val="yellow"/>
          <w:u w:val="single"/>
        </w:rPr>
        <w:t>union bureaucrats served as</w:t>
      </w:r>
      <w:r w:rsidRPr="00BA75DC">
        <w:rPr>
          <w:u w:val="single"/>
        </w:rPr>
        <w:t xml:space="preserve"> a </w:t>
      </w:r>
      <w:r w:rsidRPr="00BA75DC">
        <w:rPr>
          <w:highlight w:val="yellow"/>
          <w:u w:val="single"/>
        </w:rPr>
        <w:t>junior partner to management</w:t>
      </w:r>
      <w:r w:rsidRPr="00BA75DC">
        <w:rPr>
          <w:u w:val="single"/>
        </w:rPr>
        <w:t xml:space="preserve">, </w:t>
      </w:r>
      <w:r w:rsidRPr="00BA75DC">
        <w:rPr>
          <w:highlight w:val="yellow"/>
          <w:u w:val="single"/>
        </w:rPr>
        <w:t>trading worker gains</w:t>
      </w:r>
      <w:r w:rsidRPr="00BA75DC">
        <w:rPr>
          <w:u w:val="single"/>
        </w:rPr>
        <w:t xml:space="preserve"> in wages, benefits, and representation </w:t>
      </w:r>
      <w:r w:rsidRPr="00BA75DC">
        <w:rPr>
          <w:highlight w:val="yellow"/>
          <w:u w:val="single"/>
        </w:rPr>
        <w:t>in exchange for reaffirming the company’s right to manage</w:t>
      </w:r>
      <w:r w:rsidRPr="00BA75DC">
        <w:t xml:space="preserve">. </w:t>
      </w:r>
      <w:r w:rsidRPr="00BA75DC">
        <w:rPr>
          <w:highlight w:val="yellow"/>
          <w:u w:val="single"/>
        </w:rPr>
        <w:t>This was</w:t>
      </w:r>
      <w:r w:rsidRPr="00BA75DC">
        <w:t xml:space="preserve"> not a result of personal corruption or moral failings but </w:t>
      </w:r>
      <w:r w:rsidRPr="00BA75DC">
        <w:rPr>
          <w:highlight w:val="yellow"/>
          <w:u w:val="single"/>
        </w:rPr>
        <w:t>a structural feature of the bureaucracy.</w:t>
      </w:r>
      <w:r>
        <w:t xml:space="preserve"> </w:t>
      </w:r>
      <w:r w:rsidRPr="00BA75DC">
        <w:t xml:space="preserve">Postwar labor relations, with full-time union representatives tasked with negotiating and administering complex, technical contracts with management representatives, meant that </w:t>
      </w:r>
      <w:r w:rsidRPr="00BA75DC">
        <w:rPr>
          <w:u w:val="single"/>
        </w:rPr>
        <w:t xml:space="preserve">unions’ bureaucratic layer had a day-to-day experience closer to their management counterparts than the workers they represented. Likewise, </w:t>
      </w:r>
      <w:r w:rsidRPr="00BA75DC">
        <w:rPr>
          <w:highlight w:val="yellow"/>
          <w:u w:val="single"/>
        </w:rPr>
        <w:t>they saw apathy and conservatism among</w:t>
      </w:r>
      <w:r w:rsidRPr="00BA75DC">
        <w:rPr>
          <w:u w:val="single"/>
        </w:rPr>
        <w:t xml:space="preserve"> the </w:t>
      </w:r>
      <w:r w:rsidRPr="00BA75DC">
        <w:rPr>
          <w:highlight w:val="yellow"/>
          <w:u w:val="single"/>
        </w:rPr>
        <w:t>ranks</w:t>
      </w:r>
      <w:r w:rsidRPr="00BA75DC">
        <w:rPr>
          <w:u w:val="single"/>
        </w:rPr>
        <w:t xml:space="preserve"> not </w:t>
      </w:r>
      <w:r w:rsidRPr="00BA75DC">
        <w:rPr>
          <w:highlight w:val="yellow"/>
          <w:u w:val="single"/>
        </w:rPr>
        <w:t>as a</w:t>
      </w:r>
      <w:r w:rsidRPr="00BA75DC">
        <w:rPr>
          <w:u w:val="single"/>
        </w:rPr>
        <w:t xml:space="preserve"> result of ignorance, but a </w:t>
      </w:r>
      <w:r w:rsidRPr="00BA75DC">
        <w:rPr>
          <w:highlight w:val="yellow"/>
          <w:u w:val="single"/>
        </w:rPr>
        <w:t>rational response to the boss’s power and the union’s inability to counter it.</w:t>
      </w:r>
      <w:r>
        <w:t xml:space="preserve"> </w:t>
      </w:r>
      <w:r w:rsidRPr="00BA75DC">
        <w:t xml:space="preserve">The Johnson-Forest perspective found an audience in France, where the </w:t>
      </w:r>
      <w:proofErr w:type="spellStart"/>
      <w:r w:rsidRPr="00BA75DC">
        <w:t>Socialisme</w:t>
      </w:r>
      <w:proofErr w:type="spellEnd"/>
      <w:r w:rsidRPr="00BA75DC">
        <w:t xml:space="preserve"> </w:t>
      </w:r>
      <w:proofErr w:type="spellStart"/>
      <w:r w:rsidRPr="00BA75DC">
        <w:t>ou</w:t>
      </w:r>
      <w:proofErr w:type="spellEnd"/>
      <w:r w:rsidRPr="00BA75DC">
        <w:t xml:space="preserve"> </w:t>
      </w:r>
      <w:proofErr w:type="spellStart"/>
      <w:r w:rsidRPr="00BA75DC">
        <w:t>Barbarie</w:t>
      </w:r>
      <w:proofErr w:type="spellEnd"/>
      <w:r w:rsidRPr="00BA75DC">
        <w:t>? group translated many of their pamphlets, as well as in Italy, where partisans </w:t>
      </w:r>
      <w:hyperlink r:id="rId9" w:history="1">
        <w:r w:rsidRPr="00BA75DC">
          <w:rPr>
            <w:rStyle w:val="Hyperlink"/>
          </w:rPr>
          <w:t>elaborated</w:t>
        </w:r>
      </w:hyperlink>
      <w:r w:rsidRPr="00BA75DC">
        <w:t> the ideas into a perspective known as </w:t>
      </w:r>
      <w:proofErr w:type="spellStart"/>
      <w:r w:rsidRPr="00BA75DC">
        <w:rPr>
          <w:i/>
          <w:iCs/>
        </w:rPr>
        <w:t>operaismo</w:t>
      </w:r>
      <w:proofErr w:type="spellEnd"/>
      <w:r w:rsidRPr="00BA75DC">
        <w:t>, or workerism. By then, it had veered far from its Trotskyist roots, its strident skepticism of bureaucracy making it resemble more the syndicalism that Trotsky criticized.</w:t>
      </w:r>
      <w:r>
        <w:t xml:space="preserve"> </w:t>
      </w:r>
      <w:r w:rsidRPr="00BA75DC">
        <w:t>Other tendencies developed the “workerist” analysis of the workplace, unions, and worker consciousness, but without rejecting the role of leaders or parties as leading inevitably to bureaucratic domination. In the United States, the “</w:t>
      </w:r>
      <w:proofErr w:type="spellStart"/>
      <w:r w:rsidRPr="00BA75DC">
        <w:t>Cochranite</w:t>
      </w:r>
      <w:proofErr w:type="spellEnd"/>
      <w:r w:rsidRPr="00BA75DC">
        <w:t>” </w:t>
      </w:r>
      <w:hyperlink r:id="rId10" w:history="1">
        <w:r w:rsidRPr="00BA75DC">
          <w:rPr>
            <w:rStyle w:val="Hyperlink"/>
          </w:rPr>
          <w:t>tendency</w:t>
        </w:r>
      </w:hyperlink>
      <w:r w:rsidRPr="00BA75DC">
        <w:t> was an early proponent of this perspective.</w:t>
      </w:r>
      <w:r>
        <w:t xml:space="preserve"> </w:t>
      </w:r>
      <w:r w:rsidRPr="00BA75DC">
        <w:t>One of its leaders, metal worker Harry Braverman, wrote one of the most penetrating analyses of how and why work had changed under capitalism in the twentieth century, </w:t>
      </w:r>
      <w:r w:rsidRPr="00BA75DC">
        <w:rPr>
          <w:i/>
          <w:iCs/>
        </w:rPr>
        <w:t>Labor and Monopoly Capital</w:t>
      </w:r>
      <w:r w:rsidRPr="00BA75DC">
        <w:t xml:space="preserve">. Observing that </w:t>
      </w:r>
      <w:r w:rsidRPr="00BA75DC">
        <w:rPr>
          <w:highlight w:val="yellow"/>
          <w:u w:val="single"/>
        </w:rPr>
        <w:t>a key source of workers’ power was their</w:t>
      </w:r>
      <w:r w:rsidRPr="00BA75DC">
        <w:rPr>
          <w:u w:val="single"/>
        </w:rPr>
        <w:t xml:space="preserve"> </w:t>
      </w:r>
      <w:r w:rsidRPr="00BA75DC">
        <w:rPr>
          <w:highlight w:val="yellow"/>
          <w:u w:val="single"/>
        </w:rPr>
        <w:t>practical knowledge</w:t>
      </w:r>
      <w:r w:rsidRPr="00BA75DC">
        <w:rPr>
          <w:u w:val="single"/>
        </w:rPr>
        <w:t xml:space="preserve"> of the production process</w:t>
      </w:r>
      <w:r w:rsidRPr="00BA75DC">
        <w:t xml:space="preserve">, Braverman showed how </w:t>
      </w:r>
      <w:r w:rsidRPr="00BA75DC">
        <w:rPr>
          <w:highlight w:val="yellow"/>
          <w:u w:val="single"/>
        </w:rPr>
        <w:t>management appropriated that knowledge through</w:t>
      </w:r>
      <w:r w:rsidRPr="00BA75DC">
        <w:rPr>
          <w:u w:val="single"/>
        </w:rPr>
        <w:t xml:space="preserve"> a process of “</w:t>
      </w:r>
      <w:r w:rsidRPr="00BA75DC">
        <w:rPr>
          <w:highlight w:val="yellow"/>
          <w:u w:val="single"/>
        </w:rPr>
        <w:t>deskilling</w:t>
      </w:r>
      <w:r w:rsidRPr="00BA75DC">
        <w:rPr>
          <w:u w:val="single"/>
        </w:rPr>
        <w:t xml:space="preserve">,” </w:t>
      </w:r>
      <w:r w:rsidRPr="00BA75DC">
        <w:rPr>
          <w:highlight w:val="yellow"/>
          <w:u w:val="single"/>
        </w:rPr>
        <w:t>separating production, conception, and execution</w:t>
      </w:r>
      <w:r w:rsidRPr="00BA75DC">
        <w:rPr>
          <w:u w:val="single"/>
        </w:rPr>
        <w:t xml:space="preserve"> in blue-collar factory, white-collar office, and service work</w:t>
      </w:r>
      <w:r w:rsidRPr="00BA75DC">
        <w:t>.</w:t>
      </w:r>
    </w:p>
    <w:p w14:paraId="07EE49AE" w14:textId="77777777" w:rsidR="00703348" w:rsidRDefault="00703348" w:rsidP="00703348"/>
    <w:p w14:paraId="5B8D41F2" w14:textId="77777777" w:rsidR="00703348" w:rsidRDefault="00703348" w:rsidP="00703348">
      <w:pPr>
        <w:pStyle w:val="Heading4"/>
        <w:numPr>
          <w:ilvl w:val="0"/>
          <w:numId w:val="1"/>
        </w:numPr>
        <w:tabs>
          <w:tab w:val="num" w:pos="360"/>
        </w:tabs>
        <w:ind w:left="0" w:firstLine="0"/>
      </w:pPr>
      <w:r>
        <w:t>They only exist to mitigate the negative impacts of the system instead of overthrowing it</w:t>
      </w:r>
    </w:p>
    <w:p w14:paraId="5527C16C" w14:textId="77777777" w:rsidR="00703348" w:rsidRDefault="00703348" w:rsidP="00703348">
      <w:r w:rsidRPr="00C9667A">
        <w:t xml:space="preserve">Barry </w:t>
      </w:r>
      <w:proofErr w:type="spellStart"/>
      <w:r w:rsidRPr="00C9667A">
        <w:rPr>
          <w:rStyle w:val="Style13ptBold"/>
        </w:rPr>
        <w:t>Eidlin</w:t>
      </w:r>
      <w:proofErr w:type="spellEnd"/>
      <w:r w:rsidRPr="00C9667A">
        <w:t xml:space="preserve"> is an assistant professor of sociology at McGill University and a former head steward for UAW Local 2865</w:t>
      </w:r>
      <w:r>
        <w:t xml:space="preserve">, </w:t>
      </w:r>
      <w:r w:rsidRPr="00C9667A">
        <w:rPr>
          <w:rStyle w:val="Style13ptBold"/>
        </w:rPr>
        <w:t>2020</w:t>
      </w:r>
      <w:r>
        <w:t xml:space="preserve"> – [“</w:t>
      </w:r>
      <w:r w:rsidRPr="00C9667A">
        <w:rPr>
          <w:rFonts w:asciiTheme="minorHAnsi" w:eastAsiaTheme="minorEastAsia" w:hAnsiTheme="minorHAnsi" w:cstheme="minorBidi"/>
        </w:rPr>
        <w:t>Why Unions Are Good — But Not Good Enough</w:t>
      </w:r>
      <w:r>
        <w:t xml:space="preserve">”, </w:t>
      </w:r>
      <w:r w:rsidRPr="00C9667A">
        <w:t>https://www.jacobinmag.com/2020/01/marxism-trade-unions-socialism-revolutionary-organizing</w:t>
      </w:r>
      <w:r>
        <w:t>]</w:t>
      </w:r>
    </w:p>
    <w:p w14:paraId="2EFB6C3B" w14:textId="77777777" w:rsidR="006B0BDA" w:rsidRDefault="00703348" w:rsidP="00703348">
      <w:pPr>
        <w:rPr>
          <w:highlight w:val="yellow"/>
        </w:rPr>
      </w:pPr>
      <w:r w:rsidRPr="00C9667A">
        <w:rPr>
          <w:highlight w:val="yellow"/>
          <w:u w:val="single"/>
        </w:rPr>
        <w:t>Labor unions have long occupied a paradoxical position</w:t>
      </w:r>
      <w:r w:rsidRPr="00C9667A">
        <w:rPr>
          <w:u w:val="single"/>
        </w:rPr>
        <w:t xml:space="preserve"> within Marxist theory</w:t>
      </w:r>
      <w:r w:rsidRPr="00C9667A">
        <w:t xml:space="preserve">. They are an essential expression of the </w:t>
      </w:r>
      <w:proofErr w:type="gramStart"/>
      <w:r w:rsidRPr="00C9667A">
        <w:t>working class</w:t>
      </w:r>
      <w:proofErr w:type="gramEnd"/>
      <w:r w:rsidRPr="00C9667A">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w:t>
      </w:r>
      <w:r>
        <w:t xml:space="preserve"> </w:t>
      </w:r>
      <w:r w:rsidRPr="00C9667A">
        <w:t xml:space="preserve">At the same time, </w:t>
      </w:r>
      <w:r w:rsidRPr="00C9667A">
        <w:rPr>
          <w:highlight w:val="yellow"/>
          <w:u w:val="single"/>
        </w:rPr>
        <w:t>unions are an imperfect</w:t>
      </w:r>
      <w:r w:rsidRPr="00C9667A">
        <w:rPr>
          <w:u w:val="single"/>
        </w:rPr>
        <w:t xml:space="preserve"> and incomplete </w:t>
      </w:r>
      <w:r w:rsidRPr="00C9667A">
        <w:rPr>
          <w:highlight w:val="yellow"/>
          <w:u w:val="single"/>
        </w:rPr>
        <w:t>vehicle for the working class to achieve</w:t>
      </w:r>
      <w:r w:rsidRPr="00C9667A">
        <w:rPr>
          <w:u w:val="single"/>
        </w:rPr>
        <w:t xml:space="preserve"> </w:t>
      </w:r>
      <w:r w:rsidRPr="00C9667A">
        <w:t xml:space="preserve">one of Marxist theory’s central goals: </w:t>
      </w:r>
      <w:r w:rsidRPr="00C9667A">
        <w:rPr>
          <w:highlight w:val="yellow"/>
          <w:u w:val="single"/>
        </w:rPr>
        <w:t>overthrowing capitalism</w:t>
      </w:r>
      <w:r w:rsidRPr="00C9667A">
        <w:rPr>
          <w:highlight w:val="yellow"/>
        </w:rPr>
        <w:t xml:space="preserve">. </w:t>
      </w:r>
    </w:p>
    <w:p w14:paraId="4122FF70" w14:textId="77777777" w:rsidR="006B0BDA" w:rsidRDefault="006B0BDA" w:rsidP="00703348">
      <w:pPr>
        <w:rPr>
          <w:highlight w:val="yellow"/>
        </w:rPr>
      </w:pPr>
    </w:p>
    <w:p w14:paraId="157D6B6D" w14:textId="77777777" w:rsidR="006B0BDA" w:rsidRDefault="006B0BDA" w:rsidP="00703348">
      <w:pPr>
        <w:rPr>
          <w:highlight w:val="yellow"/>
        </w:rPr>
      </w:pPr>
    </w:p>
    <w:p w14:paraId="71342446" w14:textId="76AE3D95" w:rsidR="00703348" w:rsidRDefault="00703348" w:rsidP="00703348">
      <w:r w:rsidRPr="00C9667A">
        <w:rPr>
          <w:highlight w:val="yellow"/>
          <w:u w:val="single"/>
        </w:rPr>
        <w:t>Unions</w:t>
      </w:r>
      <w:r w:rsidRPr="00C9667A">
        <w:t xml:space="preserve"> by their very existence </w:t>
      </w:r>
      <w:r w:rsidRPr="00C9667A">
        <w:rPr>
          <w:highlight w:val="yellow"/>
          <w:u w:val="single"/>
        </w:rPr>
        <w:t>affirm and reinforce capitalist class society</w:t>
      </w:r>
      <w:r w:rsidRPr="00C9667A">
        <w:t xml:space="preserve">. </w:t>
      </w:r>
      <w:r w:rsidRPr="00C9667A">
        <w:rPr>
          <w:highlight w:val="yellow"/>
          <w:u w:val="single"/>
        </w:rPr>
        <w:t>As organizations which</w:t>
      </w:r>
      <w:r w:rsidRPr="00C9667A">
        <w:rPr>
          <w:u w:val="single"/>
        </w:rPr>
        <w:t xml:space="preserve"> primarily </w:t>
      </w:r>
      <w:r w:rsidRPr="00C9667A">
        <w:rPr>
          <w:highlight w:val="yellow"/>
          <w:u w:val="single"/>
        </w:rPr>
        <w:t>negotiate wages, benefits, and working conditions</w:t>
      </w:r>
      <w:r w:rsidRPr="00C9667A">
        <w:rPr>
          <w:u w:val="single"/>
        </w:rPr>
        <w:t xml:space="preserve"> with employers, </w:t>
      </w:r>
      <w:r w:rsidRPr="00C9667A">
        <w:rPr>
          <w:highlight w:val="yellow"/>
          <w:u w:val="single"/>
        </w:rPr>
        <w:t>unions only exist in relation to capitalists</w:t>
      </w:r>
      <w:r w:rsidRPr="00C9667A">
        <w:rPr>
          <w:u w:val="single"/>
        </w:rPr>
        <w:t xml:space="preserve">. </w:t>
      </w:r>
      <w:r w:rsidRPr="00C9667A">
        <w:rPr>
          <w:highlight w:val="yellow"/>
          <w:u w:val="single"/>
        </w:rPr>
        <w:t>This makes them</w:t>
      </w:r>
      <w:r w:rsidRPr="00C9667A">
        <w:rPr>
          <w:u w:val="single"/>
        </w:rPr>
        <w:t xml:space="preserve"> almost by definition </w:t>
      </w:r>
      <w:r w:rsidRPr="00C9667A">
        <w:rPr>
          <w:highlight w:val="yellow"/>
          <w:u w:val="single"/>
        </w:rPr>
        <w:t xml:space="preserve">reformist institutions, designed to </w:t>
      </w:r>
      <w:r w:rsidRPr="00C9667A">
        <w:rPr>
          <w:b/>
          <w:bCs/>
          <w:highlight w:val="yellow"/>
          <w:u w:val="single"/>
        </w:rPr>
        <w:t>mitigate and manage the employment relationship, not transform it</w:t>
      </w:r>
      <w:r w:rsidRPr="00C9667A">
        <w:rPr>
          <w:highlight w:val="yellow"/>
        </w:rPr>
        <w:t>.</w:t>
      </w:r>
    </w:p>
    <w:p w14:paraId="78607BAD" w14:textId="77777777" w:rsidR="00703348" w:rsidRDefault="00703348" w:rsidP="00703348"/>
    <w:p w14:paraId="28758B91" w14:textId="77777777" w:rsidR="00703348" w:rsidRDefault="00703348" w:rsidP="00703348">
      <w:pPr>
        <w:pStyle w:val="Heading4"/>
        <w:numPr>
          <w:ilvl w:val="0"/>
          <w:numId w:val="1"/>
        </w:numPr>
        <w:tabs>
          <w:tab w:val="num" w:pos="360"/>
        </w:tabs>
        <w:ind w:left="0" w:firstLine="0"/>
      </w:pPr>
      <w:r>
        <w:t>Their prioritization of bureaucracy makes any militancy impossible</w:t>
      </w:r>
    </w:p>
    <w:p w14:paraId="40780CEC" w14:textId="77777777" w:rsidR="00703348" w:rsidRDefault="00703348" w:rsidP="00703348">
      <w:r w:rsidRPr="00C9667A">
        <w:t xml:space="preserve">Barry </w:t>
      </w:r>
      <w:proofErr w:type="spellStart"/>
      <w:r w:rsidRPr="00C9667A">
        <w:rPr>
          <w:rStyle w:val="Style13ptBold"/>
        </w:rPr>
        <w:t>Eidlin</w:t>
      </w:r>
      <w:proofErr w:type="spellEnd"/>
      <w:r w:rsidRPr="00C9667A">
        <w:t xml:space="preserve"> is an assistant professor of sociology at McGill University and a former head steward for UAW Local 2865</w:t>
      </w:r>
      <w:r>
        <w:t xml:space="preserve">, </w:t>
      </w:r>
      <w:r w:rsidRPr="00C9667A">
        <w:rPr>
          <w:rStyle w:val="Style13ptBold"/>
        </w:rPr>
        <w:t>2020</w:t>
      </w:r>
      <w:r>
        <w:t xml:space="preserve"> – [“</w:t>
      </w:r>
      <w:r w:rsidRPr="00C9667A">
        <w:rPr>
          <w:rFonts w:asciiTheme="minorHAnsi" w:eastAsiaTheme="minorEastAsia" w:hAnsiTheme="minorHAnsi" w:cstheme="minorBidi"/>
        </w:rPr>
        <w:t>Why Unions Are Good — But Not Good Enough</w:t>
      </w:r>
      <w:r>
        <w:t xml:space="preserve">”, </w:t>
      </w:r>
      <w:r w:rsidRPr="00C9667A">
        <w:t>https://www.jacobinmag.com/2020/01/marxism-trade-unions-socialism-revolutionary-organizing</w:t>
      </w:r>
      <w:r>
        <w:t>]</w:t>
      </w:r>
    </w:p>
    <w:p w14:paraId="58948C01" w14:textId="77777777" w:rsidR="00703348" w:rsidRPr="00C9667A" w:rsidRDefault="00703348" w:rsidP="00703348">
      <w:r w:rsidRPr="00C9667A">
        <w:t xml:space="preserve">Regardless, despite the radically changed political and economic landscape, </w:t>
      </w:r>
      <w:r w:rsidRPr="00C9667A">
        <w:rPr>
          <w:u w:val="single"/>
        </w:rPr>
        <w:t xml:space="preserve">labor </w:t>
      </w:r>
      <w:r w:rsidRPr="00D20AA1">
        <w:rPr>
          <w:u w:val="single"/>
        </w:rPr>
        <w:t>unions</w:t>
      </w:r>
      <w:r w:rsidRPr="00C9667A">
        <w:rPr>
          <w:u w:val="single"/>
        </w:rPr>
        <w:t xml:space="preserve"> and movements </w:t>
      </w:r>
      <w:r w:rsidRPr="00D20AA1">
        <w:rPr>
          <w:u w:val="single"/>
        </w:rPr>
        <w:t>will</w:t>
      </w:r>
      <w:r w:rsidRPr="00C9667A">
        <w:t xml:space="preserve"> continue to </w:t>
      </w:r>
      <w:r w:rsidRPr="00C9667A">
        <w:rPr>
          <w:u w:val="single"/>
        </w:rPr>
        <w:t>face challenges similar to those unions have faced since Marx and Engels’s time.</w:t>
      </w:r>
      <w:r w:rsidRPr="00C9667A">
        <w:t xml:space="preserve"> These stem from </w:t>
      </w:r>
      <w:r w:rsidRPr="00D20AA1">
        <w:rPr>
          <w:highlight w:val="yellow"/>
          <w:u w:val="single"/>
        </w:rPr>
        <w:t>unions’ fundamental contradiction</w:t>
      </w:r>
      <w:r w:rsidRPr="00C9667A">
        <w:rPr>
          <w:u w:val="single"/>
        </w:rPr>
        <w:t xml:space="preserve">: </w:t>
      </w:r>
      <w:r w:rsidRPr="00D20AA1">
        <w:rPr>
          <w:highlight w:val="yellow"/>
          <w:u w:val="single"/>
        </w:rPr>
        <w:t>they are necessary but insufficient vehicles for workers</w:t>
      </w:r>
      <w:r w:rsidRPr="00C9667A">
        <w:rPr>
          <w:u w:val="single"/>
        </w:rPr>
        <w:t xml:space="preserve"> to achieve their goals.</w:t>
      </w:r>
      <w:r w:rsidRPr="00C9667A">
        <w:t xml:space="preserve"> </w:t>
      </w:r>
      <w:r w:rsidRPr="00C9667A">
        <w:rPr>
          <w:u w:val="single"/>
        </w:rPr>
        <w:t xml:space="preserve">This is further complicated by </w:t>
      </w:r>
      <w:r w:rsidRPr="00D20AA1">
        <w:rPr>
          <w:highlight w:val="yellow"/>
          <w:u w:val="single"/>
        </w:rPr>
        <w:t>the tightrope that unions</w:t>
      </w:r>
      <w:r w:rsidRPr="00C9667A">
        <w:rPr>
          <w:u w:val="single"/>
        </w:rPr>
        <w:t xml:space="preserve"> must </w:t>
      </w:r>
      <w:r w:rsidRPr="00D20AA1">
        <w:rPr>
          <w:highlight w:val="yellow"/>
          <w:u w:val="single"/>
        </w:rPr>
        <w:t>walk between militancy and bureaucracy</w:t>
      </w:r>
      <w:r w:rsidRPr="00C9667A">
        <w:rPr>
          <w:u w:val="single"/>
        </w:rPr>
        <w:t xml:space="preserve">. If </w:t>
      </w:r>
      <w:r w:rsidRPr="00D20AA1">
        <w:rPr>
          <w:highlight w:val="yellow"/>
          <w:u w:val="single"/>
        </w:rPr>
        <w:t>self-preservation</w:t>
      </w:r>
      <w:r w:rsidRPr="00C9667A">
        <w:rPr>
          <w:u w:val="single"/>
        </w:rPr>
        <w:t xml:space="preserve"> </w:t>
      </w:r>
      <w:r w:rsidRPr="00D20AA1">
        <w:rPr>
          <w:highlight w:val="yellow"/>
          <w:u w:val="single"/>
        </w:rPr>
        <w:t>led unions to prioritize</w:t>
      </w:r>
      <w:r w:rsidRPr="00C9667A">
        <w:rPr>
          <w:u w:val="single"/>
        </w:rPr>
        <w:t xml:space="preserve"> maintaining </w:t>
      </w:r>
      <w:r w:rsidRPr="00D20AA1">
        <w:rPr>
          <w:highlight w:val="yellow"/>
          <w:u w:val="single"/>
        </w:rPr>
        <w:t>their bureaucratic organizations</w:t>
      </w:r>
      <w:r w:rsidRPr="00C9667A">
        <w:rPr>
          <w:u w:val="single"/>
        </w:rPr>
        <w:t xml:space="preserve"> in recent decades, the escalating state and employer offensive has made that response increasingly untenable. </w:t>
      </w:r>
      <w:r w:rsidRPr="00D20AA1">
        <w:rPr>
          <w:highlight w:val="yellow"/>
          <w:u w:val="single"/>
        </w:rPr>
        <w:t>Renewed militancy is key to labor’s future</w:t>
      </w:r>
      <w:r w:rsidRPr="00C9667A">
        <w:rPr>
          <w:u w:val="single"/>
        </w:rPr>
        <w:t xml:space="preserve">. </w:t>
      </w:r>
      <w:r w:rsidRPr="00D20AA1">
        <w:rPr>
          <w:highlight w:val="yellow"/>
          <w:u w:val="single"/>
        </w:rPr>
        <w:t>The</w:t>
      </w:r>
      <w:r w:rsidRPr="00C9667A">
        <w:rPr>
          <w:u w:val="single"/>
        </w:rPr>
        <w:t xml:space="preserve"> apparent recent </w:t>
      </w:r>
      <w:r w:rsidRPr="00D20AA1">
        <w:rPr>
          <w:highlight w:val="yellow"/>
          <w:u w:val="single"/>
        </w:rPr>
        <w:t>rise in worker protest</w:t>
      </w:r>
      <w:r w:rsidRPr="00C9667A">
        <w:rPr>
          <w:u w:val="single"/>
        </w:rPr>
        <w:t xml:space="preserve"> holds promise, but history </w:t>
      </w:r>
      <w:r w:rsidRPr="00D20AA1">
        <w:rPr>
          <w:u w:val="single"/>
        </w:rPr>
        <w:t>suggests</w:t>
      </w:r>
      <w:r w:rsidRPr="00C9667A">
        <w:rPr>
          <w:u w:val="single"/>
        </w:rPr>
        <w:t xml:space="preserve"> that it </w:t>
      </w:r>
      <w:r w:rsidRPr="00D20AA1">
        <w:rPr>
          <w:highlight w:val="yellow"/>
          <w:u w:val="single"/>
        </w:rPr>
        <w:t>is nowhere near the scale necessary</w:t>
      </w:r>
      <w:r w:rsidRPr="00C9667A">
        <w:rPr>
          <w:u w:val="single"/>
        </w:rPr>
        <w:t xml:space="preserve"> for reversing labor’s declining fortunes</w:t>
      </w:r>
      <w:r w:rsidRPr="00C9667A">
        <w:t>. Although it is impossible to know if and when a large enough upsurge will arrive, history also suggests that the direction the upsurge takes, and what gains or losses result from it, will depend on the patient, day-to-day work that unions do in forging the key agent of social change — the working class.</w:t>
      </w:r>
    </w:p>
    <w:p w14:paraId="55CBED23" w14:textId="77777777" w:rsidR="00703348" w:rsidRDefault="00703348" w:rsidP="00703348"/>
    <w:p w14:paraId="291C8D78" w14:textId="77777777" w:rsidR="00703348" w:rsidRPr="00703348" w:rsidRDefault="00703348" w:rsidP="00703348"/>
    <w:sectPr w:rsidR="00703348" w:rsidRPr="007033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8475AD6"/>
    <w:multiLevelType w:val="hybridMultilevel"/>
    <w:tmpl w:val="7C3C67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D9317C"/>
    <w:multiLevelType w:val="hybridMultilevel"/>
    <w:tmpl w:val="679AD9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9"/>
  <w:proofState w:spelling="clean" w:grammar="clean"/>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F61"/>
    <w:rsid w:val="00202F61"/>
    <w:rsid w:val="00576803"/>
    <w:rsid w:val="006B0BDA"/>
    <w:rsid w:val="00703348"/>
    <w:rsid w:val="009A76FA"/>
    <w:rsid w:val="00A632C3"/>
    <w:rsid w:val="00C62B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F30FB"/>
  <w15:chartTrackingRefBased/>
  <w15:docId w15:val="{7C8C0CB1-C1B2-4199-96F6-C58E870C0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632C3"/>
    <w:rPr>
      <w:rFonts w:ascii="Calibri" w:eastAsiaTheme="minorHAnsi" w:hAnsi="Calibri" w:cs="Calibri"/>
      <w:lang w:eastAsia="en-US"/>
    </w:rPr>
  </w:style>
  <w:style w:type="paragraph" w:styleId="Heading1">
    <w:name w:val="heading 1"/>
    <w:aliases w:val="Pocket"/>
    <w:basedOn w:val="Normal"/>
    <w:next w:val="Normal"/>
    <w:link w:val="Heading1Char"/>
    <w:qFormat/>
    <w:rsid w:val="00A632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Block Heading Repeat,Tag / cite,Heading 2 Char Char Char Char,Heading 2 Char Char Char Char Char Char Char,Heading 2 Char Char Char Char Char Char,Tags and Cites,Heading 2 - Tags"/>
    <w:basedOn w:val="Normal"/>
    <w:next w:val="Normal"/>
    <w:link w:val="Heading2Char"/>
    <w:uiPriority w:val="1"/>
    <w:unhideWhenUsed/>
    <w:qFormat/>
    <w:rsid w:val="00A632C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Underline Style,Heading 3 - Citation,3: Cite,Heading 3 Char Char,Index Headers,Bold Cite,Citation Char Char,Heading 3 Char1 Char Char,Citation Char Char Char Char,Citation Char1 Char Char,Heading 3 Char Char1,Tags v 2,Char1,Underlines"/>
    <w:basedOn w:val="Normal"/>
    <w:next w:val="Normal"/>
    <w:link w:val="Heading3Char"/>
    <w:uiPriority w:val="2"/>
    <w:unhideWhenUsed/>
    <w:qFormat/>
    <w:rsid w:val="00A632C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 Ch,T"/>
    <w:basedOn w:val="Normal"/>
    <w:next w:val="Normal"/>
    <w:link w:val="Heading4Char"/>
    <w:uiPriority w:val="3"/>
    <w:unhideWhenUsed/>
    <w:qFormat/>
    <w:rsid w:val="00A632C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A632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32C3"/>
  </w:style>
  <w:style w:type="character" w:customStyle="1" w:styleId="Heading2Char">
    <w:name w:val="Heading 2 Char"/>
    <w:aliases w:val="Hat Char,Block Heading Repeat Char,Tag / cite Char,Heading 2 Char Char Char Char Char,Heading 2 Char Char Char Char Char Char Char Char,Heading 2 Char Char Char Char Char Char Char1,Tags and Cites Char,Heading 2 - Tags Char"/>
    <w:basedOn w:val="DefaultParagraphFont"/>
    <w:link w:val="Heading2"/>
    <w:uiPriority w:val="1"/>
    <w:rsid w:val="00A632C3"/>
    <w:rPr>
      <w:rFonts w:ascii="Calibri" w:eastAsiaTheme="majorEastAsia" w:hAnsi="Calibri" w:cstheme="majorBidi"/>
      <w:b/>
      <w:sz w:val="44"/>
      <w:szCs w:val="26"/>
      <w:u w:val="double"/>
      <w:lang w:eastAsia="en-US"/>
    </w:rPr>
  </w:style>
  <w:style w:type="character" w:customStyle="1" w:styleId="Heading3Char">
    <w:name w:val="Heading 3 Char"/>
    <w:aliases w:val="Block Char,Underline Style Char,Heading 3 - Citation Char,3: Cite Char,Heading 3 Char Char Char,Index Headers Char,Bold Cite Char1,Citation Char Char Char1,Heading 3 Char1 Char Char Char,Citation Char Char Char Char Char,Tags v 2 Char"/>
    <w:basedOn w:val="DefaultParagraphFont"/>
    <w:link w:val="Heading3"/>
    <w:uiPriority w:val="2"/>
    <w:rsid w:val="00A632C3"/>
    <w:rPr>
      <w:rFonts w:ascii="Calibri" w:eastAsiaTheme="majorEastAsia" w:hAnsi="Calibri" w:cstheme="majorBidi"/>
      <w:b/>
      <w:sz w:val="32"/>
      <w:szCs w:val="24"/>
      <w:u w:val="single"/>
      <w:lang w:eastAsia="en-US"/>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3"/>
    <w:rsid w:val="00A632C3"/>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B"/>
    <w:basedOn w:val="DefaultParagraphFont"/>
    <w:link w:val="textbold"/>
    <w:uiPriority w:val="7"/>
    <w:qFormat/>
    <w:rsid w:val="00A632C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A632C3"/>
    <w:rPr>
      <w:b/>
      <w:bCs/>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6"/>
    <w:qFormat/>
    <w:rsid w:val="00A632C3"/>
    <w:rPr>
      <w:b w:val="0"/>
      <w:sz w:val="22"/>
      <w:u w:val="single"/>
    </w:rPr>
  </w:style>
  <w:style w:type="character" w:styleId="Hyperlink">
    <w:name w:val="Hyperlink"/>
    <w:aliases w:val="heading 1 (block title),Important,Read,Internet Link,Analytic Text,Card Text,Internet link,Char Char1,Heading 3 Char1 Char1,No Underline Char1,Text 7 Char1,3: Cite Char1,Index Headers Char1,Underline Char Char Char Char1,Heading 3 Char1,C"/>
    <w:basedOn w:val="DefaultParagraphFont"/>
    <w:uiPriority w:val="99"/>
    <w:unhideWhenUsed/>
    <w:rsid w:val="00A632C3"/>
    <w:rPr>
      <w:color w:val="auto"/>
      <w:u w:val="none"/>
    </w:rPr>
  </w:style>
  <w:style w:type="paragraph" w:customStyle="1" w:styleId="textbold">
    <w:name w:val="text bold"/>
    <w:basedOn w:val="Normal"/>
    <w:link w:val="Emphasis"/>
    <w:uiPriority w:val="7"/>
    <w:qFormat/>
    <w:rsid w:val="00202F61"/>
    <w:pPr>
      <w:ind w:left="720"/>
      <w:jc w:val="both"/>
    </w:pPr>
    <w:rPr>
      <w:rFonts w:eastAsiaTheme="minorEastAsia"/>
      <w:b/>
      <w:iCs/>
      <w:u w:val="single"/>
      <w:lang w:eastAsia="zh-CN"/>
    </w:rPr>
  </w:style>
  <w:style w:type="character" w:customStyle="1" w:styleId="Heading1Char">
    <w:name w:val="Heading 1 Char"/>
    <w:aliases w:val="Pocket Char"/>
    <w:basedOn w:val="DefaultParagraphFont"/>
    <w:link w:val="Heading1"/>
    <w:rsid w:val="00A632C3"/>
    <w:rPr>
      <w:rFonts w:ascii="Calibri" w:eastAsiaTheme="majorEastAsia" w:hAnsi="Calibri" w:cstheme="majorBidi"/>
      <w:b/>
      <w:sz w:val="52"/>
      <w:szCs w:val="32"/>
      <w:lang w:eastAsia="en-US"/>
    </w:rPr>
  </w:style>
  <w:style w:type="character" w:styleId="FollowedHyperlink">
    <w:name w:val="FollowedHyperlink"/>
    <w:basedOn w:val="DefaultParagraphFont"/>
    <w:uiPriority w:val="99"/>
    <w:semiHidden/>
    <w:unhideWhenUsed/>
    <w:rsid w:val="00A632C3"/>
    <w:rPr>
      <w:color w:val="auto"/>
      <w:u w:val="none"/>
    </w:rPr>
  </w:style>
  <w:style w:type="paragraph" w:customStyle="1" w:styleId="warrants">
    <w:name w:val="warrants"/>
    <w:basedOn w:val="Normal"/>
    <w:link w:val="warrantsChar"/>
    <w:autoRedefine/>
    <w:uiPriority w:val="4"/>
    <w:qFormat/>
    <w:rsid w:val="00A632C3"/>
    <w:rPr>
      <w:color w:val="4472C4" w:themeColor="accent1"/>
    </w:rPr>
  </w:style>
  <w:style w:type="character" w:customStyle="1" w:styleId="warrantsChar">
    <w:name w:val="warrants Char"/>
    <w:basedOn w:val="DefaultParagraphFont"/>
    <w:link w:val="warrants"/>
    <w:uiPriority w:val="4"/>
    <w:rsid w:val="00A632C3"/>
    <w:rPr>
      <w:rFonts w:ascii="Calibri" w:eastAsiaTheme="minorHAnsi" w:hAnsi="Calibri" w:cs="Calibri"/>
      <w:color w:val="4472C4" w:themeColor="accen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hi.ox.ac.uk/wp-content/uploads/Existential-Risks-2017-01-23.pdf" TargetMode="External"/><Relationship Id="rId3" Type="http://schemas.openxmlformats.org/officeDocument/2006/relationships/settings" Target="settings.xml"/><Relationship Id="rId7" Type="http://schemas.openxmlformats.org/officeDocument/2006/relationships/hyperlink" Target="file:///C:\Users\Roberto\AppData\Local\Temp\jo1wz1sr.wxb\OEBPS\07_IntroductionRobertoMonter5498omoluscoftwgmailcom.x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Roberto\AppData\Local\Temp\jo1wz1sr.wxb\OEBPS\07_IntroductionRobertoMonter5498omoluscoftwgmailcom.xhtml" TargetMode="External"/><Relationship Id="rId11" Type="http://schemas.openxmlformats.org/officeDocument/2006/relationships/fontTable" Target="fontTable.xml"/><Relationship Id="rId5" Type="http://schemas.openxmlformats.org/officeDocument/2006/relationships/hyperlink" Target="file:///C:\Users\Roberto\AppData\Local\Temp\jo1wz1sr.wxb\OEBPS\07_IntroductionRobertoMonter5498omoluscoftwgmailcom.xhtml" TargetMode="External"/><Relationship Id="rId10" Type="http://schemas.openxmlformats.org/officeDocument/2006/relationships/hyperlink" Target="https://www.amazon.com/American-Labor-Midpassage-Bert-Cochran/dp/B005ICMFOY" TargetMode="External"/><Relationship Id="rId4" Type="http://schemas.openxmlformats.org/officeDocument/2006/relationships/webSettings" Target="webSettings.xml"/><Relationship Id="rId9" Type="http://schemas.openxmlformats.org/officeDocument/2006/relationships/hyperlink" Target="http://www.plutobooks.com/9780745399904/storming-heaven-second-ed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18</TotalTime>
  <Pages>1</Pages>
  <Words>9313</Words>
  <Characters>53087</Characters>
  <Application>Microsoft Office Word</Application>
  <DocSecurity>0</DocSecurity>
  <Lines>442</Lines>
  <Paragraphs>124</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1nc</vt:lpstr>
      <vt:lpstr>        K</vt:lpstr>
      <vt:lpstr>        FW</vt:lpstr>
      <vt:lpstr>        ADV</vt:lpstr>
    </vt:vector>
  </TitlesOfParts>
  <Company/>
  <LinksUpToDate>false</LinksUpToDate>
  <CharactersWithSpaces>62276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4</cp:revision>
  <dcterms:created xsi:type="dcterms:W3CDTF">2021-06-28T19:23:00Z</dcterms:created>
  <dcterms:modified xsi:type="dcterms:W3CDTF">2021-06-29T03:22:00Z</dcterms:modified>
</cp:coreProperties>
</file>