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39A8FE" w14:textId="77777777" w:rsidR="00043E29" w:rsidRDefault="00043E29" w:rsidP="00043E29">
      <w:pPr>
        <w:pStyle w:val="Heading3"/>
      </w:pPr>
      <w:r>
        <w:t>1NC – DA</w:t>
      </w:r>
    </w:p>
    <w:p w14:paraId="4C1515B4" w14:textId="77777777" w:rsidR="00043E29" w:rsidRDefault="00043E29" w:rsidP="00043E29">
      <w:pPr>
        <w:pStyle w:val="Heading4"/>
      </w:pPr>
      <w:r w:rsidRPr="00836939">
        <w:rPr>
          <w:u w:val="single"/>
        </w:rPr>
        <w:t>Global tech innovation</w:t>
      </w:r>
      <w:r>
        <w:t xml:space="preserve"> high now.</w:t>
      </w:r>
    </w:p>
    <w:p w14:paraId="5FEE76ED" w14:textId="77777777" w:rsidR="00043E29" w:rsidRPr="00FA5AF2" w:rsidRDefault="00043E29" w:rsidP="00043E29">
      <w:pPr>
        <w:rPr>
          <w:rStyle w:val="Style13ptBold"/>
        </w:rPr>
      </w:pPr>
      <w:r>
        <w:rPr>
          <w:rStyle w:val="Style13ptBold"/>
        </w:rPr>
        <w:t xml:space="preserve">Mercury News et al 6/4 </w:t>
      </w:r>
      <w:r w:rsidRPr="00EC023D">
        <w:t xml:space="preserve">[Mercury News and East Bay Times Editorial Boards, June 4, 2021, “Editorial: How America can Win the Global Tech War” </w:t>
      </w:r>
      <w:hyperlink r:id="rId5" w:history="1">
        <w:r w:rsidRPr="00EC023D">
          <w:t>https://www.mercurynews.com/2021/06/04/editorial-why-silicon-valley-needs-endless-frontier-bill/</w:t>
        </w:r>
      </w:hyperlink>
      <w:r w:rsidRPr="00EC023D">
        <w:t xml:space="preserve"> //gord0</w:t>
      </w:r>
      <w:r>
        <w:t>]</w:t>
      </w:r>
    </w:p>
    <w:p w14:paraId="5A554873" w14:textId="77777777" w:rsidR="00043E29" w:rsidRPr="00836939" w:rsidRDefault="00043E29" w:rsidP="00043E29">
      <w:pPr>
        <w:spacing w:before="100" w:beforeAutospacing="1" w:after="100" w:afterAutospacing="1"/>
        <w:rPr>
          <w:sz w:val="16"/>
        </w:rPr>
      </w:pPr>
      <w:r w:rsidRPr="00EC023D">
        <w:rPr>
          <w:rStyle w:val="StyleUnderline"/>
          <w:highlight w:val="green"/>
        </w:rPr>
        <w:t xml:space="preserve">The nation that wins the global tech race will dominate </w:t>
      </w:r>
      <w:r w:rsidRPr="00836939">
        <w:rPr>
          <w:rStyle w:val="StyleUnderline"/>
        </w:rPr>
        <w:t>the 21st century</w:t>
      </w:r>
      <w:r w:rsidRPr="00836939">
        <w:rPr>
          <w:sz w:val="16"/>
        </w:rPr>
        <w:t>.</w:t>
      </w:r>
      <w:r w:rsidRPr="00836939">
        <w:rPr>
          <w:rFonts w:ascii="Times New Roman" w:hAnsi="Times New Roman" w:cs="Times New Roman"/>
          <w:sz w:val="16"/>
        </w:rPr>
        <w:t xml:space="preserve"> </w:t>
      </w:r>
      <w:r w:rsidRPr="00836939">
        <w:rPr>
          <w:sz w:val="16"/>
        </w:rPr>
        <w:t xml:space="preserve">This has been true since the 1800s.  Given the rapid pace of innovation and tech’s impact on our economy and defense capabilities in the last decade, there is ample evidence to suggest that </w:t>
      </w:r>
      <w:r w:rsidRPr="00EC023D">
        <w:rPr>
          <w:rStyle w:val="StyleUnderline"/>
        </w:rPr>
        <w:t xml:space="preserve">the need for </w:t>
      </w:r>
      <w:r w:rsidRPr="00EC023D">
        <w:rPr>
          <w:rStyle w:val="StyleUnderline"/>
          <w:highlight w:val="green"/>
        </w:rPr>
        <w:t xml:space="preserve">investment in </w:t>
      </w:r>
      <w:r w:rsidRPr="00836939">
        <w:rPr>
          <w:rStyle w:val="StyleUnderline"/>
          <w:highlight w:val="green"/>
        </w:rPr>
        <w:t>tech r</w:t>
      </w:r>
      <w:r w:rsidRPr="00EC023D">
        <w:rPr>
          <w:rStyle w:val="StyleUnderline"/>
        </w:rPr>
        <w:t xml:space="preserve">esearch </w:t>
      </w:r>
      <w:r w:rsidRPr="00836939">
        <w:rPr>
          <w:rStyle w:val="StyleUnderline"/>
          <w:highlight w:val="green"/>
        </w:rPr>
        <w:t>and d</w:t>
      </w:r>
      <w:r w:rsidRPr="00EC023D">
        <w:rPr>
          <w:rStyle w:val="StyleUnderline"/>
        </w:rPr>
        <w:t xml:space="preserve">evelopment </w:t>
      </w:r>
      <w:r w:rsidRPr="00EC023D">
        <w:rPr>
          <w:rStyle w:val="StyleUnderline"/>
          <w:highlight w:val="green"/>
        </w:rPr>
        <w:t xml:space="preserve">has never been </w:t>
      </w:r>
      <w:r w:rsidRPr="00836939">
        <w:rPr>
          <w:rStyle w:val="StyleUnderline"/>
          <w:highlight w:val="green"/>
        </w:rPr>
        <w:t>greater.</w:t>
      </w:r>
      <w:r w:rsidRPr="00836939">
        <w:rPr>
          <w:sz w:val="16"/>
          <w:highlight w:val="green"/>
        </w:rPr>
        <w:t xml:space="preserve"> </w:t>
      </w:r>
      <w:r w:rsidRPr="00836939">
        <w:rPr>
          <w:rStyle w:val="StyleUnderline"/>
          <w:highlight w:val="green"/>
        </w:rPr>
        <w:t>C</w:t>
      </w:r>
      <w:r w:rsidRPr="00EC023D">
        <w:rPr>
          <w:rStyle w:val="StyleUnderline"/>
          <w:highlight w:val="green"/>
        </w:rPr>
        <w:t>hina</w:t>
      </w:r>
      <w:r w:rsidRPr="00EC023D">
        <w:rPr>
          <w:rStyle w:val="StyleUnderline"/>
        </w:rPr>
        <w:t xml:space="preserve"> has been </w:t>
      </w:r>
      <w:r w:rsidRPr="00EC023D">
        <w:rPr>
          <w:rStyle w:val="StyleUnderline"/>
          <w:highlight w:val="green"/>
        </w:rPr>
        <w:t>closing the tech gap</w:t>
      </w:r>
      <w:r w:rsidRPr="00EC023D">
        <w:rPr>
          <w:rStyle w:val="StyleUnderline"/>
        </w:rPr>
        <w:t xml:space="preserve"> in recent years by making bold investments in tech with the intent of overtaking the United States</w:t>
      </w:r>
      <w:r w:rsidRPr="00836939">
        <w:rPr>
          <w:sz w:val="16"/>
        </w:rPr>
        <w:t xml:space="preserve">. This is a tech war we cannot afford to lose. It’s imperative that Congress pass the Endless Frontier Act and authorize the biggest R&amp;D tech investment in the United States since the Apollo years. </w:t>
      </w:r>
      <w:r w:rsidRPr="00EC023D">
        <w:rPr>
          <w:rStyle w:val="StyleUnderline"/>
          <w:highlight w:val="green"/>
        </w:rPr>
        <w:t>Rep</w:t>
      </w:r>
      <w:r w:rsidRPr="00EC023D">
        <w:rPr>
          <w:rStyle w:val="StyleUnderline"/>
        </w:rPr>
        <w:t xml:space="preserve">. Ro </w:t>
      </w:r>
      <w:r w:rsidRPr="00EC023D">
        <w:rPr>
          <w:rStyle w:val="StyleUnderline"/>
          <w:highlight w:val="green"/>
        </w:rPr>
        <w:t>Khanna</w:t>
      </w:r>
      <w:r w:rsidRPr="00EC023D">
        <w:rPr>
          <w:rStyle w:val="StyleUnderline"/>
        </w:rPr>
        <w:t xml:space="preserve">, D-Santa Clara, </w:t>
      </w:r>
      <w:r w:rsidRPr="00EC023D">
        <w:rPr>
          <w:rStyle w:val="StyleUnderline"/>
          <w:highlight w:val="green"/>
        </w:rPr>
        <w:t>made</w:t>
      </w:r>
      <w:r w:rsidRPr="00EC023D">
        <w:rPr>
          <w:rStyle w:val="StyleUnderline"/>
        </w:rPr>
        <w:t xml:space="preserve"> a </w:t>
      </w:r>
      <w:r w:rsidRPr="00EC023D">
        <w:rPr>
          <w:rStyle w:val="StyleUnderline"/>
          <w:highlight w:val="green"/>
        </w:rPr>
        <w:t>massive increase in science and technology</w:t>
      </w:r>
      <w:r w:rsidRPr="00EC023D">
        <w:rPr>
          <w:rStyle w:val="StyleUnderline"/>
        </w:rPr>
        <w:t xml:space="preserve"> investment a major part of his platform while campaigning for a seat in Congress in 2016</w:t>
      </w:r>
      <w:r w:rsidRPr="00836939">
        <w:rPr>
          <w:sz w:val="16"/>
        </w:rPr>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EC023D">
        <w:rPr>
          <w:rStyle w:val="StyleUnderline"/>
        </w:rPr>
        <w:t xml:space="preserve">Khanna would like </w:t>
      </w:r>
      <w:r w:rsidRPr="00EC023D">
        <w:rPr>
          <w:rStyle w:val="StyleUnderline"/>
          <w:highlight w:val="green"/>
        </w:rPr>
        <w:t>Congress to authorize $100 billion</w:t>
      </w:r>
      <w:r w:rsidRPr="00EC023D">
        <w:rPr>
          <w:rStyle w:val="StyleUnderline"/>
        </w:rPr>
        <w:t xml:space="preserve"> over a five-year period </w:t>
      </w:r>
      <w:r w:rsidRPr="00EC023D">
        <w:rPr>
          <w:rStyle w:val="StyleUnderline"/>
          <w:highlight w:val="green"/>
        </w:rPr>
        <w:t>for</w:t>
      </w:r>
      <w:r w:rsidRPr="00EC023D">
        <w:rPr>
          <w:rStyle w:val="StyleUnderline"/>
        </w:rPr>
        <w:t xml:space="preserve"> critical </w:t>
      </w:r>
      <w:r w:rsidRPr="00836939">
        <w:rPr>
          <w:rStyle w:val="StyleUnderline"/>
          <w:highlight w:val="green"/>
        </w:rPr>
        <w:t>advancements in a</w:t>
      </w:r>
      <w:r w:rsidRPr="00EC023D">
        <w:rPr>
          <w:rStyle w:val="StyleUnderline"/>
        </w:rPr>
        <w:t xml:space="preserve">rtificial </w:t>
      </w:r>
      <w:r w:rsidRPr="00EC023D">
        <w:rPr>
          <w:rStyle w:val="StyleUnderline"/>
          <w:highlight w:val="green"/>
        </w:rPr>
        <w:t>i</w:t>
      </w:r>
      <w:r w:rsidRPr="00EC023D">
        <w:rPr>
          <w:rStyle w:val="StyleUnderline"/>
        </w:rPr>
        <w:t xml:space="preserve">ntelligence, </w:t>
      </w:r>
      <w:r w:rsidRPr="00EC023D">
        <w:rPr>
          <w:rStyle w:val="StyleUnderline"/>
          <w:highlight w:val="green"/>
        </w:rPr>
        <w:t>biotech</w:t>
      </w:r>
      <w:r w:rsidRPr="00EC023D">
        <w:rPr>
          <w:rStyle w:val="StyleUnderline"/>
        </w:rPr>
        <w:t xml:space="preserve">nology, </w:t>
      </w:r>
      <w:r w:rsidRPr="00EC023D">
        <w:rPr>
          <w:rStyle w:val="StyleUnderline"/>
          <w:highlight w:val="green"/>
        </w:rPr>
        <w:t>cybersecurity</w:t>
      </w:r>
      <w:r w:rsidRPr="00EC023D">
        <w:rPr>
          <w:rStyle w:val="StyleUnderline"/>
        </w:rPr>
        <w:t xml:space="preserve">, semiconductors </w:t>
      </w:r>
      <w:r w:rsidRPr="00EC023D">
        <w:rPr>
          <w:rStyle w:val="StyleUnderline"/>
          <w:highlight w:val="green"/>
        </w:rPr>
        <w:t>and other</w:t>
      </w:r>
      <w:r w:rsidRPr="00EC023D">
        <w:rPr>
          <w:rStyle w:val="StyleUnderline"/>
        </w:rPr>
        <w:t xml:space="preserve"> cutting-edge </w:t>
      </w:r>
      <w:r w:rsidRPr="00EC023D">
        <w:rPr>
          <w:rStyle w:val="StyleUnderline"/>
          <w:highlight w:val="green"/>
        </w:rPr>
        <w:t>tech</w:t>
      </w:r>
      <w:r w:rsidRPr="00EC023D">
        <w:rPr>
          <w:rStyle w:val="StyleUnderline"/>
        </w:rPr>
        <w:t>nologies.</w:t>
      </w:r>
      <w:r w:rsidRPr="00836939">
        <w:rPr>
          <w:sz w:val="16"/>
        </w:rPr>
        <w:t xml:space="preserve"> The Senate is talking of knocking that number down to $50 billion or $75 billion. </w:t>
      </w:r>
      <w:r w:rsidRPr="00EC023D">
        <w:rPr>
          <w:rStyle w:val="StyleUnderline"/>
        </w:rPr>
        <w:t xml:space="preserve">They should be reminded of China Premier Li Keqiang’s March announcement that </w:t>
      </w:r>
      <w:r w:rsidRPr="00EC023D">
        <w:rPr>
          <w:rStyle w:val="StyleUnderline"/>
          <w:highlight w:val="green"/>
        </w:rPr>
        <w:t>China</w:t>
      </w:r>
      <w:r w:rsidRPr="00EC023D">
        <w:rPr>
          <w:rStyle w:val="StyleUnderline"/>
        </w:rPr>
        <w:t xml:space="preserve"> would </w:t>
      </w:r>
      <w:r w:rsidRPr="00EC023D">
        <w:rPr>
          <w:rStyle w:val="StyleUnderline"/>
          <w:highlight w:val="green"/>
        </w:rPr>
        <w:t>increase its research and development</w:t>
      </w:r>
      <w:r w:rsidRPr="00EC023D">
        <w:rPr>
          <w:rStyle w:val="StyleUnderline"/>
        </w:rPr>
        <w:t xml:space="preserve"> spending </w:t>
      </w:r>
      <w:r w:rsidRPr="00EC023D">
        <w:rPr>
          <w:rStyle w:val="StyleUnderline"/>
          <w:highlight w:val="green"/>
        </w:rPr>
        <w:t>by</w:t>
      </w:r>
      <w:r w:rsidRPr="00EC023D">
        <w:rPr>
          <w:rStyle w:val="StyleUnderline"/>
        </w:rPr>
        <w:t xml:space="preserve"> an additional </w:t>
      </w:r>
      <w:r w:rsidRPr="00836939">
        <w:rPr>
          <w:rStyle w:val="StyleUnderline"/>
          <w:highlight w:val="green"/>
        </w:rPr>
        <w:t>7</w:t>
      </w:r>
      <w:r w:rsidRPr="00EC023D">
        <w:rPr>
          <w:rStyle w:val="StyleUnderline"/>
          <w:highlight w:val="green"/>
        </w:rPr>
        <w:t>% per year between 2021 and 2025</w:t>
      </w:r>
      <w:r w:rsidRPr="00EC023D">
        <w:rPr>
          <w:rStyle w:val="StyleUnderline"/>
        </w:rPr>
        <w:t>.</w:t>
      </w:r>
      <w:r w:rsidRPr="00836939">
        <w:rPr>
          <w:sz w:val="16"/>
        </w:rPr>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EC023D">
        <w:rPr>
          <w:rStyle w:val="StyleUnderline"/>
        </w:rPr>
        <w:t xml:space="preserve">Building </w:t>
      </w:r>
      <w:r w:rsidRPr="00EC023D">
        <w:rPr>
          <w:rStyle w:val="StyleUnderline"/>
          <w:highlight w:val="green"/>
        </w:rPr>
        <w:t>tech centers</w:t>
      </w:r>
      <w:r w:rsidRPr="00EC023D">
        <w:rPr>
          <w:rStyle w:val="StyleUnderline"/>
        </w:rPr>
        <w:t xml:space="preserve"> throughout the United States should also </w:t>
      </w:r>
      <w:r w:rsidRPr="00EC023D">
        <w:rPr>
          <w:rStyle w:val="StyleUnderline"/>
          <w:highlight w:val="green"/>
        </w:rPr>
        <w:t>create more support for the industry</w:t>
      </w:r>
      <w:r w:rsidRPr="00EC023D">
        <w:rPr>
          <w:rStyle w:val="StyleUnderline"/>
        </w:rPr>
        <w:t xml:space="preserve"> across the country</w:t>
      </w:r>
      <w:r w:rsidRPr="00836939">
        <w:rPr>
          <w:sz w:val="16"/>
        </w:rPr>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14C94244" w14:textId="77777777" w:rsidR="00043E29" w:rsidRPr="00836939" w:rsidRDefault="00043E29" w:rsidP="00043E29"/>
    <w:p w14:paraId="07FFE00E" w14:textId="77777777" w:rsidR="00043E29" w:rsidRDefault="00043E29" w:rsidP="00043E29">
      <w:pPr>
        <w:pStyle w:val="Heading4"/>
      </w:pPr>
      <w:r>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7E433925" w14:textId="77777777" w:rsidR="00043E29" w:rsidRPr="0075069A" w:rsidRDefault="00043E29" w:rsidP="00043E29">
      <w:proofErr w:type="spellStart"/>
      <w:r w:rsidRPr="0075069A">
        <w:rPr>
          <w:rStyle w:val="Style13ptBold"/>
        </w:rPr>
        <w:t>Hanasoge</w:t>
      </w:r>
      <w:proofErr w:type="spellEnd"/>
      <w:r w:rsidRPr="0075069A">
        <w:rPr>
          <w:rStyle w:val="Style13ptBold"/>
        </w:rPr>
        <w:t xml:space="preserve"> 16</w:t>
      </w:r>
      <w:r>
        <w:t xml:space="preserve"> [</w:t>
      </w:r>
      <w:proofErr w:type="spellStart"/>
      <w:r>
        <w:t>Chaithra</w:t>
      </w:r>
      <w:proofErr w:type="spellEnd"/>
      <w:r>
        <w:t xml:space="preserve">;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w:t>
      </w:r>
      <w:proofErr w:type="gramStart"/>
      <w:r>
        <w:t>cites</w:t>
      </w:r>
      <w:proofErr w:type="gramEnd"/>
      <w:r>
        <w:t xml:space="preserve">); </w:t>
      </w:r>
      <w:r w:rsidRPr="0075069A">
        <w:t>https://www.supplywisdom.com/resources/the-union-strikes-the-good-the-bad-and-the-ugly/</w:t>
      </w:r>
      <w:r>
        <w:t>]//SJWen</w:t>
      </w:r>
    </w:p>
    <w:p w14:paraId="73F44C41" w14:textId="77777777" w:rsidR="00043E29" w:rsidRPr="0075069A" w:rsidRDefault="00043E29" w:rsidP="00043E29">
      <w:pPr>
        <w:rPr>
          <w:sz w:val="16"/>
        </w:rPr>
      </w:pPr>
      <w:r w:rsidRPr="0075069A">
        <w:rPr>
          <w:sz w:val="16"/>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7E1E57B7" w14:textId="77777777" w:rsidR="00043E29" w:rsidRPr="0075069A" w:rsidRDefault="00043E29" w:rsidP="00043E29">
      <w:pPr>
        <w:rPr>
          <w:u w:val="single"/>
        </w:rPr>
      </w:pPr>
      <w:r w:rsidRPr="0075069A">
        <w:rPr>
          <w:sz w:val="16"/>
        </w:rPr>
        <w:t>The repercussion: </w:t>
      </w:r>
      <w:r w:rsidRPr="0075069A">
        <w:rPr>
          <w:u w:val="single"/>
        </w:rPr>
        <w:t xml:space="preserve">The </w:t>
      </w:r>
      <w:r w:rsidRPr="0075069A">
        <w:rPr>
          <w:highlight w:val="green"/>
          <w:u w:val="single"/>
        </w:rPr>
        <w:t xml:space="preserve">strike witnessed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314BFB">
        <w:rPr>
          <w:rStyle w:val="Emphasis"/>
          <w:highlight w:val="green"/>
        </w:rPr>
        <w:t>disorder</w:t>
      </w:r>
      <w:r w:rsidRPr="00314BFB">
        <w:rPr>
          <w:highlight w:val="green"/>
          <w:u w:val="single"/>
        </w:rPr>
        <w:t xml:space="preserve">, </w:t>
      </w:r>
      <w:r w:rsidRPr="00314BFB">
        <w:rPr>
          <w:rStyle w:val="Emphasis"/>
          <w:highlight w:val="green"/>
        </w:rPr>
        <w:t>violence</w:t>
      </w:r>
      <w:r w:rsidRPr="0075069A">
        <w:rPr>
          <w:u w:val="single"/>
        </w:rPr>
        <w:t xml:space="preserve"> and </w:t>
      </w:r>
      <w:r w:rsidRPr="00314BFB">
        <w:rPr>
          <w:rStyle w:val="Emphasis"/>
          <w:highlight w:val="green"/>
        </w:rPr>
        <w:t>clashes</w:t>
      </w:r>
      <w:r w:rsidRPr="0075069A">
        <w:rPr>
          <w:sz w:val="16"/>
        </w:rPr>
        <w:t xml:space="preserve">, ultimately calling for third party intervention (Secretary of Labor – Thomas Perez) to initiate negotiations between the parties. Also, </w:t>
      </w:r>
      <w:r w:rsidRPr="0075069A">
        <w:rPr>
          <w:u w:val="single"/>
        </w:rPr>
        <w:t xml:space="preserve">as a result of the strike, </w:t>
      </w:r>
      <w:r w:rsidRPr="0075069A">
        <w:rPr>
          <w:highlight w:val="green"/>
          <w:u w:val="single"/>
        </w:rPr>
        <w:t xml:space="preserve">Verizon </w:t>
      </w:r>
      <w:r w:rsidRPr="00314BFB">
        <w:rPr>
          <w:highlight w:val="green"/>
          <w:u w:val="single"/>
        </w:rPr>
        <w:t xml:space="preserve">reported </w:t>
      </w:r>
      <w:r w:rsidRPr="00314BFB">
        <w:rPr>
          <w:rStyle w:val="Emphasis"/>
          <w:highlight w:val="green"/>
        </w:rPr>
        <w:t>lower</w:t>
      </w:r>
      <w:r w:rsidRPr="0075069A">
        <w:rPr>
          <w:u w:val="single"/>
        </w:rPr>
        <w:t xml:space="preserve"> than </w:t>
      </w:r>
      <w:r w:rsidRPr="00314BFB">
        <w:rPr>
          <w:rStyle w:val="Emphasis"/>
        </w:rPr>
        <w:t xml:space="preserve">expected </w:t>
      </w:r>
      <w:r w:rsidRPr="00314BFB">
        <w:rPr>
          <w:rStyle w:val="Emphasis"/>
          <w:highlight w:val="green"/>
        </w:rPr>
        <w:t>revenues</w:t>
      </w:r>
      <w:r w:rsidRPr="0075069A">
        <w:rPr>
          <w:u w:val="single"/>
        </w:rPr>
        <w:t xml:space="preserve"> in the </w:t>
      </w:r>
      <w:r w:rsidRPr="00314BFB">
        <w:rPr>
          <w:rStyle w:val="Emphasis"/>
        </w:rPr>
        <w:t>second quarter of 2016</w:t>
      </w:r>
      <w:r w:rsidRPr="0075069A">
        <w:rPr>
          <w:u w:val="single"/>
        </w:rPr>
        <w:t>.</w:t>
      </w:r>
    </w:p>
    <w:p w14:paraId="6D17FC4B" w14:textId="77777777" w:rsidR="00043E29" w:rsidRPr="0075069A" w:rsidRDefault="00043E29" w:rsidP="00043E29">
      <w:pPr>
        <w:rPr>
          <w:sz w:val="16"/>
        </w:rPr>
      </w:pPr>
      <w:r w:rsidRPr="0075069A">
        <w:rPr>
          <w:sz w:val="16"/>
        </w:rPr>
        <w:lastRenderedPageBreak/>
        <w:t xml:space="preserve">Trade unions/ labor unions aren’t just this millennia’s product and has been in vogue since times immemorial. </w:t>
      </w:r>
      <w:r w:rsidRPr="00314BFB">
        <w:rPr>
          <w:rStyle w:val="Emphasis"/>
          <w:highlight w:val="green"/>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314BFB">
        <w:rPr>
          <w:rStyle w:val="Emphasis"/>
          <w:highlight w:val="green"/>
        </w:rPr>
        <w:t>gone on strike</w:t>
      </w:r>
      <w:r w:rsidRPr="00314BFB">
        <w:rPr>
          <w:rStyle w:val="Emphasis"/>
        </w:rPr>
        <w:t xml:space="preserve"> for better working conditions</w:t>
      </w:r>
      <w:r w:rsidRPr="0075069A">
        <w:rPr>
          <w:u w:val="single"/>
        </w:rPr>
        <w:t xml:space="preserve"> and employee benefits </w:t>
      </w:r>
      <w:r w:rsidRPr="0075069A">
        <w:rPr>
          <w:highlight w:val="green"/>
          <w:u w:val="single"/>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314BFB">
        <w:rPr>
          <w:rStyle w:val="Emphasis"/>
          <w:highlight w:val="green"/>
        </w:rPr>
        <w:t>advancement in a</w:t>
      </w:r>
      <w:r w:rsidRPr="00314BFB">
        <w:rPr>
          <w:rStyle w:val="Emphasis"/>
        </w:rPr>
        <w:t xml:space="preserve">rtificial </w:t>
      </w:r>
      <w:r w:rsidRPr="00314BFB">
        <w:rPr>
          <w:rStyle w:val="Emphasis"/>
          <w:highlight w:val="green"/>
        </w:rPr>
        <w:t>i</w:t>
      </w:r>
      <w:r w:rsidRPr="00314BFB">
        <w:rPr>
          <w:rStyle w:val="Emphasis"/>
        </w:rPr>
        <w:t>ntelligence</w:t>
      </w:r>
      <w:r w:rsidRPr="0075069A">
        <w:rPr>
          <w:sz w:val="16"/>
        </w:rPr>
        <w:t>, machines are grabbing the jobs which were once the bastion of the humans. So, questions that arise here are, what relevance do unions have in today’s work scenario? And, are the strikes organized by them avoidable?</w:t>
      </w:r>
    </w:p>
    <w:p w14:paraId="4C36A9FA" w14:textId="77777777" w:rsidR="00043E29" w:rsidRPr="0075069A" w:rsidRDefault="00043E29" w:rsidP="00043E29">
      <w:pPr>
        <w:rPr>
          <w:u w:val="single"/>
        </w:rPr>
      </w:pPr>
      <w:r w:rsidRPr="0075069A">
        <w:rPr>
          <w:sz w:val="16"/>
        </w:rPr>
        <w:t xml:space="preserve">As long as the concept of labor exists and employees feel that they are not </w:t>
      </w:r>
      <w:r>
        <w:rPr>
          <w:sz w:val="16"/>
        </w:rPr>
        <w:t>receivin</w:t>
      </w:r>
      <w:r w:rsidRPr="00764C34">
        <w:rPr>
          <w:sz w:val="16"/>
        </w:rPr>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314BFB">
        <w:rPr>
          <w:rStyle w:val="Emphasis"/>
          <w:highlight w:val="green"/>
        </w:rPr>
        <w:t>strikes</w:t>
      </w:r>
      <w:r w:rsidRPr="0075069A">
        <w:rPr>
          <w:u w:val="single"/>
        </w:rPr>
        <w:t xml:space="preserve"> over failed pay negotiations</w:t>
      </w:r>
      <w:r w:rsidRPr="0075069A">
        <w:rPr>
          <w:sz w:val="16"/>
        </w:rPr>
        <w:t xml:space="preserve">, </w:t>
      </w:r>
      <w:r w:rsidRPr="00314BFB">
        <w:rPr>
          <w:rStyle w:val="Emphasis"/>
          <w:highlight w:val="green"/>
        </w:rPr>
        <w:t>disrupt</w:t>
      </w:r>
      <w:r w:rsidRPr="00F1306B">
        <w:rPr>
          <w:rStyle w:val="Emphasis"/>
        </w:rPr>
        <w:t xml:space="preserve">ing </w:t>
      </w:r>
      <w:r w:rsidRPr="00314BFB">
        <w:rPr>
          <w:rStyle w:val="Emphasis"/>
          <w:highlight w:val="green"/>
        </w:rPr>
        <w:t>operations</w:t>
      </w:r>
      <w:r w:rsidRPr="00314BFB">
        <w:rPr>
          <w:highlight w:val="green"/>
          <w:u w:val="single"/>
        </w:rPr>
        <w:t xml:space="preserve"> </w:t>
      </w:r>
      <w:r w:rsidRPr="00F1306B">
        <w:rPr>
          <w:u w:val="single"/>
        </w:rPr>
        <w:t xml:space="preserve">of many </w:t>
      </w:r>
      <w:r w:rsidRPr="00F1306B">
        <w:rPr>
          <w:rStyle w:val="Emphasis"/>
        </w:rPr>
        <w:t>government departments</w:t>
      </w:r>
      <w:r w:rsidRPr="00F1306B">
        <w:rPr>
          <w:sz w:val="16"/>
        </w:rPr>
        <w:t xml:space="preserve"> for a few</w:t>
      </w:r>
      <w:r w:rsidRPr="0075069A">
        <w:rPr>
          <w:sz w:val="16"/>
        </w:rPr>
        <w:t xml:space="preserve"> days.  </w:t>
      </w:r>
      <w:r w:rsidRPr="0075069A">
        <w:rPr>
          <w:u w:val="single"/>
        </w:rPr>
        <w:t>Besides such direct effects</w:t>
      </w:r>
      <w:r w:rsidRPr="0075069A">
        <w:rPr>
          <w:sz w:val="16"/>
        </w:rPr>
        <w:t xml:space="preserve">, </w:t>
      </w:r>
      <w:r w:rsidRPr="0075069A">
        <w:rPr>
          <w:u w:val="single"/>
        </w:rPr>
        <w:t xml:space="preserve">there are many </w:t>
      </w:r>
      <w:r w:rsidRPr="00F1306B">
        <w:rPr>
          <w:rStyle w:val="Emphasis"/>
        </w:rPr>
        <w:t xml:space="preserve">indirect </w:t>
      </w:r>
      <w:r w:rsidRPr="00314BFB">
        <w:rPr>
          <w:rStyle w:val="Emphasis"/>
          <w:highlight w:val="green"/>
        </w:rPr>
        <w:t>effects</w:t>
      </w:r>
      <w:r w:rsidRPr="00314BFB">
        <w:rPr>
          <w:highlight w:val="green"/>
          <w:u w:val="single"/>
        </w:rPr>
        <w:t xml:space="preserve"> as well</w:t>
      </w:r>
      <w:r w:rsidRPr="0075069A">
        <w:rPr>
          <w:u w:val="single"/>
        </w:rPr>
        <w:t xml:space="preserve"> such </w:t>
      </w:r>
      <w:r w:rsidRPr="00314BFB">
        <w:rPr>
          <w:highlight w:val="green"/>
          <w:u w:val="single"/>
        </w:rPr>
        <w:t xml:space="preserve">as </w:t>
      </w:r>
      <w:r w:rsidRPr="00314BFB">
        <w:rPr>
          <w:rStyle w:val="Emphasis"/>
          <w:highlight w:val="green"/>
        </w:rPr>
        <w:t>strained</w:t>
      </w:r>
      <w:r w:rsidRPr="00314BFB">
        <w:rPr>
          <w:rStyle w:val="Emphasis"/>
        </w:rPr>
        <w:t xml:space="preserve"> employee </w:t>
      </w:r>
      <w:r w:rsidRPr="00314BFB">
        <w:rPr>
          <w:rStyle w:val="Emphasis"/>
          <w:highlight w:val="green"/>
        </w:rPr>
        <w:t>relations</w:t>
      </w:r>
      <w:r w:rsidRPr="00314BFB">
        <w:rPr>
          <w:highlight w:val="green"/>
          <w:u w:val="single"/>
        </w:rPr>
        <w:t xml:space="preserve">, </w:t>
      </w:r>
      <w:r w:rsidRPr="00314BFB">
        <w:rPr>
          <w:rStyle w:val="Emphasis"/>
          <w:highlight w:val="green"/>
        </w:rPr>
        <w:t>slower</w:t>
      </w:r>
      <w:r w:rsidRPr="00314BFB">
        <w:rPr>
          <w:rStyle w:val="Emphasis"/>
        </w:rPr>
        <w:t xml:space="preserve"> work </w:t>
      </w:r>
      <w:r w:rsidRPr="00314BFB">
        <w:rPr>
          <w:rStyle w:val="Emphasis"/>
          <w:highlight w:val="green"/>
        </w:rPr>
        <w:t>processes</w:t>
      </w:r>
      <w:r w:rsidRPr="00314BFB">
        <w:rPr>
          <w:highlight w:val="green"/>
          <w:u w:val="single"/>
        </w:rPr>
        <w:t xml:space="preserve">, </w:t>
      </w:r>
      <w:r w:rsidRPr="00314BFB">
        <w:rPr>
          <w:rStyle w:val="Emphasis"/>
          <w:highlight w:val="green"/>
        </w:rPr>
        <w:t>lesser productivity</w:t>
      </w:r>
      <w:r w:rsidRPr="00314BFB">
        <w:rPr>
          <w:highlight w:val="green"/>
          <w:u w:val="single"/>
        </w:rPr>
        <w:t xml:space="preserve"> and </w:t>
      </w:r>
      <w:r w:rsidRPr="00F1306B">
        <w:rPr>
          <w:rStyle w:val="Emphasis"/>
        </w:rPr>
        <w:t xml:space="preserve">unnecessary legal </w:t>
      </w:r>
      <w:r w:rsidRPr="00764C34">
        <w:rPr>
          <w:rStyle w:val="Emphasis"/>
          <w:highlight w:val="green"/>
        </w:rPr>
        <w:t>hassles</w:t>
      </w:r>
      <w:r w:rsidRPr="0075069A">
        <w:rPr>
          <w:u w:val="single"/>
        </w:rPr>
        <w:t>.</w:t>
      </w:r>
    </w:p>
    <w:p w14:paraId="6823C8D7" w14:textId="77777777" w:rsidR="00043E29" w:rsidRPr="0075069A" w:rsidRDefault="00043E29" w:rsidP="00043E29">
      <w:pPr>
        <w:rPr>
          <w:sz w:val="16"/>
        </w:rPr>
      </w:pPr>
      <w:r w:rsidRPr="0075069A">
        <w:rPr>
          <w:sz w:val="16"/>
        </w:rPr>
        <w:t xml:space="preserve">Also, </w:t>
      </w:r>
      <w:r w:rsidRPr="00F1306B">
        <w:rPr>
          <w:u w:val="single"/>
        </w:rPr>
        <w:t xml:space="preserve">union strikes can </w:t>
      </w:r>
      <w:r w:rsidRPr="00F1306B">
        <w:rPr>
          <w:rStyle w:val="Emphasis"/>
        </w:rPr>
        <w:t>never be taken too lightly</w:t>
      </w:r>
      <w:r w:rsidRPr="00F1306B">
        <w:rPr>
          <w:sz w:val="16"/>
        </w:rPr>
        <w:t xml:space="preserve"> as they have</w:t>
      </w:r>
      <w:r w:rsidRPr="0075069A">
        <w:rPr>
          <w:sz w:val="16"/>
        </w:rPr>
        <w:t xml:space="preserve"> prompted major overturn of decisions, on a few occasions. Besides </w:t>
      </w:r>
      <w:r w:rsidRPr="0075069A">
        <w:rPr>
          <w:u w:val="single"/>
        </w:rPr>
        <w:t xml:space="preserve">the </w:t>
      </w:r>
      <w:r w:rsidRPr="00314BFB">
        <w:rPr>
          <w:rStyle w:val="Emphasis"/>
          <w:highlight w:val="green"/>
        </w:rPr>
        <w:t>Verizon</w:t>
      </w:r>
      <w:r w:rsidRPr="00314BFB">
        <w:rPr>
          <w:rStyle w:val="Emphasis"/>
        </w:rPr>
        <w:t xml:space="preserve"> incident</w:t>
      </w:r>
      <w:r w:rsidRPr="0075069A">
        <w:rPr>
          <w:u w:val="single"/>
        </w:rPr>
        <w:t xml:space="preserve"> that </w:t>
      </w:r>
      <w:r w:rsidRPr="00314BFB">
        <w:rPr>
          <w:highlight w:val="green"/>
          <w:u w:val="single"/>
        </w:rPr>
        <w:t xml:space="preserve">was a </w:t>
      </w:r>
      <w:r w:rsidRPr="00314BFB">
        <w:rPr>
          <w:rStyle w:val="Emphasis"/>
          <w:highlight w:val="green"/>
        </w:rPr>
        <w:t>crucial example</w:t>
      </w:r>
      <w:r w:rsidRPr="0075069A">
        <w:rPr>
          <w:u w:val="single"/>
        </w:rPr>
        <w:t xml:space="preserve"> of this</w:t>
      </w:r>
      <w:r w:rsidRPr="0075069A">
        <w:rPr>
          <w:sz w:val="16"/>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3FDCC4F6" w14:textId="77777777" w:rsidR="00043E29" w:rsidRPr="0075069A" w:rsidRDefault="00043E29" w:rsidP="00043E29">
      <w:pPr>
        <w:rPr>
          <w:sz w:val="16"/>
        </w:rPr>
      </w:pPr>
      <w:r w:rsidRPr="0075069A">
        <w:rPr>
          <w:sz w:val="16"/>
        </w:rPr>
        <w:t>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137CD794" w14:textId="77777777" w:rsidR="00043E29" w:rsidRDefault="00043E29" w:rsidP="00043E29">
      <w:pPr>
        <w:rPr>
          <w:sz w:val="16"/>
        </w:rPr>
      </w:pPr>
      <w:r w:rsidRPr="0075069A">
        <w:rPr>
          <w:sz w:val="16"/>
        </w:rPr>
        <w:t xml:space="preserve">Interestingly, </w:t>
      </w:r>
      <w:r w:rsidRPr="00314BFB">
        <w:rPr>
          <w:highlight w:val="green"/>
          <w:u w:val="single"/>
        </w:rPr>
        <w:t xml:space="preserve">unions have </w:t>
      </w:r>
      <w:r w:rsidRPr="00314BFB">
        <w:rPr>
          <w:rStyle w:val="Emphasis"/>
          <w:highlight w:val="green"/>
        </w:rPr>
        <w:t xml:space="preserve">not </w:t>
      </w:r>
      <w:r w:rsidRPr="00F1306B">
        <w:rPr>
          <w:rStyle w:val="Emphasis"/>
        </w:rPr>
        <w:t>been</w:t>
      </w:r>
      <w:r w:rsidRPr="00314BFB">
        <w:rPr>
          <w:rStyle w:val="Emphasis"/>
        </w:rPr>
        <w:t xml:space="preserve"> able to </w:t>
      </w:r>
      <w:r w:rsidRPr="00F1306B">
        <w:rPr>
          <w:rStyle w:val="Emphasis"/>
          <w:highlight w:val="green"/>
        </w:rPr>
        <w:t xml:space="preserve">gain a </w:t>
      </w:r>
      <w:r w:rsidRPr="00F1306B">
        <w:rPr>
          <w:rStyle w:val="Emphasis"/>
        </w:rPr>
        <w:t>strong</w:t>
      </w:r>
      <w:r w:rsidRPr="00314BFB">
        <w:rPr>
          <w:rStyle w:val="Emphasis"/>
        </w:rPr>
        <w:t xml:space="preserve"> </w:t>
      </w:r>
      <w:r w:rsidRPr="00F1306B">
        <w:rPr>
          <w:rStyle w:val="Emphasis"/>
          <w:highlight w:val="green"/>
        </w:rPr>
        <w:t>foothold</w:t>
      </w:r>
      <w:r w:rsidRPr="00F1306B">
        <w:rPr>
          <w:highlight w:val="green"/>
          <w:u w:val="single"/>
        </w:rPr>
        <w:t xml:space="preserve"> in the </w:t>
      </w:r>
      <w:r w:rsidRPr="00314BFB">
        <w:rPr>
          <w:rStyle w:val="Emphasis"/>
          <w:highlight w:val="green"/>
        </w:rPr>
        <w:t>IT</w:t>
      </w:r>
      <w:r w:rsidRPr="00F1306B">
        <w:rPr>
          <w:rStyle w:val="Emphasis"/>
        </w:rPr>
        <w:t xml:space="preserve">-BPO </w:t>
      </w:r>
      <w:r w:rsidRPr="00314BFB">
        <w:rPr>
          <w:rStyle w:val="Emphasis"/>
          <w:highlight w:val="green"/>
        </w:rPr>
        <w:t>industry</w:t>
      </w:r>
      <w:r w:rsidRPr="0075069A">
        <w:rPr>
          <w:u w:val="single"/>
        </w:rPr>
        <w:t>.</w:t>
      </w:r>
      <w:r w:rsidRPr="0075069A">
        <w:rPr>
          <w:sz w:val="16"/>
        </w:rPr>
        <w:t xml:space="preserve"> While many countries do have a separate union to represent workers from the sector, </w:t>
      </w:r>
      <w:r w:rsidRPr="00717277">
        <w:rPr>
          <w:u w:val="single"/>
        </w:rPr>
        <w:t xml:space="preserve">incidents of </w:t>
      </w:r>
      <w:r w:rsidRPr="00717277">
        <w:rPr>
          <w:highlight w:val="green"/>
          <w:u w:val="single"/>
        </w:rPr>
        <w:t>strikes</w:t>
      </w:r>
      <w:r w:rsidRPr="00717277">
        <w:rPr>
          <w:u w:val="single"/>
        </w:rPr>
        <w:t xml:space="preserve"> like Verizon </w:t>
      </w:r>
      <w:r w:rsidRPr="00717277">
        <w:rPr>
          <w:rStyle w:val="Emphasis"/>
          <w:highlight w:val="green"/>
        </w:rPr>
        <w:t>have been</w:t>
      </w:r>
      <w:r w:rsidRPr="00717277">
        <w:rPr>
          <w:rStyle w:val="Emphasis"/>
        </w:rPr>
        <w:t xml:space="preserve"> relatively </w:t>
      </w:r>
      <w:r w:rsidRPr="00717277">
        <w:rPr>
          <w:rStyle w:val="Emphasis"/>
          <w:highlight w:val="green"/>
        </w:rPr>
        <w:t>lo</w:t>
      </w:r>
      <w:r w:rsidRPr="00717277">
        <w:rPr>
          <w:highlight w:val="green"/>
          <w:u w:val="single"/>
        </w:rPr>
        <w:t>w</w:t>
      </w:r>
      <w:r w:rsidRPr="0075069A">
        <w:rPr>
          <w:sz w:val="16"/>
        </w:rPr>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rPr>
          <w:sz w:val="16"/>
        </w:rPr>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rPr>
          <w:sz w:val="16"/>
        </w:rPr>
        <w:t>, irksome</w:t>
      </w:r>
      <w:r w:rsidRPr="00314BFB">
        <w:rPr>
          <w:sz w:val="16"/>
        </w:rPr>
        <w:t xml:space="preserve"> workplace regulations such as constant surveillance, irregular timings and incentives</w:t>
      </w:r>
      <w:r w:rsidRPr="0075069A">
        <w:rPr>
          <w:sz w:val="16"/>
        </w:rPr>
        <w:t xml:space="preserve"> have prompted employees to express their resentment in smaller ways such as corruption of internal servers and so on.  Such risks are further enhanced in a city like Kolkata, which carries a strong trade union culture.</w:t>
      </w:r>
    </w:p>
    <w:p w14:paraId="376703CF" w14:textId="77777777" w:rsidR="00043E29" w:rsidRDefault="00043E29" w:rsidP="00043E29"/>
    <w:p w14:paraId="0609FB23" w14:textId="77777777" w:rsidR="00043E29" w:rsidRDefault="00043E29" w:rsidP="00043E29">
      <w:pPr>
        <w:pStyle w:val="Heading4"/>
      </w:pPr>
      <w:r>
        <w:t xml:space="preserve">Victories like the </w:t>
      </w:r>
      <w:proofErr w:type="spellStart"/>
      <w:r>
        <w:t>aff</w:t>
      </w:r>
      <w:proofErr w:type="spellEnd"/>
      <w:r>
        <w:t xml:space="preserve"> </w:t>
      </w:r>
      <w:r w:rsidRPr="000D44EE">
        <w:rPr>
          <w:u w:val="single"/>
        </w:rPr>
        <w:t>mobilizes unions</w:t>
      </w:r>
      <w:r>
        <w:t xml:space="preserve"> in the </w:t>
      </w:r>
      <w:r w:rsidRPr="00F1306B">
        <w:rPr>
          <w:u w:val="single"/>
        </w:rPr>
        <w:t>IT sector</w:t>
      </w:r>
      <w:r>
        <w:t>.</w:t>
      </w:r>
    </w:p>
    <w:p w14:paraId="47F42683" w14:textId="77777777" w:rsidR="00043E29" w:rsidRPr="000D44EE" w:rsidRDefault="00043E29" w:rsidP="00043E29">
      <w:proofErr w:type="spellStart"/>
      <w:r w:rsidRPr="000D44EE">
        <w:rPr>
          <w:rStyle w:val="Style13ptBold"/>
        </w:rPr>
        <w:t>Vynck</w:t>
      </w:r>
      <w:proofErr w:type="spellEnd"/>
      <w:r w:rsidRPr="000D44EE">
        <w:rPr>
          <w:rStyle w:val="Style13ptBold"/>
        </w:rPr>
        <w:t xml:space="preserve">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w:t>
      </w:r>
      <w:proofErr w:type="spellStart"/>
      <w:r>
        <w:t>Nitashu</w:t>
      </w:r>
      <w:proofErr w:type="spellEnd"/>
      <w:r>
        <w:t xml:space="preserve"> </w:t>
      </w:r>
      <w:proofErr w:type="spellStart"/>
      <w:r>
        <w:t>Tiku</w:t>
      </w:r>
      <w:proofErr w:type="spellEnd"/>
      <w:r>
        <w:t xml:space="preserve">;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r w:rsidRPr="000D44EE">
        <w:t>https://www.washingtonpost.com/technology/2021/01/26/tech-unions-explainer/</w:t>
      </w:r>
      <w:r>
        <w:t>]//SJWen</w:t>
      </w:r>
    </w:p>
    <w:p w14:paraId="7C763D4A" w14:textId="77777777" w:rsidR="00043E29" w:rsidRDefault="00043E29" w:rsidP="00043E29">
      <w:pPr>
        <w:rPr>
          <w:u w:val="single"/>
        </w:rPr>
      </w:pPr>
      <w:r w:rsidRPr="00F1306B">
        <w:rPr>
          <w:u w:val="single"/>
        </w:rPr>
        <w:t xml:space="preserve">In response to </w:t>
      </w:r>
      <w:r w:rsidRPr="00F1306B">
        <w:rPr>
          <w:rStyle w:val="Emphasis"/>
        </w:rPr>
        <w:t>tech</w:t>
      </w:r>
      <w:r w:rsidRPr="00F1306B">
        <w:rPr>
          <w:u w:val="single"/>
        </w:rPr>
        <w:t xml:space="preserve"> company crackdowns and lobbying, </w:t>
      </w:r>
      <w:r w:rsidRPr="00F1306B">
        <w:rPr>
          <w:highlight w:val="green"/>
          <w:u w:val="single"/>
        </w:rPr>
        <w:t>gig workers have</w:t>
      </w:r>
      <w:r w:rsidRPr="00836939">
        <w:rPr>
          <w:highlight w:val="green"/>
          <w:u w:val="single"/>
        </w:rPr>
        <w:t xml:space="preserve"> </w:t>
      </w:r>
      <w:r w:rsidRPr="00836939">
        <w:rPr>
          <w:rStyle w:val="Emphasis"/>
          <w:highlight w:val="green"/>
        </w:rPr>
        <w:t>shifted their strategy</w:t>
      </w:r>
      <w:r w:rsidRPr="00836939">
        <w:rPr>
          <w:highlight w:val="green"/>
          <w:u w:val="single"/>
        </w:rPr>
        <w:t xml:space="preserve"> to emphasize</w:t>
      </w:r>
      <w:r w:rsidRPr="00836939">
        <w:rPr>
          <w:u w:val="single"/>
        </w:rPr>
        <w:t xml:space="preserve"> building </w:t>
      </w:r>
      <w:r w:rsidRPr="00836939">
        <w:rPr>
          <w:rStyle w:val="Emphasis"/>
        </w:rPr>
        <w:t xml:space="preserve">worker-led </w:t>
      </w:r>
      <w:r w:rsidRPr="00836939">
        <w:rPr>
          <w:rStyle w:val="Emphasis"/>
          <w:highlight w:val="green"/>
        </w:rPr>
        <w:t>movements</w:t>
      </w:r>
      <w:r w:rsidRPr="000D44EE">
        <w:rPr>
          <w:sz w:val="16"/>
        </w:rPr>
        <w:t xml:space="preserve"> and increasing their ranks, rather than focusing on employment status as the primary goal, says Veena </w:t>
      </w:r>
      <w:proofErr w:type="spellStart"/>
      <w:r w:rsidRPr="000D44EE">
        <w:rPr>
          <w:sz w:val="16"/>
        </w:rPr>
        <w:t>Dubal</w:t>
      </w:r>
      <w:proofErr w:type="spellEnd"/>
      <w:r w:rsidRPr="000D44EE">
        <w:rPr>
          <w:sz w:val="16"/>
        </w:rPr>
        <w:t xml:space="preserve">, a law professor at the University of California Hastings College of the Law in San Francisco. </w:t>
      </w:r>
      <w:r w:rsidRPr="000D44EE">
        <w:rPr>
          <w:highlight w:val="green"/>
          <w:u w:val="single"/>
        </w:rPr>
        <w:t xml:space="preserve">The </w:t>
      </w:r>
      <w:r w:rsidRPr="000D44EE">
        <w:rPr>
          <w:rStyle w:val="Emphasis"/>
          <w:highlight w:val="green"/>
        </w:rPr>
        <w:t>hope</w:t>
      </w:r>
      <w:r w:rsidRPr="000D44EE">
        <w:rPr>
          <w:highlight w:val="green"/>
          <w:u w:val="single"/>
        </w:rPr>
        <w:t xml:space="preserve"> is</w:t>
      </w:r>
      <w:r w:rsidRPr="000D44EE">
        <w:rPr>
          <w:u w:val="single"/>
        </w:rPr>
        <w:t xml:space="preserve"> that with </w:t>
      </w:r>
      <w:r w:rsidRPr="000D44EE">
        <w:rPr>
          <w:rStyle w:val="Emphasis"/>
        </w:rPr>
        <w:t>President Biden in the White House and an even split in the Senate</w:t>
      </w:r>
      <w:r w:rsidRPr="000D44EE">
        <w:rPr>
          <w:u w:val="single"/>
        </w:rPr>
        <w:t xml:space="preserve">, </w:t>
      </w:r>
      <w:r w:rsidRPr="000D44EE">
        <w:rPr>
          <w:highlight w:val="green"/>
          <w:u w:val="single"/>
        </w:rPr>
        <w:t xml:space="preserve">legislators will </w:t>
      </w:r>
      <w:r w:rsidRPr="00F1306B">
        <w:rPr>
          <w:rStyle w:val="Heading3Char"/>
          <w:highlight w:val="green"/>
        </w:rPr>
        <w:t>mobilize</w:t>
      </w:r>
      <w:r w:rsidRPr="000D44EE">
        <w:rPr>
          <w:u w:val="single"/>
        </w:rPr>
        <w:t xml:space="preserve"> at the federal level, </w:t>
      </w:r>
      <w:r w:rsidRPr="000D44EE">
        <w:rPr>
          <w:highlight w:val="green"/>
          <w:u w:val="single"/>
        </w:rPr>
        <w:t xml:space="preserve">through the </w:t>
      </w:r>
      <w:r w:rsidRPr="00F1306B">
        <w:rPr>
          <w:rStyle w:val="Heading3Char"/>
          <w:highlight w:val="green"/>
        </w:rPr>
        <w:t>NLRA or bills such as</w:t>
      </w:r>
      <w:r w:rsidRPr="00F1306B">
        <w:rPr>
          <w:rStyle w:val="Heading3Char"/>
        </w:rPr>
        <w:t xml:space="preserve"> the </w:t>
      </w:r>
      <w:r w:rsidRPr="00F1306B">
        <w:rPr>
          <w:rStyle w:val="Heading3Char"/>
          <w:highlight w:val="green"/>
        </w:rPr>
        <w:t>PRO Act</w:t>
      </w:r>
      <w:r w:rsidRPr="00C74319">
        <w:rPr>
          <w:highlight w:val="green"/>
          <w:u w:val="single"/>
        </w:rPr>
        <w:t xml:space="preserve">, </w:t>
      </w:r>
      <w:r w:rsidRPr="000D44EE">
        <w:rPr>
          <w:highlight w:val="green"/>
          <w:u w:val="single"/>
        </w:rPr>
        <w:t xml:space="preserve">to </w:t>
      </w:r>
      <w:r w:rsidRPr="000D44EE">
        <w:rPr>
          <w:rStyle w:val="Emphasis"/>
          <w:highlight w:val="green"/>
        </w:rPr>
        <w:t>recognize gig worker</w:t>
      </w:r>
      <w:r w:rsidRPr="000D44EE">
        <w:rPr>
          <w:rStyle w:val="Emphasis"/>
        </w:rPr>
        <w:t xml:space="preserve"> collectives as real </w:t>
      </w:r>
      <w:r w:rsidRPr="000D44EE">
        <w:rPr>
          <w:rStyle w:val="Emphasis"/>
          <w:highlight w:val="green"/>
        </w:rPr>
        <w:t>unions</w:t>
      </w:r>
      <w:r w:rsidRPr="000D44EE">
        <w:rPr>
          <w:u w:val="single"/>
        </w:rPr>
        <w:t>.</w:t>
      </w:r>
    </w:p>
    <w:p w14:paraId="5F1A2795" w14:textId="77777777" w:rsidR="00043E29" w:rsidRDefault="00043E29" w:rsidP="00043E29">
      <w:pPr>
        <w:rPr>
          <w:u w:val="single"/>
        </w:rPr>
      </w:pPr>
    </w:p>
    <w:p w14:paraId="096D67F5" w14:textId="77777777" w:rsidR="00043E29" w:rsidRDefault="00043E29" w:rsidP="00043E29">
      <w:pPr>
        <w:pStyle w:val="Heading4"/>
      </w:pPr>
      <w:r>
        <w:t xml:space="preserve">Technological innovation solves </w:t>
      </w:r>
      <w:r w:rsidRPr="00F1306B">
        <w:rPr>
          <w:u w:val="single"/>
        </w:rPr>
        <w:t>every existential threat</w:t>
      </w:r>
      <w:r>
        <w:t xml:space="preserve"> – which </w:t>
      </w:r>
      <w:r w:rsidRPr="00F1306B">
        <w:rPr>
          <w:u w:val="single"/>
        </w:rPr>
        <w:t>outweighs</w:t>
      </w:r>
      <w:r>
        <w:t>.</w:t>
      </w:r>
    </w:p>
    <w:p w14:paraId="4539D9E7" w14:textId="77777777" w:rsidR="00043E29" w:rsidRDefault="00043E29" w:rsidP="00043E29">
      <w:r w:rsidRPr="00A638FA">
        <w:rPr>
          <w:rStyle w:val="Style13ptBold"/>
        </w:rPr>
        <w:t>Matthews 18</w:t>
      </w:r>
      <w:r>
        <w:t xml:space="preserve"> Dylan.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7AD860FE" w14:textId="23D678D1" w:rsidR="00043E29" w:rsidRPr="00043E29" w:rsidRDefault="00043E29" w:rsidP="00043E29">
      <w:pPr>
        <w:rPr>
          <w:b/>
          <w:iCs/>
          <w:u w:val="single"/>
        </w:rPr>
      </w:pPr>
      <w:r w:rsidRPr="00156B25">
        <w:rPr>
          <w:sz w:val="16"/>
        </w:rPr>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F1306B">
        <w:rPr>
          <w:rStyle w:val="StyleUnderline"/>
          <w:highlight w:val="green"/>
        </w:rPr>
        <w:t>7.6 billion</w:t>
      </w:r>
      <w:r w:rsidRPr="001C124C">
        <w:rPr>
          <w:rStyle w:val="StyleUnderline"/>
        </w:rPr>
        <w:t xml:space="preserve"> people now living</w:t>
      </w:r>
      <w:r w:rsidRPr="00156B25">
        <w:rPr>
          <w:sz w:val="16"/>
        </w:rPr>
        <w:t xml:space="preserve">, after all, </w:t>
      </w:r>
      <w:r w:rsidRPr="001C124C">
        <w:rPr>
          <w:rStyle w:val="StyleUnderline"/>
        </w:rPr>
        <w:t xml:space="preserve">amount to less than 0.003 percent of the population that will live in the </w:t>
      </w:r>
      <w:r w:rsidRPr="001C124C">
        <w:rPr>
          <w:rStyle w:val="Emphasis"/>
        </w:rPr>
        <w:t>future</w:t>
      </w:r>
      <w:r w:rsidRPr="00156B25">
        <w:rPr>
          <w:sz w:val="16"/>
        </w:rPr>
        <w:t xml:space="preserve">. It’s reasonable to suggest that those </w:t>
      </w:r>
      <w:r w:rsidRPr="001C124C">
        <w:rPr>
          <w:rStyle w:val="Emphasis"/>
        </w:rPr>
        <w:t>quadrillions</w:t>
      </w:r>
      <w:r w:rsidRPr="00156B25">
        <w:rPr>
          <w:sz w:val="16"/>
        </w:rPr>
        <w:t xml:space="preserve"> </w:t>
      </w:r>
      <w:r w:rsidRPr="001C124C">
        <w:rPr>
          <w:rStyle w:val="StyleUnderline"/>
        </w:rPr>
        <w:t xml:space="preserve">of </w:t>
      </w:r>
      <w:r w:rsidRPr="00A638FA">
        <w:rPr>
          <w:rStyle w:val="StyleUnderline"/>
          <w:highlight w:val="green"/>
        </w:rPr>
        <w:t>future people have</w:t>
      </w:r>
      <w:r w:rsidRPr="00156B25">
        <w:rPr>
          <w:sz w:val="16"/>
        </w:rPr>
        <w:t xml:space="preserve">, accordingly, </w:t>
      </w:r>
      <w:r w:rsidRPr="00A638FA">
        <w:rPr>
          <w:rStyle w:val="Emphasis"/>
          <w:highlight w:val="green"/>
        </w:rPr>
        <w:t>hundreds of thousands of times</w:t>
      </w:r>
      <w:r w:rsidRPr="00156B25">
        <w:rPr>
          <w:sz w:val="16"/>
          <w:highlight w:val="green"/>
        </w:rPr>
        <w:t xml:space="preserve"> </w:t>
      </w:r>
      <w:r w:rsidRPr="00A638FA">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rPr>
          <w:sz w:val="16"/>
        </w:rPr>
        <w:t xml:space="preserve">. That’s the basic argument behind Nick </w:t>
      </w:r>
      <w:proofErr w:type="spellStart"/>
      <w:r w:rsidRPr="00156B25">
        <w:rPr>
          <w:sz w:val="16"/>
        </w:rPr>
        <w:t>Beckstead’s</w:t>
      </w:r>
      <w:proofErr w:type="spellEnd"/>
      <w:r w:rsidRPr="00156B25">
        <w:rPr>
          <w:sz w:val="16"/>
        </w:rPr>
        <w:t xml:space="preserve"> 2013 Rutgers philosophy dissertation, “On the overwhelming importance of shaping the far future.” It’s a glorious mindfuck of a thesis, not least because </w:t>
      </w:r>
      <w:proofErr w:type="spellStart"/>
      <w:r w:rsidRPr="00156B25">
        <w:rPr>
          <w:sz w:val="16"/>
        </w:rPr>
        <w:t>Beckstead</w:t>
      </w:r>
      <w:proofErr w:type="spellEnd"/>
      <w:r w:rsidRPr="00156B25">
        <w:rPr>
          <w:sz w:val="16"/>
        </w:rPr>
        <w:t xml:space="preserve"> shows very convincingly that this is a conclusion any plausible moral view would reach. It’s not just something that weird </w:t>
      </w:r>
      <w:proofErr w:type="spellStart"/>
      <w:r w:rsidRPr="00156B25">
        <w:rPr>
          <w:sz w:val="16"/>
        </w:rPr>
        <w:t>utilitarians</w:t>
      </w:r>
      <w:proofErr w:type="spellEnd"/>
      <w:r w:rsidRPr="00156B25">
        <w:rPr>
          <w:sz w:val="16"/>
        </w:rPr>
        <w:t xml:space="preserve"> have to deal with. And </w:t>
      </w:r>
      <w:proofErr w:type="spellStart"/>
      <w:r w:rsidRPr="00156B25">
        <w:rPr>
          <w:sz w:val="16"/>
        </w:rPr>
        <w:t>Beckstead</w:t>
      </w:r>
      <w:proofErr w:type="spellEnd"/>
      <w:r w:rsidRPr="00156B25">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156B25">
        <w:rPr>
          <w:sz w:val="16"/>
        </w:rPr>
        <w:t>prioritizing</w:t>
      </w:r>
      <w:proofErr w:type="gramEnd"/>
      <w:r w:rsidRPr="00156B25">
        <w:rPr>
          <w:sz w:val="16"/>
        </w:rPr>
        <w:t xml:space="preserve"> the far future even mean? </w:t>
      </w:r>
      <w:r w:rsidRPr="001C124C">
        <w:rPr>
          <w:rStyle w:val="StyleUnderline"/>
        </w:rPr>
        <w:t xml:space="preserve">The most </w:t>
      </w:r>
      <w:r w:rsidRPr="001C124C">
        <w:rPr>
          <w:rStyle w:val="Emphasis"/>
        </w:rPr>
        <w:t>literal</w:t>
      </w:r>
      <w:r w:rsidRPr="00156B25">
        <w:rPr>
          <w:sz w:val="16"/>
        </w:rPr>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rPr>
          <w:sz w:val="16"/>
        </w:rPr>
        <w:t>, to ensure</w:t>
      </w:r>
      <w:r w:rsidRPr="00156B25">
        <w:rPr>
          <w:sz w:val="16"/>
        </w:rPr>
        <w:t xml:space="preserve"> that the species persists as long as possible. For the long-term-focused effective altruists I know, that typically means identifying concrete threats </w:t>
      </w:r>
      <w:r w:rsidRPr="00F1306B">
        <w:rPr>
          <w:sz w:val="16"/>
        </w:rPr>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rPr>
          <w:sz w:val="16"/>
        </w:rPr>
        <w:t xml:space="preserve"> in a set of slides he made in 2013, </w:t>
      </w:r>
      <w:proofErr w:type="spellStart"/>
      <w:r w:rsidRPr="00F1306B">
        <w:rPr>
          <w:sz w:val="16"/>
        </w:rPr>
        <w:t>Beckstead</w:t>
      </w:r>
      <w:proofErr w:type="spellEnd"/>
      <w:r w:rsidRPr="00F1306B">
        <w:rPr>
          <w:sz w:val="16"/>
        </w:rPr>
        <w:t xml:space="preserve"> makes a compelling case that </w:t>
      </w:r>
      <w:r w:rsidRPr="00F1306B">
        <w:rPr>
          <w:rStyle w:val="StyleUnderline"/>
        </w:rPr>
        <w:t xml:space="preserve">while that’s certainly </w:t>
      </w:r>
      <w:r w:rsidRPr="00F1306B">
        <w:rPr>
          <w:rStyle w:val="Emphasis"/>
        </w:rPr>
        <w:t>part</w:t>
      </w:r>
      <w:r w:rsidRPr="00F1306B">
        <w:rPr>
          <w:sz w:val="16"/>
        </w:rPr>
        <w:t xml:space="preserve"> </w:t>
      </w:r>
      <w:r w:rsidRPr="00F1306B">
        <w:rPr>
          <w:rStyle w:val="StyleUnderline"/>
        </w:rPr>
        <w:t xml:space="preserve">of what caring about the far future entails, approaches that address </w:t>
      </w:r>
      <w:r w:rsidRPr="00F1306B">
        <w:rPr>
          <w:rStyle w:val="Emphasis"/>
        </w:rPr>
        <w:t>specific threats</w:t>
      </w:r>
      <w:r w:rsidRPr="00F1306B">
        <w:rPr>
          <w:sz w:val="16"/>
        </w:rPr>
        <w:t xml:space="preserve"> </w:t>
      </w:r>
      <w:r w:rsidRPr="00F1306B">
        <w:rPr>
          <w:rStyle w:val="StyleUnderline"/>
        </w:rPr>
        <w:t>to humanity</w:t>
      </w:r>
      <w:r w:rsidRPr="00F1306B">
        <w:rPr>
          <w:sz w:val="16"/>
        </w:rPr>
        <w:t xml:space="preserve"> (which he calls “</w:t>
      </w:r>
      <w:r w:rsidRPr="00F1306B">
        <w:rPr>
          <w:rStyle w:val="Emphasis"/>
        </w:rPr>
        <w:t>targeted</w:t>
      </w:r>
      <w:r w:rsidRPr="00F1306B">
        <w:rPr>
          <w:sz w:val="16"/>
        </w:rPr>
        <w:t xml:space="preserve">” </w:t>
      </w:r>
      <w:r w:rsidRPr="00F1306B">
        <w:rPr>
          <w:rStyle w:val="StyleUnderline"/>
        </w:rPr>
        <w:t>approaches</w:t>
      </w:r>
      <w:r w:rsidRPr="00F1306B">
        <w:rPr>
          <w:sz w:val="16"/>
        </w:rPr>
        <w:t xml:space="preserve"> to the far future) </w:t>
      </w:r>
      <w:r w:rsidRPr="00F1306B">
        <w:rPr>
          <w:rStyle w:val="StyleUnderline"/>
        </w:rPr>
        <w:t xml:space="preserve">have to </w:t>
      </w:r>
      <w:r w:rsidRPr="00F1306B">
        <w:rPr>
          <w:rStyle w:val="Emphasis"/>
        </w:rPr>
        <w:t>complement</w:t>
      </w:r>
      <w:r w:rsidRPr="00F1306B">
        <w:rPr>
          <w:sz w:val="16"/>
        </w:rPr>
        <w:t xml:space="preserve"> “</w:t>
      </w:r>
      <w:r w:rsidRPr="00F1306B">
        <w:rPr>
          <w:rStyle w:val="Emphasis"/>
        </w:rPr>
        <w:t>broad</w:t>
      </w:r>
      <w:r w:rsidRPr="00F1306B">
        <w:rPr>
          <w:sz w:val="16"/>
        </w:rPr>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A638FA">
        <w:rPr>
          <w:rStyle w:val="StyleUnderline"/>
          <w:highlight w:val="green"/>
        </w:rPr>
        <w:t>you</w:t>
      </w:r>
      <w:r w:rsidRPr="001C124C">
        <w:rPr>
          <w:rStyle w:val="StyleUnderline"/>
        </w:rPr>
        <w:t xml:space="preserve"> just </w:t>
      </w:r>
      <w:r w:rsidRPr="001C124C">
        <w:rPr>
          <w:rStyle w:val="Emphasis"/>
        </w:rPr>
        <w:t xml:space="preserve">generally </w:t>
      </w:r>
      <w:r w:rsidRPr="00A638FA">
        <w:rPr>
          <w:rStyle w:val="Emphasis"/>
          <w:highlight w:val="green"/>
        </w:rPr>
        <w:t xml:space="preserve">try to keep </w:t>
      </w:r>
      <w:r w:rsidRPr="00F1306B">
        <w:rPr>
          <w:rStyle w:val="Emphasis"/>
        </w:rPr>
        <w:t>civilization running as best it can</w:t>
      </w:r>
      <w:r w:rsidRPr="00F1306B">
        <w:rPr>
          <w:rStyle w:val="StyleUnderline"/>
        </w:rPr>
        <w:t xml:space="preserve">, so that it is, as a whole, </w:t>
      </w:r>
      <w:r w:rsidRPr="00A638FA">
        <w:rPr>
          <w:rStyle w:val="StyleUnderline"/>
          <w:highlight w:val="green"/>
        </w:rPr>
        <w:t xml:space="preserve">well-equipped to deal with </w:t>
      </w:r>
      <w:r w:rsidRPr="00F1306B">
        <w:rPr>
          <w:rStyle w:val="Emphasis"/>
        </w:rPr>
        <w:t>potential</w:t>
      </w:r>
      <w:r w:rsidRPr="00F1306B">
        <w:rPr>
          <w:rStyle w:val="StyleUnderline"/>
        </w:rPr>
        <w:t xml:space="preserve"> </w:t>
      </w:r>
      <w:r w:rsidRPr="00A638FA">
        <w:rPr>
          <w:rStyle w:val="StyleUnderline"/>
          <w:highlight w:val="green"/>
        </w:rPr>
        <w:t xml:space="preserve">extinction events </w:t>
      </w:r>
      <w:r w:rsidRPr="00F1306B">
        <w:rPr>
          <w:rStyle w:val="StyleUnderline"/>
        </w:rPr>
        <w:t xml:space="preserve">in the </w:t>
      </w:r>
      <w:r w:rsidRPr="00F1306B">
        <w:rPr>
          <w:rStyle w:val="Emphasis"/>
        </w:rPr>
        <w:t>future</w:t>
      </w:r>
      <w:r w:rsidRPr="00F1306B">
        <w:rPr>
          <w:sz w:val="16"/>
        </w:rPr>
        <w:t>, not just</w:t>
      </w:r>
      <w:r w:rsidRPr="00156B25">
        <w:rPr>
          <w:sz w:val="16"/>
        </w:rPr>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F1306B">
        <w:rPr>
          <w:rStyle w:val="StyleUnderline"/>
          <w:highlight w:val="green"/>
        </w:rPr>
        <w:t>it</w:t>
      </w:r>
      <w:r w:rsidRPr="00F1306B">
        <w:rPr>
          <w:rStyle w:val="StyleUnderline"/>
        </w:rPr>
        <w:t xml:space="preserve"> also</w:t>
      </w:r>
      <w:r w:rsidRPr="001C124C">
        <w:rPr>
          <w:rStyle w:val="StyleUnderline"/>
        </w:rPr>
        <w:t xml:space="preserve"> </w:t>
      </w:r>
      <w:r w:rsidRPr="00F1306B">
        <w:rPr>
          <w:rStyle w:val="StyleUnderline"/>
          <w:highlight w:val="green"/>
        </w:rPr>
        <w:t xml:space="preserve">means </w:t>
      </w:r>
      <w:r w:rsidRPr="00F1306B">
        <w:rPr>
          <w:rStyle w:val="Emphasis"/>
          <w:highlight w:val="green"/>
        </w:rPr>
        <w:t xml:space="preserve">acting on </w:t>
      </w:r>
      <w:r w:rsidRPr="00A638FA">
        <w:rPr>
          <w:rStyle w:val="Emphasis"/>
          <w:highlight w:val="green"/>
        </w:rPr>
        <w:t xml:space="preserve">pressing needs </w:t>
      </w:r>
      <w:r w:rsidRPr="00F1306B">
        <w:rPr>
          <w:rStyle w:val="Emphasis"/>
        </w:rPr>
        <w:t>now</w:t>
      </w:r>
      <w:r w:rsidRPr="00156B25">
        <w:rPr>
          <w:sz w:val="16"/>
        </w:rPr>
        <w:t xml:space="preserve">. For example: </w:t>
      </w:r>
      <w:r w:rsidRPr="001C124C">
        <w:rPr>
          <w:rStyle w:val="StyleUnderline"/>
        </w:rPr>
        <w:t xml:space="preserve">We’re </w:t>
      </w:r>
      <w:r w:rsidRPr="00A638FA">
        <w:rPr>
          <w:rStyle w:val="StyleUnderline"/>
          <w:highlight w:val="gree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A638FA">
        <w:rPr>
          <w:rStyle w:val="StyleUnderline"/>
          <w:highlight w:val="green"/>
        </w:rPr>
        <w:t xml:space="preserve">prevent extinction from </w:t>
      </w:r>
      <w:r w:rsidRPr="00A638FA">
        <w:rPr>
          <w:rStyle w:val="Emphasis"/>
          <w:highlight w:val="green"/>
        </w:rPr>
        <w:t>AI</w:t>
      </w:r>
      <w:r w:rsidRPr="001C124C">
        <w:rPr>
          <w:rStyle w:val="StyleUnderline"/>
        </w:rPr>
        <w:t xml:space="preserve"> or </w:t>
      </w:r>
      <w:r w:rsidRPr="00F1306B">
        <w:rPr>
          <w:rStyle w:val="StyleUnderline"/>
        </w:rPr>
        <w:t xml:space="preserve">a </w:t>
      </w:r>
      <w:proofErr w:type="spellStart"/>
      <w:r w:rsidRPr="00A638FA">
        <w:rPr>
          <w:rStyle w:val="Emphasis"/>
          <w:highlight w:val="green"/>
        </w:rPr>
        <w:t>supervirus</w:t>
      </w:r>
      <w:proofErr w:type="spellEnd"/>
      <w:r w:rsidRPr="00A638FA">
        <w:rPr>
          <w:rStyle w:val="StyleUnderline"/>
          <w:highlight w:val="green"/>
        </w:rPr>
        <w:t xml:space="preserve"> or</w:t>
      </w:r>
      <w:r w:rsidRPr="001C124C">
        <w:rPr>
          <w:rStyle w:val="StyleUnderline"/>
        </w:rPr>
        <w:t xml:space="preserve"> </w:t>
      </w:r>
      <w:r w:rsidRPr="001C124C">
        <w:rPr>
          <w:rStyle w:val="Emphasis"/>
        </w:rPr>
        <w:t xml:space="preserve">global </w:t>
      </w:r>
      <w:r w:rsidRPr="00A638FA">
        <w:rPr>
          <w:rStyle w:val="Emphasis"/>
          <w:highlight w:val="green"/>
        </w:rPr>
        <w:t>warming</w:t>
      </w:r>
      <w:r w:rsidRPr="00A638FA">
        <w:rPr>
          <w:rStyle w:val="StyleUnderline"/>
          <w:highlight w:val="green"/>
        </w:rPr>
        <w:t xml:space="preserve"> if society</w:t>
      </w:r>
      <w:r w:rsidRPr="001C124C">
        <w:rPr>
          <w:rStyle w:val="StyleUnderline"/>
        </w:rPr>
        <w:t xml:space="preserve"> as a whole </w:t>
      </w:r>
      <w:r w:rsidRPr="00A638FA">
        <w:rPr>
          <w:rStyle w:val="StyleUnderline"/>
          <w:highlight w:val="green"/>
        </w:rPr>
        <w:t>makes</w:t>
      </w:r>
      <w:r w:rsidRPr="001C124C">
        <w:rPr>
          <w:rStyle w:val="StyleUnderline"/>
        </w:rPr>
        <w:t xml:space="preserve"> </w:t>
      </w:r>
      <w:r w:rsidRPr="001C124C">
        <w:rPr>
          <w:rStyle w:val="Emphasis"/>
        </w:rPr>
        <w:t xml:space="preserve">a lot of </w:t>
      </w:r>
      <w:r w:rsidRPr="00A638FA">
        <w:rPr>
          <w:rStyle w:val="Emphasis"/>
          <w:highlight w:val="green"/>
        </w:rPr>
        <w:t>scientific progress</w:t>
      </w:r>
      <w:r w:rsidRPr="00156B25">
        <w:rPr>
          <w:sz w:val="16"/>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638FA">
        <w:rPr>
          <w:rStyle w:val="StyleUnderline"/>
          <w:highlight w:val="green"/>
        </w:rPr>
        <w:t xml:space="preserve">the </w:t>
      </w:r>
      <w:r w:rsidRPr="00A638FA">
        <w:rPr>
          <w:rStyle w:val="Emphasis"/>
          <w:highlight w:val="green"/>
        </w:rPr>
        <w:t>best thing</w:t>
      </w:r>
      <w:r w:rsidRPr="008F2F9C">
        <w:rPr>
          <w:rStyle w:val="StyleUnderline"/>
        </w:rPr>
        <w:t xml:space="preserve">s we can </w:t>
      </w:r>
      <w:r w:rsidRPr="00F1306B">
        <w:rPr>
          <w:rStyle w:val="StyleUnderline"/>
        </w:rPr>
        <w:t>do for the</w:t>
      </w:r>
      <w:r w:rsidRPr="00F1306B">
        <w:rPr>
          <w:sz w:val="16"/>
        </w:rPr>
        <w:t xml:space="preserve"> </w:t>
      </w:r>
      <w:r w:rsidRPr="00F1306B">
        <w:rPr>
          <w:rStyle w:val="Emphasis"/>
        </w:rPr>
        <w:t>far future</w:t>
      </w:r>
      <w:r w:rsidRPr="00F1306B">
        <w:rPr>
          <w:sz w:val="16"/>
        </w:rPr>
        <w:t xml:space="preserve"> </w:t>
      </w:r>
      <w:r w:rsidRPr="00A638FA">
        <w:rPr>
          <w:rStyle w:val="StyleUnderline"/>
          <w:highlight w:val="green"/>
        </w:rPr>
        <w:t>is to</w:t>
      </w:r>
      <w:r w:rsidRPr="00156B25">
        <w:rPr>
          <w:sz w:val="16"/>
        </w:rPr>
        <w:t xml:space="preserve"> improve school systems — here and now — to </w:t>
      </w:r>
      <w:r w:rsidRPr="00A638FA">
        <w:rPr>
          <w:rStyle w:val="StyleUnderline"/>
          <w:highlight w:val="green"/>
        </w:rPr>
        <w:t>harness</w:t>
      </w:r>
      <w:r w:rsidRPr="00156B25">
        <w:rPr>
          <w:sz w:val="16"/>
        </w:rPr>
        <w:t xml:space="preserve"> the group economist Raj Chetty calls “lost </w:t>
      </w:r>
      <w:proofErr w:type="spellStart"/>
      <w:r w:rsidRPr="00156B25">
        <w:rPr>
          <w:sz w:val="16"/>
        </w:rPr>
        <w:t>Einsteins</w:t>
      </w:r>
      <w:proofErr w:type="spellEnd"/>
      <w:r w:rsidRPr="00156B25">
        <w:rPr>
          <w:sz w:val="16"/>
        </w:rPr>
        <w:t>” (</w:t>
      </w:r>
      <w:r w:rsidRPr="008F2F9C">
        <w:rPr>
          <w:rStyle w:val="Emphasis"/>
        </w:rPr>
        <w:t xml:space="preserve">potential </w:t>
      </w:r>
      <w:r w:rsidRPr="00A638FA">
        <w:rPr>
          <w:rStyle w:val="Emphasis"/>
          <w:highlight w:val="green"/>
        </w:rPr>
        <w:t>innovators</w:t>
      </w:r>
      <w:r w:rsidRPr="00156B25">
        <w:rPr>
          <w:sz w:val="16"/>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156B25">
        <w:rPr>
          <w:sz w:val="16"/>
        </w:rPr>
        <w:t>Beckstead</w:t>
      </w:r>
      <w:proofErr w:type="spellEnd"/>
      <w:r w:rsidRPr="00156B25">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638FA">
        <w:rPr>
          <w:rStyle w:val="StyleUnderline"/>
          <w:highlight w:val="green"/>
        </w:rPr>
        <w:t>improve</w:t>
      </w:r>
      <w:r w:rsidRPr="00156B25">
        <w:rPr>
          <w:sz w:val="16"/>
          <w:highlight w:val="green"/>
        </w:rPr>
        <w:t xml:space="preserve"> </w:t>
      </w:r>
      <w:r w:rsidRPr="00F1306B">
        <w:rPr>
          <w:rStyle w:val="Emphasis"/>
        </w:rPr>
        <w:t>incentives</w:t>
      </w:r>
      <w:r w:rsidRPr="00F1306B">
        <w:rPr>
          <w:sz w:val="16"/>
        </w:rPr>
        <w:t xml:space="preserve"> </w:t>
      </w:r>
      <w:r w:rsidRPr="00F1306B">
        <w:rPr>
          <w:rStyle w:val="StyleUnderline"/>
        </w:rPr>
        <w:t>and</w:t>
      </w:r>
      <w:r w:rsidRPr="00F1306B">
        <w:rPr>
          <w:sz w:val="16"/>
        </w:rPr>
        <w:t xml:space="preserve"> </w:t>
      </w:r>
      <w:r w:rsidRPr="00A638FA">
        <w:rPr>
          <w:rStyle w:val="Emphasis"/>
          <w:highlight w:val="green"/>
        </w:rPr>
        <w:t>norms</w:t>
      </w:r>
      <w:r w:rsidRPr="00156B25">
        <w:rPr>
          <w:sz w:val="16"/>
        </w:rPr>
        <w:t xml:space="preserve"> </w:t>
      </w:r>
      <w:r w:rsidRPr="008F2F9C">
        <w:rPr>
          <w:rStyle w:val="StyleUnderline"/>
        </w:rPr>
        <w:t>in</w:t>
      </w:r>
      <w:r w:rsidRPr="00156B25">
        <w:rPr>
          <w:sz w:val="16"/>
        </w:rPr>
        <w:t xml:space="preserve"> </w:t>
      </w:r>
      <w:r w:rsidRPr="008F2F9C">
        <w:rPr>
          <w:rStyle w:val="Emphasis"/>
        </w:rPr>
        <w:t>academic work</w:t>
      </w:r>
      <w:r w:rsidRPr="00156B25">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156B25">
        <w:rPr>
          <w:sz w:val="16"/>
        </w:rPr>
        <w:t>Beckstead</w:t>
      </w:r>
      <w:proofErr w:type="spellEnd"/>
      <w:r w:rsidRPr="00156B25">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spellStart"/>
      <w:r w:rsidRPr="008F2F9C">
        <w:rPr>
          <w:rStyle w:val="StyleUnderline"/>
        </w:rPr>
        <w:t>goodery</w:t>
      </w:r>
      <w:proofErr w:type="spellEnd"/>
      <w:r w:rsidRPr="008F2F9C">
        <w:rPr>
          <w:rStyle w:val="StyleUnderline"/>
        </w:rPr>
        <w:t>.</w:t>
      </w:r>
    </w:p>
    <w:p w14:paraId="5A0DFAF7" w14:textId="77777777" w:rsidR="00043E29" w:rsidRPr="0073264C" w:rsidRDefault="00043E29" w:rsidP="00043E29"/>
    <w:p w14:paraId="3471FBB0" w14:textId="77777777" w:rsidR="008E0F66" w:rsidRDefault="008E0F66" w:rsidP="008E0F66">
      <w:pPr>
        <w:pStyle w:val="Heading3"/>
      </w:pPr>
      <w:r>
        <w:t>PIC</w:t>
      </w:r>
    </w:p>
    <w:p w14:paraId="13D15DD7" w14:textId="77777777" w:rsidR="008E0F66" w:rsidRPr="00924ADB" w:rsidRDefault="008E0F66" w:rsidP="008E0F66">
      <w:pPr>
        <w:pStyle w:val="Heading4"/>
        <w:rPr>
          <w:rFonts w:eastAsia="Times New Roman"/>
        </w:rPr>
      </w:pPr>
      <w:r>
        <w:t xml:space="preserve">Counterplan text: </w:t>
      </w:r>
      <w:r w:rsidRPr="00924ADB">
        <w:rPr>
          <w:rFonts w:eastAsia="Times New Roman"/>
        </w:rPr>
        <w:t>A just government ought to recognize a</w:t>
      </w:r>
      <w:r>
        <w:rPr>
          <w:rFonts w:eastAsia="Times New Roman"/>
        </w:rPr>
        <w:t xml:space="preserve"> </w:t>
      </w:r>
      <w:r w:rsidRPr="00924ADB">
        <w:rPr>
          <w:rFonts w:eastAsia="Times New Roman"/>
        </w:rPr>
        <w:t>conditional right of workers to strike. The right to strike</w:t>
      </w:r>
      <w:r>
        <w:rPr>
          <w:rFonts w:eastAsia="Times New Roman"/>
        </w:rPr>
        <w:t xml:space="preserve"> </w:t>
      </w:r>
      <w:r w:rsidRPr="00924ADB">
        <w:rPr>
          <w:rFonts w:eastAsia="Times New Roman"/>
        </w:rPr>
        <w:t>ought to be conditional upon one’s profession, with all</w:t>
      </w:r>
      <w:r>
        <w:rPr>
          <w:rFonts w:eastAsia="Times New Roman"/>
        </w:rPr>
        <w:t xml:space="preserve"> </w:t>
      </w:r>
      <w:r w:rsidRPr="00924ADB">
        <w:rPr>
          <w:rFonts w:eastAsia="Times New Roman"/>
        </w:rPr>
        <w:t>workers except healthcare workers being guaranteed an</w:t>
      </w:r>
      <w:r>
        <w:rPr>
          <w:rFonts w:eastAsia="Times New Roman"/>
        </w:rPr>
        <w:t xml:space="preserve"> </w:t>
      </w:r>
      <w:r w:rsidRPr="00924ADB">
        <w:rPr>
          <w:rFonts w:eastAsia="Times New Roman"/>
        </w:rPr>
        <w:t>unconditional right to strike.</w:t>
      </w:r>
    </w:p>
    <w:p w14:paraId="6209BED8" w14:textId="77777777" w:rsidR="008E0F66" w:rsidRPr="00924ADB" w:rsidRDefault="008E0F66" w:rsidP="008E0F66">
      <w:pPr>
        <w:pStyle w:val="Heading4"/>
        <w:rPr>
          <w:rFonts w:eastAsia="Times New Roman"/>
        </w:rPr>
      </w:pPr>
      <w:r w:rsidRPr="00924ADB">
        <w:rPr>
          <w:rFonts w:eastAsia="Times New Roman"/>
        </w:rPr>
        <w:t>It’s competitive – a] the CP offers a conditional right,</w:t>
      </w:r>
      <w:r>
        <w:t xml:space="preserve"> </w:t>
      </w:r>
      <w:r w:rsidRPr="00924ADB">
        <w:rPr>
          <w:rFonts w:eastAsia="Times New Roman"/>
        </w:rPr>
        <w:t>meaning it only applies in some instances, so it’s</w:t>
      </w:r>
      <w:r>
        <w:rPr>
          <w:rFonts w:eastAsia="Times New Roman"/>
        </w:rPr>
        <w:t xml:space="preserve"> </w:t>
      </w:r>
      <w:r w:rsidRPr="00924ADB">
        <w:rPr>
          <w:rFonts w:eastAsia="Times New Roman"/>
        </w:rPr>
        <w:t>necessarily competitive and b] the plan defends all</w:t>
      </w:r>
      <w:r>
        <w:rPr>
          <w:rFonts w:eastAsia="Times New Roman"/>
        </w:rPr>
        <w:t xml:space="preserve"> </w:t>
      </w:r>
      <w:r w:rsidRPr="00924ADB">
        <w:rPr>
          <w:rFonts w:eastAsia="Times New Roman"/>
        </w:rPr>
        <w:t>workers – 1ar clarification causes shiftiness that means</w:t>
      </w:r>
      <w:r>
        <w:rPr>
          <w:rFonts w:eastAsia="Times New Roman"/>
        </w:rPr>
        <w:t xml:space="preserve"> </w:t>
      </w:r>
      <w:r w:rsidRPr="00924ADB">
        <w:rPr>
          <w:rFonts w:eastAsia="Times New Roman"/>
        </w:rPr>
        <w:t>we lose every time since we can’t generate new links in</w:t>
      </w:r>
      <w:r>
        <w:rPr>
          <w:rFonts w:eastAsia="Times New Roman"/>
        </w:rPr>
        <w:t xml:space="preserve"> </w:t>
      </w:r>
      <w:r w:rsidRPr="00924ADB">
        <w:rPr>
          <w:rFonts w:eastAsia="Times New Roman"/>
        </w:rPr>
        <w:t>the 2nr.</w:t>
      </w:r>
    </w:p>
    <w:p w14:paraId="2AEB5816" w14:textId="77777777" w:rsidR="008E0F66" w:rsidRDefault="008E0F66" w:rsidP="008E0F66">
      <w:pPr>
        <w:pStyle w:val="Heading4"/>
      </w:pPr>
      <w:r>
        <w:t xml:space="preserve">Nurse strikes </w:t>
      </w:r>
      <w:r>
        <w:rPr>
          <w:u w:val="single"/>
        </w:rPr>
        <w:t>devastates</w:t>
      </w:r>
      <w:r>
        <w:t xml:space="preserve"> hospitals</w:t>
      </w:r>
    </w:p>
    <w:p w14:paraId="219F01E3" w14:textId="77777777" w:rsidR="008E0F66" w:rsidRPr="00EF0944" w:rsidRDefault="008E0F66" w:rsidP="008E0F66">
      <w:r w:rsidRPr="00EF0944">
        <w:rPr>
          <w:rStyle w:val="Style13ptBold"/>
        </w:rPr>
        <w:t>Wright 10</w:t>
      </w:r>
      <w:r>
        <w:t xml:space="preserve"> </w:t>
      </w:r>
      <w:r w:rsidRPr="00EF0944">
        <w:t>Sarah H. Wright July 2010 "Evidence on the Effects of Nurses' Strikes"</w:t>
      </w:r>
      <w:r>
        <w:t xml:space="preserve"> </w:t>
      </w:r>
      <w:hyperlink r:id="rId6" w:history="1">
        <w:r w:rsidRPr="00051040">
          <w:rPr>
            <w:rStyle w:val="Hyperlink"/>
          </w:rPr>
          <w:t>https://www.nber.org/digest/jul10/evidence-effects-nurses-strikes</w:t>
        </w:r>
      </w:hyperlink>
      <w:r>
        <w:t xml:space="preserve"> (Researcher at National Bureau of Economic Research)</w:t>
      </w:r>
    </w:p>
    <w:p w14:paraId="6C181649" w14:textId="77777777" w:rsidR="008E0F66" w:rsidRPr="00592349" w:rsidRDefault="008E0F66" w:rsidP="008E0F66">
      <w:pPr>
        <w:rPr>
          <w:sz w:val="16"/>
        </w:rPr>
      </w:pPr>
      <w:r w:rsidRPr="00E30CF3">
        <w:rPr>
          <w:u w:val="single"/>
        </w:rPr>
        <w:t xml:space="preserve">U.S. </w:t>
      </w:r>
      <w:r w:rsidRPr="00E30CF3">
        <w:rPr>
          <w:highlight w:val="green"/>
          <w:u w:val="single"/>
        </w:rPr>
        <w:t xml:space="preserve">hospitals </w:t>
      </w:r>
      <w:r w:rsidRPr="00E30CF3">
        <w:rPr>
          <w:u w:val="single"/>
        </w:rPr>
        <w:t xml:space="preserve">were </w:t>
      </w:r>
      <w:r w:rsidRPr="00E30CF3">
        <w:rPr>
          <w:highlight w:val="green"/>
          <w:u w:val="single"/>
        </w:rPr>
        <w:t xml:space="preserve">excluded from collective bargaining laws </w:t>
      </w:r>
      <w:r w:rsidRPr="00E30CF3">
        <w:rPr>
          <w:u w:val="single"/>
        </w:rPr>
        <w:t xml:space="preserve">for three decades longer than other sectors </w:t>
      </w:r>
      <w:r w:rsidRPr="00E30CF3">
        <w:rPr>
          <w:highlight w:val="green"/>
          <w:u w:val="single"/>
        </w:rPr>
        <w:t xml:space="preserve">because of fears </w:t>
      </w:r>
      <w:r w:rsidRPr="00E30CF3">
        <w:rPr>
          <w:b/>
          <w:bCs/>
          <w:highlight w:val="green"/>
          <w:u w:val="single"/>
        </w:rPr>
        <w:t>that strikes by nurses might imperil patients' health</w:t>
      </w:r>
      <w:r w:rsidRPr="00592349">
        <w:rPr>
          <w:sz w:val="16"/>
        </w:rPr>
        <w:t>. Today, while unionization has been declining in general, it is growing rapidly in hospitals, with the number of unionized workers rising from 679,000 in 1990 to nearly one million in 2008</w:t>
      </w:r>
      <w:r w:rsidRPr="00E30CF3">
        <w:rPr>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592349">
        <w:rPr>
          <w:highlight w:val="green"/>
          <w:u w:val="single"/>
        </w:rPr>
        <w:t xml:space="preserve">data on nurses' strikes </w:t>
      </w:r>
      <w:r w:rsidRPr="00E30CF3">
        <w:rPr>
          <w:u w:val="single"/>
        </w:rPr>
        <w:t>in New York State from 1984 to 2004 to data on hospital discharges, including information on treatment intensity, patient mortality, and hospital readmission</w:t>
      </w:r>
      <w:r w:rsidRPr="00592349">
        <w:rPr>
          <w:sz w:val="16"/>
        </w:rPr>
        <w:t xml:space="preserve">. </w:t>
      </w:r>
      <w:r w:rsidRPr="00592349">
        <w:rPr>
          <w:u w:val="single"/>
        </w:rPr>
        <w:t xml:space="preserve">They conclude that nurses' strikes were </w:t>
      </w:r>
      <w:r w:rsidRPr="00592349">
        <w:rPr>
          <w:b/>
          <w:bCs/>
          <w:highlight w:val="green"/>
          <w:u w:val="single"/>
        </w:rPr>
        <w:t>costly to hospital patients</w:t>
      </w:r>
      <w:r w:rsidRPr="00592349">
        <w:rPr>
          <w:u w:val="single"/>
        </w:rPr>
        <w:t xml:space="preserve">: </w:t>
      </w:r>
      <w:r w:rsidRPr="00592349">
        <w:rPr>
          <w:highlight w:val="green"/>
          <w:u w:val="single"/>
        </w:rPr>
        <w:t xml:space="preserve">in-hospital mortality </w:t>
      </w:r>
      <w:r w:rsidRPr="00592349">
        <w:rPr>
          <w:b/>
          <w:bCs/>
          <w:highlight w:val="green"/>
          <w:u w:val="single"/>
        </w:rPr>
        <w:t>increased by 19.4 percent</w:t>
      </w:r>
      <w:r w:rsidRPr="00592349">
        <w:rPr>
          <w:highlight w:val="green"/>
          <w:u w:val="single"/>
        </w:rPr>
        <w:t xml:space="preserve"> and hospital readmissions </w:t>
      </w:r>
      <w:r w:rsidRPr="00592349">
        <w:rPr>
          <w:b/>
          <w:bCs/>
          <w:highlight w:val="green"/>
          <w:u w:val="single"/>
        </w:rPr>
        <w:t>increased by 6.5 percen</w:t>
      </w:r>
      <w:r w:rsidRPr="00592349">
        <w:rPr>
          <w:u w:val="single"/>
        </w:rPr>
        <w:t>t for patients admitted during a strike</w:t>
      </w:r>
      <w:r w:rsidRPr="00592349">
        <w:rPr>
          <w:sz w:val="16"/>
        </w:rPr>
        <w:t xml:space="preserve">. </w:t>
      </w:r>
      <w:r w:rsidRPr="00592349">
        <w:rPr>
          <w:highlight w:val="green"/>
          <w:u w:val="single"/>
        </w:rPr>
        <w:t xml:space="preserve">Among </w:t>
      </w:r>
      <w:r w:rsidRPr="00592349">
        <w:rPr>
          <w:u w:val="single"/>
        </w:rPr>
        <w:t xml:space="preserve">their sample of </w:t>
      </w:r>
      <w:r w:rsidRPr="00592349">
        <w:rPr>
          <w:highlight w:val="green"/>
          <w:u w:val="single"/>
        </w:rPr>
        <w:t xml:space="preserve">38,228 </w:t>
      </w:r>
      <w:r w:rsidRPr="00592349">
        <w:rPr>
          <w:u w:val="single"/>
        </w:rPr>
        <w:t xml:space="preserve">such patients, an estimated </w:t>
      </w:r>
      <w:r w:rsidRPr="00592349">
        <w:rPr>
          <w:b/>
          <w:bCs/>
          <w:highlight w:val="green"/>
          <w:u w:val="single"/>
        </w:rPr>
        <w:t>138 more individuals died than would have without a stri</w:t>
      </w:r>
      <w:r w:rsidRPr="00592349">
        <w:rPr>
          <w:highlight w:val="green"/>
          <w:u w:val="single"/>
        </w:rPr>
        <w:t>ke</w:t>
      </w:r>
      <w:r w:rsidRPr="00592349">
        <w:rPr>
          <w:u w:val="single"/>
        </w:rPr>
        <w:t>, and 344 more patients were readmitted to the hospital than if there had been no strike</w:t>
      </w:r>
      <w:r w:rsidRPr="00592349">
        <w:rPr>
          <w:sz w:val="16"/>
        </w:rPr>
        <w:t>. "</w:t>
      </w:r>
      <w:r w:rsidRPr="00592349">
        <w:rPr>
          <w:highlight w:val="green"/>
          <w:u w:val="single"/>
        </w:rPr>
        <w:t>Hospitals</w:t>
      </w:r>
      <w:r w:rsidRPr="00592349">
        <w:rPr>
          <w:sz w:val="16"/>
          <w:highlight w:val="green"/>
        </w:rPr>
        <w:t xml:space="preserve"> </w:t>
      </w:r>
      <w:r w:rsidRPr="00592349">
        <w:rPr>
          <w:highlight w:val="green"/>
          <w:u w:val="single"/>
        </w:rPr>
        <w:t>functioning</w:t>
      </w:r>
      <w:r w:rsidRPr="00592349">
        <w:rPr>
          <w:sz w:val="16"/>
          <w:highlight w:val="green"/>
        </w:rPr>
        <w:t xml:space="preserve"> </w:t>
      </w:r>
      <w:r w:rsidRPr="00592349">
        <w:rPr>
          <w:highlight w:val="green"/>
          <w:u w:val="single"/>
        </w:rPr>
        <w:t>during</w:t>
      </w:r>
      <w:r w:rsidRPr="00592349">
        <w:rPr>
          <w:sz w:val="16"/>
          <w:highlight w:val="green"/>
        </w:rPr>
        <w:t xml:space="preserve"> </w:t>
      </w:r>
      <w:r w:rsidRPr="00592349">
        <w:rPr>
          <w:highlight w:val="green"/>
          <w:u w:val="single"/>
        </w:rPr>
        <w:t xml:space="preserve">nurses' strikes </w:t>
      </w:r>
      <w:r w:rsidRPr="00592349">
        <w:rPr>
          <w:b/>
          <w:bCs/>
          <w:highlight w:val="green"/>
          <w:u w:val="single"/>
        </w:rPr>
        <w:t>do so at a lower quality of patient care,"</w:t>
      </w:r>
      <w:r w:rsidRPr="00592349">
        <w:rPr>
          <w:sz w:val="16"/>
          <w:highlight w:val="green"/>
        </w:rPr>
        <w:t xml:space="preserve"> </w:t>
      </w:r>
      <w:r w:rsidRPr="00592349">
        <w:rPr>
          <w:sz w:val="16"/>
        </w:rPr>
        <w:t xml:space="preserve">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592349">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592349">
        <w:rPr>
          <w:sz w:val="16"/>
        </w:rPr>
        <w:t xml:space="preserve"> And, the poor health outcomes do not appear to do be due to different types of patients being admitted during strike periods, because patients admitted during a strike are very similar to those admitted during other periods. </w:t>
      </w:r>
      <w:r w:rsidRPr="00592349">
        <w:rPr>
          <w:u w:val="single"/>
        </w:rPr>
        <w:t xml:space="preserve">Hiring </w:t>
      </w:r>
      <w:r w:rsidRPr="00592349">
        <w:rPr>
          <w:highlight w:val="green"/>
          <w:u w:val="single"/>
        </w:rPr>
        <w:t>replacement workers</w:t>
      </w:r>
      <w:r w:rsidRPr="00592349">
        <w:rPr>
          <w:u w:val="single"/>
        </w:rPr>
        <w:t xml:space="preserve"> apparently </w:t>
      </w:r>
      <w:r w:rsidRPr="00592349">
        <w:rPr>
          <w:highlight w:val="green"/>
          <w:u w:val="single"/>
        </w:rPr>
        <w:t>does not help</w:t>
      </w:r>
      <w:r w:rsidRPr="00592349">
        <w:rPr>
          <w:u w:val="single"/>
        </w:rPr>
        <w:t xml:space="preserve">: hospitals that hired replacement workers </w:t>
      </w:r>
      <w:r w:rsidRPr="00592349">
        <w:rPr>
          <w:b/>
          <w:bCs/>
          <w:highlight w:val="green"/>
          <w:u w:val="single"/>
        </w:rPr>
        <w:t>performed no better</w:t>
      </w:r>
      <w:r w:rsidRPr="00592349">
        <w:rPr>
          <w:highlight w:val="green"/>
          <w:u w:val="single"/>
        </w:rPr>
        <w:t xml:space="preserve"> </w:t>
      </w:r>
      <w:r w:rsidRPr="00592349">
        <w:rPr>
          <w:u w:val="single"/>
        </w:rPr>
        <w:t>during strikes than those that did not hire substitute employees. In each case, patients with conditions that required intensive nursing were more likely to fare worse in the presence of nurses' strikes.</w:t>
      </w:r>
    </w:p>
    <w:p w14:paraId="731BF0E4" w14:textId="77777777" w:rsidR="008E0F66" w:rsidRDefault="008E0F66" w:rsidP="008E0F66">
      <w:pPr>
        <w:pStyle w:val="Heading4"/>
      </w:pPr>
      <w:r>
        <w:t xml:space="preserve">Hospitals are the critical </w:t>
      </w:r>
      <w:r>
        <w:rPr>
          <w:u w:val="single"/>
        </w:rPr>
        <w:t>internal link</w:t>
      </w:r>
      <w:r>
        <w:t xml:space="preserve"> for pandemic preparedness.</w:t>
      </w:r>
    </w:p>
    <w:p w14:paraId="11F55D22" w14:textId="77777777" w:rsidR="008E0F66" w:rsidRPr="00EF0944" w:rsidRDefault="008E0F66" w:rsidP="008E0F66">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"Nurses on the frontline against the COVID-19 pandemic: an Integrative review." Dubai Medical Journal 3.3 (2020): 87-92.</w:t>
      </w:r>
      <w:r>
        <w:t xml:space="preserve"> (</w:t>
      </w:r>
      <w:r w:rsidRPr="00EF0944">
        <w:t>Associate Professor of Nursing at Taif University</w:t>
      </w:r>
      <w:r>
        <w:t>)</w:t>
      </w:r>
    </w:p>
    <w:p w14:paraId="0D029009" w14:textId="77777777" w:rsidR="008E0F66" w:rsidRDefault="008E0F66" w:rsidP="008E0F66">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365C62F7" w14:textId="77777777" w:rsidR="008E0F66" w:rsidRDefault="008E0F66" w:rsidP="008E0F66">
      <w:pPr>
        <w:pStyle w:val="Heading4"/>
      </w:pPr>
      <w:r>
        <w:t>Independently, profit motive is key to solving pandemics.</w:t>
      </w:r>
    </w:p>
    <w:p w14:paraId="114D7254" w14:textId="77777777" w:rsidR="008E0F66" w:rsidRPr="00B172AE" w:rsidRDefault="008E0F66" w:rsidP="008E0F66">
      <w:r w:rsidRPr="00DB440F">
        <w:rPr>
          <w:rStyle w:val="Style13ptBold"/>
        </w:rPr>
        <w:t>Jackson 16</w:t>
      </w:r>
      <w:r>
        <w:t xml:space="preserve"> Kerry Jackson 12-19-2016 “Free Market Policies Needed </w:t>
      </w:r>
      <w:proofErr w:type="gramStart"/>
      <w:r>
        <w:t>To</w:t>
      </w:r>
      <w:proofErr w:type="gramEnd"/>
      <w:r>
        <w:t xml:space="preserve"> Incentivize Creation Of New Life-Saving Treatments” </w:t>
      </w:r>
      <w:hyperlink r:id="rId7" w:history="1">
        <w:r w:rsidRPr="00BC103B">
          <w:rPr>
            <w:rStyle w:val="Hyperlink"/>
          </w:rPr>
          <w:t>https://www.pacificresearch.org/article/free-market-policies-needed-to-incentivize-creation-of-new-life-saving-treatments/</w:t>
        </w:r>
      </w:hyperlink>
      <w:r>
        <w:t xml:space="preserve"> (Researcher at the Pacific Research Institute)</w:t>
      </w:r>
    </w:p>
    <w:p w14:paraId="6327B6C3" w14:textId="77777777" w:rsidR="008E0F66" w:rsidRPr="000D15B8" w:rsidRDefault="008E0F66" w:rsidP="008E0F66">
      <w:pPr>
        <w:rPr>
          <w:u w:val="single"/>
        </w:rPr>
      </w:pPr>
      <w:r w:rsidRPr="000D15B8">
        <w:rPr>
          <w:sz w:val="16"/>
        </w:rPr>
        <w:t xml:space="preserve"> “</w:t>
      </w:r>
      <w:r w:rsidRPr="00F24465">
        <w:rPr>
          <w:rStyle w:val="StyleUnderline"/>
        </w:rPr>
        <w:t>Our strongest antibiotics don’t work and patients are left with potentially untreatable infections</w:t>
      </w:r>
      <w:r w:rsidRPr="000D15B8">
        <w:rPr>
          <w:sz w:val="16"/>
        </w:rPr>
        <w:t>,” Director Dr. Tom Frieden said when the CDC issued its warning. He asked doctors, hospitals and public health officials to “work together” to “stop these infections from spreading.” The 2014 Report to the President expressed a similar concern: “</w:t>
      </w:r>
      <w:r w:rsidRPr="00DB440F">
        <w:rPr>
          <w:rStyle w:val="StyleUnderline"/>
        </w:rPr>
        <w:t>The evolution of antibiotic resistance is now occurring at an alarming rate and is outpacing the development of new countermeasures</w:t>
      </w:r>
      <w:r w:rsidRPr="000D15B8">
        <w:rPr>
          <w:sz w:val="16"/>
        </w:rPr>
        <w:t xml:space="preserve"> capable of thwarting infections in humans. </w:t>
      </w:r>
      <w:r w:rsidRPr="00DB440F">
        <w:rPr>
          <w:rStyle w:val="StyleUnderline"/>
        </w:rPr>
        <w:t xml:space="preserve">This situation threatens patient care, economic growth, public health, agriculture, economic security and national security.” </w:t>
      </w:r>
      <w:r w:rsidRPr="000D15B8">
        <w:rPr>
          <w:sz w:val="16"/>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sidRPr="000D15B8">
        <w:rPr>
          <w:sz w:val="16"/>
        </w:rPr>
        <w:t>Winegarden</w:t>
      </w:r>
      <w:proofErr w:type="spellEnd"/>
      <w:r w:rsidRPr="000D15B8">
        <w:rPr>
          <w:sz w:val="16"/>
        </w:rPr>
        <w:t xml:space="preserve"> writes in the Pacific Research Institute’s newly-released report “</w:t>
      </w:r>
      <w:r w:rsidRPr="00DB440F">
        <w:rPr>
          <w:rStyle w:val="StyleUnderline"/>
        </w:rPr>
        <w:t>Incenting the Development of</w:t>
      </w:r>
      <w:r w:rsidRPr="00F03A17">
        <w:rPr>
          <w:rStyle w:val="StyleUnderline"/>
        </w:rPr>
        <w:t xml:space="preserve"> Antimicrobial Medicines to Address the Problem of Drug-Resistant Infection</w:t>
      </w:r>
      <w:r w:rsidRPr="000D15B8">
        <w:rPr>
          <w:sz w:val="16"/>
        </w:rPr>
        <w:t xml:space="preserve">s.” The International Federation of Pharmaceutical Manufacturers says </w:t>
      </w:r>
      <w:r w:rsidRPr="00F24465">
        <w:rPr>
          <w:rStyle w:val="StyleUnderline"/>
        </w:rPr>
        <w:t>the problem is caused by “a dearth of new antibiotic medicines.”</w:t>
      </w:r>
      <w:r w:rsidRPr="000D15B8">
        <w:rPr>
          <w:sz w:val="16"/>
        </w:rPr>
        <w:t xml:space="preserve"> </w:t>
      </w:r>
      <w:r w:rsidRPr="00F24465">
        <w:rPr>
          <w:rStyle w:val="StyleUnderline"/>
        </w:rPr>
        <w:t xml:space="preserve">At the same time that there’s been an increase in AMR, </w:t>
      </w:r>
      <w:r w:rsidRPr="007E7BAC">
        <w:rPr>
          <w:rStyle w:val="StyleUnderline"/>
          <w:highlight w:val="green"/>
        </w:rPr>
        <w:t xml:space="preserve">there has been “a sharp decline in </w:t>
      </w:r>
      <w:r w:rsidRPr="00DB440F">
        <w:rPr>
          <w:rStyle w:val="StyleUnderline"/>
        </w:rPr>
        <w:t xml:space="preserve">the </w:t>
      </w:r>
      <w:r w:rsidRPr="007E7BAC">
        <w:rPr>
          <w:rStyle w:val="StyleUnderline"/>
          <w:highlight w:val="green"/>
        </w:rPr>
        <w:t xml:space="preserve">development of new antibiotic </w:t>
      </w:r>
      <w:r w:rsidRPr="00F24465">
        <w:rPr>
          <w:rStyle w:val="StyleUnderline"/>
        </w:rPr>
        <w:t>medicines</w:t>
      </w:r>
      <w:r w:rsidRPr="000D15B8">
        <w:rPr>
          <w:sz w:val="16"/>
        </w:rPr>
        <w:t xml:space="preserve">.” The group reports that only two new classes of antibiotics have been discovered in the last three decades compared to 11 in the previous 50 years. The answers to many medical problems are still not within reach of researchers. </w:t>
      </w:r>
      <w:r w:rsidRPr="00F03A17">
        <w:rPr>
          <w:rStyle w:val="StyleUnderline"/>
        </w:rPr>
        <w:t xml:space="preserve">But the </w:t>
      </w:r>
      <w:r w:rsidRPr="00F24465">
        <w:rPr>
          <w:rStyle w:val="StyleUnderline"/>
        </w:rPr>
        <w:t>hazards of AMR can be diminished.</w:t>
      </w:r>
      <w:r>
        <w:rPr>
          <w:rStyle w:val="StyleUnderline"/>
        </w:rPr>
        <w:t xml:space="preserve"> </w:t>
      </w:r>
      <w:proofErr w:type="spellStart"/>
      <w:r w:rsidRPr="000D15B8">
        <w:rPr>
          <w:sz w:val="16"/>
        </w:rPr>
        <w:t>Winegarden</w:t>
      </w:r>
      <w:proofErr w:type="spellEnd"/>
      <w:r w:rsidRPr="000D15B8">
        <w:rPr>
          <w:sz w:val="16"/>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0D15B8">
        <w:rPr>
          <w:sz w:val="16"/>
        </w:rPr>
        <w:t>Winegarden’s</w:t>
      </w:r>
      <w:proofErr w:type="spellEnd"/>
      <w:r w:rsidRPr="000D15B8">
        <w:rPr>
          <w:sz w:val="16"/>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F03A17">
        <w:rPr>
          <w:rStyle w:val="StyleUnderline"/>
        </w:rPr>
        <w:t xml:space="preserve">, the </w:t>
      </w:r>
      <w:r w:rsidRPr="007E7BAC">
        <w:rPr>
          <w:rStyle w:val="StyleUnderline"/>
          <w:highlight w:val="green"/>
        </w:rPr>
        <w:t xml:space="preserve">return on investment for developing </w:t>
      </w:r>
      <w:r w:rsidRPr="00F24465">
        <w:rPr>
          <w:rStyle w:val="StyleUnderline"/>
        </w:rPr>
        <w:t>new antimicrobial medicines</w:t>
      </w:r>
      <w:r w:rsidRPr="000D15B8">
        <w:rPr>
          <w:sz w:val="16"/>
        </w:rPr>
        <w:t xml:space="preserve"> (particularly antibiotics) </w:t>
      </w:r>
      <w:r w:rsidRPr="007E7BAC">
        <w:rPr>
          <w:rStyle w:val="StyleUnderline"/>
          <w:highlight w:val="green"/>
        </w:rPr>
        <w:t>is too low</w:t>
      </w:r>
      <w:r w:rsidRPr="00F03A17">
        <w:rPr>
          <w:rStyle w:val="StyleUnderline"/>
        </w:rPr>
        <w:t>.”</w:t>
      </w:r>
      <w:r>
        <w:rPr>
          <w:rStyle w:val="StyleUnderline"/>
        </w:rPr>
        <w:t xml:space="preserve"> </w:t>
      </w:r>
      <w:r w:rsidRPr="000D15B8">
        <w:rPr>
          <w:sz w:val="16"/>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sidRPr="000D15B8">
        <w:rPr>
          <w:sz w:val="16"/>
        </w:rPr>
        <w:t>Winegarden</w:t>
      </w:r>
      <w:proofErr w:type="spellEnd"/>
      <w:r w:rsidRPr="000D15B8">
        <w:rPr>
          <w:sz w:val="16"/>
        </w:rPr>
        <w:t xml:space="preserve"> says that particular drug class is among several that “face unique impediments” that serve as disincentives for innovation. </w:t>
      </w:r>
      <w:r w:rsidRPr="00F03A17">
        <w:rPr>
          <w:rStyle w:val="StyleUnderline"/>
        </w:rPr>
        <w:t xml:space="preserve">To overcome the steep hill </w:t>
      </w:r>
      <w:r w:rsidRPr="007E7BAC">
        <w:rPr>
          <w:rStyle w:val="StyleUnderline"/>
          <w:highlight w:val="green"/>
        </w:rPr>
        <w:t>that</w:t>
      </w:r>
      <w:r w:rsidRPr="00F03A17">
        <w:rPr>
          <w:rStyle w:val="StyleUnderline"/>
        </w:rPr>
        <w:t xml:space="preserve"> </w:t>
      </w:r>
      <w:r w:rsidRPr="007E7BAC">
        <w:rPr>
          <w:rStyle w:val="StyleUnderline"/>
          <w:highlight w:val="green"/>
        </w:rPr>
        <w:t>impedes</w:t>
      </w:r>
      <w:r w:rsidRPr="00F03A17">
        <w:rPr>
          <w:rStyle w:val="StyleUnderline"/>
        </w:rPr>
        <w:t xml:space="preserve"> the </w:t>
      </w:r>
      <w:r w:rsidRPr="007E7BAC">
        <w:rPr>
          <w:rStyle w:val="StyleUnderline"/>
          <w:highlight w:val="green"/>
        </w:rPr>
        <w:t>development</w:t>
      </w:r>
      <w:r w:rsidRPr="00F03A17">
        <w:rPr>
          <w:rStyle w:val="StyleUnderline"/>
        </w:rPr>
        <w:t xml:space="preserve"> of new AMR drugs, </w:t>
      </w:r>
      <w:r w:rsidRPr="00F24465">
        <w:rPr>
          <w:rStyle w:val="StyleUnderline"/>
        </w:rPr>
        <w:t xml:space="preserve">lawmakers must implement policies that </w:t>
      </w:r>
      <w:r w:rsidRPr="007E7BAC">
        <w:rPr>
          <w:rStyle w:val="StyleUnderline"/>
          <w:highlight w:val="green"/>
          <w:bdr w:val="single" w:sz="4" w:space="0" w:color="auto"/>
        </w:rPr>
        <w:t>unleash the incentives of the free market</w:t>
      </w:r>
      <w:r w:rsidRPr="00F03A17">
        <w:rPr>
          <w:rStyle w:val="StyleUnderline"/>
        </w:rPr>
        <w:t>.</w:t>
      </w:r>
      <w:r w:rsidRPr="000D15B8">
        <w:rPr>
          <w:sz w:val="16"/>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F24465">
        <w:rPr>
          <w:rStyle w:val="StyleUnderline"/>
        </w:rPr>
        <w:t xml:space="preserve">government needs to </w:t>
      </w:r>
      <w:r w:rsidRPr="000D15B8">
        <w:rPr>
          <w:sz w:val="16"/>
        </w:rPr>
        <w:t xml:space="preserve">remove its anchors from the process and </w:t>
      </w:r>
      <w:r w:rsidRPr="007E7BAC">
        <w:rPr>
          <w:rStyle w:val="StyleUnderline"/>
          <w:highlight w:val="green"/>
        </w:rPr>
        <w:t xml:space="preserve">let the market do what it does </w:t>
      </w:r>
      <w:r w:rsidRPr="00F24465">
        <w:rPr>
          <w:rStyle w:val="StyleUnderline"/>
        </w:rPr>
        <w:t>so well.</w:t>
      </w:r>
      <w:r w:rsidRPr="00F03A17">
        <w:rPr>
          <w:rStyle w:val="StyleUnderline"/>
        </w:rPr>
        <w:t xml:space="preserve"> In this case, that’s </w:t>
      </w:r>
      <w:r w:rsidRPr="007E7BAC">
        <w:rPr>
          <w:rStyle w:val="StyleUnderline"/>
          <w:highlight w:val="green"/>
        </w:rPr>
        <w:t>restoring patients’ health, enriching innovative companies that create jobs</w:t>
      </w:r>
      <w:r w:rsidRPr="00F03A17">
        <w:rPr>
          <w:rStyle w:val="StyleUnderline"/>
        </w:rPr>
        <w:t>, and inspiring biotech start-up</w:t>
      </w:r>
      <w:r w:rsidRPr="000D15B8">
        <w:rPr>
          <w:sz w:val="16"/>
        </w:rPr>
        <w:t xml:space="preserve">s such as the group of Stanford undergraduates that has been capitalized to develop new antibiotics. </w:t>
      </w:r>
      <w:r w:rsidRPr="007E7BAC">
        <w:rPr>
          <w:rStyle w:val="StyleUnderline"/>
          <w:highlight w:val="green"/>
        </w:rPr>
        <w:t>If</w:t>
      </w:r>
      <w:r w:rsidRPr="00F03A17">
        <w:rPr>
          <w:rStyle w:val="StyleUnderline"/>
        </w:rPr>
        <w:t xml:space="preserve"> the proper </w:t>
      </w:r>
      <w:r w:rsidRPr="007E7BAC">
        <w:rPr>
          <w:rStyle w:val="StyleUnderline"/>
          <w:highlight w:val="green"/>
        </w:rPr>
        <w:t xml:space="preserve">incentives are in place, the </w:t>
      </w:r>
      <w:r w:rsidRPr="00F24465">
        <w:rPr>
          <w:rStyle w:val="StyleUnderline"/>
        </w:rPr>
        <w:t xml:space="preserve">needed </w:t>
      </w:r>
      <w:r w:rsidRPr="007E7BAC">
        <w:rPr>
          <w:rStyle w:val="StyleUnderline"/>
          <w:highlight w:val="green"/>
        </w:rPr>
        <w:t xml:space="preserve">treatments </w:t>
      </w:r>
      <w:r w:rsidRPr="00F24465">
        <w:rPr>
          <w:rStyle w:val="StyleUnderline"/>
        </w:rPr>
        <w:t xml:space="preserve">will </w:t>
      </w:r>
      <w:r w:rsidRPr="007E7BAC">
        <w:rPr>
          <w:rStyle w:val="StyleUnderline"/>
          <w:highlight w:val="green"/>
        </w:rPr>
        <w:t>follow.</w:t>
      </w:r>
    </w:p>
    <w:p w14:paraId="059B442A" w14:textId="77777777" w:rsidR="008E0F66" w:rsidRDefault="008E0F66" w:rsidP="008E0F66">
      <w:pPr>
        <w:pStyle w:val="Heading4"/>
      </w:pPr>
      <w:r>
        <w:t>New Pandemics are deadlier and faster are coming – COVID is just the beginning</w:t>
      </w:r>
    </w:p>
    <w:p w14:paraId="3092B342" w14:textId="77777777" w:rsidR="008E0F66" w:rsidRPr="006D3786" w:rsidRDefault="008E0F66" w:rsidP="008E0F66">
      <w:r w:rsidRPr="006D3786">
        <w:rPr>
          <w:rStyle w:val="Style13ptBold"/>
        </w:rPr>
        <w:t>Antonelli 20</w:t>
      </w:r>
      <w:r>
        <w:t xml:space="preserve"> </w:t>
      </w:r>
      <w:r w:rsidRPr="006D3786">
        <w:t>Ashley Fuoco Antonelli 5-15-2020</w:t>
      </w:r>
      <w:r>
        <w:t xml:space="preserve"> </w:t>
      </w:r>
      <w:hyperlink r:id="rId8" w:history="1">
        <w:r w:rsidRPr="00656867">
          <w:rPr>
            <w:rStyle w:val="Hyperlink"/>
          </w:rPr>
          <w:t>https://www.advisory.com/daily-briefing/2020/05/15/weekly-line</w:t>
        </w:r>
      </w:hyperlink>
      <w:r>
        <w:t xml:space="preserve"> </w:t>
      </w:r>
      <w:r w:rsidRPr="006D3786">
        <w:t>"Weekly line: Why deadly disease outbreaks could become more common—even after Covid-19"</w:t>
      </w:r>
      <w:r>
        <w:t xml:space="preserve"> (</w:t>
      </w:r>
      <w:r w:rsidRPr="006D3786">
        <w:t>Associate Editor — American Health Line</w:t>
      </w:r>
      <w:r>
        <w:t>)</w:t>
      </w:r>
    </w:p>
    <w:p w14:paraId="06F3C711" w14:textId="77777777" w:rsidR="008E0F66" w:rsidRPr="00435BA1" w:rsidRDefault="008E0F66" w:rsidP="008E0F66">
      <w:pPr>
        <w:rPr>
          <w:sz w:val="16"/>
        </w:rPr>
      </w:pPr>
      <w:r w:rsidRPr="00435BA1">
        <w:rPr>
          <w:u w:val="single"/>
        </w:rPr>
        <w:t xml:space="preserve">While the new coronavirus pandemic suddenly took the world by storm, the truth is public health </w:t>
      </w:r>
      <w:r w:rsidRPr="007E7BAC">
        <w:rPr>
          <w:highlight w:val="green"/>
          <w:u w:val="single"/>
        </w:rPr>
        <w:t xml:space="preserve">experts </w:t>
      </w:r>
      <w:r w:rsidRPr="00435BA1">
        <w:rPr>
          <w:u w:val="single"/>
        </w:rPr>
        <w:t xml:space="preserve">for years </w:t>
      </w:r>
      <w:r w:rsidRPr="007E7BAC">
        <w:rPr>
          <w:highlight w:val="green"/>
          <w:u w:val="single"/>
        </w:rPr>
        <w:t xml:space="preserve">have warned </w:t>
      </w:r>
      <w:r w:rsidRPr="00435BA1">
        <w:rPr>
          <w:u w:val="single"/>
        </w:rPr>
        <w:t xml:space="preserve">that </w:t>
      </w:r>
      <w:r w:rsidRPr="007E7BAC">
        <w:rPr>
          <w:highlight w:val="green"/>
          <w:u w:val="single"/>
        </w:rPr>
        <w:t xml:space="preserve">a virus </w:t>
      </w:r>
      <w:r w:rsidRPr="00435BA1">
        <w:rPr>
          <w:u w:val="single"/>
        </w:rPr>
        <w:t xml:space="preserve">similar to the new coronavirus </w:t>
      </w:r>
      <w:r w:rsidRPr="007E7BAC">
        <w:rPr>
          <w:highlight w:val="green"/>
          <w:u w:val="single"/>
        </w:rPr>
        <w:t>would cause the next pandemic</w:t>
      </w:r>
      <w:r w:rsidRPr="00435BA1">
        <w:rPr>
          <w:u w:val="single"/>
        </w:rPr>
        <w:t>—</w:t>
      </w:r>
      <w:r w:rsidRPr="007E7BAC">
        <w:rPr>
          <w:highlight w:val="green"/>
          <w:u w:val="single"/>
        </w:rPr>
        <w:t xml:space="preserve">and </w:t>
      </w:r>
      <w:r w:rsidRPr="00435BA1">
        <w:rPr>
          <w:u w:val="single"/>
        </w:rPr>
        <w:t xml:space="preserve">they say </w:t>
      </w:r>
      <w:r w:rsidRPr="007E7BAC">
        <w:rPr>
          <w:b/>
          <w:bCs/>
          <w:highlight w:val="green"/>
          <w:u w:val="single"/>
          <w:bdr w:val="single" w:sz="4" w:space="0" w:color="auto"/>
        </w:rPr>
        <w:t>deadly infectious disease outbreaks could become more common</w:t>
      </w:r>
      <w:r w:rsidRPr="00435BA1">
        <w:rPr>
          <w:sz w:val="16"/>
        </w:rPr>
        <w:t xml:space="preserve">. </w:t>
      </w:r>
      <w:r w:rsidRPr="00435BA1">
        <w:rPr>
          <w:u w:val="single"/>
        </w:rPr>
        <w:t xml:space="preserve">Infectious disease experts are always on the lookout for the next pandemic, and in a report published two years ago, researchers from the Johns Hopkins Bloomberg School of Public Health </w:t>
      </w:r>
      <w:r w:rsidRPr="00435BA1">
        <w:rPr>
          <w:b/>
          <w:bCs/>
          <w:u w:val="single"/>
        </w:rPr>
        <w:t>predicted that the pathogen most likely to cause the next pandemic would be a virus similar to the common cold</w:t>
      </w:r>
      <w:r w:rsidRPr="00435BA1">
        <w:rPr>
          <w:u w:val="single"/>
        </w:rPr>
        <w:t>.</w:t>
      </w:r>
      <w:r w:rsidRPr="00435BA1">
        <w:rPr>
          <w:sz w:val="16"/>
        </w:rPr>
        <w:t xml:space="preserve"> Specifically, the researchers predicted </w:t>
      </w:r>
      <w:r w:rsidRPr="00435BA1">
        <w:rPr>
          <w:u w:val="single"/>
        </w:rPr>
        <w:t xml:space="preserve">that the pathogen at fault for the next pandemic would be: </w:t>
      </w:r>
      <w:r w:rsidRPr="007E7BAC">
        <w:rPr>
          <w:highlight w:val="green"/>
          <w:u w:val="single"/>
        </w:rPr>
        <w:t xml:space="preserve">A microbe </w:t>
      </w:r>
      <w:r w:rsidRPr="00435BA1">
        <w:rPr>
          <w:u w:val="single"/>
        </w:rPr>
        <w:t xml:space="preserve">for </w:t>
      </w:r>
      <w:r w:rsidRPr="007E7BAC">
        <w:rPr>
          <w:highlight w:val="green"/>
          <w:u w:val="single"/>
        </w:rPr>
        <w:t xml:space="preserve">which people have not </w:t>
      </w:r>
      <w:r w:rsidRPr="00435BA1">
        <w:rPr>
          <w:u w:val="single"/>
        </w:rPr>
        <w:t xml:space="preserve">yet </w:t>
      </w:r>
      <w:r w:rsidRPr="007E7BAC">
        <w:rPr>
          <w:b/>
          <w:bCs/>
          <w:highlight w:val="green"/>
          <w:u w:val="single"/>
        </w:rPr>
        <w:t>developed immunities</w:t>
      </w:r>
      <w:r w:rsidRPr="00435BA1">
        <w:rPr>
          <w:u w:val="single"/>
        </w:rPr>
        <w:t>, meaning that a large portion of the human population would be susceptible to infection</w:t>
      </w:r>
      <w:r w:rsidRPr="00435BA1">
        <w:rPr>
          <w:sz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435BA1">
        <w:rPr>
          <w:u w:val="single"/>
        </w:rPr>
        <w:t>The researchers also concluded that such a pathogen would have a "low but significant" fatality rate, meaning the pathogen wouldn't kill human hosts fast enough to inhibit its spread</w:t>
      </w:r>
      <w:r w:rsidRPr="00435BA1">
        <w:rPr>
          <w:sz w:val="16"/>
        </w:rPr>
        <w:t xml:space="preserve">. </w:t>
      </w:r>
      <w:r w:rsidRPr="00435BA1">
        <w:rPr>
          <w:u w:val="single"/>
        </w:rPr>
        <w:t xml:space="preserve">As </w:t>
      </w:r>
      <w:proofErr w:type="spellStart"/>
      <w:r w:rsidRPr="00435BA1">
        <w:rPr>
          <w:b/>
          <w:bCs/>
          <w:u w:val="single"/>
        </w:rPr>
        <w:t>Amesh</w:t>
      </w:r>
      <w:proofErr w:type="spellEnd"/>
      <w:r w:rsidRPr="00435BA1">
        <w:rPr>
          <w:b/>
          <w:bCs/>
          <w:u w:val="single"/>
        </w:rPr>
        <w:t xml:space="preserve"> Adalja</w:t>
      </w:r>
      <w:r w:rsidRPr="00435BA1">
        <w:rPr>
          <w:u w:val="single"/>
        </w:rPr>
        <w:t xml:space="preserve">—a senior scholar at the Johns Hopkins Center for Health Security, who led the report—told Live Science's Rachael </w:t>
      </w:r>
      <w:proofErr w:type="spellStart"/>
      <w:r w:rsidRPr="00435BA1">
        <w:rPr>
          <w:u w:val="single"/>
        </w:rPr>
        <w:t>Rettner</w:t>
      </w:r>
      <w:proofErr w:type="spellEnd"/>
      <w:r w:rsidRPr="00435BA1">
        <w:rPr>
          <w:u w:val="single"/>
        </w:rPr>
        <w:t xml:space="preserve"> at the time, "</w:t>
      </w:r>
      <w:r w:rsidRPr="00435BA1">
        <w:rPr>
          <w:b/>
          <w:bCs/>
          <w:u w:val="single"/>
        </w:rPr>
        <w:t>It just has to make a lot of people sick" to disrupt society</w:t>
      </w:r>
      <w:r w:rsidRPr="00435BA1">
        <w:rPr>
          <w:u w:val="single"/>
        </w:rPr>
        <w:t>.</w:t>
      </w:r>
      <w:r w:rsidRPr="00435BA1">
        <w:rPr>
          <w:sz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w:t>
      </w:r>
      <w:proofErr w:type="spellStart"/>
      <w:r w:rsidRPr="00435BA1">
        <w:rPr>
          <w:sz w:val="16"/>
        </w:rPr>
        <w:t>Rettner</w:t>
      </w:r>
      <w:proofErr w:type="spellEnd"/>
      <w:r w:rsidRPr="00435BA1">
        <w:rPr>
          <w:sz w:val="16"/>
        </w:rPr>
        <w:t xml:space="preserve"> that there were "a whole host of viral families that get very little attention when it comes to pandemic preparedness." </w:t>
      </w:r>
      <w:r w:rsidRPr="00435BA1">
        <w:rPr>
          <w:u w:val="single"/>
        </w:rPr>
        <w:t>Not even two years later, the new coronavirus, which causes Covid-19, emerged and quickly spread throughout the world, reaching pandemic status in just a few months</w:t>
      </w:r>
      <w:r w:rsidRPr="00435BA1">
        <w:rPr>
          <w:sz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435BA1">
        <w:rPr>
          <w:u w:val="single"/>
        </w:rPr>
        <w:t xml:space="preserve">And as concerning as that revelation may be on its own, </w:t>
      </w:r>
      <w:r w:rsidRPr="00435BA1">
        <w:rPr>
          <w:b/>
          <w:bCs/>
          <w:u w:val="single"/>
        </w:rPr>
        <w:t xml:space="preserve">perhaps even more worrisome is that public health experts predict life-threatening infectious disease outbreaks are likely to become more common—meaning </w:t>
      </w:r>
      <w:r w:rsidRPr="007E7BAC">
        <w:rPr>
          <w:b/>
          <w:bCs/>
          <w:highlight w:val="green"/>
          <w:u w:val="single"/>
        </w:rPr>
        <w:t xml:space="preserve">we could be </w:t>
      </w:r>
      <w:r w:rsidRPr="007E7BAC">
        <w:rPr>
          <w:b/>
          <w:bCs/>
          <w:highlight w:val="green"/>
          <w:u w:val="single"/>
          <w:bdr w:val="single" w:sz="4" w:space="0" w:color="auto"/>
        </w:rPr>
        <w:t>susceptible to another pandemic in the future</w:t>
      </w:r>
      <w:r w:rsidRPr="00435BA1">
        <w:rPr>
          <w:sz w:val="16"/>
        </w:rPr>
        <w:t>. Why experts think deadly infectious disease outbreaks could become more common As the Los Angeles Times's Joshua Emerson Smith notes, infectious disease experts for more than ten years now have noted that "[</w:t>
      </w:r>
      <w:r w:rsidRPr="007E7BAC">
        <w:rPr>
          <w:highlight w:val="green"/>
          <w:u w:val="single"/>
        </w:rPr>
        <w:t>o]</w:t>
      </w:r>
      <w:proofErr w:type="spellStart"/>
      <w:r w:rsidRPr="007E7BAC">
        <w:rPr>
          <w:highlight w:val="green"/>
          <w:u w:val="single"/>
        </w:rPr>
        <w:t>utbreaks</w:t>
      </w:r>
      <w:proofErr w:type="spellEnd"/>
      <w:r w:rsidRPr="007E7BAC">
        <w:rPr>
          <w:sz w:val="16"/>
          <w:highlight w:val="green"/>
        </w:rPr>
        <w:t xml:space="preserve"> </w:t>
      </w:r>
      <w:r w:rsidRPr="007E7BAC">
        <w:rPr>
          <w:highlight w:val="green"/>
          <w:u w:val="single"/>
        </w:rPr>
        <w:t>of</w:t>
      </w:r>
      <w:r w:rsidRPr="007E7BAC">
        <w:rPr>
          <w:sz w:val="16"/>
          <w:highlight w:val="green"/>
        </w:rPr>
        <w:t xml:space="preserve"> </w:t>
      </w:r>
      <w:r w:rsidRPr="00435BA1">
        <w:rPr>
          <w:sz w:val="16"/>
        </w:rPr>
        <w:t xml:space="preserve">dangerous </w:t>
      </w:r>
      <w:r w:rsidRPr="007E7BAC">
        <w:rPr>
          <w:highlight w:val="green"/>
          <w:u w:val="single"/>
        </w:rPr>
        <w:t>new diseases</w:t>
      </w:r>
      <w:r w:rsidRPr="007E7BAC">
        <w:rPr>
          <w:sz w:val="16"/>
          <w:highlight w:val="green"/>
        </w:rPr>
        <w:t xml:space="preserve"> </w:t>
      </w:r>
      <w:r w:rsidRPr="00435BA1">
        <w:rPr>
          <w:sz w:val="16"/>
        </w:rPr>
        <w:t xml:space="preserve">with the potential to become </w:t>
      </w:r>
      <w:r w:rsidRPr="00435BA1">
        <w:rPr>
          <w:u w:val="single"/>
        </w:rPr>
        <w:t xml:space="preserve">pandemics </w:t>
      </w:r>
      <w:r w:rsidRPr="007E7BAC">
        <w:rPr>
          <w:highlight w:val="green"/>
          <w:u w:val="single"/>
        </w:rPr>
        <w:t>have been on the rise</w:t>
      </w:r>
      <w:r w:rsidRPr="00435BA1">
        <w:rPr>
          <w:u w:val="single"/>
        </w:rPr>
        <w:t xml:space="preserve">—from </w:t>
      </w:r>
      <w:r w:rsidRPr="007E7BAC">
        <w:rPr>
          <w:highlight w:val="green"/>
          <w:u w:val="single"/>
        </w:rPr>
        <w:t xml:space="preserve">HIV </w:t>
      </w:r>
      <w:r w:rsidRPr="00435BA1">
        <w:rPr>
          <w:u w:val="single"/>
        </w:rPr>
        <w:t xml:space="preserve">to </w:t>
      </w:r>
      <w:r w:rsidRPr="007E7BAC">
        <w:rPr>
          <w:highlight w:val="green"/>
          <w:u w:val="single"/>
        </w:rPr>
        <w:t xml:space="preserve">swine flu </w:t>
      </w:r>
      <w:r w:rsidRPr="00435BA1">
        <w:rPr>
          <w:u w:val="single"/>
        </w:rPr>
        <w:t xml:space="preserve">to </w:t>
      </w:r>
      <w:r w:rsidRPr="007E7BAC">
        <w:rPr>
          <w:highlight w:val="green"/>
          <w:u w:val="single"/>
        </w:rPr>
        <w:t xml:space="preserve">SARS </w:t>
      </w:r>
      <w:r w:rsidRPr="00435BA1">
        <w:rPr>
          <w:u w:val="single"/>
        </w:rPr>
        <w:t xml:space="preserve">to </w:t>
      </w:r>
      <w:r w:rsidRPr="007E7BAC">
        <w:rPr>
          <w:highlight w:val="green"/>
          <w:u w:val="single"/>
        </w:rPr>
        <w:t>Ebola</w:t>
      </w:r>
      <w:r w:rsidRPr="00435BA1">
        <w:rPr>
          <w:sz w:val="16"/>
        </w:rPr>
        <w:t xml:space="preserve">." For instance, a report </w:t>
      </w:r>
      <w:r w:rsidRPr="00435BA1">
        <w:rPr>
          <w:u w:val="single"/>
        </w:rPr>
        <w:t xml:space="preserve">published in Nature in 2008 found that </w:t>
      </w:r>
      <w:r w:rsidRPr="007E7BAC">
        <w:rPr>
          <w:b/>
          <w:bCs/>
          <w:highlight w:val="green"/>
          <w:u w:val="single"/>
        </w:rPr>
        <w:t xml:space="preserve">the number of emerging infectious disease </w:t>
      </w:r>
      <w:r w:rsidRPr="00435BA1">
        <w:rPr>
          <w:b/>
          <w:bCs/>
          <w:u w:val="single"/>
        </w:rPr>
        <w:t xml:space="preserve">events that occurred in the 1990s </w:t>
      </w:r>
      <w:r w:rsidRPr="007E7BAC">
        <w:rPr>
          <w:b/>
          <w:bCs/>
          <w:highlight w:val="green"/>
          <w:u w:val="single"/>
        </w:rPr>
        <w:t xml:space="preserve">was </w:t>
      </w:r>
      <w:r w:rsidRPr="00435BA1">
        <w:rPr>
          <w:b/>
          <w:bCs/>
          <w:u w:val="single"/>
        </w:rPr>
        <w:t xml:space="preserve">more than </w:t>
      </w:r>
      <w:r w:rsidRPr="007E7BAC">
        <w:rPr>
          <w:b/>
          <w:bCs/>
          <w:highlight w:val="green"/>
          <w:u w:val="single"/>
        </w:rPr>
        <w:t xml:space="preserve">three times higher </w:t>
      </w:r>
      <w:r w:rsidRPr="00435BA1">
        <w:rPr>
          <w:b/>
          <w:bCs/>
          <w:u w:val="single"/>
        </w:rPr>
        <w:t>than it was in the 1940s</w:t>
      </w:r>
      <w:r w:rsidRPr="00435BA1">
        <w:rPr>
          <w:sz w:val="16"/>
        </w:rPr>
        <w:t xml:space="preserve">. Many experts believe the recent increase in infectious disease outbreaks is </w:t>
      </w:r>
      <w:r w:rsidRPr="007E7BAC">
        <w:rPr>
          <w:highlight w:val="green"/>
          <w:u w:val="single"/>
        </w:rPr>
        <w:t>tied to human behaviors</w:t>
      </w:r>
      <w:r w:rsidRPr="00435BA1">
        <w:rPr>
          <w:u w:val="single"/>
        </w:rPr>
        <w:t xml:space="preserve"> that disrupt the environment, "</w:t>
      </w:r>
      <w:r w:rsidRPr="007E7BAC">
        <w:rPr>
          <w:highlight w:val="green"/>
          <w:u w:val="single"/>
        </w:rPr>
        <w:t xml:space="preserve">such as </w:t>
      </w:r>
      <w:r w:rsidRPr="007E7BAC">
        <w:rPr>
          <w:b/>
          <w:bCs/>
          <w:highlight w:val="green"/>
          <w:u w:val="single"/>
        </w:rPr>
        <w:t>deforestation and poaching</w:t>
      </w:r>
      <w:r w:rsidRPr="00435BA1">
        <w:rPr>
          <w:u w:val="single"/>
        </w:rPr>
        <w:t>," which have led "to increased contact between highly mobile, urbanized human populations and wild animals</w:t>
      </w:r>
      <w:r w:rsidRPr="00435BA1">
        <w:rPr>
          <w:sz w:val="16"/>
        </w:rPr>
        <w:t xml:space="preserve">," Emerson Smith writes. </w:t>
      </w:r>
      <w:r w:rsidRPr="00435BA1">
        <w:rPr>
          <w:u w:val="single"/>
        </w:rPr>
        <w:t>In the 2008 report, for example, researchers noted that about 60% of 355 emerging infectious disease events that occurred over a 50-year period could be largely linked to wild animals, livestock, and, to a lesser extent, pets.</w:t>
      </w:r>
      <w:r w:rsidRPr="00435BA1">
        <w:rPr>
          <w:sz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435BA1">
        <w:rPr>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435BA1">
        <w:rPr>
          <w:sz w:val="16"/>
        </w:rPr>
        <w:t xml:space="preserve">. And experts now say continued warming in global temperatures, deforestation, and other environmentally disruptive behaviors have broadened that risk by bringing more people into contact with disease-carrying animals. </w:t>
      </w:r>
      <w:r w:rsidRPr="00435BA1">
        <w:rPr>
          <w:u w:val="single"/>
        </w:rPr>
        <w:t xml:space="preserve">Further, experts note that infectious </w:t>
      </w:r>
      <w:r w:rsidRPr="007E7BAC">
        <w:rPr>
          <w:highlight w:val="green"/>
          <w:u w:val="single"/>
        </w:rPr>
        <w:t xml:space="preserve">diseases </w:t>
      </w:r>
      <w:r w:rsidRPr="00435BA1">
        <w:rPr>
          <w:u w:val="single"/>
        </w:rPr>
        <w:t xml:space="preserve">today are able to </w:t>
      </w:r>
      <w:r w:rsidRPr="007E7BAC">
        <w:rPr>
          <w:highlight w:val="green"/>
          <w:u w:val="single"/>
        </w:rPr>
        <w:t xml:space="preserve">spread much faster and farther </w:t>
      </w:r>
      <w:r w:rsidRPr="00435BA1">
        <w:rPr>
          <w:u w:val="single"/>
        </w:rPr>
        <w:t xml:space="preserve">than they could decades ago </w:t>
      </w:r>
      <w:r w:rsidRPr="007E7BAC">
        <w:rPr>
          <w:highlight w:val="green"/>
          <w:u w:val="single"/>
        </w:rPr>
        <w:t xml:space="preserve">because of </w:t>
      </w:r>
      <w:r w:rsidRPr="00435BA1">
        <w:rPr>
          <w:u w:val="single"/>
        </w:rPr>
        <w:t xml:space="preserve">increasing </w:t>
      </w:r>
      <w:r w:rsidRPr="007E7BAC">
        <w:rPr>
          <w:highlight w:val="green"/>
          <w:u w:val="single"/>
        </w:rPr>
        <w:t xml:space="preserve">globalization </w:t>
      </w:r>
      <w:r w:rsidRPr="00435BA1">
        <w:rPr>
          <w:u w:val="single"/>
        </w:rPr>
        <w:t>and travel. While some have suggested the Covid-19 pandemic could stifle that trend, others argue globalization is likely to continue—meaning so could infectious diseases' far spread</w:t>
      </w:r>
      <w:r w:rsidRPr="00435BA1">
        <w:rPr>
          <w:sz w:val="16"/>
        </w:rPr>
        <w:t>.</w:t>
      </w:r>
    </w:p>
    <w:p w14:paraId="512893B8" w14:textId="77777777" w:rsidR="008E0F66" w:rsidRDefault="008E0F66" w:rsidP="008E0F66">
      <w:pPr>
        <w:pStyle w:val="Heading4"/>
      </w:pPr>
      <w:r>
        <w:t>Future pandemics will cause extinction – it only takes one ‘super-spreader’ – US prevention is key</w:t>
      </w:r>
    </w:p>
    <w:p w14:paraId="1CB7CAB2" w14:textId="77777777" w:rsidR="008E0F66" w:rsidRDefault="008E0F66" w:rsidP="008E0F66">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9" w:history="1">
        <w:r w:rsidRPr="00CD3030">
          <w:rPr>
            <w:rStyle w:val="Hyperlink"/>
          </w:rPr>
          <w:t>http://necsi.edu/research/social/pandemics/transition</w:t>
        </w:r>
      </w:hyperlink>
      <w:r w:rsidRPr="00CD3030">
        <w:t xml:space="preserve"> (Professor and President, New England Complex System Institute; PhD in Physics, MIT)</w:t>
      </w:r>
    </w:p>
    <w:p w14:paraId="51E7C1C4" w14:textId="77777777" w:rsidR="008E0F66" w:rsidRPr="00EF0944" w:rsidRDefault="008E0F66" w:rsidP="008E0F66">
      <w:pPr>
        <w:rPr>
          <w:sz w:val="16"/>
        </w:rPr>
      </w:pPr>
      <w:r w:rsidRPr="0010555D">
        <w:rPr>
          <w:sz w:val="16"/>
        </w:rPr>
        <w:t>Watch as one of the more aggressive—brighter red </w:t>
      </w:r>
      <w:r w:rsidRPr="0010555D">
        <w:rPr>
          <w:rFonts w:cs="Georgia"/>
          <w:sz w:val="16"/>
        </w:rPr>
        <w:t>—</w:t>
      </w:r>
      <w:r w:rsidRPr="0010555D">
        <w:rPr>
          <w:sz w:val="16"/>
        </w:rPr>
        <w:t xml:space="preserve"> strains rapidly </w:t>
      </w:r>
      <w:proofErr w:type="gramStart"/>
      <w:r w:rsidRPr="0010555D">
        <w:rPr>
          <w:sz w:val="16"/>
        </w:rPr>
        <w:t>expands</w:t>
      </w:r>
      <w:proofErr w:type="gramEnd"/>
      <w:r w:rsidRPr="0010555D">
        <w:rPr>
          <w:sz w:val="16"/>
        </w:rPr>
        <w:t xml:space="preserve">. After a </w:t>
      </w:r>
      <w:proofErr w:type="gramStart"/>
      <w:r w:rsidRPr="0010555D">
        <w:rPr>
          <w:sz w:val="16"/>
        </w:rPr>
        <w:t>time</w:t>
      </w:r>
      <w:proofErr w:type="gramEnd"/>
      <w:r w:rsidRPr="0010555D">
        <w:rPr>
          <w:sz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w:t>
      </w:r>
      <w:r w:rsidRPr="00C01178">
        <w:rPr>
          <w:sz w:val="16"/>
        </w:rPr>
        <w:t xml:space="preserve">, </w:t>
      </w:r>
      <w:r w:rsidRPr="00C01178">
        <w:rPr>
          <w:rStyle w:val="StyleUnderline"/>
          <w:sz w:val="24"/>
        </w:rPr>
        <w:t>what we were interested in is the effect of adding long range transportation</w:t>
      </w:r>
      <w:r w:rsidRPr="00C01178">
        <w:rPr>
          <w:sz w:val="16"/>
        </w:rPr>
        <w:t xml:space="preserve"> [8]. </w:t>
      </w:r>
      <w:r w:rsidRPr="00C01178">
        <w:rPr>
          <w:rStyle w:val="StyleUnderline"/>
          <w:sz w:val="24"/>
        </w:rPr>
        <w:t xml:space="preserve">This includes natural means of dispersal as well as </w:t>
      </w:r>
      <w:r w:rsidRPr="00C01178">
        <w:rPr>
          <w:rStyle w:val="Emphasis"/>
          <w:sz w:val="24"/>
        </w:rPr>
        <w:t>unintentional dispersal by humans</w:t>
      </w:r>
      <w:r w:rsidRPr="00C01178">
        <w:rPr>
          <w:sz w:val="16"/>
        </w:rPr>
        <w:t xml:space="preserve">, </w:t>
      </w:r>
      <w:r w:rsidRPr="00C01178">
        <w:rPr>
          <w:rStyle w:val="StyleUnderline"/>
          <w:sz w:val="24"/>
        </w:rPr>
        <w:t>like adding airplane routes</w:t>
      </w:r>
      <w:r w:rsidRPr="00C01178">
        <w:rPr>
          <w:sz w:val="16"/>
        </w:rPr>
        <w:t xml:space="preserve">, which is being done by real world airlines (Figure 2). </w:t>
      </w:r>
      <w:r w:rsidRPr="00C01178">
        <w:rPr>
          <w:rStyle w:val="StyleUnderline"/>
          <w:sz w:val="24"/>
        </w:rPr>
        <w:t xml:space="preserve">When we introduce long range transportation into the model, the success of more </w:t>
      </w:r>
      <w:r w:rsidRPr="00C01178">
        <w:rPr>
          <w:rStyle w:val="StyleUnderline"/>
          <w:sz w:val="24"/>
          <w:highlight w:val="green"/>
        </w:rPr>
        <w:t>aggressive strains</w:t>
      </w:r>
      <w:r w:rsidRPr="00C01178">
        <w:rPr>
          <w:rStyle w:val="StyleUnderline"/>
          <w:sz w:val="24"/>
        </w:rPr>
        <w:t xml:space="preserve"> changes. They can </w:t>
      </w:r>
      <w:r w:rsidRPr="00C01178">
        <w:rPr>
          <w:rStyle w:val="StyleUnderline"/>
          <w:sz w:val="24"/>
          <w:highlight w:val="green"/>
        </w:rPr>
        <w:t>use</w:t>
      </w:r>
      <w:r w:rsidRPr="00C01178">
        <w:rPr>
          <w:rStyle w:val="StyleUnderline"/>
          <w:sz w:val="24"/>
        </w:rPr>
        <w:t xml:space="preserve"> the </w:t>
      </w:r>
      <w:proofErr w:type="gramStart"/>
      <w:r w:rsidRPr="00C01178">
        <w:rPr>
          <w:rStyle w:val="Emphasis"/>
          <w:sz w:val="24"/>
        </w:rPr>
        <w:t>long range</w:t>
      </w:r>
      <w:proofErr w:type="gramEnd"/>
      <w:r w:rsidRPr="00C01178">
        <w:rPr>
          <w:rStyle w:val="Emphasis"/>
          <w:sz w:val="24"/>
        </w:rPr>
        <w:t xml:space="preserve"> </w:t>
      </w:r>
      <w:r w:rsidRPr="00C01178">
        <w:rPr>
          <w:rStyle w:val="Emphasis"/>
          <w:sz w:val="24"/>
          <w:highlight w:val="green"/>
        </w:rPr>
        <w:t>transportation</w:t>
      </w:r>
      <w:r w:rsidRPr="00C01178">
        <w:rPr>
          <w:rStyle w:val="StyleUnderline"/>
          <w:sz w:val="24"/>
          <w:highlight w:val="green"/>
        </w:rPr>
        <w:t xml:space="preserve"> to find new hosts and </w:t>
      </w:r>
      <w:r w:rsidRPr="00C01178">
        <w:rPr>
          <w:rStyle w:val="Emphasis"/>
          <w:sz w:val="24"/>
          <w:highlight w:val="green"/>
        </w:rPr>
        <w:t>escape local extinction</w:t>
      </w:r>
      <w:r w:rsidRPr="00C01178">
        <w:rPr>
          <w:sz w:val="16"/>
        </w:rPr>
        <w:t xml:space="preserve">. Figure 3 shows that </w:t>
      </w:r>
      <w:r w:rsidRPr="00C01178">
        <w:rPr>
          <w:rStyle w:val="StyleUnderline"/>
          <w:sz w:val="24"/>
          <w:highlight w:val="green"/>
        </w:rPr>
        <w:t>the more</w:t>
      </w:r>
      <w:r w:rsidRPr="00C01178">
        <w:rPr>
          <w:rStyle w:val="StyleUnderline"/>
          <w:sz w:val="24"/>
        </w:rPr>
        <w:t xml:space="preserve"> transportation </w:t>
      </w:r>
      <w:r w:rsidRPr="00C01178">
        <w:rPr>
          <w:rStyle w:val="StyleUnderline"/>
          <w:sz w:val="24"/>
          <w:highlight w:val="green"/>
        </w:rPr>
        <w:t>routes</w:t>
      </w:r>
      <w:r w:rsidRPr="00C01178">
        <w:rPr>
          <w:rStyle w:val="StyleUnderline"/>
          <w:sz w:val="24"/>
        </w:rPr>
        <w:t xml:space="preserve"> introduced into the model, </w:t>
      </w:r>
      <w:r w:rsidRPr="00C01178">
        <w:rPr>
          <w:rStyle w:val="StyleUnderline"/>
          <w:sz w:val="24"/>
          <w:highlight w:val="green"/>
        </w:rPr>
        <w:t xml:space="preserve">the </w:t>
      </w:r>
      <w:proofErr w:type="gramStart"/>
      <w:r w:rsidRPr="00C01178">
        <w:rPr>
          <w:rStyle w:val="Emphasis"/>
          <w:sz w:val="24"/>
          <w:highlight w:val="green"/>
        </w:rPr>
        <w:t>more</w:t>
      </w:r>
      <w:r w:rsidRPr="00C01178">
        <w:rPr>
          <w:rStyle w:val="Emphasis"/>
          <w:sz w:val="24"/>
        </w:rPr>
        <w:t xml:space="preserve"> higher</w:t>
      </w:r>
      <w:proofErr w:type="gramEnd"/>
      <w:r w:rsidRPr="00C01178">
        <w:rPr>
          <w:rStyle w:val="Emphasis"/>
          <w:sz w:val="24"/>
        </w:rPr>
        <w:t xml:space="preserve"> aggressive </w:t>
      </w:r>
      <w:r w:rsidRPr="00C01178">
        <w:rPr>
          <w:rStyle w:val="Emphasis"/>
          <w:sz w:val="24"/>
          <w:highlight w:val="green"/>
        </w:rPr>
        <w:t>pathogens</w:t>
      </w:r>
      <w:r w:rsidRPr="00C01178">
        <w:rPr>
          <w:rStyle w:val="Emphasis"/>
          <w:sz w:val="24"/>
        </w:rPr>
        <w:t xml:space="preserve"> are able to </w:t>
      </w:r>
      <w:r w:rsidRPr="00C01178">
        <w:rPr>
          <w:rStyle w:val="Emphasis"/>
          <w:sz w:val="24"/>
          <w:highlight w:val="green"/>
        </w:rPr>
        <w:t>survive and spread</w:t>
      </w:r>
      <w:r w:rsidRPr="00C01178">
        <w:rPr>
          <w:sz w:val="16"/>
        </w:rPr>
        <w:t xml:space="preserve">. </w:t>
      </w:r>
      <w:r w:rsidRPr="00C01178">
        <w:rPr>
          <w:rStyle w:val="StyleUnderline"/>
          <w:sz w:val="24"/>
        </w:rPr>
        <w:t xml:space="preserve">As we add more </w:t>
      </w:r>
      <w:proofErr w:type="gramStart"/>
      <w:r w:rsidRPr="00C01178">
        <w:rPr>
          <w:rStyle w:val="StyleUnderline"/>
          <w:sz w:val="24"/>
        </w:rPr>
        <w:t>long range</w:t>
      </w:r>
      <w:proofErr w:type="gramEnd"/>
      <w:r w:rsidRPr="00C01178">
        <w:rPr>
          <w:rStyle w:val="StyleUnderline"/>
          <w:sz w:val="24"/>
        </w:rPr>
        <w:t xml:space="preserve"> transportation, </w:t>
      </w:r>
      <w:r w:rsidRPr="00C01178">
        <w:rPr>
          <w:rStyle w:val="StyleUnderline"/>
          <w:sz w:val="24"/>
          <w:highlight w:val="green"/>
        </w:rPr>
        <w:t>there is a</w:t>
      </w:r>
      <w:r w:rsidRPr="00C01178">
        <w:rPr>
          <w:rStyle w:val="StyleUnderline"/>
          <w:sz w:val="24"/>
        </w:rPr>
        <w:t xml:space="preserve"> critical </w:t>
      </w:r>
      <w:r w:rsidRPr="00C01178">
        <w:rPr>
          <w:rStyle w:val="StyleUnderline"/>
          <w:sz w:val="24"/>
          <w:highlight w:val="green"/>
        </w:rPr>
        <w:t>point at which</w:t>
      </w:r>
      <w:r w:rsidRPr="00C01178">
        <w:rPr>
          <w:rStyle w:val="StyleUnderline"/>
          <w:sz w:val="24"/>
        </w:rPr>
        <w:t xml:space="preserve"> pathogens become so aggressive that </w:t>
      </w:r>
      <w:r w:rsidRPr="00C01178">
        <w:rPr>
          <w:rStyle w:val="Emphasis"/>
          <w:sz w:val="24"/>
          <w:highlight w:val="green"/>
        </w:rPr>
        <w:t>the entire</w:t>
      </w:r>
      <w:r w:rsidRPr="00C01178">
        <w:rPr>
          <w:rStyle w:val="Emphasis"/>
          <w:sz w:val="24"/>
        </w:rPr>
        <w:t xml:space="preserve"> host </w:t>
      </w:r>
      <w:r w:rsidRPr="00C01178">
        <w:rPr>
          <w:rStyle w:val="Emphasis"/>
          <w:sz w:val="24"/>
          <w:highlight w:val="green"/>
        </w:rPr>
        <w:t>population dies</w:t>
      </w:r>
      <w:r w:rsidRPr="00C01178">
        <w:rPr>
          <w:sz w:val="16"/>
        </w:rPr>
        <w:t xml:space="preserve">. </w:t>
      </w:r>
      <w:r w:rsidRPr="00C01178">
        <w:rPr>
          <w:rStyle w:val="StyleUnderline"/>
          <w:sz w:val="24"/>
        </w:rPr>
        <w:t>The pathogens die at the same time, but that is not exactly a consolation to the hosts. We call this</w:t>
      </w:r>
      <w:r w:rsidRPr="00C01178">
        <w:rPr>
          <w:sz w:val="16"/>
        </w:rPr>
        <w:t xml:space="preserve"> the phase </w:t>
      </w:r>
      <w:r w:rsidRPr="00C01178">
        <w:rPr>
          <w:rStyle w:val="StyleUnderline"/>
          <w:sz w:val="24"/>
        </w:rPr>
        <w:t xml:space="preserve">transition to </w:t>
      </w:r>
      <w:r w:rsidRPr="00C01178">
        <w:rPr>
          <w:rStyle w:val="Emphasis"/>
          <w:sz w:val="24"/>
        </w:rPr>
        <w:t>extinction</w:t>
      </w:r>
      <w:r w:rsidRPr="00C01178">
        <w:rPr>
          <w:sz w:val="16"/>
        </w:rPr>
        <w:t xml:space="preserve"> (Figure 4). </w:t>
      </w:r>
      <w:r w:rsidRPr="00C01178">
        <w:rPr>
          <w:rStyle w:val="StyleUnderline"/>
          <w:sz w:val="24"/>
          <w:highlight w:val="green"/>
        </w:rPr>
        <w:t>With increasing</w:t>
      </w:r>
      <w:r w:rsidRPr="00C01178">
        <w:rPr>
          <w:rStyle w:val="StyleUnderline"/>
          <w:sz w:val="24"/>
        </w:rPr>
        <w:t xml:space="preserve"> levels of </w:t>
      </w:r>
      <w:r w:rsidRPr="00C01178">
        <w:rPr>
          <w:rStyle w:val="StyleUnderline"/>
          <w:sz w:val="24"/>
          <w:highlight w:val="green"/>
        </w:rPr>
        <w:t xml:space="preserve">global transportation, </w:t>
      </w:r>
      <w:r w:rsidRPr="00C01178">
        <w:rPr>
          <w:rStyle w:val="Emphasis"/>
          <w:sz w:val="24"/>
          <w:highlight w:val="green"/>
        </w:rPr>
        <w:t>human civilization</w:t>
      </w:r>
      <w:r w:rsidRPr="00C01178">
        <w:rPr>
          <w:rStyle w:val="StyleUnderline"/>
          <w:sz w:val="24"/>
          <w:highlight w:val="green"/>
        </w:rPr>
        <w:t xml:space="preserve"> may</w:t>
      </w:r>
      <w:r w:rsidRPr="00C01178">
        <w:rPr>
          <w:rStyle w:val="StyleUnderline"/>
          <w:sz w:val="24"/>
        </w:rPr>
        <w:t xml:space="preserve"> be </w:t>
      </w:r>
      <w:r w:rsidRPr="00C01178">
        <w:rPr>
          <w:rStyle w:val="StyleUnderline"/>
          <w:sz w:val="24"/>
          <w:highlight w:val="green"/>
        </w:rPr>
        <w:t>approach</w:t>
      </w:r>
      <w:r w:rsidRPr="00C01178">
        <w:rPr>
          <w:rStyle w:val="StyleUnderline"/>
          <w:sz w:val="24"/>
        </w:rPr>
        <w:t xml:space="preserve">ing </w:t>
      </w:r>
      <w:r w:rsidRPr="00C01178">
        <w:rPr>
          <w:rStyle w:val="Emphasis"/>
          <w:sz w:val="24"/>
        </w:rPr>
        <w:t xml:space="preserve">such </w:t>
      </w:r>
      <w:r w:rsidRPr="00C01178">
        <w:rPr>
          <w:rStyle w:val="Emphasis"/>
          <w:sz w:val="24"/>
          <w:highlight w:val="green"/>
        </w:rPr>
        <w:t>a critical threshold</w:t>
      </w:r>
      <w:r w:rsidRPr="00C01178">
        <w:rPr>
          <w:rStyle w:val="StyleUnderline"/>
          <w:sz w:val="24"/>
        </w:rPr>
        <w:t xml:space="preserve">. </w:t>
      </w:r>
      <w:r w:rsidRPr="00C01178">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C01178">
        <w:rPr>
          <w:rStyle w:val="StyleUnderline"/>
          <w:sz w:val="24"/>
        </w:rPr>
        <w:t xml:space="preserve">As the connectivity of the world increases, past experience is not a good guide to future events. A key point about the phase transition to extinction is </w:t>
      </w:r>
      <w:r w:rsidRPr="00C01178">
        <w:rPr>
          <w:rStyle w:val="StyleUnderline"/>
          <w:sz w:val="24"/>
          <w:highlight w:val="green"/>
        </w:rPr>
        <w:t xml:space="preserve">its </w:t>
      </w:r>
      <w:r w:rsidRPr="00C01178">
        <w:rPr>
          <w:rStyle w:val="Emphasis"/>
          <w:sz w:val="24"/>
          <w:highlight w:val="green"/>
        </w:rPr>
        <w:t>suddenness</w:t>
      </w:r>
      <w:r w:rsidRPr="00C01178">
        <w:rPr>
          <w:sz w:val="16"/>
        </w:rPr>
        <w:t xml:space="preserve">. </w:t>
      </w:r>
      <w:r w:rsidRPr="00C01178">
        <w:rPr>
          <w:rStyle w:val="StyleUnderline"/>
          <w:sz w:val="24"/>
          <w:highlight w:val="green"/>
        </w:rPr>
        <w:t>Even a system that seems stable, can be destabilized</w:t>
      </w:r>
      <w:r w:rsidRPr="00C01178">
        <w:rPr>
          <w:rStyle w:val="StyleUnderline"/>
          <w:sz w:val="24"/>
        </w:rPr>
        <w:t xml:space="preserve"> by a few more long-range connections, and connectivity is continuing to increase. </w:t>
      </w:r>
      <w:r w:rsidRPr="00C01178">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C01178">
        <w:rPr>
          <w:rStyle w:val="StyleUnderline"/>
          <w:sz w:val="24"/>
        </w:rPr>
        <w:t xml:space="preserve">As the world becomes more connected, the dangers increase. </w:t>
      </w:r>
      <w:r w:rsidRPr="00C01178">
        <w:rPr>
          <w:sz w:val="16"/>
        </w:rPr>
        <w:t xml:space="preserve">Are people in western countries safe because of higher quality health systems? </w:t>
      </w:r>
      <w:r w:rsidRPr="00C01178">
        <w:rPr>
          <w:rStyle w:val="StyleUnderline"/>
          <w:sz w:val="24"/>
          <w:highlight w:val="green"/>
        </w:rPr>
        <w:t xml:space="preserve">Countries like </w:t>
      </w:r>
      <w:r w:rsidRPr="00C01178">
        <w:rPr>
          <w:rStyle w:val="Emphasis"/>
          <w:sz w:val="24"/>
          <w:highlight w:val="green"/>
        </w:rPr>
        <w:t>the U.S.</w:t>
      </w:r>
      <w:r w:rsidRPr="00C01178">
        <w:rPr>
          <w:rStyle w:val="StyleUnderline"/>
          <w:sz w:val="24"/>
          <w:highlight w:val="green"/>
        </w:rPr>
        <w:t xml:space="preserve"> have</w:t>
      </w:r>
      <w:r w:rsidRPr="00C01178">
        <w:rPr>
          <w:rStyle w:val="StyleUnderline"/>
          <w:sz w:val="24"/>
        </w:rPr>
        <w:t xml:space="preserve"> highly </w:t>
      </w:r>
      <w:r w:rsidRPr="00C01178">
        <w:rPr>
          <w:rStyle w:val="StyleUnderline"/>
          <w:sz w:val="24"/>
          <w:highlight w:val="green"/>
        </w:rPr>
        <w:t>skewed networks of social interactions with</w:t>
      </w:r>
      <w:r w:rsidRPr="00C01178">
        <w:rPr>
          <w:rStyle w:val="StyleUnderline"/>
          <w:sz w:val="24"/>
        </w:rPr>
        <w:t xml:space="preserve"> some very highly connected individuals that can be </w:t>
      </w:r>
      <w:r w:rsidRPr="00C01178">
        <w:rPr>
          <w:rStyle w:val="Emphasis"/>
          <w:sz w:val="24"/>
          <w:highlight w:val="green"/>
        </w:rPr>
        <w:t>“</w:t>
      </w:r>
      <w:proofErr w:type="spellStart"/>
      <w:r w:rsidRPr="00C01178">
        <w:rPr>
          <w:rStyle w:val="Emphasis"/>
          <w:sz w:val="24"/>
          <w:highlight w:val="green"/>
        </w:rPr>
        <w:t>superspreaders</w:t>
      </w:r>
      <w:proofErr w:type="spellEnd"/>
      <w:r w:rsidRPr="00C01178">
        <w:rPr>
          <w:rStyle w:val="Emphasis"/>
          <w:sz w:val="24"/>
          <w:highlight w:val="green"/>
        </w:rPr>
        <w:t>.”</w:t>
      </w:r>
      <w:r w:rsidRPr="00C01178">
        <w:rPr>
          <w:sz w:val="16"/>
        </w:rPr>
        <w:t xml:space="preserve"> The chances of such an individual becoming infected may be low but </w:t>
      </w:r>
      <w:r w:rsidRPr="00C01178">
        <w:rPr>
          <w:rStyle w:val="StyleUnderline"/>
          <w:sz w:val="24"/>
        </w:rPr>
        <w:t xml:space="preserve">events like </w:t>
      </w:r>
      <w:r w:rsidRPr="00C01178">
        <w:rPr>
          <w:rStyle w:val="StyleUnderline"/>
          <w:sz w:val="24"/>
          <w:highlight w:val="green"/>
        </w:rPr>
        <w:t>a mass outbreak pose a</w:t>
      </w:r>
      <w:r w:rsidRPr="00C01178">
        <w:rPr>
          <w:rStyle w:val="StyleUnderline"/>
          <w:sz w:val="24"/>
        </w:rPr>
        <w:t xml:space="preserve"> much </w:t>
      </w:r>
      <w:r w:rsidRPr="00C01178">
        <w:rPr>
          <w:rStyle w:val="Emphasis"/>
          <w:sz w:val="24"/>
          <w:highlight w:val="green"/>
        </w:rPr>
        <w:t>greater risk</w:t>
      </w:r>
      <w:r w:rsidRPr="00C01178">
        <w:rPr>
          <w:sz w:val="16"/>
        </w:rPr>
        <w:t xml:space="preserve"> if they do happen. </w:t>
      </w:r>
      <w:r w:rsidRPr="00C01178">
        <w:rPr>
          <w:rStyle w:val="StyleUnderline"/>
          <w:sz w:val="24"/>
          <w:highlight w:val="green"/>
        </w:rPr>
        <w:t>If a sick food service worker</w:t>
      </w:r>
      <w:r w:rsidRPr="00C01178">
        <w:rPr>
          <w:rStyle w:val="StyleUnderline"/>
          <w:sz w:val="24"/>
        </w:rPr>
        <w:t xml:space="preserve"> in an airport </w:t>
      </w:r>
      <w:r w:rsidRPr="00C01178">
        <w:rPr>
          <w:rStyle w:val="StyleUnderline"/>
          <w:sz w:val="24"/>
          <w:highlight w:val="green"/>
        </w:rPr>
        <w:t>infects 100 passengers, or a contagion</w:t>
      </w:r>
      <w:r w:rsidRPr="00C01178">
        <w:rPr>
          <w:rStyle w:val="StyleUnderline"/>
          <w:sz w:val="24"/>
        </w:rPr>
        <w:t xml:space="preserve"> event </w:t>
      </w:r>
      <w:r w:rsidRPr="00C01178">
        <w:rPr>
          <w:rStyle w:val="StyleUnderline"/>
          <w:sz w:val="24"/>
          <w:highlight w:val="green"/>
        </w:rPr>
        <w:t xml:space="preserve">happens in mass transportation, </w:t>
      </w:r>
      <w:r w:rsidRPr="00C01178">
        <w:rPr>
          <w:rStyle w:val="Emphasis"/>
          <w:sz w:val="24"/>
          <w:highlight w:val="green"/>
        </w:rPr>
        <w:t>an outbreak could</w:t>
      </w:r>
      <w:r w:rsidRPr="00C01178">
        <w:rPr>
          <w:rStyle w:val="Emphasis"/>
          <w:sz w:val="24"/>
        </w:rPr>
        <w:t xml:space="preserve"> very well </w:t>
      </w:r>
      <w:r w:rsidRPr="00C01178">
        <w:rPr>
          <w:rStyle w:val="Emphasis"/>
          <w:sz w:val="24"/>
          <w:highlight w:val="green"/>
        </w:rPr>
        <w:t>prove unstoppable</w:t>
      </w:r>
      <w:r w:rsidRPr="0010555D">
        <w:rPr>
          <w:sz w:val="16"/>
        </w:rPr>
        <w:t>.</w:t>
      </w:r>
    </w:p>
    <w:p w14:paraId="43015166" w14:textId="77777777" w:rsidR="008E0F66" w:rsidRPr="00EF0944" w:rsidRDefault="008E0F66" w:rsidP="008E0F66"/>
    <w:p w14:paraId="249C7DB0" w14:textId="77777777" w:rsidR="008E0F66" w:rsidRPr="00A478F3" w:rsidRDefault="008E0F66" w:rsidP="008E0F66"/>
    <w:p w14:paraId="24FCC9B5" w14:textId="77777777" w:rsidR="008E0F66" w:rsidRDefault="008E0F66" w:rsidP="008E0F66">
      <w:pPr>
        <w:pStyle w:val="Heading2"/>
      </w:pPr>
      <w:r>
        <w:t>2</w:t>
      </w:r>
    </w:p>
    <w:p w14:paraId="10D2F53B" w14:textId="77777777" w:rsidR="008E0F66" w:rsidRPr="00DB300D" w:rsidRDefault="008E0F66" w:rsidP="008E0F66">
      <w:pPr>
        <w:pStyle w:val="Heading4"/>
        <w:rPr>
          <w:rFonts w:eastAsia="Times New Roman"/>
        </w:rPr>
      </w:pPr>
      <w:r w:rsidRPr="00DB300D">
        <w:rPr>
          <w:rFonts w:eastAsia="Times New Roman"/>
        </w:rPr>
        <w:t xml:space="preserve">Interpretation: The </w:t>
      </w:r>
      <w:r>
        <w:rPr>
          <w:rFonts w:eastAsia="Times New Roman"/>
        </w:rPr>
        <w:t>a</w:t>
      </w:r>
      <w:r w:rsidRPr="00DB300D">
        <w:rPr>
          <w:rFonts w:eastAsia="Times New Roman"/>
        </w:rPr>
        <w:t>ffirmative debater must specify and separately delineate the types of laborers who will be guaranteed the unconditional right to strike in the text of the 1AC.</w:t>
      </w:r>
    </w:p>
    <w:p w14:paraId="08168F0F" w14:textId="77777777" w:rsidR="008E0F66" w:rsidRPr="00DB300D" w:rsidRDefault="008E0F66" w:rsidP="008E0F66">
      <w:pPr>
        <w:pStyle w:val="Heading4"/>
        <w:rPr>
          <w:rFonts w:eastAsia="Times New Roman"/>
        </w:rPr>
      </w:pPr>
      <w:r w:rsidRPr="00DB300D">
        <w:rPr>
          <w:rFonts w:eastAsia="Times New Roman"/>
        </w:rPr>
        <w:t>Strikers’ jobs are a core question of the topic, and there’s no consensus on normal means.</w:t>
      </w:r>
    </w:p>
    <w:p w14:paraId="647AF5E2" w14:textId="77777777" w:rsidR="008E0F66" w:rsidRPr="00DB300D" w:rsidRDefault="008E0F66" w:rsidP="008E0F66">
      <w:pPr>
        <w:pStyle w:val="Heading4"/>
        <w:rPr>
          <w:rFonts w:eastAsia="Times New Roman"/>
          <w:sz w:val="14"/>
          <w:szCs w:val="14"/>
        </w:rPr>
      </w:pPr>
      <w:r w:rsidRPr="00DB300D">
        <w:rPr>
          <w:rFonts w:eastAsia="Times New Roman"/>
        </w:rPr>
        <w:t>Mason, 18</w:t>
      </w:r>
      <w:r w:rsidRPr="00DB300D">
        <w:rPr>
          <w:rFonts w:eastAsia="Times New Roman"/>
          <w:sz w:val="14"/>
          <w:szCs w:val="14"/>
        </w:rPr>
        <w:t xml:space="preserve">  Elinor Mason, Open Democracy, “On Striking, and the Recognition that Ethics are a Collective Affair” (April 3, 2018), </w:t>
      </w:r>
      <w:hyperlink r:id="rId10">
        <w:r w:rsidRPr="00DB300D">
          <w:rPr>
            <w:rFonts w:eastAsia="Times New Roman"/>
            <w:color w:val="1155CC"/>
            <w:sz w:val="14"/>
            <w:szCs w:val="14"/>
            <w:u w:val="single"/>
          </w:rPr>
          <w:t>https://www.opendemocracy.net/en/opendemocracyuk/on-striking-and-recognition-that-ethics-are-collective-affair/</w:t>
        </w:r>
      </w:hyperlink>
      <w:r w:rsidRPr="00DB300D">
        <w:rPr>
          <w:rFonts w:eastAsia="Times New Roman"/>
          <w:sz w:val="14"/>
          <w:szCs w:val="14"/>
        </w:rPr>
        <w:t xml:space="preserve"> </w:t>
      </w:r>
    </w:p>
    <w:p w14:paraId="5C37CB39" w14:textId="77777777" w:rsidR="008E0F66" w:rsidRPr="00DB300D" w:rsidRDefault="008E0F66" w:rsidP="008E0F66">
      <w:pPr>
        <w:pStyle w:val="Heading4"/>
        <w:rPr>
          <w:rFonts w:eastAsia="Times New Roman"/>
          <w:sz w:val="14"/>
          <w:szCs w:val="14"/>
          <w:highlight w:val="cyan"/>
        </w:rPr>
      </w:pPr>
      <w:r>
        <w:rPr>
          <w:rFonts w:eastAsia="Times New Roman"/>
          <w:sz w:val="14"/>
          <w:szCs w:val="14"/>
        </w:rPr>
        <w:t>The primary aim of a strike is to harm the interests of the employer.</w:t>
      </w:r>
      <w:r>
        <w:rPr>
          <w:rFonts w:eastAsia="Times New Roman"/>
          <w:sz w:val="16"/>
          <w:szCs w:val="16"/>
        </w:rPr>
        <w:t xml:space="preserve"> </w:t>
      </w:r>
      <w:r w:rsidRPr="00DB300D">
        <w:rPr>
          <w:rFonts w:eastAsia="Times New Roman"/>
          <w:highlight w:val="cyan"/>
          <w:u w:val="single"/>
        </w:rPr>
        <w:t>Public Sector workers, will, inevitably end up harming the public</w:t>
      </w:r>
      <w:r>
        <w:rPr>
          <w:rFonts w:eastAsia="Times New Roman"/>
          <w:u w:val="single"/>
        </w:rPr>
        <w:t xml:space="preserve"> too</w:t>
      </w:r>
      <w:r>
        <w:rPr>
          <w:rFonts w:eastAsia="Times New Roman"/>
          <w:sz w:val="14"/>
          <w:szCs w:val="14"/>
          <w:u w:val="single"/>
        </w:rPr>
        <w:t>.</w:t>
      </w:r>
      <w:r>
        <w:rPr>
          <w:rFonts w:eastAsia="Times New Roman"/>
          <w:sz w:val="14"/>
          <w:szCs w:val="14"/>
        </w:rPr>
        <w:t xml:space="preserve"> In the public sector, the work we do is a public good, and if we withdraw our </w:t>
      </w:r>
      <w:proofErr w:type="spellStart"/>
      <w:r>
        <w:rPr>
          <w:rFonts w:eastAsia="Times New Roman"/>
          <w:sz w:val="14"/>
          <w:szCs w:val="14"/>
        </w:rPr>
        <w:t>labour</w:t>
      </w:r>
      <w:proofErr w:type="spellEnd"/>
      <w:r>
        <w:rPr>
          <w:rFonts w:eastAsia="Times New Roman"/>
          <w:sz w:val="14"/>
          <w:szCs w:val="14"/>
        </w:rPr>
        <w:t xml:space="preserve">, we hurt the public. </w:t>
      </w:r>
      <w:r w:rsidRPr="00DB300D">
        <w:rPr>
          <w:rFonts w:eastAsia="Times New Roman"/>
          <w:highlight w:val="cyan"/>
          <w:u w:val="single"/>
        </w:rPr>
        <w:t>How much harm</w:t>
      </w:r>
      <w:r>
        <w:rPr>
          <w:rFonts w:eastAsia="Times New Roman"/>
          <w:u w:val="single"/>
        </w:rPr>
        <w:t xml:space="preserve"> there is </w:t>
      </w:r>
      <w:r w:rsidRPr="00DB300D">
        <w:rPr>
          <w:rFonts w:eastAsia="Times New Roman"/>
          <w:highlight w:val="cyan"/>
          <w:u w:val="single"/>
        </w:rPr>
        <w:t>depends on what area</w:t>
      </w:r>
      <w:r>
        <w:rPr>
          <w:rFonts w:eastAsia="Times New Roman"/>
          <w:u w:val="single"/>
        </w:rPr>
        <w:t xml:space="preserve">, and what sort of public good </w:t>
      </w:r>
      <w:r w:rsidRPr="00DB300D">
        <w:rPr>
          <w:rFonts w:eastAsia="Times New Roman"/>
          <w:highlight w:val="cyan"/>
          <w:u w:val="single"/>
        </w:rPr>
        <w:t>we are talking about</w:t>
      </w:r>
      <w:r>
        <w:rPr>
          <w:rFonts w:eastAsia="Times New Roman"/>
          <w:u w:val="single"/>
        </w:rPr>
        <w:t xml:space="preserve"> – </w:t>
      </w:r>
      <w:r w:rsidRPr="00DB300D">
        <w:rPr>
          <w:rFonts w:eastAsia="Times New Roman"/>
          <w:highlight w:val="cyan"/>
          <w:u w:val="single"/>
        </w:rPr>
        <w:t>the potential harm from doctors striking is greater than the</w:t>
      </w:r>
      <w:r>
        <w:rPr>
          <w:rFonts w:eastAsia="Times New Roman"/>
          <w:u w:val="single"/>
        </w:rPr>
        <w:t xml:space="preserve"> potential </w:t>
      </w:r>
      <w:r w:rsidRPr="00DB300D">
        <w:rPr>
          <w:rFonts w:eastAsia="Times New Roman"/>
          <w:highlight w:val="cyan"/>
          <w:u w:val="single"/>
        </w:rPr>
        <w:t>harm [professors] do</w:t>
      </w:r>
      <w:r>
        <w:rPr>
          <w:rFonts w:eastAsia="Times New Roman"/>
          <w:u w:val="single"/>
        </w:rPr>
        <w:t xml:space="preserve"> here.</w:t>
      </w:r>
      <w:r>
        <w:rPr>
          <w:rFonts w:eastAsia="Times New Roman"/>
          <w:sz w:val="14"/>
          <w:szCs w:val="14"/>
        </w:rPr>
        <w:t xml:space="preserve"> The harm we do to our students in striking is nonetheless significant, and it needs to be defended.</w:t>
      </w:r>
    </w:p>
    <w:p w14:paraId="637C27AA" w14:textId="77777777" w:rsidR="008E0F66" w:rsidRDefault="008E0F66" w:rsidP="008E0F66">
      <w:pPr>
        <w:pStyle w:val="Heading4"/>
      </w:pPr>
      <w:r>
        <w:t xml:space="preserve">Violation: they don’t </w:t>
      </w:r>
    </w:p>
    <w:p w14:paraId="2D0A9C6B" w14:textId="77777777" w:rsidR="008E0F66" w:rsidRDefault="008E0F66" w:rsidP="008E0F66">
      <w:pPr>
        <w:pStyle w:val="Heading4"/>
      </w:pPr>
      <w:r>
        <w:t>Standards:</w:t>
      </w:r>
    </w:p>
    <w:p w14:paraId="0B1F91C9" w14:textId="77777777" w:rsidR="008E0F66" w:rsidRPr="007D0451" w:rsidRDefault="008E0F66" w:rsidP="008E0F66">
      <w:pPr>
        <w:pStyle w:val="Heading4"/>
      </w:pPr>
      <w:r>
        <w:t xml:space="preserve">1] </w:t>
      </w:r>
      <w:r w:rsidRPr="007D0451">
        <w:rPr>
          <w:u w:val="single"/>
        </w:rPr>
        <w:t>Shiftiness</w:t>
      </w:r>
      <w:r>
        <w:t xml:space="preserve"> – They can redefine the jobs defended by the 1AC in the 1AR which allows them to recontextualize their enforcement mechanism to wriggle out of DA’s. </w:t>
      </w:r>
    </w:p>
    <w:p w14:paraId="5528887C" w14:textId="77777777" w:rsidR="008E0F66" w:rsidRDefault="008E0F66" w:rsidP="008E0F66">
      <w:pPr>
        <w:pStyle w:val="Heading4"/>
      </w:pPr>
      <w:r>
        <w:t xml:space="preserve">2] </w:t>
      </w:r>
      <w:r w:rsidRPr="007D0451">
        <w:rPr>
          <w:u w:val="single"/>
        </w:rPr>
        <w:t>Real World</w:t>
      </w:r>
      <w:r>
        <w:t xml:space="preserve"> – Policy makers will always specify about the mandates of the plan. It also means zero solvency, since vague </w:t>
      </w:r>
      <w:proofErr w:type="spellStart"/>
      <w:r>
        <w:t>affs</w:t>
      </w:r>
      <w:proofErr w:type="spellEnd"/>
      <w:r>
        <w:t xml:space="preserve"> get rolled back or circumvented.</w:t>
      </w:r>
    </w:p>
    <w:p w14:paraId="0F08ED4B" w14:textId="77777777" w:rsidR="008E0F66" w:rsidRDefault="008E0F66" w:rsidP="008E0F66">
      <w:pPr>
        <w:pStyle w:val="Heading4"/>
      </w:pPr>
      <w:r>
        <w:t>The shell isn’t regressive or arbitrary – it’s an active part of drafting bills and is central to any advocacy.</w:t>
      </w:r>
    </w:p>
    <w:p w14:paraId="64840D77" w14:textId="77777777" w:rsidR="008E0F66" w:rsidRPr="00143A04" w:rsidRDefault="008E0F66" w:rsidP="008E0F66">
      <w:pPr>
        <w:pStyle w:val="Heading4"/>
        <w:rPr>
          <w:rFonts w:eastAsia="MS Gothic"/>
          <w:b w:val="0"/>
          <w:iCs w:val="0"/>
        </w:rPr>
      </w:pPr>
      <w:r w:rsidRPr="00143A04">
        <w:rPr>
          <w:rFonts w:eastAsia="MS Gothic"/>
        </w:rPr>
        <w:t xml:space="preserve">Paradigms – </w:t>
      </w:r>
      <w:r w:rsidRPr="00143A04">
        <w:rPr>
          <w:rFonts w:eastAsia="MS Gothic"/>
          <w:u w:val="single"/>
        </w:rPr>
        <w:t>Fairness</w:t>
      </w:r>
      <w:r w:rsidRPr="00143A04">
        <w:rPr>
          <w:rFonts w:eastAsia="MS Gothic"/>
        </w:rPr>
        <w:t xml:space="preserve"> – </w:t>
      </w:r>
      <w:bookmarkStart w:id="0" w:name="_Hlk75410603"/>
      <w:r w:rsidRPr="00143A04">
        <w:rPr>
          <w:rFonts w:eastAsia="MS Gothic"/>
        </w:rPr>
        <w:t>debate is a competitive activity that requires fairness for objective evaluation</w:t>
      </w:r>
      <w:bookmarkEnd w:id="0"/>
      <w:r w:rsidRPr="00143A04">
        <w:rPr>
          <w:rFonts w:eastAsia="MS Gothic"/>
        </w:rPr>
        <w:t xml:space="preserve">. </w:t>
      </w:r>
      <w:r>
        <w:rPr>
          <w:rFonts w:eastAsia="MS Gothic"/>
          <w:u w:val="single"/>
        </w:rPr>
        <w:t>Education</w:t>
      </w:r>
      <w:r>
        <w:rPr>
          <w:rFonts w:eastAsia="MS Gothic"/>
        </w:rPr>
        <w:t xml:space="preserve"> – it’s why schools fund debate.</w:t>
      </w:r>
      <w:r w:rsidRPr="00143A04">
        <w:rPr>
          <w:rFonts w:eastAsia="MS Gothic"/>
        </w:rPr>
        <w:t xml:space="preserve"> </w:t>
      </w:r>
      <w:r w:rsidRPr="00143A04">
        <w:rPr>
          <w:rFonts w:eastAsia="MS Gothic"/>
          <w:u w:val="single"/>
        </w:rPr>
        <w:t>Drop the debater</w:t>
      </w:r>
      <w:r w:rsidRPr="00143A04">
        <w:rPr>
          <w:rFonts w:eastAsia="MS Gothic"/>
        </w:rPr>
        <w:t xml:space="preserve"> – a] indicts the </w:t>
      </w:r>
      <w:proofErr w:type="spellStart"/>
      <w:r w:rsidRPr="00143A04">
        <w:rPr>
          <w:rFonts w:eastAsia="MS Gothic"/>
        </w:rPr>
        <w:t>aff</w:t>
      </w:r>
      <w:proofErr w:type="spellEnd"/>
      <w:r w:rsidRPr="00143A04">
        <w:rPr>
          <w:rFonts w:eastAsia="MS Gothic"/>
        </w:rPr>
        <w:t xml:space="preserve"> so drop the </w:t>
      </w:r>
      <w:proofErr w:type="spellStart"/>
      <w:r w:rsidRPr="00143A04">
        <w:rPr>
          <w:rFonts w:eastAsia="MS Gothic"/>
        </w:rPr>
        <w:t>arg</w:t>
      </w:r>
      <w:proofErr w:type="spellEnd"/>
      <w:r w:rsidRPr="00143A04">
        <w:rPr>
          <w:rFonts w:eastAsia="MS Gothic"/>
        </w:rPr>
        <w:t xml:space="preserve"> is drop the debater b] deter future abuse </w:t>
      </w:r>
      <w:r w:rsidRPr="00143A04">
        <w:rPr>
          <w:rFonts w:eastAsia="MS Gothic"/>
          <w:u w:val="single"/>
        </w:rPr>
        <w:t xml:space="preserve">Competing </w:t>
      </w:r>
      <w:proofErr w:type="spellStart"/>
      <w:r w:rsidRPr="00143A04">
        <w:rPr>
          <w:rFonts w:eastAsia="MS Gothic"/>
          <w:u w:val="single"/>
        </w:rPr>
        <w:t>interps</w:t>
      </w:r>
      <w:proofErr w:type="spellEnd"/>
      <w:r w:rsidRPr="00143A04">
        <w:rPr>
          <w:rFonts w:eastAsia="MS Gothic"/>
        </w:rPr>
        <w:t xml:space="preserve"> – a] reasonability is arbitrary and encourages judge intervention since there’s no clear norm b] it creates a race to the top where we create the best possible norms for debate. </w:t>
      </w:r>
      <w:r w:rsidRPr="00143A04">
        <w:rPr>
          <w:rFonts w:eastAsia="MS Gothic"/>
          <w:u w:val="single"/>
        </w:rPr>
        <w:t>No RVIs</w:t>
      </w:r>
      <w:r w:rsidRPr="00143A04">
        <w:rPr>
          <w:rFonts w:eastAsia="MS Gothic"/>
        </w:rPr>
        <w:t xml:space="preserve"> – a] illogical, you don’t win for proving that you meet the burden of being fair, logic outweighs since it’s a prerequisite for evaluating any other argument b] RVIs incentivize baiting theory and prepping it out which leads to maximally abusive practices. c] Getting faster solves. </w:t>
      </w:r>
      <w:r>
        <w:t xml:space="preserve">CX doesn’t check since it moots all prep time. </w:t>
      </w:r>
      <w:r w:rsidRPr="00143A04">
        <w:rPr>
          <w:rFonts w:eastAsia="MS Gothic"/>
          <w:u w:val="single"/>
        </w:rPr>
        <w:t>1NC theory first</w:t>
      </w:r>
      <w:r w:rsidRPr="00143A04">
        <w:rPr>
          <w:rFonts w:eastAsia="MS Gothic"/>
        </w:rPr>
        <w:t xml:space="preserve"> – a] If I was </w:t>
      </w:r>
      <w:proofErr w:type="gramStart"/>
      <w:r w:rsidRPr="00143A04">
        <w:rPr>
          <w:rFonts w:eastAsia="MS Gothic"/>
        </w:rPr>
        <w:t>abusive</w:t>
      </w:r>
      <w:proofErr w:type="gramEnd"/>
      <w:r w:rsidRPr="00143A04">
        <w:rPr>
          <w:rFonts w:eastAsia="MS Gothic"/>
        </w:rPr>
        <w:t xml:space="preserve"> it was because the 1AC was b] We have more speeches to norm over whether it’s a good idea. </w:t>
      </w:r>
      <w:r w:rsidRPr="00143A04">
        <w:rPr>
          <w:rFonts w:eastAsia="MS Gothic"/>
          <w:u w:val="single"/>
        </w:rPr>
        <w:t xml:space="preserve">Neg abuse o/w </w:t>
      </w:r>
      <w:proofErr w:type="spellStart"/>
      <w:r w:rsidRPr="00143A04">
        <w:rPr>
          <w:rFonts w:eastAsia="MS Gothic"/>
          <w:u w:val="single"/>
        </w:rPr>
        <w:t>aff</w:t>
      </w:r>
      <w:proofErr w:type="spellEnd"/>
      <w:r w:rsidRPr="00143A04">
        <w:rPr>
          <w:rFonts w:eastAsia="MS Gothic"/>
          <w:u w:val="single"/>
        </w:rPr>
        <w:t xml:space="preserve"> abuse</w:t>
      </w:r>
      <w:r w:rsidRPr="00143A04">
        <w:rPr>
          <w:rFonts w:eastAsia="MS Gothic"/>
        </w:rPr>
        <w:t xml:space="preserve"> – we both have 13 minutes but you have persuasive advantages in the 2AR on top of infinite prep time.</w:t>
      </w:r>
    </w:p>
    <w:p w14:paraId="4070D178" w14:textId="45CFC63A" w:rsidR="009A76FA" w:rsidRDefault="00997F47" w:rsidP="00997F47">
      <w:pPr>
        <w:pStyle w:val="Heading2"/>
      </w:pPr>
      <w:r>
        <w:t xml:space="preserve">Case </w:t>
      </w:r>
    </w:p>
    <w:p w14:paraId="4EF469FF" w14:textId="632247CC" w:rsidR="009D27D6" w:rsidRDefault="009D27D6" w:rsidP="009D27D6">
      <w:pPr>
        <w:pStyle w:val="Heading3"/>
      </w:pPr>
      <w:r>
        <w:t>UV</w:t>
      </w:r>
    </w:p>
    <w:p w14:paraId="3529597E" w14:textId="247572AA" w:rsidR="009D27D6" w:rsidRDefault="009D27D6" w:rsidP="009D27D6">
      <w:r>
        <w:t>No 1ar theory – allows them to run infinitely abusive shells and dump in the 2ar to win – makes being neg impossi</w:t>
      </w:r>
      <w:r w:rsidR="008E0F66">
        <w:t>b</w:t>
      </w:r>
      <w:r>
        <w:t xml:space="preserve">le </w:t>
      </w:r>
    </w:p>
    <w:p w14:paraId="01497F08" w14:textId="625E5A88" w:rsidR="0031726F" w:rsidRDefault="0031726F" w:rsidP="0031726F">
      <w:r>
        <w:t>PICs no</w:t>
      </w:r>
    </w:p>
    <w:p w14:paraId="3905687D" w14:textId="6DAC2D0F" w:rsidR="0031726F" w:rsidRDefault="0031726F" w:rsidP="0031726F">
      <w:r>
        <w:t xml:space="preserve">Comparative worlds </w:t>
      </w:r>
      <w:proofErr w:type="gramStart"/>
      <w:r>
        <w:t>is</w:t>
      </w:r>
      <w:proofErr w:type="gramEnd"/>
      <w:r>
        <w:t xml:space="preserve"> best: </w:t>
      </w:r>
    </w:p>
    <w:p w14:paraId="1F865C81" w14:textId="77777777" w:rsidR="0031726F" w:rsidRDefault="0031726F" w:rsidP="0031726F">
      <w:pPr>
        <w:pStyle w:val="ListParagraph"/>
        <w:numPr>
          <w:ilvl w:val="0"/>
          <w:numId w:val="16"/>
        </w:numPr>
      </w:pPr>
      <w:r>
        <w:t xml:space="preserve">Clash </w:t>
      </w:r>
    </w:p>
    <w:p w14:paraId="00977338" w14:textId="77777777" w:rsidR="0031726F" w:rsidRDefault="0031726F" w:rsidP="0031726F">
      <w:pPr>
        <w:pStyle w:val="ListParagraph"/>
        <w:numPr>
          <w:ilvl w:val="1"/>
          <w:numId w:val="16"/>
        </w:numPr>
      </w:pPr>
      <w:r>
        <w:t>More literature on hypothetical worlds of the resolution than the statement itself</w:t>
      </w:r>
    </w:p>
    <w:p w14:paraId="4D2BE137" w14:textId="77777777" w:rsidR="0031726F" w:rsidRDefault="0031726F" w:rsidP="0031726F">
      <w:pPr>
        <w:pStyle w:val="ListParagraph"/>
        <w:numPr>
          <w:ilvl w:val="1"/>
          <w:numId w:val="16"/>
        </w:numPr>
      </w:pPr>
      <w:r>
        <w:t xml:space="preserve">Avoids stale debates by recycling the same </w:t>
      </w:r>
      <w:proofErr w:type="spellStart"/>
      <w:r>
        <w:t>phil</w:t>
      </w:r>
      <w:proofErr w:type="spellEnd"/>
      <w:r>
        <w:t xml:space="preserve"> authors over and over again</w:t>
      </w:r>
    </w:p>
    <w:p w14:paraId="276BEBD3" w14:textId="77777777" w:rsidR="0031726F" w:rsidRDefault="0031726F" w:rsidP="0031726F">
      <w:pPr>
        <w:pStyle w:val="ListParagraph"/>
        <w:numPr>
          <w:ilvl w:val="1"/>
          <w:numId w:val="16"/>
        </w:numPr>
      </w:pPr>
      <w:r>
        <w:t xml:space="preserve">Avoids 1nc offense </w:t>
      </w:r>
    </w:p>
    <w:p w14:paraId="7242D1B8" w14:textId="77777777" w:rsidR="0031726F" w:rsidRDefault="0031726F" w:rsidP="0031726F">
      <w:r>
        <w:t xml:space="preserve">Education OW – only real impact we take out of round </w:t>
      </w:r>
    </w:p>
    <w:p w14:paraId="08747868" w14:textId="77777777" w:rsidR="0031726F" w:rsidRDefault="0031726F" w:rsidP="0031726F">
      <w:pPr>
        <w:pStyle w:val="ListParagraph"/>
        <w:numPr>
          <w:ilvl w:val="0"/>
          <w:numId w:val="16"/>
        </w:numPr>
      </w:pPr>
      <w:r>
        <w:t xml:space="preserve">Side bias </w:t>
      </w:r>
    </w:p>
    <w:p w14:paraId="773BEB4B" w14:textId="77777777" w:rsidR="0031726F" w:rsidRDefault="0031726F" w:rsidP="0031726F">
      <w:pPr>
        <w:pStyle w:val="ListParagraph"/>
        <w:numPr>
          <w:ilvl w:val="1"/>
          <w:numId w:val="16"/>
        </w:numPr>
      </w:pPr>
      <w:r>
        <w:t>Phil lit will be biased depending on the topic</w:t>
      </w:r>
    </w:p>
    <w:p w14:paraId="50BEA151" w14:textId="77777777" w:rsidR="0031726F" w:rsidRDefault="0031726F" w:rsidP="0031726F">
      <w:pPr>
        <w:pStyle w:val="ListParagraph"/>
        <w:numPr>
          <w:ilvl w:val="1"/>
          <w:numId w:val="16"/>
        </w:numPr>
      </w:pPr>
      <w:r>
        <w:t>Kills fairness</w:t>
      </w:r>
    </w:p>
    <w:p w14:paraId="3C3F910B" w14:textId="77777777" w:rsidR="0031726F" w:rsidRPr="007649A4" w:rsidRDefault="0031726F" w:rsidP="0031726F">
      <w:r>
        <w:t xml:space="preserve">Defense: they can still run deontology-based arguments, our </w:t>
      </w:r>
      <w:proofErr w:type="spellStart"/>
      <w:r>
        <w:t>interp</w:t>
      </w:r>
      <w:proofErr w:type="spellEnd"/>
      <w:r>
        <w:t xml:space="preserve"> doesn’t exclude their lit base. </w:t>
      </w:r>
    </w:p>
    <w:p w14:paraId="0D23FF4A" w14:textId="77777777" w:rsidR="0031726F" w:rsidRPr="009D27D6" w:rsidRDefault="0031726F" w:rsidP="009D27D6"/>
    <w:p w14:paraId="0AA14E70" w14:textId="26827708" w:rsidR="008E0F66" w:rsidRDefault="008E0F66" w:rsidP="008E0F66">
      <w:pPr>
        <w:pStyle w:val="Heading3"/>
      </w:pPr>
      <w:r>
        <w:t>FW</w:t>
      </w:r>
    </w:p>
    <w:p w14:paraId="402675F7" w14:textId="77777777" w:rsidR="008E0F66" w:rsidRDefault="008E0F66" w:rsidP="008E0F66">
      <w:pPr>
        <w:pStyle w:val="Heading4"/>
      </w:pPr>
      <w:bookmarkStart w:id="1" w:name="_Hlk76387190"/>
      <w:r>
        <w:t xml:space="preserve">The standard is maximizing pleasure and minimizing pain: </w:t>
      </w:r>
    </w:p>
    <w:p w14:paraId="1E88676A" w14:textId="77777777" w:rsidR="008E0F66" w:rsidRPr="00A3034A" w:rsidRDefault="008E0F66" w:rsidP="008E0F66">
      <w:pPr>
        <w:pStyle w:val="Heading4"/>
        <w:rPr>
          <w:bCs/>
          <w:u w:val="single"/>
        </w:rPr>
      </w:pPr>
      <w:r w:rsidRPr="00A3034A">
        <w:t>Pleasure and pain</w:t>
      </w:r>
      <w:r>
        <w:t xml:space="preserve"> have intrinsic evolutionary value – neuroscience studies prove</w:t>
      </w:r>
    </w:p>
    <w:p w14:paraId="71F40973" w14:textId="77777777" w:rsidR="008E0F66" w:rsidRPr="00A3034A" w:rsidRDefault="008E0F66" w:rsidP="008E0F66">
      <w:pPr>
        <w:rPr>
          <w:rStyle w:val="Style13ptBold"/>
        </w:rPr>
      </w:pPr>
      <w:r w:rsidRPr="00A3034A">
        <w:rPr>
          <w:rStyle w:val="Style13ptBold"/>
        </w:rPr>
        <w:t>Blum et al. 18</w:t>
      </w:r>
    </w:p>
    <w:p w14:paraId="3A1B669B" w14:textId="77777777" w:rsidR="008E0F66" w:rsidRPr="00A3034A" w:rsidRDefault="008E0F66" w:rsidP="008E0F66">
      <w:pPr>
        <w:rPr>
          <w:rFonts w:asciiTheme="minorHAnsi" w:hAnsiTheme="minorHAnsi" w:cstheme="minorHAnsi"/>
          <w:sz w:val="16"/>
          <w:szCs w:val="16"/>
        </w:rPr>
      </w:pPr>
      <w:r w:rsidRPr="00A3034A">
        <w:rPr>
          <w:rFonts w:asciiTheme="minorHAnsi" w:hAnsiTheme="minorHAnsi" w:cstheme="minorHAnsi"/>
          <w:sz w:val="16"/>
          <w:szCs w:val="16"/>
        </w:rPr>
        <w:t xml:space="preserve">Kenneth Blum, 1Department of Psychiatry, </w:t>
      </w:r>
      <w:proofErr w:type="spellStart"/>
      <w:r w:rsidRPr="00A3034A">
        <w:rPr>
          <w:rFonts w:asciiTheme="minorHAnsi" w:hAnsiTheme="minorHAnsi" w:cstheme="minorHAnsi"/>
          <w:sz w:val="16"/>
          <w:szCs w:val="16"/>
        </w:rPr>
        <w:t>Boonshoft</w:t>
      </w:r>
      <w:proofErr w:type="spellEnd"/>
      <w:r w:rsidRPr="00A3034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3034A">
        <w:rPr>
          <w:rFonts w:asciiTheme="minorHAnsi" w:hAnsiTheme="minorHAnsi" w:cstheme="minorHAnsi"/>
          <w:sz w:val="16"/>
          <w:szCs w:val="16"/>
        </w:rPr>
        <w:t>Geneus</w:t>
      </w:r>
      <w:proofErr w:type="spellEnd"/>
      <w:r w:rsidRPr="00A3034A">
        <w:rPr>
          <w:rFonts w:asciiTheme="minorHAnsi" w:hAnsiTheme="minorHAnsi" w:cstheme="minorHAnsi"/>
          <w:sz w:val="16"/>
          <w:szCs w:val="16"/>
        </w:rPr>
        <w:t xml:space="preserve"> Health LLC, San Antonio, TX, USA 6Department of Addiction Research &amp; Therapy, </w:t>
      </w:r>
      <w:proofErr w:type="spellStart"/>
      <w:r w:rsidRPr="00A3034A">
        <w:rPr>
          <w:rFonts w:asciiTheme="minorHAnsi" w:hAnsiTheme="minorHAnsi" w:cstheme="minorHAnsi"/>
          <w:sz w:val="16"/>
          <w:szCs w:val="16"/>
        </w:rPr>
        <w:t>Nupathways</w:t>
      </w:r>
      <w:proofErr w:type="spellEnd"/>
      <w:r w:rsidRPr="00A3034A">
        <w:rPr>
          <w:rFonts w:asciiTheme="minorHAnsi" w:hAnsiTheme="minorHAnsi" w:cstheme="minorHAnsi"/>
          <w:sz w:val="16"/>
          <w:szCs w:val="16"/>
        </w:rPr>
        <w:t xml:space="preserve"> Inc., </w:t>
      </w:r>
      <w:proofErr w:type="spellStart"/>
      <w:r w:rsidRPr="00A3034A">
        <w:rPr>
          <w:rFonts w:asciiTheme="minorHAnsi" w:hAnsiTheme="minorHAnsi" w:cstheme="minorHAnsi"/>
          <w:sz w:val="16"/>
          <w:szCs w:val="16"/>
        </w:rPr>
        <w:t>Innsbrook</w:t>
      </w:r>
      <w:proofErr w:type="spellEnd"/>
      <w:r w:rsidRPr="00A3034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3034A">
        <w:rPr>
          <w:rFonts w:asciiTheme="minorHAnsi" w:hAnsiTheme="minorHAnsi" w:cstheme="minorHAnsi"/>
          <w:sz w:val="16"/>
          <w:szCs w:val="16"/>
        </w:rPr>
        <w:t>Eötvös</w:t>
      </w:r>
      <w:proofErr w:type="spellEnd"/>
      <w:r w:rsidRPr="00A3034A">
        <w:rPr>
          <w:rFonts w:asciiTheme="minorHAnsi" w:hAnsiTheme="minorHAnsi" w:cstheme="minorHAnsi"/>
          <w:sz w:val="16"/>
          <w:szCs w:val="16"/>
        </w:rPr>
        <w:t xml:space="preserve"> </w:t>
      </w:r>
      <w:proofErr w:type="spellStart"/>
      <w:r w:rsidRPr="00A3034A">
        <w:rPr>
          <w:rFonts w:asciiTheme="minorHAnsi" w:hAnsiTheme="minorHAnsi" w:cstheme="minorHAnsi"/>
          <w:sz w:val="16"/>
          <w:szCs w:val="16"/>
        </w:rPr>
        <w:t>Loránd</w:t>
      </w:r>
      <w:proofErr w:type="spellEnd"/>
      <w:r w:rsidRPr="00A3034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A3034A">
        <w:rPr>
          <w:rFonts w:asciiTheme="minorHAnsi" w:hAnsiTheme="minorHAnsi" w:cstheme="minorHAnsi"/>
          <w:sz w:val="16"/>
          <w:szCs w:val="16"/>
        </w:rPr>
        <w:t>Lederach</w:t>
      </w:r>
      <w:proofErr w:type="spellEnd"/>
      <w:r w:rsidRPr="00A3034A">
        <w:rPr>
          <w:rFonts w:asciiTheme="minorHAnsi" w:hAnsiTheme="minorHAnsi" w:cstheme="minorHAnsi"/>
          <w:sz w:val="16"/>
          <w:szCs w:val="16"/>
        </w:rPr>
        <w:t xml:space="preserve">, PA., USA 12National Human Genome Center at Howard University, Washington, DC., USA, Marjorie </w:t>
      </w:r>
      <w:proofErr w:type="spellStart"/>
      <w:r w:rsidRPr="00A3034A">
        <w:rPr>
          <w:rFonts w:asciiTheme="minorHAnsi" w:hAnsiTheme="minorHAnsi" w:cstheme="minorHAnsi"/>
          <w:sz w:val="16"/>
          <w:szCs w:val="16"/>
        </w:rPr>
        <w:t>Gondré</w:t>
      </w:r>
      <w:proofErr w:type="spellEnd"/>
      <w:r w:rsidRPr="00A3034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034A">
        <w:rPr>
          <w:rFonts w:asciiTheme="minorHAnsi" w:hAnsiTheme="minorHAnsi" w:cstheme="minorHAnsi"/>
          <w:sz w:val="16"/>
          <w:szCs w:val="16"/>
        </w:rPr>
        <w:t>Modestino</w:t>
      </w:r>
      <w:proofErr w:type="spellEnd"/>
      <w:r w:rsidRPr="00A3034A">
        <w:rPr>
          <w:rFonts w:asciiTheme="minorHAnsi" w:hAnsiTheme="minorHAnsi" w:cstheme="minorHAnsi"/>
          <w:sz w:val="16"/>
          <w:szCs w:val="16"/>
        </w:rPr>
        <w:t xml:space="preserve">, 14Department of Psychology, Curry College, Milton, MA, USA, Rajendra D </w:t>
      </w:r>
      <w:proofErr w:type="spellStart"/>
      <w:r w:rsidRPr="00A3034A">
        <w:rPr>
          <w:rFonts w:asciiTheme="minorHAnsi" w:hAnsiTheme="minorHAnsi" w:cstheme="minorHAnsi"/>
          <w:sz w:val="16"/>
          <w:szCs w:val="16"/>
        </w:rPr>
        <w:t>Badgaiyan</w:t>
      </w:r>
      <w:proofErr w:type="spellEnd"/>
      <w:r w:rsidRPr="00A3034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483C1C74" w14:textId="77777777" w:rsidR="008E0F66" w:rsidRPr="00A3034A" w:rsidRDefault="008E0F66" w:rsidP="008E0F66">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451C674E" w14:textId="77777777" w:rsidR="008E0F66" w:rsidRPr="00A3034A" w:rsidRDefault="008E0F66" w:rsidP="008E0F66">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6DB3FB04" w14:textId="77777777" w:rsidR="008E0F66" w:rsidRPr="00A3034A" w:rsidRDefault="008E0F66" w:rsidP="008E0F66">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2CB1C6EF" w14:textId="77777777" w:rsidR="008E0F66" w:rsidRPr="00A3034A" w:rsidRDefault="008E0F66" w:rsidP="008E0F66">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3B2989AE" w14:textId="77777777" w:rsidR="008E0F66" w:rsidRPr="00A3034A" w:rsidRDefault="008E0F66" w:rsidP="008E0F66">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3939D4C" w14:textId="77777777" w:rsidR="008E0F66" w:rsidRPr="00A3034A" w:rsidRDefault="008E0F66" w:rsidP="008E0F66">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1063239" w14:textId="77777777" w:rsidR="008E0F66" w:rsidRPr="00A3034A" w:rsidRDefault="008E0F66" w:rsidP="008E0F66">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35C15E5E" w14:textId="77777777" w:rsidR="008E0F66" w:rsidRPr="00A3034A" w:rsidRDefault="008E0F66" w:rsidP="008E0F66">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64E15B0" w14:textId="77777777" w:rsidR="008E0F66" w:rsidRPr="00A3034A" w:rsidRDefault="008E0F66" w:rsidP="008E0F66">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0CA2DD1A" w14:textId="77777777" w:rsidR="008E0F66" w:rsidRPr="00A3034A" w:rsidRDefault="008E0F66" w:rsidP="008E0F66">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5F08F1F4" w14:textId="77777777" w:rsidR="008E0F66" w:rsidRPr="00A3034A" w:rsidRDefault="008E0F66" w:rsidP="008E0F66">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753710BA" w14:textId="77777777" w:rsidR="008E0F66" w:rsidRPr="00A3034A" w:rsidRDefault="008E0F66" w:rsidP="008E0F66">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5C89AFC5" w14:textId="77777777" w:rsidR="008E0F66" w:rsidRPr="00A3034A" w:rsidRDefault="008E0F66" w:rsidP="008E0F66">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292910AE" w14:textId="77777777" w:rsidR="008E0F66" w:rsidRPr="00A3034A" w:rsidRDefault="008E0F66" w:rsidP="008E0F66">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7719D35" w14:textId="77777777" w:rsidR="008E0F66" w:rsidRPr="00A3034A" w:rsidRDefault="008E0F66" w:rsidP="008E0F66">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4CA8C45C" w14:textId="77777777" w:rsidR="008E0F66" w:rsidRPr="00A3034A" w:rsidRDefault="008E0F66" w:rsidP="008E0F66">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181C98E" w14:textId="77777777" w:rsidR="008E0F66" w:rsidRPr="00A3034A" w:rsidRDefault="008E0F66" w:rsidP="008E0F66">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B1DEEAD" w14:textId="77777777" w:rsidR="008E0F66" w:rsidRPr="00A3034A" w:rsidRDefault="008E0F66" w:rsidP="008E0F66">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765A557C" w14:textId="77777777" w:rsidR="008E0F66" w:rsidRPr="00A3034A" w:rsidRDefault="008E0F66" w:rsidP="008E0F66">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028E7E58" w14:textId="77777777" w:rsidR="008E0F66" w:rsidRPr="00A3034A" w:rsidRDefault="008E0F66" w:rsidP="008E0F66">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F91B908" w14:textId="77777777" w:rsidR="008E0F66" w:rsidRPr="00A3034A" w:rsidRDefault="008E0F66" w:rsidP="008E0F66">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04743131" w14:textId="77777777" w:rsidR="008E0F66" w:rsidRPr="00A3034A" w:rsidRDefault="008E0F66" w:rsidP="008E0F66">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788FE1A4" w14:textId="77777777" w:rsidR="008E0F66" w:rsidRDefault="008E0F66" w:rsidP="008E0F66">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2D03D4D" w14:textId="77777777" w:rsidR="008E0F66" w:rsidRDefault="008E0F66" w:rsidP="008E0F66">
      <w:pPr>
        <w:pStyle w:val="Heading4"/>
      </w:pPr>
      <w:r>
        <w:t xml:space="preserve">3) Actor specificity: states don’t have </w:t>
      </w:r>
      <w:proofErr w:type="gramStart"/>
      <w:r>
        <w:t>intent,</w:t>
      </w:r>
      <w:proofErr w:type="gramEnd"/>
      <w:r>
        <w:t xml:space="preserve"> they can’t take action that benefits everyone equally so they have to use util to decide on the best mode of action </w:t>
      </w:r>
    </w:p>
    <w:p w14:paraId="49CC7C07" w14:textId="77777777" w:rsidR="008E0F66" w:rsidRDefault="008E0F66" w:rsidP="008E0F66">
      <w:pPr>
        <w:pStyle w:val="Heading4"/>
      </w:pPr>
      <w:r>
        <w:t xml:space="preserve">4) Extinction first: </w:t>
      </w:r>
    </w:p>
    <w:p w14:paraId="44BEF634" w14:textId="77777777" w:rsidR="008E0F66" w:rsidRPr="00756545" w:rsidRDefault="008E0F66" w:rsidP="008E0F66">
      <w:pPr>
        <w:rPr>
          <w:rStyle w:val="Style13ptBold"/>
        </w:rPr>
      </w:pPr>
      <w:r w:rsidRPr="00756545">
        <w:rPr>
          <w:rStyle w:val="Style13ptBold"/>
        </w:rPr>
        <w:t xml:space="preserve">a) philosophers have been debating about morality for centuries and they’re still inconclusive, life is a pre-requisite in order to continue pondering about morality </w:t>
      </w:r>
    </w:p>
    <w:p w14:paraId="6CF804AD" w14:textId="77777777" w:rsidR="008E0F66" w:rsidRPr="00756545" w:rsidRDefault="008E0F66" w:rsidP="008E0F66">
      <w:pPr>
        <w:rPr>
          <w:rStyle w:val="Style13ptBold"/>
        </w:rPr>
      </w:pPr>
      <w:r w:rsidRPr="00756545">
        <w:rPr>
          <w:rStyle w:val="Style13ptBold"/>
        </w:rPr>
        <w:t>b) precludes any form of progress in the future</w:t>
      </w:r>
    </w:p>
    <w:p w14:paraId="01D84E3F" w14:textId="77777777" w:rsidR="008E0F66" w:rsidRPr="00756545" w:rsidRDefault="008E0F66" w:rsidP="008E0F66">
      <w:pPr>
        <w:rPr>
          <w:rStyle w:val="Style13ptBold"/>
        </w:rPr>
      </w:pPr>
      <w:r w:rsidRPr="00756545">
        <w:rPr>
          <w:rStyle w:val="Style13ptBold"/>
        </w:rPr>
        <w:t xml:space="preserve">c) causes immense suffering, which is still bad under their FW </w:t>
      </w:r>
    </w:p>
    <w:p w14:paraId="623E81DB" w14:textId="77777777" w:rsidR="008E0F66" w:rsidRDefault="008E0F66" w:rsidP="008E0F66">
      <w:pPr>
        <w:rPr>
          <w:rStyle w:val="Style13ptBold"/>
        </w:rPr>
      </w:pPr>
      <w:r w:rsidRPr="00756545">
        <w:rPr>
          <w:rStyle w:val="Style13ptBold"/>
        </w:rPr>
        <w:t xml:space="preserve">d) cognitive biases cause you to underestimate the extent of extinction, which means you should overcompensate to make up for it </w:t>
      </w:r>
    </w:p>
    <w:p w14:paraId="13088688" w14:textId="77777777" w:rsidR="008E0F66" w:rsidRDefault="008E0F66" w:rsidP="008E0F66">
      <w:pPr>
        <w:pStyle w:val="Heading4"/>
        <w:rPr>
          <w:rFonts w:cs="Calibri"/>
        </w:rPr>
      </w:pPr>
      <w:r>
        <w:rPr>
          <w:rFonts w:cs="Calibri"/>
        </w:rPr>
        <w:t xml:space="preserve">e) biological life is a prerequisite to any alternative advocacy </w:t>
      </w:r>
    </w:p>
    <w:p w14:paraId="491DBCF6" w14:textId="77777777" w:rsidR="008E0F66" w:rsidRPr="00A57D71" w:rsidRDefault="008E0F66" w:rsidP="008E0F66">
      <w:pPr>
        <w:rPr>
          <w:color w:val="000000" w:themeColor="text1"/>
        </w:rPr>
      </w:pPr>
      <w:r w:rsidRPr="00A57D71">
        <w:rPr>
          <w:rStyle w:val="Style13ptBold"/>
          <w:color w:val="000000" w:themeColor="text1"/>
        </w:rPr>
        <w:t>Paterson 3</w:t>
      </w:r>
      <w:r w:rsidRPr="00A57D71">
        <w:rPr>
          <w:color w:val="000000" w:themeColor="text1"/>
        </w:rPr>
        <w:t xml:space="preserve"> – Department of Philosophy, Providence College, Rhode Island (Craig, “A Life Not Worth Living?”, Studies in Christian Ethics.</w:t>
      </w:r>
    </w:p>
    <w:p w14:paraId="14E713FE" w14:textId="77777777" w:rsidR="008E0F66" w:rsidRPr="007525C2" w:rsidRDefault="008E0F66" w:rsidP="008E0F66">
      <w:pPr>
        <w:rPr>
          <w:rStyle w:val="Style13ptBold"/>
          <w:bCs w:val="0"/>
          <w:iCs/>
          <w:color w:val="000000" w:themeColor="text1"/>
          <w:u w:val="single"/>
        </w:rPr>
      </w:pPr>
      <w:r w:rsidRPr="00A57D71">
        <w:rPr>
          <w:color w:val="000000" w:themeColor="text1"/>
          <w:sz w:val="8"/>
        </w:rPr>
        <w:t>Contrary to those accounts, I would argue that it is</w:t>
      </w:r>
      <w:r w:rsidRPr="00A57D71">
        <w:rPr>
          <w:rStyle w:val="Emphasis"/>
          <w:color w:val="000000" w:themeColor="text1"/>
        </w:rPr>
        <w:t xml:space="preserve"> </w:t>
      </w:r>
      <w:r w:rsidRPr="00BD5249">
        <w:rPr>
          <w:rStyle w:val="Emphasis"/>
          <w:color w:val="000000" w:themeColor="text1"/>
          <w:highlight w:val="green"/>
        </w:rPr>
        <w:t>death</w:t>
      </w:r>
      <w:r w:rsidRPr="00A57D71">
        <w:rPr>
          <w:rStyle w:val="Emphasis"/>
          <w:color w:val="000000" w:themeColor="text1"/>
        </w:rPr>
        <w:t xml:space="preserve"> </w:t>
      </w:r>
      <w:r w:rsidRPr="00A57D71">
        <w:rPr>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death in itself is an evil to us because it </w:t>
      </w:r>
      <w:r w:rsidRPr="00BD5249">
        <w:rPr>
          <w:rStyle w:val="Emphasis"/>
          <w:color w:val="000000" w:themeColor="text1"/>
          <w:highlight w:val="green"/>
        </w:rPr>
        <w:t>ontologically destroys the current existent subject</w:t>
      </w:r>
      <w:r w:rsidRPr="00A57D71">
        <w:rPr>
          <w:rStyle w:val="Emphasis"/>
          <w:color w:val="000000" w:themeColor="text1"/>
        </w:rPr>
        <w:t xml:space="preserve"> </w:t>
      </w:r>
      <w:r w:rsidRPr="00A57D71">
        <w:rPr>
          <w:color w:val="000000" w:themeColor="text1"/>
          <w:sz w:val="8"/>
        </w:rPr>
        <w:t xml:space="preserve">— it is the ultimate in metaphysical </w:t>
      </w:r>
      <w:proofErr w:type="spellStart"/>
      <w:r w:rsidRPr="00A57D71">
        <w:rPr>
          <w:color w:val="000000" w:themeColor="text1"/>
          <w:sz w:val="8"/>
        </w:rPr>
        <w:t>lightening</w:t>
      </w:r>
      <w:proofErr w:type="spellEnd"/>
      <w:r w:rsidRPr="00A57D71">
        <w:rPr>
          <w:color w:val="000000" w:themeColor="text1"/>
          <w:sz w:val="8"/>
        </w:rPr>
        <w:t xml:space="preserve"> strikes.80 The evil of death is truly an ontological evil borne by the person who already exists,</w:t>
      </w:r>
      <w:r w:rsidRPr="00A57D71">
        <w:rPr>
          <w:rStyle w:val="Emphasis"/>
          <w:color w:val="000000" w:themeColor="text1"/>
        </w:rPr>
        <w:t xml:space="preserve"> </w:t>
      </w:r>
      <w:r w:rsidRPr="00BD5249">
        <w:rPr>
          <w:rStyle w:val="Emphasis"/>
          <w:color w:val="000000" w:themeColor="text1"/>
          <w:highlight w:val="green"/>
        </w:rPr>
        <w:t>independently of calculations about better or worse</w:t>
      </w:r>
      <w:r w:rsidRPr="00A57D71">
        <w:rPr>
          <w:rStyle w:val="Emphasis"/>
          <w:color w:val="000000" w:themeColor="text1"/>
        </w:rPr>
        <w:t xml:space="preserve"> </w:t>
      </w:r>
      <w:r w:rsidRPr="00A57D71">
        <w:rPr>
          <w:color w:val="000000" w:themeColor="text1"/>
          <w:sz w:val="8"/>
        </w:rPr>
        <w:t>possible lives</w:t>
      </w:r>
      <w:r w:rsidRPr="00A57D71">
        <w:rPr>
          <w:rStyle w:val="Emphasis"/>
          <w:color w:val="000000" w:themeColor="text1"/>
        </w:rPr>
        <w:t xml:space="preserve">. </w:t>
      </w:r>
      <w:r w:rsidRPr="00BD5249">
        <w:rPr>
          <w:rStyle w:val="Emphasis"/>
          <w:color w:val="000000" w:themeColor="text1"/>
          <w:highlight w:val="green"/>
        </w:rPr>
        <w:t>Such an evil need not be consciously experienced</w:t>
      </w:r>
      <w:r w:rsidRPr="00A57D71">
        <w:rPr>
          <w:rStyle w:val="Emphasis"/>
          <w:color w:val="000000" w:themeColor="text1"/>
        </w:rPr>
        <w:t xml:space="preserve"> </w:t>
      </w:r>
      <w:r w:rsidRPr="00A57D71">
        <w:rPr>
          <w:color w:val="000000" w:themeColor="text1"/>
          <w:sz w:val="8"/>
        </w:rPr>
        <w:t>in order to be an evil for the kind of being a human person is. Death is an evil because of the change in kind it brings about, a change that is destructive of the type of entity that we essentially are.</w:t>
      </w:r>
      <w:r w:rsidRPr="00A57D71">
        <w:rPr>
          <w:rStyle w:val="Emphasis"/>
          <w:color w:val="000000" w:themeColor="text1"/>
        </w:rPr>
        <w:t xml:space="preserve"> </w:t>
      </w:r>
      <w:r w:rsidRPr="00BD5249">
        <w:rPr>
          <w:rStyle w:val="Emphasis"/>
          <w:color w:val="000000" w:themeColor="text1"/>
          <w:highlight w:val="green"/>
        </w:rPr>
        <w:t>Anything</w:t>
      </w:r>
      <w:r w:rsidRPr="00A57D71">
        <w:rPr>
          <w:color w:val="000000" w:themeColor="text1"/>
          <w:sz w:val="8"/>
        </w:rPr>
        <w:t>, whether caused naturally or caused by human intervention (intentional or unintentional)</w:t>
      </w:r>
      <w:r w:rsidRPr="00A57D71">
        <w:rPr>
          <w:rStyle w:val="Emphasis"/>
          <w:color w:val="000000" w:themeColor="text1"/>
        </w:rPr>
        <w:t xml:space="preserve"> </w:t>
      </w:r>
      <w:r w:rsidRPr="00BD5249">
        <w:rPr>
          <w:rStyle w:val="Emphasis"/>
          <w:color w:val="000000" w:themeColor="text1"/>
          <w:highlight w:val="green"/>
        </w:rPr>
        <w:t xml:space="preserve">that </w:t>
      </w:r>
      <w:r w:rsidRPr="00A57D71">
        <w:rPr>
          <w:rStyle w:val="Emphasis"/>
          <w:color w:val="000000" w:themeColor="text1"/>
        </w:rPr>
        <w:t xml:space="preserve">drastically </w:t>
      </w:r>
      <w:r w:rsidRPr="00BD5249">
        <w:rPr>
          <w:rStyle w:val="Emphasis"/>
          <w:color w:val="000000" w:themeColor="text1"/>
          <w:highlight w:val="green"/>
        </w:rPr>
        <w:t>interferes in the process of maintaining the person</w:t>
      </w:r>
      <w:r w:rsidRPr="00A57D71">
        <w:rPr>
          <w:rStyle w:val="Emphasis"/>
          <w:color w:val="000000" w:themeColor="text1"/>
        </w:rPr>
        <w:t xml:space="preserve"> in existence </w:t>
      </w:r>
      <w:r w:rsidRPr="00BD5249">
        <w:rPr>
          <w:rStyle w:val="Emphasis"/>
          <w:color w:val="000000" w:themeColor="text1"/>
          <w:highlight w:val="green"/>
        </w:rPr>
        <w:t xml:space="preserve">is an objective evil </w:t>
      </w:r>
      <w:r w:rsidRPr="00A57D71">
        <w:rPr>
          <w:color w:val="000000" w:themeColor="text1"/>
          <w:sz w:val="8"/>
        </w:rPr>
        <w:t>for the person. What is crucially at stake here, and is dialectically supportive of the self-</w:t>
      </w:r>
      <w:proofErr w:type="spellStart"/>
      <w:r w:rsidRPr="00A57D71">
        <w:rPr>
          <w:color w:val="000000" w:themeColor="text1"/>
          <w:sz w:val="8"/>
        </w:rPr>
        <w:t>evidency</w:t>
      </w:r>
      <w:proofErr w:type="spellEnd"/>
      <w:r w:rsidRPr="00A57D71">
        <w:rPr>
          <w:color w:val="000000" w:themeColor="text1"/>
          <w:sz w:val="8"/>
        </w:rPr>
        <w:t xml:space="preserve"> of the basic good of human life, is that death is a radical interference with the current life process of the kind of being that we are. In consequence,</w:t>
      </w:r>
      <w:r w:rsidRPr="00A57D71">
        <w:rPr>
          <w:rStyle w:val="Emphasis"/>
          <w:color w:val="000000" w:themeColor="text1"/>
        </w:rPr>
        <w:t xml:space="preserve"> </w:t>
      </w:r>
      <w:r w:rsidRPr="00BD5249">
        <w:rPr>
          <w:rStyle w:val="Emphasis"/>
          <w:color w:val="000000" w:themeColor="text1"/>
          <w:highlight w:val="green"/>
        </w:rPr>
        <w:t>death</w:t>
      </w:r>
      <w:r w:rsidRPr="00A57D71">
        <w:rPr>
          <w:rStyle w:val="Emphasis"/>
          <w:color w:val="000000" w:themeColor="text1"/>
        </w:rPr>
        <w:t xml:space="preserve"> itself </w:t>
      </w:r>
      <w:r w:rsidRPr="00BD5249">
        <w:rPr>
          <w:rStyle w:val="Emphasis"/>
          <w:color w:val="000000" w:themeColor="text1"/>
          <w:highlight w:val="green"/>
        </w:rPr>
        <w:t>can be</w:t>
      </w:r>
      <w:r w:rsidRPr="00A57D71">
        <w:rPr>
          <w:rStyle w:val="Emphasis"/>
          <w:color w:val="000000" w:themeColor="text1"/>
        </w:rPr>
        <w:t xml:space="preserve"> credibly </w:t>
      </w:r>
      <w:r w:rsidRPr="00BD5249">
        <w:rPr>
          <w:rStyle w:val="Emphasis"/>
          <w:color w:val="000000" w:themeColor="text1"/>
          <w:highlight w:val="green"/>
        </w:rPr>
        <w:t xml:space="preserve">thought of as a ‘primitive evil’ </w:t>
      </w:r>
      <w:r w:rsidRPr="00A57D71">
        <w:rPr>
          <w:rStyle w:val="Emphasis"/>
          <w:color w:val="000000" w:themeColor="text1"/>
        </w:rPr>
        <w:t xml:space="preserve">for all persons, </w:t>
      </w:r>
      <w:r w:rsidRPr="00BD5249">
        <w:rPr>
          <w:rStyle w:val="Emphasis"/>
          <w:color w:val="000000" w:themeColor="text1"/>
          <w:highlight w:val="green"/>
        </w:rPr>
        <w:t>regardless of the extent to which they are</w:t>
      </w:r>
      <w:r w:rsidRPr="00A57D71">
        <w:rPr>
          <w:rStyle w:val="Emphasis"/>
          <w:color w:val="000000" w:themeColor="text1"/>
        </w:rPr>
        <w:t xml:space="preserve"> currently or prospectively </w:t>
      </w:r>
      <w:r w:rsidRPr="00BD5249">
        <w:rPr>
          <w:rStyle w:val="Emphasis"/>
          <w:color w:val="000000" w:themeColor="text1"/>
          <w:highlight w:val="green"/>
        </w:rPr>
        <w:t>capable of participating in</w:t>
      </w:r>
      <w:r w:rsidRPr="00A57D71">
        <w:rPr>
          <w:rStyle w:val="Emphasis"/>
          <w:color w:val="000000" w:themeColor="text1"/>
        </w:rPr>
        <w:t xml:space="preserve"> a full array of the goods of </w:t>
      </w:r>
      <w:r w:rsidRPr="00BD5249">
        <w:rPr>
          <w:rStyle w:val="Emphasis"/>
          <w:color w:val="000000" w:themeColor="text1"/>
          <w:highlight w:val="green"/>
        </w:rPr>
        <w:t>life</w:t>
      </w:r>
      <w:r w:rsidRPr="00A57D71">
        <w:rPr>
          <w:rStyle w:val="Emphasis"/>
          <w:color w:val="000000" w:themeColor="text1"/>
        </w:rPr>
        <w:t>.</w:t>
      </w:r>
      <w:r w:rsidRPr="00A57D71">
        <w:rPr>
          <w:color w:val="000000" w:themeColor="text1"/>
          <w:sz w:val="8"/>
        </w:rPr>
        <w:t>81  In conclusion, concerning willed human actions, it is justifiable to state that</w:t>
      </w:r>
      <w:r w:rsidRPr="00A57D71">
        <w:rPr>
          <w:rStyle w:val="Emphasis"/>
          <w:color w:val="000000" w:themeColor="text1"/>
        </w:rPr>
        <w:t xml:space="preserve"> </w:t>
      </w:r>
      <w:r w:rsidRPr="00BD5249">
        <w:rPr>
          <w:rStyle w:val="Emphasis"/>
          <w:color w:val="000000" w:themeColor="text1"/>
          <w:highlight w:val="green"/>
        </w:rPr>
        <w:t>any</w:t>
      </w:r>
      <w:r w:rsidRPr="00A57D71">
        <w:rPr>
          <w:rStyle w:val="Emphasis"/>
          <w:color w:val="000000" w:themeColor="text1"/>
        </w:rPr>
        <w:t xml:space="preserve"> intentional </w:t>
      </w:r>
      <w:r w:rsidRPr="00BD5249">
        <w:rPr>
          <w:rStyle w:val="Emphasis"/>
          <w:color w:val="000000" w:themeColor="text1"/>
          <w:highlight w:val="green"/>
        </w:rPr>
        <w:t>rejection of</w:t>
      </w:r>
      <w:r w:rsidRPr="00A57D71">
        <w:rPr>
          <w:rStyle w:val="Emphasis"/>
          <w:color w:val="000000" w:themeColor="text1"/>
        </w:rPr>
        <w:t xml:space="preserve"> human </w:t>
      </w:r>
      <w:r w:rsidRPr="00BD5249">
        <w:rPr>
          <w:rStyle w:val="Emphasis"/>
          <w:color w:val="000000" w:themeColor="text1"/>
          <w:highlight w:val="green"/>
        </w:rPr>
        <w:t>life</w:t>
      </w:r>
      <w:r w:rsidRPr="00A57D71">
        <w:rPr>
          <w:rStyle w:val="Emphasis"/>
          <w:color w:val="000000" w:themeColor="text1"/>
        </w:rPr>
        <w:t xml:space="preserve"> itself </w:t>
      </w:r>
      <w:r w:rsidRPr="00BD5249">
        <w:rPr>
          <w:rStyle w:val="Emphasis"/>
          <w:color w:val="000000" w:themeColor="text1"/>
          <w:highlight w:val="green"/>
        </w:rPr>
        <w:t>cannot</w:t>
      </w:r>
      <w:r w:rsidRPr="00A57D71">
        <w:rPr>
          <w:rStyle w:val="Emphasis"/>
          <w:color w:val="000000" w:themeColor="text1"/>
        </w:rPr>
        <w:t xml:space="preserve"> therefore </w:t>
      </w:r>
      <w:r w:rsidRPr="00BD5249">
        <w:rPr>
          <w:rStyle w:val="Emphasis"/>
          <w:color w:val="000000" w:themeColor="text1"/>
          <w:highlight w:val="green"/>
        </w:rPr>
        <w:t>be warranted since it is an expression of an ultimate disvalue</w:t>
      </w:r>
      <w:r w:rsidRPr="00A57D71">
        <w:rPr>
          <w:rStyle w:val="Emphasis"/>
          <w:color w:val="000000" w:themeColor="text1"/>
        </w:rPr>
        <w:t xml:space="preserve"> </w:t>
      </w:r>
      <w:r w:rsidRPr="00A57D71">
        <w:rPr>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7FF6BCF4" w14:textId="77777777" w:rsidR="008E0F66" w:rsidRDefault="008E0F66" w:rsidP="008E0F66">
      <w:pPr>
        <w:pStyle w:val="Heading4"/>
      </w:pPr>
      <w:r>
        <w:t xml:space="preserve">5) non-intent foresight: if you foresee something happening and you choose to let it happen, it means that you’ve intended for it to happen </w:t>
      </w:r>
    </w:p>
    <w:bookmarkEnd w:id="1"/>
    <w:p w14:paraId="37BBD9FF" w14:textId="77777777" w:rsidR="008E0F66" w:rsidRDefault="008E0F66" w:rsidP="008E0F66"/>
    <w:p w14:paraId="1F6AA5B0" w14:textId="77777777" w:rsidR="008E0F66" w:rsidRPr="00430425" w:rsidRDefault="008E0F66" w:rsidP="008E0F66"/>
    <w:p w14:paraId="761D4472" w14:textId="77777777" w:rsidR="008E0F66" w:rsidRPr="008E0F66" w:rsidRDefault="008E0F66" w:rsidP="008E0F66"/>
    <w:p w14:paraId="587A7795" w14:textId="5A5F0720" w:rsidR="008E0F66" w:rsidRPr="008E0F66" w:rsidRDefault="008E0F66" w:rsidP="008E0F66">
      <w:pPr>
        <w:pStyle w:val="Heading3"/>
      </w:pPr>
      <w:r>
        <w:t>Contention stuff</w:t>
      </w:r>
    </w:p>
    <w:p w14:paraId="2BA06250" w14:textId="0B92F2D4" w:rsidR="00997F47" w:rsidRPr="00D20AA1" w:rsidRDefault="00997F47" w:rsidP="00997F47">
      <w:pPr>
        <w:pStyle w:val="Heading4"/>
      </w:pPr>
      <w:r>
        <w:t xml:space="preserve">Unions are ineffective, 2 warrants: </w:t>
      </w:r>
    </w:p>
    <w:p w14:paraId="42E85DF2" w14:textId="77777777" w:rsidR="00997F47" w:rsidRDefault="00997F47" w:rsidP="00997F47">
      <w:pPr>
        <w:pStyle w:val="Heading4"/>
        <w:numPr>
          <w:ilvl w:val="0"/>
          <w:numId w:val="11"/>
        </w:numPr>
        <w:tabs>
          <w:tab w:val="num" w:pos="720"/>
        </w:tabs>
      </w:pPr>
      <w:r>
        <w:t>Unions reaffirm the right of management to control labor – only breeds conservatism that hurts the working-class struggle</w:t>
      </w:r>
    </w:p>
    <w:p w14:paraId="6768E04F" w14:textId="77777777" w:rsidR="00997F47" w:rsidRDefault="00997F47" w:rsidP="00997F47">
      <w:r w:rsidRPr="00C9667A">
        <w:t xml:space="preserve">Barry </w:t>
      </w:r>
      <w:proofErr w:type="spellStart"/>
      <w:r w:rsidRPr="00C9667A">
        <w:rPr>
          <w:rStyle w:val="Style13ptBold"/>
        </w:rPr>
        <w:t>Eidlin</w:t>
      </w:r>
      <w:proofErr w:type="spellEnd"/>
      <w:r w:rsidRPr="00C9667A">
        <w:t xml:space="preserve"> is an assistant professor of sociology at McGill University and a former head steward for UAW Local 2865</w:t>
      </w:r>
      <w:r>
        <w:t xml:space="preserve">, </w:t>
      </w:r>
      <w:r w:rsidRPr="00C9667A">
        <w:rPr>
          <w:rStyle w:val="Style13ptBold"/>
        </w:rPr>
        <w:t>2020</w:t>
      </w:r>
      <w:r>
        <w:t xml:space="preserve"> – [“</w:t>
      </w:r>
      <w:r w:rsidRPr="00C9667A">
        <w:rPr>
          <w:rFonts w:asciiTheme="minorHAnsi" w:eastAsiaTheme="minorEastAsia" w:hAnsiTheme="minorHAnsi" w:cstheme="minorBidi"/>
        </w:rPr>
        <w:t>Why Unions Are Good — But Not Good Enough</w:t>
      </w:r>
      <w:r>
        <w:t xml:space="preserve">”, </w:t>
      </w:r>
      <w:r w:rsidRPr="00C9667A">
        <w:t>https://www.jacobinmag.com/2020/01/marxism-trade-unions-socialism-revolutionary-organizing</w:t>
      </w:r>
      <w:r>
        <w:t>]</w:t>
      </w:r>
    </w:p>
    <w:p w14:paraId="3D7216E8" w14:textId="77777777" w:rsidR="00997F47" w:rsidRPr="00BA75DC" w:rsidRDefault="00997F47" w:rsidP="00997F47">
      <w:r w:rsidRPr="00BA75DC">
        <w:t xml:space="preserve">In unionized shops, they argued that </w:t>
      </w:r>
      <w:r w:rsidRPr="00BA75DC">
        <w:rPr>
          <w:highlight w:val="yellow"/>
          <w:u w:val="single"/>
        </w:rPr>
        <w:t>union bureaucrats served as</w:t>
      </w:r>
      <w:r w:rsidRPr="00BA75DC">
        <w:rPr>
          <w:u w:val="single"/>
        </w:rPr>
        <w:t xml:space="preserve"> a </w:t>
      </w:r>
      <w:r w:rsidRPr="00BA75DC">
        <w:rPr>
          <w:highlight w:val="yellow"/>
          <w:u w:val="single"/>
        </w:rPr>
        <w:t>junior partner to management</w:t>
      </w:r>
      <w:r w:rsidRPr="00BA75DC">
        <w:rPr>
          <w:u w:val="single"/>
        </w:rPr>
        <w:t xml:space="preserve">, </w:t>
      </w:r>
      <w:r w:rsidRPr="00BA75DC">
        <w:rPr>
          <w:highlight w:val="yellow"/>
          <w:u w:val="single"/>
        </w:rPr>
        <w:t>trading worker gains</w:t>
      </w:r>
      <w:r w:rsidRPr="00BA75DC">
        <w:rPr>
          <w:u w:val="single"/>
        </w:rPr>
        <w:t xml:space="preserve"> in wages, benefits, and representation </w:t>
      </w:r>
      <w:r w:rsidRPr="00BA75DC">
        <w:rPr>
          <w:highlight w:val="yellow"/>
          <w:u w:val="single"/>
        </w:rPr>
        <w:t>in exchange for reaffirming the company’s right to manage</w:t>
      </w:r>
      <w:r w:rsidRPr="00BA75DC">
        <w:t xml:space="preserve">. </w:t>
      </w:r>
      <w:r w:rsidRPr="00BA75DC">
        <w:rPr>
          <w:highlight w:val="yellow"/>
          <w:u w:val="single"/>
        </w:rPr>
        <w:t>This was</w:t>
      </w:r>
      <w:r w:rsidRPr="00BA75DC">
        <w:t xml:space="preserve"> not a result of personal corruption or moral failings but </w:t>
      </w:r>
      <w:r w:rsidRPr="00BA75DC">
        <w:rPr>
          <w:highlight w:val="yellow"/>
          <w:u w:val="single"/>
        </w:rPr>
        <w:t>a structural feature of the bureaucracy.</w:t>
      </w:r>
      <w:r>
        <w:t xml:space="preserve"> </w:t>
      </w:r>
      <w:r w:rsidRPr="00BA75DC">
        <w:t xml:space="preserve">Postwar labor relations, with full-time union representatives tasked with negotiating and administering complex, technical contracts with management representatives, meant that </w:t>
      </w:r>
      <w:r w:rsidRPr="00BA75DC">
        <w:rPr>
          <w:u w:val="single"/>
        </w:rPr>
        <w:t xml:space="preserve">unions’ bureaucratic layer had a day-to-day experience closer to their management counterparts than the workers they represented. Likewise, </w:t>
      </w:r>
      <w:r w:rsidRPr="00BA75DC">
        <w:rPr>
          <w:highlight w:val="yellow"/>
          <w:u w:val="single"/>
        </w:rPr>
        <w:t>they saw apathy and conservatism among</w:t>
      </w:r>
      <w:r w:rsidRPr="00BA75DC">
        <w:rPr>
          <w:u w:val="single"/>
        </w:rPr>
        <w:t xml:space="preserve"> the </w:t>
      </w:r>
      <w:r w:rsidRPr="00BA75DC">
        <w:rPr>
          <w:highlight w:val="yellow"/>
          <w:u w:val="single"/>
        </w:rPr>
        <w:t>ranks</w:t>
      </w:r>
      <w:r w:rsidRPr="00BA75DC">
        <w:rPr>
          <w:u w:val="single"/>
        </w:rPr>
        <w:t xml:space="preserve"> not </w:t>
      </w:r>
      <w:r w:rsidRPr="00BA75DC">
        <w:rPr>
          <w:highlight w:val="yellow"/>
          <w:u w:val="single"/>
        </w:rPr>
        <w:t>as a</w:t>
      </w:r>
      <w:r w:rsidRPr="00BA75DC">
        <w:rPr>
          <w:u w:val="single"/>
        </w:rPr>
        <w:t xml:space="preserve"> result of ignorance, but a </w:t>
      </w:r>
      <w:r w:rsidRPr="00BA75DC">
        <w:rPr>
          <w:highlight w:val="yellow"/>
          <w:u w:val="single"/>
        </w:rPr>
        <w:t>rational response to the boss’s power and the union’s inability to counter it.</w:t>
      </w:r>
      <w:r>
        <w:t xml:space="preserve"> </w:t>
      </w:r>
      <w:r w:rsidRPr="00BA75DC">
        <w:t xml:space="preserve">The Johnson-Forest perspective found an audience in France, where the </w:t>
      </w:r>
      <w:proofErr w:type="spellStart"/>
      <w:r w:rsidRPr="00BA75DC">
        <w:t>Socialisme</w:t>
      </w:r>
      <w:proofErr w:type="spellEnd"/>
      <w:r w:rsidRPr="00BA75DC">
        <w:t xml:space="preserve"> </w:t>
      </w:r>
      <w:proofErr w:type="spellStart"/>
      <w:r w:rsidRPr="00BA75DC">
        <w:t>ou</w:t>
      </w:r>
      <w:proofErr w:type="spellEnd"/>
      <w:r w:rsidRPr="00BA75DC">
        <w:t xml:space="preserve"> </w:t>
      </w:r>
      <w:proofErr w:type="spellStart"/>
      <w:r w:rsidRPr="00BA75DC">
        <w:t>Barbarie</w:t>
      </w:r>
      <w:proofErr w:type="spellEnd"/>
      <w:r w:rsidRPr="00BA75DC">
        <w:t>? group translated many of their pamphlets, as well as in Italy, where partisans </w:t>
      </w:r>
      <w:hyperlink r:id="rId12" w:history="1">
        <w:r w:rsidRPr="00BA75DC">
          <w:rPr>
            <w:rStyle w:val="Hyperlink"/>
          </w:rPr>
          <w:t>elaborated</w:t>
        </w:r>
      </w:hyperlink>
      <w:r w:rsidRPr="00BA75DC">
        <w:t> the ideas into a perspective known as </w:t>
      </w:r>
      <w:proofErr w:type="spellStart"/>
      <w:r w:rsidRPr="00BA75DC">
        <w:rPr>
          <w:i/>
          <w:iCs/>
        </w:rPr>
        <w:t>operaismo</w:t>
      </w:r>
      <w:proofErr w:type="spellEnd"/>
      <w:r w:rsidRPr="00BA75DC">
        <w:t>, or workerism. By then, it had veered far from its Trotskyist roots, its strident skepticism of bureaucracy making it resemble more the syndicalism that Trotsky criticized.</w:t>
      </w:r>
      <w:r>
        <w:t xml:space="preserve"> </w:t>
      </w:r>
      <w:r w:rsidRPr="00BA75DC">
        <w:t>Other tendencies developed the “workerist” analysis of the workplace, unions, and worker consciousness, but without rejecting the role of leaders or parties as leading inevitably to bureaucratic domination. In the United States, the “</w:t>
      </w:r>
      <w:proofErr w:type="spellStart"/>
      <w:r w:rsidRPr="00BA75DC">
        <w:t>Cochranite</w:t>
      </w:r>
      <w:proofErr w:type="spellEnd"/>
      <w:r w:rsidRPr="00BA75DC">
        <w:t>” </w:t>
      </w:r>
      <w:hyperlink r:id="rId13" w:history="1">
        <w:r w:rsidRPr="00BA75DC">
          <w:rPr>
            <w:rStyle w:val="Hyperlink"/>
          </w:rPr>
          <w:t>tendency</w:t>
        </w:r>
      </w:hyperlink>
      <w:r w:rsidRPr="00BA75DC">
        <w:t> was an early proponent of this perspective.</w:t>
      </w:r>
      <w:r>
        <w:t xml:space="preserve"> </w:t>
      </w:r>
      <w:r w:rsidRPr="00BA75DC">
        <w:t>One of its leaders, metal worker Harry Braverman, wrote one of the most penetrating analyses of how and why work had changed under capitalism in the twentieth century, </w:t>
      </w:r>
      <w:r w:rsidRPr="00BA75DC">
        <w:rPr>
          <w:i/>
          <w:iCs/>
        </w:rPr>
        <w:t>Labor and Monopoly Capital</w:t>
      </w:r>
      <w:r w:rsidRPr="00BA75DC">
        <w:t xml:space="preserve">. Observing that </w:t>
      </w:r>
      <w:r w:rsidRPr="00BA75DC">
        <w:rPr>
          <w:highlight w:val="yellow"/>
          <w:u w:val="single"/>
        </w:rPr>
        <w:t>a key source of workers’ power was their</w:t>
      </w:r>
      <w:r w:rsidRPr="00BA75DC">
        <w:rPr>
          <w:u w:val="single"/>
        </w:rPr>
        <w:t xml:space="preserve"> </w:t>
      </w:r>
      <w:r w:rsidRPr="00BA75DC">
        <w:rPr>
          <w:highlight w:val="yellow"/>
          <w:u w:val="single"/>
        </w:rPr>
        <w:t>practical knowledge</w:t>
      </w:r>
      <w:r w:rsidRPr="00BA75DC">
        <w:rPr>
          <w:u w:val="single"/>
        </w:rPr>
        <w:t xml:space="preserve"> of the production process</w:t>
      </w:r>
      <w:r w:rsidRPr="00BA75DC">
        <w:t xml:space="preserve">, Braverman showed how </w:t>
      </w:r>
      <w:r w:rsidRPr="00BA75DC">
        <w:rPr>
          <w:highlight w:val="yellow"/>
          <w:u w:val="single"/>
        </w:rPr>
        <w:t>management appropriated that knowledge through</w:t>
      </w:r>
      <w:r w:rsidRPr="00BA75DC">
        <w:rPr>
          <w:u w:val="single"/>
        </w:rPr>
        <w:t xml:space="preserve"> a process of “</w:t>
      </w:r>
      <w:r w:rsidRPr="00BA75DC">
        <w:rPr>
          <w:highlight w:val="yellow"/>
          <w:u w:val="single"/>
        </w:rPr>
        <w:t>deskilling</w:t>
      </w:r>
      <w:r w:rsidRPr="00BA75DC">
        <w:rPr>
          <w:u w:val="single"/>
        </w:rPr>
        <w:t xml:space="preserve">,” </w:t>
      </w:r>
      <w:r w:rsidRPr="00BA75DC">
        <w:rPr>
          <w:highlight w:val="yellow"/>
          <w:u w:val="single"/>
        </w:rPr>
        <w:t>separating production, conception, and execution</w:t>
      </w:r>
      <w:r w:rsidRPr="00BA75DC">
        <w:rPr>
          <w:u w:val="single"/>
        </w:rPr>
        <w:t xml:space="preserve"> in blue-collar factory, white-collar office, and service work</w:t>
      </w:r>
      <w:r w:rsidRPr="00BA75DC">
        <w:t>.</w:t>
      </w:r>
    </w:p>
    <w:p w14:paraId="55DDB3AE" w14:textId="77777777" w:rsidR="00997F47" w:rsidRDefault="00997F47" w:rsidP="00997F47"/>
    <w:p w14:paraId="3542FCBE" w14:textId="2466718A" w:rsidR="00997F47" w:rsidRDefault="00997F47" w:rsidP="00997F47">
      <w:pPr>
        <w:pStyle w:val="Heading4"/>
        <w:numPr>
          <w:ilvl w:val="0"/>
          <w:numId w:val="11"/>
        </w:numPr>
        <w:tabs>
          <w:tab w:val="num" w:pos="720"/>
        </w:tabs>
      </w:pPr>
      <w:r>
        <w:t>Their prioritization of bureaucracy makes any strikes impossible</w:t>
      </w:r>
    </w:p>
    <w:p w14:paraId="65E6D964" w14:textId="77777777" w:rsidR="00997F47" w:rsidRDefault="00997F47" w:rsidP="00997F47">
      <w:r w:rsidRPr="00C9667A">
        <w:t xml:space="preserve">Barry </w:t>
      </w:r>
      <w:proofErr w:type="spellStart"/>
      <w:r w:rsidRPr="00C9667A">
        <w:rPr>
          <w:rStyle w:val="Style13ptBold"/>
        </w:rPr>
        <w:t>Eidlin</w:t>
      </w:r>
      <w:proofErr w:type="spellEnd"/>
      <w:r w:rsidRPr="00C9667A">
        <w:t xml:space="preserve"> is an assistant professor of sociology at McGill University and a former head steward for UAW Local 2865</w:t>
      </w:r>
      <w:r>
        <w:t xml:space="preserve">, </w:t>
      </w:r>
      <w:r w:rsidRPr="00C9667A">
        <w:rPr>
          <w:rStyle w:val="Style13ptBold"/>
        </w:rPr>
        <w:t>2020</w:t>
      </w:r>
      <w:r>
        <w:t xml:space="preserve"> – [“</w:t>
      </w:r>
      <w:r w:rsidRPr="00C9667A">
        <w:rPr>
          <w:rFonts w:asciiTheme="minorHAnsi" w:eastAsiaTheme="minorEastAsia" w:hAnsiTheme="minorHAnsi" w:cstheme="minorBidi"/>
        </w:rPr>
        <w:t>Why Unions Are Good — But Not Good Enough</w:t>
      </w:r>
      <w:r>
        <w:t xml:space="preserve">”, </w:t>
      </w:r>
      <w:r w:rsidRPr="00C9667A">
        <w:t>https://www.jacobinmag.com/2020/01/marxism-trade-unions-socialism-revolutionary-organizing</w:t>
      </w:r>
      <w:r>
        <w:t>]</w:t>
      </w:r>
    </w:p>
    <w:p w14:paraId="642EBF65" w14:textId="77777777" w:rsidR="00997F47" w:rsidRPr="00C9667A" w:rsidRDefault="00997F47" w:rsidP="00997F47">
      <w:r w:rsidRPr="00C9667A">
        <w:t xml:space="preserve">Regardless, despite the radically changed political and economic landscape, </w:t>
      </w:r>
      <w:r w:rsidRPr="00C9667A">
        <w:rPr>
          <w:u w:val="single"/>
        </w:rPr>
        <w:t xml:space="preserve">labor </w:t>
      </w:r>
      <w:r w:rsidRPr="00D20AA1">
        <w:rPr>
          <w:u w:val="single"/>
        </w:rPr>
        <w:t>unions</w:t>
      </w:r>
      <w:r w:rsidRPr="00C9667A">
        <w:rPr>
          <w:u w:val="single"/>
        </w:rPr>
        <w:t xml:space="preserve"> and movements </w:t>
      </w:r>
      <w:r w:rsidRPr="00D20AA1">
        <w:rPr>
          <w:u w:val="single"/>
        </w:rPr>
        <w:t>will</w:t>
      </w:r>
      <w:r w:rsidRPr="00C9667A">
        <w:t xml:space="preserve"> continue to </w:t>
      </w:r>
      <w:r w:rsidRPr="00C9667A">
        <w:rPr>
          <w:u w:val="single"/>
        </w:rPr>
        <w:t>face challenges similar to those unions have faced since Marx and Engels’s time.</w:t>
      </w:r>
      <w:r w:rsidRPr="00C9667A">
        <w:t xml:space="preserve"> These stem from </w:t>
      </w:r>
      <w:r w:rsidRPr="00D20AA1">
        <w:rPr>
          <w:highlight w:val="yellow"/>
          <w:u w:val="single"/>
        </w:rPr>
        <w:t>unions’ fundamental contradiction</w:t>
      </w:r>
      <w:r w:rsidRPr="00C9667A">
        <w:rPr>
          <w:u w:val="single"/>
        </w:rPr>
        <w:t xml:space="preserve">: </w:t>
      </w:r>
      <w:r w:rsidRPr="00D20AA1">
        <w:rPr>
          <w:highlight w:val="yellow"/>
          <w:u w:val="single"/>
        </w:rPr>
        <w:t>they are necessary but insufficient vehicles for workers</w:t>
      </w:r>
      <w:r w:rsidRPr="00C9667A">
        <w:rPr>
          <w:u w:val="single"/>
        </w:rPr>
        <w:t xml:space="preserve"> to achieve their goals.</w:t>
      </w:r>
      <w:r w:rsidRPr="00C9667A">
        <w:t xml:space="preserve"> </w:t>
      </w:r>
      <w:r w:rsidRPr="00C9667A">
        <w:rPr>
          <w:u w:val="single"/>
        </w:rPr>
        <w:t xml:space="preserve">This is further complicated by </w:t>
      </w:r>
      <w:r w:rsidRPr="00D20AA1">
        <w:rPr>
          <w:highlight w:val="yellow"/>
          <w:u w:val="single"/>
        </w:rPr>
        <w:t>the tightrope that unions</w:t>
      </w:r>
      <w:r w:rsidRPr="00C9667A">
        <w:rPr>
          <w:u w:val="single"/>
        </w:rPr>
        <w:t xml:space="preserve"> must </w:t>
      </w:r>
      <w:r w:rsidRPr="00D20AA1">
        <w:rPr>
          <w:highlight w:val="yellow"/>
          <w:u w:val="single"/>
        </w:rPr>
        <w:t>walk between militancy and bureaucracy</w:t>
      </w:r>
      <w:r w:rsidRPr="00C9667A">
        <w:rPr>
          <w:u w:val="single"/>
        </w:rPr>
        <w:t xml:space="preserve">. If </w:t>
      </w:r>
      <w:r w:rsidRPr="00D20AA1">
        <w:rPr>
          <w:highlight w:val="yellow"/>
          <w:u w:val="single"/>
        </w:rPr>
        <w:t>self-preservation</w:t>
      </w:r>
      <w:r w:rsidRPr="00C9667A">
        <w:rPr>
          <w:u w:val="single"/>
        </w:rPr>
        <w:t xml:space="preserve"> </w:t>
      </w:r>
      <w:r w:rsidRPr="00D20AA1">
        <w:rPr>
          <w:highlight w:val="yellow"/>
          <w:u w:val="single"/>
        </w:rPr>
        <w:t>led unions to prioritize</w:t>
      </w:r>
      <w:r w:rsidRPr="00C9667A">
        <w:rPr>
          <w:u w:val="single"/>
        </w:rPr>
        <w:t xml:space="preserve"> maintaining </w:t>
      </w:r>
      <w:r w:rsidRPr="00D20AA1">
        <w:rPr>
          <w:highlight w:val="yellow"/>
          <w:u w:val="single"/>
        </w:rPr>
        <w:t>their bureaucratic organizations</w:t>
      </w:r>
      <w:r w:rsidRPr="00C9667A">
        <w:rPr>
          <w:u w:val="single"/>
        </w:rPr>
        <w:t xml:space="preserve"> in recent decades, the escalating state and employer offensive has made that response increasingly untenable. </w:t>
      </w:r>
      <w:r w:rsidRPr="00D20AA1">
        <w:rPr>
          <w:highlight w:val="yellow"/>
          <w:u w:val="single"/>
        </w:rPr>
        <w:t>Renewed militancy is key to labor’s future</w:t>
      </w:r>
      <w:r w:rsidRPr="00C9667A">
        <w:rPr>
          <w:u w:val="single"/>
        </w:rPr>
        <w:t xml:space="preserve">. </w:t>
      </w:r>
      <w:r w:rsidRPr="00D20AA1">
        <w:rPr>
          <w:highlight w:val="yellow"/>
          <w:u w:val="single"/>
        </w:rPr>
        <w:t>The</w:t>
      </w:r>
      <w:r w:rsidRPr="00C9667A">
        <w:rPr>
          <w:u w:val="single"/>
        </w:rPr>
        <w:t xml:space="preserve"> apparent recent </w:t>
      </w:r>
      <w:r w:rsidRPr="00D20AA1">
        <w:rPr>
          <w:highlight w:val="yellow"/>
          <w:u w:val="single"/>
        </w:rPr>
        <w:t>rise in worker protest</w:t>
      </w:r>
      <w:r w:rsidRPr="00C9667A">
        <w:rPr>
          <w:u w:val="single"/>
        </w:rPr>
        <w:t xml:space="preserve"> holds promise, but history </w:t>
      </w:r>
      <w:r w:rsidRPr="00D20AA1">
        <w:rPr>
          <w:u w:val="single"/>
        </w:rPr>
        <w:t>suggests</w:t>
      </w:r>
      <w:r w:rsidRPr="00C9667A">
        <w:rPr>
          <w:u w:val="single"/>
        </w:rPr>
        <w:t xml:space="preserve"> that it </w:t>
      </w:r>
      <w:r w:rsidRPr="00D20AA1">
        <w:rPr>
          <w:highlight w:val="yellow"/>
          <w:u w:val="single"/>
        </w:rPr>
        <w:t>is nowhere near the scale necessary</w:t>
      </w:r>
      <w:r w:rsidRPr="00C9667A">
        <w:rPr>
          <w:u w:val="single"/>
        </w:rPr>
        <w:t xml:space="preserve"> for reversing labor’s declining fortunes</w:t>
      </w:r>
      <w:r w:rsidRPr="00C9667A">
        <w:t>. Although it is impossible to know if and when a large enough upsurge will arrive, history also suggests that the direction the upsurge takes, and what gains or losses result from it, will depend on the patient, day-to-day work that unions do in forging the key agent of social change — the working class.</w:t>
      </w:r>
    </w:p>
    <w:p w14:paraId="70717F5F" w14:textId="77777777" w:rsidR="00997F47" w:rsidRDefault="00997F47" w:rsidP="00997F47"/>
    <w:p w14:paraId="00C693E7" w14:textId="77777777" w:rsidR="009A1917" w:rsidRPr="00997F47" w:rsidRDefault="009A1917" w:rsidP="00997F47"/>
    <w:sectPr w:rsidR="009A1917" w:rsidRPr="00997F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C111C"/>
    <w:multiLevelType w:val="hybridMultilevel"/>
    <w:tmpl w:val="59CC7B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6A3485"/>
    <w:multiLevelType w:val="hybridMultilevel"/>
    <w:tmpl w:val="38268552"/>
    <w:lvl w:ilvl="0" w:tplc="DD4C301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564073"/>
    <w:multiLevelType w:val="hybridMultilevel"/>
    <w:tmpl w:val="ACD8468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472F87"/>
    <w:multiLevelType w:val="hybridMultilevel"/>
    <w:tmpl w:val="0832B42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2028AD"/>
    <w:multiLevelType w:val="hybridMultilevel"/>
    <w:tmpl w:val="20E2D2D4"/>
    <w:lvl w:ilvl="0" w:tplc="25325FD0">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D9317C"/>
    <w:multiLevelType w:val="hybridMultilevel"/>
    <w:tmpl w:val="679AD9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0"/>
  </w:num>
  <w:num w:numId="13">
    <w:abstractNumId w:val="13"/>
  </w:num>
  <w:num w:numId="14">
    <w:abstractNumId w:val="14"/>
  </w:num>
  <w:num w:numId="15">
    <w:abstractNumId w:val="1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0"/>
  <w:proofState w:spelling="clean" w:grammar="clean"/>
  <w:attachedTemplate r:id="rId1"/>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90413024"/>
  </w:docVars>
  <w:rsids>
    <w:rsidRoot w:val="00043E29"/>
    <w:rsid w:val="00043E29"/>
    <w:rsid w:val="0021142E"/>
    <w:rsid w:val="0031726F"/>
    <w:rsid w:val="003F623A"/>
    <w:rsid w:val="008E0F66"/>
    <w:rsid w:val="00997F47"/>
    <w:rsid w:val="009A1917"/>
    <w:rsid w:val="009A76FA"/>
    <w:rsid w:val="009D27D6"/>
    <w:rsid w:val="00EF22DB"/>
    <w:rsid w:val="00F77A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61990"/>
  <w15:chartTrackingRefBased/>
  <w15:docId w15:val="{8267B17B-B368-41F9-BBCC-DB5AC259A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1142E"/>
    <w:rPr>
      <w:rFonts w:ascii="Calibri" w:eastAsiaTheme="minorHAnsi" w:hAnsi="Calibri" w:cs="Calibri"/>
      <w:lang w:eastAsia="en-US"/>
    </w:rPr>
  </w:style>
  <w:style w:type="paragraph" w:styleId="Heading1">
    <w:name w:val="heading 1"/>
    <w:aliases w:val="Pocket"/>
    <w:basedOn w:val="Normal"/>
    <w:next w:val="Normal"/>
    <w:link w:val="Heading1Char"/>
    <w:qFormat/>
    <w:rsid w:val="002114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1142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1142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21142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114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142E"/>
  </w:style>
  <w:style w:type="character" w:customStyle="1" w:styleId="Heading2Char">
    <w:name w:val="Heading 2 Char"/>
    <w:aliases w:val="Hat Char"/>
    <w:basedOn w:val="DefaultParagraphFont"/>
    <w:link w:val="Heading2"/>
    <w:uiPriority w:val="1"/>
    <w:rsid w:val="0021142E"/>
    <w:rPr>
      <w:rFonts w:ascii="Calibri" w:eastAsiaTheme="majorEastAsia" w:hAnsi="Calibri" w:cstheme="majorBidi"/>
      <w:b/>
      <w:sz w:val="44"/>
      <w:szCs w:val="26"/>
      <w:u w:val="double"/>
      <w:lang w:eastAsia="en-US"/>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21142E"/>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1142E"/>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21142E"/>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21142E"/>
    <w:rPr>
      <w:rFonts w:ascii="Calibri" w:hAnsi="Calibri" w:cs="Calibri"/>
      <w:b/>
      <w:i w:val="0"/>
      <w:iCs/>
      <w:sz w:val="22"/>
      <w:u w:val="single"/>
      <w:bdr w:val="none" w:sz="0" w:space="0" w:color="auto"/>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21142E"/>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3"/>
    <w:basedOn w:val="Heading1"/>
    <w:link w:val="Hyperlink"/>
    <w:autoRedefine/>
    <w:uiPriority w:val="99"/>
    <w:qFormat/>
    <w:rsid w:val="00043E29"/>
    <w:pPr>
      <w:keepNext w:val="0"/>
      <w:keepLines w:val="0"/>
      <w:spacing w:before="0" w:line="254" w:lineRule="auto"/>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link w:val="Emphasis"/>
    <w:uiPriority w:val="7"/>
    <w:qFormat/>
    <w:rsid w:val="00043E29"/>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lang w:eastAsia="zh-CN"/>
    </w:rPr>
  </w:style>
  <w:style w:type="character" w:customStyle="1" w:styleId="Heading1Char">
    <w:name w:val="Heading 1 Char"/>
    <w:aliases w:val="Pocket Char"/>
    <w:basedOn w:val="DefaultParagraphFont"/>
    <w:link w:val="Heading1"/>
    <w:rsid w:val="0021142E"/>
    <w:rPr>
      <w:rFonts w:ascii="Calibri" w:eastAsiaTheme="majorEastAsia" w:hAnsi="Calibri" w:cstheme="majorBidi"/>
      <w:b/>
      <w:sz w:val="52"/>
      <w:szCs w:val="32"/>
      <w:lang w:eastAsia="en-US"/>
    </w:rPr>
  </w:style>
  <w:style w:type="character" w:customStyle="1" w:styleId="Heading3Char">
    <w:name w:val="Heading 3 Char"/>
    <w:aliases w:val="Block Char"/>
    <w:basedOn w:val="DefaultParagraphFont"/>
    <w:link w:val="Heading3"/>
    <w:uiPriority w:val="2"/>
    <w:rsid w:val="0021142E"/>
    <w:rPr>
      <w:rFonts w:ascii="Calibri" w:eastAsiaTheme="majorEastAsia" w:hAnsi="Calibri" w:cstheme="majorBidi"/>
      <w:b/>
      <w:sz w:val="32"/>
      <w:szCs w:val="24"/>
      <w:u w:val="single"/>
      <w:lang w:eastAsia="en-US"/>
    </w:rPr>
  </w:style>
  <w:style w:type="character" w:styleId="FollowedHyperlink">
    <w:name w:val="FollowedHyperlink"/>
    <w:basedOn w:val="DefaultParagraphFont"/>
    <w:uiPriority w:val="99"/>
    <w:semiHidden/>
    <w:unhideWhenUsed/>
    <w:rsid w:val="0021142E"/>
    <w:rPr>
      <w:color w:val="auto"/>
      <w:u w:val="none"/>
    </w:rPr>
  </w:style>
  <w:style w:type="paragraph" w:customStyle="1" w:styleId="warrants">
    <w:name w:val="warrants"/>
    <w:basedOn w:val="Normal"/>
    <w:link w:val="warrantsChar"/>
    <w:autoRedefine/>
    <w:uiPriority w:val="4"/>
    <w:qFormat/>
    <w:rsid w:val="0021142E"/>
    <w:rPr>
      <w:color w:val="4472C4" w:themeColor="accent1"/>
    </w:rPr>
  </w:style>
  <w:style w:type="character" w:customStyle="1" w:styleId="warrantsChar">
    <w:name w:val="warrants Char"/>
    <w:basedOn w:val="DefaultParagraphFont"/>
    <w:link w:val="warrants"/>
    <w:uiPriority w:val="4"/>
    <w:rsid w:val="0021142E"/>
    <w:rPr>
      <w:rFonts w:ascii="Calibri" w:eastAsiaTheme="minorHAnsi" w:hAnsi="Calibri" w:cs="Calibri"/>
      <w:color w:val="4472C4" w:themeColor="accent1"/>
      <w:lang w:eastAsia="en-US"/>
    </w:rPr>
  </w:style>
  <w:style w:type="paragraph" w:customStyle="1" w:styleId="Emphasis1">
    <w:name w:val="Emphasis1"/>
    <w:basedOn w:val="Normal"/>
    <w:autoRedefine/>
    <w:uiPriority w:val="7"/>
    <w:qFormat/>
    <w:rsid w:val="00043E2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unhideWhenUsed/>
    <w:qFormat/>
    <w:rsid w:val="008E0F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visory.com/daily-briefing/2020/05/15/weekly-line" TargetMode="External"/><Relationship Id="rId13" Type="http://schemas.openxmlformats.org/officeDocument/2006/relationships/hyperlink" Target="https://www.amazon.com/American-Labor-Midpassage-Bert-Cochran/dp/B005ICMFOY" TargetMode="External"/><Relationship Id="rId3" Type="http://schemas.openxmlformats.org/officeDocument/2006/relationships/settings" Target="settings.xml"/><Relationship Id="rId7" Type="http://schemas.openxmlformats.org/officeDocument/2006/relationships/hyperlink" Target="https://www.pacificresearch.org/article/free-market-policies-needed-to-incentivize-creation-of-new-life-saving-treatments/" TargetMode="External"/><Relationship Id="rId12" Type="http://schemas.openxmlformats.org/officeDocument/2006/relationships/hyperlink" Target="http://www.plutobooks.com/9780745399904/storming-heaven-second-edi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ber.org/digest/jul10/evidence-effects-nurses-strikes" TargetMode="External"/><Relationship Id="rId11" Type="http://schemas.openxmlformats.org/officeDocument/2006/relationships/hyperlink" Target="https://www.ncbi.nlm.nih.gov/pmc/articles/PMC6446569/" TargetMode="External"/><Relationship Id="rId5" Type="http://schemas.openxmlformats.org/officeDocument/2006/relationships/hyperlink" Target="https://www.mercurynews.com/2021/06/04/editorial-why-silicon-valley-needs-endless-frontier-bill/" TargetMode="External"/><Relationship Id="rId15" Type="http://schemas.openxmlformats.org/officeDocument/2006/relationships/theme" Target="theme/theme1.xml"/><Relationship Id="rId10" Type="http://schemas.openxmlformats.org/officeDocument/2006/relationships/hyperlink" Target="https://www.opendemocracy.net/en/opendemocracyuk/on-striking-and-recognition-that-ethics-are-collective-affair/" TargetMode="External"/><Relationship Id="rId4" Type="http://schemas.openxmlformats.org/officeDocument/2006/relationships/webSettings" Target="webSettings.xml"/><Relationship Id="rId9" Type="http://schemas.openxmlformats.org/officeDocument/2006/relationships/hyperlink" Target="http://necsi.edu/research/social/pandemics/transitio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62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5</TotalTime>
  <Pages>1</Pages>
  <Words>9948</Words>
  <Characters>56710</Characters>
  <Application>Microsoft Office Word</Application>
  <DocSecurity>0</DocSecurity>
  <Lines>472</Lines>
  <Paragraphs>133</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        1NC – DA</vt:lpstr>
      <vt:lpstr>        PIC</vt:lpstr>
      <vt:lpstr>    2</vt:lpstr>
      <vt:lpstr>    Case </vt:lpstr>
      <vt:lpstr>        UV</vt:lpstr>
      <vt:lpstr>        FW</vt:lpstr>
      <vt:lpstr>        Contention stuff</vt:lpstr>
    </vt:vector>
  </TitlesOfParts>
  <Company/>
  <LinksUpToDate>false</LinksUpToDate>
  <CharactersWithSpaces>66525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Li</dc:creator>
  <cp:keywords/>
  <dc:description/>
  <cp:lastModifiedBy>Sarah Li</cp:lastModifiedBy>
  <cp:revision>4</cp:revision>
  <dcterms:created xsi:type="dcterms:W3CDTF">2021-07-07T21:52:00Z</dcterms:created>
  <dcterms:modified xsi:type="dcterms:W3CDTF">2021-07-08T17:41:00Z</dcterms:modified>
</cp:coreProperties>
</file>