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A03E" w14:textId="77777777" w:rsidR="009A76FA" w:rsidRDefault="009A76FA"/>
    <w:sectPr w:rsidR="009A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858"/>
    <w:rsid w:val="009A76FA"/>
    <w:rsid w:val="00AE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ECC89"/>
  <w15:chartTrackingRefBased/>
  <w15:docId w15:val="{6269F7A0-4AAB-4486-A897-35CE8187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AE7858"/>
    <w:rPr>
      <w:rFonts w:ascii="Calibri" w:eastAsiaTheme="minorHAnsi" w:hAnsi="Calibri" w:cs="Calibri"/>
      <w:lang w:eastAsia="en-US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AE785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AE785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AE785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AE7858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AE785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7858"/>
  </w:style>
  <w:style w:type="character" w:customStyle="1" w:styleId="Heading1Char">
    <w:name w:val="Heading 1 Char"/>
    <w:aliases w:val="Pocket Char"/>
    <w:basedOn w:val="DefaultParagraphFont"/>
    <w:link w:val="Heading1"/>
    <w:rsid w:val="00AE7858"/>
    <w:rPr>
      <w:rFonts w:ascii="Calibri" w:eastAsiaTheme="majorEastAsia" w:hAnsi="Calibri" w:cstheme="majorBidi"/>
      <w:b/>
      <w:sz w:val="52"/>
      <w:szCs w:val="32"/>
      <w:lang w:eastAsia="en-US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AE7858"/>
    <w:rPr>
      <w:rFonts w:ascii="Calibri" w:eastAsiaTheme="majorEastAsia" w:hAnsi="Calibri" w:cstheme="majorBidi"/>
      <w:b/>
      <w:sz w:val="44"/>
      <w:szCs w:val="26"/>
      <w:u w:val="double"/>
      <w:lang w:eastAsia="en-US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AE7858"/>
    <w:rPr>
      <w:rFonts w:ascii="Calibri" w:eastAsiaTheme="majorEastAsia" w:hAnsi="Calibri" w:cstheme="majorBidi"/>
      <w:b/>
      <w:sz w:val="32"/>
      <w:szCs w:val="24"/>
      <w:u w:val="single"/>
      <w:lang w:eastAsia="en-US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AE7858"/>
    <w:rPr>
      <w:rFonts w:ascii="Calibri" w:eastAsiaTheme="majorEastAsia" w:hAnsi="Calibri" w:cstheme="majorBidi"/>
      <w:b/>
      <w:iCs/>
      <w:sz w:val="26"/>
      <w:lang w:eastAsia="en-US"/>
    </w:rPr>
  </w:style>
  <w:style w:type="character" w:styleId="Emphasis">
    <w:name w:val="Emphasis"/>
    <w:basedOn w:val="DefaultParagraphFont"/>
    <w:uiPriority w:val="7"/>
    <w:qFormat/>
    <w:rsid w:val="00AE7858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AE7858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AE7858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AE785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AE7858"/>
    <w:rPr>
      <w:color w:val="auto"/>
      <w:u w:val="none"/>
    </w:rPr>
  </w:style>
  <w:style w:type="paragraph" w:customStyle="1" w:styleId="warrants">
    <w:name w:val="warrants"/>
    <w:basedOn w:val="Normal"/>
    <w:link w:val="warrantsChar"/>
    <w:autoRedefine/>
    <w:uiPriority w:val="4"/>
    <w:qFormat/>
    <w:rsid w:val="00AE7858"/>
    <w:rPr>
      <w:color w:val="4472C4" w:themeColor="accent1"/>
    </w:rPr>
  </w:style>
  <w:style w:type="character" w:customStyle="1" w:styleId="warrantsChar">
    <w:name w:val="warrants Char"/>
    <w:basedOn w:val="DefaultParagraphFont"/>
    <w:link w:val="warrants"/>
    <w:uiPriority w:val="4"/>
    <w:rsid w:val="00AE7858"/>
    <w:rPr>
      <w:rFonts w:ascii="Calibri" w:eastAsiaTheme="minorHAnsi" w:hAnsi="Calibri" w:cs="Calibri"/>
      <w:color w:val="4472C4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62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Li</dc:creator>
  <cp:keywords/>
  <dc:description/>
  <cp:lastModifiedBy>Sarah Li</cp:lastModifiedBy>
  <cp:revision>1</cp:revision>
  <dcterms:created xsi:type="dcterms:W3CDTF">2021-11-20T20:51:00Z</dcterms:created>
  <dcterms:modified xsi:type="dcterms:W3CDTF">2021-11-20T20:52:00Z</dcterms:modified>
</cp:coreProperties>
</file>