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6D5E7" w14:textId="6428F77A" w:rsidR="001A1613" w:rsidRDefault="001A1613" w:rsidP="00B55AD5"/>
    <w:p w14:paraId="54968BE4" w14:textId="654C8D02" w:rsidR="001A1613" w:rsidRDefault="001A1613" w:rsidP="001A1613">
      <w:pPr>
        <w:pStyle w:val="Heading2"/>
      </w:pPr>
      <w:r>
        <w:t>Off</w:t>
      </w:r>
    </w:p>
    <w:p w14:paraId="56368C4B" w14:textId="69E0151B" w:rsidR="001A1613" w:rsidRDefault="001A1613" w:rsidP="001A1613">
      <w:pPr>
        <w:pStyle w:val="Heading3"/>
      </w:pPr>
      <w:r>
        <w:t>1NC</w:t>
      </w:r>
    </w:p>
    <w:p w14:paraId="41718E5E" w14:textId="6D079045" w:rsidR="001A1613" w:rsidRDefault="001A1613" w:rsidP="001A1613">
      <w:pPr>
        <w:pStyle w:val="Heading4"/>
      </w:pPr>
      <w:r>
        <w:t>Large and influential strikes are low now – their examples are outliers that don’t reflect the general trend</w:t>
      </w:r>
    </w:p>
    <w:p w14:paraId="3C6F7A86" w14:textId="77777777" w:rsidR="001A1613" w:rsidRPr="00DB0BE7" w:rsidRDefault="001A1613" w:rsidP="001A1613">
      <w:r w:rsidRPr="00DB0BE7">
        <w:t xml:space="preserve">Nelson </w:t>
      </w:r>
      <w:r w:rsidRPr="00DB0BE7">
        <w:rPr>
          <w:rStyle w:val="Style13ptBold"/>
        </w:rPr>
        <w:t>Lichtenstein</w:t>
      </w:r>
      <w:r w:rsidRPr="00DB0BE7">
        <w:t> Distinguished Professor in the Department of History at UCSB, where he directs the Center for the Study of Work, Labor, and Democracy</w:t>
      </w:r>
      <w:r>
        <w:t xml:space="preserve">, </w:t>
      </w:r>
      <w:r w:rsidRPr="00DB0BE7">
        <w:rPr>
          <w:rStyle w:val="Style13ptBold"/>
        </w:rPr>
        <w:t>10/28</w:t>
      </w:r>
      <w:r>
        <w:t xml:space="preserve">/21 – </w:t>
      </w:r>
      <w:r w:rsidRPr="00DB0BE7">
        <w:t>[“Are We Really Having a Strike Wave?”, https://news.bloomberglaw.com/daily-labor-report/are-we-really-having-a-strike-wave]//bread</w:t>
      </w:r>
    </w:p>
    <w:p w14:paraId="1BBC405F" w14:textId="77777777" w:rsidR="001A1613" w:rsidRPr="00DB0BE7" w:rsidRDefault="001A1613" w:rsidP="001A1613">
      <w:pPr>
        <w:rPr>
          <w:sz w:val="16"/>
        </w:rPr>
      </w:pPr>
      <w:r w:rsidRPr="00DB0BE7">
        <w:rPr>
          <w:sz w:val="16"/>
        </w:rPr>
        <w:t xml:space="preserve">Reports of a resurgent union movement and strike wave prompted by the pandemic are premature, argues Nelson Lichtenstein, a history professor at the University of California, Santa Barbara. He notes that about half the percentage of workers are unionized as 40 years ago—10%—when there were almost 20 times as many work stoppages in a year. There’s no doubt that millions of workers have hesitated to return to their old workplaces in a world where the Covid-19 pandemic still lingers. Wages are going up amidst this “labor shortage” and some unions have indeed chosen this season to bargain for better contracts and hit the picket line should employers prove recalcitrant. Things are a lot different today than a decade ago when a paltry government stimulus, mass unemployment, and a slow recovery made workers fear that any strike would just serve as an excuse for the employer to close the factory or import scabs. </w:t>
      </w:r>
      <w:r w:rsidRPr="00BD1AC3">
        <w:rPr>
          <w:highlight w:val="cyan"/>
          <w:u w:val="single"/>
        </w:rPr>
        <w:t>The current strike wave is not</w:t>
      </w:r>
      <w:r w:rsidRPr="00571F0C">
        <w:rPr>
          <w:u w:val="single"/>
        </w:rPr>
        <w:t xml:space="preserve">, in fact, </w:t>
      </w:r>
      <w:r w:rsidRPr="00BD1AC3">
        <w:rPr>
          <w:highlight w:val="cyan"/>
          <w:u w:val="single"/>
        </w:rPr>
        <w:t>very large by historical standards</w:t>
      </w:r>
      <w:r w:rsidRPr="00571F0C">
        <w:rPr>
          <w:u w:val="single"/>
        </w:rPr>
        <w:t xml:space="preserve">. </w:t>
      </w:r>
      <w:r w:rsidRPr="00BD1AC3">
        <w:rPr>
          <w:highlight w:val="cyan"/>
          <w:u w:val="single"/>
        </w:rPr>
        <w:t>In 1979 there</w:t>
      </w:r>
      <w:r w:rsidRPr="00571F0C">
        <w:rPr>
          <w:u w:val="single"/>
        </w:rPr>
        <w:t xml:space="preserve"> </w:t>
      </w:r>
      <w:r w:rsidRPr="00BD1AC3">
        <w:rPr>
          <w:highlight w:val="cyan"/>
          <w:u w:val="single"/>
        </w:rPr>
        <w:t>were 235 work stoppages involving more than 1,000 workers</w:t>
      </w:r>
      <w:r w:rsidRPr="00571F0C">
        <w:rPr>
          <w:u w:val="single"/>
        </w:rPr>
        <w:t xml:space="preserve">. So far </w:t>
      </w:r>
      <w:r w:rsidRPr="00BD1AC3">
        <w:rPr>
          <w:highlight w:val="cyan"/>
          <w:u w:val="single"/>
        </w:rPr>
        <w:t xml:space="preserve">this year </w:t>
      </w:r>
      <w:r w:rsidRPr="00BD1AC3">
        <w:rPr>
          <w:b/>
          <w:bCs/>
          <w:highlight w:val="cyan"/>
          <w:u w:val="single"/>
        </w:rPr>
        <w:t>there have been</w:t>
      </w:r>
      <w:r w:rsidRPr="00571F0C">
        <w:rPr>
          <w:b/>
          <w:bCs/>
          <w:u w:val="single"/>
        </w:rPr>
        <w:t xml:space="preserve"> just </w:t>
      </w:r>
      <w:r w:rsidRPr="00BD1AC3">
        <w:rPr>
          <w:b/>
          <w:bCs/>
          <w:highlight w:val="cyan"/>
          <w:u w:val="single"/>
        </w:rPr>
        <w:t>12</w:t>
      </w:r>
      <w:r w:rsidRPr="00DB0BE7">
        <w:rPr>
          <w:sz w:val="16"/>
        </w:rPr>
        <w:t xml:space="preserve">. </w:t>
      </w:r>
      <w:r w:rsidRPr="00BD1AC3">
        <w:rPr>
          <w:highlight w:val="cyan"/>
          <w:u w:val="single"/>
        </w:rPr>
        <w:t>There just aren’t</w:t>
      </w:r>
      <w:r w:rsidRPr="00571F0C">
        <w:rPr>
          <w:u w:val="single"/>
        </w:rPr>
        <w:t xml:space="preserve"> that many </w:t>
      </w:r>
      <w:r w:rsidRPr="00BD1AC3">
        <w:rPr>
          <w:highlight w:val="cyan"/>
          <w:u w:val="single"/>
        </w:rPr>
        <w:t>people</w:t>
      </w:r>
      <w:r w:rsidRPr="00571F0C">
        <w:rPr>
          <w:u w:val="single"/>
        </w:rPr>
        <w:t xml:space="preserve"> enrolled </w:t>
      </w:r>
      <w:r w:rsidRPr="00BD1AC3">
        <w:rPr>
          <w:highlight w:val="cyan"/>
          <w:u w:val="single"/>
        </w:rPr>
        <w:t>in a trade union</w:t>
      </w:r>
      <w:r w:rsidRPr="00571F0C">
        <w:rPr>
          <w:u w:val="single"/>
        </w:rPr>
        <w:t xml:space="preserve">, slightly over 10 percent of the working population today, </w:t>
      </w:r>
      <w:r w:rsidRPr="00BD1AC3">
        <w:rPr>
          <w:highlight w:val="cyan"/>
          <w:u w:val="single"/>
        </w:rPr>
        <w:t>down by half</w:t>
      </w:r>
      <w:r w:rsidRPr="00571F0C">
        <w:rPr>
          <w:u w:val="single"/>
        </w:rPr>
        <w:t xml:space="preserve"> </w:t>
      </w:r>
      <w:r w:rsidRPr="00DB0BE7">
        <w:rPr>
          <w:sz w:val="16"/>
        </w:rPr>
        <w:t xml:space="preserve">in the years </w:t>
      </w:r>
      <w:r w:rsidRPr="00BD1AC3">
        <w:rPr>
          <w:highlight w:val="cyan"/>
          <w:u w:val="single"/>
        </w:rPr>
        <w:t>since</w:t>
      </w:r>
      <w:r w:rsidRPr="00DB0BE7">
        <w:rPr>
          <w:sz w:val="16"/>
        </w:rPr>
        <w:t xml:space="preserve"> Ronald Reagan opened the door to contemporary management’s fierce anti-unionism by breaking a strike of air traffic controllers in </w:t>
      </w:r>
      <w:r w:rsidRPr="00BD1AC3">
        <w:rPr>
          <w:highlight w:val="cyan"/>
          <w:u w:val="single"/>
        </w:rPr>
        <w:t>1981</w:t>
      </w:r>
      <w:r w:rsidRPr="00DB0BE7">
        <w:rPr>
          <w:sz w:val="16"/>
        </w:rPr>
        <w:t xml:space="preserve">. </w:t>
      </w:r>
      <w:r w:rsidRPr="00571F0C">
        <w:rPr>
          <w:u w:val="single"/>
        </w:rPr>
        <w:t>A Mood Shift</w:t>
      </w:r>
      <w:r w:rsidRPr="00DB0BE7">
        <w:rPr>
          <w:sz w:val="16"/>
        </w:rPr>
        <w:t xml:space="preserve"> Forty years on, the public mood is much different. </w:t>
      </w:r>
      <w:r w:rsidRPr="00BD1AC3">
        <w:rPr>
          <w:highlight w:val="cyan"/>
          <w:u w:val="single"/>
        </w:rPr>
        <w:t xml:space="preserve">Last winter </w:t>
      </w:r>
      <w:r w:rsidRPr="00DB0BE7">
        <w:rPr>
          <w:u w:val="single"/>
        </w:rPr>
        <w:t>scores</w:t>
      </w:r>
      <w:r w:rsidRPr="00571F0C">
        <w:rPr>
          <w:u w:val="single"/>
        </w:rPr>
        <w:t xml:space="preserve"> of eager </w:t>
      </w:r>
      <w:r w:rsidRPr="00BD1AC3">
        <w:rPr>
          <w:highlight w:val="cyan"/>
          <w:u w:val="single"/>
        </w:rPr>
        <w:t>young journalists descended</w:t>
      </w:r>
      <w:r w:rsidRPr="00571F0C">
        <w:rPr>
          <w:u w:val="single"/>
        </w:rPr>
        <w:t xml:space="preserve"> </w:t>
      </w:r>
      <w:r w:rsidRPr="00BD1AC3">
        <w:rPr>
          <w:highlight w:val="cyan"/>
          <w:u w:val="single"/>
        </w:rPr>
        <w:t>upon</w:t>
      </w:r>
      <w:r w:rsidRPr="00571F0C">
        <w:rPr>
          <w:u w:val="single"/>
        </w:rPr>
        <w:t xml:space="preserve"> Bessemer, </w:t>
      </w:r>
      <w:r w:rsidRPr="00BD1AC3">
        <w:rPr>
          <w:highlight w:val="cyan"/>
          <w:u w:val="single"/>
        </w:rPr>
        <w:t>Alabama to cover the union effort</w:t>
      </w:r>
      <w:r w:rsidRPr="00571F0C">
        <w:rPr>
          <w:u w:val="single"/>
        </w:rPr>
        <w:t xml:space="preserve"> there </w:t>
      </w:r>
      <w:r w:rsidRPr="00BD1AC3">
        <w:rPr>
          <w:highlight w:val="cyan"/>
          <w:u w:val="single"/>
        </w:rPr>
        <w:t>to organize an Amazon</w:t>
      </w:r>
      <w:r w:rsidRPr="00571F0C">
        <w:rPr>
          <w:u w:val="single"/>
        </w:rPr>
        <w:t xml:space="preserve"> distribution </w:t>
      </w:r>
      <w:r w:rsidRPr="00BD1AC3">
        <w:rPr>
          <w:highlight w:val="cyan"/>
          <w:u w:val="single"/>
        </w:rPr>
        <w:t>center</w:t>
      </w:r>
      <w:r w:rsidRPr="00DB0BE7">
        <w:rPr>
          <w:sz w:val="16"/>
        </w:rPr>
        <w:t xml:space="preserve">. And </w:t>
      </w:r>
      <w:r w:rsidRPr="00571F0C">
        <w:rPr>
          <w:u w:val="single"/>
        </w:rPr>
        <w:t xml:space="preserve">today </w:t>
      </w:r>
      <w:r w:rsidRPr="00BD1AC3">
        <w:rPr>
          <w:highlight w:val="cyan"/>
          <w:u w:val="single"/>
        </w:rPr>
        <w:t>there is a palpable expectation that the</w:t>
      </w:r>
      <w:r w:rsidRPr="00571F0C">
        <w:rPr>
          <w:u w:val="single"/>
        </w:rPr>
        <w:t xml:space="preserve"> </w:t>
      </w:r>
      <w:r w:rsidRPr="00BD1AC3">
        <w:rPr>
          <w:highlight w:val="cyan"/>
          <w:u w:val="single"/>
        </w:rPr>
        <w:t>uptick in strikes</w:t>
      </w:r>
      <w:r w:rsidRPr="00571F0C">
        <w:rPr>
          <w:u w:val="single"/>
        </w:rPr>
        <w:t xml:space="preserve"> and organizing efforts </w:t>
      </w:r>
      <w:r w:rsidRPr="00BD1AC3">
        <w:rPr>
          <w:highlight w:val="cyan"/>
          <w:u w:val="single"/>
        </w:rPr>
        <w:t>will lead to a revival of the American labor movement</w:t>
      </w:r>
      <w:r w:rsidRPr="00DB0BE7">
        <w:rPr>
          <w:sz w:val="16"/>
        </w:rPr>
        <w:t xml:space="preserve">. That’s not just because </w:t>
      </w:r>
      <w:r w:rsidRPr="00571F0C">
        <w:rPr>
          <w:u w:val="single"/>
        </w:rPr>
        <w:t>so many “essential workers</w:t>
      </w:r>
      <w:r w:rsidRPr="00DB0BE7">
        <w:rPr>
          <w:sz w:val="16"/>
        </w:rPr>
        <w:t>"—from hospital staff to checkout clerks—</w:t>
      </w:r>
      <w:r w:rsidRPr="00571F0C">
        <w:rPr>
          <w:u w:val="single"/>
        </w:rPr>
        <w:t xml:space="preserve">have generated so much heartfelt support. It’s also because </w:t>
      </w:r>
      <w:r w:rsidRPr="00BD1AC3">
        <w:rPr>
          <w:highlight w:val="cyan"/>
          <w:u w:val="single"/>
        </w:rPr>
        <w:t>liberals know that</w:t>
      </w:r>
      <w:r w:rsidRPr="00571F0C">
        <w:rPr>
          <w:u w:val="single"/>
        </w:rPr>
        <w:t xml:space="preserve"> something is missing from the body politic, and that something is </w:t>
      </w:r>
      <w:r w:rsidRPr="00BD1AC3">
        <w:rPr>
          <w:highlight w:val="cyan"/>
          <w:u w:val="single"/>
        </w:rPr>
        <w:t>a labor movement of sufficient strength</w:t>
      </w:r>
      <w:r w:rsidRPr="00571F0C">
        <w:rPr>
          <w:u w:val="single"/>
        </w:rPr>
        <w:t xml:space="preserve"> to not only raise wages at the work </w:t>
      </w:r>
      <w:proofErr w:type="gramStart"/>
      <w:r w:rsidRPr="00571F0C">
        <w:rPr>
          <w:u w:val="single"/>
        </w:rPr>
        <w:t>site, but</w:t>
      </w:r>
      <w:proofErr w:type="gramEnd"/>
      <w:r w:rsidRPr="00571F0C">
        <w:rPr>
          <w:u w:val="single"/>
        </w:rPr>
        <w:t xml:space="preserve"> </w:t>
      </w:r>
      <w:r w:rsidRPr="00BD1AC3">
        <w:rPr>
          <w:highlight w:val="cyan"/>
          <w:u w:val="single"/>
        </w:rPr>
        <w:t xml:space="preserve">wield </w:t>
      </w:r>
      <w:r w:rsidRPr="00DB0BE7">
        <w:rPr>
          <w:u w:val="single"/>
        </w:rPr>
        <w:t xml:space="preserve">the kind of </w:t>
      </w:r>
      <w:r w:rsidRPr="00BD1AC3">
        <w:rPr>
          <w:highlight w:val="cyan"/>
          <w:u w:val="single"/>
        </w:rPr>
        <w:t>political</w:t>
      </w:r>
      <w:r w:rsidRPr="00DB0BE7">
        <w:rPr>
          <w:u w:val="single"/>
        </w:rPr>
        <w:t xml:space="preserve"> </w:t>
      </w:r>
      <w:r w:rsidRPr="00BD1AC3">
        <w:rPr>
          <w:highlight w:val="cyan"/>
          <w:u w:val="single"/>
        </w:rPr>
        <w:t>power</w:t>
      </w:r>
      <w:r w:rsidRPr="00571F0C">
        <w:rPr>
          <w:u w:val="single"/>
        </w:rPr>
        <w:t xml:space="preserve"> that once made Midwestern Republicans willing to raise the minimum wage, vote for civil rights laws, and even increase social spending.</w:t>
      </w:r>
      <w:r w:rsidRPr="00DB0BE7">
        <w:rPr>
          <w:sz w:val="16"/>
        </w:rPr>
        <w:t xml:space="preserve"> If West Virginia had the union density today that it did at the start of Joe Manchin’s career, the mountain state would be solidly Democratic and its senior senator far more of an enthusiast for the social programs and tax-the-rich proposals he now scorns. Both liberal pundits and union activists are therefore anxious to conjure up a strike wave out of the new-found militancy on offer. On the picket lines at John Deere, where 10,000 workers are on strike and among the</w:t>
      </w:r>
      <w:hyperlink r:id="rId6" w:history="1">
        <w:r w:rsidRPr="00DB0BE7">
          <w:rPr>
            <w:rStyle w:val="Hyperlink"/>
            <w:sz w:val="16"/>
          </w:rPr>
          <w:t> 60,000 studio crew that just averted a strike</w:t>
        </w:r>
      </w:hyperlink>
      <w:r w:rsidRPr="00DB0BE7">
        <w:rPr>
          <w:sz w:val="16"/>
        </w:rPr>
        <w:t xml:space="preserve">, a radical, self-confident spirit has been unleashed. And from President Joe Biden on down, a lot of Democrats are finally saying, “We don’t want just free and fair collective bargaining, a balanced table. We want labor to win!” Employers Raise Wages, Resist Organizing </w:t>
      </w:r>
      <w:r w:rsidRPr="00571F0C">
        <w:rPr>
          <w:u w:val="single"/>
        </w:rPr>
        <w:t>The problem is that employers are not dumb. They have been raising wages all over the place to retain a workforce—you can get $19 an hour just by walking in the door at Amazon, and even Dollar General is paying more than minimum wage</w:t>
      </w:r>
      <w:r w:rsidRPr="00DB0BE7">
        <w:rPr>
          <w:sz w:val="16"/>
        </w:rPr>
        <w:t>. But they resist the actual organization of their workers into a functional union. They deploy all the economic power, legal talent, and law-breaking </w:t>
      </w:r>
      <w:hyperlink r:id="rId7" w:history="1">
        <w:r w:rsidRPr="00DB0BE7">
          <w:rPr>
            <w:rStyle w:val="Hyperlink"/>
            <w:sz w:val="16"/>
          </w:rPr>
          <w:t>necessary to preserve managerial authoritarianism</w:t>
        </w:r>
      </w:hyperlink>
      <w:r w:rsidRPr="00DB0BE7">
        <w:rPr>
          <w:sz w:val="16"/>
        </w:rPr>
        <w:t>. In Buffalo, N.Y., when workers at four Starbucks made public their effort to win a National Labor Relations Board election, regional managers and “trainers,” all earning many times more than the embattled baristas, </w:t>
      </w:r>
      <w:hyperlink r:id="rId8" w:history="1">
        <w:r w:rsidRPr="00DB0BE7">
          <w:rPr>
            <w:rStyle w:val="Hyperlink"/>
            <w:sz w:val="16"/>
          </w:rPr>
          <w:t>poured into the stores</w:t>
        </w:r>
      </w:hyperlink>
      <w:r w:rsidRPr="00DB0BE7">
        <w:rPr>
          <w:sz w:val="16"/>
        </w:rPr>
        <w:t xml:space="preserve">, intimidating by their very presence. </w:t>
      </w:r>
      <w:r w:rsidRPr="00BD1AC3">
        <w:rPr>
          <w:highlight w:val="cyan"/>
          <w:u w:val="single"/>
        </w:rPr>
        <w:t>Non-union workers</w:t>
      </w:r>
      <w:r w:rsidRPr="00571F0C">
        <w:rPr>
          <w:u w:val="single"/>
        </w:rPr>
        <w:t xml:space="preserve">, </w:t>
      </w:r>
      <w:r w:rsidRPr="00BD1AC3">
        <w:rPr>
          <w:highlight w:val="cyan"/>
          <w:u w:val="single"/>
        </w:rPr>
        <w:t>no matter how aggrieved, do not</w:t>
      </w:r>
      <w:r w:rsidRPr="00571F0C">
        <w:rPr>
          <w:u w:val="single"/>
        </w:rPr>
        <w:t xml:space="preserve"> go on </w:t>
      </w:r>
      <w:r w:rsidRPr="00BD1AC3">
        <w:rPr>
          <w:highlight w:val="cyan"/>
          <w:u w:val="single"/>
        </w:rPr>
        <w:t>strike</w:t>
      </w:r>
      <w:r w:rsidRPr="00571F0C">
        <w:rPr>
          <w:u w:val="single"/>
        </w:rPr>
        <w:t xml:space="preserve">. </w:t>
      </w:r>
      <w:r w:rsidRPr="00BD1AC3">
        <w:rPr>
          <w:highlight w:val="cyan"/>
          <w:u w:val="single"/>
        </w:rPr>
        <w:t>They</w:t>
      </w:r>
      <w:r w:rsidRPr="00571F0C">
        <w:rPr>
          <w:u w:val="single"/>
        </w:rPr>
        <w:t xml:space="preserve"> can </w:t>
      </w:r>
      <w:r w:rsidRPr="00BD1AC3">
        <w:rPr>
          <w:highlight w:val="cyan"/>
          <w:u w:val="single"/>
        </w:rPr>
        <w:t>quit their job, even</w:t>
      </w:r>
      <w:r w:rsidRPr="00571F0C">
        <w:rPr>
          <w:u w:val="single"/>
        </w:rPr>
        <w:t xml:space="preserve"> </w:t>
      </w:r>
      <w:r w:rsidRPr="00BD1AC3">
        <w:rPr>
          <w:highlight w:val="cyan"/>
          <w:u w:val="single"/>
        </w:rPr>
        <w:t>walk out</w:t>
      </w:r>
      <w:r w:rsidRPr="00571F0C">
        <w:rPr>
          <w:u w:val="single"/>
        </w:rPr>
        <w:t xml:space="preserve"> together for a shift or two, </w:t>
      </w:r>
      <w:r w:rsidRPr="00BD1AC3">
        <w:rPr>
          <w:highlight w:val="cyan"/>
          <w:u w:val="single"/>
        </w:rPr>
        <w:t>but in the absence of</w:t>
      </w:r>
      <w:r w:rsidRPr="00571F0C">
        <w:rPr>
          <w:u w:val="single"/>
        </w:rPr>
        <w:t xml:space="preserve"> some independent </w:t>
      </w:r>
      <w:r w:rsidRPr="00BD1AC3">
        <w:rPr>
          <w:highlight w:val="cyan"/>
          <w:u w:val="single"/>
        </w:rPr>
        <w:t>organization</w:t>
      </w:r>
      <w:r w:rsidRPr="00571F0C">
        <w:rPr>
          <w:u w:val="single"/>
        </w:rPr>
        <w:t xml:space="preserve">, and that is almost always a trade union, </w:t>
      </w:r>
      <w:r w:rsidRPr="00BD1AC3">
        <w:rPr>
          <w:highlight w:val="cyan"/>
          <w:u w:val="single"/>
        </w:rPr>
        <w:t>their protest soon</w:t>
      </w:r>
      <w:r w:rsidRPr="00571F0C">
        <w:rPr>
          <w:u w:val="single"/>
        </w:rPr>
        <w:t xml:space="preserve"> </w:t>
      </w:r>
      <w:r w:rsidRPr="00BD1AC3">
        <w:rPr>
          <w:highlight w:val="cyan"/>
          <w:u w:val="single"/>
        </w:rPr>
        <w:t>dissolves</w:t>
      </w:r>
      <w:r w:rsidRPr="00DB0BE7">
        <w:rPr>
          <w:sz w:val="16"/>
        </w:rPr>
        <w:t xml:space="preserve">. </w:t>
      </w:r>
      <w:r w:rsidRPr="00571F0C">
        <w:rPr>
          <w:u w:val="single"/>
        </w:rPr>
        <w:t xml:space="preserve">Virtually every strike in today’s headlines, from that of the agricultural implement workers in Iowa, to the coal miners in Alabama, and the studio crews in Hollywood, are members of unions formed 80 years ago in the Great Depression. It does not matter if the union was once radical or conservative, </w:t>
      </w:r>
      <w:r w:rsidRPr="00DB0BE7">
        <w:rPr>
          <w:b/>
          <w:bCs/>
          <w:u w:val="single"/>
        </w:rPr>
        <w:t>organization is essential</w:t>
      </w:r>
      <w:r w:rsidRPr="00DB0BE7">
        <w:rPr>
          <w:u w:val="single"/>
        </w:rPr>
        <w:t xml:space="preserve"> to any sustained</w:t>
      </w:r>
      <w:r w:rsidRPr="00571F0C">
        <w:rPr>
          <w:u w:val="single"/>
        </w:rPr>
        <w:t xml:space="preserve"> and potent worker </w:t>
      </w:r>
      <w:r w:rsidRPr="00DB0BE7">
        <w:rPr>
          <w:u w:val="single"/>
        </w:rPr>
        <w:t>protest</w:t>
      </w:r>
      <w:r w:rsidRPr="00DB0BE7">
        <w:rPr>
          <w:sz w:val="16"/>
        </w:rPr>
        <w:t xml:space="preserve">. And once the strike is over, that same organization does not fade away. It stays right there in management’s face, policing the contract, mobilizing the workers, lobbying politicians, and preparing for the next contract fight. </w:t>
      </w:r>
      <w:r w:rsidRPr="00BD1AC3">
        <w:rPr>
          <w:highlight w:val="cyan"/>
          <w:u w:val="single"/>
        </w:rPr>
        <w:t>Strikes Require Workers Who Are Organized So,</w:t>
      </w:r>
      <w:r w:rsidRPr="00BD1AC3">
        <w:rPr>
          <w:sz w:val="16"/>
          <w:highlight w:val="cyan"/>
        </w:rPr>
        <w:t xml:space="preserve"> </w:t>
      </w:r>
      <w:r w:rsidRPr="00BD1AC3">
        <w:rPr>
          <w:b/>
          <w:bCs/>
          <w:highlight w:val="cyan"/>
          <w:u w:val="single"/>
        </w:rPr>
        <w:t>we aren’t having a strike wave</w:t>
      </w:r>
      <w:r w:rsidRPr="00BD1AC3">
        <w:rPr>
          <w:sz w:val="16"/>
          <w:highlight w:val="cyan"/>
        </w:rPr>
        <w:t>.</w:t>
      </w:r>
      <w:r w:rsidRPr="00DB0BE7">
        <w:rPr>
          <w:sz w:val="16"/>
        </w:rPr>
        <w:t xml:space="preserve"> We sorely need one, but that first requires the unionization of millions of new workers. Congress needs to pass the Protecting the Right to Organize Act. But even more important, the reawakening of an insurgent spirit requires much worker and citizen action. So, let’s therefore remember the words of Joe Hill, the radical troubadour, just before he was executed by a firing squad in 1915: “Don’t mourn – Organize!”</w:t>
      </w:r>
    </w:p>
    <w:p w14:paraId="1FFE4040" w14:textId="77777777" w:rsidR="001A1613" w:rsidRDefault="001A1613" w:rsidP="001A1613"/>
    <w:p w14:paraId="77F39284" w14:textId="77777777" w:rsidR="001A1613" w:rsidRDefault="001A1613" w:rsidP="001A1613">
      <w:pPr>
        <w:pStyle w:val="Heading4"/>
      </w:pPr>
      <w:r>
        <w:t xml:space="preserve">An unconditional right to strike would encourage workers to utilize extreme strikes, hurting industries across the board. </w:t>
      </w:r>
    </w:p>
    <w:p w14:paraId="5648C5CB" w14:textId="77777777" w:rsidR="001A1613" w:rsidRDefault="001A1613" w:rsidP="001A1613">
      <w:r>
        <w:t xml:space="preserve">Ahmed </w:t>
      </w:r>
      <w:r w:rsidRPr="002F77FC">
        <w:rPr>
          <w:rStyle w:val="Style13ptBold"/>
        </w:rPr>
        <w:t>White</w:t>
      </w:r>
      <w:r>
        <w:t xml:space="preserve">, University of Colorado Law School, </w:t>
      </w:r>
      <w:r w:rsidRPr="002F77FC">
        <w:rPr>
          <w:rStyle w:val="Style13ptBold"/>
        </w:rPr>
        <w:t>2018</w:t>
      </w:r>
      <w:r>
        <w:t xml:space="preserve"> – [“Its Own Dubious Battle: The Impossible Defense of an Effective Right to Strike”, </w:t>
      </w:r>
      <w:r w:rsidRPr="002F77FC">
        <w:t>https://scholar.law.colorado.edu/cgi/viewcontent.cgi?article=2369&amp;context=articles</w:t>
      </w:r>
      <w:r>
        <w:t>]//bread</w:t>
      </w:r>
    </w:p>
    <w:p w14:paraId="40D8CFB1" w14:textId="77777777" w:rsidR="001A1613" w:rsidRDefault="001A1613" w:rsidP="001A1613">
      <w:pPr>
        <w:rPr>
          <w:sz w:val="16"/>
        </w:rPr>
      </w:pPr>
      <w:r w:rsidRPr="005354B1">
        <w:rPr>
          <w:sz w:val="16"/>
        </w:rPr>
        <w:t xml:space="preserve">As an exercise in statutory construction and administration, Mackay Radio makes no sense; but as a defense of property </w:t>
      </w:r>
      <w:proofErr w:type="gramStart"/>
      <w:r w:rsidRPr="005354B1">
        <w:rPr>
          <w:sz w:val="16"/>
        </w:rPr>
        <w:t>rights</w:t>
      </w:r>
      <w:proofErr w:type="gramEnd"/>
      <w:r w:rsidRPr="005354B1">
        <w:rPr>
          <w:sz w:val="16"/>
        </w:rPr>
        <w:t xml:space="preserve"> it makes all the sense in the world. One way to see this is to </w:t>
      </w:r>
      <w:r w:rsidRPr="005354B1">
        <w:rPr>
          <w:u w:val="single"/>
        </w:rPr>
        <w:t>consider what would have happened had the Court decided</w:t>
      </w:r>
      <w:r w:rsidRPr="005354B1">
        <w:rPr>
          <w:sz w:val="16"/>
        </w:rPr>
        <w:t xml:space="preserve"> the matter in a fundamentally different way. </w:t>
      </w:r>
      <w:r w:rsidRPr="00BD1AC3">
        <w:rPr>
          <w:highlight w:val="cyan"/>
          <w:u w:val="single"/>
        </w:rPr>
        <w:t>If</w:t>
      </w:r>
      <w:r w:rsidRPr="005354B1">
        <w:rPr>
          <w:sz w:val="16"/>
        </w:rPr>
        <w:t xml:space="preserve"> </w:t>
      </w:r>
      <w:r w:rsidRPr="00BD1AC3">
        <w:rPr>
          <w:highlight w:val="cyan"/>
          <w:u w:val="single"/>
        </w:rPr>
        <w:t>employers</w:t>
      </w:r>
      <w:r w:rsidRPr="005354B1">
        <w:rPr>
          <w:u w:val="single"/>
        </w:rPr>
        <w:t xml:space="preserve"> </w:t>
      </w:r>
      <w:r w:rsidRPr="00BD1AC3">
        <w:rPr>
          <w:highlight w:val="cyan"/>
          <w:u w:val="single"/>
        </w:rPr>
        <w:t>were barred from replacing</w:t>
      </w:r>
      <w:r w:rsidRPr="005354B1">
        <w:rPr>
          <w:u w:val="single"/>
        </w:rPr>
        <w:t xml:space="preserve"> economic </w:t>
      </w:r>
      <w:r w:rsidRPr="00BD1AC3">
        <w:rPr>
          <w:highlight w:val="cyan"/>
          <w:u w:val="single"/>
        </w:rPr>
        <w:t>strikers</w:t>
      </w:r>
      <w:r w:rsidRPr="005354B1">
        <w:rPr>
          <w:u w:val="single"/>
        </w:rPr>
        <w:t xml:space="preserve">, </w:t>
      </w:r>
      <w:r w:rsidRPr="00BD1AC3">
        <w:rPr>
          <w:highlight w:val="cyan"/>
          <w:u w:val="single"/>
        </w:rPr>
        <w:t>it seems likely</w:t>
      </w:r>
      <w:r w:rsidRPr="005354B1">
        <w:rPr>
          <w:u w:val="single"/>
        </w:rPr>
        <w:t xml:space="preserve"> that </w:t>
      </w:r>
      <w:r w:rsidRPr="00BD1AC3">
        <w:rPr>
          <w:highlight w:val="cyan"/>
          <w:u w:val="single"/>
        </w:rPr>
        <w:t>strikes would have proliferated to an extraordinary extent, as workers could</w:t>
      </w:r>
      <w:r w:rsidRPr="005354B1">
        <w:rPr>
          <w:u w:val="single"/>
        </w:rPr>
        <w:t xml:space="preserve"> at least plausibly have expected to be able to </w:t>
      </w:r>
      <w:r w:rsidRPr="00BD1AC3">
        <w:rPr>
          <w:highlight w:val="cyan"/>
          <w:u w:val="single"/>
        </w:rPr>
        <w:t xml:space="preserve">strike under </w:t>
      </w:r>
      <w:r w:rsidRPr="00BD1AC3">
        <w:rPr>
          <w:b/>
          <w:bCs/>
          <w:highlight w:val="cyan"/>
          <w:u w:val="single"/>
        </w:rPr>
        <w:t>a broad array of circumstances</w:t>
      </w:r>
      <w:r w:rsidRPr="00BD1AC3">
        <w:rPr>
          <w:highlight w:val="cyan"/>
          <w:u w:val="single"/>
        </w:rPr>
        <w:t xml:space="preserve"> and</w:t>
      </w:r>
      <w:r w:rsidRPr="005354B1">
        <w:rPr>
          <w:u w:val="single"/>
        </w:rPr>
        <w:t xml:space="preserve"> yet </w:t>
      </w:r>
      <w:r w:rsidRPr="00BD1AC3">
        <w:rPr>
          <w:highlight w:val="cyan"/>
          <w:u w:val="single"/>
        </w:rPr>
        <w:t xml:space="preserve">be </w:t>
      </w:r>
      <w:r w:rsidRPr="00BD1AC3">
        <w:rPr>
          <w:b/>
          <w:bCs/>
          <w:highlight w:val="cyan"/>
          <w:u w:val="single"/>
        </w:rPr>
        <w:t>restored to their jobs no matter the outcome</w:t>
      </w:r>
      <w:r w:rsidRPr="005354B1">
        <w:rPr>
          <w:sz w:val="16"/>
        </w:rPr>
        <w:t xml:space="preserve">. But precisely because </w:t>
      </w:r>
      <w:r w:rsidRPr="00BD1AC3">
        <w:rPr>
          <w:highlight w:val="cyan"/>
          <w:u w:val="single"/>
        </w:rPr>
        <w:t>such a doctrine would</w:t>
      </w:r>
      <w:r w:rsidRPr="005354B1">
        <w:rPr>
          <w:u w:val="single"/>
        </w:rPr>
        <w:t xml:space="preserve"> have </w:t>
      </w:r>
      <w:r w:rsidRPr="00BD1AC3">
        <w:rPr>
          <w:highlight w:val="cyan"/>
          <w:u w:val="single"/>
        </w:rPr>
        <w:t>give</w:t>
      </w:r>
      <w:r w:rsidRPr="005354B1">
        <w:rPr>
          <w:u w:val="single"/>
        </w:rPr>
        <w:t xml:space="preserve">n </w:t>
      </w:r>
      <w:r w:rsidRPr="00BD1AC3">
        <w:rPr>
          <w:highlight w:val="cyan"/>
          <w:u w:val="single"/>
        </w:rPr>
        <w:t>workers so much power</w:t>
      </w:r>
      <w:r w:rsidRPr="005354B1">
        <w:rPr>
          <w:sz w:val="16"/>
        </w:rPr>
        <w:t xml:space="preserve">,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 A simple exercise in counterfactual speculation bears similar fruit </w:t>
      </w:r>
      <w:proofErr w:type="gramStart"/>
      <w:r w:rsidRPr="005354B1">
        <w:rPr>
          <w:sz w:val="16"/>
        </w:rPr>
        <w:t>in regard to</w:t>
      </w:r>
      <w:proofErr w:type="gramEnd"/>
      <w:r w:rsidRPr="005354B1">
        <w:rPr>
          <w:sz w:val="16"/>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Taft Hartley or Landrum-Griffin about the perils posed by these tactics, was fundamentally correct. </w:t>
      </w:r>
      <w:r w:rsidRPr="005354B1">
        <w:rPr>
          <w:u w:val="single"/>
        </w:rPr>
        <w:t xml:space="preserve">For </w:t>
      </w:r>
      <w:r w:rsidRPr="00BD1AC3">
        <w:rPr>
          <w:highlight w:val="cyan"/>
          <w:u w:val="single"/>
        </w:rPr>
        <w:t>were workers able to</w:t>
      </w:r>
      <w:r w:rsidRPr="005354B1">
        <w:rPr>
          <w:u w:val="single"/>
        </w:rPr>
        <w:t xml:space="preserve"> </w:t>
      </w:r>
      <w:r w:rsidRPr="00BD1AC3">
        <w:rPr>
          <w:highlight w:val="cyan"/>
          <w:u w:val="single"/>
        </w:rPr>
        <w:t>make unfettered use of sit-down strikes, mass picketing, and general strikes and sympathy walkouts, they could have</w:t>
      </w:r>
      <w:r w:rsidRPr="005354B1">
        <w:rPr>
          <w:u w:val="single"/>
        </w:rPr>
        <w:t xml:space="preserve"> very much </w:t>
      </w:r>
      <w:r w:rsidRPr="00BD1AC3">
        <w:rPr>
          <w:highlight w:val="cyan"/>
          <w:u w:val="single"/>
        </w:rPr>
        <w:t>challenged the</w:t>
      </w:r>
      <w:r w:rsidRPr="005354B1">
        <w:rPr>
          <w:u w:val="single"/>
        </w:rPr>
        <w:t xml:space="preserve"> </w:t>
      </w:r>
      <w:r w:rsidRPr="00BD1AC3">
        <w:rPr>
          <w:highlight w:val="cyan"/>
          <w:u w:val="single"/>
        </w:rPr>
        <w:t>sovereignty of capitalists</w:t>
      </w:r>
      <w:r w:rsidRPr="005354B1">
        <w:rPr>
          <w:u w:val="single"/>
        </w:rPr>
        <w:t xml:space="preserve"> in and about the workplace, </w:t>
      </w:r>
      <w:r w:rsidRPr="00BD1AC3">
        <w:rPr>
          <w:highlight w:val="cyan"/>
          <w:u w:val="single"/>
        </w:rPr>
        <w:t>and</w:t>
      </w:r>
      <w:r w:rsidRPr="005354B1">
        <w:rPr>
          <w:u w:val="single"/>
        </w:rPr>
        <w:t xml:space="preserve"> with this the bedrock institutions and </w:t>
      </w:r>
      <w:r w:rsidRPr="00BD1AC3">
        <w:rPr>
          <w:highlight w:val="cyan"/>
          <w:u w:val="single"/>
        </w:rPr>
        <w:t>norms of liberal society</w:t>
      </w:r>
      <w:r w:rsidRPr="005354B1">
        <w:rPr>
          <w:sz w:val="16"/>
        </w:rPr>
        <w:t xml:space="preserve">. As Jim Pope puts it, Charles Evans Hughes’ opinion in </w:t>
      </w:r>
      <w:proofErr w:type="spellStart"/>
      <w:r w:rsidRPr="005354B1">
        <w:rPr>
          <w:sz w:val="16"/>
        </w:rPr>
        <w:t>Fansteel</w:t>
      </w:r>
      <w:proofErr w:type="spellEnd"/>
      <w:r w:rsidRPr="005354B1">
        <w:rPr>
          <w:sz w:val="16"/>
        </w:rPr>
        <w:t xml:space="preserve"> established the maxim that “the employer could violate the workers’ statutory rights without sacrificing its property rights, while the workers could not violate the employer’s property rights without sacrificing their statutory rights.”305 This is unquestionably true. But equally unquestionable is that </w:t>
      </w:r>
      <w:r w:rsidRPr="00BD1AC3">
        <w:rPr>
          <w:highlight w:val="cyan"/>
          <w:u w:val="single"/>
        </w:rPr>
        <w:t>neither this court nor any other</w:t>
      </w:r>
      <w:r w:rsidRPr="005354B1">
        <w:rPr>
          <w:u w:val="single"/>
        </w:rPr>
        <w:t xml:space="preserve"> important </w:t>
      </w:r>
      <w:r w:rsidRPr="00BD1AC3">
        <w:rPr>
          <w:highlight w:val="cyan"/>
          <w:u w:val="single"/>
        </w:rPr>
        <w:t>arbiter of legal rights</w:t>
      </w:r>
      <w:r w:rsidRPr="005354B1">
        <w:rPr>
          <w:u w:val="single"/>
        </w:rPr>
        <w:t xml:space="preserve"> in this country </w:t>
      </w:r>
      <w:r w:rsidRPr="00BD1AC3">
        <w:rPr>
          <w:highlight w:val="cyan"/>
          <w:u w:val="single"/>
        </w:rPr>
        <w:t>was</w:t>
      </w:r>
      <w:r w:rsidRPr="005354B1">
        <w:rPr>
          <w:u w:val="single"/>
        </w:rPr>
        <w:t xml:space="preserve"> ever </w:t>
      </w:r>
      <w:r w:rsidRPr="00BD1AC3">
        <w:rPr>
          <w:highlight w:val="cyan"/>
          <w:u w:val="single"/>
        </w:rPr>
        <w:t>prepared to endorse</w:t>
      </w:r>
      <w:r w:rsidRPr="005354B1">
        <w:rPr>
          <w:u w:val="single"/>
        </w:rPr>
        <w:t xml:space="preserve"> the contrary view that property rights might be sufficiently subordinate to labor rights as to justify the kinds of </w:t>
      </w:r>
      <w:r w:rsidRPr="00BD1AC3">
        <w:rPr>
          <w:highlight w:val="cyan"/>
          <w:u w:val="single"/>
        </w:rPr>
        <w:t>tactics by which workers could routinely defeat powerful</w:t>
      </w:r>
      <w:r w:rsidRPr="005354B1">
        <w:rPr>
          <w:u w:val="single"/>
        </w:rPr>
        <w:t xml:space="preserve"> </w:t>
      </w:r>
      <w:r w:rsidRPr="00BD1AC3">
        <w:rPr>
          <w:highlight w:val="cyan"/>
          <w:u w:val="single"/>
        </w:rPr>
        <w:t>employers on the fields of industrial conflict</w:t>
      </w:r>
      <w:r w:rsidRPr="005354B1">
        <w:rPr>
          <w:u w:val="single"/>
        </w:rPr>
        <w:t>.</w:t>
      </w:r>
      <w:r w:rsidRPr="005354B1">
        <w:rPr>
          <w:sz w:val="16"/>
        </w:rPr>
        <w:t xml:space="preserve"> 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w:t>
      </w:r>
    </w:p>
    <w:p w14:paraId="58A49610" w14:textId="77777777" w:rsidR="001A1613" w:rsidRDefault="001A1613" w:rsidP="001A1613"/>
    <w:p w14:paraId="3D1DB8B5" w14:textId="77777777" w:rsidR="001A1613" w:rsidRDefault="001A1613" w:rsidP="001A1613">
      <w:pPr>
        <w:pStyle w:val="Heading4"/>
      </w:pPr>
      <w:r>
        <w:t xml:space="preserve">Violent and longer strikes hurt the stock market, investors perceive them to be significantly important </w:t>
      </w:r>
    </w:p>
    <w:p w14:paraId="3843C9E0" w14:textId="77777777" w:rsidR="001A1613" w:rsidRDefault="001A1613" w:rsidP="001A1613">
      <w:r>
        <w:t xml:space="preserve">John </w:t>
      </w:r>
      <w:proofErr w:type="spellStart"/>
      <w:r w:rsidRPr="00F7787A">
        <w:rPr>
          <w:rStyle w:val="Style13ptBold"/>
        </w:rPr>
        <w:t>Dinardo</w:t>
      </w:r>
      <w:proofErr w:type="spellEnd"/>
      <w:r w:rsidRPr="00F7787A">
        <w:rPr>
          <w:rStyle w:val="Style13ptBold"/>
        </w:rPr>
        <w:t xml:space="preserve"> and</w:t>
      </w:r>
      <w:r>
        <w:t xml:space="preserve"> Kevin F. </w:t>
      </w:r>
      <w:r w:rsidRPr="00F7787A">
        <w:rPr>
          <w:rStyle w:val="Style13ptBold"/>
        </w:rPr>
        <w:t>Hallock, 2002</w:t>
      </w:r>
      <w:r>
        <w:t xml:space="preserve"> – [“When Unions "Mattered": The Impact of Strikes on Financial Markets, 1925-1937”, *John </w:t>
      </w:r>
      <w:proofErr w:type="spellStart"/>
      <w:r>
        <w:t>Dinardo</w:t>
      </w:r>
      <w:proofErr w:type="spellEnd"/>
      <w:r>
        <w:t xml:space="preserve"> is Professor of Economics and Pub- </w:t>
      </w:r>
      <w:proofErr w:type="spellStart"/>
      <w:r>
        <w:t>lic</w:t>
      </w:r>
      <w:proofErr w:type="spellEnd"/>
      <w:r>
        <w:t xml:space="preserve"> Policy, University of Michigan, and Kevin F. Hallock is Associate Professor of Economics and of Labor and Industrial Relations, University of Illinois at Urbana- Champaign, </w:t>
      </w:r>
      <w:r w:rsidRPr="00F7787A">
        <w:t>https://www.jstor.org/stable/2696206</w:t>
      </w:r>
      <w:r>
        <w:t>]//bread</w:t>
      </w:r>
    </w:p>
    <w:p w14:paraId="1BA47337" w14:textId="77777777" w:rsidR="001A1613" w:rsidRDefault="001A1613" w:rsidP="001A1613">
      <w:pPr>
        <w:rPr>
          <w:u w:val="single"/>
        </w:rPr>
      </w:pPr>
      <w:r w:rsidRPr="00F7787A">
        <w:rPr>
          <w:sz w:val="16"/>
        </w:rPr>
        <w:t xml:space="preserve">Concluding </w:t>
      </w:r>
      <w:proofErr w:type="gramStart"/>
      <w:r w:rsidRPr="00F7787A">
        <w:rPr>
          <w:sz w:val="16"/>
        </w:rPr>
        <w:t>Comments</w:t>
      </w:r>
      <w:proofErr w:type="gramEnd"/>
      <w:r w:rsidRPr="00F7787A">
        <w:rPr>
          <w:sz w:val="16"/>
        </w:rPr>
        <w:t xml:space="preserve"> </w:t>
      </w:r>
      <w:r w:rsidRPr="00BD46DF">
        <w:rPr>
          <w:u w:val="single"/>
        </w:rPr>
        <w:t>The primary aim of this work has been to investigate the effect of strikes on industry stock prices</w:t>
      </w:r>
      <w:r w:rsidRPr="00F7787A">
        <w:rPr>
          <w:sz w:val="16"/>
        </w:rPr>
        <w:t xml:space="preserve"> at a time when unions were rapidly evolving. In contrast to recent work on the subject that has used data from the recent past, we have examined </w:t>
      </w:r>
      <w:proofErr w:type="gramStart"/>
      <w:r w:rsidRPr="00F7787A">
        <w:rPr>
          <w:sz w:val="16"/>
        </w:rPr>
        <w:t>a period of time</w:t>
      </w:r>
      <w:proofErr w:type="gramEnd"/>
      <w:r w:rsidRPr="00F7787A">
        <w:rPr>
          <w:sz w:val="16"/>
        </w:rPr>
        <w:t xml:space="preserve"> when changes in the level of unionization were more important. One advantage of this focus is that it is easier to measure the effect of "large changes" than it is to detect small changes in the current era of declining unionization. The time between the World Wars was particularly important in the history of unionization. Unlike most recent strikes, during that earlier period many strikes were an attempt by workers to change the "terms of trade" between workers and employers. Our empirical approach melds two previous literatures: in one, the effects of strikes on industry-wide measures of out- put, such as inventories, are studied, and in the second, a standard "event study" approach is used to examine the relationship between strikes and individual firm stock valuations. We develop a data set with an unusually rich set of characteristics for each of the strikes for the </w:t>
      </w:r>
      <w:proofErr w:type="gramStart"/>
      <w:r w:rsidRPr="00F7787A">
        <w:rPr>
          <w:sz w:val="16"/>
        </w:rPr>
        <w:t>time period</w:t>
      </w:r>
      <w:proofErr w:type="gramEnd"/>
      <w:r w:rsidRPr="00F7787A">
        <w:rPr>
          <w:sz w:val="16"/>
        </w:rPr>
        <w:t xml:space="preserve"> 1925-37 and combine this information with stock return data. We use a very parsimonious model that helps provide one consistent interpretation of our results. On a descriptive level, </w:t>
      </w:r>
      <w:r w:rsidRPr="00BD1AC3">
        <w:rPr>
          <w:highlight w:val="cyan"/>
          <w:u w:val="single"/>
        </w:rPr>
        <w:t>we find that strikes had large negative effects on industry stock</w:t>
      </w:r>
      <w:r w:rsidRPr="00BD46DF">
        <w:rPr>
          <w:u w:val="single"/>
        </w:rPr>
        <w:t xml:space="preserve"> valuation. In addition, </w:t>
      </w:r>
      <w:r w:rsidRPr="00BD1AC3">
        <w:rPr>
          <w:highlight w:val="cyan"/>
          <w:u w:val="single"/>
        </w:rPr>
        <w:t>longer strikes, violent strikes, strikes won by the union, strikes</w:t>
      </w:r>
      <w:r w:rsidRPr="00BD46DF">
        <w:rPr>
          <w:u w:val="single"/>
        </w:rPr>
        <w:t xml:space="preserve"> </w:t>
      </w:r>
      <w:r w:rsidRPr="00BD1AC3">
        <w:rPr>
          <w:highlight w:val="cyan"/>
          <w:u w:val="single"/>
        </w:rPr>
        <w:t>leading to union recognition, industry-wide strikes, and strikes that led to wage in- creases affected</w:t>
      </w:r>
      <w:r w:rsidRPr="00BD46DF">
        <w:rPr>
          <w:u w:val="single"/>
        </w:rPr>
        <w:t xml:space="preserve"> industry </w:t>
      </w:r>
      <w:r w:rsidRPr="00BD1AC3">
        <w:rPr>
          <w:highlight w:val="cyan"/>
          <w:u w:val="single"/>
        </w:rPr>
        <w:t>stock prices more negatively</w:t>
      </w:r>
      <w:r w:rsidRPr="00BD46DF">
        <w:rPr>
          <w:u w:val="single"/>
        </w:rPr>
        <w:t xml:space="preserve"> than strikes with other characteristics.</w:t>
      </w:r>
      <w:r w:rsidRPr="00F7787A">
        <w:rPr>
          <w:sz w:val="16"/>
        </w:rPr>
        <w:t xml:space="preserve"> We also examine industry stock price movements around the start and the end of the strike. </w:t>
      </w:r>
      <w:r w:rsidRPr="00BD46DF">
        <w:rPr>
          <w:u w:val="single"/>
        </w:rPr>
        <w:t xml:space="preserve">It seems that "news" about the strike was revealed early and, in fact, </w:t>
      </w:r>
      <w:r w:rsidRPr="00BD1AC3">
        <w:rPr>
          <w:highlight w:val="cyan"/>
          <w:u w:val="single"/>
        </w:rPr>
        <w:t>there is some evidence that investors were able to predict strike outcomes</w:t>
      </w:r>
      <w:r w:rsidRPr="00BD46DF">
        <w:rPr>
          <w:u w:val="single"/>
        </w:rPr>
        <w:t xml:space="preserve">. How- ever, </w:t>
      </w:r>
      <w:r w:rsidRPr="00BD1AC3">
        <w:rPr>
          <w:highlight w:val="cyan"/>
          <w:u w:val="single"/>
        </w:rPr>
        <w:t>we</w:t>
      </w:r>
      <w:r w:rsidRPr="00BD46DF">
        <w:rPr>
          <w:u w:val="single"/>
        </w:rPr>
        <w:t xml:space="preserve"> do </w:t>
      </w:r>
      <w:r w:rsidRPr="00BD1AC3">
        <w:rPr>
          <w:highlight w:val="cyan"/>
          <w:u w:val="single"/>
        </w:rPr>
        <w:t>find larger reactions to some</w:t>
      </w:r>
      <w:r w:rsidRPr="00BD46DF">
        <w:rPr>
          <w:u w:val="single"/>
        </w:rPr>
        <w:t xml:space="preserve"> </w:t>
      </w:r>
      <w:r w:rsidRPr="00BD1AC3">
        <w:rPr>
          <w:highlight w:val="cyan"/>
          <w:u w:val="single"/>
        </w:rPr>
        <w:t>news that could only be completely revealed at the end of the strike</w:t>
      </w:r>
      <w:r w:rsidRPr="00F7787A">
        <w:rPr>
          <w:sz w:val="16"/>
        </w:rPr>
        <w:t xml:space="preserve"> (for example, worker wage changes). </w:t>
      </w:r>
      <w:r w:rsidRPr="00BD1AC3">
        <w:rPr>
          <w:highlight w:val="cyan"/>
          <w:u w:val="single"/>
        </w:rPr>
        <w:t>The</w:t>
      </w:r>
      <w:r w:rsidRPr="00BD46DF">
        <w:rPr>
          <w:u w:val="single"/>
        </w:rPr>
        <w:t xml:space="preserve"> generally </w:t>
      </w:r>
      <w:r w:rsidRPr="00BD1AC3">
        <w:rPr>
          <w:highlight w:val="cyan"/>
          <w:u w:val="single"/>
        </w:rPr>
        <w:t>asymmetric response of stock</w:t>
      </w:r>
      <w:r w:rsidRPr="00BD46DF">
        <w:rPr>
          <w:u w:val="single"/>
        </w:rPr>
        <w:t xml:space="preserve"> </w:t>
      </w:r>
      <w:r w:rsidRPr="00BD1AC3">
        <w:rPr>
          <w:highlight w:val="cyan"/>
          <w:u w:val="single"/>
        </w:rPr>
        <w:t>prices to wins and losses is consistent</w:t>
      </w:r>
      <w:r w:rsidRPr="00BD46DF">
        <w:rPr>
          <w:u w:val="single"/>
        </w:rPr>
        <w:t xml:space="preserve"> with our expectations. Our analysis suggests that </w:t>
      </w:r>
      <w:r w:rsidRPr="00BD1AC3">
        <w:rPr>
          <w:highlight w:val="cyan"/>
          <w:u w:val="single"/>
        </w:rPr>
        <w:t>financial markets viewed union victories</w:t>
      </w:r>
      <w:r w:rsidRPr="00F7787A">
        <w:rPr>
          <w:sz w:val="16"/>
        </w:rPr>
        <w:t xml:space="preserve"> in the interwar period </w:t>
      </w:r>
      <w:r w:rsidRPr="00BD46DF">
        <w:rPr>
          <w:u w:val="single"/>
        </w:rPr>
        <w:t>a</w:t>
      </w:r>
      <w:r w:rsidRPr="00BD1AC3">
        <w:rPr>
          <w:highlight w:val="cyan"/>
          <w:u w:val="single"/>
        </w:rPr>
        <w:t xml:space="preserve">s </w:t>
      </w:r>
      <w:r w:rsidRPr="00BD1AC3">
        <w:rPr>
          <w:b/>
          <w:bCs/>
          <w:highlight w:val="cyan"/>
          <w:u w:val="single"/>
        </w:rPr>
        <w:t xml:space="preserve">very important determinants </w:t>
      </w:r>
      <w:r w:rsidRPr="00BD1AC3">
        <w:rPr>
          <w:highlight w:val="cyan"/>
          <w:u w:val="single"/>
        </w:rPr>
        <w:t>of the share of firm profits going to stockholders</w:t>
      </w:r>
      <w:r w:rsidRPr="00BD46DF">
        <w:rPr>
          <w:u w:val="single"/>
        </w:rPr>
        <w:t>.</w:t>
      </w:r>
    </w:p>
    <w:p w14:paraId="0EE4BA7C" w14:textId="77777777" w:rsidR="001A1613" w:rsidRDefault="001A1613" w:rsidP="001A1613">
      <w:pPr>
        <w:rPr>
          <w:u w:val="single"/>
        </w:rPr>
      </w:pPr>
    </w:p>
    <w:p w14:paraId="77D2CEAE" w14:textId="77777777" w:rsidR="001A1613" w:rsidRPr="00DF7201" w:rsidRDefault="001A1613" w:rsidP="001A1613">
      <w:pPr>
        <w:pStyle w:val="Heading4"/>
      </w:pPr>
      <w:r w:rsidRPr="00DF7201">
        <w:t>Stock market collapse leads to full recession</w:t>
      </w:r>
      <w:r>
        <w:t>.</w:t>
      </w:r>
    </w:p>
    <w:p w14:paraId="6D4FECC8" w14:textId="77777777" w:rsidR="001A1613" w:rsidRPr="00DF7201" w:rsidRDefault="001A1613" w:rsidP="001A1613">
      <w:pPr>
        <w:rPr>
          <w:rFonts w:cstheme="minorHAnsi"/>
          <w:sz w:val="14"/>
        </w:rPr>
      </w:pPr>
      <w:r w:rsidRPr="00DF7201">
        <w:rPr>
          <w:rStyle w:val="Style13ptBold"/>
          <w:rFonts w:cstheme="minorHAnsi"/>
        </w:rPr>
        <w:t>Miao et al</w:t>
      </w:r>
      <w:r>
        <w:rPr>
          <w:rStyle w:val="Style13ptBold"/>
          <w:rFonts w:cstheme="minorHAnsi"/>
        </w:rPr>
        <w:t>.</w:t>
      </w:r>
      <w:r w:rsidRPr="00DF7201">
        <w:rPr>
          <w:rStyle w:val="Style13ptBold"/>
          <w:rFonts w:cstheme="minorHAnsi"/>
        </w:rPr>
        <w:t xml:space="preserve"> 12</w:t>
      </w:r>
      <w:r w:rsidRPr="00DF7201">
        <w:rPr>
          <w:rFonts w:cstheme="minorHAnsi"/>
          <w:sz w:val="14"/>
        </w:rPr>
        <w:t xml:space="preserve"> </w:t>
      </w:r>
      <w:r w:rsidRPr="00DF7201">
        <w:rPr>
          <w:rFonts w:cstheme="minorHAnsi"/>
          <w:sz w:val="18"/>
          <w:szCs w:val="18"/>
        </w:rPr>
        <w:t>(Jianjun Miao</w:t>
      </w:r>
      <w:proofErr w:type="gramStart"/>
      <w:r w:rsidRPr="00DF7201">
        <w:rPr>
          <w:rFonts w:cstheme="minorHAnsi"/>
          <w:sz w:val="18"/>
          <w:szCs w:val="18"/>
        </w:rPr>
        <w:t>† ,</w:t>
      </w:r>
      <w:proofErr w:type="gramEnd"/>
      <w:r w:rsidRPr="00DF7201">
        <w:rPr>
          <w:rFonts w:cstheme="minorHAnsi"/>
          <w:sz w:val="18"/>
          <w:szCs w:val="18"/>
        </w:rPr>
        <w:t xml:space="preserve"> Pengfei Wang‡ , and Lifang Xu§. †Department of Economics, Boston University ‡Department of Economics, Hong Kong University of Science and Technology, §Department of Economics, Hong Kong University of Science and Technology, “Stock Market Bubbles and Unemployment”, https://pdfs.semanticscholar.org/51ee/14529d89b630638b0ca428e929f56d7f3b48.pdf)</w:t>
      </w:r>
    </w:p>
    <w:p w14:paraId="2E3BB35D" w14:textId="77777777" w:rsidR="001A1613" w:rsidRDefault="001A1613" w:rsidP="001A1613">
      <w:pPr>
        <w:rPr>
          <w:rFonts w:cstheme="minorHAnsi"/>
          <w:sz w:val="12"/>
        </w:rPr>
      </w:pPr>
      <w:r w:rsidRPr="00DF7201">
        <w:rPr>
          <w:rFonts w:cstheme="minorHAnsi"/>
          <w:sz w:val="12"/>
        </w:rPr>
        <w:t xml:space="preserve">This paper provides a theoretical study that links unemployment to the stock market bubbles and crashes. Our theory is based on three observations from the U.S. labor, credit, and stock markets. First, the U.S. stock market has experienced booms and busts and these large swings may not be explained entirely by fundamentals. Shiller (2005) documents extensive evidence on the U.S. stock market behavior and argues that many episodes of stock market booms are attributed to speculative bubbles. Second, the stock market booms and busts are often accompanied by the credit market booms and busts. </w:t>
      </w:r>
      <w:r w:rsidRPr="00DF7201">
        <w:rPr>
          <w:rStyle w:val="StyleUnderline"/>
          <w:rFonts w:cstheme="minorHAnsi"/>
        </w:rPr>
        <w:t xml:space="preserve">A boom is often driven by a rapid expansion of credit to the private sector accompanied by rising asset prices. Following the boom phase, </w:t>
      </w:r>
      <w:r w:rsidRPr="00DF7201">
        <w:rPr>
          <w:rStyle w:val="Emphasis"/>
          <w:rFonts w:cstheme="minorHAnsi"/>
        </w:rPr>
        <w:t xml:space="preserve">asset prices </w:t>
      </w:r>
      <w:proofErr w:type="gramStart"/>
      <w:r w:rsidRPr="00DF7201">
        <w:rPr>
          <w:rStyle w:val="Emphasis"/>
          <w:rFonts w:cstheme="minorHAnsi"/>
        </w:rPr>
        <w:t>collapse</w:t>
      </w:r>
      <w:proofErr w:type="gramEnd"/>
      <w:r w:rsidRPr="00DF7201">
        <w:rPr>
          <w:rStyle w:val="Emphasis"/>
          <w:rFonts w:cstheme="minorHAnsi"/>
        </w:rPr>
        <w:t xml:space="preserve"> and a credit crunch arises</w:t>
      </w:r>
      <w:r w:rsidRPr="00DF7201">
        <w:rPr>
          <w:rFonts w:cstheme="minorHAnsi"/>
          <w:sz w:val="12"/>
        </w:rPr>
        <w:t xml:space="preserve">. </w:t>
      </w:r>
      <w:r w:rsidRPr="00DF7201">
        <w:rPr>
          <w:rStyle w:val="StyleUnderline"/>
          <w:rFonts w:cstheme="minorHAnsi"/>
        </w:rPr>
        <w:t xml:space="preserve">This leads to a </w:t>
      </w:r>
      <w:r w:rsidRPr="00DF7201">
        <w:rPr>
          <w:rStyle w:val="Emphasis"/>
          <w:rFonts w:cstheme="minorHAnsi"/>
        </w:rPr>
        <w:t>large fall in investment and consumption</w:t>
      </w:r>
      <w:r w:rsidRPr="00DF7201">
        <w:rPr>
          <w:rStyle w:val="StyleUnderline"/>
          <w:rFonts w:cstheme="minorHAnsi"/>
        </w:rPr>
        <w:t xml:space="preserve"> and an economic recession may follow</w:t>
      </w:r>
      <w:r w:rsidRPr="00DF7201">
        <w:rPr>
          <w:rFonts w:cstheme="minorHAnsi"/>
          <w:sz w:val="12"/>
        </w:rPr>
        <w:t xml:space="preserve">.1 Third, </w:t>
      </w:r>
      <w:r w:rsidRPr="00DF7201">
        <w:rPr>
          <w:rStyle w:val="StyleUnderline"/>
          <w:rFonts w:cstheme="minorHAnsi"/>
        </w:rPr>
        <w:t>the stock market and unemployment are highly correlated</w:t>
      </w:r>
      <w:r w:rsidRPr="00DF7201">
        <w:rPr>
          <w:rFonts w:cstheme="minorHAnsi"/>
          <w:sz w:val="12"/>
        </w:rPr>
        <w:t xml:space="preserve">.2 </w:t>
      </w:r>
      <w:r w:rsidRPr="00DF7201">
        <w:rPr>
          <w:rStyle w:val="StyleUnderline"/>
          <w:rFonts w:cstheme="minorHAnsi"/>
        </w:rPr>
        <w:t xml:space="preserve">Figure 1. plots the post-war U.S. monthly data of the </w:t>
      </w:r>
      <w:r w:rsidRPr="00DF7201">
        <w:rPr>
          <w:rStyle w:val="Emphasis"/>
          <w:rFonts w:cstheme="minorHAnsi"/>
        </w:rPr>
        <w:t>price-earnings ratio</w:t>
      </w:r>
      <w:r w:rsidRPr="00DF7201">
        <w:rPr>
          <w:rFonts w:cstheme="minorHAnsi"/>
          <w:sz w:val="12"/>
        </w:rPr>
        <w:t xml:space="preserve"> (the real Standard and Poor’s Composite Stock Price Index divided by the ten-year moving average real earnings on the index) constructed by Robert Shiller </w:t>
      </w:r>
      <w:r w:rsidRPr="00DF7201">
        <w:rPr>
          <w:rStyle w:val="StyleUnderline"/>
          <w:rFonts w:cstheme="minorHAnsi"/>
        </w:rPr>
        <w:t xml:space="preserve">and the unemployment rate downloaded from the </w:t>
      </w:r>
      <w:r w:rsidRPr="00BD1AC3">
        <w:rPr>
          <w:rStyle w:val="StyleUnderline"/>
          <w:rFonts w:cstheme="minorHAnsi"/>
          <w:highlight w:val="cyan"/>
        </w:rPr>
        <w:t xml:space="preserve">Bureau </w:t>
      </w:r>
      <w:r w:rsidRPr="00DF7201">
        <w:rPr>
          <w:rStyle w:val="StyleUnderline"/>
          <w:rFonts w:cstheme="minorHAnsi"/>
        </w:rPr>
        <w:t xml:space="preserve">of Labor </w:t>
      </w:r>
      <w:r w:rsidRPr="00BD1AC3">
        <w:rPr>
          <w:rStyle w:val="StyleUnderline"/>
          <w:rFonts w:cstheme="minorHAnsi"/>
          <w:highlight w:val="cyan"/>
        </w:rPr>
        <w:t>Statistics</w:t>
      </w:r>
      <w:r w:rsidRPr="00DF7201">
        <w:rPr>
          <w:rFonts w:cstheme="minorHAnsi"/>
          <w:sz w:val="12"/>
        </w:rPr>
        <w:t xml:space="preserve"> (BLS).3 This figure </w:t>
      </w:r>
      <w:r w:rsidRPr="00BD1AC3">
        <w:rPr>
          <w:rStyle w:val="StyleUnderline"/>
          <w:highlight w:val="cyan"/>
        </w:rPr>
        <w:t xml:space="preserve">shows that, </w:t>
      </w:r>
      <w:r w:rsidRPr="00DF7201">
        <w:rPr>
          <w:rStyle w:val="StyleUnderline"/>
        </w:rPr>
        <w:t>during</w:t>
      </w:r>
      <w:r w:rsidRPr="00DF7201">
        <w:rPr>
          <w:rStyle w:val="StyleUnderline"/>
          <w:rFonts w:cstheme="minorHAnsi"/>
        </w:rPr>
        <w:t xml:space="preserve"> recessions, the stock price </w:t>
      </w:r>
      <w:proofErr w:type="gramStart"/>
      <w:r w:rsidRPr="00DF7201">
        <w:rPr>
          <w:rStyle w:val="StyleUnderline"/>
          <w:rFonts w:cstheme="minorHAnsi"/>
        </w:rPr>
        <w:t>fell</w:t>
      </w:r>
      <w:proofErr w:type="gramEnd"/>
      <w:r w:rsidRPr="00DF7201">
        <w:rPr>
          <w:rStyle w:val="StyleUnderline"/>
          <w:rFonts w:cstheme="minorHAnsi"/>
        </w:rPr>
        <w:t xml:space="preserve"> and the unemployment rate rose</w:t>
      </w:r>
      <w:r w:rsidRPr="00DF7201">
        <w:rPr>
          <w:rFonts w:cstheme="minorHAnsi"/>
          <w:sz w:val="12"/>
        </w:rPr>
        <w:t xml:space="preserve">. </w:t>
      </w:r>
      <w:proofErr w:type="gramStart"/>
      <w:r w:rsidRPr="00DF7201">
        <w:rPr>
          <w:rFonts w:cstheme="minorHAnsi"/>
          <w:sz w:val="12"/>
        </w:rPr>
        <w:t>In particular, during</w:t>
      </w:r>
      <w:proofErr w:type="gramEnd"/>
      <w:r w:rsidRPr="00DF7201">
        <w:rPr>
          <w:rFonts w:cstheme="minorHAnsi"/>
          <w:sz w:val="12"/>
        </w:rPr>
        <w:t xml:space="preserve"> the recent Great Recession, the unemployment rate rose from 5.0 percent at the onset of the recession to a peak of 10.1 percent in October 2009, while the stock market fell by more than 50 percent from October 2007 to March 2009. </w:t>
      </w:r>
      <w:r w:rsidRPr="00DF7201">
        <w:rPr>
          <w:rFonts w:cstheme="minorHAnsi"/>
          <w:sz w:val="12"/>
          <w:szCs w:val="14"/>
        </w:rPr>
        <w:t xml:space="preserve">[Insert Figure 1 Here.] </w:t>
      </w:r>
      <w:r w:rsidRPr="00DF7201">
        <w:rPr>
          <w:rFonts w:cstheme="minorHAnsi"/>
          <w:sz w:val="12"/>
        </w:rPr>
        <w:t xml:space="preserve">Motivated by the preceding observations, </w:t>
      </w:r>
      <w:r w:rsidRPr="00DF7201">
        <w:rPr>
          <w:rStyle w:val="StyleUnderline"/>
          <w:rFonts w:cstheme="minorHAnsi"/>
        </w:rPr>
        <w:t>we build a search model with credit constraints</w:t>
      </w:r>
      <w:r w:rsidRPr="00DF7201">
        <w:rPr>
          <w:rFonts w:cstheme="minorHAnsi"/>
          <w:sz w:val="12"/>
        </w:rPr>
        <w:t xml:space="preserve">, based on Blanchard and </w:t>
      </w:r>
      <w:proofErr w:type="spellStart"/>
      <w:r w:rsidRPr="00DF7201">
        <w:rPr>
          <w:rFonts w:cstheme="minorHAnsi"/>
          <w:sz w:val="12"/>
        </w:rPr>
        <w:t>Gali</w:t>
      </w:r>
      <w:proofErr w:type="spellEnd"/>
      <w:r w:rsidRPr="00DF7201">
        <w:rPr>
          <w:rFonts w:cstheme="minorHAnsi"/>
          <w:sz w:val="12"/>
        </w:rPr>
        <w:t xml:space="preserve"> (2010). The Blanchard and </w:t>
      </w:r>
      <w:proofErr w:type="spellStart"/>
      <w:r w:rsidRPr="00DF7201">
        <w:rPr>
          <w:rFonts w:cstheme="minorHAnsi"/>
          <w:sz w:val="12"/>
        </w:rPr>
        <w:t>Gali</w:t>
      </w:r>
      <w:proofErr w:type="spellEnd"/>
      <w:r w:rsidRPr="00DF7201">
        <w:rPr>
          <w:rFonts w:cstheme="minorHAnsi"/>
          <w:sz w:val="12"/>
        </w:rPr>
        <w:t xml:space="preserve"> model </w:t>
      </w:r>
      <w:proofErr w:type="gramStart"/>
      <w:r w:rsidRPr="00DF7201">
        <w:rPr>
          <w:rFonts w:cstheme="minorHAnsi"/>
          <w:sz w:val="12"/>
        </w:rPr>
        <w:t>is</w:t>
      </w:r>
      <w:proofErr w:type="gramEnd"/>
      <w:r w:rsidRPr="00DF7201">
        <w:rPr>
          <w:rFonts w:cstheme="minorHAnsi"/>
          <w:sz w:val="12"/>
        </w:rPr>
        <w:t xml:space="preserve"> isomorphic to the Diamond-Mortensen-</w:t>
      </w:r>
      <w:proofErr w:type="spellStart"/>
      <w:r w:rsidRPr="00DF7201">
        <w:rPr>
          <w:rFonts w:cstheme="minorHAnsi"/>
          <w:sz w:val="12"/>
        </w:rPr>
        <w:t>Pissarides</w:t>
      </w:r>
      <w:proofErr w:type="spellEnd"/>
      <w:r w:rsidRPr="00DF7201">
        <w:rPr>
          <w:rFonts w:cstheme="minorHAnsi"/>
          <w:sz w:val="12"/>
        </w:rPr>
        <w:t xml:space="preserve"> (DMP) search and matching model of unemployment (Diamond (1982), Mortensen (1982), and </w:t>
      </w:r>
      <w:proofErr w:type="spellStart"/>
      <w:r w:rsidRPr="00DF7201">
        <w:rPr>
          <w:rFonts w:cstheme="minorHAnsi"/>
          <w:sz w:val="12"/>
        </w:rPr>
        <w:t>Pissarides</w:t>
      </w:r>
      <w:proofErr w:type="spellEnd"/>
      <w:r w:rsidRPr="00DF7201">
        <w:rPr>
          <w:rFonts w:cstheme="minorHAnsi"/>
          <w:sz w:val="12"/>
        </w:rPr>
        <w:t xml:space="preserve"> (1985)). Our key contribution is to introduce credit constraints in a way similar to Miao and Wang (2011</w:t>
      </w:r>
      <w:proofErr w:type="gramStart"/>
      <w:r w:rsidRPr="00DF7201">
        <w:rPr>
          <w:rFonts w:cstheme="minorHAnsi"/>
          <w:sz w:val="12"/>
        </w:rPr>
        <w:t>a,b</w:t>
      </w:r>
      <w:proofErr w:type="gramEnd"/>
      <w:r w:rsidRPr="00DF7201">
        <w:rPr>
          <w:rFonts w:cstheme="minorHAnsi"/>
          <w:sz w:val="12"/>
        </w:rPr>
        <w:t xml:space="preserve">,c, 2012a,b).4 </w:t>
      </w:r>
      <w:r w:rsidRPr="00DF7201">
        <w:rPr>
          <w:rStyle w:val="StyleUnderline"/>
          <w:rFonts w:cstheme="minorHAnsi"/>
        </w:rPr>
        <w:t xml:space="preserve">The presence of this type of credit constraints can generate a stock market bubble through a </w:t>
      </w:r>
      <w:r w:rsidRPr="00DF7201">
        <w:rPr>
          <w:rStyle w:val="Emphasis"/>
          <w:rFonts w:cstheme="minorHAnsi"/>
        </w:rPr>
        <w:t>positive feedback loop mechanism</w:t>
      </w:r>
      <w:r w:rsidRPr="00DF7201">
        <w:rPr>
          <w:rFonts w:cstheme="minorHAnsi"/>
          <w:sz w:val="12"/>
        </w:rPr>
        <w:t xml:space="preserve">. The intuition is the following: </w:t>
      </w:r>
      <w:r w:rsidRPr="00BD1AC3">
        <w:rPr>
          <w:rStyle w:val="StyleUnderline"/>
          <w:rFonts w:cstheme="minorHAnsi"/>
          <w:highlight w:val="cyan"/>
        </w:rPr>
        <w:t xml:space="preserve">When </w:t>
      </w:r>
      <w:r w:rsidRPr="00DF7201">
        <w:rPr>
          <w:rStyle w:val="StyleUnderline"/>
          <w:rFonts w:cstheme="minorHAnsi"/>
        </w:rPr>
        <w:t xml:space="preserve">investors have optimistic beliefs about the stock market value of a firm’s assets, </w:t>
      </w:r>
      <w:r w:rsidRPr="00DF7201">
        <w:rPr>
          <w:rStyle w:val="Emphasis"/>
          <w:rFonts w:cstheme="minorHAnsi"/>
        </w:rPr>
        <w:t>the firm wants to borrow more using its assets as collateral</w:t>
      </w:r>
      <w:r w:rsidRPr="00DF7201">
        <w:rPr>
          <w:rFonts w:cstheme="minorHAnsi"/>
          <w:sz w:val="12"/>
        </w:rPr>
        <w:t xml:space="preserve">. </w:t>
      </w:r>
      <w:r w:rsidRPr="00DF7201">
        <w:rPr>
          <w:rStyle w:val="Emphasis"/>
          <w:rFonts w:cstheme="minorHAnsi"/>
        </w:rPr>
        <w:t>Lenders are willing to lend more</w:t>
      </w:r>
      <w:r w:rsidRPr="00DF7201">
        <w:rPr>
          <w:rStyle w:val="StyleUnderline"/>
          <w:rFonts w:cstheme="minorHAnsi"/>
        </w:rPr>
        <w:t xml:space="preserve"> in the hope that they can recover more if the firm defaults</w:t>
      </w:r>
      <w:r w:rsidRPr="00DF7201">
        <w:rPr>
          <w:rFonts w:cstheme="minorHAnsi"/>
          <w:sz w:val="12"/>
        </w:rPr>
        <w:t xml:space="preserve">. </w:t>
      </w:r>
      <w:r w:rsidRPr="00DF7201">
        <w:rPr>
          <w:rStyle w:val="Emphasis"/>
          <w:rFonts w:cstheme="minorHAnsi"/>
        </w:rPr>
        <w:t>Then the firm can finance more investment and hiring spending</w:t>
      </w:r>
      <w:r w:rsidRPr="00DF7201">
        <w:rPr>
          <w:rFonts w:cstheme="minorHAnsi"/>
          <w:sz w:val="12"/>
        </w:rPr>
        <w:t xml:space="preserve">. </w:t>
      </w:r>
      <w:r w:rsidRPr="00DF7201">
        <w:rPr>
          <w:rStyle w:val="StyleUnderline"/>
          <w:rFonts w:cstheme="minorHAnsi"/>
        </w:rPr>
        <w:t>This generates higher firm value and justifies investors’ initial optimistic beliefs. Thus, a high stock market value of the firm can be sustained in equilibrium</w:t>
      </w:r>
      <w:r w:rsidRPr="00DF7201">
        <w:rPr>
          <w:rFonts w:cstheme="minorHAnsi"/>
          <w:sz w:val="12"/>
        </w:rPr>
        <w:t xml:space="preserve">. </w:t>
      </w:r>
      <w:r w:rsidRPr="00DF7201">
        <w:rPr>
          <w:rStyle w:val="StyleUnderline"/>
          <w:rFonts w:cstheme="minorHAnsi"/>
        </w:rPr>
        <w:t xml:space="preserve">There is another equilibrium in which </w:t>
      </w:r>
      <w:r w:rsidRPr="00BD1AC3">
        <w:rPr>
          <w:rStyle w:val="StyleUnderline"/>
          <w:rFonts w:cstheme="minorHAnsi"/>
          <w:highlight w:val="cyan"/>
        </w:rPr>
        <w:t>no one believes</w:t>
      </w:r>
      <w:r w:rsidRPr="00DF7201">
        <w:rPr>
          <w:rStyle w:val="StyleUnderline"/>
          <w:rFonts w:cstheme="minorHAnsi"/>
        </w:rPr>
        <w:t xml:space="preserve"> that </w:t>
      </w:r>
      <w:r w:rsidRPr="00BD1AC3">
        <w:rPr>
          <w:rStyle w:val="StyleUnderline"/>
          <w:rFonts w:cstheme="minorHAnsi"/>
          <w:highlight w:val="cyan"/>
        </w:rPr>
        <w:t xml:space="preserve">firm assets have </w:t>
      </w:r>
      <w:r w:rsidRPr="00DF7201">
        <w:rPr>
          <w:rStyle w:val="StyleUnderline"/>
          <w:rFonts w:cstheme="minorHAnsi"/>
        </w:rPr>
        <w:t xml:space="preserve">a high </w:t>
      </w:r>
      <w:r w:rsidRPr="00BD1AC3">
        <w:rPr>
          <w:rStyle w:val="StyleUnderline"/>
          <w:rFonts w:cstheme="minorHAnsi"/>
          <w:highlight w:val="cyan"/>
        </w:rPr>
        <w:t>value</w:t>
      </w:r>
      <w:r w:rsidRPr="00DF7201">
        <w:rPr>
          <w:rStyle w:val="StyleUnderline"/>
          <w:rFonts w:cstheme="minorHAnsi"/>
        </w:rPr>
        <w:t xml:space="preserve">. In this case, </w:t>
      </w:r>
      <w:r w:rsidRPr="00DF7201">
        <w:rPr>
          <w:rStyle w:val="Emphasis"/>
          <w:rFonts w:cstheme="minorHAnsi"/>
        </w:rPr>
        <w:t xml:space="preserve">the </w:t>
      </w:r>
      <w:r w:rsidRPr="00BD1AC3">
        <w:rPr>
          <w:rStyle w:val="Emphasis"/>
          <w:rFonts w:cstheme="minorHAnsi"/>
          <w:highlight w:val="cyan"/>
        </w:rPr>
        <w:t xml:space="preserve">firm cannot borrow </w:t>
      </w:r>
      <w:r w:rsidRPr="00DF7201">
        <w:rPr>
          <w:rStyle w:val="Emphasis"/>
          <w:rFonts w:cstheme="minorHAnsi"/>
        </w:rPr>
        <w:t xml:space="preserve">more </w:t>
      </w:r>
      <w:r w:rsidRPr="00BD1AC3">
        <w:rPr>
          <w:rStyle w:val="Emphasis"/>
          <w:rFonts w:cstheme="minorHAnsi"/>
          <w:highlight w:val="cyan"/>
        </w:rPr>
        <w:t>to finance investment and hiring spending</w:t>
      </w:r>
      <w:r w:rsidRPr="00DF7201">
        <w:rPr>
          <w:rFonts w:cstheme="minorHAnsi"/>
          <w:sz w:val="12"/>
        </w:rPr>
        <w:t xml:space="preserve">. </w:t>
      </w:r>
      <w:r w:rsidRPr="00DF7201">
        <w:rPr>
          <w:rStyle w:val="StyleUnderline"/>
          <w:rFonts w:cstheme="minorHAnsi"/>
        </w:rPr>
        <w:t>This makes firm value indeed low, justifying initial pessimistic beliefs</w:t>
      </w:r>
      <w:r w:rsidRPr="00DF7201">
        <w:rPr>
          <w:rFonts w:cstheme="minorHAnsi"/>
          <w:sz w:val="12"/>
        </w:rPr>
        <w:t xml:space="preserve">. We refer to the first type of equilibrium as the bubbly equilibrium and to the second type as the bubbleless equilibrium. Both types can coexist due to self-fulfilling beliefs. In the bubbly equilibrium, firms can hire more workers and hence the market tightness is higher, compared to the bubbleless equilibrium. In addition, in the bubbly equilibrium, an unemployed worker can find a job more easily (i.e., the job-finding rate is higher) and hence the unemployment rate is lower. </w:t>
      </w:r>
      <w:r w:rsidRPr="00DF7201">
        <w:rPr>
          <w:rFonts w:cstheme="minorHAnsi"/>
          <w:sz w:val="12"/>
          <w:szCs w:val="14"/>
        </w:rPr>
        <w:t xml:space="preserve">[Insert Figure 2 Here.] </w:t>
      </w:r>
      <w:r w:rsidRPr="00DF7201">
        <w:rPr>
          <w:rStyle w:val="StyleUnderline"/>
          <w:rFonts w:cstheme="minorHAnsi"/>
        </w:rPr>
        <w:t>After analyzing these two types of equilibria, we</w:t>
      </w:r>
      <w:r w:rsidRPr="00DF7201">
        <w:rPr>
          <w:rFonts w:cstheme="minorHAnsi"/>
          <w:sz w:val="12"/>
        </w:rPr>
        <w:t xml:space="preserve"> follow Weil (1987), </w:t>
      </w:r>
      <w:proofErr w:type="spellStart"/>
      <w:r w:rsidRPr="00DF7201">
        <w:rPr>
          <w:rFonts w:cstheme="minorHAnsi"/>
          <w:sz w:val="12"/>
        </w:rPr>
        <w:t>Kocherlakota</w:t>
      </w:r>
      <w:proofErr w:type="spellEnd"/>
      <w:r w:rsidRPr="00DF7201">
        <w:rPr>
          <w:rFonts w:cstheme="minorHAnsi"/>
          <w:sz w:val="12"/>
        </w:rPr>
        <w:t xml:space="preserve"> (2009) and Miao and Wang (2011</w:t>
      </w:r>
      <w:proofErr w:type="gramStart"/>
      <w:r w:rsidRPr="00DF7201">
        <w:rPr>
          <w:rFonts w:cstheme="minorHAnsi"/>
          <w:sz w:val="12"/>
        </w:rPr>
        <w:t>a,b</w:t>
      </w:r>
      <w:proofErr w:type="gramEnd"/>
      <w:r w:rsidRPr="00DF7201">
        <w:rPr>
          <w:rFonts w:cstheme="minorHAnsi"/>
          <w:sz w:val="12"/>
        </w:rPr>
        <w:t xml:space="preserve">,c, 2012a,b) and </w:t>
      </w:r>
      <w:r w:rsidRPr="00DF7201">
        <w:rPr>
          <w:rStyle w:val="StyleUnderline"/>
          <w:rFonts w:cstheme="minorHAnsi"/>
        </w:rPr>
        <w:t xml:space="preserve">introduce a third type of equilibrium with </w:t>
      </w:r>
      <w:r w:rsidRPr="00DF7201">
        <w:rPr>
          <w:rStyle w:val="Emphasis"/>
          <w:rFonts w:cstheme="minorHAnsi"/>
        </w:rPr>
        <w:t>stochastic bubbles</w:t>
      </w:r>
      <w:r w:rsidRPr="00DF7201">
        <w:rPr>
          <w:rFonts w:cstheme="minorHAnsi"/>
          <w:sz w:val="12"/>
        </w:rPr>
        <w:t xml:space="preserve">. </w:t>
      </w:r>
      <w:r w:rsidRPr="00DF7201">
        <w:rPr>
          <w:rStyle w:val="StyleUnderline"/>
          <w:rFonts w:cstheme="minorHAnsi"/>
        </w:rPr>
        <w:t xml:space="preserve">Agents believe that there is a small </w:t>
      </w:r>
      <w:r w:rsidRPr="00BD1AC3">
        <w:rPr>
          <w:rStyle w:val="StyleUnderline"/>
          <w:rFonts w:cstheme="minorHAnsi"/>
          <w:highlight w:val="cyan"/>
        </w:rPr>
        <w:t>probability</w:t>
      </w:r>
      <w:r w:rsidRPr="00DF7201">
        <w:rPr>
          <w:rStyle w:val="StyleUnderline"/>
          <w:rFonts w:cstheme="minorHAnsi"/>
        </w:rPr>
        <w:t xml:space="preserve"> that </w:t>
      </w:r>
      <w:r w:rsidRPr="00BD1AC3">
        <w:rPr>
          <w:rStyle w:val="StyleUnderline"/>
          <w:rFonts w:cstheme="minorHAnsi"/>
          <w:highlight w:val="cyan"/>
        </w:rPr>
        <w:t xml:space="preserve">the stock </w:t>
      </w:r>
      <w:r w:rsidRPr="00DF7201">
        <w:rPr>
          <w:rStyle w:val="StyleUnderline"/>
          <w:rFonts w:cstheme="minorHAnsi"/>
        </w:rPr>
        <w:t xml:space="preserve">market </w:t>
      </w:r>
      <w:r w:rsidRPr="00BD1AC3">
        <w:rPr>
          <w:rStyle w:val="StyleUnderline"/>
          <w:rFonts w:cstheme="minorHAnsi"/>
          <w:highlight w:val="cyan"/>
        </w:rPr>
        <w:t xml:space="preserve">bubble </w:t>
      </w:r>
      <w:r w:rsidRPr="00DF7201">
        <w:rPr>
          <w:rStyle w:val="StyleUnderline"/>
          <w:rFonts w:cstheme="minorHAnsi"/>
        </w:rPr>
        <w:t xml:space="preserve">may </w:t>
      </w:r>
      <w:r w:rsidRPr="00BD1AC3">
        <w:rPr>
          <w:rStyle w:val="StyleUnderline"/>
          <w:rFonts w:cstheme="minorHAnsi"/>
          <w:highlight w:val="cyan"/>
        </w:rPr>
        <w:t>burst</w:t>
      </w:r>
      <w:r w:rsidRPr="00DF7201">
        <w:rPr>
          <w:rFonts w:cstheme="minorHAnsi"/>
          <w:sz w:val="12"/>
        </w:rPr>
        <w:t xml:space="preserve">. </w:t>
      </w:r>
      <w:r w:rsidRPr="00DF7201">
        <w:rPr>
          <w:rStyle w:val="StyleUnderline"/>
          <w:rFonts w:cstheme="minorHAnsi"/>
        </w:rPr>
        <w:t xml:space="preserve">After the burst of the bubble, </w:t>
      </w:r>
      <w:r w:rsidRPr="00DF7201">
        <w:rPr>
          <w:rStyle w:val="Emphasis"/>
          <w:rFonts w:cstheme="minorHAnsi"/>
        </w:rPr>
        <w:t>it cannot re-emerge by rational expectations</w:t>
      </w:r>
      <w:r w:rsidRPr="00DF7201">
        <w:rPr>
          <w:rFonts w:cstheme="minorHAnsi"/>
          <w:sz w:val="12"/>
        </w:rPr>
        <w:t xml:space="preserve">. We show that </w:t>
      </w:r>
      <w:r w:rsidRPr="00DF7201">
        <w:rPr>
          <w:rStyle w:val="Emphasis"/>
          <w:rFonts w:cstheme="minorHAnsi"/>
        </w:rPr>
        <w:t>this shift of beliefs can also be self-fulfilling</w:t>
      </w:r>
      <w:r w:rsidRPr="00DF7201">
        <w:rPr>
          <w:rFonts w:cstheme="minorHAnsi"/>
          <w:sz w:val="12"/>
        </w:rPr>
        <w:t xml:space="preserve">. </w:t>
      </w:r>
      <w:r w:rsidRPr="00BD1AC3">
        <w:rPr>
          <w:rStyle w:val="StyleUnderline"/>
          <w:rFonts w:cstheme="minorHAnsi"/>
          <w:highlight w:val="cyan"/>
        </w:rPr>
        <w:t xml:space="preserve">After </w:t>
      </w:r>
      <w:r w:rsidRPr="00DF7201">
        <w:rPr>
          <w:rStyle w:val="StyleUnderline"/>
          <w:rFonts w:cstheme="minorHAnsi"/>
        </w:rPr>
        <w:t xml:space="preserve">the </w:t>
      </w:r>
      <w:r w:rsidRPr="00BD1AC3">
        <w:rPr>
          <w:rStyle w:val="StyleUnderline"/>
          <w:rFonts w:cstheme="minorHAnsi"/>
          <w:highlight w:val="cyan"/>
        </w:rPr>
        <w:t>burst</w:t>
      </w:r>
      <w:r w:rsidRPr="00DF7201">
        <w:rPr>
          <w:rStyle w:val="StyleUnderline"/>
          <w:rFonts w:cstheme="minorHAnsi"/>
        </w:rPr>
        <w:t xml:space="preserve"> of the bubble, the </w:t>
      </w:r>
      <w:r w:rsidRPr="00BD1AC3">
        <w:rPr>
          <w:rStyle w:val="StyleUnderline"/>
          <w:rFonts w:cstheme="minorHAnsi"/>
          <w:highlight w:val="cyan"/>
        </w:rPr>
        <w:t xml:space="preserve">economy enters </w:t>
      </w:r>
      <w:r w:rsidRPr="00DF7201">
        <w:rPr>
          <w:rStyle w:val="StyleUnderline"/>
          <w:rFonts w:cstheme="minorHAnsi"/>
        </w:rPr>
        <w:t xml:space="preserve">a </w:t>
      </w:r>
      <w:r w:rsidRPr="00BD1AC3">
        <w:rPr>
          <w:rStyle w:val="StyleUnderline"/>
          <w:rFonts w:cstheme="minorHAnsi"/>
          <w:highlight w:val="cyan"/>
        </w:rPr>
        <w:t xml:space="preserve">recession </w:t>
      </w:r>
      <w:r w:rsidRPr="00DF7201">
        <w:rPr>
          <w:rStyle w:val="StyleUnderline"/>
          <w:rFonts w:cstheme="minorHAnsi"/>
        </w:rPr>
        <w:t xml:space="preserve">with a </w:t>
      </w:r>
      <w:r w:rsidRPr="00DF7201">
        <w:rPr>
          <w:rStyle w:val="Emphasis"/>
          <w:rFonts w:cstheme="minorHAnsi"/>
        </w:rPr>
        <w:t>persistent high unemployment rate</w:t>
      </w:r>
      <w:r w:rsidRPr="00DF7201">
        <w:rPr>
          <w:rFonts w:cstheme="minorHAnsi"/>
          <w:sz w:val="12"/>
        </w:rPr>
        <w:t xml:space="preserve">. The intuition is the following. </w:t>
      </w:r>
      <w:r w:rsidRPr="00DF7201">
        <w:rPr>
          <w:rStyle w:val="StyleUnderline"/>
          <w:rFonts w:cstheme="minorHAnsi"/>
        </w:rPr>
        <w:t xml:space="preserve">After the burst of the bubble, the </w:t>
      </w:r>
      <w:r w:rsidRPr="00BD1AC3">
        <w:rPr>
          <w:rStyle w:val="StyleUnderline"/>
          <w:rFonts w:cstheme="minorHAnsi"/>
          <w:highlight w:val="cyan"/>
        </w:rPr>
        <w:t>credit</w:t>
      </w:r>
      <w:r w:rsidRPr="00DF7201">
        <w:rPr>
          <w:rStyle w:val="StyleUnderline"/>
          <w:rFonts w:cstheme="minorHAnsi"/>
        </w:rPr>
        <w:t xml:space="preserve"> constraints </w:t>
      </w:r>
      <w:r w:rsidRPr="00BD1AC3">
        <w:rPr>
          <w:rStyle w:val="StyleUnderline"/>
          <w:rFonts w:cstheme="minorHAnsi"/>
          <w:highlight w:val="cyan"/>
        </w:rPr>
        <w:t xml:space="preserve">tighten, causing firms to </w:t>
      </w:r>
      <w:r w:rsidRPr="00BD1AC3">
        <w:rPr>
          <w:rStyle w:val="Emphasis"/>
          <w:rFonts w:cstheme="minorHAnsi"/>
          <w:highlight w:val="cyan"/>
        </w:rPr>
        <w:t>reduce investment and hiring</w:t>
      </w:r>
      <w:r w:rsidRPr="00DF7201">
        <w:rPr>
          <w:rStyle w:val="Emphasis"/>
          <w:rFonts w:cstheme="minorHAnsi"/>
        </w:rPr>
        <w:t>.</w:t>
      </w:r>
      <w:r w:rsidRPr="00DF7201">
        <w:rPr>
          <w:rFonts w:cstheme="minorHAnsi"/>
          <w:sz w:val="12"/>
        </w:rPr>
        <w:t xml:space="preserve"> </w:t>
      </w:r>
      <w:r w:rsidRPr="00DF7201">
        <w:rPr>
          <w:rStyle w:val="StyleUnderline"/>
          <w:rFonts w:cstheme="minorHAnsi"/>
        </w:rPr>
        <w:t xml:space="preserve">An unemployed worker is then harder to find a job, </w:t>
      </w:r>
      <w:r w:rsidRPr="00BD1AC3">
        <w:rPr>
          <w:rStyle w:val="StyleUnderline"/>
          <w:rFonts w:cstheme="minorHAnsi"/>
          <w:highlight w:val="cyan"/>
        </w:rPr>
        <w:t>generating</w:t>
      </w:r>
      <w:r w:rsidRPr="00DF7201">
        <w:rPr>
          <w:rStyle w:val="StyleUnderline"/>
          <w:rFonts w:cstheme="minorHAnsi"/>
        </w:rPr>
        <w:t xml:space="preserve"> high </w:t>
      </w:r>
      <w:r w:rsidRPr="00BD1AC3">
        <w:rPr>
          <w:rStyle w:val="StyleUnderline"/>
          <w:rFonts w:cstheme="minorHAnsi"/>
          <w:highlight w:val="cyan"/>
        </w:rPr>
        <w:t>unemployment</w:t>
      </w:r>
      <w:r w:rsidRPr="00DF7201">
        <w:rPr>
          <w:rFonts w:cstheme="minorHAnsi"/>
          <w:sz w:val="12"/>
        </w:rPr>
        <w:t xml:space="preserve">. </w:t>
      </w:r>
      <w:r w:rsidRPr="00DF7201">
        <w:rPr>
          <w:rStyle w:val="StyleUnderline"/>
          <w:rFonts w:cstheme="minorHAnsi"/>
        </w:rPr>
        <w:t>Our model can help explain the high unemployment during the Great Recession</w:t>
      </w:r>
      <w:r w:rsidRPr="00DF7201">
        <w:rPr>
          <w:rFonts w:cstheme="minorHAnsi"/>
          <w:sz w:val="12"/>
        </w:rPr>
        <w:t>. Figures 2 and 3 plot the hires rate and the job-finding rate from the first month of 2001 to the last month of 2011 using the Job Openings and Labor Turnover Survey (JOLTS) data set.5 These figures reveal that both the job-finding rate and the hires rate fell sharply following the stock market crash during the Great Recession. In particular, the hires rate and the job-finding rate fell from 4.4 percent and 0.7, respectively, at the onset of the recession to about 3.1 percent and 0.25, respectively, in the end of the recession.</w:t>
      </w:r>
    </w:p>
    <w:p w14:paraId="435CB041" w14:textId="77777777" w:rsidR="001A1613" w:rsidRPr="00DF7201" w:rsidRDefault="001A1613" w:rsidP="001A1613"/>
    <w:p w14:paraId="55E293AA" w14:textId="77777777" w:rsidR="001A1613" w:rsidRPr="00813C6E" w:rsidRDefault="001A1613" w:rsidP="001A1613">
      <w:pPr>
        <w:pStyle w:val="Heading4"/>
        <w:rPr>
          <w:rFonts w:cs="Arial"/>
        </w:rPr>
      </w:pPr>
      <w:r>
        <w:t>E</w:t>
      </w:r>
      <w:r w:rsidRPr="007303C5">
        <w:t>conomic crisis causes</w:t>
      </w:r>
      <w:r>
        <w:t xml:space="preserve"> nuke</w:t>
      </w:r>
      <w:r w:rsidRPr="007303C5">
        <w:t xml:space="preserve"> war---strong statistical support</w:t>
      </w:r>
    </w:p>
    <w:p w14:paraId="7047C9BB" w14:textId="77777777" w:rsidR="001A1613" w:rsidRPr="00813C6E" w:rsidRDefault="001A1613" w:rsidP="001A1613">
      <w:r w:rsidRPr="00813C6E">
        <w:rPr>
          <w:rStyle w:val="Style13ptBold"/>
        </w:rPr>
        <w:t>Royal 10</w:t>
      </w:r>
      <w:r w:rsidRPr="00813C6E">
        <w:t xml:space="preserve"> </w:t>
      </w:r>
      <w:r w:rsidRPr="007303C5">
        <w:rPr>
          <w:sz w:val="18"/>
          <w:szCs w:val="18"/>
        </w:rPr>
        <w:t>– Jedediah Royal, Director of Cooperative Threat Reduction at the U.S. Department of Defense, 2010, “Economic Integration, Economic Signaling and the Problem of Economic Crises,” in Economics of War and Peace: Economic, Legal and Political Perspectives, ed. Goldsmith and Brauer, p. 213-215</w:t>
      </w:r>
    </w:p>
    <w:p w14:paraId="0D12F722" w14:textId="77777777" w:rsidR="001A1613" w:rsidRPr="007303C5" w:rsidRDefault="001A1613" w:rsidP="001A1613">
      <w:pPr>
        <w:rPr>
          <w:sz w:val="12"/>
        </w:rPr>
      </w:pPr>
      <w:r w:rsidRPr="007303C5">
        <w:rPr>
          <w:sz w:val="12"/>
        </w:rPr>
        <w:t xml:space="preserve">Less intuitive is how periods of </w:t>
      </w:r>
      <w:r w:rsidRPr="00BD1AC3">
        <w:rPr>
          <w:rStyle w:val="underline"/>
          <w:highlight w:val="cyan"/>
        </w:rPr>
        <w:t>economic decline may</w:t>
      </w:r>
      <w:r w:rsidRPr="00BD1AC3">
        <w:rPr>
          <w:sz w:val="12"/>
          <w:highlight w:val="cyan"/>
        </w:rPr>
        <w:t xml:space="preserve"> </w:t>
      </w:r>
      <w:r w:rsidRPr="00BD1AC3">
        <w:rPr>
          <w:rStyle w:val="Emphasis"/>
          <w:highlight w:val="cyan"/>
        </w:rPr>
        <w:t>increase</w:t>
      </w:r>
      <w:r w:rsidRPr="00813C6E">
        <w:rPr>
          <w:rStyle w:val="Emphasis"/>
        </w:rPr>
        <w:t xml:space="preserve"> the </w:t>
      </w:r>
      <w:r w:rsidRPr="00BD1AC3">
        <w:rPr>
          <w:rStyle w:val="Emphasis"/>
          <w:highlight w:val="cyan"/>
        </w:rPr>
        <w:t>likelihood of external conflict</w:t>
      </w:r>
      <w:r w:rsidRPr="007303C5">
        <w:rPr>
          <w:sz w:val="12"/>
        </w:rPr>
        <w:t xml:space="preserve">. Political science literature has contributed a moderate degree of attention to the impact of economic decline and the security and </w:t>
      </w:r>
      <w:proofErr w:type="spellStart"/>
      <w:r w:rsidRPr="007303C5">
        <w:rPr>
          <w:sz w:val="12"/>
        </w:rPr>
        <w:t>defence</w:t>
      </w:r>
      <w:proofErr w:type="spellEnd"/>
      <w:r w:rsidRPr="007303C5">
        <w:rPr>
          <w:sz w:val="12"/>
        </w:rPr>
        <w:t xml:space="preserve"> </w:t>
      </w:r>
      <w:proofErr w:type="spellStart"/>
      <w:r w:rsidRPr="007303C5">
        <w:rPr>
          <w:sz w:val="12"/>
        </w:rPr>
        <w:t>behaviour</w:t>
      </w:r>
      <w:proofErr w:type="spellEnd"/>
      <w:r w:rsidRPr="007303C5">
        <w:rPr>
          <w:sz w:val="12"/>
        </w:rPr>
        <w:t xml:space="preserve"> of interdependent states. Research in this vein has been considered at systemic, </w:t>
      </w:r>
      <w:proofErr w:type="gramStart"/>
      <w:r w:rsidRPr="007303C5">
        <w:rPr>
          <w:sz w:val="12"/>
        </w:rPr>
        <w:t>dyadic</w:t>
      </w:r>
      <w:proofErr w:type="gramEnd"/>
      <w:r w:rsidRPr="007303C5">
        <w:rPr>
          <w:sz w:val="12"/>
        </w:rPr>
        <w:t xml:space="preserve"> and national levels. Several notable contributions </w:t>
      </w:r>
      <w:proofErr w:type="gramStart"/>
      <w:r w:rsidRPr="007303C5">
        <w:rPr>
          <w:sz w:val="12"/>
        </w:rPr>
        <w:t>follow.¶</w:t>
      </w:r>
      <w:proofErr w:type="gramEnd"/>
      <w:r w:rsidRPr="007303C5">
        <w:rPr>
          <w:sz w:val="12"/>
        </w:rPr>
        <w:t xml:space="preserve"> First, on the systemic level, Pollins (2008) advances Modelski and Thompson's (1996) work on leadership cycle theory, finding that </w:t>
      </w:r>
      <w:r w:rsidRPr="00BD1AC3">
        <w:rPr>
          <w:rStyle w:val="underline"/>
          <w:highlight w:val="cyan"/>
        </w:rPr>
        <w:t>rhythms in the global economy are associated with</w:t>
      </w:r>
      <w:r w:rsidRPr="00813C6E">
        <w:rPr>
          <w:rStyle w:val="underline"/>
        </w:rPr>
        <w:t xml:space="preserve"> the </w:t>
      </w:r>
      <w:r w:rsidRPr="00BD1AC3">
        <w:rPr>
          <w:rStyle w:val="Emphasis"/>
          <w:highlight w:val="cyan"/>
        </w:rPr>
        <w:t>rise and fall of</w:t>
      </w:r>
      <w:r w:rsidRPr="00BD1AC3">
        <w:rPr>
          <w:rStyle w:val="underline"/>
          <w:highlight w:val="cyan"/>
        </w:rPr>
        <w:t xml:space="preserve"> </w:t>
      </w:r>
      <w:r w:rsidRPr="00813C6E">
        <w:rPr>
          <w:rStyle w:val="underline"/>
        </w:rPr>
        <w:t xml:space="preserve">a pre-eminent </w:t>
      </w:r>
      <w:r w:rsidRPr="00BD1AC3">
        <w:rPr>
          <w:rStyle w:val="Emphasis"/>
          <w:highlight w:val="cyan"/>
        </w:rPr>
        <w:t>power</w:t>
      </w:r>
      <w:r w:rsidRPr="00813C6E">
        <w:rPr>
          <w:rStyle w:val="Emphasis"/>
        </w:rPr>
        <w:t xml:space="preserve"> and</w:t>
      </w:r>
      <w:r w:rsidRPr="00813C6E">
        <w:rPr>
          <w:rStyle w:val="underline"/>
        </w:rPr>
        <w:t xml:space="preserve"> the</w:t>
      </w:r>
      <w:r w:rsidRPr="007303C5">
        <w:rPr>
          <w:sz w:val="12"/>
        </w:rPr>
        <w:t xml:space="preserve"> often </w:t>
      </w:r>
      <w:r w:rsidRPr="00813C6E">
        <w:rPr>
          <w:rStyle w:val="Emphasis"/>
        </w:rPr>
        <w:t>bloody transition</w:t>
      </w:r>
      <w:r w:rsidRPr="007303C5">
        <w:rPr>
          <w:sz w:val="12"/>
        </w:rPr>
        <w:t xml:space="preserve"> </w:t>
      </w:r>
      <w:r w:rsidRPr="00813C6E">
        <w:rPr>
          <w:rStyle w:val="underline"/>
        </w:rPr>
        <w:t>from one pre-eminent leader to the next</w:t>
      </w:r>
      <w:r w:rsidRPr="007303C5">
        <w:rPr>
          <w:sz w:val="12"/>
        </w:rPr>
        <w:t xml:space="preserve">. As such, exogenous shocks such as </w:t>
      </w:r>
      <w:r w:rsidRPr="00BD1AC3">
        <w:rPr>
          <w:rStyle w:val="underline"/>
          <w:highlight w:val="cyan"/>
        </w:rPr>
        <w:t>economic crises</w:t>
      </w:r>
      <w:r w:rsidRPr="00813C6E">
        <w:rPr>
          <w:rStyle w:val="underline"/>
        </w:rPr>
        <w:t xml:space="preserve"> could usher in a redistribution of relative power</w:t>
      </w:r>
      <w:r w:rsidRPr="007303C5">
        <w:rPr>
          <w:sz w:val="12"/>
        </w:rPr>
        <w:t xml:space="preserve"> (see also Gilpin. 1981) that leads to uncertainty about power balances, </w:t>
      </w:r>
      <w:r w:rsidRPr="00BD1AC3">
        <w:rPr>
          <w:rStyle w:val="Emphasis"/>
          <w:highlight w:val="cyan"/>
        </w:rPr>
        <w:t>increas</w:t>
      </w:r>
      <w:r w:rsidRPr="00813C6E">
        <w:rPr>
          <w:rStyle w:val="Emphasis"/>
        </w:rPr>
        <w:t xml:space="preserve">ing the </w:t>
      </w:r>
      <w:r w:rsidRPr="00BD1AC3">
        <w:rPr>
          <w:rStyle w:val="Emphasis"/>
          <w:highlight w:val="cyan"/>
        </w:rPr>
        <w:t>risk of miscalc</w:t>
      </w:r>
      <w:r w:rsidRPr="00813C6E">
        <w:rPr>
          <w:rStyle w:val="Emphasis"/>
        </w:rPr>
        <w:t>ulation</w:t>
      </w:r>
      <w:r w:rsidRPr="007303C5">
        <w:rPr>
          <w:sz w:val="12"/>
        </w:rPr>
        <w:t xml:space="preserve"> (Feaver, 1995). Alternatively, </w:t>
      </w:r>
      <w:r w:rsidRPr="00813C6E">
        <w:rPr>
          <w:rStyle w:val="underline"/>
        </w:rPr>
        <w:t xml:space="preserve">even a relatively certain </w:t>
      </w:r>
      <w:r w:rsidRPr="00BD1AC3">
        <w:rPr>
          <w:rStyle w:val="underline"/>
          <w:highlight w:val="cyan"/>
        </w:rPr>
        <w:t>redistribution of power could lead to</w:t>
      </w:r>
      <w:r w:rsidRPr="00813C6E">
        <w:rPr>
          <w:rStyle w:val="underline"/>
        </w:rPr>
        <w:t xml:space="preserve"> a </w:t>
      </w:r>
      <w:r w:rsidRPr="00813C6E">
        <w:rPr>
          <w:rStyle w:val="Emphasis"/>
        </w:rPr>
        <w:t xml:space="preserve">permissive environment for </w:t>
      </w:r>
      <w:r w:rsidRPr="00BD1AC3">
        <w:rPr>
          <w:rStyle w:val="Emphasis"/>
          <w:highlight w:val="cyan"/>
        </w:rPr>
        <w:t>conflict</w:t>
      </w:r>
      <w:r w:rsidRPr="007303C5">
        <w:rPr>
          <w:sz w:val="12"/>
        </w:rPr>
        <w:t xml:space="preserve"> 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BD1AC3">
        <w:rPr>
          <w:sz w:val="12"/>
          <w:highlight w:val="cyan"/>
        </w:rPr>
        <w:t>'</w:t>
      </w:r>
      <w:r w:rsidRPr="00BD1AC3">
        <w:rPr>
          <w:rStyle w:val="underline"/>
          <w:highlight w:val="cyan"/>
        </w:rPr>
        <w:t>future expectation of trade' is a</w:t>
      </w:r>
      <w:r w:rsidRPr="00BD1AC3">
        <w:rPr>
          <w:sz w:val="12"/>
          <w:highlight w:val="cyan"/>
        </w:rPr>
        <w:t xml:space="preserve"> </w:t>
      </w:r>
      <w:r w:rsidRPr="00BD1AC3">
        <w:rPr>
          <w:rStyle w:val="Emphasis"/>
          <w:highlight w:val="cyan"/>
        </w:rPr>
        <w:t>significant variable</w:t>
      </w:r>
      <w:r w:rsidRPr="00BD1AC3">
        <w:rPr>
          <w:sz w:val="12"/>
          <w:highlight w:val="cyan"/>
        </w:rPr>
        <w:t xml:space="preserve"> </w:t>
      </w:r>
      <w:r w:rsidRPr="00BD1AC3">
        <w:rPr>
          <w:rStyle w:val="underline"/>
          <w:highlight w:val="cyan"/>
        </w:rPr>
        <w:t>in</w:t>
      </w:r>
      <w:r w:rsidRPr="00813C6E">
        <w:rPr>
          <w:rStyle w:val="underline"/>
        </w:rPr>
        <w:t xml:space="preserve"> understanding economic conditions and </w:t>
      </w:r>
      <w:r w:rsidRPr="00BD1AC3">
        <w:rPr>
          <w:rStyle w:val="underline"/>
          <w:highlight w:val="cyan"/>
        </w:rPr>
        <w:t xml:space="preserve">security </w:t>
      </w:r>
      <w:proofErr w:type="spellStart"/>
      <w:r w:rsidRPr="00BD1AC3">
        <w:rPr>
          <w:rStyle w:val="underline"/>
          <w:highlight w:val="cyan"/>
        </w:rPr>
        <w:t>behaviour</w:t>
      </w:r>
      <w:proofErr w:type="spellEnd"/>
      <w:r w:rsidRPr="00813C6E">
        <w:rPr>
          <w:rStyle w:val="underline"/>
        </w:rPr>
        <w:t xml:space="preserve"> of states</w:t>
      </w:r>
      <w:r w:rsidRPr="007303C5">
        <w:rPr>
          <w:sz w:val="12"/>
        </w:rPr>
        <w:t xml:space="preserve">. He argues that interdependent states are likely to gain pacific benefits from trade so long as they have an optimistic view of future trade relations. However, </w:t>
      </w:r>
      <w:r w:rsidRPr="00BD1AC3">
        <w:rPr>
          <w:rStyle w:val="underline"/>
          <w:highlight w:val="cyan"/>
        </w:rPr>
        <w:t>if</w:t>
      </w:r>
      <w:r w:rsidRPr="00813C6E">
        <w:rPr>
          <w:rStyle w:val="underline"/>
        </w:rPr>
        <w:t xml:space="preserve"> the </w:t>
      </w:r>
      <w:r w:rsidRPr="00BD1AC3">
        <w:rPr>
          <w:rStyle w:val="underline"/>
          <w:highlight w:val="cyan"/>
        </w:rPr>
        <w:t>expectations of</w:t>
      </w:r>
      <w:r w:rsidRPr="00813C6E">
        <w:rPr>
          <w:rStyle w:val="underline"/>
        </w:rPr>
        <w:t xml:space="preserve"> future </w:t>
      </w:r>
      <w:r w:rsidRPr="00BD1AC3">
        <w:rPr>
          <w:rStyle w:val="underline"/>
          <w:highlight w:val="cyan"/>
        </w:rPr>
        <w:t>trade decline</w:t>
      </w:r>
      <w:r w:rsidRPr="007303C5">
        <w:rPr>
          <w:sz w:val="12"/>
        </w:rPr>
        <w:t xml:space="preserve">, particularly for difficult to replace items such as energy resources, </w:t>
      </w:r>
      <w:r w:rsidRPr="00813C6E">
        <w:rPr>
          <w:rStyle w:val="Emphasis"/>
        </w:rPr>
        <w:t xml:space="preserve">the </w:t>
      </w:r>
      <w:r w:rsidRPr="00BD1AC3">
        <w:rPr>
          <w:rStyle w:val="Emphasis"/>
          <w:highlight w:val="cyan"/>
        </w:rPr>
        <w:t>likelihood for conflict increases</w:t>
      </w:r>
      <w:r w:rsidRPr="00813C6E">
        <w:rPr>
          <w:rStyle w:val="underline"/>
        </w:rPr>
        <w:t>, as states will be inclined to use force to gain access to those resources</w:t>
      </w:r>
      <w:r w:rsidRPr="007303C5">
        <w:rPr>
          <w:sz w:val="12"/>
        </w:rPr>
        <w:t xml:space="preserve">. </w:t>
      </w:r>
      <w:r w:rsidRPr="00BD1AC3">
        <w:rPr>
          <w:rStyle w:val="underline"/>
          <w:highlight w:val="cyan"/>
        </w:rPr>
        <w:t>Crises</w:t>
      </w:r>
      <w:r w:rsidRPr="00813C6E">
        <w:rPr>
          <w:rStyle w:val="underline"/>
        </w:rPr>
        <w:t xml:space="preserve"> could</w:t>
      </w:r>
      <w:r w:rsidRPr="007303C5">
        <w:rPr>
          <w:sz w:val="12"/>
        </w:rPr>
        <w:t xml:space="preserve"> potentially be the </w:t>
      </w:r>
      <w:r w:rsidRPr="00BD1AC3">
        <w:rPr>
          <w:rStyle w:val="underline"/>
          <w:highlight w:val="cyan"/>
        </w:rPr>
        <w:t>trigger</w:t>
      </w:r>
      <w:r w:rsidRPr="007303C5">
        <w:rPr>
          <w:sz w:val="12"/>
        </w:rPr>
        <w:t xml:space="preserve"> for </w:t>
      </w:r>
      <w:r w:rsidRPr="00BD1AC3">
        <w:rPr>
          <w:rStyle w:val="underline"/>
          <w:highlight w:val="cyan"/>
        </w:rPr>
        <w:t>decreased trade expectations</w:t>
      </w:r>
      <w:r w:rsidRPr="007303C5">
        <w:rPr>
          <w:sz w:val="12"/>
        </w:rPr>
        <w:t xml:space="preserve"> either on its own or because it triggers protectionist moves by interdependent states.4¶ Third, </w:t>
      </w:r>
      <w:r w:rsidRPr="00813C6E">
        <w:rPr>
          <w:rStyle w:val="underline"/>
        </w:rPr>
        <w:t>others have considered the link between economic decline and external armed conflict at a national level. Blomberg and Hess</w:t>
      </w:r>
      <w:r w:rsidRPr="007303C5">
        <w:rPr>
          <w:sz w:val="12"/>
        </w:rPr>
        <w:t xml:space="preserve"> (2002) </w:t>
      </w:r>
      <w:r w:rsidRPr="00813C6E">
        <w:rPr>
          <w:rStyle w:val="underline"/>
        </w:rPr>
        <w:t>find a</w:t>
      </w:r>
      <w:r w:rsidRPr="007303C5">
        <w:rPr>
          <w:sz w:val="12"/>
        </w:rPr>
        <w:t xml:space="preserve"> </w:t>
      </w:r>
      <w:r w:rsidRPr="00813C6E">
        <w:rPr>
          <w:rStyle w:val="Emphasis"/>
        </w:rPr>
        <w:t>strong correlation</w:t>
      </w:r>
      <w:r w:rsidRPr="007303C5">
        <w:rPr>
          <w:sz w:val="12"/>
        </w:rPr>
        <w:t xml:space="preserve"> </w:t>
      </w:r>
      <w:r w:rsidRPr="00813C6E">
        <w:rPr>
          <w:rStyle w:val="underline"/>
        </w:rPr>
        <w:t>between internal conflict and external conflict</w:t>
      </w:r>
      <w:r w:rsidRPr="007303C5">
        <w:rPr>
          <w:sz w:val="12"/>
        </w:rPr>
        <w:t xml:space="preserve">, </w:t>
      </w:r>
      <w:r w:rsidRPr="00813C6E">
        <w:rPr>
          <w:rStyle w:val="Emphasis"/>
        </w:rPr>
        <w:t>particularly during</w:t>
      </w:r>
      <w:r w:rsidRPr="007303C5">
        <w:rPr>
          <w:sz w:val="12"/>
        </w:rPr>
        <w:t xml:space="preserve"> periods of </w:t>
      </w:r>
      <w:r w:rsidRPr="00813C6E">
        <w:rPr>
          <w:rStyle w:val="Emphasis"/>
        </w:rPr>
        <w:t>economic downturn</w:t>
      </w:r>
      <w:r w:rsidRPr="007303C5">
        <w:rPr>
          <w:sz w:val="12"/>
        </w:rPr>
        <w:t xml:space="preserve">. They </w:t>
      </w:r>
      <w:proofErr w:type="gramStart"/>
      <w:r w:rsidRPr="007303C5">
        <w:rPr>
          <w:sz w:val="12"/>
        </w:rPr>
        <w:t>write:¶</w:t>
      </w:r>
      <w:proofErr w:type="gramEnd"/>
      <w:r w:rsidRPr="007303C5">
        <w:rPr>
          <w:sz w:val="12"/>
        </w:rPr>
        <w:t xml:space="preserve"> The linkages between internal and external conflict and prosperity are strong and mutually reinforcing. Economic conflict tends to spawn internal conflict, which in turn returns the </w:t>
      </w:r>
      <w:proofErr w:type="spellStart"/>
      <w:r w:rsidRPr="007303C5">
        <w:rPr>
          <w:sz w:val="12"/>
        </w:rPr>
        <w:t>favour</w:t>
      </w:r>
      <w:proofErr w:type="spellEnd"/>
      <w:r w:rsidRPr="007303C5">
        <w:rPr>
          <w:sz w:val="12"/>
        </w:rPr>
        <w:t xml:space="preserve">. Moreover, the </w:t>
      </w:r>
      <w:r w:rsidRPr="00813C6E">
        <w:rPr>
          <w:rStyle w:val="underline"/>
        </w:rPr>
        <w:t xml:space="preserve">presence of a </w:t>
      </w:r>
      <w:r w:rsidRPr="00BD1AC3">
        <w:rPr>
          <w:rStyle w:val="underline"/>
          <w:highlight w:val="cyan"/>
        </w:rPr>
        <w:t xml:space="preserve">recession tends to </w:t>
      </w:r>
      <w:r w:rsidRPr="00BD1AC3">
        <w:rPr>
          <w:rStyle w:val="Emphasis"/>
          <w:highlight w:val="cyan"/>
        </w:rPr>
        <w:t>amplify the extent</w:t>
      </w:r>
      <w:r w:rsidRPr="00BD1AC3">
        <w:rPr>
          <w:rStyle w:val="underline"/>
          <w:highlight w:val="cyan"/>
        </w:rPr>
        <w:t xml:space="preserve"> to which</w:t>
      </w:r>
      <w:r w:rsidRPr="00813C6E">
        <w:rPr>
          <w:rStyle w:val="underline"/>
        </w:rPr>
        <w:t xml:space="preserve"> international and external </w:t>
      </w:r>
      <w:r w:rsidRPr="00BD1AC3">
        <w:rPr>
          <w:rStyle w:val="Emphasis"/>
          <w:highlight w:val="cyan"/>
        </w:rPr>
        <w:t>conflicts self-reinforce each other</w:t>
      </w:r>
      <w:r w:rsidRPr="007303C5">
        <w:rPr>
          <w:sz w:val="12"/>
        </w:rPr>
        <w:t xml:space="preserve">. (Blomberg &amp; Hess, 2002. p. </w:t>
      </w:r>
      <w:proofErr w:type="gramStart"/>
      <w:r w:rsidRPr="007303C5">
        <w:rPr>
          <w:sz w:val="12"/>
        </w:rPr>
        <w:t>89)¶</w:t>
      </w:r>
      <w:proofErr w:type="gramEnd"/>
      <w:r w:rsidRPr="007303C5">
        <w:rPr>
          <w:sz w:val="12"/>
        </w:rPr>
        <w:t xml:space="preserve"> </w:t>
      </w:r>
      <w:r w:rsidRPr="00813C6E">
        <w:rPr>
          <w:rStyle w:val="underline"/>
        </w:rPr>
        <w:t>Economic decline has</w:t>
      </w:r>
      <w:r w:rsidRPr="007303C5">
        <w:rPr>
          <w:sz w:val="12"/>
          <w:szCs w:val="16"/>
        </w:rPr>
        <w:t xml:space="preserve"> also </w:t>
      </w:r>
      <w:r w:rsidRPr="00813C6E">
        <w:rPr>
          <w:rStyle w:val="underline"/>
        </w:rPr>
        <w:t>been linked with an</w:t>
      </w:r>
      <w:r w:rsidRPr="007303C5">
        <w:rPr>
          <w:sz w:val="12"/>
          <w:szCs w:val="16"/>
        </w:rPr>
        <w:t xml:space="preserve"> </w:t>
      </w:r>
      <w:r w:rsidRPr="00813C6E">
        <w:rPr>
          <w:rStyle w:val="Emphasis"/>
        </w:rPr>
        <w:t>increase in the likelihood of terrorism</w:t>
      </w:r>
      <w:r w:rsidRPr="007303C5">
        <w:rPr>
          <w:sz w:val="12"/>
          <w:szCs w:val="16"/>
        </w:rPr>
        <w:t xml:space="preserve"> (Blomberg, Hess, &amp; </w:t>
      </w:r>
      <w:proofErr w:type="spellStart"/>
      <w:r w:rsidRPr="007303C5">
        <w:rPr>
          <w:sz w:val="12"/>
          <w:szCs w:val="16"/>
        </w:rPr>
        <w:t>Weerapana</w:t>
      </w:r>
      <w:proofErr w:type="spellEnd"/>
      <w:r w:rsidRPr="007303C5">
        <w:rPr>
          <w:sz w:val="12"/>
          <w:szCs w:val="16"/>
        </w:rPr>
        <w:t xml:space="preserve">, 2004), which has the capacity to spill across borders and lead to external tensions.¶ </w:t>
      </w:r>
      <w:r w:rsidRPr="007303C5">
        <w:rPr>
          <w:sz w:val="12"/>
        </w:rPr>
        <w:t xml:space="preserve">Furthermore, crises generally reduce the popularity of a sitting government. </w:t>
      </w:r>
      <w:r w:rsidRPr="00813C6E">
        <w:rPr>
          <w:rStyle w:val="underline"/>
        </w:rPr>
        <w:t>“</w:t>
      </w:r>
      <w:r w:rsidRPr="00BD1AC3">
        <w:rPr>
          <w:rStyle w:val="underline"/>
          <w:highlight w:val="cyan"/>
        </w:rPr>
        <w:t>Diversionary theory" suggests</w:t>
      </w:r>
      <w:r w:rsidRPr="007303C5">
        <w:rPr>
          <w:sz w:val="12"/>
        </w:rPr>
        <w:t xml:space="preserve"> that, </w:t>
      </w:r>
      <w:r w:rsidRPr="00813C6E">
        <w:rPr>
          <w:rStyle w:val="underline"/>
        </w:rPr>
        <w:t>when facing unpopularity arising from economic decline</w:t>
      </w:r>
      <w:r w:rsidRPr="007303C5">
        <w:rPr>
          <w:sz w:val="12"/>
        </w:rPr>
        <w:t xml:space="preserve">, sitting </w:t>
      </w:r>
      <w:r w:rsidRPr="00BD1AC3">
        <w:rPr>
          <w:rStyle w:val="underline"/>
          <w:highlight w:val="cyan"/>
        </w:rPr>
        <w:t>governments have</w:t>
      </w:r>
      <w:r w:rsidRPr="00813C6E">
        <w:rPr>
          <w:rStyle w:val="underline"/>
        </w:rPr>
        <w:t xml:space="preserve"> increased </w:t>
      </w:r>
      <w:r w:rsidRPr="00BD1AC3">
        <w:rPr>
          <w:rStyle w:val="underline"/>
          <w:highlight w:val="cyan"/>
        </w:rPr>
        <w:t xml:space="preserve">incentives to </w:t>
      </w:r>
      <w:r w:rsidRPr="00BD1AC3">
        <w:rPr>
          <w:rStyle w:val="Emphasis"/>
          <w:highlight w:val="cyan"/>
        </w:rPr>
        <w:t>fabricate</w:t>
      </w:r>
      <w:r w:rsidRPr="00813C6E">
        <w:rPr>
          <w:rStyle w:val="Emphasis"/>
        </w:rPr>
        <w:t xml:space="preserve"> external </w:t>
      </w:r>
      <w:r w:rsidRPr="00BD1AC3">
        <w:rPr>
          <w:rStyle w:val="Emphasis"/>
          <w:highlight w:val="cyan"/>
        </w:rPr>
        <w:t>military conflicts</w:t>
      </w:r>
      <w:r w:rsidRPr="007303C5">
        <w:rPr>
          <w:sz w:val="12"/>
        </w:rPr>
        <w:t xml:space="preserve"> to create a 'rally around the flag' effect. Wang (1996), DeRouen (1995). and Blomberg, Hess, and Thacker (2006) find supporting evidence showing that economic decline and use of force are at least indirectly correlated. Gelpi (1997), Miller (1999), and Kisangani and Pickering (2009) suggest that </w:t>
      </w:r>
      <w:r w:rsidRPr="00813C6E">
        <w:rPr>
          <w:rStyle w:val="underline"/>
        </w:rPr>
        <w:t>the tendency towards diversionary tactics are greater for democratic states</w:t>
      </w:r>
      <w:r w:rsidRPr="007303C5">
        <w:rPr>
          <w:sz w:val="12"/>
        </w:rPr>
        <w:t xml:space="preserve"> than autocratic states, </w:t>
      </w:r>
      <w:proofErr w:type="gramStart"/>
      <w:r w:rsidRPr="007303C5">
        <w:rPr>
          <w:sz w:val="12"/>
        </w:rPr>
        <w:t>due to the fact that</w:t>
      </w:r>
      <w:proofErr w:type="gramEnd"/>
      <w:r w:rsidRPr="007303C5">
        <w:rPr>
          <w:sz w:val="12"/>
        </w:rPr>
        <w:t xml:space="preserve"> democratic leaders are generally more susceptible to being removed from office due to lack of domestic support. DeRouen (2000) has provided evidence showing that </w:t>
      </w:r>
      <w:r w:rsidRPr="00813C6E">
        <w:rPr>
          <w:rStyle w:val="underline"/>
        </w:rPr>
        <w:t xml:space="preserve">periods of </w:t>
      </w:r>
      <w:r w:rsidRPr="00BD1AC3">
        <w:rPr>
          <w:rStyle w:val="underline"/>
          <w:highlight w:val="cyan"/>
        </w:rPr>
        <w:t xml:space="preserve">weak economic performance in the </w:t>
      </w:r>
      <w:r w:rsidRPr="00BD1AC3">
        <w:rPr>
          <w:rStyle w:val="Emphasis"/>
          <w:highlight w:val="cyan"/>
        </w:rPr>
        <w:t>U</w:t>
      </w:r>
      <w:r w:rsidRPr="007303C5">
        <w:rPr>
          <w:sz w:val="12"/>
        </w:rPr>
        <w:t xml:space="preserve">nited </w:t>
      </w:r>
      <w:r w:rsidRPr="00BD1AC3">
        <w:rPr>
          <w:rStyle w:val="Emphasis"/>
          <w:highlight w:val="cyan"/>
        </w:rPr>
        <w:t>S</w:t>
      </w:r>
      <w:r w:rsidRPr="007303C5">
        <w:rPr>
          <w:sz w:val="12"/>
        </w:rPr>
        <w:t xml:space="preserve">tates, and thus weak Presidential popularity, </w:t>
      </w:r>
      <w:r w:rsidRPr="00BD1AC3">
        <w:rPr>
          <w:rStyle w:val="Emphasis"/>
          <w:highlight w:val="cyan"/>
        </w:rPr>
        <w:t>are statistically linked to an increase in</w:t>
      </w:r>
      <w:r w:rsidRPr="00813C6E">
        <w:rPr>
          <w:rStyle w:val="Emphasis"/>
        </w:rPr>
        <w:t xml:space="preserve"> the </w:t>
      </w:r>
      <w:r w:rsidRPr="00BD1AC3">
        <w:rPr>
          <w:rStyle w:val="Emphasis"/>
          <w:highlight w:val="cyan"/>
        </w:rPr>
        <w:t>use of force</w:t>
      </w:r>
      <w:r w:rsidRPr="00813C6E">
        <w:rPr>
          <w:rStyle w:val="Emphasis"/>
        </w:rPr>
        <w:t>.</w:t>
      </w:r>
      <w:r w:rsidRPr="007303C5">
        <w:rPr>
          <w:sz w:val="12"/>
        </w:rPr>
        <w:t xml:space="preserve">¶ In summary, recent economic scholarship positively correlates economic integration with an increase in the frequency of economic crises, whereas </w:t>
      </w:r>
      <w:r w:rsidRPr="00813C6E">
        <w:rPr>
          <w:rStyle w:val="underline"/>
        </w:rPr>
        <w:t>political science</w:t>
      </w:r>
      <w:r w:rsidRPr="007303C5">
        <w:rPr>
          <w:sz w:val="12"/>
        </w:rPr>
        <w:t xml:space="preserve"> </w:t>
      </w:r>
      <w:r w:rsidRPr="00BD1AC3">
        <w:rPr>
          <w:rStyle w:val="Emphasis"/>
          <w:highlight w:val="cyan"/>
        </w:rPr>
        <w:t>scholarship links economic decline with external conflict</w:t>
      </w:r>
      <w:r w:rsidRPr="00BD1AC3">
        <w:rPr>
          <w:sz w:val="12"/>
          <w:highlight w:val="cyan"/>
        </w:rPr>
        <w:t xml:space="preserve"> </w:t>
      </w:r>
      <w:r w:rsidRPr="00BD1AC3">
        <w:rPr>
          <w:rStyle w:val="underline"/>
          <w:highlight w:val="cyan"/>
        </w:rPr>
        <w:t xml:space="preserve">at </w:t>
      </w:r>
      <w:r w:rsidRPr="00BD1AC3">
        <w:rPr>
          <w:rStyle w:val="Emphasis"/>
          <w:highlight w:val="cyan"/>
        </w:rPr>
        <w:t>systemic</w:t>
      </w:r>
      <w:r w:rsidRPr="00813C6E">
        <w:rPr>
          <w:rStyle w:val="underline"/>
        </w:rPr>
        <w:t xml:space="preserve">, dyadic and </w:t>
      </w:r>
      <w:r w:rsidRPr="00BD1AC3">
        <w:rPr>
          <w:rStyle w:val="Emphasis"/>
          <w:highlight w:val="cyan"/>
        </w:rPr>
        <w:t>national levels</w:t>
      </w:r>
      <w:r w:rsidRPr="007303C5">
        <w:rPr>
          <w:sz w:val="12"/>
        </w:rPr>
        <w:t xml:space="preserve">.5 This implied connection between integration, crises and armed conflict has not featured prominently in the economic-security debate and deserves more attention.¶ This observation is not contradictory to other </w:t>
      </w:r>
      <w:r w:rsidRPr="00BD1AC3">
        <w:rPr>
          <w:rStyle w:val="underline"/>
          <w:highlight w:val="cyan"/>
        </w:rPr>
        <w:t>perspectives that link</w:t>
      </w:r>
      <w:r w:rsidRPr="00813C6E">
        <w:rPr>
          <w:rStyle w:val="underline"/>
        </w:rPr>
        <w:t xml:space="preserve"> economic </w:t>
      </w:r>
      <w:r w:rsidRPr="00BD1AC3">
        <w:rPr>
          <w:rStyle w:val="underline"/>
          <w:highlight w:val="cyan"/>
        </w:rPr>
        <w:t>interdependence with</w:t>
      </w:r>
      <w:r w:rsidRPr="00813C6E">
        <w:rPr>
          <w:rStyle w:val="underline"/>
        </w:rPr>
        <w:t xml:space="preserve"> a </w:t>
      </w:r>
      <w:r w:rsidRPr="00BD1AC3">
        <w:rPr>
          <w:rStyle w:val="underline"/>
          <w:highlight w:val="cyan"/>
        </w:rPr>
        <w:t>decrease in</w:t>
      </w:r>
      <w:r w:rsidRPr="00813C6E">
        <w:rPr>
          <w:rStyle w:val="underline"/>
        </w:rPr>
        <w:t xml:space="preserve"> the likelihood of external </w:t>
      </w:r>
      <w:r w:rsidRPr="00BD1AC3">
        <w:rPr>
          <w:rStyle w:val="underline"/>
          <w:highlight w:val="cyan"/>
        </w:rPr>
        <w:t>conflict</w:t>
      </w:r>
      <w:r w:rsidRPr="007303C5">
        <w:rPr>
          <w:sz w:val="12"/>
        </w:rPr>
        <w:t xml:space="preserve">, such as those mentioned in the first paragraph of this chapter. Those studies </w:t>
      </w:r>
      <w:r w:rsidRPr="00813C6E">
        <w:rPr>
          <w:rStyle w:val="Emphasis"/>
        </w:rPr>
        <w:t xml:space="preserve">tend to </w:t>
      </w:r>
      <w:r w:rsidRPr="00BD1AC3">
        <w:rPr>
          <w:rStyle w:val="Emphasis"/>
          <w:highlight w:val="cyan"/>
        </w:rPr>
        <w:t xml:space="preserve">focus on dyadic </w:t>
      </w:r>
      <w:r w:rsidRPr="00813C6E">
        <w:rPr>
          <w:rStyle w:val="Emphasis"/>
        </w:rPr>
        <w:t>interdependence</w:t>
      </w:r>
      <w:r w:rsidRPr="00BD1AC3">
        <w:rPr>
          <w:rStyle w:val="Emphasis"/>
          <w:highlight w:val="cyan"/>
        </w:rPr>
        <w:t xml:space="preserve"> instead of global interdependence</w:t>
      </w:r>
      <w:r w:rsidRPr="00BD1AC3">
        <w:rPr>
          <w:sz w:val="12"/>
          <w:highlight w:val="cyan"/>
        </w:rPr>
        <w:t xml:space="preserve"> </w:t>
      </w:r>
      <w:r w:rsidRPr="00BD1AC3">
        <w:rPr>
          <w:rStyle w:val="underline"/>
          <w:highlight w:val="cyan"/>
        </w:rPr>
        <w:t>and do not</w:t>
      </w:r>
      <w:r w:rsidRPr="00813C6E">
        <w:rPr>
          <w:rStyle w:val="underline"/>
        </w:rPr>
        <w:t xml:space="preserve"> specifically </w:t>
      </w:r>
      <w:r w:rsidRPr="00BD1AC3">
        <w:rPr>
          <w:rStyle w:val="underline"/>
          <w:highlight w:val="cyan"/>
        </w:rPr>
        <w:t>consider</w:t>
      </w:r>
      <w:r w:rsidRPr="00813C6E">
        <w:rPr>
          <w:rStyle w:val="underline"/>
        </w:rPr>
        <w:t xml:space="preserve"> the occurrence of and conditions created by</w:t>
      </w:r>
      <w:r w:rsidRPr="007303C5">
        <w:rPr>
          <w:sz w:val="12"/>
        </w:rPr>
        <w:t xml:space="preserve"> </w:t>
      </w:r>
      <w:r w:rsidRPr="00813C6E">
        <w:rPr>
          <w:rStyle w:val="Emphasis"/>
        </w:rPr>
        <w:t xml:space="preserve">economic </w:t>
      </w:r>
      <w:r w:rsidRPr="00BD1AC3">
        <w:rPr>
          <w:rStyle w:val="Emphasis"/>
          <w:highlight w:val="cyan"/>
        </w:rPr>
        <w:t>crises</w:t>
      </w:r>
      <w:r w:rsidRPr="007303C5">
        <w:rPr>
          <w:sz w:val="12"/>
        </w:rPr>
        <w:t>. As such, the view presented here should be considered ancillary to those views.</w:t>
      </w:r>
    </w:p>
    <w:p w14:paraId="12AAE721" w14:textId="75C57C71" w:rsidR="001A1613" w:rsidRDefault="001A1613" w:rsidP="00B55AD5"/>
    <w:p w14:paraId="2C673CAE" w14:textId="0368E32E" w:rsidR="001A1613" w:rsidRDefault="001A1613" w:rsidP="001A1613">
      <w:pPr>
        <w:pStyle w:val="Heading3"/>
      </w:pPr>
      <w:r>
        <w:t>1</w:t>
      </w:r>
      <w:r>
        <w:t>NC</w:t>
      </w:r>
    </w:p>
    <w:p w14:paraId="0F8F9B9B" w14:textId="77777777" w:rsidR="001A1613" w:rsidRPr="00924ADB" w:rsidRDefault="001A1613" w:rsidP="001A1613">
      <w:pPr>
        <w:pStyle w:val="Heading4"/>
        <w:rPr>
          <w:rFonts w:eastAsia="Times New Roman"/>
        </w:rPr>
      </w:pPr>
      <w:r>
        <w:t xml:space="preserve">Counterplan text: </w:t>
      </w:r>
      <w:r w:rsidRPr="00924ADB">
        <w:rPr>
          <w:rFonts w:eastAsia="Times New Roman"/>
        </w:rPr>
        <w:t>A just government ought to recognize a</w:t>
      </w:r>
      <w:r>
        <w:rPr>
          <w:rFonts w:eastAsia="Times New Roman"/>
        </w:rPr>
        <w:t xml:space="preserve"> </w:t>
      </w:r>
      <w:r w:rsidRPr="00924ADB">
        <w:rPr>
          <w:rFonts w:eastAsia="Times New Roman"/>
        </w:rPr>
        <w:t>conditional right of workers to strike. The right to strike</w:t>
      </w:r>
      <w:r>
        <w:rPr>
          <w:rFonts w:eastAsia="Times New Roman"/>
        </w:rPr>
        <w:t xml:space="preserve"> </w:t>
      </w:r>
      <w:r w:rsidRPr="00924ADB">
        <w:rPr>
          <w:rFonts w:eastAsia="Times New Roman"/>
        </w:rPr>
        <w:t>ought to be conditional upon one’s profession, with all</w:t>
      </w:r>
      <w:r>
        <w:rPr>
          <w:rFonts w:eastAsia="Times New Roman"/>
        </w:rPr>
        <w:t xml:space="preserve"> </w:t>
      </w:r>
      <w:r w:rsidRPr="00924ADB">
        <w:rPr>
          <w:rFonts w:eastAsia="Times New Roman"/>
        </w:rPr>
        <w:t>workers except healthcare workers being guaranteed an</w:t>
      </w:r>
      <w:r>
        <w:rPr>
          <w:rFonts w:eastAsia="Times New Roman"/>
        </w:rPr>
        <w:t xml:space="preserve"> </w:t>
      </w:r>
      <w:r w:rsidRPr="00924ADB">
        <w:rPr>
          <w:rFonts w:eastAsia="Times New Roman"/>
        </w:rPr>
        <w:t>unconditional right to strike.</w:t>
      </w:r>
    </w:p>
    <w:p w14:paraId="13514C39" w14:textId="77777777" w:rsidR="001A1613" w:rsidRPr="00924ADB" w:rsidRDefault="001A1613" w:rsidP="001A1613">
      <w:pPr>
        <w:pStyle w:val="Heading4"/>
        <w:rPr>
          <w:rFonts w:eastAsia="Times New Roman"/>
        </w:rPr>
      </w:pPr>
      <w:r w:rsidRPr="00924ADB">
        <w:rPr>
          <w:rFonts w:eastAsia="Times New Roman"/>
        </w:rPr>
        <w:t>It’s competitive – a] the CP offers a conditional right,</w:t>
      </w:r>
      <w:r>
        <w:t xml:space="preserve"> </w:t>
      </w:r>
      <w:r w:rsidRPr="00924ADB">
        <w:rPr>
          <w:rFonts w:eastAsia="Times New Roman"/>
        </w:rPr>
        <w:t>meaning it only applies in some instances, so it’s</w:t>
      </w:r>
      <w:r>
        <w:rPr>
          <w:rFonts w:eastAsia="Times New Roman"/>
        </w:rPr>
        <w:t xml:space="preserve"> </w:t>
      </w:r>
      <w:r w:rsidRPr="00924ADB">
        <w:rPr>
          <w:rFonts w:eastAsia="Times New Roman"/>
        </w:rPr>
        <w:t>necessarily competitive and b] the plan defends all</w:t>
      </w:r>
      <w:r>
        <w:rPr>
          <w:rFonts w:eastAsia="Times New Roman"/>
        </w:rPr>
        <w:t xml:space="preserve"> </w:t>
      </w:r>
      <w:r w:rsidRPr="00924ADB">
        <w:rPr>
          <w:rFonts w:eastAsia="Times New Roman"/>
        </w:rPr>
        <w:t>workers – 1ar clarification causes shiftiness that means</w:t>
      </w:r>
      <w:r>
        <w:rPr>
          <w:rFonts w:eastAsia="Times New Roman"/>
        </w:rPr>
        <w:t xml:space="preserve"> </w:t>
      </w:r>
      <w:r w:rsidRPr="00924ADB">
        <w:rPr>
          <w:rFonts w:eastAsia="Times New Roman"/>
        </w:rPr>
        <w:t>we lose every time since we can’t generate new links in</w:t>
      </w:r>
      <w:r>
        <w:rPr>
          <w:rFonts w:eastAsia="Times New Roman"/>
        </w:rPr>
        <w:t xml:space="preserve"> </w:t>
      </w:r>
      <w:r w:rsidRPr="00924ADB">
        <w:rPr>
          <w:rFonts w:eastAsia="Times New Roman"/>
        </w:rPr>
        <w:t>the 2nr.</w:t>
      </w:r>
    </w:p>
    <w:p w14:paraId="30E5E20D" w14:textId="77777777" w:rsidR="001A1613" w:rsidRDefault="001A1613" w:rsidP="001A1613">
      <w:pPr>
        <w:pStyle w:val="Heading4"/>
      </w:pPr>
      <w:r>
        <w:t xml:space="preserve">Nurse strikes </w:t>
      </w:r>
      <w:r>
        <w:rPr>
          <w:u w:val="single"/>
        </w:rPr>
        <w:t>devastates</w:t>
      </w:r>
      <w:r>
        <w:t xml:space="preserve"> hospitals</w:t>
      </w:r>
    </w:p>
    <w:p w14:paraId="7E1DE12A" w14:textId="77777777" w:rsidR="001A1613" w:rsidRPr="00EF0944" w:rsidRDefault="001A1613" w:rsidP="001A1613">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Hyperlink"/>
          </w:rPr>
          <w:t>https://www.nber.org/digest/jul10/evidence-effects-nurses-strikes</w:t>
        </w:r>
      </w:hyperlink>
      <w:r>
        <w:t xml:space="preserve"> (Researcher at National Bureau of Economic Research)</w:t>
      </w:r>
    </w:p>
    <w:p w14:paraId="5B53FD4B" w14:textId="77777777" w:rsidR="001A1613" w:rsidRPr="00592349" w:rsidRDefault="001A1613" w:rsidP="001A1613">
      <w:pPr>
        <w:rPr>
          <w:sz w:val="16"/>
        </w:rPr>
      </w:pPr>
      <w:r w:rsidRPr="00E30CF3">
        <w:rPr>
          <w:u w:val="single"/>
        </w:rPr>
        <w:t xml:space="preserve">U.S. </w:t>
      </w:r>
      <w:r w:rsidRPr="00BD1AC3">
        <w:rPr>
          <w:highlight w:val="cyan"/>
          <w:u w:val="single"/>
        </w:rPr>
        <w:t xml:space="preserve">hospitals </w:t>
      </w:r>
      <w:r w:rsidRPr="00E30CF3">
        <w:rPr>
          <w:u w:val="single"/>
        </w:rPr>
        <w:t xml:space="preserve">were </w:t>
      </w:r>
      <w:r w:rsidRPr="00BD1AC3">
        <w:rPr>
          <w:highlight w:val="cyan"/>
          <w:u w:val="single"/>
        </w:rPr>
        <w:t xml:space="preserve">excluded from collective bargaining laws </w:t>
      </w:r>
      <w:r w:rsidRPr="00E30CF3">
        <w:rPr>
          <w:u w:val="single"/>
        </w:rPr>
        <w:t xml:space="preserve">for three decades longer than other sectors </w:t>
      </w:r>
      <w:r w:rsidRPr="00BD1AC3">
        <w:rPr>
          <w:highlight w:val="cyan"/>
          <w:u w:val="single"/>
        </w:rPr>
        <w:t xml:space="preserve">because of fears </w:t>
      </w:r>
      <w:r w:rsidRPr="00BD1AC3">
        <w:rPr>
          <w:b/>
          <w:bCs/>
          <w:highlight w:val="cya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BD1AC3">
        <w:rPr>
          <w:highlight w:val="cya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BD1AC3">
        <w:rPr>
          <w:b/>
          <w:bCs/>
          <w:highlight w:val="cyan"/>
          <w:u w:val="single"/>
        </w:rPr>
        <w:t>costly to hospital patients</w:t>
      </w:r>
      <w:r w:rsidRPr="00592349">
        <w:rPr>
          <w:u w:val="single"/>
        </w:rPr>
        <w:t xml:space="preserve">: </w:t>
      </w:r>
      <w:r w:rsidRPr="00BD1AC3">
        <w:rPr>
          <w:highlight w:val="cyan"/>
          <w:u w:val="single"/>
        </w:rPr>
        <w:t xml:space="preserve">in-hospital mortality </w:t>
      </w:r>
      <w:r w:rsidRPr="00BD1AC3">
        <w:rPr>
          <w:b/>
          <w:bCs/>
          <w:highlight w:val="cyan"/>
          <w:u w:val="single"/>
        </w:rPr>
        <w:t>increased by 19.4 percent</w:t>
      </w:r>
      <w:r w:rsidRPr="00BD1AC3">
        <w:rPr>
          <w:highlight w:val="cyan"/>
          <w:u w:val="single"/>
        </w:rPr>
        <w:t xml:space="preserve"> and hospital readmissions </w:t>
      </w:r>
      <w:r w:rsidRPr="00BD1AC3">
        <w:rPr>
          <w:b/>
          <w:bCs/>
          <w:highlight w:val="cyan"/>
          <w:u w:val="single"/>
        </w:rPr>
        <w:t>increased by 6.5 percen</w:t>
      </w:r>
      <w:r w:rsidRPr="00592349">
        <w:rPr>
          <w:u w:val="single"/>
        </w:rPr>
        <w:t>t for patients admitted during a strike</w:t>
      </w:r>
      <w:r w:rsidRPr="00592349">
        <w:rPr>
          <w:sz w:val="16"/>
        </w:rPr>
        <w:t xml:space="preserve">. </w:t>
      </w:r>
      <w:r w:rsidRPr="00BD1AC3">
        <w:rPr>
          <w:highlight w:val="cyan"/>
          <w:u w:val="single"/>
        </w:rPr>
        <w:t xml:space="preserve">Among </w:t>
      </w:r>
      <w:r w:rsidRPr="00592349">
        <w:rPr>
          <w:u w:val="single"/>
        </w:rPr>
        <w:t xml:space="preserve">their sample of </w:t>
      </w:r>
      <w:r w:rsidRPr="00BD1AC3">
        <w:rPr>
          <w:highlight w:val="cyan"/>
          <w:u w:val="single"/>
        </w:rPr>
        <w:t xml:space="preserve">38,228 </w:t>
      </w:r>
      <w:r w:rsidRPr="00592349">
        <w:rPr>
          <w:u w:val="single"/>
        </w:rPr>
        <w:t xml:space="preserve">such patients, an estimated </w:t>
      </w:r>
      <w:r w:rsidRPr="00BD1AC3">
        <w:rPr>
          <w:b/>
          <w:bCs/>
          <w:highlight w:val="cyan"/>
          <w:u w:val="single"/>
        </w:rPr>
        <w:t>138 more individuals died than would have without a stri</w:t>
      </w:r>
      <w:r w:rsidRPr="00BD1AC3">
        <w:rPr>
          <w:highlight w:val="cyan"/>
          <w:u w:val="single"/>
        </w:rPr>
        <w:t>ke</w:t>
      </w:r>
      <w:r w:rsidRPr="00592349">
        <w:rPr>
          <w:u w:val="single"/>
        </w:rPr>
        <w:t>, and 344 more patients were readmitted to the hospital than if there had been no strike</w:t>
      </w:r>
      <w:r w:rsidRPr="00592349">
        <w:rPr>
          <w:sz w:val="16"/>
        </w:rPr>
        <w:t>. "</w:t>
      </w:r>
      <w:r w:rsidRPr="00BD1AC3">
        <w:rPr>
          <w:highlight w:val="cyan"/>
          <w:u w:val="single"/>
        </w:rPr>
        <w:t>Hospitals</w:t>
      </w:r>
      <w:r w:rsidRPr="00BD1AC3">
        <w:rPr>
          <w:sz w:val="16"/>
          <w:highlight w:val="cyan"/>
        </w:rPr>
        <w:t xml:space="preserve"> </w:t>
      </w:r>
      <w:r w:rsidRPr="00BD1AC3">
        <w:rPr>
          <w:highlight w:val="cyan"/>
          <w:u w:val="single"/>
        </w:rPr>
        <w:t>functioning</w:t>
      </w:r>
      <w:r w:rsidRPr="00BD1AC3">
        <w:rPr>
          <w:sz w:val="16"/>
          <w:highlight w:val="cyan"/>
        </w:rPr>
        <w:t xml:space="preserve"> </w:t>
      </w:r>
      <w:r w:rsidRPr="00BD1AC3">
        <w:rPr>
          <w:highlight w:val="cyan"/>
          <w:u w:val="single"/>
        </w:rPr>
        <w:t>during</w:t>
      </w:r>
      <w:r w:rsidRPr="00BD1AC3">
        <w:rPr>
          <w:sz w:val="16"/>
          <w:highlight w:val="cyan"/>
        </w:rPr>
        <w:t xml:space="preserve"> </w:t>
      </w:r>
      <w:r w:rsidRPr="00BD1AC3">
        <w:rPr>
          <w:highlight w:val="cyan"/>
          <w:u w:val="single"/>
        </w:rPr>
        <w:t xml:space="preserve">nurses' strikes </w:t>
      </w:r>
      <w:r w:rsidRPr="00BD1AC3">
        <w:rPr>
          <w:b/>
          <w:bCs/>
          <w:highlight w:val="cyan"/>
          <w:u w:val="single"/>
        </w:rPr>
        <w:t>do so at a lower quality of patient care,"</w:t>
      </w:r>
      <w:r w:rsidRPr="00BD1AC3">
        <w:rPr>
          <w:sz w:val="16"/>
          <w:highlight w:val="cya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BD1AC3">
        <w:rPr>
          <w:highlight w:val="cyan"/>
          <w:u w:val="single"/>
        </w:rPr>
        <w:t>replacement workers</w:t>
      </w:r>
      <w:r w:rsidRPr="00592349">
        <w:rPr>
          <w:u w:val="single"/>
        </w:rPr>
        <w:t xml:space="preserve"> apparently </w:t>
      </w:r>
      <w:r w:rsidRPr="00BD1AC3">
        <w:rPr>
          <w:highlight w:val="cyan"/>
          <w:u w:val="single"/>
        </w:rPr>
        <w:t xml:space="preserve">does not </w:t>
      </w:r>
      <w:proofErr w:type="gramStart"/>
      <w:r w:rsidRPr="00BD1AC3">
        <w:rPr>
          <w:highlight w:val="cyan"/>
          <w:u w:val="single"/>
        </w:rPr>
        <w:t>help</w:t>
      </w:r>
      <w:r w:rsidRPr="00592349">
        <w:rPr>
          <w:u w:val="single"/>
        </w:rPr>
        <w:t>:</w:t>
      </w:r>
      <w:proofErr w:type="gramEnd"/>
      <w:r w:rsidRPr="00592349">
        <w:rPr>
          <w:u w:val="single"/>
        </w:rPr>
        <w:t xml:space="preserve"> hospitals that hired replacement workers </w:t>
      </w:r>
      <w:r w:rsidRPr="00BD1AC3">
        <w:rPr>
          <w:b/>
          <w:bCs/>
          <w:highlight w:val="cyan"/>
          <w:u w:val="single"/>
        </w:rPr>
        <w:t>performed no better</w:t>
      </w:r>
      <w:r w:rsidRPr="00BD1AC3">
        <w:rPr>
          <w:highlight w:val="cya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40291BF5" w14:textId="77777777" w:rsidR="001A1613" w:rsidRDefault="001A1613" w:rsidP="001A1613">
      <w:pPr>
        <w:pStyle w:val="Heading4"/>
      </w:pPr>
      <w:r>
        <w:t xml:space="preserve">Hospitals are the critical </w:t>
      </w:r>
      <w:r>
        <w:rPr>
          <w:u w:val="single"/>
        </w:rPr>
        <w:t>internal link</w:t>
      </w:r>
      <w:r>
        <w:t xml:space="preserve"> for pandemic preparedness.</w:t>
      </w:r>
    </w:p>
    <w:p w14:paraId="04226D8F" w14:textId="77777777" w:rsidR="001A1613" w:rsidRPr="00EF0944" w:rsidRDefault="001A1613" w:rsidP="001A1613">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and Farhan Alshammari. "Nurses on the frontline against the COVID-19 pandemic: an Integrative review." Dubai Medical Journal 3.3 (2020): 87-92.</w:t>
      </w:r>
      <w:r>
        <w:t xml:space="preserve"> (</w:t>
      </w:r>
      <w:r w:rsidRPr="00EF0944">
        <w:t>Associate Professor of Nursing at Taif University</w:t>
      </w:r>
      <w:r>
        <w:t>)</w:t>
      </w:r>
    </w:p>
    <w:p w14:paraId="37D1BB7A" w14:textId="77777777" w:rsidR="001A1613" w:rsidRDefault="001A1613" w:rsidP="001A1613">
      <w:pPr>
        <w:rPr>
          <w:sz w:val="16"/>
        </w:rPr>
      </w:pPr>
      <w:r w:rsidRPr="00C01178">
        <w:rPr>
          <w:u w:val="single"/>
        </w:rPr>
        <w:t xml:space="preserve">The </w:t>
      </w:r>
      <w:r w:rsidRPr="00BD1AC3">
        <w:rPr>
          <w:highlight w:val="cyan"/>
          <w:u w:val="single"/>
        </w:rPr>
        <w:t xml:space="preserve">majority of infected </w:t>
      </w:r>
      <w:r w:rsidRPr="00C01178">
        <w:rPr>
          <w:u w:val="single"/>
        </w:rPr>
        <w:t xml:space="preserve">or symptomatic </w:t>
      </w:r>
      <w:r w:rsidRPr="00BD1AC3">
        <w:rPr>
          <w:highlight w:val="cyan"/>
          <w:u w:val="single"/>
        </w:rPr>
        <w:t xml:space="preserve">people seek medical treatment in </w:t>
      </w:r>
      <w:r w:rsidRPr="00C01178">
        <w:rPr>
          <w:u w:val="single"/>
        </w:rPr>
        <w:t xml:space="preserve">medical facilities, particularly </w:t>
      </w:r>
      <w:r w:rsidRPr="00BD1AC3">
        <w:rPr>
          <w:highlight w:val="cyan"/>
          <w:u w:val="single"/>
        </w:rPr>
        <w:t>hospitals</w:t>
      </w:r>
      <w:r w:rsidRPr="00C01178">
        <w:rPr>
          <w:u w:val="single"/>
        </w:rPr>
        <w:t xml:space="preserve">, as a high number of cases, especially those in critical condition, will have an impact on hospitals [4]. The concept of </w:t>
      </w:r>
      <w:r w:rsidRPr="00BD1AC3">
        <w:rPr>
          <w:highlight w:val="cyan"/>
          <w:u w:val="single"/>
        </w:rPr>
        <w:t xml:space="preserve">hospital resilience </w:t>
      </w:r>
      <w:r w:rsidRPr="00C01178">
        <w:rPr>
          <w:u w:val="single"/>
        </w:rPr>
        <w:t xml:space="preserve">in disaster situations is </w:t>
      </w:r>
      <w:r w:rsidRPr="00BD1AC3">
        <w:rPr>
          <w:highlight w:val="cyan"/>
          <w:u w:val="single"/>
        </w:rPr>
        <w:t xml:space="preserve">defined as </w:t>
      </w:r>
      <w:r w:rsidRPr="00C01178">
        <w:rPr>
          <w:u w:val="single"/>
        </w:rPr>
        <w:t xml:space="preserve">the </w:t>
      </w:r>
      <w:r w:rsidRPr="00BD1AC3">
        <w:rPr>
          <w:highlight w:val="cyan"/>
          <w:u w:val="single"/>
        </w:rPr>
        <w:t xml:space="preserve">ability to recover from </w:t>
      </w:r>
      <w:r w:rsidRPr="00C01178">
        <w:rPr>
          <w:u w:val="single"/>
        </w:rPr>
        <w:t xml:space="preserve">the damage caused by </w:t>
      </w:r>
      <w:r w:rsidRPr="00BD1AC3">
        <w:rPr>
          <w:highlight w:val="cya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BD1AC3">
        <w:rPr>
          <w:highlight w:val="cyan"/>
          <w:u w:val="single"/>
        </w:rPr>
        <w:t xml:space="preserve">A lower resilience will affect </w:t>
      </w:r>
      <w:r w:rsidRPr="00C01178">
        <w:rPr>
          <w:u w:val="single"/>
        </w:rPr>
        <w:t xml:space="preserve">the </w:t>
      </w:r>
      <w:r w:rsidRPr="00BD1AC3">
        <w:rPr>
          <w:b/>
          <w:bCs/>
          <w:highlight w:val="cya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BD1AC3">
        <w:rPr>
          <w:highlight w:val="cyan"/>
          <w:u w:val="single"/>
        </w:rPr>
        <w:t xml:space="preserve">excellent management of </w:t>
      </w:r>
      <w:r w:rsidRPr="00C01178">
        <w:rPr>
          <w:u w:val="single"/>
        </w:rPr>
        <w:t xml:space="preserve">a </w:t>
      </w:r>
      <w:r w:rsidRPr="00BD1AC3">
        <w:rPr>
          <w:highlight w:val="cyan"/>
          <w:u w:val="single"/>
        </w:rPr>
        <w:t xml:space="preserve">pandemic depends on </w:t>
      </w:r>
      <w:r w:rsidRPr="00C01178">
        <w:rPr>
          <w:u w:val="single"/>
        </w:rPr>
        <w:t xml:space="preserve">the </w:t>
      </w:r>
      <w:r w:rsidRPr="00BD1AC3">
        <w:rPr>
          <w:highlight w:val="cyan"/>
          <w:u w:val="single"/>
        </w:rPr>
        <w:t xml:space="preserve">level of </w:t>
      </w:r>
      <w:r w:rsidRPr="00BD1AC3">
        <w:rPr>
          <w:b/>
          <w:bCs/>
          <w:highlight w:val="cyan"/>
          <w:u w:val="single"/>
        </w:rPr>
        <w:t>preparedness of healthcare providers</w:t>
      </w:r>
      <w:r w:rsidRPr="00C01178">
        <w:rPr>
          <w:b/>
          <w:bCs/>
          <w:u w:val="single"/>
        </w:rPr>
        <w:t xml:space="preserve">, </w:t>
      </w:r>
      <w:r w:rsidRPr="00BD1AC3">
        <w:rPr>
          <w:b/>
          <w:bCs/>
          <w:highlight w:val="cyan"/>
          <w:u w:val="single"/>
        </w:rPr>
        <w:t>including nurses</w:t>
      </w:r>
      <w:r w:rsidRPr="00C01178">
        <w:rPr>
          <w:sz w:val="16"/>
        </w:rPr>
        <w:t>. This means that if it was impossible to be ready before a crisis or disaster, responsible people will do all but the impossible to save lives.</w:t>
      </w:r>
    </w:p>
    <w:p w14:paraId="0411F777" w14:textId="77777777" w:rsidR="001A1613" w:rsidRDefault="001A1613" w:rsidP="001A1613">
      <w:pPr>
        <w:pStyle w:val="Heading4"/>
      </w:pPr>
      <w:r>
        <w:t>Independently, profit motive is key to solving pandemics.</w:t>
      </w:r>
    </w:p>
    <w:p w14:paraId="404F2FED" w14:textId="77777777" w:rsidR="001A1613" w:rsidRPr="00B172AE" w:rsidRDefault="001A1613" w:rsidP="001A1613">
      <w:r w:rsidRPr="00DB440F">
        <w:rPr>
          <w:rStyle w:val="Style13ptBold"/>
        </w:rPr>
        <w:t>Jackson 16</w:t>
      </w:r>
      <w:r>
        <w:t xml:space="preserve"> Kerry Jackson 12-19-2016 “Free Market Policies Needed To Incentivize Creation Of New Life-Saving Treatments” </w:t>
      </w:r>
      <w:hyperlink r:id="rId10" w:history="1">
        <w:r w:rsidRPr="00BC103B">
          <w:rPr>
            <w:rStyle w:val="Hyperlink"/>
          </w:rPr>
          <w:t>https://www.pacificresearch.org/article/free-market-policies-needed-to-incentivize-creation-of-new-life-saving-treatments/</w:t>
        </w:r>
      </w:hyperlink>
      <w:r>
        <w:t xml:space="preserve"> (Researcher at the Pacific Research Institute)</w:t>
      </w:r>
    </w:p>
    <w:p w14:paraId="38EE6A92" w14:textId="77777777" w:rsidR="001A1613" w:rsidRPr="000D15B8" w:rsidRDefault="001A1613" w:rsidP="001A1613">
      <w:pPr>
        <w:rPr>
          <w:u w:val="single"/>
        </w:rPr>
      </w:pPr>
      <w:r w:rsidRPr="000D15B8">
        <w:rPr>
          <w:sz w:val="16"/>
        </w:rPr>
        <w:t xml:space="preserve"> “</w:t>
      </w:r>
      <w:r w:rsidRPr="00F24465">
        <w:rPr>
          <w:rStyle w:val="StyleUnderline"/>
        </w:rPr>
        <w:t xml:space="preserve">Our strongest antibiotics don’t </w:t>
      </w:r>
      <w:proofErr w:type="gramStart"/>
      <w:r w:rsidRPr="00F24465">
        <w:rPr>
          <w:rStyle w:val="StyleUnderline"/>
        </w:rPr>
        <w:t>work</w:t>
      </w:r>
      <w:proofErr w:type="gramEnd"/>
      <w:r w:rsidRPr="00F24465">
        <w:rPr>
          <w:rStyle w:val="StyleUnderline"/>
        </w:rPr>
        <w:t xml:space="preserve"> and patients are left with potentially untreatable infections</w:t>
      </w:r>
      <w:r w:rsidRPr="000D15B8">
        <w:rPr>
          <w:sz w:val="16"/>
        </w:rPr>
        <w:t xml:space="preserve">,” Director Dr. Tom Frieden said when the CDC issued its warning. He asked doctors, </w:t>
      </w:r>
      <w:proofErr w:type="gramStart"/>
      <w:r w:rsidRPr="000D15B8">
        <w:rPr>
          <w:sz w:val="16"/>
        </w:rPr>
        <w:t>hospitals</w:t>
      </w:r>
      <w:proofErr w:type="gramEnd"/>
      <w:r w:rsidRPr="000D15B8">
        <w:rPr>
          <w:sz w:val="16"/>
        </w:rPr>
        <w:t xml:space="preserve"> and public health officials to “work together” to “stop these infections from spreading.” The 2014 Report to the President expressed a similar concern: “</w:t>
      </w:r>
      <w:r w:rsidRPr="00DB440F">
        <w:rPr>
          <w:rStyle w:val="StyleUnderline"/>
        </w:rPr>
        <w:t>The evolution of antibiotic resistance is now occurring at an alarming rate and is outpacing the development of new countermeasures</w:t>
      </w:r>
      <w:r w:rsidRPr="000D15B8">
        <w:rPr>
          <w:sz w:val="16"/>
        </w:rPr>
        <w:t xml:space="preserve"> capable of thwarting infections in humans. </w:t>
      </w:r>
      <w:r w:rsidRPr="00DB440F">
        <w:rPr>
          <w:rStyle w:val="StyleUnderline"/>
        </w:rPr>
        <w:t xml:space="preserve">This situation threatens patient care, economic growth, public health, agriculture, economic security and national security.” </w:t>
      </w:r>
      <w:r w:rsidRPr="000D15B8">
        <w:rPr>
          <w:sz w:val="16"/>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DB440F">
        <w:rPr>
          <w:rStyle w:val="StyleUnderline"/>
        </w:rPr>
        <w:t>Incenting the Development of</w:t>
      </w:r>
      <w:r w:rsidRPr="00F03A17">
        <w:rPr>
          <w:rStyle w:val="StyleUnderline"/>
        </w:rPr>
        <w:t xml:space="preserve"> Antimicrobial Medicines to Address the Problem of Drug-Resistant Infection</w:t>
      </w:r>
      <w:r w:rsidRPr="000D15B8">
        <w:rPr>
          <w:sz w:val="16"/>
        </w:rPr>
        <w:t xml:space="preserve">s.” The International Federation of Pharmaceutical Manufacturers says </w:t>
      </w:r>
      <w:r w:rsidRPr="00F24465">
        <w:rPr>
          <w:rStyle w:val="StyleUnderline"/>
        </w:rPr>
        <w:t>the problem is caused by “a dearth of new antibiotic medicines.”</w:t>
      </w:r>
      <w:r w:rsidRPr="000D15B8">
        <w:rPr>
          <w:sz w:val="16"/>
        </w:rPr>
        <w:t xml:space="preserve"> </w:t>
      </w:r>
      <w:proofErr w:type="gramStart"/>
      <w:r w:rsidRPr="00F24465">
        <w:rPr>
          <w:rStyle w:val="StyleUnderline"/>
        </w:rPr>
        <w:t>At the same time that</w:t>
      </w:r>
      <w:proofErr w:type="gramEnd"/>
      <w:r w:rsidRPr="00F24465">
        <w:rPr>
          <w:rStyle w:val="StyleUnderline"/>
        </w:rPr>
        <w:t xml:space="preserve"> there’s been an increase in AMR, </w:t>
      </w:r>
      <w:r w:rsidRPr="00BD1AC3">
        <w:rPr>
          <w:rStyle w:val="StyleUnderline"/>
          <w:highlight w:val="cyan"/>
        </w:rPr>
        <w:t xml:space="preserve">there has been “a sharp decline in </w:t>
      </w:r>
      <w:r w:rsidRPr="00DB440F">
        <w:rPr>
          <w:rStyle w:val="StyleUnderline"/>
        </w:rPr>
        <w:t xml:space="preserve">the </w:t>
      </w:r>
      <w:r w:rsidRPr="00BD1AC3">
        <w:rPr>
          <w:rStyle w:val="StyleUnderline"/>
          <w:highlight w:val="cyan"/>
        </w:rPr>
        <w:t xml:space="preserve">development of new antibiotic </w:t>
      </w:r>
      <w:r w:rsidRPr="00F24465">
        <w:rPr>
          <w:rStyle w:val="StyleUnderline"/>
        </w:rPr>
        <w:t>medicines</w:t>
      </w:r>
      <w:r w:rsidRPr="000D15B8">
        <w:rPr>
          <w:sz w:val="16"/>
        </w:rPr>
        <w:t xml:space="preserve">.” The group reports that only two new classes of antibiotics have been discovered in the last three decades compared to 11 in the previous 50 years. The answers to many medical problems are still not within reach of researchers. </w:t>
      </w:r>
      <w:r w:rsidRPr="00F03A17">
        <w:rPr>
          <w:rStyle w:val="StyleUnderline"/>
        </w:rPr>
        <w:t xml:space="preserve">But the </w:t>
      </w:r>
      <w:r w:rsidRPr="00F24465">
        <w:rPr>
          <w:rStyle w:val="StyleUnderline"/>
        </w:rPr>
        <w:t>hazards of AMR can be diminished.</w:t>
      </w:r>
      <w:r>
        <w:rPr>
          <w:rStyle w:val="StyleUnderline"/>
        </w:rPr>
        <w:t xml:space="preserve"> </w:t>
      </w:r>
      <w:r w:rsidRPr="000D15B8">
        <w:rPr>
          <w:sz w:val="16"/>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F03A17">
        <w:rPr>
          <w:rStyle w:val="StyleUnderline"/>
        </w:rPr>
        <w:t xml:space="preserve">, the </w:t>
      </w:r>
      <w:r w:rsidRPr="00BD1AC3">
        <w:rPr>
          <w:rStyle w:val="StyleUnderline"/>
          <w:highlight w:val="cyan"/>
        </w:rPr>
        <w:t xml:space="preserve">return on investment for developing </w:t>
      </w:r>
      <w:r w:rsidRPr="00F24465">
        <w:rPr>
          <w:rStyle w:val="StyleUnderline"/>
        </w:rPr>
        <w:t>new antimicrobial medicines</w:t>
      </w:r>
      <w:r w:rsidRPr="000D15B8">
        <w:rPr>
          <w:sz w:val="16"/>
        </w:rPr>
        <w:t xml:space="preserve"> (particularly antibiotics) </w:t>
      </w:r>
      <w:r w:rsidRPr="00BD1AC3">
        <w:rPr>
          <w:rStyle w:val="StyleUnderline"/>
          <w:highlight w:val="cyan"/>
        </w:rPr>
        <w:t>is too low</w:t>
      </w:r>
      <w:r w:rsidRPr="00F03A17">
        <w:rPr>
          <w:rStyle w:val="StyleUnderline"/>
        </w:rPr>
        <w:t>.”</w:t>
      </w:r>
      <w:r>
        <w:rPr>
          <w:rStyle w:val="StyleUnderline"/>
        </w:rPr>
        <w:t xml:space="preserve"> </w:t>
      </w:r>
      <w:r w:rsidRPr="000D15B8">
        <w:rPr>
          <w:sz w:val="16"/>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w:t>
      </w:r>
      <w:proofErr w:type="gramStart"/>
      <w:r w:rsidRPr="000D15B8">
        <w:rPr>
          <w:sz w:val="16"/>
        </w:rPr>
        <w:t>particular drug</w:t>
      </w:r>
      <w:proofErr w:type="gramEnd"/>
      <w:r w:rsidRPr="000D15B8">
        <w:rPr>
          <w:sz w:val="16"/>
        </w:rPr>
        <w:t xml:space="preserve"> class is among several that “face unique impediments” that serve as disincentives for innovation. </w:t>
      </w:r>
      <w:r w:rsidRPr="00F03A17">
        <w:rPr>
          <w:rStyle w:val="StyleUnderline"/>
        </w:rPr>
        <w:t xml:space="preserve">To overcome the steep hill </w:t>
      </w:r>
      <w:r w:rsidRPr="00BD1AC3">
        <w:rPr>
          <w:rStyle w:val="StyleUnderline"/>
          <w:highlight w:val="cyan"/>
        </w:rPr>
        <w:t>that</w:t>
      </w:r>
      <w:r w:rsidRPr="00F03A17">
        <w:rPr>
          <w:rStyle w:val="StyleUnderline"/>
        </w:rPr>
        <w:t xml:space="preserve"> </w:t>
      </w:r>
      <w:r w:rsidRPr="00BD1AC3">
        <w:rPr>
          <w:rStyle w:val="StyleUnderline"/>
          <w:highlight w:val="cyan"/>
        </w:rPr>
        <w:t>impedes</w:t>
      </w:r>
      <w:r w:rsidRPr="00F03A17">
        <w:rPr>
          <w:rStyle w:val="StyleUnderline"/>
        </w:rPr>
        <w:t xml:space="preserve"> the </w:t>
      </w:r>
      <w:r w:rsidRPr="00BD1AC3">
        <w:rPr>
          <w:rStyle w:val="StyleUnderline"/>
          <w:highlight w:val="cyan"/>
        </w:rPr>
        <w:t>development</w:t>
      </w:r>
      <w:r w:rsidRPr="00F03A17">
        <w:rPr>
          <w:rStyle w:val="StyleUnderline"/>
        </w:rPr>
        <w:t xml:space="preserve"> of new AMR drugs, </w:t>
      </w:r>
      <w:r w:rsidRPr="00F24465">
        <w:rPr>
          <w:rStyle w:val="StyleUnderline"/>
        </w:rPr>
        <w:t xml:space="preserve">lawmakers must implement policies that </w:t>
      </w:r>
      <w:r w:rsidRPr="00BD1AC3">
        <w:rPr>
          <w:rStyle w:val="StyleUnderline"/>
          <w:highlight w:val="cyan"/>
          <w:bdr w:val="single" w:sz="4" w:space="0" w:color="auto"/>
        </w:rPr>
        <w:t>unleash the incentives of the free market</w:t>
      </w:r>
      <w:r w:rsidRPr="00F03A17">
        <w:rPr>
          <w:rStyle w:val="StyleUnderline"/>
        </w:rPr>
        <w:t>.</w:t>
      </w:r>
      <w:r w:rsidRPr="000D15B8">
        <w:rPr>
          <w:sz w:val="16"/>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F24465">
        <w:rPr>
          <w:rStyle w:val="StyleUnderline"/>
        </w:rPr>
        <w:t xml:space="preserve">government needs to </w:t>
      </w:r>
      <w:r w:rsidRPr="000D15B8">
        <w:rPr>
          <w:sz w:val="16"/>
        </w:rPr>
        <w:t xml:space="preserve">remove its anchors from the process and </w:t>
      </w:r>
      <w:r w:rsidRPr="00BD1AC3">
        <w:rPr>
          <w:rStyle w:val="StyleUnderline"/>
          <w:highlight w:val="cyan"/>
        </w:rPr>
        <w:t xml:space="preserve">let the market do what it does </w:t>
      </w:r>
      <w:r w:rsidRPr="00F24465">
        <w:rPr>
          <w:rStyle w:val="StyleUnderline"/>
        </w:rPr>
        <w:t>so well.</w:t>
      </w:r>
      <w:r w:rsidRPr="00F03A17">
        <w:rPr>
          <w:rStyle w:val="StyleUnderline"/>
        </w:rPr>
        <w:t xml:space="preserve"> In this case, that’s </w:t>
      </w:r>
      <w:r w:rsidRPr="00BD1AC3">
        <w:rPr>
          <w:rStyle w:val="StyleUnderline"/>
          <w:highlight w:val="cyan"/>
        </w:rPr>
        <w:t>restoring patients’ health, enriching innovative companies that create jobs</w:t>
      </w:r>
      <w:r w:rsidRPr="00F03A17">
        <w:rPr>
          <w:rStyle w:val="StyleUnderline"/>
        </w:rPr>
        <w:t>, and inspiring biotech start-up</w:t>
      </w:r>
      <w:r w:rsidRPr="000D15B8">
        <w:rPr>
          <w:sz w:val="16"/>
        </w:rPr>
        <w:t xml:space="preserve">s such as the group of Stanford undergraduates that has been capitalized to develop new antibiotics. </w:t>
      </w:r>
      <w:r w:rsidRPr="00BD1AC3">
        <w:rPr>
          <w:rStyle w:val="StyleUnderline"/>
          <w:highlight w:val="cyan"/>
        </w:rPr>
        <w:t>If</w:t>
      </w:r>
      <w:r w:rsidRPr="00F03A17">
        <w:rPr>
          <w:rStyle w:val="StyleUnderline"/>
        </w:rPr>
        <w:t xml:space="preserve"> the proper </w:t>
      </w:r>
      <w:r w:rsidRPr="00BD1AC3">
        <w:rPr>
          <w:rStyle w:val="StyleUnderline"/>
          <w:highlight w:val="cyan"/>
        </w:rPr>
        <w:t xml:space="preserve">incentives are in place, the </w:t>
      </w:r>
      <w:r w:rsidRPr="00F24465">
        <w:rPr>
          <w:rStyle w:val="StyleUnderline"/>
        </w:rPr>
        <w:t xml:space="preserve">needed </w:t>
      </w:r>
      <w:r w:rsidRPr="00BD1AC3">
        <w:rPr>
          <w:rStyle w:val="StyleUnderline"/>
          <w:highlight w:val="cyan"/>
        </w:rPr>
        <w:t xml:space="preserve">treatments </w:t>
      </w:r>
      <w:r w:rsidRPr="00F24465">
        <w:rPr>
          <w:rStyle w:val="StyleUnderline"/>
        </w:rPr>
        <w:t xml:space="preserve">will </w:t>
      </w:r>
      <w:r w:rsidRPr="00BD1AC3">
        <w:rPr>
          <w:rStyle w:val="StyleUnderline"/>
          <w:highlight w:val="cyan"/>
        </w:rPr>
        <w:t>follow.</w:t>
      </w:r>
    </w:p>
    <w:p w14:paraId="2D7B23DA" w14:textId="77777777" w:rsidR="001A1613" w:rsidRDefault="001A1613" w:rsidP="001A1613">
      <w:pPr>
        <w:pStyle w:val="Heading4"/>
      </w:pPr>
      <w:r>
        <w:t>New Pandemics are deadlier and faster are coming – COVID is just the beginning</w:t>
      </w:r>
    </w:p>
    <w:p w14:paraId="681B409A" w14:textId="77777777" w:rsidR="001A1613" w:rsidRPr="006D3786" w:rsidRDefault="001A1613" w:rsidP="001A1613">
      <w:r w:rsidRPr="006D3786">
        <w:rPr>
          <w:rStyle w:val="Style13ptBold"/>
        </w:rPr>
        <w:t>Antonelli 20</w:t>
      </w:r>
      <w:r>
        <w:t xml:space="preserve"> </w:t>
      </w:r>
      <w:r w:rsidRPr="006D3786">
        <w:t>Ashley Fuoco Antonelli 5-15-2020</w:t>
      </w:r>
      <w:r>
        <w:t xml:space="preserve"> </w:t>
      </w:r>
      <w:hyperlink r:id="rId11"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788A4F0D" w14:textId="77777777" w:rsidR="001A1613" w:rsidRPr="00435BA1" w:rsidRDefault="001A1613" w:rsidP="001A1613">
      <w:pPr>
        <w:rPr>
          <w:sz w:val="16"/>
        </w:rPr>
      </w:pPr>
      <w:r w:rsidRPr="00435BA1">
        <w:rPr>
          <w:u w:val="single"/>
        </w:rPr>
        <w:t xml:space="preserve">While the new coronavirus pandemic suddenly took the world by storm, the truth is public health </w:t>
      </w:r>
      <w:r w:rsidRPr="00BD1AC3">
        <w:rPr>
          <w:highlight w:val="cyan"/>
          <w:u w:val="single"/>
        </w:rPr>
        <w:t xml:space="preserve">experts </w:t>
      </w:r>
      <w:r w:rsidRPr="00435BA1">
        <w:rPr>
          <w:u w:val="single"/>
        </w:rPr>
        <w:t xml:space="preserve">for years </w:t>
      </w:r>
      <w:r w:rsidRPr="00BD1AC3">
        <w:rPr>
          <w:highlight w:val="cyan"/>
          <w:u w:val="single"/>
        </w:rPr>
        <w:t xml:space="preserve">have warned </w:t>
      </w:r>
      <w:r w:rsidRPr="00435BA1">
        <w:rPr>
          <w:u w:val="single"/>
        </w:rPr>
        <w:t xml:space="preserve">that </w:t>
      </w:r>
      <w:r w:rsidRPr="00BD1AC3">
        <w:rPr>
          <w:highlight w:val="cyan"/>
          <w:u w:val="single"/>
        </w:rPr>
        <w:t xml:space="preserve">a virus </w:t>
      </w:r>
      <w:proofErr w:type="gramStart"/>
      <w:r w:rsidRPr="00435BA1">
        <w:rPr>
          <w:u w:val="single"/>
        </w:rPr>
        <w:t>similar to</w:t>
      </w:r>
      <w:proofErr w:type="gramEnd"/>
      <w:r w:rsidRPr="00435BA1">
        <w:rPr>
          <w:u w:val="single"/>
        </w:rPr>
        <w:t xml:space="preserve"> the new coronavirus </w:t>
      </w:r>
      <w:r w:rsidRPr="00BD1AC3">
        <w:rPr>
          <w:highlight w:val="cyan"/>
          <w:u w:val="single"/>
        </w:rPr>
        <w:t>would cause the next pandemic</w:t>
      </w:r>
      <w:r w:rsidRPr="00435BA1">
        <w:rPr>
          <w:u w:val="single"/>
        </w:rPr>
        <w:t>—</w:t>
      </w:r>
      <w:r w:rsidRPr="00BD1AC3">
        <w:rPr>
          <w:highlight w:val="cyan"/>
          <w:u w:val="single"/>
        </w:rPr>
        <w:t xml:space="preserve">and </w:t>
      </w:r>
      <w:r w:rsidRPr="00435BA1">
        <w:rPr>
          <w:u w:val="single"/>
        </w:rPr>
        <w:t xml:space="preserve">they say </w:t>
      </w:r>
      <w:r w:rsidRPr="00BD1AC3">
        <w:rPr>
          <w:b/>
          <w:bCs/>
          <w:highlight w:val="cya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BD1AC3">
        <w:rPr>
          <w:highlight w:val="cyan"/>
          <w:u w:val="single"/>
        </w:rPr>
        <w:t xml:space="preserve">A microbe </w:t>
      </w:r>
      <w:r w:rsidRPr="00435BA1">
        <w:rPr>
          <w:u w:val="single"/>
        </w:rPr>
        <w:t xml:space="preserve">for </w:t>
      </w:r>
      <w:r w:rsidRPr="00BD1AC3">
        <w:rPr>
          <w:highlight w:val="cyan"/>
          <w:u w:val="single"/>
        </w:rPr>
        <w:t xml:space="preserve">which people have not </w:t>
      </w:r>
      <w:r w:rsidRPr="00435BA1">
        <w:rPr>
          <w:u w:val="single"/>
        </w:rPr>
        <w:t xml:space="preserve">yet </w:t>
      </w:r>
      <w:r w:rsidRPr="00BD1AC3">
        <w:rPr>
          <w:b/>
          <w:bCs/>
          <w:highlight w:val="cya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r w:rsidRPr="00435BA1">
        <w:rPr>
          <w:b/>
          <w:bCs/>
          <w:u w:val="single"/>
        </w:rPr>
        <w:t>Amesh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BD1AC3">
        <w:rPr>
          <w:b/>
          <w:bCs/>
          <w:highlight w:val="cyan"/>
          <w:u w:val="single"/>
        </w:rPr>
        <w:t xml:space="preserve">we could be </w:t>
      </w:r>
      <w:r w:rsidRPr="00BD1AC3">
        <w:rPr>
          <w:b/>
          <w:bCs/>
          <w:highlight w:val="cya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BD1AC3">
        <w:rPr>
          <w:highlight w:val="cyan"/>
          <w:u w:val="single"/>
        </w:rPr>
        <w:t>o]</w:t>
      </w:r>
      <w:proofErr w:type="spellStart"/>
      <w:r w:rsidRPr="00BD1AC3">
        <w:rPr>
          <w:highlight w:val="cyan"/>
          <w:u w:val="single"/>
        </w:rPr>
        <w:t>utbreaks</w:t>
      </w:r>
      <w:proofErr w:type="spellEnd"/>
      <w:r w:rsidRPr="00BD1AC3">
        <w:rPr>
          <w:sz w:val="16"/>
          <w:highlight w:val="cyan"/>
        </w:rPr>
        <w:t xml:space="preserve"> </w:t>
      </w:r>
      <w:r w:rsidRPr="00BD1AC3">
        <w:rPr>
          <w:highlight w:val="cyan"/>
          <w:u w:val="single"/>
        </w:rPr>
        <w:t>of</w:t>
      </w:r>
      <w:r w:rsidRPr="00BD1AC3">
        <w:rPr>
          <w:sz w:val="16"/>
          <w:highlight w:val="cyan"/>
        </w:rPr>
        <w:t xml:space="preserve"> </w:t>
      </w:r>
      <w:r w:rsidRPr="00435BA1">
        <w:rPr>
          <w:sz w:val="16"/>
        </w:rPr>
        <w:t xml:space="preserve">dangerous </w:t>
      </w:r>
      <w:r w:rsidRPr="00BD1AC3">
        <w:rPr>
          <w:highlight w:val="cyan"/>
          <w:u w:val="single"/>
        </w:rPr>
        <w:t>new diseases</w:t>
      </w:r>
      <w:r w:rsidRPr="00BD1AC3">
        <w:rPr>
          <w:sz w:val="16"/>
          <w:highlight w:val="cyan"/>
        </w:rPr>
        <w:t xml:space="preserve"> </w:t>
      </w:r>
      <w:r w:rsidRPr="00435BA1">
        <w:rPr>
          <w:sz w:val="16"/>
        </w:rPr>
        <w:t xml:space="preserve">with the potential to become </w:t>
      </w:r>
      <w:r w:rsidRPr="00435BA1">
        <w:rPr>
          <w:u w:val="single"/>
        </w:rPr>
        <w:t xml:space="preserve">pandemics </w:t>
      </w:r>
      <w:r w:rsidRPr="00BD1AC3">
        <w:rPr>
          <w:highlight w:val="cyan"/>
          <w:u w:val="single"/>
        </w:rPr>
        <w:t>have been on the rise</w:t>
      </w:r>
      <w:r w:rsidRPr="00435BA1">
        <w:rPr>
          <w:u w:val="single"/>
        </w:rPr>
        <w:t xml:space="preserve">—from </w:t>
      </w:r>
      <w:r w:rsidRPr="00BD1AC3">
        <w:rPr>
          <w:highlight w:val="cyan"/>
          <w:u w:val="single"/>
        </w:rPr>
        <w:t xml:space="preserve">HIV </w:t>
      </w:r>
      <w:r w:rsidRPr="00435BA1">
        <w:rPr>
          <w:u w:val="single"/>
        </w:rPr>
        <w:t xml:space="preserve">to </w:t>
      </w:r>
      <w:r w:rsidRPr="00BD1AC3">
        <w:rPr>
          <w:highlight w:val="cyan"/>
          <w:u w:val="single"/>
        </w:rPr>
        <w:t xml:space="preserve">swine flu </w:t>
      </w:r>
      <w:r w:rsidRPr="00435BA1">
        <w:rPr>
          <w:u w:val="single"/>
        </w:rPr>
        <w:t xml:space="preserve">to </w:t>
      </w:r>
      <w:r w:rsidRPr="00BD1AC3">
        <w:rPr>
          <w:highlight w:val="cyan"/>
          <w:u w:val="single"/>
        </w:rPr>
        <w:t xml:space="preserve">SARS </w:t>
      </w:r>
      <w:r w:rsidRPr="00435BA1">
        <w:rPr>
          <w:u w:val="single"/>
        </w:rPr>
        <w:t xml:space="preserve">to </w:t>
      </w:r>
      <w:r w:rsidRPr="00BD1AC3">
        <w:rPr>
          <w:highlight w:val="cyan"/>
          <w:u w:val="single"/>
        </w:rPr>
        <w:t>Ebola</w:t>
      </w:r>
      <w:r w:rsidRPr="00435BA1">
        <w:rPr>
          <w:sz w:val="16"/>
        </w:rPr>
        <w:t xml:space="preserve">." For instance, a report </w:t>
      </w:r>
      <w:r w:rsidRPr="00435BA1">
        <w:rPr>
          <w:u w:val="single"/>
        </w:rPr>
        <w:t xml:space="preserve">published in Nature in 2008 found that </w:t>
      </w:r>
      <w:r w:rsidRPr="00BD1AC3">
        <w:rPr>
          <w:b/>
          <w:bCs/>
          <w:highlight w:val="cyan"/>
          <w:u w:val="single"/>
        </w:rPr>
        <w:t xml:space="preserve">the number of emerging infectious disease </w:t>
      </w:r>
      <w:r w:rsidRPr="00435BA1">
        <w:rPr>
          <w:b/>
          <w:bCs/>
          <w:u w:val="single"/>
        </w:rPr>
        <w:t xml:space="preserve">events that occurred in the 1990s </w:t>
      </w:r>
      <w:r w:rsidRPr="00BD1AC3">
        <w:rPr>
          <w:b/>
          <w:bCs/>
          <w:highlight w:val="cyan"/>
          <w:u w:val="single"/>
        </w:rPr>
        <w:t xml:space="preserve">was </w:t>
      </w:r>
      <w:r w:rsidRPr="00435BA1">
        <w:rPr>
          <w:b/>
          <w:bCs/>
          <w:u w:val="single"/>
        </w:rPr>
        <w:t xml:space="preserve">more than </w:t>
      </w:r>
      <w:r w:rsidRPr="00BD1AC3">
        <w:rPr>
          <w:b/>
          <w:bCs/>
          <w:highlight w:val="cya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BD1AC3">
        <w:rPr>
          <w:highlight w:val="cyan"/>
          <w:u w:val="single"/>
        </w:rPr>
        <w:t>tied to human behaviors</w:t>
      </w:r>
      <w:r w:rsidRPr="00435BA1">
        <w:rPr>
          <w:u w:val="single"/>
        </w:rPr>
        <w:t xml:space="preserve"> that disrupt the environment, "</w:t>
      </w:r>
      <w:r w:rsidRPr="00BD1AC3">
        <w:rPr>
          <w:highlight w:val="cyan"/>
          <w:u w:val="single"/>
        </w:rPr>
        <w:t xml:space="preserve">such as </w:t>
      </w:r>
      <w:r w:rsidRPr="00BD1AC3">
        <w:rPr>
          <w:b/>
          <w:bCs/>
          <w:highlight w:val="cya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BD1AC3">
        <w:rPr>
          <w:highlight w:val="cya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BD1AC3">
        <w:rPr>
          <w:highlight w:val="cyan"/>
          <w:u w:val="single"/>
        </w:rPr>
        <w:t xml:space="preserve">spread much faster and farther </w:t>
      </w:r>
      <w:r w:rsidRPr="00435BA1">
        <w:rPr>
          <w:u w:val="single"/>
        </w:rPr>
        <w:t xml:space="preserve">than they could decades ago </w:t>
      </w:r>
      <w:r w:rsidRPr="00BD1AC3">
        <w:rPr>
          <w:highlight w:val="cyan"/>
          <w:u w:val="single"/>
        </w:rPr>
        <w:t xml:space="preserve">because of </w:t>
      </w:r>
      <w:r w:rsidRPr="00435BA1">
        <w:rPr>
          <w:u w:val="single"/>
        </w:rPr>
        <w:t xml:space="preserve">increasing </w:t>
      </w:r>
      <w:r w:rsidRPr="00BD1AC3">
        <w:rPr>
          <w:highlight w:val="cya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3443E9A5" w14:textId="4BF42C86" w:rsidR="001A1613" w:rsidRDefault="001A1613" w:rsidP="001A1613">
      <w:pPr>
        <w:pStyle w:val="Heading3"/>
      </w:pPr>
      <w:r>
        <w:t>1NC</w:t>
      </w:r>
    </w:p>
    <w:p w14:paraId="12EBB585" w14:textId="5D3CC0AA" w:rsidR="001A1613" w:rsidRDefault="001A1613" w:rsidP="001A1613">
      <w:pPr>
        <w:pStyle w:val="Heading4"/>
      </w:pPr>
      <w:r>
        <w:t>Advocacy – We affirm a</w:t>
      </w:r>
      <w:r>
        <w:t>n unconditional right of workers to strike</w:t>
      </w:r>
      <w:r>
        <w:t xml:space="preserve">. To Clarify – this is a PIK out of their demand for </w:t>
      </w:r>
      <w:r>
        <w:t>l</w:t>
      </w:r>
      <w:r>
        <w:t xml:space="preserve">egal </w:t>
      </w:r>
      <w:r>
        <w:t>g</w:t>
      </w:r>
      <w:r>
        <w:t xml:space="preserve">overnment </w:t>
      </w:r>
      <w:r>
        <w:t>r</w:t>
      </w:r>
      <w:r>
        <w:t xml:space="preserve">ecognition. </w:t>
      </w:r>
    </w:p>
    <w:p w14:paraId="39D44974" w14:textId="77777777" w:rsidR="001A1613" w:rsidRDefault="001A1613" w:rsidP="001A1613">
      <w:pPr>
        <w:pStyle w:val="Heading4"/>
      </w:pPr>
      <w:r>
        <w:t>The Net Benefit is De-Radicalization. Legally recognizing the right to strike renders it ineffective by de-radicalizing movements, decks solvency and turns case.</w:t>
      </w:r>
    </w:p>
    <w:p w14:paraId="2012A99B" w14:textId="77777777" w:rsidR="001A1613" w:rsidRPr="00D03697" w:rsidRDefault="001A1613" w:rsidP="001A1613">
      <w:r w:rsidRPr="00D03697">
        <w:rPr>
          <w:rStyle w:val="Style13ptBold"/>
        </w:rPr>
        <w:t>White</w:t>
      </w:r>
      <w:r>
        <w:rPr>
          <w:rStyle w:val="Style13ptBold"/>
        </w:rPr>
        <w:t xml:space="preserve"> 18 </w:t>
      </w:r>
      <w:r w:rsidRPr="00D03697">
        <w:rPr>
          <w:rStyle w:val="Style13ptBold"/>
          <w:b w:val="0"/>
          <w:bCs w:val="0"/>
          <w:sz w:val="18"/>
          <w:szCs w:val="14"/>
        </w:rPr>
        <w:t>(</w:t>
      </w:r>
      <w:r w:rsidRPr="00D03697">
        <w:rPr>
          <w:sz w:val="18"/>
          <w:szCs w:val="18"/>
        </w:rPr>
        <w:t>, A., 2018. Its Own Dubious Battle: The Impossible Defense of an Effective Right to Strike. [online] Colorado Law Scholarly Commons. Available at: &lt;https://scholar.law.colorado.edu/articles/1261/&gt; [Accessed 7 November 2021] Ahmed White is the Nicholas Rosenbaum Professor of Law. Before arriving at the University of Colorado, he was a visitor at Northwestern University in 1999. He has also taught at Villanova Law School. Earlier in his career, Professor White's research focused heavily on the fate of rule of law norms and the rule of law concept in capitalist society, and on the role of criminal law and punishment as mechanisms of social control of the working class. More recently, Professor White's scholarship has taken a more definite historical turn. Much of his work concerns the history of law and labor relations from the early Twentieth Century through the New Deal period, as well as the viability of a functional system of labor rights in liberal society. The subjects of many of his articles over the last decade or so, these themes are central to his recent, acclaimed book, The Last Great Strike: Little Steel, the CIO, and the Struggle for Labor Rights in New Deal America (Oakland: University of California, 2016). They also feature in his second book, tentatively titled The Romance and the Suffering: Law, Violence, and the Tragic Fate of Radical Industrial Unionism in Twentieth Century America, which will be published by the University of California Press in 2021.)-</w:t>
      </w:r>
      <w:proofErr w:type="spellStart"/>
      <w:r w:rsidRPr="00D03697">
        <w:rPr>
          <w:sz w:val="18"/>
          <w:szCs w:val="18"/>
        </w:rPr>
        <w:t>rahulpenu</w:t>
      </w:r>
      <w:proofErr w:type="spellEnd"/>
    </w:p>
    <w:p w14:paraId="07015735" w14:textId="7D5AB3CE" w:rsidR="001A1613" w:rsidRDefault="001A1613" w:rsidP="001A1613">
      <w:pPr>
        <w:rPr>
          <w:sz w:val="16"/>
          <w:szCs w:val="24"/>
        </w:rPr>
      </w:pPr>
      <w:r w:rsidRPr="00F16D27">
        <w:rPr>
          <w:sz w:val="16"/>
          <w:szCs w:val="24"/>
        </w:rPr>
        <w:t xml:space="preserve">The Wagner Act purported, for the first time in American history, to extend a definite, readily enforceable right to strike to most American workers.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Strikes suddenly became rare as well, to the point that workers today basically do not strike at all.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 militancy of the sort that was commonplace when Steinbeck wrote his book, along with the open strife and bloodshed that made the novel a work of undeniable realism, are nearly unheard of today. The waning of bloody battles may be a good thing. But there is not much to celebrate about the overall demise of strikes—not if you are a worker or care about the working class. For strikes are the most important mode of </w:t>
      </w:r>
      <w:proofErr w:type="gramStart"/>
      <w:r w:rsidRPr="00F16D27">
        <w:rPr>
          <w:sz w:val="16"/>
          <w:szCs w:val="24"/>
        </w:rPr>
        <w:t>working class</w:t>
      </w:r>
      <w:proofErr w:type="gramEnd"/>
      <w:r w:rsidRPr="00F16D27">
        <w:rPr>
          <w:sz w:val="16"/>
          <w:szCs w:val="24"/>
        </w:rPr>
        <w:t xml:space="preserve"> protest, the best way, it seems, for workers to directly challenge capitalist hegemony by their own hand, to alter the terms of exploitation if not to build a new world. As they have declined, so has the strength of the labor movement and, with this, the ability of workers to contest the power that employers wield over their work lives and economic fortunes. And so it is that with the demise of strikes, union representation has plummeted, wages have stagnated, economic inequality skyrocketed, and the everyday caprices and tyrannies of capitalist management have been entwined in the web of demeaning indignities, patronizing indulgences, and suffocating bureaucratic rules that define the contemporary workplace. Nevertheless, in most quarters the </w:t>
      </w:r>
      <w:r w:rsidRPr="00F16D27">
        <w:rPr>
          <w:szCs w:val="24"/>
          <w:u w:val="single"/>
        </w:rPr>
        <w:t>decline in strikes has been taken in stride</w:t>
      </w:r>
      <w:r w:rsidRPr="00F16D27">
        <w:rPr>
          <w:sz w:val="16"/>
          <w:szCs w:val="24"/>
        </w:rPr>
        <w:t xml:space="preserve">, </w:t>
      </w:r>
      <w:r w:rsidRPr="00F16D27">
        <w:rPr>
          <w:szCs w:val="24"/>
          <w:u w:val="single"/>
        </w:rPr>
        <w:t>if noticed at all</w:t>
      </w:r>
      <w:r w:rsidRPr="00F16D27">
        <w:rPr>
          <w:sz w:val="16"/>
          <w:szCs w:val="24"/>
        </w:rPr>
        <w:t xml:space="preserve">. For most people, </w:t>
      </w:r>
      <w:r w:rsidRPr="00F16D27">
        <w:rPr>
          <w:b/>
          <w:bCs/>
          <w:szCs w:val="24"/>
          <w:u w:val="single"/>
        </w:rPr>
        <w:t>strikes</w:t>
      </w:r>
      <w:r w:rsidRPr="00F16D27">
        <w:rPr>
          <w:szCs w:val="24"/>
          <w:u w:val="single"/>
        </w:rPr>
        <w:t xml:space="preserve"> are hardly more than</w:t>
      </w:r>
      <w:r w:rsidRPr="00F16D27">
        <w:rPr>
          <w:sz w:val="16"/>
          <w:szCs w:val="24"/>
        </w:rPr>
        <w:t xml:space="preserve"> </w:t>
      </w:r>
      <w:r w:rsidRPr="00F16D27">
        <w:rPr>
          <w:b/>
          <w:bCs/>
          <w:szCs w:val="24"/>
          <w:u w:val="single"/>
        </w:rPr>
        <w:t>historical</w:t>
      </w:r>
      <w:r w:rsidRPr="00F16D27">
        <w:rPr>
          <w:szCs w:val="24"/>
          <w:u w:val="single"/>
        </w:rPr>
        <w:t xml:space="preserve"> </w:t>
      </w:r>
      <w:r w:rsidRPr="00F16D27">
        <w:rPr>
          <w:b/>
          <w:bCs/>
          <w:szCs w:val="24"/>
          <w:u w:val="single"/>
        </w:rPr>
        <w:t>relics</w:t>
      </w:r>
      <w:r w:rsidRPr="00F16D27">
        <w:rPr>
          <w:sz w:val="16"/>
          <w:szCs w:val="24"/>
        </w:rPr>
        <w:t xml:space="preserve"> or quaint curiosities that seldom affect their daily lives or command much of their attention. Ironically, this is probably one reason the very </w:t>
      </w:r>
      <w:r w:rsidRPr="00F16D27">
        <w:rPr>
          <w:szCs w:val="24"/>
          <w:u w:val="single"/>
        </w:rPr>
        <w:t>modest labor conflict</w:t>
      </w:r>
      <w:r w:rsidRPr="00F16D27">
        <w:rPr>
          <w:sz w:val="16"/>
          <w:szCs w:val="24"/>
        </w:rPr>
        <w:t xml:space="preserve"> of the last year has been so </w:t>
      </w:r>
      <w:proofErr w:type="spellStart"/>
      <w:r w:rsidRPr="00F16D27">
        <w:rPr>
          <w:b/>
          <w:bCs/>
          <w:szCs w:val="24"/>
          <w:u w:val="single"/>
        </w:rPr>
        <w:t>overcharacterized</w:t>
      </w:r>
      <w:proofErr w:type="spellEnd"/>
      <w:r w:rsidRPr="00F16D27">
        <w:rPr>
          <w:sz w:val="16"/>
          <w:szCs w:val="24"/>
        </w:rPr>
        <w:t xml:space="preserve">. </w:t>
      </w:r>
      <w:r w:rsidRPr="00F16D27">
        <w:rPr>
          <w:szCs w:val="24"/>
          <w:u w:val="single"/>
        </w:rPr>
        <w:t>Once</w:t>
      </w:r>
      <w:r w:rsidRPr="00F16D27">
        <w:rPr>
          <w:sz w:val="16"/>
          <w:szCs w:val="24"/>
        </w:rPr>
        <w:t xml:space="preserve"> a </w:t>
      </w:r>
      <w:r w:rsidRPr="00F16D27">
        <w:rPr>
          <w:szCs w:val="24"/>
          <w:u w:val="single"/>
        </w:rPr>
        <w:t>preoccupation of newspaper</w:t>
      </w:r>
      <w:r w:rsidRPr="00F16D27">
        <w:rPr>
          <w:sz w:val="16"/>
          <w:szCs w:val="24"/>
        </w:rPr>
        <w:t xml:space="preserve"> </w:t>
      </w:r>
      <w:r w:rsidRPr="00F16D27">
        <w:rPr>
          <w:szCs w:val="24"/>
          <w:u w:val="single"/>
        </w:rPr>
        <w:t>editorialists</w:t>
      </w:r>
      <w:r w:rsidRPr="00F16D27">
        <w:rPr>
          <w:sz w:val="16"/>
          <w:szCs w:val="24"/>
        </w:rPr>
        <w:t xml:space="preserve">, </w:t>
      </w:r>
      <w:r w:rsidRPr="00F16D27">
        <w:rPr>
          <w:szCs w:val="24"/>
          <w:u w:val="single"/>
        </w:rPr>
        <w:t>lawyers</w:t>
      </w:r>
      <w:r w:rsidRPr="00F16D27">
        <w:rPr>
          <w:sz w:val="16"/>
          <w:szCs w:val="24"/>
        </w:rPr>
        <w:t xml:space="preserve">, and other </w:t>
      </w:r>
      <w:r w:rsidRPr="00F16D27">
        <w:rPr>
          <w:szCs w:val="24"/>
          <w:u w:val="single"/>
        </w:rPr>
        <w:t>commentators</w:t>
      </w:r>
      <w:r w:rsidRPr="00F16D27">
        <w:rPr>
          <w:sz w:val="16"/>
          <w:szCs w:val="24"/>
        </w:rPr>
        <w:t xml:space="preserve">, a </w:t>
      </w:r>
      <w:r w:rsidRPr="00F16D27">
        <w:rPr>
          <w:szCs w:val="24"/>
          <w:u w:val="single"/>
        </w:rPr>
        <w:t>concern of government</w:t>
      </w:r>
      <w:r w:rsidRPr="00F16D27">
        <w:rPr>
          <w:sz w:val="16"/>
          <w:szCs w:val="24"/>
        </w:rPr>
        <w:t xml:space="preserve">, and the </w:t>
      </w:r>
      <w:r w:rsidRPr="00F16D27">
        <w:rPr>
          <w:szCs w:val="24"/>
          <w:u w:val="single"/>
        </w:rPr>
        <w:t>subject of</w:t>
      </w:r>
      <w:r w:rsidRPr="00F16D27">
        <w:rPr>
          <w:sz w:val="16"/>
          <w:szCs w:val="24"/>
        </w:rPr>
        <w:t xml:space="preserve"> numerous </w:t>
      </w:r>
      <w:r w:rsidRPr="00F16D27">
        <w:rPr>
          <w:szCs w:val="24"/>
          <w:u w:val="single"/>
        </w:rPr>
        <w:t>hearings and reports</w:t>
      </w:r>
      <w:r w:rsidRPr="00F16D27">
        <w:rPr>
          <w:sz w:val="16"/>
          <w:szCs w:val="24"/>
        </w:rPr>
        <w:t xml:space="preserve">, abundant </w:t>
      </w:r>
      <w:r w:rsidRPr="00F16D27">
        <w:rPr>
          <w:szCs w:val="24"/>
          <w:u w:val="single"/>
        </w:rPr>
        <w:t>litigation</w:t>
      </w:r>
      <w:r w:rsidRPr="00F16D27">
        <w:rPr>
          <w:sz w:val="16"/>
          <w:szCs w:val="24"/>
        </w:rPr>
        <w:t xml:space="preserve">, and seemingly endless attempts at </w:t>
      </w:r>
      <w:r w:rsidRPr="00F16D27">
        <w:rPr>
          <w:szCs w:val="24"/>
          <w:u w:val="single"/>
        </w:rPr>
        <w:t>legislation</w:t>
      </w:r>
      <w:r w:rsidRPr="00F16D27">
        <w:rPr>
          <w:sz w:val="16"/>
          <w:szCs w:val="24"/>
        </w:rPr>
        <w:t xml:space="preserve">, </w:t>
      </w:r>
      <w:r w:rsidRPr="00F16D27">
        <w:rPr>
          <w:szCs w:val="24"/>
          <w:u w:val="single"/>
        </w:rPr>
        <w:t xml:space="preserve">strikes are now </w:t>
      </w:r>
      <w:r w:rsidRPr="00F16D27">
        <w:rPr>
          <w:b/>
          <w:bCs/>
          <w:szCs w:val="24"/>
          <w:u w:val="single"/>
        </w:rPr>
        <w:t>rarely</w:t>
      </w:r>
      <w:r w:rsidRPr="00F16D27">
        <w:rPr>
          <w:szCs w:val="24"/>
          <w:u w:val="single"/>
        </w:rPr>
        <w:t xml:space="preserve"> </w:t>
      </w:r>
      <w:r w:rsidRPr="00F16D27">
        <w:rPr>
          <w:b/>
          <w:bCs/>
          <w:szCs w:val="24"/>
          <w:u w:val="single"/>
        </w:rPr>
        <w:t>of</w:t>
      </w:r>
      <w:r w:rsidRPr="00F16D27">
        <w:rPr>
          <w:szCs w:val="24"/>
          <w:u w:val="single"/>
        </w:rPr>
        <w:t xml:space="preserve"> </w:t>
      </w:r>
      <w:r w:rsidRPr="00F16D27">
        <w:rPr>
          <w:b/>
          <w:bCs/>
          <w:szCs w:val="24"/>
          <w:u w:val="single"/>
        </w:rPr>
        <w:t>any</w:t>
      </w:r>
      <w:r w:rsidRPr="00F16D27">
        <w:rPr>
          <w:szCs w:val="24"/>
          <w:u w:val="single"/>
        </w:rPr>
        <w:t xml:space="preserve"> </w:t>
      </w:r>
      <w:r w:rsidRPr="00F16D27">
        <w:rPr>
          <w:b/>
          <w:bCs/>
          <w:szCs w:val="24"/>
          <w:u w:val="single"/>
        </w:rPr>
        <w:t>interest</w:t>
      </w:r>
      <w:r w:rsidRPr="00F16D27">
        <w:rPr>
          <w:szCs w:val="24"/>
          <w:u w:val="single"/>
        </w:rPr>
        <w:t xml:space="preserve"> </w:t>
      </w:r>
      <w:r w:rsidRPr="00F16D27">
        <w:rPr>
          <w:sz w:val="16"/>
          <w:szCs w:val="24"/>
        </w:rPr>
        <w:t xml:space="preserve">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w:t>
      </w:r>
      <w:r w:rsidRPr="00F16D27">
        <w:rPr>
          <w:szCs w:val="24"/>
          <w:u w:val="single"/>
        </w:rPr>
        <w:t>extinction</w:t>
      </w:r>
      <w:r w:rsidRPr="00F16D27">
        <w:rPr>
          <w:sz w:val="16"/>
          <w:szCs w:val="24"/>
        </w:rPr>
        <w:t xml:space="preserve"> </w:t>
      </w:r>
      <w:r w:rsidRPr="00F16D27">
        <w:rPr>
          <w:szCs w:val="24"/>
          <w:u w:val="single"/>
        </w:rPr>
        <w:t>of this form of protest</w:t>
      </w:r>
      <w:r w:rsidRPr="00F16D27">
        <w:rPr>
          <w:sz w:val="16"/>
          <w:szCs w:val="24"/>
        </w:rPr>
        <w:t xml:space="preserve">. It has been two decades since </w:t>
      </w:r>
      <w:r w:rsidRPr="00F16D27">
        <w:rPr>
          <w:szCs w:val="24"/>
          <w:u w:val="single"/>
        </w:rPr>
        <w:t>Congress</w:t>
      </w:r>
      <w:r w:rsidRPr="00F16D27">
        <w:rPr>
          <w:sz w:val="16"/>
          <w:szCs w:val="24"/>
        </w:rPr>
        <w:t xml:space="preserve">, which </w:t>
      </w:r>
      <w:r w:rsidRPr="00F16D27">
        <w:rPr>
          <w:szCs w:val="24"/>
          <w:u w:val="single"/>
        </w:rPr>
        <w:t>once grappled with</w:t>
      </w:r>
      <w:r w:rsidRPr="00F16D27">
        <w:rPr>
          <w:sz w:val="16"/>
          <w:szCs w:val="24"/>
        </w:rPr>
        <w:t xml:space="preserve"> these </w:t>
      </w:r>
      <w:r w:rsidRPr="00F16D27">
        <w:rPr>
          <w:szCs w:val="24"/>
          <w:u w:val="single"/>
        </w:rPr>
        <w:t>issues on a regular basis</w:t>
      </w:r>
      <w:r w:rsidRPr="00F16D27">
        <w:rPr>
          <w:sz w:val="16"/>
          <w:szCs w:val="24"/>
        </w:rPr>
        <w:t xml:space="preserve">, </w:t>
      </w:r>
      <w:r w:rsidRPr="00F16D27">
        <w:rPr>
          <w:szCs w:val="24"/>
          <w:u w:val="single"/>
        </w:rPr>
        <w:t>has seriously confronted the question of strikes</w:t>
      </w:r>
      <w:r w:rsidRPr="00F16D27">
        <w:rPr>
          <w:sz w:val="16"/>
          <w:szCs w:val="24"/>
        </w:rPr>
        <w:t xml:space="preserve">.12 Its </w:t>
      </w:r>
      <w:r w:rsidRPr="00F16D27">
        <w:rPr>
          <w:szCs w:val="24"/>
          <w:u w:val="single"/>
        </w:rPr>
        <w:t>last engagement with the right to strike attempts</w:t>
      </w:r>
      <w:r w:rsidRPr="00F16D27">
        <w:rPr>
          <w:sz w:val="16"/>
          <w:szCs w:val="24"/>
        </w:rPr>
        <w:t xml:space="preserve">, in the early 1990s, to </w:t>
      </w:r>
      <w:r w:rsidRPr="00F16D27">
        <w:rPr>
          <w:szCs w:val="24"/>
          <w:u w:val="single"/>
        </w:rPr>
        <w:t>enact modest changes</w:t>
      </w:r>
      <w:r w:rsidRPr="00F16D27">
        <w:rPr>
          <w:sz w:val="16"/>
          <w:szCs w:val="24"/>
        </w:rPr>
        <w:t xml:space="preserve"> in the law relative to employers’ use of replacement workers during strikes. And even this effort, which collapsed in the </w:t>
      </w:r>
      <w:proofErr w:type="spellStart"/>
      <w:r w:rsidRPr="00F16D27">
        <w:rPr>
          <w:sz w:val="16"/>
          <w:szCs w:val="24"/>
        </w:rPr>
        <w:t>mid 1990s</w:t>
      </w:r>
      <w:proofErr w:type="spellEnd"/>
      <w:r w:rsidRPr="00F16D27">
        <w:rPr>
          <w:sz w:val="16"/>
          <w:szCs w:val="24"/>
        </w:rPr>
        <w:t xml:space="preserve">, hardly seemed possessed of the kind of urgency that characterized earlier forays on these issues.13 Among the few Americans who well remember what strikes are and why they are important are labor scholars. For them, at least, strikes remain a preoccupation. Prominent students of labor like James </w:t>
      </w:r>
      <w:proofErr w:type="spellStart"/>
      <w:r w:rsidRPr="00F16D27">
        <w:rPr>
          <w:sz w:val="16"/>
          <w:szCs w:val="24"/>
        </w:rPr>
        <w:t>Atleson</w:t>
      </w:r>
      <w:proofErr w:type="spellEnd"/>
      <w:r w:rsidRPr="00F16D27">
        <w:rPr>
          <w:sz w:val="16"/>
          <w:szCs w:val="24"/>
        </w:rPr>
        <w:t xml:space="preserve">, Julius </w:t>
      </w:r>
      <w:proofErr w:type="spellStart"/>
      <w:r w:rsidRPr="00F16D27">
        <w:rPr>
          <w:sz w:val="16"/>
          <w:szCs w:val="24"/>
        </w:rPr>
        <w:t>Getman</w:t>
      </w:r>
      <w:proofErr w:type="spellEnd"/>
      <w:r w:rsidRPr="00F16D27">
        <w:rPr>
          <w:sz w:val="16"/>
          <w:szCs w:val="24"/>
        </w:rPr>
        <w:t xml:space="preserve">, Karl Klare, and James Pope—to name the most notable of this group—have expended much effort over the past few decades identifying and </w:t>
      </w:r>
      <w:r w:rsidRPr="00BD1AC3">
        <w:rPr>
          <w:szCs w:val="24"/>
          <w:highlight w:val="cyan"/>
          <w:u w:val="single"/>
        </w:rPr>
        <w:t xml:space="preserve">critiquing </w:t>
      </w:r>
      <w:r w:rsidRPr="00BD1AC3">
        <w:rPr>
          <w:b/>
          <w:bCs/>
          <w:szCs w:val="24"/>
          <w:highlight w:val="cyan"/>
          <w:u w:val="single"/>
        </w:rPr>
        <w:t>legal</w:t>
      </w:r>
      <w:r w:rsidRPr="00BD1AC3">
        <w:rPr>
          <w:szCs w:val="24"/>
          <w:highlight w:val="cyan"/>
          <w:u w:val="single"/>
        </w:rPr>
        <w:t xml:space="preserve"> </w:t>
      </w:r>
      <w:r w:rsidRPr="00BD1AC3">
        <w:rPr>
          <w:b/>
          <w:bCs/>
          <w:szCs w:val="24"/>
          <w:highlight w:val="cyan"/>
          <w:u w:val="single"/>
        </w:rPr>
        <w:t>doctrines</w:t>
      </w:r>
      <w:r w:rsidRPr="00BD1AC3">
        <w:rPr>
          <w:szCs w:val="24"/>
          <w:highlight w:val="cyan"/>
          <w:u w:val="single"/>
        </w:rPr>
        <w:t xml:space="preserve"> which have </w:t>
      </w:r>
      <w:r w:rsidRPr="00BD1AC3">
        <w:rPr>
          <w:b/>
          <w:bCs/>
          <w:szCs w:val="24"/>
          <w:highlight w:val="cyan"/>
          <w:u w:val="single"/>
        </w:rPr>
        <w:t>undermined</w:t>
      </w:r>
      <w:r w:rsidRPr="00BD1AC3">
        <w:rPr>
          <w:szCs w:val="24"/>
          <w:highlight w:val="cyan"/>
          <w:u w:val="single"/>
        </w:rPr>
        <w:t xml:space="preserve"> the </w:t>
      </w:r>
      <w:r w:rsidRPr="00BD1AC3">
        <w:rPr>
          <w:b/>
          <w:bCs/>
          <w:szCs w:val="24"/>
          <w:highlight w:val="cyan"/>
          <w:u w:val="single"/>
        </w:rPr>
        <w:t>right</w:t>
      </w:r>
      <w:r w:rsidRPr="00BD1AC3">
        <w:rPr>
          <w:szCs w:val="24"/>
          <w:highlight w:val="cyan"/>
          <w:u w:val="single"/>
        </w:rPr>
        <w:t xml:space="preserve"> </w:t>
      </w:r>
      <w:r w:rsidRPr="00BD1AC3">
        <w:rPr>
          <w:b/>
          <w:bCs/>
          <w:szCs w:val="24"/>
          <w:highlight w:val="cyan"/>
          <w:u w:val="single"/>
        </w:rPr>
        <w:t>to</w:t>
      </w:r>
      <w:r w:rsidRPr="00BD1AC3">
        <w:rPr>
          <w:szCs w:val="24"/>
          <w:highlight w:val="cyan"/>
          <w:u w:val="single"/>
        </w:rPr>
        <w:t xml:space="preserve"> </w:t>
      </w:r>
      <w:r w:rsidRPr="00BD1AC3">
        <w:rPr>
          <w:b/>
          <w:bCs/>
          <w:szCs w:val="24"/>
          <w:highlight w:val="cyan"/>
          <w:u w:val="single"/>
        </w:rPr>
        <w:t>strike</w:t>
      </w:r>
      <w:r w:rsidRPr="00F16D27">
        <w:rPr>
          <w:sz w:val="16"/>
          <w:szCs w:val="24"/>
        </w:rPr>
        <w:t xml:space="preserve">. Important to them in this regard are doctrines that give employers the prerogative to easily replace striking workers; that allow employers to enjoin and even fire strikers on the ground that they have engaged in coercive “misconduct,” or because they have protested the wrong issue or in the wrong way; that prohibit sympathy strikes and general strikes, and spontaneous “wildcat” strikes; and that funnel labor disputes off of picket lines and into legal proceedings and arbitrations.14 These </w:t>
      </w:r>
      <w:r w:rsidRPr="00BD1AC3">
        <w:rPr>
          <w:szCs w:val="24"/>
          <w:highlight w:val="cyan"/>
          <w:u w:val="single"/>
        </w:rPr>
        <w:t>doctrines</w:t>
      </w:r>
      <w:r w:rsidRPr="00F16D27">
        <w:rPr>
          <w:szCs w:val="24"/>
          <w:u w:val="single"/>
        </w:rPr>
        <w:t xml:space="preserve"> have </w:t>
      </w:r>
      <w:r w:rsidRPr="00BD1AC3">
        <w:rPr>
          <w:szCs w:val="24"/>
          <w:highlight w:val="cyan"/>
          <w:u w:val="single"/>
        </w:rPr>
        <w:t>eviscerated</w:t>
      </w:r>
      <w:r w:rsidRPr="00F16D27">
        <w:rPr>
          <w:szCs w:val="24"/>
          <w:u w:val="single"/>
        </w:rPr>
        <w:t xml:space="preserve"> a once-vital </w:t>
      </w:r>
      <w:r w:rsidRPr="00BD1AC3">
        <w:rPr>
          <w:szCs w:val="24"/>
          <w:highlight w:val="cyan"/>
          <w:u w:val="single"/>
        </w:rPr>
        <w:t>right to strike</w:t>
      </w:r>
      <w:r w:rsidRPr="00F16D27">
        <w:rPr>
          <w:sz w:val="16"/>
          <w:szCs w:val="24"/>
        </w:rPr>
        <w:t xml:space="preserve">, these scholars tell us, </w:t>
      </w:r>
      <w:r w:rsidRPr="00BD1AC3">
        <w:rPr>
          <w:szCs w:val="24"/>
          <w:highlight w:val="cyan"/>
          <w:u w:val="single"/>
        </w:rPr>
        <w:t>subverting</w:t>
      </w:r>
      <w:r w:rsidRPr="00F16D27">
        <w:rPr>
          <w:szCs w:val="24"/>
          <w:u w:val="single"/>
        </w:rPr>
        <w:t xml:space="preserve"> a </w:t>
      </w:r>
      <w:r w:rsidRPr="00BD1AC3">
        <w:rPr>
          <w:szCs w:val="24"/>
          <w:highlight w:val="cyan"/>
          <w:u w:val="single"/>
        </w:rPr>
        <w:t>prerogative</w:t>
      </w:r>
      <w:r w:rsidRPr="00F16D27">
        <w:rPr>
          <w:szCs w:val="24"/>
          <w:u w:val="single"/>
        </w:rPr>
        <w:t xml:space="preserve"> </w:t>
      </w:r>
      <w:r w:rsidRPr="00BD1AC3">
        <w:rPr>
          <w:szCs w:val="24"/>
          <w:highlight w:val="cyan"/>
          <w:u w:val="single"/>
        </w:rPr>
        <w:t>that</w:t>
      </w:r>
      <w:r w:rsidRPr="00F16D27">
        <w:rPr>
          <w:sz w:val="16"/>
          <w:szCs w:val="24"/>
        </w:rPr>
        <w:t xml:space="preserve"> earlier in the century </w:t>
      </w:r>
      <w:r w:rsidRPr="00BD1AC3">
        <w:rPr>
          <w:szCs w:val="24"/>
          <w:highlight w:val="cyan"/>
          <w:u w:val="single"/>
        </w:rPr>
        <w:t>was</w:t>
      </w:r>
      <w:r w:rsidRPr="00F16D27">
        <w:rPr>
          <w:szCs w:val="24"/>
          <w:u w:val="single"/>
        </w:rPr>
        <w:t xml:space="preserve"> </w:t>
      </w:r>
      <w:r w:rsidRPr="00BD1AC3">
        <w:rPr>
          <w:szCs w:val="24"/>
          <w:highlight w:val="cyan"/>
          <w:u w:val="single"/>
        </w:rPr>
        <w:t>central</w:t>
      </w:r>
      <w:r w:rsidRPr="00F16D27">
        <w:rPr>
          <w:szCs w:val="24"/>
          <w:u w:val="single"/>
        </w:rPr>
        <w:t xml:space="preserve"> </w:t>
      </w:r>
      <w:r w:rsidRPr="00BD1AC3">
        <w:rPr>
          <w:szCs w:val="24"/>
          <w:highlight w:val="cyan"/>
          <w:u w:val="single"/>
        </w:rPr>
        <w:t>to improving conditions for workers</w:t>
      </w:r>
      <w:r w:rsidRPr="00BD1AC3">
        <w:rPr>
          <w:sz w:val="16"/>
          <w:szCs w:val="24"/>
          <w:highlight w:val="cyan"/>
        </w:rPr>
        <w:t xml:space="preserve"> </w:t>
      </w:r>
      <w:r w:rsidRPr="00BD1AC3">
        <w:rPr>
          <w:szCs w:val="24"/>
          <w:highlight w:val="cyan"/>
          <w:u w:val="single"/>
        </w:rPr>
        <w:t>and</w:t>
      </w:r>
      <w:r w:rsidRPr="00BD1AC3">
        <w:rPr>
          <w:sz w:val="16"/>
          <w:szCs w:val="24"/>
          <w:highlight w:val="cyan"/>
        </w:rPr>
        <w:t xml:space="preserve"> </w:t>
      </w:r>
      <w:r w:rsidRPr="00BD1AC3">
        <w:rPr>
          <w:szCs w:val="24"/>
          <w:highlight w:val="cyan"/>
          <w:u w:val="single"/>
        </w:rPr>
        <w:t>lending legitimacy</w:t>
      </w:r>
      <w:r w:rsidRPr="00F16D27">
        <w:rPr>
          <w:sz w:val="16"/>
          <w:szCs w:val="24"/>
        </w:rPr>
        <w:t xml:space="preserve">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Klare puts it; and workers are said to have “lost” the right to strike, in Pope’s words, with devastating consequences for workers today and ominous portents for generations ahead.15 Critically, these authors argue, an </w:t>
      </w:r>
      <w:r w:rsidRPr="00F16D27">
        <w:rPr>
          <w:szCs w:val="24"/>
          <w:u w:val="single"/>
        </w:rPr>
        <w:t xml:space="preserve">effective </w:t>
      </w:r>
      <w:r w:rsidRPr="00F16D27">
        <w:rPr>
          <w:b/>
          <w:bCs/>
          <w:szCs w:val="24"/>
          <w:u w:val="single"/>
        </w:rPr>
        <w:t>right</w:t>
      </w:r>
      <w:r w:rsidRPr="00F16D27">
        <w:rPr>
          <w:szCs w:val="24"/>
          <w:u w:val="single"/>
        </w:rPr>
        <w:t xml:space="preserve"> </w:t>
      </w:r>
      <w:r w:rsidRPr="00F16D27">
        <w:rPr>
          <w:b/>
          <w:bCs/>
          <w:szCs w:val="24"/>
          <w:u w:val="single"/>
        </w:rPr>
        <w:t>to</w:t>
      </w:r>
      <w:r w:rsidRPr="00F16D27">
        <w:rPr>
          <w:szCs w:val="24"/>
          <w:u w:val="single"/>
        </w:rPr>
        <w:t xml:space="preserve"> </w:t>
      </w:r>
      <w:r w:rsidRPr="00F16D27">
        <w:rPr>
          <w:b/>
          <w:bCs/>
          <w:szCs w:val="24"/>
          <w:u w:val="single"/>
        </w:rPr>
        <w:t>strike</w:t>
      </w:r>
      <w:r w:rsidRPr="00F16D27">
        <w:rPr>
          <w:szCs w:val="24"/>
          <w:u w:val="single"/>
        </w:rPr>
        <w:t xml:space="preserve"> must be </w:t>
      </w:r>
      <w:r w:rsidRPr="00F16D27">
        <w:rPr>
          <w:b/>
          <w:bCs/>
          <w:szCs w:val="24"/>
          <w:u w:val="single"/>
        </w:rPr>
        <w:t>restored</w:t>
      </w:r>
      <w:r w:rsidRPr="00F16D27">
        <w:rPr>
          <w:szCs w:val="24"/>
          <w:u w:val="single"/>
        </w:rPr>
        <w:t xml:space="preserve"> </w:t>
      </w:r>
      <w:r w:rsidRPr="00F16D27">
        <w:rPr>
          <w:b/>
          <w:bCs/>
          <w:szCs w:val="24"/>
          <w:u w:val="single"/>
        </w:rPr>
        <w:t>at</w:t>
      </w:r>
      <w:r w:rsidRPr="00F16D27">
        <w:rPr>
          <w:szCs w:val="24"/>
          <w:u w:val="single"/>
        </w:rPr>
        <w:t xml:space="preserve"> the </w:t>
      </w:r>
      <w:r w:rsidRPr="00F16D27">
        <w:rPr>
          <w:b/>
          <w:bCs/>
          <w:szCs w:val="24"/>
          <w:u w:val="single"/>
        </w:rPr>
        <w:t>expense</w:t>
      </w:r>
      <w:r w:rsidRPr="00F16D27">
        <w:rPr>
          <w:szCs w:val="24"/>
          <w:u w:val="single"/>
        </w:rPr>
        <w:t xml:space="preserve"> </w:t>
      </w:r>
      <w:r w:rsidRPr="00F16D27">
        <w:rPr>
          <w:b/>
          <w:bCs/>
          <w:szCs w:val="24"/>
          <w:u w:val="single"/>
        </w:rPr>
        <w:t>of</w:t>
      </w:r>
      <w:r w:rsidRPr="00F16D27">
        <w:rPr>
          <w:szCs w:val="24"/>
          <w:u w:val="single"/>
        </w:rPr>
        <w:t xml:space="preserve"> these </w:t>
      </w:r>
      <w:r w:rsidRPr="00F16D27">
        <w:rPr>
          <w:b/>
          <w:bCs/>
          <w:szCs w:val="24"/>
          <w:u w:val="single"/>
        </w:rPr>
        <w:t>unjustified</w:t>
      </w:r>
      <w:r w:rsidRPr="00F16D27">
        <w:rPr>
          <w:szCs w:val="24"/>
          <w:u w:val="single"/>
        </w:rPr>
        <w:t xml:space="preserve"> </w:t>
      </w:r>
      <w:r w:rsidRPr="00F16D27">
        <w:rPr>
          <w:b/>
          <w:bCs/>
          <w:szCs w:val="24"/>
          <w:u w:val="single"/>
        </w:rPr>
        <w:t>impositions</w:t>
      </w:r>
      <w:r w:rsidRPr="00F16D27">
        <w:rPr>
          <w:sz w:val="16"/>
          <w:szCs w:val="24"/>
        </w:rPr>
        <w:t xml:space="preserve">.16 Only then will the labor law regain its relevance and the labor movement its ability to improve the lives of workers. </w:t>
      </w:r>
      <w:r w:rsidRPr="00F16D27">
        <w:rPr>
          <w:szCs w:val="24"/>
          <w:u w:val="single"/>
        </w:rPr>
        <w:t>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w:t>
      </w:r>
      <w:r w:rsidRPr="00F16D27">
        <w:rPr>
          <w:sz w:val="16"/>
          <w:szCs w:val="24"/>
        </w:rPr>
        <w:t xml:space="preserve"> Despite these efforts, which focused on the work of Klare and Katherine Stone, whose critique of post-war “industrial pluralism” shared a similar reasoning—or maybe, to some extent, anyway, because of them—</w:t>
      </w:r>
      <w:r w:rsidRPr="00BD1AC3">
        <w:rPr>
          <w:b/>
          <w:szCs w:val="24"/>
          <w:highlight w:val="cyan"/>
          <w:u w:val="single"/>
        </w:rPr>
        <w:t>support for</w:t>
      </w:r>
      <w:r w:rsidRPr="00BD1AC3">
        <w:rPr>
          <w:sz w:val="16"/>
          <w:szCs w:val="24"/>
          <w:highlight w:val="cyan"/>
        </w:rPr>
        <w:t xml:space="preserve"> </w:t>
      </w:r>
      <w:r w:rsidRPr="00F16D27">
        <w:rPr>
          <w:sz w:val="16"/>
          <w:szCs w:val="24"/>
        </w:rPr>
        <w:t xml:space="preserve">this campaign to restore </w:t>
      </w:r>
      <w:r w:rsidRPr="00BD1AC3">
        <w:rPr>
          <w:b/>
          <w:szCs w:val="24"/>
          <w:highlight w:val="cyan"/>
          <w:u w:val="single"/>
        </w:rPr>
        <w:t>the right to strike seems like a mandate</w:t>
      </w:r>
      <w:r w:rsidRPr="00BD1AC3">
        <w:rPr>
          <w:sz w:val="16"/>
          <w:szCs w:val="24"/>
          <w:highlight w:val="cyan"/>
        </w:rPr>
        <w:t xml:space="preserve"> </w:t>
      </w:r>
      <w:r w:rsidRPr="00F16D27">
        <w:rPr>
          <w:sz w:val="16"/>
          <w:szCs w:val="24"/>
        </w:rPr>
        <w:t xml:space="preserve">among scholars and commentators who purport to take seriously the interests of workers.18 And yet </w:t>
      </w:r>
      <w:r w:rsidRPr="00BD1AC3">
        <w:rPr>
          <w:b/>
          <w:szCs w:val="24"/>
          <w:highlight w:val="cyan"/>
          <w:u w:val="single"/>
        </w:rPr>
        <w:t>for all its appeal</w:t>
      </w:r>
      <w:r w:rsidRPr="00F16D27">
        <w:rPr>
          <w:sz w:val="16"/>
          <w:szCs w:val="24"/>
        </w:rPr>
        <w:t xml:space="preserve">, </w:t>
      </w:r>
      <w:r w:rsidRPr="00BD1AC3">
        <w:rPr>
          <w:b/>
          <w:szCs w:val="24"/>
          <w:highlight w:val="cyan"/>
          <w:u w:val="single"/>
        </w:rPr>
        <w:t>this project</w:t>
      </w:r>
      <w:r w:rsidRPr="00BD1AC3">
        <w:rPr>
          <w:sz w:val="16"/>
          <w:szCs w:val="24"/>
          <w:highlight w:val="cyan"/>
        </w:rPr>
        <w:t xml:space="preserve"> </w:t>
      </w:r>
      <w:r w:rsidRPr="00F16D27">
        <w:rPr>
          <w:sz w:val="16"/>
          <w:szCs w:val="24"/>
        </w:rPr>
        <w:t xml:space="preserve">nevertheless </w:t>
      </w:r>
      <w:r w:rsidRPr="00BD1AC3">
        <w:rPr>
          <w:b/>
          <w:szCs w:val="24"/>
          <w:highlight w:val="cyan"/>
          <w:u w:val="single"/>
        </w:rPr>
        <w:t>suffers from</w:t>
      </w:r>
      <w:r w:rsidRPr="00BD1AC3">
        <w:rPr>
          <w:sz w:val="16"/>
          <w:szCs w:val="24"/>
          <w:highlight w:val="cyan"/>
        </w:rPr>
        <w:t xml:space="preserve"> </w:t>
      </w:r>
      <w:r w:rsidRPr="00F16D27">
        <w:rPr>
          <w:sz w:val="16"/>
          <w:szCs w:val="24"/>
        </w:rPr>
        <w:t xml:space="preserve">a remarkably negligent oversight, one that has nothing to do with morality of its pretense that the law is malleable and that workers can remake it—a proposition that is broadly true and eminently defensible. </w:t>
      </w:r>
      <w:r w:rsidRPr="00F16D27">
        <w:rPr>
          <w:szCs w:val="24"/>
          <w:u w:val="single"/>
        </w:rPr>
        <w:t xml:space="preserve">Instead, it has to do with its </w:t>
      </w:r>
      <w:r w:rsidRPr="00BD1AC3">
        <w:rPr>
          <w:b/>
          <w:szCs w:val="24"/>
          <w:highlight w:val="cyan"/>
          <w:u w:val="single"/>
        </w:rPr>
        <w:t>practical feasibility</w:t>
      </w:r>
      <w:r w:rsidRPr="00F16D27">
        <w:rPr>
          <w:szCs w:val="24"/>
          <w:u w:val="single"/>
        </w:rPr>
        <w:t xml:space="preserve">. In fact, as this Article argues, a critical reflection on this question suggests that the effort to realize </w:t>
      </w:r>
      <w:r w:rsidRPr="00BD1AC3">
        <w:rPr>
          <w:b/>
          <w:szCs w:val="24"/>
          <w:highlight w:val="cyan"/>
          <w:u w:val="single"/>
        </w:rPr>
        <w:t>an effective right to strike is</w:t>
      </w:r>
      <w:r w:rsidRPr="00BD1AC3">
        <w:rPr>
          <w:szCs w:val="24"/>
          <w:highlight w:val="cyan"/>
          <w:u w:val="single"/>
        </w:rPr>
        <w:t xml:space="preserve"> </w:t>
      </w:r>
      <w:proofErr w:type="gramStart"/>
      <w:r w:rsidRPr="00F16D27">
        <w:rPr>
          <w:szCs w:val="24"/>
          <w:u w:val="single"/>
        </w:rPr>
        <w:t>actually quite</w:t>
      </w:r>
      <w:proofErr w:type="gramEnd"/>
      <w:r w:rsidRPr="00F16D27">
        <w:rPr>
          <w:szCs w:val="24"/>
          <w:u w:val="single"/>
        </w:rPr>
        <w:t xml:space="preserve"> </w:t>
      </w:r>
      <w:r w:rsidRPr="00BD1AC3">
        <w:rPr>
          <w:b/>
          <w:szCs w:val="24"/>
          <w:highlight w:val="cyan"/>
          <w:u w:val="single"/>
        </w:rPr>
        <w:t>impossible</w:t>
      </w:r>
      <w:r w:rsidRPr="00BD1AC3">
        <w:rPr>
          <w:szCs w:val="24"/>
          <w:highlight w:val="cyan"/>
          <w:u w:val="single"/>
        </w:rPr>
        <w:t xml:space="preserve"> </w:t>
      </w:r>
      <w:r w:rsidRPr="00BD1AC3">
        <w:rPr>
          <w:b/>
          <w:szCs w:val="24"/>
          <w:highlight w:val="cyan"/>
          <w:u w:val="single"/>
        </w:rPr>
        <w:t>and</w:t>
      </w:r>
      <w:r w:rsidRPr="00BD1AC3">
        <w:rPr>
          <w:szCs w:val="24"/>
          <w:highlight w:val="cyan"/>
          <w:u w:val="single"/>
        </w:rPr>
        <w:t xml:space="preserve"> </w:t>
      </w:r>
      <w:r w:rsidRPr="00F16D27">
        <w:rPr>
          <w:szCs w:val="24"/>
          <w:u w:val="single"/>
        </w:rPr>
        <w:t xml:space="preserve">that </w:t>
      </w:r>
      <w:r w:rsidRPr="00BD1AC3">
        <w:rPr>
          <w:b/>
          <w:szCs w:val="24"/>
          <w:highlight w:val="cyan"/>
          <w:u w:val="single"/>
        </w:rPr>
        <w:t>attempts to do so</w:t>
      </w:r>
      <w:r w:rsidRPr="00F16D27">
        <w:rPr>
          <w:szCs w:val="24"/>
          <w:u w:val="single"/>
        </w:rPr>
        <w:t xml:space="preserve">, however earnest and thoughtful they may be, </w:t>
      </w:r>
      <w:r w:rsidRPr="00BD1AC3">
        <w:rPr>
          <w:b/>
          <w:szCs w:val="24"/>
          <w:highlight w:val="cyan"/>
          <w:u w:val="single"/>
        </w:rPr>
        <w:t>represent</w:t>
      </w:r>
      <w:r w:rsidRPr="00BD1AC3">
        <w:rPr>
          <w:szCs w:val="24"/>
          <w:highlight w:val="cyan"/>
          <w:u w:val="single"/>
        </w:rPr>
        <w:t xml:space="preserve"> </w:t>
      </w:r>
      <w:r w:rsidRPr="00F16D27">
        <w:rPr>
          <w:szCs w:val="24"/>
          <w:u w:val="single"/>
        </w:rPr>
        <w:t xml:space="preserve">as </w:t>
      </w:r>
      <w:r w:rsidRPr="00BD1AC3">
        <w:rPr>
          <w:b/>
          <w:szCs w:val="24"/>
          <w:highlight w:val="cyan"/>
          <w:u w:val="single"/>
        </w:rPr>
        <w:t>dubious a battle</w:t>
      </w:r>
      <w:r w:rsidRPr="00BD1AC3">
        <w:rPr>
          <w:szCs w:val="24"/>
          <w:highlight w:val="cyan"/>
          <w:u w:val="single"/>
        </w:rPr>
        <w:t xml:space="preserve"> </w:t>
      </w:r>
      <w:r w:rsidRPr="00F16D27">
        <w:rPr>
          <w:szCs w:val="24"/>
          <w:u w:val="single"/>
        </w:rPr>
        <w:t>as the hopeless walkout dramatized in Steinbeck’s book</w:t>
      </w:r>
      <w:r w:rsidRPr="00F16D27">
        <w:rPr>
          <w:sz w:val="16"/>
          <w:szCs w:val="24"/>
        </w:rPr>
        <w:t xml:space="preserve">. This doleful conclusion </w:t>
      </w:r>
      <w:r w:rsidRPr="00F16D27">
        <w:rPr>
          <w:szCs w:val="24"/>
          <w:u w:val="single"/>
        </w:rPr>
        <w:t>rests on a frank understanding of the legal and political realities in which strikes necessarily play out.</w:t>
      </w:r>
      <w:r w:rsidRPr="00F16D27">
        <w:rPr>
          <w:sz w:val="16"/>
          <w:szCs w:val="24"/>
        </w:rPr>
        <w:t xml:space="preserve"> There are many kinds of strikes, but those that are apt to be successful in challenging employers’ power and interests entail a level of militancy that sets them against well-entrenched notion of property and public order. This was true in the 1930s and 1940s </w:t>
      </w:r>
      <w:r w:rsidRPr="00F16D27">
        <w:rPr>
          <w:szCs w:val="24"/>
          <w:u w:val="single"/>
        </w:rPr>
        <w:t xml:space="preserve">when these </w:t>
      </w:r>
      <w:r w:rsidRPr="00BD1AC3">
        <w:rPr>
          <w:szCs w:val="24"/>
          <w:highlight w:val="cyan"/>
          <w:u w:val="single"/>
        </w:rPr>
        <w:t>value</w:t>
      </w:r>
      <w:r w:rsidRPr="00F16D27">
        <w:rPr>
          <w:szCs w:val="24"/>
          <w:u w:val="single"/>
        </w:rPr>
        <w:t xml:space="preserve">s </w:t>
      </w:r>
      <w:r w:rsidRPr="00BD1AC3">
        <w:rPr>
          <w:b/>
          <w:bCs/>
          <w:szCs w:val="24"/>
          <w:highlight w:val="cyan"/>
          <w:u w:val="single"/>
        </w:rPr>
        <w:t>contradicted</w:t>
      </w:r>
      <w:r w:rsidRPr="00F16D27">
        <w:rPr>
          <w:sz w:val="16"/>
          <w:szCs w:val="24"/>
        </w:rPr>
        <w:t xml:space="preserve">, at once, </w:t>
      </w:r>
      <w:r w:rsidRPr="00F16D27">
        <w:rPr>
          <w:b/>
          <w:bCs/>
          <w:szCs w:val="24"/>
          <w:u w:val="single"/>
        </w:rPr>
        <w:t>strike</w:t>
      </w:r>
      <w:r w:rsidRPr="00F16D27">
        <w:rPr>
          <w:szCs w:val="24"/>
          <w:u w:val="single"/>
        </w:rPr>
        <w:t xml:space="preserve"> </w:t>
      </w:r>
      <w:r w:rsidRPr="00F16D27">
        <w:rPr>
          <w:b/>
          <w:bCs/>
          <w:szCs w:val="24"/>
          <w:u w:val="single"/>
        </w:rPr>
        <w:t>militancy</w:t>
      </w:r>
      <w:r w:rsidRPr="00F16D27">
        <w:rPr>
          <w:szCs w:val="24"/>
          <w:u w:val="single"/>
        </w:rPr>
        <w:t xml:space="preserve"> and whatever radical potential</w:t>
      </w:r>
      <w:r w:rsidRPr="00F16D27">
        <w:rPr>
          <w:sz w:val="16"/>
          <w:szCs w:val="24"/>
        </w:rPr>
        <w:t xml:space="preserve"> the </w:t>
      </w:r>
      <w:r w:rsidRPr="00F16D27">
        <w:rPr>
          <w:szCs w:val="24"/>
          <w:u w:val="single"/>
        </w:rPr>
        <w:t>Wagner Act may have had</w:t>
      </w:r>
      <w:r w:rsidRPr="00F16D27">
        <w:rPr>
          <w:sz w:val="16"/>
          <w:szCs w:val="24"/>
        </w:rPr>
        <w:t xml:space="preserve">. Ironically, it is perhaps even truer today, </w:t>
      </w:r>
      <w:r w:rsidRPr="00F16D27">
        <w:rPr>
          <w:szCs w:val="24"/>
          <w:u w:val="single"/>
        </w:rPr>
        <w:t xml:space="preserve">now that </w:t>
      </w:r>
      <w:r w:rsidRPr="00BD1AC3">
        <w:rPr>
          <w:szCs w:val="24"/>
          <w:highlight w:val="cyan"/>
          <w:u w:val="single"/>
        </w:rPr>
        <w:t>workers do in fact enjoy the right to strike</w:t>
      </w:r>
      <w:r w:rsidRPr="00F16D27">
        <w:rPr>
          <w:sz w:val="16"/>
          <w:szCs w:val="24"/>
        </w:rPr>
        <w:t xml:space="preserve">, albeit only in more conventional ways. Seen in this light, those doctrines that have undermined the right to strike are not aberrations or jurisprudential failings—not mistakes in any sense, in fact, nor a retreat from some earlier, </w:t>
      </w:r>
      <w:r w:rsidRPr="00F16D27">
        <w:rPr>
          <w:szCs w:val="24"/>
          <w:u w:val="single"/>
        </w:rPr>
        <w:t>truer iteration of the labor law</w:t>
      </w:r>
      <w:r w:rsidRPr="00F16D27">
        <w:rPr>
          <w:sz w:val="16"/>
          <w:szCs w:val="24"/>
        </w:rPr>
        <w:t xml:space="preserve">. Rather, they represent a </w:t>
      </w:r>
      <w:r w:rsidRPr="00BD1AC3">
        <w:rPr>
          <w:b/>
          <w:szCs w:val="24"/>
          <w:highlight w:val="cyan"/>
          <w:u w:val="single"/>
        </w:rPr>
        <w:t>settling of the labor law</w:t>
      </w:r>
      <w:r w:rsidRPr="00BD1AC3">
        <w:rPr>
          <w:sz w:val="16"/>
          <w:szCs w:val="24"/>
          <w:highlight w:val="cyan"/>
        </w:rPr>
        <w:t xml:space="preserve"> </w:t>
      </w:r>
      <w:r w:rsidRPr="00F16D27">
        <w:rPr>
          <w:sz w:val="16"/>
          <w:szCs w:val="24"/>
        </w:rPr>
        <w:t xml:space="preserve">on bedrock precepts of the American life. </w:t>
      </w:r>
      <w:proofErr w:type="gramStart"/>
      <w:r w:rsidRPr="00F16D27">
        <w:rPr>
          <w:sz w:val="16"/>
          <w:szCs w:val="24"/>
        </w:rPr>
        <w:t>However</w:t>
      </w:r>
      <w:proofErr w:type="gramEnd"/>
      <w:r w:rsidRPr="00F16D27">
        <w:rPr>
          <w:sz w:val="16"/>
          <w:szCs w:val="24"/>
        </w:rPr>
        <w:t xml:space="preserve"> </w:t>
      </w:r>
      <w:r w:rsidRPr="00BD1AC3">
        <w:rPr>
          <w:b/>
          <w:szCs w:val="24"/>
          <w:highlight w:val="cyan"/>
          <w:u w:val="single"/>
        </w:rPr>
        <w:t>illegitimate</w:t>
      </w:r>
      <w:r w:rsidRPr="00BD1AC3">
        <w:rPr>
          <w:sz w:val="16"/>
          <w:szCs w:val="24"/>
          <w:highlight w:val="cyan"/>
        </w:rPr>
        <w:t xml:space="preserve"> </w:t>
      </w:r>
      <w:r w:rsidRPr="00F16D27">
        <w:rPr>
          <w:sz w:val="16"/>
          <w:szCs w:val="24"/>
        </w:rPr>
        <w:t xml:space="preserve">those </w:t>
      </w:r>
      <w:r w:rsidRPr="00BD1AC3">
        <w:rPr>
          <w:b/>
          <w:szCs w:val="24"/>
          <w:highlight w:val="cyan"/>
          <w:u w:val="single"/>
        </w:rPr>
        <w:t>precepts</w:t>
      </w:r>
      <w:r w:rsidRPr="00BD1AC3">
        <w:rPr>
          <w:sz w:val="16"/>
          <w:szCs w:val="24"/>
          <w:highlight w:val="cyan"/>
        </w:rPr>
        <w:t xml:space="preserve"> </w:t>
      </w:r>
      <w:r w:rsidRPr="00F16D27">
        <w:rPr>
          <w:sz w:val="16"/>
          <w:szCs w:val="24"/>
        </w:rPr>
        <w:t xml:space="preserve">may be from a vantage that </w:t>
      </w:r>
      <w:r w:rsidRPr="00BD1AC3">
        <w:rPr>
          <w:b/>
          <w:szCs w:val="24"/>
          <w:highlight w:val="cyan"/>
          <w:u w:val="single"/>
        </w:rPr>
        <w:t>questions capitalism’s essential legitimacy</w:t>
      </w:r>
      <w:r w:rsidRPr="00BD1AC3">
        <w:rPr>
          <w:sz w:val="16"/>
          <w:szCs w:val="24"/>
          <w:highlight w:val="cyan"/>
        </w:rPr>
        <w:t xml:space="preserve"> </w:t>
      </w:r>
      <w:r w:rsidRPr="00F16D27">
        <w:rPr>
          <w:sz w:val="16"/>
          <w:szCs w:val="24"/>
        </w:rPr>
        <w:t xml:space="preserve">and </w:t>
      </w:r>
      <w:r w:rsidRPr="00BD1AC3">
        <w:rPr>
          <w:b/>
          <w:szCs w:val="24"/>
          <w:highlight w:val="cyan"/>
          <w:u w:val="single"/>
        </w:rPr>
        <w:t>takes the rights of workers seriously</w:t>
      </w:r>
      <w:r w:rsidRPr="00F16D27">
        <w:rPr>
          <w:sz w:val="16"/>
          <w:szCs w:val="24"/>
        </w:rPr>
        <w:t xml:space="preserve">, they reign supreme, </w:t>
      </w:r>
      <w:r w:rsidRPr="00BD1AC3">
        <w:rPr>
          <w:b/>
          <w:szCs w:val="24"/>
          <w:highlight w:val="cyan"/>
          <w:u w:val="single"/>
        </w:rPr>
        <w:t>foreclosing</w:t>
      </w:r>
      <w:r w:rsidRPr="00BD1AC3">
        <w:rPr>
          <w:sz w:val="16"/>
          <w:szCs w:val="24"/>
          <w:highlight w:val="cyan"/>
        </w:rPr>
        <w:t xml:space="preserve"> </w:t>
      </w:r>
      <w:r w:rsidRPr="00F16D27">
        <w:rPr>
          <w:sz w:val="16"/>
          <w:szCs w:val="24"/>
        </w:rPr>
        <w:t xml:space="preserve">an </w:t>
      </w:r>
      <w:r w:rsidRPr="00BD1AC3">
        <w:rPr>
          <w:b/>
          <w:szCs w:val="24"/>
          <w:highlight w:val="cyan"/>
          <w:u w:val="single"/>
        </w:rPr>
        <w:t>effective right to strike</w:t>
      </w:r>
      <w:r w:rsidRPr="00F16D27">
        <w:rPr>
          <w:sz w:val="16"/>
          <w:szCs w:val="24"/>
        </w:rPr>
        <w:t xml:space="preserve">. All of this, as I argue in this Article, is made plainly evident by a critical review of the history of strikes and striking. To anticipate a bit more of the argument that follows, </w:t>
      </w:r>
      <w:r w:rsidRPr="00BD1AC3">
        <w:rPr>
          <w:b/>
          <w:szCs w:val="24"/>
          <w:highlight w:val="cyan"/>
          <w:u w:val="single"/>
        </w:rPr>
        <w:t>the strikes most crucial</w:t>
      </w:r>
      <w:r w:rsidRPr="00BD1AC3">
        <w:rPr>
          <w:szCs w:val="24"/>
          <w:highlight w:val="cyan"/>
          <w:u w:val="single"/>
        </w:rPr>
        <w:t xml:space="preserve"> </w:t>
      </w:r>
      <w:r w:rsidRPr="00F16D27">
        <w:rPr>
          <w:szCs w:val="24"/>
          <w:u w:val="single"/>
        </w:rPr>
        <w:t xml:space="preserve">to the building of the labor movement in the 1930s and 1940s </w:t>
      </w:r>
      <w:r w:rsidRPr="00BD1AC3">
        <w:rPr>
          <w:b/>
          <w:szCs w:val="24"/>
          <w:highlight w:val="cyan"/>
          <w:u w:val="single"/>
        </w:rPr>
        <w:t>were not</w:t>
      </w:r>
      <w:r w:rsidRPr="00F16D27">
        <w:rPr>
          <w:szCs w:val="24"/>
          <w:u w:val="single"/>
        </w:rPr>
        <w:t xml:space="preserve"> </w:t>
      </w:r>
      <w:r w:rsidRPr="00BD1AC3">
        <w:rPr>
          <w:b/>
          <w:szCs w:val="24"/>
          <w:highlight w:val="cyan"/>
          <w:u w:val="single"/>
        </w:rPr>
        <w:t>built</w:t>
      </w:r>
      <w:r w:rsidRPr="00BD1AC3">
        <w:rPr>
          <w:szCs w:val="24"/>
          <w:highlight w:val="cyan"/>
          <w:u w:val="single"/>
        </w:rPr>
        <w:t xml:space="preserve"> </w:t>
      </w:r>
      <w:r w:rsidRPr="00F16D27">
        <w:rPr>
          <w:szCs w:val="24"/>
          <w:u w:val="single"/>
        </w:rPr>
        <w:t xml:space="preserve">only </w:t>
      </w:r>
      <w:r w:rsidRPr="00BD1AC3">
        <w:rPr>
          <w:b/>
          <w:szCs w:val="24"/>
          <w:highlight w:val="cyan"/>
          <w:u w:val="single"/>
        </w:rPr>
        <w:t>around</w:t>
      </w:r>
      <w:r w:rsidRPr="00BD1AC3">
        <w:rPr>
          <w:szCs w:val="24"/>
          <w:highlight w:val="cyan"/>
          <w:u w:val="single"/>
        </w:rPr>
        <w:t xml:space="preserve"> </w:t>
      </w:r>
      <w:r w:rsidRPr="00BD1AC3">
        <w:rPr>
          <w:b/>
          <w:szCs w:val="24"/>
          <w:highlight w:val="cyan"/>
          <w:u w:val="single"/>
        </w:rPr>
        <w:t>peaceful picketing</w:t>
      </w:r>
      <w:r w:rsidRPr="00BD1AC3">
        <w:rPr>
          <w:szCs w:val="24"/>
          <w:highlight w:val="cyan"/>
          <w:u w:val="single"/>
        </w:rPr>
        <w:t xml:space="preserve"> </w:t>
      </w:r>
      <w:r w:rsidRPr="00BD1AC3">
        <w:rPr>
          <w:b/>
          <w:szCs w:val="24"/>
          <w:highlight w:val="cyan"/>
          <w:u w:val="single"/>
        </w:rPr>
        <w:t>and a withholding of labor</w:t>
      </w:r>
      <w:r w:rsidRPr="00F16D27">
        <w:rPr>
          <w:szCs w:val="24"/>
          <w:u w:val="single"/>
        </w:rPr>
        <w:t xml:space="preserve">. Rather, they were sit-down strikes and strikes built on mass picketing, as well as, to some extent, secondary boycotts. And </w:t>
      </w:r>
      <w:r w:rsidRPr="00BD1AC3">
        <w:rPr>
          <w:b/>
          <w:szCs w:val="24"/>
          <w:highlight w:val="cyan"/>
          <w:u w:val="single"/>
        </w:rPr>
        <w:t>strikes</w:t>
      </w:r>
      <w:r w:rsidRPr="00BD1AC3">
        <w:rPr>
          <w:szCs w:val="24"/>
          <w:highlight w:val="cyan"/>
          <w:u w:val="single"/>
        </w:rPr>
        <w:t xml:space="preserve"> </w:t>
      </w:r>
      <w:r w:rsidRPr="00F16D27">
        <w:rPr>
          <w:szCs w:val="24"/>
          <w:u w:val="single"/>
        </w:rPr>
        <w:t xml:space="preserve">of this kind were </w:t>
      </w:r>
      <w:r w:rsidRPr="00BD1AC3">
        <w:rPr>
          <w:b/>
          <w:szCs w:val="24"/>
          <w:highlight w:val="cyan"/>
          <w:u w:val="single"/>
        </w:rPr>
        <w:t>never considered lawful or politically appropriate</w:t>
      </w:r>
      <w:r w:rsidRPr="00F16D27">
        <w:rPr>
          <w:sz w:val="16"/>
          <w:szCs w:val="24"/>
        </w:rPr>
        <w:t xml:space="preserve">. Ironically, it was these strikes that legitimated the Wagner Act itself and the New Deal. </w:t>
      </w:r>
      <w:r w:rsidRPr="00F16D27">
        <w:rPr>
          <w:szCs w:val="24"/>
          <w:u w:val="single"/>
        </w:rPr>
        <w:t>But they could not legitimate themselves. Those who call for resurrecting the right to strike contend that the flourishing of strike militancy reflected, if not the inherent politics of the original Wagner Act before it was “</w:t>
      </w:r>
      <w:r w:rsidRPr="00BD1AC3">
        <w:rPr>
          <w:szCs w:val="24"/>
          <w:highlight w:val="cyan"/>
          <w:u w:val="single"/>
        </w:rPr>
        <w:t>de-radicalized</w:t>
      </w:r>
      <w:r w:rsidRPr="00F16D27">
        <w:rPr>
          <w:szCs w:val="24"/>
          <w:u w:val="single"/>
        </w:rPr>
        <w:t>,” then at least its potential</w:t>
      </w:r>
      <w:r w:rsidRPr="00F16D27">
        <w:rPr>
          <w:sz w:val="16"/>
          <w:szCs w:val="24"/>
        </w:rPr>
        <w:t xml:space="preserve">. To be sure, </w:t>
      </w:r>
      <w:proofErr w:type="gramStart"/>
      <w:r w:rsidRPr="00F16D27">
        <w:rPr>
          <w:sz w:val="16"/>
          <w:szCs w:val="24"/>
        </w:rPr>
        <w:t>it is clear that the</w:t>
      </w:r>
      <w:proofErr w:type="gramEnd"/>
      <w:r w:rsidRPr="00F16D27">
        <w:rPr>
          <w:sz w:val="16"/>
          <w:szCs w:val="24"/>
        </w:rPr>
        <w:t xml:space="preserv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w:t>
      </w:r>
      <w:proofErr w:type="gramStart"/>
      <w:r w:rsidRPr="00F16D27">
        <w:rPr>
          <w:sz w:val="16"/>
          <w:szCs w:val="24"/>
        </w:rPr>
        <w:t>particular potential</w:t>
      </w:r>
      <w:proofErr w:type="gramEnd"/>
      <w:r w:rsidRPr="00F16D27">
        <w:rPr>
          <w:sz w:val="16"/>
          <w:szCs w:val="24"/>
        </w:rPr>
        <w:t xml:space="preserve">. </w:t>
      </w:r>
      <w:r w:rsidRPr="00F16D27">
        <w:rPr>
          <w:szCs w:val="24"/>
          <w:u w:val="single"/>
        </w:rPr>
        <w:t xml:space="preserve">Rather, it </w:t>
      </w:r>
      <w:proofErr w:type="gramStart"/>
      <w:r w:rsidRPr="00F16D27">
        <w:rPr>
          <w:szCs w:val="24"/>
          <w:u w:val="single"/>
        </w:rPr>
        <w:t>was a reflection of</w:t>
      </w:r>
      <w:proofErr w:type="gramEnd"/>
      <w:r w:rsidRPr="00F16D27">
        <w:rPr>
          <w:szCs w:val="24"/>
          <w:u w:val="single"/>
        </w:rPr>
        <w:t xml:space="preserve"> the difficulty that judges, legislators, and other authorities, who dedicated themselves to restraining these strikes even as they flourished, encountered in prosecuting these values amid the unique economic and political conditions of the 1930s and 1940s. </w:t>
      </w:r>
      <w:r w:rsidRPr="00F16D27">
        <w:rPr>
          <w:sz w:val="16"/>
          <w:szCs w:val="24"/>
        </w:rPr>
        <w:t xml:space="preserve">These obstructive conditions were quite temporary, though, and the authorities’ efforts culminated soon enough in the near-categorical prohibition of the tactics that had made strikes so effective. </w:t>
      </w:r>
      <w:r w:rsidRPr="00F16D27">
        <w:rPr>
          <w:szCs w:val="24"/>
          <w:u w:val="single"/>
        </w:rPr>
        <w:t xml:space="preserve">It is in this way that the history of strikes shows less in the way of </w:t>
      </w:r>
      <w:r w:rsidRPr="00BD1AC3">
        <w:rPr>
          <w:b/>
          <w:szCs w:val="24"/>
          <w:highlight w:val="cyan"/>
          <w:u w:val="single"/>
        </w:rPr>
        <w:t>de-radicalization</w:t>
      </w:r>
      <w:r w:rsidRPr="00BD1AC3">
        <w:rPr>
          <w:szCs w:val="24"/>
          <w:highlight w:val="cyan"/>
          <w:u w:val="single"/>
        </w:rPr>
        <w:t xml:space="preserve"> </w:t>
      </w:r>
      <w:r w:rsidRPr="00F16D27">
        <w:rPr>
          <w:szCs w:val="24"/>
          <w:u w:val="single"/>
        </w:rPr>
        <w:t xml:space="preserve">than an encounter with the unyielding outer boundaries of what labor protest and labor rights can be in liberal society. As this all played out, it </w:t>
      </w:r>
      <w:r w:rsidRPr="00BD1AC3">
        <w:rPr>
          <w:b/>
          <w:szCs w:val="24"/>
          <w:highlight w:val="cyan"/>
          <w:u w:val="single"/>
        </w:rPr>
        <w:t>left</w:t>
      </w:r>
      <w:r w:rsidRPr="00BD1AC3">
        <w:rPr>
          <w:szCs w:val="24"/>
          <w:highlight w:val="cyan"/>
          <w:u w:val="single"/>
        </w:rPr>
        <w:t xml:space="preserve"> </w:t>
      </w:r>
      <w:r w:rsidRPr="00F16D27">
        <w:rPr>
          <w:szCs w:val="24"/>
          <w:u w:val="single"/>
        </w:rPr>
        <w:t xml:space="preserve">in its wake </w:t>
      </w:r>
      <w:r w:rsidRPr="00BD1AC3">
        <w:rPr>
          <w:b/>
          <w:szCs w:val="24"/>
          <w:highlight w:val="cyan"/>
          <w:u w:val="single"/>
        </w:rPr>
        <w:t>a right to strike</w:t>
      </w:r>
      <w:r w:rsidRPr="00F16D27">
        <w:rPr>
          <w:szCs w:val="24"/>
          <w:u w:val="single"/>
        </w:rPr>
        <w:t xml:space="preserve">, but one </w:t>
      </w:r>
      <w:r w:rsidRPr="00BD1AC3">
        <w:rPr>
          <w:b/>
          <w:szCs w:val="24"/>
          <w:highlight w:val="cyan"/>
          <w:u w:val="single"/>
        </w:rPr>
        <w:t>whose power</w:t>
      </w:r>
      <w:r w:rsidRPr="00BD1AC3">
        <w:rPr>
          <w:szCs w:val="24"/>
          <w:highlight w:val="cyan"/>
          <w:u w:val="single"/>
        </w:rPr>
        <w:t xml:space="preserve"> </w:t>
      </w:r>
      <w:r w:rsidRPr="00BD1AC3">
        <w:rPr>
          <w:b/>
          <w:szCs w:val="24"/>
          <w:highlight w:val="cyan"/>
          <w:u w:val="single"/>
        </w:rPr>
        <w:t>consists</w:t>
      </w:r>
      <w:r w:rsidRPr="00BD1AC3">
        <w:rPr>
          <w:szCs w:val="24"/>
          <w:highlight w:val="cyan"/>
          <w:u w:val="single"/>
        </w:rPr>
        <w:t xml:space="preserve"> </w:t>
      </w:r>
      <w:r w:rsidRPr="00F16D27">
        <w:rPr>
          <w:szCs w:val="24"/>
          <w:u w:val="single"/>
        </w:rPr>
        <w:t xml:space="preserve">almost </w:t>
      </w:r>
      <w:r w:rsidRPr="00BD1AC3">
        <w:rPr>
          <w:b/>
          <w:szCs w:val="24"/>
          <w:highlight w:val="cyan"/>
          <w:u w:val="single"/>
        </w:rPr>
        <w:t>entirely of the ability of workers to pressure employers</w:t>
      </w:r>
      <w:r w:rsidRPr="00BD1AC3">
        <w:rPr>
          <w:szCs w:val="24"/>
          <w:highlight w:val="cyan"/>
          <w:u w:val="single"/>
        </w:rPr>
        <w:t xml:space="preserve"> </w:t>
      </w:r>
      <w:r w:rsidRPr="00F16D27">
        <w:rPr>
          <w:szCs w:val="24"/>
          <w:u w:val="single"/>
        </w:rPr>
        <w:t xml:space="preserve">by withholding labor, while also maybe publicizing the workers’ issues and bolstering their morale. But while publicity and morale are not irrelevant, in the end they are </w:t>
      </w:r>
      <w:r w:rsidRPr="00BD1AC3">
        <w:rPr>
          <w:b/>
          <w:szCs w:val="24"/>
          <w:highlight w:val="cyan"/>
          <w:u w:val="single"/>
          <w:bdr w:val="single" w:sz="18" w:space="0" w:color="auto"/>
        </w:rPr>
        <w:t xml:space="preserve">not effective </w:t>
      </w:r>
      <w:proofErr w:type="gramStart"/>
      <w:r w:rsidRPr="00BD1AC3">
        <w:rPr>
          <w:b/>
          <w:szCs w:val="24"/>
          <w:highlight w:val="cyan"/>
          <w:u w:val="single"/>
          <w:bdr w:val="single" w:sz="18" w:space="0" w:color="auto"/>
        </w:rPr>
        <w:t>weapons</w:t>
      </w:r>
      <w:r w:rsidRPr="00BD1AC3">
        <w:rPr>
          <w:szCs w:val="24"/>
          <w:highlight w:val="cyan"/>
          <w:u w:val="single"/>
        </w:rPr>
        <w:t xml:space="preserve"> </w:t>
      </w:r>
      <w:r w:rsidRPr="00F16D27">
        <w:rPr>
          <w:szCs w:val="24"/>
          <w:u w:val="single"/>
        </w:rPr>
        <w:t>in their own right</w:t>
      </w:r>
      <w:proofErr w:type="gramEnd"/>
      <w:r w:rsidRPr="00F16D27">
        <w:rPr>
          <w:szCs w:val="24"/>
          <w:u w:val="single"/>
        </w:rPr>
        <w:t xml:space="preserve">. </w:t>
      </w:r>
      <w:r w:rsidRPr="00BD1AC3">
        <w:rPr>
          <w:b/>
          <w:szCs w:val="24"/>
          <w:highlight w:val="cyan"/>
          <w:u w:val="single"/>
        </w:rPr>
        <w:t>Nor are they</w:t>
      </w:r>
      <w:r w:rsidRPr="00BD1AC3">
        <w:rPr>
          <w:szCs w:val="24"/>
          <w:highlight w:val="cyan"/>
          <w:u w:val="single"/>
        </w:rPr>
        <w:t xml:space="preserve"> </w:t>
      </w:r>
      <w:r w:rsidRPr="00F16D27">
        <w:rPr>
          <w:szCs w:val="24"/>
          <w:u w:val="single"/>
        </w:rPr>
        <w:t xml:space="preserve">generally </w:t>
      </w:r>
      <w:r w:rsidRPr="00BD1AC3">
        <w:rPr>
          <w:b/>
          <w:szCs w:val="24"/>
          <w:highlight w:val="cyan"/>
          <w:u w:val="single"/>
        </w:rPr>
        <w:t>advanced when strikes are broken</w:t>
      </w:r>
      <w:r w:rsidRPr="00F16D27">
        <w:rPr>
          <w:szCs w:val="24"/>
          <w:u w:val="single"/>
        </w:rPr>
        <w:t xml:space="preserve">. Moreover, the withholding of labor, unless it could be managed on a very large scale—something the law also tends to prohibit by its restrictions on secondary boycotts, by barring sympathy strikes and general </w:t>
      </w:r>
      <w:r w:rsidRPr="00BD1AC3">
        <w:rPr>
          <w:szCs w:val="24"/>
          <w:highlight w:val="cyan"/>
          <w:u w:val="single"/>
        </w:rPr>
        <w:t>strikes</w:t>
      </w:r>
      <w:r w:rsidRPr="00F16D27">
        <w:rPr>
          <w:szCs w:val="24"/>
          <w:u w:val="single"/>
        </w:rPr>
        <w:t xml:space="preserve">—is </w:t>
      </w:r>
      <w:r w:rsidRPr="00BD1AC3">
        <w:rPr>
          <w:szCs w:val="24"/>
          <w:highlight w:val="cyan"/>
          <w:u w:val="single"/>
        </w:rPr>
        <w:t>inherently ineffective in all</w:t>
      </w:r>
      <w:r w:rsidRPr="00F16D27">
        <w:rPr>
          <w:szCs w:val="24"/>
          <w:u w:val="single"/>
        </w:rPr>
        <w:t xml:space="preserve"> </w:t>
      </w:r>
      <w:r w:rsidRPr="00BD1AC3">
        <w:rPr>
          <w:szCs w:val="24"/>
          <w:highlight w:val="cyan"/>
          <w:u w:val="single"/>
        </w:rPr>
        <w:t>but</w:t>
      </w:r>
      <w:r w:rsidRPr="00F16D27">
        <w:rPr>
          <w:szCs w:val="24"/>
          <w:u w:val="single"/>
        </w:rPr>
        <w:t xml:space="preserve"> a </w:t>
      </w:r>
      <w:r w:rsidRPr="00BD1AC3">
        <w:rPr>
          <w:szCs w:val="24"/>
          <w:highlight w:val="cyan"/>
          <w:u w:val="single"/>
        </w:rPr>
        <w:t>small</w:t>
      </w:r>
      <w:r w:rsidRPr="00F16D27">
        <w:rPr>
          <w:szCs w:val="24"/>
          <w:u w:val="single"/>
        </w:rPr>
        <w:t xml:space="preserve"> number of </w:t>
      </w:r>
      <w:r w:rsidRPr="00BD1AC3">
        <w:rPr>
          <w:szCs w:val="24"/>
          <w:highlight w:val="cyan"/>
          <w:u w:val="single"/>
        </w:rPr>
        <w:t>cases</w:t>
      </w:r>
      <w:r w:rsidRPr="00F16D27">
        <w:rPr>
          <w:szCs w:val="24"/>
          <w:u w:val="single"/>
        </w:rPr>
        <w:t xml:space="preserve"> where workers remain irreplaceable</w:t>
      </w:r>
      <w:r w:rsidRPr="00F16D27">
        <w:rPr>
          <w:sz w:val="16"/>
          <w:szCs w:val="24"/>
        </w:rPr>
        <w:t xml:space="preserve">. Of course, </w:t>
      </w:r>
      <w:r w:rsidRPr="00BD1AC3">
        <w:rPr>
          <w:b/>
          <w:szCs w:val="24"/>
          <w:highlight w:val="cyan"/>
          <w:u w:val="single"/>
        </w:rPr>
        <w:t>striking in such a conventional way</w:t>
      </w:r>
      <w:r w:rsidRPr="00BD1AC3">
        <w:rPr>
          <w:sz w:val="16"/>
          <w:szCs w:val="24"/>
          <w:highlight w:val="cyan"/>
        </w:rPr>
        <w:t xml:space="preserve"> </w:t>
      </w:r>
      <w:r w:rsidRPr="00F16D27">
        <w:rPr>
          <w:sz w:val="16"/>
          <w:szCs w:val="24"/>
        </w:rPr>
        <w:t xml:space="preserve">accords with liberal notions of property and social order; but precisely because of this it </w:t>
      </w:r>
      <w:r w:rsidRPr="00BD1AC3">
        <w:rPr>
          <w:b/>
          <w:szCs w:val="24"/>
          <w:highlight w:val="cyan"/>
          <w:u w:val="single"/>
        </w:rPr>
        <w:t>is</w:t>
      </w:r>
      <w:r w:rsidRPr="00BD1AC3">
        <w:rPr>
          <w:sz w:val="16"/>
          <w:szCs w:val="24"/>
          <w:highlight w:val="cyan"/>
        </w:rPr>
        <w:t xml:space="preserve"> </w:t>
      </w:r>
      <w:r w:rsidRPr="00F16D27">
        <w:rPr>
          <w:sz w:val="16"/>
          <w:szCs w:val="24"/>
        </w:rPr>
        <w:t xml:space="preserve">simply </w:t>
      </w:r>
      <w:r w:rsidRPr="00BD1AC3">
        <w:rPr>
          <w:b/>
          <w:szCs w:val="24"/>
          <w:highlight w:val="cyan"/>
          <w:u w:val="single"/>
        </w:rPr>
        <w:t>not coercive enough to be effective</w:t>
      </w:r>
      <w:r w:rsidRPr="00F16D27">
        <w:rPr>
          <w:sz w:val="16"/>
          <w:szCs w:val="24"/>
        </w:rPr>
        <w:t xml:space="preserve">. And it is bound to remain ineffective, particularly in a context where workers far outnumber decent jobs,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 From </w:t>
      </w:r>
      <w:r w:rsidRPr="00F16D27">
        <w:rPr>
          <w:szCs w:val="24"/>
          <w:u w:val="single"/>
        </w:rPr>
        <w:t xml:space="preserve">this perspective, </w:t>
      </w:r>
      <w:r w:rsidRPr="00BD1AC3">
        <w:rPr>
          <w:b/>
          <w:szCs w:val="24"/>
          <w:highlight w:val="cyan"/>
          <w:u w:val="single"/>
          <w:bdr w:val="single" w:sz="18" w:space="0" w:color="auto"/>
        </w:rPr>
        <w:t>the quest for an effective right to strike emerges as a fantasy</w:t>
      </w:r>
      <w:r w:rsidRPr="00F16D27">
        <w:rPr>
          <w:szCs w:val="24"/>
          <w:u w:val="single"/>
        </w:rPr>
        <w:t xml:space="preserve">—an appealing fantasy for many, but a fantasy no less, steeped in a </w:t>
      </w:r>
      <w:r w:rsidRPr="00BD1AC3">
        <w:rPr>
          <w:b/>
          <w:szCs w:val="24"/>
          <w:highlight w:val="cyan"/>
          <w:u w:val="single"/>
        </w:rPr>
        <w:t>misplaced</w:t>
      </w:r>
      <w:r w:rsidRPr="00BD1AC3">
        <w:rPr>
          <w:szCs w:val="24"/>
          <w:highlight w:val="cyan"/>
          <w:u w:val="single"/>
        </w:rPr>
        <w:t xml:space="preserve"> </w:t>
      </w:r>
      <w:r w:rsidRPr="00F16D27">
        <w:rPr>
          <w:szCs w:val="24"/>
          <w:u w:val="single"/>
        </w:rPr>
        <w:t xml:space="preserve">and exaggerated </w:t>
      </w:r>
      <w:r w:rsidRPr="00BD1AC3">
        <w:rPr>
          <w:b/>
          <w:szCs w:val="24"/>
          <w:highlight w:val="cyan"/>
          <w:u w:val="single"/>
        </w:rPr>
        <w:t>faith in the law</w:t>
      </w:r>
      <w:r w:rsidRPr="00BD1AC3">
        <w:rPr>
          <w:szCs w:val="24"/>
          <w:highlight w:val="cyan"/>
          <w:u w:val="single"/>
        </w:rPr>
        <w:t xml:space="preserve"> </w:t>
      </w:r>
      <w:r w:rsidRPr="00F16D27">
        <w:rPr>
          <w:szCs w:val="24"/>
          <w:u w:val="single"/>
        </w:rPr>
        <w:t>and a misreading of the class politics of modern liberalism</w:t>
      </w:r>
      <w:r w:rsidRPr="00F16D27">
        <w:rPr>
          <w:sz w:val="16"/>
          <w:szCs w:val="24"/>
        </w:rPr>
        <w:t xml:space="preserve">. The </w:t>
      </w:r>
      <w:r w:rsidRPr="00BD1AC3">
        <w:rPr>
          <w:b/>
          <w:szCs w:val="24"/>
          <w:highlight w:val="cyan"/>
          <w:u w:val="single"/>
        </w:rPr>
        <w:t>campaign to resurrect</w:t>
      </w:r>
      <w:r w:rsidRPr="00BD1AC3">
        <w:rPr>
          <w:sz w:val="16"/>
          <w:szCs w:val="24"/>
          <w:highlight w:val="cyan"/>
        </w:rPr>
        <w:t xml:space="preserve"> </w:t>
      </w:r>
      <w:r w:rsidRPr="00F16D27">
        <w:rPr>
          <w:sz w:val="16"/>
          <w:szCs w:val="24"/>
        </w:rPr>
        <w:t xml:space="preserve">such </w:t>
      </w:r>
      <w:r w:rsidRPr="00BD1AC3">
        <w:rPr>
          <w:b/>
          <w:szCs w:val="24"/>
          <w:highlight w:val="cyan"/>
          <w:u w:val="single"/>
        </w:rPr>
        <w:t>a right appears</w:t>
      </w:r>
      <w:r w:rsidRPr="00F16D27">
        <w:rPr>
          <w:sz w:val="16"/>
          <w:szCs w:val="24"/>
        </w:rPr>
        <w:t xml:space="preserve">, too, </w:t>
      </w:r>
      <w:r w:rsidRPr="00F16D27">
        <w:rPr>
          <w:szCs w:val="24"/>
          <w:u w:val="single"/>
        </w:rPr>
        <w:t xml:space="preserve">not only as a dead-end and </w:t>
      </w:r>
      <w:r w:rsidRPr="00BD1AC3">
        <w:rPr>
          <w:b/>
          <w:szCs w:val="24"/>
          <w:highlight w:val="cyan"/>
          <w:u w:val="single"/>
          <w:bdr w:val="single" w:sz="18" w:space="0" w:color="auto"/>
        </w:rPr>
        <w:t>a distraction</w:t>
      </w:r>
      <w:r w:rsidRPr="00F16D27">
        <w:rPr>
          <w:szCs w:val="24"/>
          <w:u w:val="single"/>
        </w:rPr>
        <w:t xml:space="preserve">, but an undertaking that </w:t>
      </w:r>
      <w:r w:rsidRPr="00BD1AC3">
        <w:rPr>
          <w:b/>
          <w:szCs w:val="24"/>
          <w:highlight w:val="cyan"/>
          <w:u w:val="single"/>
        </w:rPr>
        <w:t>risks blinding</w:t>
      </w:r>
      <w:r w:rsidRPr="00BD1AC3">
        <w:rPr>
          <w:szCs w:val="24"/>
          <w:highlight w:val="cyan"/>
          <w:u w:val="single"/>
        </w:rPr>
        <w:t xml:space="preserve"> </w:t>
      </w:r>
      <w:r w:rsidRPr="00F16D27">
        <w:rPr>
          <w:szCs w:val="24"/>
          <w:u w:val="single"/>
        </w:rPr>
        <w:t xml:space="preserve">those who support viable </w:t>
      </w:r>
      <w:r w:rsidRPr="00BD1AC3">
        <w:rPr>
          <w:b/>
          <w:szCs w:val="24"/>
          <w:highlight w:val="cyan"/>
          <w:u w:val="single"/>
        </w:rPr>
        <w:t>unionism</w:t>
      </w:r>
      <w:r w:rsidRPr="00BD1AC3">
        <w:rPr>
          <w:szCs w:val="24"/>
          <w:highlight w:val="cyan"/>
          <w:u w:val="single"/>
        </w:rPr>
        <w:t xml:space="preserve"> </w:t>
      </w:r>
      <w:r w:rsidRPr="00F16D27">
        <w:rPr>
          <w:szCs w:val="24"/>
          <w:u w:val="single"/>
        </w:rPr>
        <w:t xml:space="preserve">and the interests of the working class </w:t>
      </w:r>
      <w:r w:rsidRPr="00BD1AC3">
        <w:rPr>
          <w:b/>
          <w:szCs w:val="24"/>
          <w:highlight w:val="cyan"/>
          <w:u w:val="single"/>
        </w:rPr>
        <w:t>to</w:t>
      </w:r>
      <w:r w:rsidRPr="00BD1AC3">
        <w:rPr>
          <w:szCs w:val="24"/>
          <w:highlight w:val="cyan"/>
          <w:u w:val="single"/>
        </w:rPr>
        <w:t xml:space="preserve"> </w:t>
      </w:r>
      <w:r w:rsidRPr="00F16D27">
        <w:rPr>
          <w:szCs w:val="24"/>
          <w:u w:val="single"/>
        </w:rPr>
        <w:t xml:space="preserve">the more important and fundamental fact that </w:t>
      </w:r>
      <w:r w:rsidRPr="00BD1AC3">
        <w:rPr>
          <w:b/>
          <w:szCs w:val="24"/>
          <w:highlight w:val="cyan"/>
          <w:u w:val="single"/>
        </w:rPr>
        <w:t>liberalism and the legal system</w:t>
      </w:r>
      <w:r w:rsidRPr="00BD1AC3">
        <w:rPr>
          <w:szCs w:val="24"/>
          <w:highlight w:val="cyan"/>
          <w:u w:val="single"/>
        </w:rPr>
        <w:t xml:space="preserve"> </w:t>
      </w:r>
      <w:r w:rsidRPr="00F16D27">
        <w:rPr>
          <w:szCs w:val="24"/>
          <w:u w:val="single"/>
        </w:rPr>
        <w:t xml:space="preserve">are, in the end, </w:t>
      </w:r>
      <w:r w:rsidRPr="00BD1AC3">
        <w:rPr>
          <w:b/>
          <w:szCs w:val="24"/>
          <w:highlight w:val="cyan"/>
          <w:u w:val="single"/>
          <w:bdr w:val="single" w:sz="18" w:space="0" w:color="auto"/>
        </w:rPr>
        <w:t>antithetical to a meaningful system of labor rights</w:t>
      </w:r>
      <w:r w:rsidRPr="00F16D27">
        <w:rPr>
          <w:sz w:val="16"/>
          <w:szCs w:val="24"/>
        </w:rPr>
        <w:t xml:space="preserve">. It is for this reason </w:t>
      </w:r>
      <w:r w:rsidRPr="00F16D27">
        <w:rPr>
          <w:szCs w:val="24"/>
          <w:u w:val="single"/>
        </w:rPr>
        <w:t xml:space="preserve">that </w:t>
      </w:r>
      <w:r w:rsidRPr="00BD1AC3">
        <w:rPr>
          <w:b/>
          <w:szCs w:val="24"/>
          <w:highlight w:val="cyan"/>
          <w:u w:val="single"/>
        </w:rPr>
        <w:t>the call for</w:t>
      </w:r>
      <w:r w:rsidRPr="00F16D27">
        <w:rPr>
          <w:szCs w:val="24"/>
          <w:u w:val="single"/>
        </w:rPr>
        <w:t xml:space="preserve"> an effective </w:t>
      </w:r>
      <w:r w:rsidRPr="00BD1AC3">
        <w:rPr>
          <w:b/>
          <w:szCs w:val="24"/>
          <w:highlight w:val="cyan"/>
          <w:u w:val="single"/>
        </w:rPr>
        <w:t>right to strike should be set aside</w:t>
      </w:r>
      <w:r w:rsidRPr="00BD1AC3">
        <w:rPr>
          <w:szCs w:val="24"/>
          <w:highlight w:val="cyan"/>
          <w:u w:val="single"/>
        </w:rPr>
        <w:t xml:space="preserve"> </w:t>
      </w:r>
      <w:r w:rsidRPr="00BD1AC3">
        <w:rPr>
          <w:b/>
          <w:szCs w:val="24"/>
          <w:highlight w:val="cyan"/>
          <w:u w:val="single"/>
        </w:rPr>
        <w:t>in favor of more direct endorsement of militancy and</w:t>
      </w:r>
      <w:r w:rsidRPr="00BD1AC3">
        <w:rPr>
          <w:szCs w:val="24"/>
          <w:highlight w:val="cyan"/>
          <w:u w:val="single"/>
        </w:rPr>
        <w:t xml:space="preserve"> </w:t>
      </w:r>
      <w:r w:rsidRPr="00F16D27">
        <w:rPr>
          <w:szCs w:val="24"/>
          <w:u w:val="single"/>
        </w:rPr>
        <w:t xml:space="preserve">a </w:t>
      </w:r>
      <w:r w:rsidRPr="00BD1AC3">
        <w:rPr>
          <w:b/>
          <w:szCs w:val="24"/>
          <w:highlight w:val="cyan"/>
          <w:u w:val="single"/>
        </w:rPr>
        <w:t>turn away from the law</w:t>
      </w:r>
      <w:r w:rsidRPr="00BD1AC3">
        <w:rPr>
          <w:szCs w:val="24"/>
          <w:highlight w:val="cyan"/>
          <w:u w:val="single"/>
        </w:rPr>
        <w:t xml:space="preserve"> </w:t>
      </w:r>
      <w:r w:rsidRPr="00F16D27">
        <w:rPr>
          <w:szCs w:val="24"/>
          <w:u w:val="single"/>
        </w:rPr>
        <w:t>and instead towards a political program that might advance the interests of the working class regardless of what the law might</w:t>
      </w:r>
      <w:r w:rsidRPr="00F16D27">
        <w:rPr>
          <w:sz w:val="16"/>
          <w:szCs w:val="24"/>
        </w:rPr>
        <w:t xml:space="preserve"> hold.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even if sometimes invoked disingenuously, is nonetheless firmly anchored in modern liberalism and its conception of the appropriate boundaries of class protest and labor conflict. On this rests the argument that an effective right to strike is impossible and the pursuit of it, problematic. The final part is a brief conclusion that sums up some of the implications of this argument.</w:t>
      </w:r>
    </w:p>
    <w:p w14:paraId="6AD51234" w14:textId="00673E33" w:rsidR="00BD1AC3" w:rsidRPr="00BD1AC3" w:rsidRDefault="00BD1AC3" w:rsidP="00BD1AC3">
      <w:pPr>
        <w:pStyle w:val="Heading3"/>
      </w:pPr>
      <w:r w:rsidRPr="00BD1AC3">
        <w:t>1NC</w:t>
      </w:r>
    </w:p>
    <w:p w14:paraId="0B285253" w14:textId="74F70955" w:rsidR="00BD1AC3" w:rsidRDefault="00BD1AC3" w:rsidP="00BD1AC3">
      <w:pPr>
        <w:pStyle w:val="Heading4"/>
      </w:pPr>
      <w:r w:rsidRPr="00BD1AC3">
        <w:t>A just government ought to</w:t>
      </w:r>
      <w:r>
        <w:t xml:space="preserve"> </w:t>
      </w:r>
      <w:r w:rsidRPr="00BD1AC3">
        <w:t>request the International Court of Justice issue an advisory opinion over whether they ought to establish an unconditional right to strike. A just government ought to abide by the outcome of the advisory opinion.</w:t>
      </w:r>
    </w:p>
    <w:p w14:paraId="24EAF054" w14:textId="77777777" w:rsidR="00BD1AC3" w:rsidRDefault="00BD1AC3" w:rsidP="00BD1AC3">
      <w:pPr>
        <w:pStyle w:val="Heading4"/>
      </w:pPr>
      <w:r>
        <w:t xml:space="preserve">Solves – the ICJ will </w:t>
      </w:r>
      <w:r>
        <w:rPr>
          <w:u w:val="single"/>
        </w:rPr>
        <w:t>rule in favor</w:t>
      </w:r>
      <w:r>
        <w:t xml:space="preserve"> of an unconditional right to strike.</w:t>
      </w:r>
    </w:p>
    <w:p w14:paraId="64128681" w14:textId="77777777" w:rsidR="00BD1AC3" w:rsidRPr="00F2442E" w:rsidRDefault="00BD1AC3" w:rsidP="00BD1AC3">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35BEE159" w14:textId="77777777" w:rsidR="00BD1AC3" w:rsidRPr="00F2442E" w:rsidRDefault="00BD1AC3" w:rsidP="00BD1AC3">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BD1AC3">
        <w:rPr>
          <w:highlight w:val="cyan"/>
          <w:u w:val="single"/>
        </w:rPr>
        <w:t>Since</w:t>
      </w:r>
      <w:r w:rsidRPr="00F2442E">
        <w:rPr>
          <w:u w:val="single"/>
        </w:rPr>
        <w:t xml:space="preserve"> the </w:t>
      </w:r>
      <w:r w:rsidRPr="00BD1AC3">
        <w:rPr>
          <w:highlight w:val="cyan"/>
          <w:u w:val="single"/>
        </w:rPr>
        <w:t>foundation</w:t>
      </w:r>
      <w:r w:rsidRPr="00F2442E">
        <w:rPr>
          <w:u w:val="single"/>
        </w:rPr>
        <w:t xml:space="preserve"> </w:t>
      </w:r>
      <w:r w:rsidRPr="00BD1AC3">
        <w:rPr>
          <w:highlight w:val="cyan"/>
          <w:u w:val="single"/>
        </w:rPr>
        <w:t>of</w:t>
      </w:r>
      <w:r w:rsidRPr="00F2442E">
        <w:rPr>
          <w:u w:val="single"/>
        </w:rPr>
        <w:t xml:space="preserve"> the </w:t>
      </w:r>
      <w:r w:rsidRPr="00BD1AC3">
        <w:rPr>
          <w:highlight w:val="cya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BD1AC3">
        <w:rPr>
          <w:highlight w:val="cyan"/>
          <w:u w:val="single"/>
        </w:rPr>
        <w:t xml:space="preserve">recognition of </w:t>
      </w:r>
      <w:r w:rsidRPr="00630820">
        <w:rPr>
          <w:u w:val="single"/>
        </w:rPr>
        <w:t xml:space="preserve">the </w:t>
      </w:r>
      <w:r w:rsidRPr="00BD1AC3">
        <w:rPr>
          <w:highlight w:val="cyan"/>
          <w:u w:val="single"/>
        </w:rPr>
        <w:t xml:space="preserve">right to strike as a </w:t>
      </w:r>
      <w:r w:rsidRPr="00BD1AC3">
        <w:rPr>
          <w:b/>
          <w:bCs/>
          <w:highlight w:val="cyan"/>
          <w:u w:val="single"/>
        </w:rPr>
        <w:t>core element</w:t>
      </w:r>
      <w:r w:rsidRPr="00F2442E">
        <w:rPr>
          <w:u w:val="single"/>
        </w:rPr>
        <w:t xml:space="preserve"> of the principle of freedom of association </w:t>
      </w:r>
      <w:r w:rsidRPr="00BD1AC3">
        <w:rPr>
          <w:highlight w:val="cyan"/>
          <w:u w:val="single"/>
        </w:rPr>
        <w:t>has</w:t>
      </w:r>
      <w:r w:rsidRPr="00F2442E">
        <w:rPr>
          <w:u w:val="single"/>
        </w:rPr>
        <w:t xml:space="preserve"> </w:t>
      </w:r>
      <w:r w:rsidRPr="00BD1AC3">
        <w:rPr>
          <w:highlight w:val="cya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BD1AC3">
        <w:rPr>
          <w:highlight w:val="cyan"/>
          <w:u w:val="single"/>
        </w:rPr>
        <w:t>the</w:t>
      </w:r>
      <w:r w:rsidRPr="00F2442E">
        <w:rPr>
          <w:u w:val="single"/>
        </w:rPr>
        <w:t xml:space="preserve"> </w:t>
      </w:r>
      <w:r w:rsidRPr="00BD1AC3">
        <w:rPr>
          <w:highlight w:val="cyan"/>
          <w:u w:val="single"/>
        </w:rPr>
        <w:t>C</w:t>
      </w:r>
      <w:r w:rsidRPr="00F2442E">
        <w:rPr>
          <w:u w:val="single"/>
        </w:rPr>
        <w:t xml:space="preserve">ommittee on </w:t>
      </w:r>
      <w:r w:rsidRPr="00BD1AC3">
        <w:rPr>
          <w:highlight w:val="cyan"/>
          <w:u w:val="single"/>
        </w:rPr>
        <w:t>F</w:t>
      </w:r>
      <w:r w:rsidRPr="00F2442E">
        <w:rPr>
          <w:u w:val="single"/>
        </w:rPr>
        <w:t xml:space="preserve">reedom of </w:t>
      </w:r>
      <w:r w:rsidRPr="00BD1AC3">
        <w:rPr>
          <w:highlight w:val="cya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BD1AC3">
        <w:rPr>
          <w:highlight w:val="cya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BD1AC3">
        <w:rPr>
          <w:b/>
          <w:bCs/>
          <w:highlight w:val="cyan"/>
          <w:u w:val="single"/>
        </w:rPr>
        <w:t>right to strike</w:t>
      </w:r>
      <w:r w:rsidRPr="00BD1AC3">
        <w:rPr>
          <w:highlight w:val="cyan"/>
          <w:u w:val="single"/>
        </w:rPr>
        <w:t xml:space="preserve"> as an </w:t>
      </w:r>
      <w:r w:rsidRPr="00BD1AC3">
        <w:rPr>
          <w:b/>
          <w:bCs/>
          <w:highlight w:val="cya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BD1AC3">
        <w:rPr>
          <w:highlight w:val="cyan"/>
          <w:u w:val="single"/>
        </w:rPr>
        <w:t xml:space="preserve">CFA </w:t>
      </w:r>
      <w:r w:rsidRPr="00BD1AC3">
        <w:rPr>
          <w:b/>
          <w:bCs/>
          <w:highlight w:val="cyan"/>
          <w:u w:val="single"/>
        </w:rPr>
        <w:t>recognized</w:t>
      </w:r>
      <w:r w:rsidRPr="00BD1AC3">
        <w:rPr>
          <w:highlight w:val="cyan"/>
          <w:u w:val="single"/>
        </w:rPr>
        <w:t xml:space="preserve"> a </w:t>
      </w:r>
      <w:r w:rsidRPr="00BD1AC3">
        <w:rPr>
          <w:b/>
          <w:bCs/>
          <w:highlight w:val="cyan"/>
          <w:u w:val="single"/>
        </w:rPr>
        <w:t>right to strike</w:t>
      </w:r>
      <w:r w:rsidRPr="00BD1AC3">
        <w:rPr>
          <w:highlight w:val="cya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BD1AC3">
        <w:rPr>
          <w:highlight w:val="cyan"/>
          <w:u w:val="single"/>
        </w:rPr>
        <w:t>CEACR</w:t>
      </w:r>
      <w:r w:rsidRPr="00F2442E">
        <w:rPr>
          <w:sz w:val="16"/>
        </w:rPr>
        <w:t xml:space="preserve">) </w:t>
      </w:r>
      <w:r w:rsidRPr="00BD1AC3">
        <w:rPr>
          <w:highlight w:val="cyan"/>
          <w:u w:val="single"/>
        </w:rPr>
        <w:t>also recognized</w:t>
      </w:r>
      <w:r w:rsidRPr="00F2442E">
        <w:rPr>
          <w:u w:val="single"/>
        </w:rPr>
        <w:t xml:space="preserve"> the </w:t>
      </w:r>
      <w:r w:rsidRPr="00BD1AC3">
        <w:rPr>
          <w:highlight w:val="cyan"/>
          <w:u w:val="single"/>
        </w:rPr>
        <w:t xml:space="preserve">right to strike as </w:t>
      </w:r>
      <w:r w:rsidRPr="00BD1AC3">
        <w:rPr>
          <w:b/>
          <w:bCs/>
          <w:highlight w:val="cya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BD1AC3">
        <w:rPr>
          <w:highlight w:val="cyan"/>
          <w:u w:val="single"/>
        </w:rPr>
        <w:t>it is within</w:t>
      </w:r>
      <w:r w:rsidRPr="00F2442E">
        <w:rPr>
          <w:u w:val="single"/>
        </w:rPr>
        <w:t xml:space="preserve"> the </w:t>
      </w:r>
      <w:r w:rsidRPr="00BD1AC3">
        <w:rPr>
          <w:b/>
          <w:bCs/>
          <w:highlight w:val="cyan"/>
          <w:u w:val="single"/>
        </w:rPr>
        <w:t>competence of the International Court of Justice</w:t>
      </w:r>
      <w:r w:rsidRPr="00F2442E">
        <w:rPr>
          <w:u w:val="single"/>
        </w:rPr>
        <w:t xml:space="preserve"> </w:t>
      </w:r>
      <w:r w:rsidRPr="00BD1AC3">
        <w:rPr>
          <w:highlight w:val="cyan"/>
          <w:u w:val="single"/>
        </w:rPr>
        <w:t>to decide upon</w:t>
      </w:r>
      <w:r w:rsidRPr="00F2442E">
        <w:rPr>
          <w:u w:val="single"/>
        </w:rPr>
        <w:t xml:space="preserve"> “any </w:t>
      </w:r>
      <w:r w:rsidRPr="00BD1AC3">
        <w:rPr>
          <w:highlight w:val="cyan"/>
          <w:u w:val="single"/>
        </w:rPr>
        <w:t>question or dispute relating to</w:t>
      </w:r>
      <w:r w:rsidRPr="00F2442E">
        <w:rPr>
          <w:u w:val="single"/>
        </w:rPr>
        <w:t xml:space="preserve"> the </w:t>
      </w:r>
      <w:r w:rsidRPr="00BD1AC3">
        <w:rPr>
          <w:b/>
          <w:bCs/>
          <w:highlight w:val="cya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BD1AC3">
        <w:rPr>
          <w:highlight w:val="cyan"/>
          <w:u w:val="single"/>
        </w:rPr>
        <w:t xml:space="preserve">it </w:t>
      </w:r>
      <w:r w:rsidRPr="00BD1AC3">
        <w:rPr>
          <w:b/>
          <w:bCs/>
          <w:highlight w:val="cyan"/>
          <w:u w:val="single"/>
        </w:rPr>
        <w:t>cannot be denied</w:t>
      </w:r>
      <w:r w:rsidRPr="00F2442E">
        <w:rPr>
          <w:u w:val="single"/>
        </w:rPr>
        <w:t xml:space="preserve"> </w:t>
      </w:r>
      <w:r w:rsidRPr="00BD1AC3">
        <w:rPr>
          <w:highlight w:val="cyan"/>
          <w:u w:val="single"/>
        </w:rPr>
        <w:t>that</w:t>
      </w:r>
      <w:r w:rsidRPr="00F2442E">
        <w:rPr>
          <w:u w:val="single"/>
        </w:rPr>
        <w:t xml:space="preserve"> this </w:t>
      </w:r>
      <w:r w:rsidRPr="00BD1AC3">
        <w:rPr>
          <w:highlight w:val="cyan"/>
          <w:u w:val="single"/>
        </w:rPr>
        <w:t>constant interpretative work of CFA and CEACR possesses</w:t>
      </w:r>
      <w:r w:rsidRPr="00F2442E">
        <w:rPr>
          <w:u w:val="single"/>
        </w:rPr>
        <w:t xml:space="preserve"> an </w:t>
      </w:r>
      <w:r w:rsidRPr="00BD1AC3">
        <w:rPr>
          <w:b/>
          <w:bCs/>
          <w:highlight w:val="cya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BD1AC3">
        <w:rPr>
          <w:highlight w:val="cyan"/>
          <w:u w:val="single"/>
        </w:rPr>
        <w:t>other bodies of the ILO</w:t>
      </w:r>
      <w:r w:rsidRPr="00F2442E">
        <w:rPr>
          <w:u w:val="single"/>
        </w:rPr>
        <w:t xml:space="preserve"> </w:t>
      </w:r>
      <w:r w:rsidRPr="00BD1AC3">
        <w:rPr>
          <w:highlight w:val="cyan"/>
          <w:u w:val="single"/>
        </w:rPr>
        <w:t>also</w:t>
      </w:r>
      <w:r w:rsidRPr="00F2442E">
        <w:rPr>
          <w:u w:val="single"/>
        </w:rPr>
        <w:t xml:space="preserve"> have </w:t>
      </w:r>
      <w:r w:rsidRPr="00BD1AC3">
        <w:rPr>
          <w:b/>
          <w:bCs/>
          <w:highlight w:val="cya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BD1AC3">
        <w:rPr>
          <w:highlight w:val="cyan"/>
          <w:u w:val="single"/>
        </w:rPr>
        <w:t xml:space="preserve">there is a </w:t>
      </w:r>
      <w:r w:rsidRPr="00BD1AC3">
        <w:rPr>
          <w:b/>
          <w:bCs/>
          <w:highlight w:val="cyan"/>
          <w:u w:val="single"/>
        </w:rPr>
        <w:t>strong presumption</w:t>
      </w:r>
      <w:r w:rsidRPr="00BD1AC3">
        <w:rPr>
          <w:highlight w:val="cya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BD1AC3">
        <w:rPr>
          <w:b/>
          <w:bCs/>
          <w:highlight w:val="cyan"/>
          <w:u w:val="single"/>
        </w:rPr>
        <w:t>Vienna Convention</w:t>
      </w:r>
      <w:r w:rsidRPr="00F2442E">
        <w:rPr>
          <w:u w:val="single"/>
        </w:rPr>
        <w:t xml:space="preserve"> on the Law of Treaties.</w:t>
      </w:r>
    </w:p>
    <w:p w14:paraId="76D7EF0B" w14:textId="77777777" w:rsidR="00BD1AC3" w:rsidRDefault="00BD1AC3" w:rsidP="00BD1AC3">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54FA5F6C" w14:textId="77777777" w:rsidR="00BD1AC3" w:rsidRPr="00F2442E" w:rsidRDefault="00BD1AC3" w:rsidP="00BD1AC3">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242B97C4" w14:textId="77777777" w:rsidR="00BD1AC3" w:rsidRDefault="00BD1AC3" w:rsidP="00BD1AC3">
      <w:pPr>
        <w:rPr>
          <w:sz w:val="14"/>
          <w:szCs w:val="14"/>
        </w:rPr>
      </w:pPr>
      <w:r w:rsidRPr="00FA7F59">
        <w:rPr>
          <w:u w:val="single"/>
        </w:rPr>
        <w:t xml:space="preserve">Major </w:t>
      </w:r>
      <w:r w:rsidRPr="00BD1AC3">
        <w:rPr>
          <w:highlight w:val="cyan"/>
          <w:u w:val="single"/>
        </w:rPr>
        <w:t>powers</w:t>
      </w:r>
      <w:r w:rsidRPr="00F2442E">
        <w:rPr>
          <w:sz w:val="16"/>
        </w:rPr>
        <w:t xml:space="preserve"> tend to </w:t>
      </w:r>
      <w:r w:rsidRPr="00BD1AC3">
        <w:rPr>
          <w:rStyle w:val="Emphasis"/>
          <w:highlight w:val="cyan"/>
        </w:rPr>
        <w:t>reject i</w:t>
      </w:r>
      <w:r w:rsidRPr="00FA7F59">
        <w:rPr>
          <w:rStyle w:val="Emphasis"/>
        </w:rPr>
        <w:t xml:space="preserve">nternational </w:t>
      </w:r>
      <w:r w:rsidRPr="00BD1AC3">
        <w:rPr>
          <w:rStyle w:val="Emphasis"/>
          <w:highlight w:val="cyan"/>
        </w:rPr>
        <w:t>law</w:t>
      </w:r>
      <w:r w:rsidRPr="00BD1AC3">
        <w:rPr>
          <w:highlight w:val="cyan"/>
          <w:u w:val="single"/>
        </w:rPr>
        <w:t xml:space="preserve"> when rulings run </w:t>
      </w:r>
      <w:r w:rsidRPr="00BD1AC3">
        <w:rPr>
          <w:rStyle w:val="Emphasis"/>
          <w:highlight w:val="cya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BD1AC3">
        <w:rPr>
          <w:highlight w:val="cyan"/>
          <w:u w:val="single"/>
        </w:rPr>
        <w:t>China</w:t>
      </w:r>
      <w:r w:rsidRPr="001C3A20">
        <w:rPr>
          <w:u w:val="single"/>
        </w:rPr>
        <w:t xml:space="preserve">’s response </w:t>
      </w:r>
      <w:r w:rsidRPr="00BD1AC3">
        <w:rPr>
          <w:highlight w:val="cyan"/>
          <w:u w:val="single"/>
        </w:rPr>
        <w:t xml:space="preserve">mirrored US rejection of a </w:t>
      </w:r>
      <w:r w:rsidRPr="00BD1AC3">
        <w:rPr>
          <w:rStyle w:val="Emphasis"/>
          <w:highlight w:val="cyan"/>
        </w:rPr>
        <w:t>1986 I</w:t>
      </w:r>
      <w:r w:rsidRPr="001C3A20">
        <w:rPr>
          <w:rStyle w:val="Emphasis"/>
        </w:rPr>
        <w:t xml:space="preserve">nternational </w:t>
      </w:r>
      <w:r w:rsidRPr="00BD1AC3">
        <w:rPr>
          <w:rStyle w:val="Emphasis"/>
          <w:highlight w:val="cyan"/>
        </w:rPr>
        <w:t>C</w:t>
      </w:r>
      <w:r w:rsidRPr="001C3A20">
        <w:rPr>
          <w:rStyle w:val="Emphasis"/>
        </w:rPr>
        <w:t xml:space="preserve">ourt of </w:t>
      </w:r>
      <w:r w:rsidRPr="00BD1AC3">
        <w:rPr>
          <w:rStyle w:val="Emphasis"/>
          <w:highlight w:val="cyan"/>
        </w:rPr>
        <w:t>J</w:t>
      </w:r>
      <w:r w:rsidRPr="001C3A20">
        <w:rPr>
          <w:rStyle w:val="Emphasis"/>
        </w:rPr>
        <w:t xml:space="preserve">ustice </w:t>
      </w:r>
      <w:r w:rsidRPr="00BD1AC3">
        <w:rPr>
          <w:rStyle w:val="Emphasis"/>
          <w:highlight w:val="cyan"/>
        </w:rPr>
        <w:t>ruling</w:t>
      </w:r>
      <w:r w:rsidRPr="00FD53A3">
        <w:rPr>
          <w:sz w:val="16"/>
        </w:rPr>
        <w:t xml:space="preserve"> against US support for rebels in Nicaragua. “With these stands, </w:t>
      </w:r>
      <w:r w:rsidRPr="00BD1AC3">
        <w:rPr>
          <w:highlight w:val="cyan"/>
          <w:u w:val="single"/>
        </w:rPr>
        <w:t xml:space="preserve">both </w:t>
      </w:r>
      <w:r w:rsidRPr="00BD1AC3">
        <w:rPr>
          <w:rStyle w:val="Emphasis"/>
          <w:highlight w:val="cyan"/>
        </w:rPr>
        <w:t>China and the U</w:t>
      </w:r>
      <w:r w:rsidRPr="001C3A20">
        <w:rPr>
          <w:rStyle w:val="Emphasis"/>
        </w:rPr>
        <w:t xml:space="preserve">nited </w:t>
      </w:r>
      <w:r w:rsidRPr="00BD1AC3">
        <w:rPr>
          <w:rStyle w:val="Emphasis"/>
          <w:highlight w:val="cyan"/>
        </w:rPr>
        <w:t>S</w:t>
      </w:r>
      <w:r w:rsidRPr="001C3A20">
        <w:rPr>
          <w:rStyle w:val="Emphasis"/>
        </w:rPr>
        <w:t>tates</w:t>
      </w:r>
      <w:r w:rsidRPr="001C3A20">
        <w:rPr>
          <w:u w:val="single"/>
        </w:rPr>
        <w:t xml:space="preserve"> </w:t>
      </w:r>
      <w:r w:rsidRPr="00BD1AC3">
        <w:rPr>
          <w:highlight w:val="cyan"/>
          <w:u w:val="single"/>
        </w:rPr>
        <w:t>weakened</w:t>
      </w:r>
      <w:r w:rsidRPr="001C3A20">
        <w:rPr>
          <w:u w:val="single"/>
        </w:rPr>
        <w:t xml:space="preserve"> a </w:t>
      </w:r>
      <w:r w:rsidRPr="001C3A20">
        <w:rPr>
          <w:rStyle w:val="Emphasis"/>
        </w:rPr>
        <w:t>crucial element</w:t>
      </w:r>
      <w:r w:rsidRPr="001C3A20">
        <w:rPr>
          <w:u w:val="single"/>
        </w:rPr>
        <w:t xml:space="preserve"> of </w:t>
      </w:r>
      <w:r w:rsidRPr="00BD1AC3">
        <w:rPr>
          <w:highlight w:val="cyan"/>
          <w:u w:val="single"/>
        </w:rPr>
        <w:t>i</w:t>
      </w:r>
      <w:r w:rsidRPr="001C3A20">
        <w:rPr>
          <w:u w:val="single"/>
        </w:rPr>
        <w:t xml:space="preserve">nternational </w:t>
      </w:r>
      <w:r w:rsidRPr="00BD1AC3">
        <w:rPr>
          <w:highlight w:val="cyan"/>
          <w:u w:val="single"/>
        </w:rPr>
        <w:t>law</w:t>
      </w:r>
      <w:r w:rsidRPr="00FD53A3">
        <w:rPr>
          <w:sz w:val="16"/>
        </w:rPr>
        <w:t xml:space="preserve"> – </w:t>
      </w:r>
      <w:r w:rsidRPr="001C3A20">
        <w:rPr>
          <w:rStyle w:val="Emphasis"/>
        </w:rPr>
        <w:t xml:space="preserve">consent and </w:t>
      </w:r>
      <w:r w:rsidRPr="00BD1AC3">
        <w:rPr>
          <w:rStyle w:val="Emphasis"/>
          <w:highlight w:val="cyan"/>
        </w:rPr>
        <w:t>recognition by all parties</w:t>
      </w:r>
      <w:r w:rsidRPr="00FD53A3">
        <w:rPr>
          <w:sz w:val="16"/>
        </w:rPr>
        <w:t xml:space="preserve">,” writes journalist Humphrey Hawksley for YaleGlobal Online. </w:t>
      </w:r>
      <w:r w:rsidRPr="00BD1AC3">
        <w:rPr>
          <w:highlight w:val="cyan"/>
          <w:u w:val="single"/>
        </w:rPr>
        <w:t>Disregard</w:t>
      </w:r>
      <w:r w:rsidRPr="001C3A20">
        <w:rPr>
          <w:u w:val="single"/>
        </w:rPr>
        <w:t xml:space="preserve"> for the rule of law </w:t>
      </w:r>
      <w:r w:rsidRPr="00BD1AC3">
        <w:rPr>
          <w:rStyle w:val="Emphasis"/>
          <w:highlight w:val="cyan"/>
        </w:rPr>
        <w:t>weakens the legal system</w:t>
      </w:r>
      <w:r w:rsidRPr="001C3A20">
        <w:rPr>
          <w:u w:val="single"/>
        </w:rPr>
        <w:t xml:space="preserve"> for all.</w:t>
      </w:r>
      <w:r w:rsidRPr="00FD53A3">
        <w:rPr>
          <w:sz w:val="16"/>
        </w:rPr>
        <w:t xml:space="preserve"> </w:t>
      </w:r>
      <w:r w:rsidRPr="00BD1AC3">
        <w:rPr>
          <w:highlight w:val="cyan"/>
          <w:u w:val="single"/>
        </w:rPr>
        <w:t xml:space="preserve">Hawksley offers </w:t>
      </w:r>
      <w:r w:rsidRPr="001C3A20">
        <w:rPr>
          <w:u w:val="single"/>
        </w:rPr>
        <w:t xml:space="preserve">two </w:t>
      </w:r>
      <w:r w:rsidRPr="00BD1AC3">
        <w:rPr>
          <w:highlight w:val="cyan"/>
          <w:u w:val="single"/>
        </w:rPr>
        <w:t>recommendation</w:t>
      </w:r>
      <w:r w:rsidRPr="001C3A20">
        <w:rPr>
          <w:u w:val="single"/>
        </w:rPr>
        <w:t xml:space="preserve">s </w:t>
      </w:r>
      <w:r w:rsidRPr="00BD1AC3">
        <w:rPr>
          <w:highlight w:val="cyan"/>
          <w:u w:val="single"/>
        </w:rPr>
        <w:t xml:space="preserve">for renewing </w:t>
      </w:r>
      <w:r w:rsidRPr="001C3A20">
        <w:rPr>
          <w:rStyle w:val="Emphasis"/>
        </w:rPr>
        <w:t xml:space="preserve">respect for </w:t>
      </w:r>
      <w:r w:rsidRPr="00BD1AC3">
        <w:rPr>
          <w:rStyle w:val="Emphasis"/>
          <w:highlight w:val="cyan"/>
        </w:rPr>
        <w:t>international law</w:t>
      </w:r>
      <w:r w:rsidRPr="00FD53A3">
        <w:rPr>
          <w:sz w:val="16"/>
        </w:rPr>
        <w:t xml:space="preserve">: </w:t>
      </w:r>
      <w:r w:rsidRPr="00BD1AC3">
        <w:rPr>
          <w:highlight w:val="cyan"/>
          <w:u w:val="single"/>
        </w:rPr>
        <w:t>intuitional</w:t>
      </w:r>
      <w:r w:rsidRPr="001C3A20">
        <w:rPr>
          <w:u w:val="single"/>
        </w:rPr>
        <w:t xml:space="preserve"> </w:t>
      </w:r>
      <w:r w:rsidRPr="00BD1AC3">
        <w:rPr>
          <w:highlight w:val="cyan"/>
          <w:u w:val="single"/>
        </w:rPr>
        <w:t>overhaul</w:t>
      </w:r>
      <w:r w:rsidRPr="00FD53A3">
        <w:rPr>
          <w:sz w:val="16"/>
        </w:rPr>
        <w:t xml:space="preserve"> </w:t>
      </w:r>
      <w:r w:rsidRPr="00BD1AC3">
        <w:rPr>
          <w:highlight w:val="cyan"/>
          <w:u w:val="single"/>
        </w:rPr>
        <w:t>so</w:t>
      </w:r>
      <w:r w:rsidRPr="001C3A20">
        <w:rPr>
          <w:u w:val="single"/>
        </w:rPr>
        <w:t xml:space="preserve"> that </w:t>
      </w:r>
      <w:proofErr w:type="gramStart"/>
      <w:r w:rsidRPr="00FD53A3">
        <w:rPr>
          <w:sz w:val="16"/>
        </w:rPr>
        <w:t xml:space="preserve">the </w:t>
      </w:r>
      <w:r w:rsidRPr="001C3A20">
        <w:rPr>
          <w:u w:val="single"/>
        </w:rPr>
        <w:t>all</w:t>
      </w:r>
      <w:proofErr w:type="gramEnd"/>
      <w:r w:rsidRPr="001C3A20">
        <w:rPr>
          <w:u w:val="single"/>
        </w:rPr>
        <w:t xml:space="preserve"> </w:t>
      </w:r>
      <w:r w:rsidRPr="00BD1AC3">
        <w:rPr>
          <w:highlight w:val="cyan"/>
          <w:u w:val="single"/>
        </w:rPr>
        <w:t xml:space="preserve">parties </w:t>
      </w:r>
      <w:r w:rsidRPr="00BD1AC3">
        <w:rPr>
          <w:rStyle w:val="Emphasis"/>
          <w:highlight w:val="cya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BD1AC3">
        <w:rPr>
          <w:highlight w:val="cyan"/>
          <w:u w:val="single"/>
        </w:rPr>
        <w:t xml:space="preserve">The Western </w:t>
      </w:r>
      <w:r w:rsidRPr="00BD1AC3">
        <w:rPr>
          <w:rStyle w:val="Emphasis"/>
          <w:highlight w:val="cyan"/>
        </w:rPr>
        <w:t>liberal democratic system</w:t>
      </w:r>
      <w:r w:rsidRPr="00BD1AC3">
        <w:rPr>
          <w:highlight w:val="cyan"/>
          <w:u w:val="single"/>
        </w:rPr>
        <w:t xml:space="preserve"> is </w:t>
      </w:r>
      <w:r w:rsidRPr="00BD1AC3">
        <w:rPr>
          <w:rStyle w:val="Emphasis"/>
          <w:highlight w:val="cyan"/>
        </w:rPr>
        <w:t>being challenged</w:t>
      </w:r>
      <w:r w:rsidRPr="00FD53A3">
        <w:rPr>
          <w:sz w:val="16"/>
        </w:rPr>
        <w:t xml:space="preserve">, </w:t>
      </w:r>
      <w:r w:rsidRPr="00BD1AC3">
        <w:rPr>
          <w:highlight w:val="cyan"/>
          <w:u w:val="single"/>
        </w:rPr>
        <w:t>and confrontations</w:t>
      </w:r>
      <w:r w:rsidRPr="001C3A20">
        <w:rPr>
          <w:u w:val="single"/>
        </w:rPr>
        <w:t xml:space="preserve"> in Asia and Europe</w:t>
      </w:r>
      <w:r w:rsidRPr="00FD53A3">
        <w:rPr>
          <w:sz w:val="16"/>
        </w:rPr>
        <w:t xml:space="preserve">, as in Crimea and Ukraine, </w:t>
      </w:r>
      <w:r w:rsidRPr="00BD1AC3">
        <w:rPr>
          <w:highlight w:val="cyan"/>
          <w:u w:val="single"/>
        </w:rPr>
        <w:t>replicate</w:t>
      </w:r>
      <w:r w:rsidRPr="001C3A20">
        <w:rPr>
          <w:u w:val="single"/>
        </w:rPr>
        <w:t xml:space="preserve"> the </w:t>
      </w:r>
      <w:r w:rsidRPr="001C3A20">
        <w:rPr>
          <w:rStyle w:val="Emphasis"/>
        </w:rPr>
        <w:t>lead-up</w:t>
      </w:r>
      <w:r w:rsidRPr="001C3A20">
        <w:rPr>
          <w:u w:val="single"/>
        </w:rPr>
        <w:t xml:space="preserve"> to </w:t>
      </w:r>
      <w:r w:rsidRPr="00BD1AC3">
        <w:rPr>
          <w:highlight w:val="cya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BD1AC3">
        <w:rPr>
          <w:rStyle w:val="Emphasis"/>
          <w:highlight w:val="cya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BD1AC3">
        <w:rPr>
          <w:highlight w:val="cyan"/>
          <w:u w:val="single"/>
        </w:rPr>
        <w:t xml:space="preserve">flashpoints are likely to emerge as </w:t>
      </w:r>
      <w:r w:rsidRPr="00BD1AC3">
        <w:rPr>
          <w:rStyle w:val="Emphasis"/>
          <w:highlight w:val="cyan"/>
        </w:rPr>
        <w:t>China and Russia</w:t>
      </w:r>
      <w:r w:rsidRPr="001C3A20">
        <w:rPr>
          <w:u w:val="single"/>
        </w:rPr>
        <w:t xml:space="preserve"> push to </w:t>
      </w:r>
      <w:r w:rsidRPr="00BD1AC3">
        <w:rPr>
          <w:rStyle w:val="Emphasis"/>
          <w:highlight w:val="cya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BD1AC3">
        <w:rPr>
          <w:highlight w:val="cyan"/>
          <w:u w:val="single"/>
        </w:rPr>
        <w:t xml:space="preserve">democracies being challenged by </w:t>
      </w:r>
      <w:r w:rsidRPr="00BD1AC3">
        <w:rPr>
          <w:rStyle w:val="Emphasis"/>
          <w:highlight w:val="cyan"/>
        </w:rPr>
        <w:t>rising powers</w:t>
      </w:r>
      <w:r w:rsidRPr="00BD1AC3">
        <w:rPr>
          <w:highlight w:val="cyan"/>
          <w:u w:val="single"/>
        </w:rPr>
        <w:t xml:space="preserve"> have a </w:t>
      </w:r>
      <w:r w:rsidRPr="00BD1AC3">
        <w:rPr>
          <w:rStyle w:val="Emphasis"/>
          <w:highlight w:val="cyan"/>
        </w:rPr>
        <w:t>troubled history</w:t>
      </w:r>
      <w:r w:rsidRPr="00FD53A3">
        <w:rPr>
          <w:sz w:val="16"/>
        </w:rPr>
        <w:t xml:space="preserve">. </w:t>
      </w:r>
      <w:r w:rsidRPr="00BD1AC3">
        <w:rPr>
          <w:highlight w:val="cyan"/>
          <w:u w:val="single"/>
        </w:rPr>
        <w:t>The</w:t>
      </w:r>
      <w:r w:rsidRPr="001C3A20">
        <w:rPr>
          <w:u w:val="single"/>
        </w:rPr>
        <w:t xml:space="preserve"> </w:t>
      </w:r>
      <w:r w:rsidRPr="001C3A20">
        <w:rPr>
          <w:rStyle w:val="Emphasis"/>
        </w:rPr>
        <w:t xml:space="preserve">1930s </w:t>
      </w:r>
      <w:r w:rsidRPr="00BD1AC3">
        <w:rPr>
          <w:rStyle w:val="Emphasis"/>
          <w:highlight w:val="cya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BD1AC3">
        <w:rPr>
          <w:highlight w:val="cyan"/>
          <w:u w:val="single"/>
        </w:rPr>
        <w:t>and the</w:t>
      </w:r>
      <w:r w:rsidRPr="001C3A20">
        <w:rPr>
          <w:u w:val="single"/>
        </w:rPr>
        <w:t xml:space="preserve"> current </w:t>
      </w:r>
      <w:r w:rsidRPr="00BD1AC3">
        <w:rPr>
          <w:rStyle w:val="Emphasis"/>
          <w:highlight w:val="cya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says former Indian ambassador to the UN, Hardeep Singh Puri, author of Perilous Interventions: The Security Council and the Politics of Chaos. “</w:t>
      </w:r>
      <w:r w:rsidRPr="00BD1AC3">
        <w:rPr>
          <w:highlight w:val="cyan"/>
          <w:u w:val="single"/>
        </w:rPr>
        <w:t xml:space="preserve">It is everyone’s interest to </w:t>
      </w:r>
      <w:r w:rsidRPr="00BD1AC3">
        <w:rPr>
          <w:rStyle w:val="Emphasis"/>
          <w:highlight w:val="cyan"/>
        </w:rPr>
        <w:t xml:space="preserve">re-establish </w:t>
      </w:r>
      <w:r w:rsidRPr="00FD53A3">
        <w:rPr>
          <w:rStyle w:val="Emphasis"/>
        </w:rPr>
        <w:t xml:space="preserve">the </w:t>
      </w:r>
      <w:r w:rsidRPr="00BD1AC3">
        <w:rPr>
          <w:rStyle w:val="Emphasis"/>
          <w:highlight w:val="cyan"/>
        </w:rPr>
        <w:t>authority of the Security Council</w:t>
      </w:r>
      <w:r w:rsidRPr="00BD1AC3">
        <w:rPr>
          <w:highlight w:val="cyan"/>
          <w:u w:val="single"/>
        </w:rPr>
        <w:t xml:space="preserve"> and </w:t>
      </w:r>
      <w:r w:rsidRPr="00BD1AC3">
        <w:rPr>
          <w:rStyle w:val="Emphasis"/>
          <w:highlight w:val="cyan"/>
        </w:rPr>
        <w:t>reassert</w:t>
      </w:r>
      <w:r w:rsidRPr="001C3A20">
        <w:rPr>
          <w:rStyle w:val="Emphasis"/>
        </w:rPr>
        <w:t xml:space="preserve"> the </w:t>
      </w:r>
      <w:r w:rsidRPr="00BD1AC3">
        <w:rPr>
          <w:rStyle w:val="Emphasis"/>
          <w:highlight w:val="cyan"/>
        </w:rPr>
        <w:t>primacy of law</w:t>
      </w:r>
      <w:r w:rsidRPr="007355CA">
        <w:rPr>
          <w:sz w:val="14"/>
          <w:szCs w:val="14"/>
        </w:rPr>
        <w:t>.”</w:t>
      </w:r>
    </w:p>
    <w:p w14:paraId="3769F266" w14:textId="77777777" w:rsidR="00BD1AC3" w:rsidRDefault="00BD1AC3" w:rsidP="00BD1AC3">
      <w:pPr>
        <w:pStyle w:val="Heading4"/>
      </w:pPr>
      <w:r>
        <w:t>Nuke war causes extinction</w:t>
      </w:r>
    </w:p>
    <w:p w14:paraId="768515BB" w14:textId="77777777" w:rsidR="00BD1AC3" w:rsidRPr="005E50AE" w:rsidRDefault="00BD1AC3" w:rsidP="00BD1AC3">
      <w:pPr>
        <w:pStyle w:val="ListParagraph"/>
        <w:numPr>
          <w:ilvl w:val="0"/>
          <w:numId w:val="12"/>
        </w:numPr>
      </w:pPr>
      <w:r>
        <w:t>Checked</w:t>
      </w:r>
    </w:p>
    <w:p w14:paraId="6A9FAF9A" w14:textId="77777777" w:rsidR="00BD1AC3" w:rsidRPr="00E530E8" w:rsidRDefault="00BD1AC3" w:rsidP="00BD1AC3">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91635">
          <w:rPr>
            <w:rStyle w:val="Hyperlink"/>
          </w:rPr>
          <w:t>http://www.reachingcriticalwill.org/images/documents/Disarmament-fora/OEWG/2016/Documents/NGO13.pdf</w:t>
        </w:r>
      </w:hyperlink>
      <w:r>
        <w:t xml:space="preserve"> //Re-cut by Elmer</w:t>
      </w:r>
    </w:p>
    <w:p w14:paraId="0B208CC7" w14:textId="77777777" w:rsidR="00BD1AC3" w:rsidRPr="000E760E" w:rsidRDefault="00BD1AC3" w:rsidP="00BD1AC3">
      <w:pPr>
        <w:rPr>
          <w:sz w:val="16"/>
        </w:rPr>
      </w:pPr>
      <w:r w:rsidRPr="00055D8B">
        <w:rPr>
          <w:sz w:val="16"/>
        </w:rPr>
        <w:t xml:space="preserve">Consequences human survival 12. </w:t>
      </w:r>
      <w:r w:rsidRPr="00BD1AC3">
        <w:rPr>
          <w:rStyle w:val="StyleUnderline"/>
          <w:highlight w:val="cyan"/>
        </w:rPr>
        <w:t>Even if the 'other'</w:t>
      </w:r>
      <w:r w:rsidRPr="00055D8B">
        <w:rPr>
          <w:rStyle w:val="StyleUnderline"/>
        </w:rPr>
        <w:t xml:space="preserve"> side </w:t>
      </w:r>
      <w:r w:rsidRPr="00BD1AC3">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D1AC3">
        <w:rPr>
          <w:rStyle w:val="StyleUnderline"/>
          <w:highlight w:val="cyan"/>
        </w:rPr>
        <w:t>will still make</w:t>
      </w:r>
      <w:r w:rsidRPr="00391E10">
        <w:rPr>
          <w:sz w:val="16"/>
        </w:rPr>
        <w:t xml:space="preserve"> 'our' country (and </w:t>
      </w:r>
      <w:r w:rsidRPr="00391E10">
        <w:rPr>
          <w:rStyle w:val="StyleUnderline"/>
        </w:rPr>
        <w:t xml:space="preserve">the rest of </w:t>
      </w:r>
      <w:r w:rsidRPr="00BD1AC3">
        <w:rPr>
          <w:rStyle w:val="StyleUnderline"/>
          <w:highlight w:val="cyan"/>
        </w:rPr>
        <w:t>the world</w:t>
      </w:r>
      <w:r w:rsidRPr="00391E10">
        <w:rPr>
          <w:sz w:val="16"/>
        </w:rPr>
        <w:t xml:space="preserve">) </w:t>
      </w:r>
      <w:r w:rsidRPr="00BD1AC3">
        <w:rPr>
          <w:rStyle w:val="Emphasis"/>
          <w:highlight w:val="cyan"/>
        </w:rPr>
        <w:t>uninhabitable</w:t>
      </w:r>
      <w:r w:rsidRPr="00391E10">
        <w:rPr>
          <w:sz w:val="16"/>
        </w:rPr>
        <w:t xml:space="preserve">, potentially </w:t>
      </w:r>
      <w:r w:rsidRPr="00BD1AC3">
        <w:rPr>
          <w:rStyle w:val="StyleUnderline"/>
          <w:highlight w:val="cyan"/>
        </w:rPr>
        <w:t>inducing global famine lasting</w:t>
      </w:r>
      <w:r w:rsidRPr="00391E10">
        <w:rPr>
          <w:sz w:val="16"/>
        </w:rPr>
        <w:t xml:space="preserve"> up to </w:t>
      </w:r>
      <w:r w:rsidRPr="00BD1AC3">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BD1AC3">
        <w:rPr>
          <w:highlight w:val="cyan"/>
          <w:u w:val="single"/>
        </w:rPr>
        <w:t xml:space="preserve">A nuclear war </w:t>
      </w:r>
      <w:r w:rsidRPr="00391E10">
        <w:rPr>
          <w:u w:val="single"/>
        </w:rPr>
        <w:t xml:space="preserve">between Russia and the United States, even after the arsenal reductions planned under New START, </w:t>
      </w:r>
      <w:r w:rsidRPr="00BD1AC3">
        <w:rPr>
          <w:highlight w:val="cyan"/>
          <w:u w:val="single"/>
        </w:rPr>
        <w:t>could produce a nuclear winter</w:t>
      </w:r>
      <w:r w:rsidRPr="00391E10">
        <w:rPr>
          <w:sz w:val="16"/>
        </w:rPr>
        <w:t xml:space="preserve">. Hence, an attack by either side could be suicidal, </w:t>
      </w:r>
      <w:r w:rsidRPr="00BD1AC3">
        <w:rPr>
          <w:rStyle w:val="StyleUnderline"/>
          <w:highlight w:val="cyan"/>
        </w:rPr>
        <w:t xml:space="preserve">resulting in </w:t>
      </w:r>
      <w:proofErr w:type="spellStart"/>
      <w:r w:rsidRPr="00BD1AC3">
        <w:rPr>
          <w:rStyle w:val="Emphasis"/>
          <w:highlight w:val="cyan"/>
        </w:rPr>
        <w:t>self assured</w:t>
      </w:r>
      <w:proofErr w:type="spellEnd"/>
      <w:r w:rsidRPr="00BD1AC3">
        <w:rPr>
          <w:rStyle w:val="Emphasis"/>
          <w:highlight w:val="cyan"/>
        </w:rPr>
        <w:t xml:space="preserve"> destruction</w:t>
      </w:r>
      <w:r w:rsidRPr="00BD1AC3">
        <w:rPr>
          <w:rStyle w:val="StyleUnderline"/>
          <w:highlight w:val="cyan"/>
        </w:rPr>
        <w:t xml:space="preserve">. </w:t>
      </w:r>
      <w:r w:rsidRPr="00391E10">
        <w:rPr>
          <w:rStyle w:val="StyleUnderline"/>
        </w:rPr>
        <w:t xml:space="preserve">Even </w:t>
      </w:r>
      <w:r w:rsidRPr="00BD1AC3">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D1AC3">
        <w:rPr>
          <w:rStyle w:val="StyleUnderline"/>
          <w:highlight w:val="cyan"/>
        </w:rPr>
        <w:t>produce</w:t>
      </w:r>
      <w:r w:rsidRPr="00391E10">
        <w:rPr>
          <w:rStyle w:val="StyleUnderline"/>
        </w:rPr>
        <w:t xml:space="preserve"> so much </w:t>
      </w:r>
      <w:r w:rsidRPr="00BD1AC3">
        <w:rPr>
          <w:rStyle w:val="StyleUnderline"/>
          <w:highlight w:val="cyan"/>
        </w:rPr>
        <w:t>smoke</w:t>
      </w:r>
      <w:r w:rsidRPr="00391E10">
        <w:rPr>
          <w:rStyle w:val="StyleUnderline"/>
        </w:rPr>
        <w:t xml:space="preserve"> that temperatures would fall below those </w:t>
      </w:r>
      <w:r w:rsidRPr="00BD1AC3">
        <w:rPr>
          <w:rStyle w:val="StyleUnderline"/>
          <w:highlight w:val="cyan"/>
        </w:rPr>
        <w:t xml:space="preserve">of the </w:t>
      </w:r>
      <w:r w:rsidRPr="00391E10">
        <w:rPr>
          <w:rStyle w:val="StyleUnderline"/>
        </w:rPr>
        <w:t xml:space="preserve">Little </w:t>
      </w:r>
      <w:r w:rsidRPr="00BD1AC3">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D1AC3">
        <w:rPr>
          <w:rStyle w:val="StyleUnderline"/>
          <w:highlight w:val="cyan"/>
        </w:rPr>
        <w:t xml:space="preserve">allowing </w:t>
      </w:r>
      <w:r w:rsidRPr="00391E10">
        <w:rPr>
          <w:rStyle w:val="StyleUnderline"/>
        </w:rPr>
        <w:t xml:space="preserve">more </w:t>
      </w:r>
      <w:r w:rsidRPr="00BD1AC3">
        <w:rPr>
          <w:rStyle w:val="Emphasis"/>
          <w:highlight w:val="cyan"/>
        </w:rPr>
        <w:t>ultraviolet</w:t>
      </w:r>
      <w:r w:rsidRPr="00391E10">
        <w:rPr>
          <w:rStyle w:val="StyleUnderline"/>
        </w:rPr>
        <w:t xml:space="preserve"> </w:t>
      </w:r>
      <w:r w:rsidRPr="00BD1AC3">
        <w:rPr>
          <w:rStyle w:val="StyleUnderline"/>
          <w:highlight w:val="cyan"/>
        </w:rPr>
        <w:t>radiation</w:t>
      </w:r>
      <w:r w:rsidRPr="00391E10">
        <w:rPr>
          <w:sz w:val="16"/>
        </w:rPr>
        <w:t xml:space="preserve"> to reach Earth's surface. </w:t>
      </w:r>
      <w:r w:rsidRPr="00391E10">
        <w:rPr>
          <w:rStyle w:val="Emphasis"/>
        </w:rPr>
        <w:t xml:space="preserve">Recent </w:t>
      </w:r>
      <w:r w:rsidRPr="00BD1AC3">
        <w:rPr>
          <w:rStyle w:val="Emphasis"/>
          <w:highlight w:val="cyan"/>
        </w:rPr>
        <w:t>studies</w:t>
      </w:r>
      <w:r w:rsidRPr="00BD1AC3">
        <w:rPr>
          <w:rStyle w:val="StyleUnderline"/>
          <w:highlight w:val="cyan"/>
        </w:rPr>
        <w:t xml:space="preserve"> predict </w:t>
      </w:r>
      <w:r w:rsidRPr="00391E10">
        <w:rPr>
          <w:rStyle w:val="StyleUnderline"/>
        </w:rPr>
        <w:t xml:space="preserve">that </w:t>
      </w:r>
      <w:r w:rsidRPr="00BD1AC3">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D1AC3">
        <w:rPr>
          <w:rStyle w:val="StyleUnderline"/>
          <w:highlight w:val="cyan"/>
        </w:rPr>
        <w:t>would decline</w:t>
      </w:r>
      <w:r w:rsidRPr="00391E10">
        <w:rPr>
          <w:u w:val="single"/>
        </w:rPr>
        <w:t xml:space="preserve"> </w:t>
      </w:r>
      <w:r w:rsidRPr="00BD1AC3">
        <w:rPr>
          <w:highlight w:val="cyan"/>
          <w:u w:val="single"/>
        </w:rPr>
        <w:t xml:space="preserve">by </w:t>
      </w:r>
      <w:r w:rsidRPr="00391E10">
        <w:rPr>
          <w:u w:val="single"/>
        </w:rPr>
        <w:t xml:space="preserve">about </w:t>
      </w:r>
      <w:r w:rsidRPr="00BD1AC3">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BD1AC3">
        <w:rPr>
          <w:rStyle w:val="StyleUnderline"/>
          <w:highlight w:val="cyan"/>
        </w:rPr>
        <w:t>cause the deaths of</w:t>
      </w:r>
      <w:r w:rsidRPr="00391E10">
        <w:rPr>
          <w:rStyle w:val="StyleUnderline"/>
        </w:rPr>
        <w:t xml:space="preserve"> most/nearly all/</w:t>
      </w:r>
      <w:r w:rsidRPr="00BD1AC3">
        <w:rPr>
          <w:rStyle w:val="Emphasis"/>
          <w:highlight w:val="cyan"/>
        </w:rPr>
        <w:t>all humans</w:t>
      </w:r>
      <w:r w:rsidRPr="00391E10">
        <w:rPr>
          <w:rStyle w:val="StyleUnderline"/>
        </w:rPr>
        <w:t xml:space="preserve"> (</w:t>
      </w:r>
      <w:r w:rsidRPr="00BD1AC3">
        <w:rPr>
          <w:rStyle w:val="StyleUnderline"/>
          <w:highlight w:val="cyan"/>
        </w:rPr>
        <w:t>and</w:t>
      </w:r>
      <w:r w:rsidRPr="00391E10">
        <w:rPr>
          <w:rStyle w:val="StyleUnderline"/>
        </w:rPr>
        <w:t xml:space="preserve"> severely impact/extinguish </w:t>
      </w:r>
      <w:r w:rsidRPr="00BD1AC3">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D1AC3">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D1AC3">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BB0DB2D" w14:textId="77777777" w:rsidR="00BD1AC3" w:rsidRDefault="00BD1AC3" w:rsidP="001A1613">
      <w:pPr>
        <w:rPr>
          <w:sz w:val="16"/>
          <w:szCs w:val="24"/>
        </w:rPr>
      </w:pPr>
    </w:p>
    <w:p w14:paraId="715CDF34" w14:textId="7F4BBDF8" w:rsidR="001A1613" w:rsidRDefault="001A1613" w:rsidP="001A1613"/>
    <w:p w14:paraId="17C3CDC1" w14:textId="2DEA500A" w:rsidR="00A211BF" w:rsidRDefault="00A211BF" w:rsidP="00A211BF">
      <w:pPr>
        <w:pStyle w:val="Heading2"/>
      </w:pPr>
      <w:r>
        <w:t>Case</w:t>
      </w:r>
    </w:p>
    <w:p w14:paraId="110D5099" w14:textId="3685C7A9" w:rsidR="00A20746" w:rsidRDefault="00A20746" w:rsidP="00A20746">
      <w:pPr>
        <w:pStyle w:val="Heading3"/>
      </w:pPr>
      <w:proofErr w:type="spellStart"/>
      <w:r>
        <w:t>Fw</w:t>
      </w:r>
      <w:proofErr w:type="spellEnd"/>
    </w:p>
    <w:p w14:paraId="391133EF" w14:textId="77777777" w:rsidR="00A20746" w:rsidRDefault="00A20746" w:rsidP="00A20746">
      <w:pPr>
        <w:pStyle w:val="Heading4"/>
      </w:pPr>
      <w:r>
        <w:t xml:space="preserve">They only get to weigh the </w:t>
      </w:r>
      <w:proofErr w:type="spellStart"/>
      <w:r>
        <w:t>fiated</w:t>
      </w:r>
      <w:proofErr w:type="spellEnd"/>
      <w:r>
        <w:t xml:space="preserve"> implications of the plan text </w:t>
      </w:r>
    </w:p>
    <w:p w14:paraId="6402312D" w14:textId="77777777" w:rsidR="00A20746" w:rsidRDefault="00A20746" w:rsidP="00A20746">
      <w:pPr>
        <w:pStyle w:val="Heading4"/>
        <w:numPr>
          <w:ilvl w:val="0"/>
          <w:numId w:val="11"/>
        </w:numPr>
        <w:tabs>
          <w:tab w:val="num" w:pos="360"/>
        </w:tabs>
        <w:ind w:left="360"/>
      </w:pPr>
      <w:r>
        <w:t xml:space="preserve">Fairness – anything makes negating impossible because there are infinite consequences of your discourse that you get to weigh against disadvantages – weighing discourse against consequences makes no sense and voting for them because they said something good is bad – your ballot should only determine whether the </w:t>
      </w:r>
      <w:proofErr w:type="spellStart"/>
      <w:r>
        <w:t>aff</w:t>
      </w:r>
      <w:proofErr w:type="spellEnd"/>
      <w:r>
        <w:t xml:space="preserve"> is a good idea, not whether their approach to debate is.</w:t>
      </w:r>
    </w:p>
    <w:p w14:paraId="4325694F" w14:textId="77777777" w:rsidR="00A20746" w:rsidRDefault="00A20746" w:rsidP="00A20746">
      <w:pPr>
        <w:pStyle w:val="Heading4"/>
        <w:numPr>
          <w:ilvl w:val="0"/>
          <w:numId w:val="11"/>
        </w:numPr>
        <w:tabs>
          <w:tab w:val="num" w:pos="360"/>
        </w:tabs>
        <w:ind w:left="360"/>
      </w:pPr>
      <w:r>
        <w:t xml:space="preserve">Education – precise debates about the implications of policy actions are better for education – anything else endlessly abstracts to </w:t>
      </w:r>
      <w:proofErr w:type="spellStart"/>
      <w:r>
        <w:t>moralisms</w:t>
      </w:r>
      <w:proofErr w:type="spellEnd"/>
      <w:r>
        <w:t xml:space="preserve"> about what our discourse does. </w:t>
      </w:r>
    </w:p>
    <w:p w14:paraId="0D45CD00" w14:textId="77777777" w:rsidR="00A20746" w:rsidRPr="003A54D9" w:rsidRDefault="00A20746" w:rsidP="00A20746">
      <w:pPr>
        <w:pStyle w:val="Heading4"/>
      </w:pPr>
      <w:proofErr w:type="spellStart"/>
      <w:r>
        <w:t>Its</w:t>
      </w:r>
      <w:proofErr w:type="spellEnd"/>
      <w:r>
        <w:t xml:space="preserve"> not a reason to reject the team – rather, hold them to only defending the consequences of the plan to preserve limits on </w:t>
      </w:r>
      <w:proofErr w:type="spellStart"/>
      <w:r>
        <w:t>aff</w:t>
      </w:r>
      <w:proofErr w:type="spellEnd"/>
      <w:r>
        <w:t xml:space="preserve"> offense.</w:t>
      </w:r>
    </w:p>
    <w:p w14:paraId="49D62F8C" w14:textId="77777777" w:rsidR="00A20746" w:rsidRDefault="00A20746" w:rsidP="00A20746">
      <w:pPr>
        <w:pStyle w:val="Heading4"/>
      </w:pPr>
      <w:r>
        <w:t xml:space="preserve">Presumption – debate doesn’t shape our subjectivity – things like family, school, economic conditions, lived experience, </w:t>
      </w:r>
      <w:proofErr w:type="spellStart"/>
      <w:r>
        <w:t>etc</w:t>
      </w:r>
      <w:proofErr w:type="spellEnd"/>
      <w:r>
        <w:t xml:space="preserve"> all </w:t>
      </w:r>
      <w:proofErr w:type="spellStart"/>
      <w:r>
        <w:t>overcode</w:t>
      </w:r>
      <w:proofErr w:type="spellEnd"/>
      <w:r>
        <w:t xml:space="preserve"> how we relate to political issues – one debate round in a NSDA Campus room at Alta isn’t going to change our political beliefs but the skills we gain from debating about consequences do, which outweighs on magnitude.</w:t>
      </w:r>
    </w:p>
    <w:p w14:paraId="454979CF" w14:textId="6F419438" w:rsidR="00A20746" w:rsidRDefault="00A20746" w:rsidP="00A20746"/>
    <w:p w14:paraId="4FB9D205" w14:textId="77777777" w:rsidR="00A20746" w:rsidRPr="004E64EE" w:rsidRDefault="00A20746" w:rsidP="00A20746">
      <w:pPr>
        <w:pStyle w:val="Heading4"/>
      </w:pPr>
      <w:r w:rsidRPr="004E64EE">
        <w:t>The standard is maximizing expected wellbeing</w:t>
      </w:r>
    </w:p>
    <w:p w14:paraId="26BAE47B" w14:textId="77777777" w:rsidR="00A20746" w:rsidRPr="004E64EE" w:rsidRDefault="00A20746" w:rsidP="00A20746">
      <w:pPr>
        <w:pStyle w:val="Heading4"/>
      </w:pPr>
      <w:r w:rsidRPr="004E64EE">
        <w:t>Only pain and pleasure are intrinsically good or bad – everything else collapses.</w:t>
      </w:r>
    </w:p>
    <w:p w14:paraId="6ADC1447" w14:textId="77777777" w:rsidR="00A20746" w:rsidRPr="004E64EE" w:rsidRDefault="00A20746" w:rsidP="00A20746">
      <w:pPr>
        <w:rPr>
          <w:rFonts w:asciiTheme="minorHAnsi" w:hAnsiTheme="minorHAnsi" w:cstheme="minorHAnsi"/>
        </w:rPr>
      </w:pPr>
      <w:r w:rsidRPr="004E64EE">
        <w:rPr>
          <w:rStyle w:val="Style13ptBold"/>
          <w:rFonts w:asciiTheme="minorHAnsi" w:hAnsiTheme="minorHAnsi" w:cstheme="minorHAnsi"/>
        </w:rPr>
        <w:t>Moen 16</w:t>
      </w:r>
      <w:r w:rsidRPr="004E64EE">
        <w:rPr>
          <w:rFonts w:asciiTheme="minorHAnsi" w:hAnsiTheme="minorHAnsi" w:cstheme="minorHAnsi"/>
        </w:rPr>
        <w:t xml:space="preserve"> [Ole Martin Moen, Research Fellow in Philosophy at University of Oslo “An Argument for Hedonism” Journal of Value Inquiry (Springer), 50 (2) 2016: 267–281]</w:t>
      </w:r>
    </w:p>
    <w:p w14:paraId="1802E095" w14:textId="77777777" w:rsidR="00A20746" w:rsidRPr="004E64EE" w:rsidRDefault="00A20746" w:rsidP="00A20746">
      <w:pPr>
        <w:rPr>
          <w:rStyle w:val="StyleUnderline"/>
          <w:rFonts w:asciiTheme="minorHAnsi" w:hAnsiTheme="minorHAnsi" w:cstheme="minorHAnsi"/>
        </w:rPr>
      </w:pPr>
      <w:r w:rsidRPr="004E64EE">
        <w:rPr>
          <w:rFonts w:asciiTheme="minorHAnsi" w:hAnsiTheme="minorHAnsi" w:cstheme="minorHAnsi"/>
          <w:sz w:val="14"/>
        </w:rPr>
        <w:t xml:space="preserve">Let us start by observing, empirically, that </w:t>
      </w:r>
      <w:r w:rsidRPr="004E64EE">
        <w:rPr>
          <w:rStyle w:val="StyleUnderline"/>
          <w:rFonts w:asciiTheme="minorHAnsi" w:hAnsiTheme="minorHAnsi" w:cstheme="minorHAnsi"/>
        </w:rPr>
        <w:t xml:space="preserve">a widely shared judgment about intrinsic value and disvalue is that </w:t>
      </w:r>
      <w:r w:rsidRPr="00BD1AC3">
        <w:rPr>
          <w:rStyle w:val="StyleUnderline"/>
          <w:rFonts w:asciiTheme="minorHAnsi" w:hAnsiTheme="minorHAnsi" w:cstheme="minorHAnsi"/>
          <w:highlight w:val="cyan"/>
        </w:rPr>
        <w:t xml:space="preserve">pleasure is intrinsically </w:t>
      </w:r>
      <w:proofErr w:type="gramStart"/>
      <w:r w:rsidRPr="00BD1AC3">
        <w:rPr>
          <w:rStyle w:val="StyleUnderline"/>
          <w:rFonts w:asciiTheme="minorHAnsi" w:hAnsiTheme="minorHAnsi" w:cstheme="minorHAnsi"/>
          <w:highlight w:val="cyan"/>
        </w:rPr>
        <w:t>valuable</w:t>
      </w:r>
      <w:proofErr w:type="gramEnd"/>
      <w:r w:rsidRPr="00BD1AC3">
        <w:rPr>
          <w:rStyle w:val="StyleUnderline"/>
          <w:rFonts w:asciiTheme="minorHAnsi" w:hAnsiTheme="minorHAnsi" w:cstheme="minorHAnsi"/>
          <w:highlight w:val="cyan"/>
        </w:rPr>
        <w:t xml:space="preserve"> and pain is intrinsically </w:t>
      </w:r>
      <w:proofErr w:type="spellStart"/>
      <w:r w:rsidRPr="00BD1AC3">
        <w:rPr>
          <w:rStyle w:val="StyleUnderline"/>
          <w:rFonts w:asciiTheme="minorHAnsi" w:hAnsiTheme="minorHAnsi" w:cstheme="minorHAnsi"/>
          <w:highlight w:val="cyan"/>
        </w:rPr>
        <w:t>disvaluable</w:t>
      </w:r>
      <w:proofErr w:type="spellEnd"/>
      <w:r w:rsidRPr="004E64EE">
        <w:rPr>
          <w:rStyle w:val="StyleUnderline"/>
          <w:rFonts w:asciiTheme="minorHAnsi" w:hAnsiTheme="minorHAnsi" w:cstheme="minorHAnsi"/>
        </w:rPr>
        <w:t>.</w:t>
      </w:r>
      <w:r w:rsidRPr="004E64EE">
        <w:rPr>
          <w:rFonts w:asciiTheme="minorHAnsi" w:hAnsiTheme="minorHAnsi" w:cstheme="minorHAnsi"/>
          <w:sz w:val="14"/>
        </w:rPr>
        <w:t xml:space="preserve"> </w:t>
      </w:r>
      <w:r w:rsidRPr="004E64EE">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4E64EE">
        <w:rPr>
          <w:rFonts w:asciiTheme="minorHAnsi" w:hAnsiTheme="minorHAnsi" w:cstheme="minorHAnsi"/>
          <w:sz w:val="14"/>
        </w:rPr>
        <w:t xml:space="preserve"> This inclusion makes intuitive sense, moreover, for </w:t>
      </w:r>
      <w:r w:rsidRPr="00BD1AC3">
        <w:rPr>
          <w:rStyle w:val="StyleUnderline"/>
          <w:rFonts w:asciiTheme="minorHAnsi" w:hAnsiTheme="minorHAnsi" w:cstheme="minorHAnsi"/>
          <w:highlight w:val="cyan"/>
        </w:rPr>
        <w:t>there is something undeniably good about</w:t>
      </w:r>
      <w:r w:rsidRPr="004E64EE">
        <w:rPr>
          <w:rStyle w:val="StyleUnderline"/>
          <w:rFonts w:asciiTheme="minorHAnsi" w:hAnsiTheme="minorHAnsi" w:cstheme="minorHAnsi"/>
        </w:rPr>
        <w:t xml:space="preserve"> the way </w:t>
      </w:r>
      <w:r w:rsidRPr="00BD1AC3">
        <w:rPr>
          <w:rStyle w:val="StyleUnderline"/>
          <w:rFonts w:asciiTheme="minorHAnsi" w:hAnsiTheme="minorHAnsi" w:cstheme="minorHAnsi"/>
          <w:highlight w:val="cyan"/>
        </w:rPr>
        <w:t>pleasure</w:t>
      </w:r>
      <w:r w:rsidRPr="004E64EE">
        <w:rPr>
          <w:rStyle w:val="StyleUnderline"/>
          <w:rFonts w:asciiTheme="minorHAnsi" w:hAnsiTheme="minorHAnsi" w:cstheme="minorHAnsi"/>
        </w:rPr>
        <w:t xml:space="preserve"> feels </w:t>
      </w:r>
      <w:r w:rsidRPr="00BD1AC3">
        <w:rPr>
          <w:rStyle w:val="StyleUnderline"/>
          <w:rFonts w:asciiTheme="minorHAnsi" w:hAnsiTheme="minorHAnsi" w:cstheme="minorHAnsi"/>
          <w:highlight w:val="cyan"/>
        </w:rPr>
        <w:t>and something undeniably bad about</w:t>
      </w:r>
      <w:r w:rsidRPr="004E64EE">
        <w:rPr>
          <w:rStyle w:val="StyleUnderline"/>
          <w:rFonts w:asciiTheme="minorHAnsi" w:hAnsiTheme="minorHAnsi" w:cstheme="minorHAnsi"/>
        </w:rPr>
        <w:t xml:space="preserve"> the way </w:t>
      </w:r>
      <w:r w:rsidRPr="00BD1AC3">
        <w:rPr>
          <w:rStyle w:val="StyleUnderline"/>
          <w:rFonts w:asciiTheme="minorHAnsi" w:hAnsiTheme="minorHAnsi" w:cstheme="minorHAnsi"/>
          <w:highlight w:val="cyan"/>
        </w:rPr>
        <w:t>pain</w:t>
      </w:r>
      <w:r w:rsidRPr="004E64EE">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4E64EE">
        <w:rPr>
          <w:rFonts w:asciiTheme="minorHAnsi" w:hAnsiTheme="minorHAnsi" w:cstheme="minorHAnsi"/>
          <w:sz w:val="14"/>
        </w:rPr>
        <w:t xml:space="preserve"> “Pleasure” and “pain” are here understood inclusively, as encompassing anything hedonically positive and anything hedonically negative.2 </w:t>
      </w:r>
      <w:r w:rsidRPr="004E64EE">
        <w:rPr>
          <w:rStyle w:val="StyleUnderline"/>
          <w:rFonts w:asciiTheme="minorHAnsi" w:hAnsiTheme="minorHAnsi" w:cstheme="minorHAnsi"/>
        </w:rPr>
        <w:t xml:space="preserve">The special </w:t>
      </w:r>
      <w:r w:rsidRPr="00BD1AC3">
        <w:rPr>
          <w:rStyle w:val="StyleUnderline"/>
          <w:rFonts w:asciiTheme="minorHAnsi" w:hAnsiTheme="minorHAnsi" w:cstheme="minorHAnsi"/>
          <w:highlight w:val="cyan"/>
        </w:rPr>
        <w:t>value statuses of pleasure and pain are manifested in how we treat</w:t>
      </w:r>
      <w:r w:rsidRPr="004E64EE">
        <w:rPr>
          <w:rStyle w:val="StyleUnderline"/>
          <w:rFonts w:asciiTheme="minorHAnsi" w:hAnsiTheme="minorHAnsi" w:cstheme="minorHAnsi"/>
        </w:rPr>
        <w:t xml:space="preserve"> these </w:t>
      </w:r>
      <w:r w:rsidRPr="00BD1AC3">
        <w:rPr>
          <w:rStyle w:val="StyleUnderline"/>
          <w:rFonts w:asciiTheme="minorHAnsi" w:hAnsiTheme="minorHAnsi" w:cstheme="minorHAnsi"/>
          <w:highlight w:val="cyan"/>
        </w:rPr>
        <w:t xml:space="preserve">experiences </w:t>
      </w:r>
      <w:r w:rsidRPr="004E64EE">
        <w:rPr>
          <w:rStyle w:val="StyleUnderline"/>
          <w:rFonts w:asciiTheme="minorHAnsi" w:hAnsiTheme="minorHAnsi" w:cstheme="minorHAnsi"/>
        </w:rPr>
        <w:t>in our everyday reasoning about values.</w:t>
      </w:r>
      <w:r w:rsidRPr="004E64EE">
        <w:rPr>
          <w:rFonts w:asciiTheme="minorHAnsi" w:hAnsiTheme="minorHAnsi" w:cstheme="minorHAnsi"/>
          <w:sz w:val="14"/>
        </w:rPr>
        <w:t xml:space="preserve"> If you tell me that you are heading for the convenience store, </w:t>
      </w:r>
      <w:r w:rsidRPr="004E64EE">
        <w:rPr>
          <w:rStyle w:val="StyleUnderline"/>
          <w:rFonts w:asciiTheme="minorHAnsi" w:hAnsiTheme="minorHAnsi" w:cstheme="minorHAnsi"/>
        </w:rPr>
        <w:t>I might ask: “What for?” This is a reasonable question, for when you go to the convenience store you usually do so</w:t>
      </w:r>
      <w:r w:rsidRPr="004E64EE">
        <w:rPr>
          <w:rFonts w:asciiTheme="minorHAnsi" w:hAnsiTheme="minorHAnsi" w:cstheme="minorHAnsi"/>
          <w:sz w:val="14"/>
        </w:rPr>
        <w:t xml:space="preserve">, not merely for the sake of going to the convenience store, but </w:t>
      </w:r>
      <w:r w:rsidRPr="004E64EE">
        <w:rPr>
          <w:rStyle w:val="StyleUnderline"/>
          <w:rFonts w:asciiTheme="minorHAnsi" w:hAnsiTheme="minorHAnsi" w:cstheme="minorHAnsi"/>
        </w:rPr>
        <w:t>for the sake of achieving something further that you deem to be valuable.</w:t>
      </w:r>
      <w:r w:rsidRPr="004E64EE">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64EE">
        <w:rPr>
          <w:rStyle w:val="StyleUnderline"/>
          <w:rFonts w:asciiTheme="minorHAnsi" w:hAnsiTheme="minorHAnsi" w:cstheme="minorHAnsi"/>
        </w:rPr>
        <w:t xml:space="preserve">If </w:t>
      </w:r>
      <w:proofErr w:type="gramStart"/>
      <w:r w:rsidRPr="004E64EE">
        <w:rPr>
          <w:rStyle w:val="StyleUnderline"/>
          <w:rFonts w:asciiTheme="minorHAnsi" w:hAnsiTheme="minorHAnsi" w:cstheme="minorHAnsi"/>
        </w:rPr>
        <w:t>I</w:t>
      </w:r>
      <w:proofErr w:type="gramEnd"/>
      <w:r w:rsidRPr="004E64EE">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BD1AC3">
        <w:rPr>
          <w:rStyle w:val="StyleUnderline"/>
          <w:rFonts w:asciiTheme="minorHAnsi" w:hAnsiTheme="minorHAnsi" w:cstheme="minorHAnsi"/>
          <w:highlight w:val="cyan"/>
        </w:rPr>
        <w:t>pleasure is not good for anything further</w:t>
      </w:r>
      <w:r w:rsidRPr="004E64EE">
        <w:rPr>
          <w:rStyle w:val="StyleUnderline"/>
          <w:rFonts w:asciiTheme="minorHAnsi" w:hAnsiTheme="minorHAnsi" w:cstheme="minorHAnsi"/>
        </w:rPr>
        <w:t>; it is simply that for which going to the convenience store and buying the soda is good.</w:t>
      </w:r>
      <w:r w:rsidRPr="004E64EE">
        <w:rPr>
          <w:rFonts w:asciiTheme="minorHAnsi" w:hAnsiTheme="minorHAnsi" w:cstheme="minorHAnsi"/>
          <w:sz w:val="14"/>
        </w:rPr>
        <w:t>3 As Aristotle observes</w:t>
      </w:r>
      <w:r w:rsidRPr="004E64EE">
        <w:rPr>
          <w:rStyle w:val="StyleUnderline"/>
          <w:rFonts w:asciiTheme="minorHAnsi" w:hAnsiTheme="minorHAnsi" w:cstheme="minorHAnsi"/>
        </w:rPr>
        <w:t>: “We never ask [a man] what his end is in being pleased, because we assume that pleasure is choice worthy in itself.</w:t>
      </w:r>
      <w:r w:rsidRPr="004E64EE">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D1AC3">
        <w:rPr>
          <w:rStyle w:val="StyleUnderline"/>
          <w:rFonts w:asciiTheme="minorHAnsi" w:hAnsiTheme="minorHAnsi" w:cstheme="minorHAnsi"/>
          <w:highlight w:val="cyan"/>
        </w:rPr>
        <w:t>pleasure and pain</w:t>
      </w:r>
      <w:r w:rsidRPr="004E64EE">
        <w:rPr>
          <w:rStyle w:val="StyleUnderline"/>
          <w:rFonts w:asciiTheme="minorHAnsi" w:hAnsiTheme="minorHAnsi" w:cstheme="minorHAnsi"/>
        </w:rPr>
        <w:t xml:space="preserve"> are </w:t>
      </w:r>
      <w:r w:rsidRPr="00BD1AC3">
        <w:rPr>
          <w:rStyle w:val="StyleUnderline"/>
          <w:rFonts w:asciiTheme="minorHAnsi" w:hAnsiTheme="minorHAnsi" w:cstheme="minorHAnsi"/>
          <w:highlight w:val="cyan"/>
        </w:rPr>
        <w:t>both</w:t>
      </w:r>
      <w:r w:rsidRPr="004E64EE">
        <w:rPr>
          <w:rStyle w:val="StyleUnderline"/>
          <w:rFonts w:asciiTheme="minorHAnsi" w:hAnsiTheme="minorHAnsi" w:cstheme="minorHAnsi"/>
        </w:rPr>
        <w:t xml:space="preserve"> places where we </w:t>
      </w:r>
      <w:r w:rsidRPr="00BD1AC3">
        <w:rPr>
          <w:rStyle w:val="StyleUnderline"/>
          <w:rFonts w:asciiTheme="minorHAnsi" w:hAnsiTheme="minorHAnsi" w:cstheme="minorHAnsi"/>
          <w:highlight w:val="cyan"/>
        </w:rPr>
        <w:t>reach the end of the line in matters of value.</w:t>
      </w:r>
      <w:r w:rsidRPr="004E64EE">
        <w:rPr>
          <w:rStyle w:val="StyleUnderline"/>
          <w:rFonts w:asciiTheme="minorHAnsi" w:hAnsiTheme="minorHAnsi" w:cstheme="minorHAnsi"/>
        </w:rPr>
        <w:t xml:space="preserve"> </w:t>
      </w:r>
    </w:p>
    <w:p w14:paraId="416E601D" w14:textId="77777777" w:rsidR="00A20746" w:rsidRPr="004E64EE" w:rsidRDefault="00A20746" w:rsidP="00A20746">
      <w:pPr>
        <w:pStyle w:val="Heading4"/>
        <w:rPr>
          <w:rStyle w:val="Style13ptBold"/>
          <w:b/>
          <w:bCs w:val="0"/>
        </w:rPr>
      </w:pPr>
      <w:r w:rsidRPr="004E64EE">
        <w:rPr>
          <w:rStyle w:val="Style13ptBold"/>
          <w:b/>
          <w:bCs w:val="0"/>
        </w:rPr>
        <w:t xml:space="preserve">Extinction is a unique ontological phenomenon that outweighs under </w:t>
      </w:r>
      <w:r w:rsidRPr="004E64EE">
        <w:rPr>
          <w:rStyle w:val="Style13ptBold"/>
          <w:b/>
          <w:bCs w:val="0"/>
          <w:u w:val="single"/>
        </w:rPr>
        <w:t xml:space="preserve">every </w:t>
      </w:r>
      <w:r w:rsidRPr="004E64EE">
        <w:rPr>
          <w:rStyle w:val="Style13ptBold"/>
          <w:b/>
          <w:bCs w:val="0"/>
        </w:rPr>
        <w:t>ethical theory.</w:t>
      </w:r>
    </w:p>
    <w:p w14:paraId="426A03EA" w14:textId="77777777" w:rsidR="00A20746" w:rsidRPr="004E64EE" w:rsidRDefault="00A20746" w:rsidP="00A20746">
      <w:r w:rsidRPr="004E64EE">
        <w:rPr>
          <w:rStyle w:val="Style13ptBold"/>
        </w:rPr>
        <w:t>Burke et al.</w:t>
      </w:r>
      <w:r w:rsidRPr="004E64EE">
        <w:t xml:space="preserve">, Associate Professor of International and Political Studies @ UNSW, Australia, </w:t>
      </w:r>
      <w:r w:rsidRPr="004E64EE">
        <w:rPr>
          <w:rStyle w:val="Style13ptBold"/>
        </w:rPr>
        <w:t>‘16</w:t>
      </w:r>
    </w:p>
    <w:p w14:paraId="7824F781" w14:textId="77777777" w:rsidR="00A20746" w:rsidRPr="004E64EE" w:rsidRDefault="00A20746" w:rsidP="00A20746">
      <w:r w:rsidRPr="004E64EE">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D38055A" w14:textId="77777777" w:rsidR="00A20746" w:rsidRPr="004E64EE" w:rsidRDefault="00A20746" w:rsidP="00A20746">
      <w:pPr>
        <w:rPr>
          <w:u w:val="single"/>
        </w:rPr>
      </w:pPr>
      <w:r w:rsidRPr="004E64EE">
        <w:rPr>
          <w:sz w:val="16"/>
        </w:rPr>
        <w:t xml:space="preserve">8. </w:t>
      </w:r>
      <w:r w:rsidRPr="004E64EE">
        <w:rPr>
          <w:u w:val="single"/>
        </w:rPr>
        <w:t>Global ethics must respond to mass extinction</w:t>
      </w:r>
      <w:r w:rsidRPr="004E64EE">
        <w:rPr>
          <w:sz w:val="16"/>
        </w:rPr>
        <w:t xml:space="preserve">. In late 2014, the Worldwide Fund for Nature reported a startling statistic: according to their global study, 52% of species had gone extinct between 1970 and 2010.60 This is not news: </w:t>
      </w:r>
      <w:r w:rsidRPr="004E64EE">
        <w:rPr>
          <w:u w:val="single"/>
        </w:rPr>
        <w:t>for three decades, conservation biologists have been warning of a ‘sixth mass extinction’, which, by definition, could eliminate more than three quarters of currently existing life forms in just a few centuries</w:t>
      </w:r>
      <w:r w:rsidRPr="004E64EE">
        <w:rPr>
          <w:sz w:val="16"/>
        </w:rPr>
        <w:t xml:space="preserve">.61 In other words, </w:t>
      </w:r>
      <w:r w:rsidRPr="004E64EE">
        <w:rPr>
          <w:u w:val="single"/>
        </w:rPr>
        <w:t xml:space="preserve">it could threaten the practical possibility of the survival of earthly life. </w:t>
      </w:r>
      <w:r w:rsidRPr="00BD1AC3">
        <w:rPr>
          <w:highlight w:val="cyan"/>
          <w:u w:val="single"/>
        </w:rPr>
        <w:t>Mass extinction</w:t>
      </w:r>
      <w:r w:rsidRPr="004E64EE">
        <w:rPr>
          <w:u w:val="single"/>
        </w:rPr>
        <w:t xml:space="preserve"> is not simply extinction (or death) writ large</w:t>
      </w:r>
      <w:r w:rsidRPr="004E64EE">
        <w:rPr>
          <w:sz w:val="16"/>
        </w:rPr>
        <w:t xml:space="preserve">: </w:t>
      </w:r>
      <w:r w:rsidRPr="004E64EE">
        <w:rPr>
          <w:rStyle w:val="Emphasis"/>
        </w:rPr>
        <w:t xml:space="preserve">it </w:t>
      </w:r>
      <w:r w:rsidRPr="00BD1AC3">
        <w:rPr>
          <w:rStyle w:val="Emphasis"/>
          <w:highlight w:val="cyan"/>
        </w:rPr>
        <w:t>is a qualitatively different</w:t>
      </w:r>
      <w:r w:rsidRPr="004E64EE">
        <w:rPr>
          <w:rStyle w:val="Emphasis"/>
        </w:rPr>
        <w:t xml:space="preserve"> </w:t>
      </w:r>
      <w:r w:rsidRPr="00BD1AC3">
        <w:rPr>
          <w:rStyle w:val="Emphasis"/>
          <w:highlight w:val="cyan"/>
        </w:rPr>
        <w:t>phenomena that demands its own ethical categories</w:t>
      </w:r>
      <w:r w:rsidRPr="004E64EE">
        <w:rPr>
          <w:rStyle w:val="Emphasis"/>
        </w:rPr>
        <w:t>.</w:t>
      </w:r>
      <w:r w:rsidRPr="004E64EE">
        <w:rPr>
          <w:sz w:val="16"/>
        </w:rPr>
        <w:t xml:space="preserve"> </w:t>
      </w:r>
      <w:r w:rsidRPr="004E64EE">
        <w:rPr>
          <w:u w:val="single"/>
        </w:rPr>
        <w:t>It cannot be grasped by aggregating species extinctions,</w:t>
      </w:r>
      <w:r w:rsidRPr="004E64EE">
        <w:rPr>
          <w:sz w:val="16"/>
        </w:rPr>
        <w:t xml:space="preserve"> let alone the deaths of individual organisms. </w:t>
      </w:r>
      <w:r w:rsidRPr="00BD1AC3">
        <w:rPr>
          <w:highlight w:val="cyan"/>
          <w:u w:val="single"/>
        </w:rPr>
        <w:t>Not only does it erase</w:t>
      </w:r>
      <w:r w:rsidRPr="004E64EE">
        <w:rPr>
          <w:u w:val="single"/>
        </w:rPr>
        <w:t xml:space="preserve"> diverse, irreplaceable </w:t>
      </w:r>
      <w:r w:rsidRPr="00BD1AC3">
        <w:rPr>
          <w:highlight w:val="cyan"/>
          <w:u w:val="single"/>
        </w:rPr>
        <w:t>life</w:t>
      </w:r>
      <w:r w:rsidRPr="004E64EE">
        <w:rPr>
          <w:u w:val="single"/>
        </w:rPr>
        <w:t xml:space="preserve"> forms</w:t>
      </w:r>
      <w:r w:rsidRPr="004E64EE">
        <w:rPr>
          <w:sz w:val="16"/>
        </w:rPr>
        <w:t xml:space="preserve">, </w:t>
      </w:r>
      <w:r w:rsidRPr="00BD1AC3">
        <w:rPr>
          <w:highlight w:val="cyan"/>
          <w:u w:val="single"/>
        </w:rPr>
        <w:t>their</w:t>
      </w:r>
      <w:r w:rsidRPr="004E64EE">
        <w:rPr>
          <w:u w:val="single"/>
        </w:rPr>
        <w:t xml:space="preserve"> </w:t>
      </w:r>
      <w:r w:rsidRPr="004E64EE">
        <w:rPr>
          <w:rStyle w:val="Emphasis"/>
        </w:rPr>
        <w:t xml:space="preserve">unique </w:t>
      </w:r>
      <w:proofErr w:type="gramStart"/>
      <w:r w:rsidRPr="00BD1AC3">
        <w:rPr>
          <w:rStyle w:val="Emphasis"/>
          <w:highlight w:val="cyan"/>
        </w:rPr>
        <w:t>histories</w:t>
      </w:r>
      <w:proofErr w:type="gramEnd"/>
      <w:r w:rsidRPr="00BD1AC3">
        <w:rPr>
          <w:highlight w:val="cyan"/>
          <w:u w:val="single"/>
        </w:rPr>
        <w:t xml:space="preserve"> and</w:t>
      </w:r>
      <w:r w:rsidRPr="004E64EE">
        <w:rPr>
          <w:u w:val="single"/>
        </w:rPr>
        <w:t xml:space="preserve"> </w:t>
      </w:r>
      <w:r w:rsidRPr="004E64EE">
        <w:rPr>
          <w:rStyle w:val="Emphasis"/>
        </w:rPr>
        <w:t xml:space="preserve">open-ended </w:t>
      </w:r>
      <w:r w:rsidRPr="00BD1AC3">
        <w:rPr>
          <w:rStyle w:val="Emphasis"/>
          <w:highlight w:val="cyan"/>
        </w:rPr>
        <w:t>possibilities</w:t>
      </w:r>
      <w:r w:rsidRPr="00BD1AC3">
        <w:rPr>
          <w:highlight w:val="cyan"/>
          <w:u w:val="single"/>
        </w:rPr>
        <w:t xml:space="preserve">, but it </w:t>
      </w:r>
      <w:r w:rsidRPr="00BD1AC3">
        <w:rPr>
          <w:rStyle w:val="Emphasis"/>
          <w:highlight w:val="cyan"/>
        </w:rPr>
        <w:t>threatens the ontological conditions of</w:t>
      </w:r>
      <w:r w:rsidRPr="004E64EE">
        <w:rPr>
          <w:rStyle w:val="Emphasis"/>
        </w:rPr>
        <w:t xml:space="preserve"> Earthly </w:t>
      </w:r>
      <w:r w:rsidRPr="00BD1AC3">
        <w:rPr>
          <w:rStyle w:val="Emphasis"/>
          <w:highlight w:val="cyan"/>
        </w:rPr>
        <w:t>life</w:t>
      </w:r>
      <w:r w:rsidRPr="004E64EE">
        <w:rPr>
          <w:u w:val="single"/>
        </w:rPr>
        <w:t>.</w:t>
      </w:r>
    </w:p>
    <w:p w14:paraId="29322058" w14:textId="77777777" w:rsidR="00A20746" w:rsidRPr="004E64EE" w:rsidRDefault="00A20746" w:rsidP="00A20746">
      <w:pPr>
        <w:rPr>
          <w:u w:val="single"/>
        </w:rPr>
      </w:pPr>
      <w:r w:rsidRPr="004E64EE">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E64EE">
        <w:rPr>
          <w:u w:val="single"/>
        </w:rPr>
        <w:t>Cold-War era concepts such as ‘nuclear winter’ and ‘omnicide’ gesture towards harms massive in their scale and moral horror</w:t>
      </w:r>
      <w:r w:rsidRPr="004E64EE">
        <w:rPr>
          <w:sz w:val="16"/>
        </w:rPr>
        <w:t xml:space="preserve">. However, </w:t>
      </w:r>
      <w:r w:rsidRPr="004E64EE">
        <w:rPr>
          <w:u w:val="single"/>
        </w:rPr>
        <w:t xml:space="preserve">they are asymptotic: </w:t>
      </w:r>
      <w:r w:rsidRPr="00BD1AC3">
        <w:rPr>
          <w:highlight w:val="cyan"/>
          <w:u w:val="single"/>
        </w:rPr>
        <w:t>they imagine</w:t>
      </w:r>
      <w:r w:rsidRPr="004E64EE">
        <w:rPr>
          <w:u w:val="single"/>
        </w:rPr>
        <w:t xml:space="preserve"> nightmares of </w:t>
      </w:r>
      <w:r w:rsidRPr="00BD1AC3">
        <w:rPr>
          <w:highlight w:val="cyan"/>
          <w:u w:val="single"/>
        </w:rPr>
        <w:t>a</w:t>
      </w:r>
      <w:r w:rsidRPr="004E64EE">
        <w:rPr>
          <w:u w:val="single"/>
        </w:rPr>
        <w:t xml:space="preserve"> severely </w:t>
      </w:r>
      <w:r w:rsidRPr="00BD1AC3">
        <w:rPr>
          <w:highlight w:val="cyan"/>
          <w:u w:val="single"/>
        </w:rPr>
        <w:t>denuded planet</w:t>
      </w:r>
      <w:r w:rsidRPr="004E64EE">
        <w:rPr>
          <w:u w:val="single"/>
        </w:rPr>
        <w:t xml:space="preserve">, yet they do </w:t>
      </w:r>
      <w:r w:rsidRPr="00BD1AC3">
        <w:rPr>
          <w:highlight w:val="cyan"/>
          <w:u w:val="single"/>
        </w:rPr>
        <w:t>not</w:t>
      </w:r>
      <w:r w:rsidRPr="004E64EE">
        <w:rPr>
          <w:u w:val="single"/>
        </w:rPr>
        <w:t xml:space="preserve"> contemplate </w:t>
      </w:r>
      <w:r w:rsidRPr="00BD1AC3">
        <w:rPr>
          <w:highlight w:val="cyan"/>
          <w:u w:val="single"/>
        </w:rPr>
        <w:t xml:space="preserve">the </w:t>
      </w:r>
      <w:r w:rsidRPr="00BD1AC3">
        <w:rPr>
          <w:rStyle w:val="Emphasis"/>
          <w:highlight w:val="cyan"/>
        </w:rPr>
        <w:t>comprehensive negation</w:t>
      </w:r>
      <w:r w:rsidRPr="004E64EE">
        <w:rPr>
          <w:u w:val="single"/>
        </w:rPr>
        <w:t xml:space="preserve"> that a </w:t>
      </w:r>
      <w:r w:rsidRPr="00BD1AC3">
        <w:rPr>
          <w:highlight w:val="cyan"/>
          <w:u w:val="single"/>
        </w:rPr>
        <w:t>mass extinction</w:t>
      </w:r>
      <w:r w:rsidRPr="004E64EE">
        <w:rPr>
          <w:u w:val="single"/>
        </w:rPr>
        <w:t xml:space="preserve"> event </w:t>
      </w:r>
      <w:r w:rsidRPr="00BD1AC3">
        <w:rPr>
          <w:highlight w:val="cyan"/>
          <w:u w:val="single"/>
        </w:rPr>
        <w:t>entails</w:t>
      </w:r>
      <w:r w:rsidRPr="004E64EE">
        <w:rPr>
          <w:u w:val="single"/>
        </w:rPr>
        <w:t>.</w:t>
      </w:r>
      <w:r w:rsidRPr="004E64EE">
        <w:rPr>
          <w:sz w:val="16"/>
        </w:rPr>
        <w:t xml:space="preserve"> In contemporary IR discourses, where it appears at all, extinction is treated as a problem of scientific management and biopolitical control aimed at securing existing human lifestyles.63 Once again, </w:t>
      </w:r>
      <w:r w:rsidRPr="00BD1AC3">
        <w:rPr>
          <w:highlight w:val="cyan"/>
          <w:u w:val="single"/>
        </w:rPr>
        <w:t>this</w:t>
      </w:r>
      <w:r w:rsidRPr="004E64EE">
        <w:rPr>
          <w:u w:val="single"/>
        </w:rPr>
        <w:t xml:space="preserve"> approach </w:t>
      </w:r>
      <w:r w:rsidRPr="00BD1AC3">
        <w:rPr>
          <w:highlight w:val="cyan"/>
          <w:u w:val="single"/>
        </w:rPr>
        <w:t xml:space="preserve">fails to </w:t>
      </w:r>
      <w:proofErr w:type="spellStart"/>
      <w:r w:rsidRPr="00BD1AC3">
        <w:rPr>
          <w:highlight w:val="cyan"/>
          <w:u w:val="single"/>
        </w:rPr>
        <w:t>recognise</w:t>
      </w:r>
      <w:proofErr w:type="spellEnd"/>
      <w:r w:rsidRPr="00BD1AC3">
        <w:rPr>
          <w:highlight w:val="cyan"/>
          <w:u w:val="single"/>
        </w:rPr>
        <w:t xml:space="preserve"> the reality</w:t>
      </w:r>
      <w:r w:rsidRPr="004E64EE">
        <w:rPr>
          <w:u w:val="single"/>
        </w:rPr>
        <w:t xml:space="preserve"> of extinction, </w:t>
      </w:r>
      <w:r w:rsidRPr="00BD1AC3">
        <w:rPr>
          <w:highlight w:val="cyan"/>
          <w:u w:val="single"/>
        </w:rPr>
        <w:t xml:space="preserve">which is a </w:t>
      </w:r>
      <w:r w:rsidRPr="00BD1AC3">
        <w:rPr>
          <w:rStyle w:val="Emphasis"/>
          <w:highlight w:val="cyan"/>
        </w:rPr>
        <w:t>matter of being and nonbeing</w:t>
      </w:r>
      <w:r w:rsidRPr="00BD1AC3">
        <w:rPr>
          <w:highlight w:val="cyan"/>
          <w:u w:val="single"/>
        </w:rPr>
        <w:t>, not one of life and death</w:t>
      </w:r>
      <w:r w:rsidRPr="004E64EE">
        <w:rPr>
          <w:u w:val="single"/>
        </w:rPr>
        <w:t xml:space="preserve"> processes.</w:t>
      </w:r>
    </w:p>
    <w:p w14:paraId="030F90DC" w14:textId="77777777" w:rsidR="00A20746" w:rsidRPr="004E64EE" w:rsidRDefault="00A20746" w:rsidP="00A20746">
      <w:pPr>
        <w:rPr>
          <w:sz w:val="16"/>
        </w:rPr>
      </w:pPr>
      <w:r w:rsidRPr="004E64EE">
        <w:rPr>
          <w:u w:val="single"/>
        </w:rPr>
        <w:t>Confronting the enormity of a possible mass extinction event requires a total overhaul of human perceptions of what is at stake in the disruption of the conditions of Earthly life. The question of what is ‘lost’ in extinction has</w:t>
      </w:r>
      <w:r w:rsidRPr="004E64EE">
        <w:rPr>
          <w:sz w:val="16"/>
        </w:rPr>
        <w:t xml:space="preserve">, since the inception of the concept of ‘conservation’, </w:t>
      </w:r>
      <w:r w:rsidRPr="004E64EE">
        <w:rPr>
          <w:u w:val="single"/>
        </w:rPr>
        <w:t>been addressed in terms of financial cost</w:t>
      </w:r>
      <w:r w:rsidRPr="004E64EE">
        <w:rPr>
          <w:sz w:val="16"/>
        </w:rPr>
        <w:t xml:space="preserve"> and economic liabilities.64 Beyond reducing life to forms to capital, currencies and financial instruments, the dominant neoliberal political economy of conservation imposes a </w:t>
      </w:r>
      <w:proofErr w:type="spellStart"/>
      <w:r w:rsidRPr="004E64EE">
        <w:rPr>
          <w:sz w:val="16"/>
        </w:rPr>
        <w:t>homogenising</w:t>
      </w:r>
      <w:proofErr w:type="spellEnd"/>
      <w:r w:rsidRPr="004E64EE">
        <w:rPr>
          <w:sz w:val="16"/>
        </w:rPr>
        <w:t xml:space="preserve">, Western secular worldview on a planetary phenomenon. </w:t>
      </w:r>
      <w:r w:rsidRPr="004E64EE">
        <w:rPr>
          <w:u w:val="single"/>
        </w:rPr>
        <w:t xml:space="preserve">Yet the </w:t>
      </w:r>
      <w:r w:rsidRPr="004E64EE">
        <w:rPr>
          <w:rStyle w:val="Emphasis"/>
        </w:rPr>
        <w:t>enormity, complexity, and scale</w:t>
      </w:r>
      <w:r w:rsidRPr="004E64EE">
        <w:rPr>
          <w:u w:val="single"/>
        </w:rPr>
        <w:t xml:space="preserve"> of mass extinction is so huge that humans need to </w:t>
      </w:r>
      <w:r w:rsidRPr="004E64EE">
        <w:rPr>
          <w:rStyle w:val="Emphasis"/>
        </w:rPr>
        <w:t xml:space="preserve">draw on every possible resource </w:t>
      </w:r>
      <w:proofErr w:type="gramStart"/>
      <w:r w:rsidRPr="004E64EE">
        <w:rPr>
          <w:rStyle w:val="Emphasis"/>
        </w:rPr>
        <w:t>in order to</w:t>
      </w:r>
      <w:proofErr w:type="gramEnd"/>
      <w:r w:rsidRPr="004E64EE">
        <w:rPr>
          <w:rStyle w:val="Emphasis"/>
        </w:rPr>
        <w:t xml:space="preserve"> find ways of responding</w:t>
      </w:r>
      <w:r w:rsidRPr="004E64EE">
        <w:rPr>
          <w:u w:val="single"/>
        </w:rPr>
        <w:t>.</w:t>
      </w:r>
      <w:r w:rsidRPr="004E64EE">
        <w:rPr>
          <w:sz w:val="16"/>
        </w:rPr>
        <w:t xml:space="preserve"> This means that they need to </w:t>
      </w:r>
      <w:proofErr w:type="spellStart"/>
      <w:r w:rsidRPr="004E64EE">
        <w:rPr>
          <w:sz w:val="16"/>
        </w:rPr>
        <w:t>mobilise</w:t>
      </w:r>
      <w:proofErr w:type="spellEnd"/>
      <w:r w:rsidRPr="004E64EE">
        <w:rPr>
          <w:sz w:val="16"/>
        </w:rPr>
        <w:t xml:space="preserve"> multiple worldviews and lifeways – including those emerging from indigenous and </w:t>
      </w:r>
      <w:proofErr w:type="spellStart"/>
      <w:r w:rsidRPr="004E64EE">
        <w:rPr>
          <w:sz w:val="16"/>
        </w:rPr>
        <w:t>marginalised</w:t>
      </w:r>
      <w:proofErr w:type="spellEnd"/>
      <w:r w:rsidRPr="004E64EE">
        <w:rPr>
          <w:sz w:val="16"/>
        </w:rPr>
        <w:t xml:space="preserve"> cosmologies. Above all, </w:t>
      </w:r>
      <w:r w:rsidRPr="004E64EE">
        <w:rPr>
          <w:u w:val="single"/>
        </w:rPr>
        <w:t xml:space="preserve">it is crucial and urgent to </w:t>
      </w:r>
      <w:proofErr w:type="spellStart"/>
      <w:r w:rsidRPr="004E64EE">
        <w:rPr>
          <w:u w:val="single"/>
        </w:rPr>
        <w:t>realise</w:t>
      </w:r>
      <w:proofErr w:type="spellEnd"/>
      <w:r w:rsidRPr="004E64EE">
        <w:rPr>
          <w:u w:val="single"/>
        </w:rPr>
        <w:t xml:space="preserve"> that extinction is a </w:t>
      </w:r>
      <w:r w:rsidRPr="004E64EE">
        <w:rPr>
          <w:rStyle w:val="Emphasis"/>
        </w:rPr>
        <w:t>matter of global ethics</w:t>
      </w:r>
      <w:r w:rsidRPr="004E64EE">
        <w:rPr>
          <w:sz w:val="16"/>
        </w:rPr>
        <w:t xml:space="preserve">. </w:t>
      </w:r>
      <w:r w:rsidRPr="004E64EE">
        <w:rPr>
          <w:u w:val="single"/>
        </w:rPr>
        <w:t xml:space="preserve">It is not simply an issue of management or security, or even of </w:t>
      </w:r>
      <w:proofErr w:type="gramStart"/>
      <w:r w:rsidRPr="004E64EE">
        <w:rPr>
          <w:u w:val="single"/>
        </w:rPr>
        <w:t>particular visions</w:t>
      </w:r>
      <w:proofErr w:type="gramEnd"/>
      <w:r w:rsidRPr="004E64EE">
        <w:rPr>
          <w:u w:val="single"/>
        </w:rPr>
        <w:t xml:space="preserve"> of the good life</w:t>
      </w:r>
      <w:r w:rsidRPr="004E64EE">
        <w:rPr>
          <w:sz w:val="16"/>
        </w:rPr>
        <w:t xml:space="preserve">. </w:t>
      </w:r>
      <w:r w:rsidRPr="004E64EE">
        <w:rPr>
          <w:u w:val="single"/>
        </w:rPr>
        <w:t>Instead, it is about staking a claim as to the goodness of life itself. If it does not fit within the existing parameters of global ethics, then it is these boundaries that need to change</w:t>
      </w:r>
      <w:r w:rsidRPr="004E64EE">
        <w:rPr>
          <w:sz w:val="16"/>
        </w:rPr>
        <w:t>.</w:t>
      </w:r>
    </w:p>
    <w:p w14:paraId="073506F1" w14:textId="77777777" w:rsidR="00A20746" w:rsidRPr="004E64EE" w:rsidRDefault="00A20746" w:rsidP="00A20746">
      <w:pPr>
        <w:rPr>
          <w:sz w:val="16"/>
        </w:rPr>
      </w:pPr>
      <w:r w:rsidRPr="004E64EE">
        <w:rPr>
          <w:sz w:val="16"/>
        </w:rPr>
        <w:t xml:space="preserve">9. An Earth-worldly politics. Humans are worldly – that is, we are fundamentally </w:t>
      </w:r>
      <w:proofErr w:type="spellStart"/>
      <w:r w:rsidRPr="004E64EE">
        <w:rPr>
          <w:sz w:val="16"/>
        </w:rPr>
        <w:t>worldforming</w:t>
      </w:r>
      <w:proofErr w:type="spellEnd"/>
      <w:r w:rsidRPr="004E64EE">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4E64EE">
        <w:rPr>
          <w:sz w:val="16"/>
        </w:rPr>
        <w:t>instrumentalised</w:t>
      </w:r>
      <w:proofErr w:type="spellEnd"/>
      <w:r w:rsidRPr="004E64EE">
        <w:rPr>
          <w:sz w:val="16"/>
        </w:rPr>
        <w:t xml:space="preserve"> and englobed.65 Rather, it is a complex of worlds that we share, co-constitute, create, </w:t>
      </w:r>
      <w:proofErr w:type="gramStart"/>
      <w:r w:rsidRPr="004E64EE">
        <w:rPr>
          <w:sz w:val="16"/>
        </w:rPr>
        <w:t>destroy</w:t>
      </w:r>
      <w:proofErr w:type="gramEnd"/>
      <w:r w:rsidRPr="004E64EE">
        <w:rPr>
          <w:sz w:val="16"/>
        </w:rPr>
        <w:t xml:space="preserve"> and inhabit with countless other life forms and beings.</w:t>
      </w:r>
    </w:p>
    <w:p w14:paraId="1857F5D1" w14:textId="77777777" w:rsidR="00A20746" w:rsidRPr="004E64EE" w:rsidRDefault="00A20746" w:rsidP="00A20746">
      <w:pPr>
        <w:rPr>
          <w:u w:val="single"/>
        </w:rPr>
      </w:pPr>
      <w:r w:rsidRPr="004E64EE">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4E64EE">
        <w:rPr>
          <w:sz w:val="16"/>
        </w:rPr>
        <w:t>economic</w:t>
      </w:r>
      <w:proofErr w:type="gramEnd"/>
      <w:r w:rsidRPr="004E64EE">
        <w:rPr>
          <w:sz w:val="16"/>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E64EE">
        <w:rPr>
          <w:u w:val="single"/>
        </w:rPr>
        <w:t>we can and should reframe it as authors like Karen Barad</w:t>
      </w:r>
      <w:r w:rsidRPr="004E64EE">
        <w:rPr>
          <w:sz w:val="16"/>
        </w:rPr>
        <w:t xml:space="preserve">67 and Donna Haraway68 have done. To them and many others, </w:t>
      </w:r>
      <w:r w:rsidRPr="004E64EE">
        <w:rPr>
          <w:u w:val="single"/>
        </w:rPr>
        <w:t>‘entanglement’ is a radical, indeed fundamental condition of being-with,</w:t>
      </w:r>
      <w:r w:rsidRPr="004E64EE">
        <w:rPr>
          <w:sz w:val="16"/>
        </w:rPr>
        <w:t xml:space="preserve"> or, as Jean-Luc Nancy puts it, ‘being singular plural’.69 </w:t>
      </w:r>
      <w:r w:rsidRPr="004E64EE">
        <w:rPr>
          <w:u w:val="single"/>
        </w:rPr>
        <w:t xml:space="preserve">This means that no being is truly autonomous or separate, whether at the scale of international politics or of quantum physics. </w:t>
      </w:r>
      <w:r w:rsidRPr="004E64EE">
        <w:rPr>
          <w:sz w:val="16"/>
        </w:rPr>
        <w:t xml:space="preserve">World itself is singular plural: what humans tend to refer to as ‘the’ world is </w:t>
      </w:r>
      <w:proofErr w:type="gramStart"/>
      <w:r w:rsidRPr="004E64EE">
        <w:rPr>
          <w:sz w:val="16"/>
        </w:rPr>
        <w:t>actually a</w:t>
      </w:r>
      <w:proofErr w:type="gramEnd"/>
      <w:r w:rsidRPr="004E64EE">
        <w:rPr>
          <w:sz w:val="16"/>
        </w:rPr>
        <w:t xml:space="preserve"> multiplicity of worlds at various scales that intersect, overlap, conflict, emerge as they surge across the Earth. </w:t>
      </w:r>
      <w:r w:rsidRPr="004E64EE">
        <w:rPr>
          <w:u w:val="single"/>
        </w:rPr>
        <w:t>World emerges from the poetics of existence, the collision of energy and matter, the tumult of agencies, the fusion and diffusion of bonds.</w:t>
      </w:r>
    </w:p>
    <w:p w14:paraId="017E081F" w14:textId="77777777" w:rsidR="00A20746" w:rsidRPr="004E64EE" w:rsidRDefault="00A20746" w:rsidP="00A20746">
      <w:pPr>
        <w:rPr>
          <w:b/>
          <w:iCs/>
          <w:u w:val="single"/>
        </w:rPr>
      </w:pPr>
      <w:r w:rsidRPr="00BD1AC3">
        <w:rPr>
          <w:highlight w:val="cyan"/>
          <w:u w:val="single"/>
        </w:rPr>
        <w:t>Worlds erupt from</w:t>
      </w:r>
      <w:r w:rsidRPr="004E64EE">
        <w:rPr>
          <w:u w:val="single"/>
        </w:rPr>
        <w:t xml:space="preserve">, and consist in, </w:t>
      </w:r>
      <w:r w:rsidRPr="00BD1AC3">
        <w:rPr>
          <w:highlight w:val="cyan"/>
          <w:u w:val="single"/>
        </w:rPr>
        <w:t xml:space="preserve">the intersection of </w:t>
      </w:r>
      <w:r w:rsidRPr="00BD1AC3">
        <w:rPr>
          <w:rStyle w:val="Emphasis"/>
          <w:highlight w:val="cyan"/>
        </w:rPr>
        <w:t>diverse forms of being</w:t>
      </w:r>
      <w:r w:rsidRPr="004E64EE">
        <w:rPr>
          <w:sz w:val="16"/>
        </w:rPr>
        <w:t xml:space="preserve"> – material and intangible, organic and inorganic, ‘living’ and ‘nonliving’. </w:t>
      </w:r>
      <w:r w:rsidRPr="004E64EE">
        <w:rPr>
          <w:u w:val="single"/>
        </w:rPr>
        <w:t xml:space="preserve">Because of the tumultuousness of the Earth with which </w:t>
      </w:r>
      <w:r w:rsidRPr="00BD1AC3">
        <w:rPr>
          <w:highlight w:val="cyan"/>
          <w:u w:val="single"/>
        </w:rPr>
        <w:t>they are entangled</w:t>
      </w:r>
      <w:r w:rsidRPr="004E64EE">
        <w:rPr>
          <w:u w:val="single"/>
        </w:rPr>
        <w:t>,</w:t>
      </w:r>
      <w:r w:rsidRPr="004E64EE">
        <w:rPr>
          <w:sz w:val="16"/>
        </w:rPr>
        <w:t xml:space="preserve"> ‘</w:t>
      </w:r>
      <w:r w:rsidRPr="004E64EE">
        <w:rPr>
          <w:rStyle w:val="Emphasis"/>
        </w:rPr>
        <w:t xml:space="preserve">worlds’ are </w:t>
      </w:r>
      <w:r w:rsidRPr="00BD1AC3">
        <w:rPr>
          <w:rStyle w:val="Emphasis"/>
          <w:highlight w:val="cyan"/>
        </w:rPr>
        <w:t>not static,</w:t>
      </w:r>
      <w:r w:rsidRPr="004E64EE">
        <w:rPr>
          <w:rStyle w:val="Emphasis"/>
        </w:rPr>
        <w:t xml:space="preserve"> rigid </w:t>
      </w:r>
      <w:r w:rsidRPr="00BD1AC3">
        <w:rPr>
          <w:rStyle w:val="Emphasis"/>
          <w:highlight w:val="cyan"/>
        </w:rPr>
        <w:t>or permanent. They are permeable and fluid</w:t>
      </w:r>
      <w:r w:rsidRPr="004E64EE">
        <w:rPr>
          <w:sz w:val="16"/>
        </w:rPr>
        <w:t xml:space="preserve">. </w:t>
      </w:r>
      <w:r w:rsidRPr="004E64EE">
        <w:rPr>
          <w:u w:val="single"/>
        </w:rPr>
        <w:t xml:space="preserve">They can be </w:t>
      </w:r>
      <w:r w:rsidRPr="004E64EE">
        <w:rPr>
          <w:rStyle w:val="Emphasis"/>
        </w:rPr>
        <w:t>created</w:t>
      </w:r>
      <w:r w:rsidRPr="004E64EE">
        <w:rPr>
          <w:u w:val="single"/>
        </w:rPr>
        <w:t xml:space="preserve">, </w:t>
      </w:r>
      <w:r w:rsidRPr="004E64EE">
        <w:rPr>
          <w:rStyle w:val="Emphasis"/>
        </w:rPr>
        <w:t>modified</w:t>
      </w:r>
      <w:r w:rsidRPr="004E64EE">
        <w:rPr>
          <w:sz w:val="16"/>
        </w:rPr>
        <w:t xml:space="preserve"> </w:t>
      </w:r>
      <w:r w:rsidRPr="004E64EE">
        <w:rPr>
          <w:u w:val="single"/>
        </w:rPr>
        <w:t xml:space="preserve">– and, of course, destroyed. </w:t>
      </w:r>
      <w:r w:rsidRPr="00BD1AC3">
        <w:rPr>
          <w:highlight w:val="cyan"/>
          <w:u w:val="single"/>
        </w:rPr>
        <w:t>Concepts of violence</w:t>
      </w:r>
      <w:r w:rsidRPr="004E64EE">
        <w:rPr>
          <w:u w:val="single"/>
        </w:rPr>
        <w:t xml:space="preserve">, harm and (in)security </w:t>
      </w:r>
      <w:r w:rsidRPr="00BD1AC3">
        <w:rPr>
          <w:highlight w:val="cyan"/>
          <w:u w:val="single"/>
        </w:rPr>
        <w:t>that focus only on humans ignore</w:t>
      </w:r>
      <w:r w:rsidRPr="004E64EE">
        <w:rPr>
          <w:u w:val="single"/>
        </w:rPr>
        <w:t xml:space="preserve"> at their peril </w:t>
      </w:r>
      <w:r w:rsidRPr="00BD1AC3">
        <w:rPr>
          <w:highlight w:val="cyan"/>
          <w:u w:val="single"/>
        </w:rPr>
        <w:t>the destruction</w:t>
      </w:r>
      <w:r w:rsidRPr="004E64EE">
        <w:rPr>
          <w:u w:val="single"/>
        </w:rPr>
        <w:t xml:space="preserve"> and severance of worlds,</w:t>
      </w:r>
      <w:r w:rsidRPr="004E64EE">
        <w:rPr>
          <w:sz w:val="16"/>
        </w:rPr>
        <w:t xml:space="preserve">70 </w:t>
      </w:r>
      <w:r w:rsidRPr="00BD1AC3">
        <w:rPr>
          <w:rStyle w:val="Emphasis"/>
          <w:highlight w:val="cyan"/>
        </w:rPr>
        <w:t>which undermines the conditions of plurality that enables life</w:t>
      </w:r>
      <w:r w:rsidRPr="004E64EE">
        <w:rPr>
          <w:rStyle w:val="Emphasis"/>
        </w:rPr>
        <w:t xml:space="preserve"> on Earth </w:t>
      </w:r>
      <w:r w:rsidRPr="00BD1AC3">
        <w:rPr>
          <w:rStyle w:val="Emphasis"/>
          <w:highlight w:val="cyan"/>
        </w:rPr>
        <w:t>to thrive</w:t>
      </w:r>
      <w:r w:rsidRPr="004E64EE">
        <w:rPr>
          <w:rStyle w:val="Emphasis"/>
        </w:rPr>
        <w:t>.</w:t>
      </w:r>
    </w:p>
    <w:p w14:paraId="5B0A3024" w14:textId="77777777" w:rsidR="00A20746" w:rsidRPr="004E64EE" w:rsidRDefault="00A20746" w:rsidP="00A20746">
      <w:pPr>
        <w:pStyle w:val="Heading4"/>
      </w:pPr>
      <w:r w:rsidRPr="004E64EE">
        <w:t xml:space="preserve">Util is lexically prior – </w:t>
      </w:r>
      <w:proofErr w:type="gramStart"/>
      <w:r w:rsidRPr="004E64EE">
        <w:t>in order for</w:t>
      </w:r>
      <w:proofErr w:type="gramEnd"/>
      <w:r w:rsidRPr="004E64EE">
        <w:t xml:space="preserve"> agents to be able to engage in complex moral deliberations they must first be safe and not in danger of death – that means materially reducing violence outweighs. </w:t>
      </w:r>
    </w:p>
    <w:p w14:paraId="30E5B0FB" w14:textId="77777777" w:rsidR="00A20746" w:rsidRPr="004E64EE" w:rsidRDefault="00A20746" w:rsidP="00A20746">
      <w:pPr>
        <w:pStyle w:val="Heading4"/>
      </w:pPr>
      <w:r w:rsidRPr="004E64EE">
        <w:t>Actor specificity – side constraints make action impossible because government policies always require trade-offs and involve the actions of multiple agents with conflicting moral obligations—the way to resolve those conflicts is by benefiting everyone. Different agents have different ethical obligations – even if they win a theory of personal moral imperatives its fundamentally different then the states obligations.</w:t>
      </w:r>
    </w:p>
    <w:p w14:paraId="76C356FC" w14:textId="77777777" w:rsidR="00A20746" w:rsidRPr="004E64EE" w:rsidRDefault="00A20746" w:rsidP="00A20746">
      <w:pPr>
        <w:pStyle w:val="Heading4"/>
      </w:pPr>
      <w:r w:rsidRPr="004E64EE">
        <w:t xml:space="preserve">No intent-foresight distinction – foreseeable consequences of an action are intrinsic to an action – </w:t>
      </w:r>
      <w:proofErr w:type="gramStart"/>
      <w:r w:rsidRPr="004E64EE">
        <w:t>i.e.</w:t>
      </w:r>
      <w:proofErr w:type="gramEnd"/>
      <w:r w:rsidRPr="004E64EE">
        <w:t xml:space="preserve"> if I give an apple to you knowing its rotten then I’m responsible for you getting sick because I knew the consequences would happen and therefore intended them to happen. That means that voting neg despite foreseeing the consequences of the affirmative is intrinsically bad.</w:t>
      </w:r>
    </w:p>
    <w:p w14:paraId="41E02A0B" w14:textId="77777777" w:rsidR="00A20746" w:rsidRDefault="00A20746" w:rsidP="00A20746"/>
    <w:p w14:paraId="2820802F" w14:textId="77777777" w:rsidR="00A20746" w:rsidRPr="00A20746" w:rsidRDefault="00A20746" w:rsidP="00A20746"/>
    <w:p w14:paraId="74B45AE5" w14:textId="12D7C7D9" w:rsidR="00506AD0" w:rsidRDefault="00506AD0" w:rsidP="00506AD0">
      <w:pPr>
        <w:pStyle w:val="Heading3"/>
      </w:pPr>
      <w:r>
        <w:t xml:space="preserve">At </w:t>
      </w:r>
      <w:proofErr w:type="spellStart"/>
      <w:r>
        <w:t>underview</w:t>
      </w:r>
      <w:proofErr w:type="spellEnd"/>
    </w:p>
    <w:p w14:paraId="4365BCC9" w14:textId="77777777" w:rsidR="00506AD0" w:rsidRPr="00F55A85" w:rsidRDefault="00506AD0" w:rsidP="00506AD0">
      <w:pPr>
        <w:pStyle w:val="Heading4"/>
        <w:rPr>
          <w:rFonts w:asciiTheme="minorHAnsi" w:hAnsiTheme="minorHAnsi" w:cstheme="minorHAnsi"/>
        </w:rPr>
      </w:pPr>
      <w:r w:rsidRPr="00F55A85">
        <w:rPr>
          <w:rFonts w:asciiTheme="minorHAnsi" w:hAnsiTheme="minorHAnsi" w:cstheme="minorHAnsi"/>
        </w:rPr>
        <w:t xml:space="preserve">Reject 1AR theory- A] </w:t>
      </w:r>
      <w:proofErr w:type="gramStart"/>
      <w:r w:rsidRPr="00F55A85">
        <w:rPr>
          <w:rFonts w:asciiTheme="minorHAnsi" w:hAnsiTheme="minorHAnsi" w:cstheme="minorHAnsi"/>
        </w:rPr>
        <w:t>7-6 time</w:t>
      </w:r>
      <w:proofErr w:type="gramEnd"/>
      <w:r w:rsidRPr="00F55A85">
        <w:rPr>
          <w:rFonts w:asciiTheme="minorHAnsi" w:hAnsiTheme="minorHAnsi" w:cstheme="minorHAnsi"/>
        </w:rPr>
        <w:t xml:space="preserve"> skew means it’s endlessly </w:t>
      </w:r>
      <w:proofErr w:type="spellStart"/>
      <w:r w:rsidRPr="00F55A85">
        <w:rPr>
          <w:rFonts w:asciiTheme="minorHAnsi" w:hAnsiTheme="minorHAnsi" w:cstheme="minorHAnsi"/>
        </w:rPr>
        <w:t>aff</w:t>
      </w:r>
      <w:proofErr w:type="spellEnd"/>
      <w:r w:rsidRPr="00F55A85">
        <w:rPr>
          <w:rFonts w:asciiTheme="minorHAnsi" w:hAnsiTheme="minorHAnsi" w:cstheme="minorHAnsi"/>
        </w:rPr>
        <w:t xml:space="preserve"> biased B] I don’t have a 3nr which allows for endless extrapolation C] 1AR theory is skewed to the </w:t>
      </w:r>
      <w:proofErr w:type="spellStart"/>
      <w:r w:rsidRPr="00F55A85">
        <w:rPr>
          <w:rFonts w:asciiTheme="minorHAnsi" w:hAnsiTheme="minorHAnsi" w:cstheme="minorHAnsi"/>
        </w:rPr>
        <w:t>aff</w:t>
      </w:r>
      <w:proofErr w:type="spellEnd"/>
      <w:r w:rsidRPr="00F55A85">
        <w:rPr>
          <w:rFonts w:asciiTheme="minorHAnsi" w:hAnsiTheme="minorHAnsi" w:cstheme="minorHAnsi"/>
        </w:rPr>
        <w:t xml:space="preserve"> because they have a 2ar judge psychology warrant.</w:t>
      </w:r>
    </w:p>
    <w:p w14:paraId="31083EDE" w14:textId="77777777" w:rsidR="00506AD0" w:rsidRPr="00F55A85" w:rsidRDefault="00506AD0" w:rsidP="00506AD0">
      <w:pPr>
        <w:pStyle w:val="Heading4"/>
        <w:rPr>
          <w:rFonts w:asciiTheme="minorHAnsi" w:hAnsiTheme="minorHAnsi" w:cstheme="minorHAnsi"/>
        </w:rPr>
      </w:pPr>
      <w:r w:rsidRPr="00F55A85">
        <w:rPr>
          <w:rFonts w:asciiTheme="minorHAnsi" w:hAnsiTheme="minorHAnsi" w:cstheme="minorHAnsi"/>
        </w:rPr>
        <w:t xml:space="preserve">Reasonability on 1AR shells –it checks 2AR sandbagging by preventing </w:t>
      </w:r>
      <w:proofErr w:type="gramStart"/>
      <w:r w:rsidRPr="00F55A85">
        <w:rPr>
          <w:rFonts w:asciiTheme="minorHAnsi" w:hAnsiTheme="minorHAnsi" w:cstheme="minorHAnsi"/>
        </w:rPr>
        <w:t>really abusive</w:t>
      </w:r>
      <w:proofErr w:type="gramEnd"/>
      <w:r w:rsidRPr="00F55A85">
        <w:rPr>
          <w:rFonts w:asciiTheme="minorHAnsi" w:hAnsiTheme="minorHAnsi" w:cstheme="minorHAnsi"/>
        </w:rPr>
        <w:t xml:space="preserve"> 1NCs while still giving the 2N a chance. </w:t>
      </w:r>
    </w:p>
    <w:p w14:paraId="246087F1" w14:textId="77777777" w:rsidR="00506AD0" w:rsidRPr="00F55A85" w:rsidRDefault="00506AD0" w:rsidP="00506AD0">
      <w:pPr>
        <w:pStyle w:val="Heading4"/>
        <w:rPr>
          <w:rFonts w:asciiTheme="minorHAnsi" w:hAnsiTheme="minorHAnsi" w:cstheme="minorHAnsi"/>
        </w:rPr>
      </w:pPr>
      <w:r w:rsidRPr="00F55A85">
        <w:rPr>
          <w:rFonts w:asciiTheme="minorHAnsi" w:hAnsiTheme="minorHAnsi" w:cstheme="minorHAnsi"/>
        </w:rPr>
        <w:t xml:space="preserve">DTA on 1AR shells - They can blow up a </w:t>
      </w:r>
      <w:proofErr w:type="spellStart"/>
      <w:r w:rsidRPr="00F55A85">
        <w:rPr>
          <w:rFonts w:asciiTheme="minorHAnsi" w:hAnsiTheme="minorHAnsi" w:cstheme="minorHAnsi"/>
        </w:rPr>
        <w:t>blippy</w:t>
      </w:r>
      <w:proofErr w:type="spellEnd"/>
      <w:r w:rsidRPr="00F55A85">
        <w:rPr>
          <w:rFonts w:asciiTheme="minorHAnsi" w:hAnsiTheme="minorHAnsi" w:cstheme="minorHAnsi"/>
        </w:rPr>
        <w:t xml:space="preserve"> 20 second shell to 3 min of the 2AR while I </w:t>
      </w:r>
      <w:proofErr w:type="gramStart"/>
      <w:r w:rsidRPr="00F55A85">
        <w:rPr>
          <w:rFonts w:asciiTheme="minorHAnsi" w:hAnsiTheme="minorHAnsi" w:cstheme="minorHAnsi"/>
        </w:rPr>
        <w:t>have to</w:t>
      </w:r>
      <w:proofErr w:type="gramEnd"/>
      <w:r w:rsidRPr="00F55A85">
        <w:rPr>
          <w:rFonts w:asciiTheme="minorHAnsi" w:hAnsiTheme="minorHAnsi" w:cstheme="minorHAnsi"/>
        </w:rPr>
        <w:t xml:space="preserve"> split my time and can’t preempt 2AR spin which necessitates judge intervention </w:t>
      </w:r>
    </w:p>
    <w:p w14:paraId="7B1A84CE" w14:textId="77777777" w:rsidR="00506AD0" w:rsidRPr="00506AD0" w:rsidRDefault="00506AD0" w:rsidP="00506AD0"/>
    <w:p w14:paraId="1CBFCAFB" w14:textId="466D932F" w:rsidR="00A20746" w:rsidRDefault="00BD1AC3" w:rsidP="00A20746">
      <w:pPr>
        <w:pStyle w:val="Heading3"/>
      </w:pPr>
      <w:r>
        <w:t>C</w:t>
      </w:r>
      <w:r w:rsidR="00A20746">
        <w:t>ase</w:t>
      </w:r>
    </w:p>
    <w:p w14:paraId="341B5110" w14:textId="0D857A02" w:rsidR="00BD1AC3" w:rsidRPr="00BD1AC3" w:rsidRDefault="00BD1AC3" w:rsidP="00BD1AC3">
      <w:pPr>
        <w:pStyle w:val="Heading4"/>
      </w:pPr>
      <w:r>
        <w:t>There’s no warranted explanation of how neoliberalism causes extinction</w:t>
      </w:r>
    </w:p>
    <w:p w14:paraId="1EED6680" w14:textId="2A2C8230" w:rsidR="00F566AD" w:rsidRPr="008821C0" w:rsidRDefault="00F566AD" w:rsidP="00F566AD">
      <w:pPr>
        <w:pStyle w:val="Heading4"/>
      </w:pPr>
      <w:r>
        <w:t xml:space="preserve">Illegal strikes solve better and </w:t>
      </w:r>
      <w:proofErr w:type="spellStart"/>
      <w:r>
        <w:t>aff</w:t>
      </w:r>
      <w:proofErr w:type="spellEnd"/>
      <w:r>
        <w:t xml:space="preserve"> strikes become water downed and negotiated out by the state- TURNS CASE</w:t>
      </w:r>
      <w:r w:rsidR="00506AD0">
        <w:t xml:space="preserve"> – this is their author</w:t>
      </w:r>
    </w:p>
    <w:p w14:paraId="1481EFFB" w14:textId="77777777" w:rsidR="00F566AD" w:rsidRPr="008821C0" w:rsidRDefault="00F566AD" w:rsidP="00F566AD">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3" w:history="1">
        <w:r w:rsidRPr="008821C0">
          <w:rPr>
            <w:rStyle w:val="Hyperlink"/>
          </w:rPr>
          <w:t>https://www.yalelawjournal.org/forum/there-is-no-such-thing-as-an-illegal-strike-reconceptualizing-the-strike-in-law-and-political-economy</w:t>
        </w:r>
      </w:hyperlink>
      <w:r w:rsidRPr="008821C0">
        <w:t xml:space="preserve"> </w:t>
      </w:r>
    </w:p>
    <w:p w14:paraId="57E01B7E" w14:textId="77777777" w:rsidR="00F566AD" w:rsidRDefault="00F566AD" w:rsidP="00F566AD">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4"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BD1AC3">
        <w:rPr>
          <w:rStyle w:val="Emphasis"/>
          <w:highlight w:val="cyan"/>
        </w:rPr>
        <w:t>tens of thousands of workers</w:t>
      </w:r>
      <w:r w:rsidRPr="008821C0">
        <w:rPr>
          <w:rStyle w:val="Emphasis"/>
        </w:rPr>
        <w:t xml:space="preserve"> in the Fight for $15 movement have </w:t>
      </w:r>
      <w:r w:rsidRPr="00BD1AC3">
        <w:rPr>
          <w:rStyle w:val="Emphasis"/>
          <w:highlight w:val="cyan"/>
        </w:rPr>
        <w:t>engaged in discourse-changing, public law-building strikes</w:t>
      </w:r>
      <w:r w:rsidRPr="008821C0">
        <w:rPr>
          <w:rStyle w:val="Emphasis"/>
        </w:rPr>
        <w:t xml:space="preserve">. They do not shut down production, and their primary targets are not direct employers. For these reasons, they </w:t>
      </w:r>
      <w:r w:rsidRPr="00BD1AC3">
        <w:rPr>
          <w:rStyle w:val="Emphasis"/>
          <w:highlight w:val="cyan"/>
        </w:rPr>
        <w:t>push the boundaries of</w:t>
      </w:r>
      <w:r w:rsidRPr="008821C0">
        <w:rPr>
          <w:rStyle w:val="Emphasis"/>
        </w:rPr>
        <w:t xml:space="preserve"> exiting </w:t>
      </w:r>
      <w:r w:rsidRPr="00BD1AC3">
        <w:rPr>
          <w:rStyle w:val="Emphasis"/>
          <w:highlight w:val="cyan"/>
        </w:rPr>
        <w:t>labor law</w:t>
      </w:r>
      <w:r w:rsidRPr="008821C0">
        <w:rPr>
          <w:sz w:val="16"/>
        </w:rPr>
        <w:t>.</w:t>
      </w:r>
      <w:hyperlink r:id="rId15"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BD1AC3">
        <w:rPr>
          <w:rStyle w:val="Emphasis"/>
          <w:highlight w:val="cyan"/>
        </w:rPr>
        <w:t>strikes</w:t>
      </w:r>
      <w:r w:rsidRPr="008821C0">
        <w:rPr>
          <w:rStyle w:val="Emphasis"/>
        </w:rPr>
        <w:t xml:space="preserve"> had helped twenty-two million low-wage workers </w:t>
      </w:r>
      <w:r w:rsidRPr="00BD1AC3">
        <w:rPr>
          <w:rStyle w:val="Emphasis"/>
          <w:highlight w:val="cya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6"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r w:rsidRPr="008821C0">
        <w:rPr>
          <w:sz w:val="16"/>
        </w:rPr>
        <w:t>Andrias</w:t>
      </w:r>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7" w:anchor="_ftnref181" w:history="1">
        <w:r w:rsidRPr="008821C0">
          <w:rPr>
            <w:rStyle w:val="Hyperlink"/>
            <w:sz w:val="16"/>
            <w:vertAlign w:val="superscript"/>
          </w:rPr>
          <w:t>181</w:t>
        </w:r>
      </w:hyperlink>
      <w:r w:rsidRPr="00F81E94">
        <w:rPr>
          <w:sz w:val="16"/>
        </w:rPr>
        <w:t xml:space="preserve"> </w:t>
      </w:r>
      <w:r w:rsidRPr="00BD1AC3">
        <w:rPr>
          <w:rStyle w:val="Emphasis"/>
          <w:highlight w:val="cyan"/>
        </w:rPr>
        <w:t>In</w:t>
      </w:r>
      <w:r w:rsidRPr="008821C0">
        <w:rPr>
          <w:rStyle w:val="Emphasis"/>
        </w:rPr>
        <w:t xml:space="preserve"> the so-called “red state” </w:t>
      </w:r>
      <w:r w:rsidRPr="00BD1AC3">
        <w:rPr>
          <w:rStyle w:val="Emphasis"/>
          <w:highlight w:val="cyan"/>
        </w:rPr>
        <w:t>teacher strikes</w:t>
      </w:r>
      <w:r w:rsidRPr="008821C0">
        <w:rPr>
          <w:rStyle w:val="Emphasis"/>
        </w:rPr>
        <w:t xml:space="preserve"> of 2018, more than a </w:t>
      </w:r>
      <w:r w:rsidRPr="00BD1AC3">
        <w:rPr>
          <w:rStyle w:val="Emphasis"/>
          <w:highlight w:val="cyan"/>
        </w:rPr>
        <w:t>hundred thousand educators</w:t>
      </w:r>
      <w:r w:rsidRPr="008821C0">
        <w:rPr>
          <w:rStyle w:val="Emphasis"/>
        </w:rPr>
        <w:t xml:space="preserve"> </w:t>
      </w:r>
      <w:r w:rsidRPr="008821C0">
        <w:rPr>
          <w:sz w:val="16"/>
        </w:rPr>
        <w:t xml:space="preserve">in West Virginia, Oklahoma, Arizona, and other states </w:t>
      </w:r>
      <w:r w:rsidRPr="00BD1AC3">
        <w:rPr>
          <w:rStyle w:val="Emphasis"/>
          <w:highlight w:val="cyan"/>
        </w:rPr>
        <w:t>struck</w:t>
      </w:r>
      <w:r w:rsidRPr="008821C0">
        <w:rPr>
          <w:sz w:val="16"/>
        </w:rPr>
        <w:t xml:space="preserve"> to challenge post-Great Recession austerity measures, which they argued hurt teachers and students, alike.</w:t>
      </w:r>
      <w:hyperlink r:id="rId18"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BD1AC3">
        <w:rPr>
          <w:rStyle w:val="Emphasis"/>
          <w:highlight w:val="cyan"/>
        </w:rPr>
        <w:t>strikes were illegal; yet, no penalties were imposed</w:t>
      </w:r>
      <w:r w:rsidRPr="008821C0">
        <w:rPr>
          <w:rStyle w:val="Emphasis"/>
        </w:rPr>
        <w:t>.</w:t>
      </w:r>
      <w:hyperlink r:id="rId19" w:anchor="_ftnref183" w:history="1">
        <w:r w:rsidRPr="008821C0">
          <w:rPr>
            <w:rStyle w:val="Emphasis"/>
          </w:rPr>
          <w:t>183</w:t>
        </w:r>
      </w:hyperlink>
      <w:r w:rsidRPr="00F81E94">
        <w:rPr>
          <w:rStyle w:val="Emphasis"/>
        </w:rPr>
        <w:t xml:space="preserve"> </w:t>
      </w:r>
      <w:r w:rsidRPr="008821C0">
        <w:rPr>
          <w:rStyle w:val="Emphasis"/>
        </w:rPr>
        <w:t xml:space="preserve">Rather, the </w:t>
      </w:r>
      <w:r w:rsidRPr="00BD1AC3">
        <w:rPr>
          <w:rStyle w:val="Emphasis"/>
          <w:highlight w:val="cyan"/>
        </w:rPr>
        <w:t>strikes grew workers’ unions, won meaningful concessions</w:t>
      </w:r>
      <w:r w:rsidRPr="008821C0">
        <w:rPr>
          <w:rStyle w:val="Emphasis"/>
        </w:rPr>
        <w:t xml:space="preserve"> from state governments, </w:t>
      </w:r>
      <w:r w:rsidRPr="00BD1AC3">
        <w:rPr>
          <w:rStyle w:val="Emphasis"/>
          <w:highlight w:val="cyan"/>
        </w:rPr>
        <w:t>and built public support.</w:t>
      </w:r>
      <w:r w:rsidRPr="008821C0">
        <w:rPr>
          <w:sz w:val="16"/>
        </w:rPr>
        <w:t xml:space="preserve"> As noted above, public-sector work stoppages are easier to conceive of as political, even under existing jurisprudential categories.</w:t>
      </w:r>
      <w:hyperlink r:id="rId20"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BD1AC3">
        <w:rPr>
          <w:rStyle w:val="Emphasis"/>
          <w:highlight w:val="cya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21"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BD1AC3">
        <w:rPr>
          <w:rStyle w:val="Emphasis"/>
          <w:highlight w:val="cyan"/>
        </w:rPr>
        <w:t>stoppages in support of</w:t>
      </w:r>
      <w:r w:rsidRPr="008821C0">
        <w:rPr>
          <w:rStyle w:val="Emphasis"/>
        </w:rPr>
        <w:t xml:space="preserve"> the </w:t>
      </w:r>
      <w:r w:rsidRPr="00BD1AC3">
        <w:rPr>
          <w:rStyle w:val="Emphasis"/>
          <w:highlight w:val="cyan"/>
        </w:rPr>
        <w:t>B</w:t>
      </w:r>
      <w:r w:rsidRPr="008821C0">
        <w:rPr>
          <w:rStyle w:val="Emphasis"/>
        </w:rPr>
        <w:t xml:space="preserve">lack </w:t>
      </w:r>
      <w:r w:rsidRPr="00BD1AC3">
        <w:rPr>
          <w:rStyle w:val="Emphasis"/>
          <w:highlight w:val="cyan"/>
        </w:rPr>
        <w:t>L</w:t>
      </w:r>
      <w:r w:rsidRPr="008821C0">
        <w:rPr>
          <w:rStyle w:val="Emphasis"/>
        </w:rPr>
        <w:t xml:space="preserve">ives </w:t>
      </w:r>
      <w:r w:rsidRPr="00BD1AC3">
        <w:rPr>
          <w:rStyle w:val="Emphasis"/>
          <w:highlight w:val="cyan"/>
        </w:rPr>
        <w:t>M</w:t>
      </w:r>
      <w:r w:rsidRPr="008821C0">
        <w:rPr>
          <w:rStyle w:val="Emphasis"/>
        </w:rPr>
        <w:t>atter movement.</w:t>
      </w:r>
      <w:hyperlink r:id="rId22"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3"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BD1AC3">
        <w:rPr>
          <w:rStyle w:val="Emphasis"/>
          <w:highlight w:val="cya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4"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5"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BD1AC3">
        <w:rPr>
          <w:rStyle w:val="Emphasis"/>
          <w:highlight w:val="cyan"/>
        </w:rPr>
        <w:t>workers demonstrated</w:t>
      </w:r>
      <w:r w:rsidRPr="00F81E94">
        <w:rPr>
          <w:rStyle w:val="Emphasis"/>
        </w:rPr>
        <w:t xml:space="preserve"> </w:t>
      </w:r>
      <w:r w:rsidRPr="008821C0">
        <w:rPr>
          <w:rStyle w:val="Emphasis"/>
        </w:rPr>
        <w:t>in fact</w:t>
      </w:r>
      <w:r w:rsidRPr="00F81E94">
        <w:rPr>
          <w:rStyle w:val="Emphasis"/>
        </w:rPr>
        <w:t xml:space="preserve"> </w:t>
      </w:r>
      <w:r w:rsidRPr="00BD1AC3">
        <w:rPr>
          <w:rStyle w:val="Emphasis"/>
          <w:highlight w:val="cyan"/>
        </w:rPr>
        <w:t>the relationship between their workplaces and</w:t>
      </w:r>
      <w:r w:rsidRPr="008821C0">
        <w:rPr>
          <w:rStyle w:val="Emphasis"/>
        </w:rPr>
        <w:t xml:space="preserve"> broader </w:t>
      </w:r>
      <w:r w:rsidRPr="00BD1AC3">
        <w:rPr>
          <w:rStyle w:val="Emphasis"/>
          <w:highlight w:val="cya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6"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7"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8"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9"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23D848A9" w14:textId="77777777" w:rsidR="00F566AD" w:rsidRPr="00BD1AC3" w:rsidRDefault="00F566AD" w:rsidP="00BD1AC3">
      <w:pPr>
        <w:pStyle w:val="Heading4"/>
      </w:pPr>
      <w:r w:rsidRPr="00BD1AC3">
        <w:t>Strikes reduce real wages of workers as a whole – companies mitigate losses by hiring less employees.  Strikes also make gains at the expense of other workers who are excluded despite wanting to fill vacant jobs.</w:t>
      </w:r>
    </w:p>
    <w:p w14:paraId="3B684067" w14:textId="77777777" w:rsidR="00F566AD" w:rsidRPr="00BD1AC3" w:rsidRDefault="00F566AD" w:rsidP="00F566AD">
      <w:pPr>
        <w:jc w:val="both"/>
        <w:rPr>
          <w:sz w:val="21"/>
          <w:szCs w:val="21"/>
        </w:rPr>
      </w:pPr>
      <w:r w:rsidRPr="00BD1AC3">
        <w:rPr>
          <w:rStyle w:val="Style13ptBold"/>
        </w:rPr>
        <w:t>Hazlitt 19</w:t>
      </w:r>
      <w:r w:rsidRPr="00BD1AC3">
        <w:rPr>
          <w:sz w:val="24"/>
          <w:szCs w:val="24"/>
        </w:rPr>
        <w:t xml:space="preserve"> </w:t>
      </w:r>
      <w:r w:rsidRPr="00BD1AC3">
        <w:rPr>
          <w:szCs w:val="21"/>
        </w:rPr>
        <w:t xml:space="preserve">(Henry Hazlitt (1894–1993) was a well-known journalist who wrote on economic affairs for the New York Times, the Wall Street Journal, and Newsweek, “How Unions Reduce Real Wages” ****Note ---The Text in the card comes from Chapter 13 of Henry Hazlitt’s 1973 Book “The Conquest of Poverty,” which the Mises Institute posted on  12/17/2019 The Mises Institute cites 12/17/2019 as the publication date, but the text originally appeared in Hazlitt’s book in </w:t>
      </w:r>
      <w:r w:rsidRPr="00BD1AC3">
        <w:rPr>
          <w:b/>
          <w:bCs/>
          <w:szCs w:val="21"/>
        </w:rPr>
        <w:t xml:space="preserve">1973 </w:t>
      </w:r>
      <w:r w:rsidRPr="00BD1AC3">
        <w:rPr>
          <w:szCs w:val="21"/>
        </w:rPr>
        <w:t>the url: https://mises.org/wire/how-unions-reduce-real-wages)</w:t>
      </w:r>
    </w:p>
    <w:p w14:paraId="297B946C" w14:textId="43C26C33" w:rsidR="00F566AD" w:rsidRPr="00BD1AC3" w:rsidRDefault="00F566AD" w:rsidP="00F566AD">
      <w:pPr>
        <w:jc w:val="both"/>
        <w:rPr>
          <w:b/>
          <w:bCs/>
          <w:szCs w:val="21"/>
          <w:u w:val="single"/>
        </w:rPr>
      </w:pPr>
      <w:r w:rsidRPr="00BD1AC3">
        <w:rPr>
          <w:szCs w:val="21"/>
          <w:u w:val="single"/>
        </w:rPr>
        <w:t xml:space="preserve">Case For more than a century the economic thinking not only of the public but of the majority of economists has been dominated by a myth — the myth that labor unions have been on the whole a highly beneficent </w:t>
      </w:r>
      <w:proofErr w:type="gramStart"/>
      <w:r w:rsidRPr="00BD1AC3">
        <w:rPr>
          <w:szCs w:val="21"/>
          <w:u w:val="single"/>
        </w:rPr>
        <w:t>institution, and</w:t>
      </w:r>
      <w:proofErr w:type="gramEnd"/>
      <w:r w:rsidRPr="00BD1AC3">
        <w:rPr>
          <w:szCs w:val="21"/>
          <w:u w:val="single"/>
        </w:rPr>
        <w:t xml:space="preserve"> have raised the level of real wages far above what it would have been without union pressure.</w:t>
      </w:r>
      <w:r w:rsidRPr="00BD1AC3">
        <w:rPr>
          <w:sz w:val="14"/>
          <w:szCs w:val="21"/>
        </w:rPr>
        <w:t xml:space="preserve"> Many even talk as if the unions had been chiefly responsible for whatever gains labor has made. </w:t>
      </w:r>
      <w:r w:rsidRPr="00BD1AC3">
        <w:rPr>
          <w:b/>
          <w:bCs/>
          <w:szCs w:val="21"/>
          <w:u w:val="single"/>
        </w:rPr>
        <w:t xml:space="preserve">Yet the </w:t>
      </w:r>
      <w:proofErr w:type="gramStart"/>
      <w:r w:rsidRPr="00BD1AC3">
        <w:rPr>
          <w:b/>
          <w:bCs/>
          <w:szCs w:val="21"/>
          <w:u w:val="single"/>
        </w:rPr>
        <w:t>blunt truth</w:t>
      </w:r>
      <w:proofErr w:type="gramEnd"/>
      <w:r w:rsidRPr="00BD1AC3">
        <w:rPr>
          <w:b/>
          <w:bCs/>
          <w:szCs w:val="21"/>
          <w:u w:val="single"/>
        </w:rPr>
        <w:t xml:space="preserve"> is that </w:t>
      </w:r>
      <w:r w:rsidRPr="00BD1AC3">
        <w:rPr>
          <w:b/>
          <w:bCs/>
          <w:szCs w:val="21"/>
          <w:highlight w:val="cyan"/>
          <w:u w:val="single"/>
        </w:rPr>
        <w:t>labor unions cannot raise the real wages of all workers</w:t>
      </w:r>
      <w:r w:rsidRPr="00BD1AC3">
        <w:rPr>
          <w:b/>
          <w:bCs/>
          <w:szCs w:val="21"/>
          <w:u w:val="single"/>
        </w:rPr>
        <w:t xml:space="preserve">. </w:t>
      </w:r>
      <w:r w:rsidRPr="00BD1AC3">
        <w:rPr>
          <w:sz w:val="14"/>
          <w:szCs w:val="21"/>
        </w:rPr>
        <w:t xml:space="preserve">We may go further: </w:t>
      </w:r>
      <w:r w:rsidRPr="00BD1AC3">
        <w:rPr>
          <w:b/>
          <w:bCs/>
          <w:szCs w:val="21"/>
          <w:u w:val="single"/>
        </w:rPr>
        <w:t xml:space="preserve">the </w:t>
      </w:r>
      <w:r w:rsidRPr="00BD1AC3">
        <w:rPr>
          <w:b/>
          <w:bCs/>
          <w:szCs w:val="21"/>
          <w:highlight w:val="cyan"/>
          <w:u w:val="single"/>
        </w:rPr>
        <w:t>actual policies</w:t>
      </w:r>
      <w:r w:rsidRPr="00BD1AC3">
        <w:rPr>
          <w:b/>
          <w:bCs/>
          <w:szCs w:val="21"/>
          <w:u w:val="single"/>
        </w:rPr>
        <w:t xml:space="preserve"> that </w:t>
      </w:r>
      <w:r w:rsidRPr="00BD1AC3">
        <w:rPr>
          <w:b/>
          <w:bCs/>
          <w:szCs w:val="21"/>
          <w:highlight w:val="cyan"/>
          <w:u w:val="single"/>
        </w:rPr>
        <w:t>labor unions have systematically followed</w:t>
      </w:r>
      <w:r w:rsidRPr="00BD1AC3">
        <w:rPr>
          <w:b/>
          <w:bCs/>
          <w:szCs w:val="21"/>
          <w:u w:val="single"/>
        </w:rPr>
        <w:t xml:space="preserve"> from the beginning of their existence have in fact </w:t>
      </w:r>
      <w:r w:rsidRPr="00BD1AC3">
        <w:rPr>
          <w:b/>
          <w:bCs/>
          <w:szCs w:val="21"/>
          <w:highlight w:val="cyan"/>
          <w:u w:val="single"/>
        </w:rPr>
        <w:t xml:space="preserve">reduced the real wages of the workers </w:t>
      </w:r>
      <w:proofErr w:type="gramStart"/>
      <w:r w:rsidRPr="00BD1AC3">
        <w:rPr>
          <w:b/>
          <w:bCs/>
          <w:szCs w:val="21"/>
          <w:highlight w:val="cyan"/>
          <w:u w:val="single"/>
        </w:rPr>
        <w:t>as a whole below</w:t>
      </w:r>
      <w:proofErr w:type="gramEnd"/>
      <w:r w:rsidRPr="00BD1AC3">
        <w:rPr>
          <w:b/>
          <w:bCs/>
          <w:szCs w:val="21"/>
          <w:highlight w:val="cyan"/>
          <w:u w:val="single"/>
        </w:rPr>
        <w:t xml:space="preserve"> what they would otherwise have been.</w:t>
      </w:r>
      <w:r w:rsidRPr="00BD1AC3">
        <w:rPr>
          <w:sz w:val="14"/>
          <w:szCs w:val="21"/>
        </w:rPr>
        <w:t xml:space="preserve"> Labor unions are today the chief antilabor force. To realize why this is so we must understand what determines wages in a free market. </w:t>
      </w:r>
      <w:r w:rsidRPr="00BD1AC3">
        <w:rPr>
          <w:b/>
          <w:bCs/>
          <w:szCs w:val="21"/>
          <w:highlight w:val="cyan"/>
          <w:u w:val="single"/>
        </w:rPr>
        <w:t>Wage rates are prices.</w:t>
      </w:r>
      <w:r w:rsidRPr="00BD1AC3">
        <w:rPr>
          <w:b/>
          <w:bCs/>
          <w:szCs w:val="21"/>
          <w:u w:val="single"/>
        </w:rPr>
        <w:t xml:space="preserve"> </w:t>
      </w:r>
      <w:r w:rsidRPr="00BD1AC3">
        <w:rPr>
          <w:b/>
          <w:bCs/>
          <w:szCs w:val="21"/>
          <w:highlight w:val="cyan"/>
          <w:u w:val="single"/>
        </w:rPr>
        <w:t xml:space="preserve">Like </w:t>
      </w:r>
      <w:r w:rsidRPr="00BD1AC3">
        <w:rPr>
          <w:b/>
          <w:bCs/>
          <w:szCs w:val="21"/>
          <w:u w:val="single"/>
        </w:rPr>
        <w:t>other</w:t>
      </w:r>
      <w:r w:rsidRPr="00BD1AC3">
        <w:rPr>
          <w:b/>
          <w:bCs/>
          <w:szCs w:val="21"/>
          <w:highlight w:val="cyan"/>
          <w:u w:val="single"/>
        </w:rPr>
        <w:t xml:space="preserve"> prices they are determined by supply and demand.</w:t>
      </w:r>
      <w:r w:rsidRPr="00BD1AC3">
        <w:rPr>
          <w:sz w:val="14"/>
          <w:szCs w:val="21"/>
        </w:rPr>
        <w:t xml:space="preserve"> And the demand for labor is determined by the marginal productivity of labor. </w:t>
      </w:r>
      <w:r w:rsidRPr="00BD1AC3">
        <w:rPr>
          <w:b/>
          <w:bCs/>
          <w:szCs w:val="21"/>
          <w:highlight w:val="cyan"/>
          <w:u w:val="single"/>
        </w:rPr>
        <w:t>If wage rates go</w:t>
      </w:r>
      <w:r w:rsidRPr="00BD1AC3">
        <w:rPr>
          <w:b/>
          <w:bCs/>
          <w:szCs w:val="21"/>
          <w:u w:val="single"/>
        </w:rPr>
        <w:t xml:space="preserve"> </w:t>
      </w:r>
      <w:r w:rsidRPr="00BD1AC3">
        <w:rPr>
          <w:b/>
          <w:bCs/>
          <w:szCs w:val="21"/>
          <w:highlight w:val="cyan"/>
          <w:u w:val="single"/>
        </w:rPr>
        <w:t>above that level</w:t>
      </w:r>
      <w:r w:rsidRPr="00BD1AC3">
        <w:rPr>
          <w:b/>
          <w:bCs/>
          <w:szCs w:val="21"/>
          <w:u w:val="single"/>
        </w:rPr>
        <w:t xml:space="preserve">, </w:t>
      </w:r>
      <w:r w:rsidRPr="00BD1AC3">
        <w:rPr>
          <w:b/>
          <w:bCs/>
          <w:szCs w:val="21"/>
          <w:highlight w:val="cyan"/>
          <w:u w:val="single"/>
        </w:rPr>
        <w:t>employers drop their</w:t>
      </w:r>
      <w:r w:rsidRPr="00BD1AC3">
        <w:rPr>
          <w:b/>
          <w:bCs/>
          <w:szCs w:val="21"/>
          <w:u w:val="single"/>
        </w:rPr>
        <w:t xml:space="preserve"> </w:t>
      </w:r>
      <w:r w:rsidRPr="00BD1AC3">
        <w:rPr>
          <w:b/>
          <w:bCs/>
          <w:szCs w:val="21"/>
          <w:highlight w:val="cyan"/>
          <w:u w:val="single"/>
        </w:rPr>
        <w:t>marginal workers</w:t>
      </w:r>
      <w:r w:rsidRPr="00BD1AC3">
        <w:rPr>
          <w:b/>
          <w:bCs/>
          <w:szCs w:val="21"/>
          <w:u w:val="single"/>
        </w:rPr>
        <w:t xml:space="preserve"> </w:t>
      </w:r>
      <w:r w:rsidRPr="00BD1AC3">
        <w:rPr>
          <w:b/>
          <w:bCs/>
          <w:szCs w:val="21"/>
          <w:highlight w:val="cyan"/>
          <w:u w:val="single"/>
        </w:rPr>
        <w:t>because it costs more to employ</w:t>
      </w:r>
      <w:r w:rsidRPr="00BD1AC3">
        <w:rPr>
          <w:b/>
          <w:bCs/>
          <w:szCs w:val="21"/>
          <w:u w:val="single"/>
        </w:rPr>
        <w:t xml:space="preserve"> </w:t>
      </w:r>
      <w:r w:rsidRPr="00BD1AC3">
        <w:rPr>
          <w:b/>
          <w:bCs/>
          <w:szCs w:val="21"/>
          <w:highlight w:val="cyan"/>
          <w:u w:val="single"/>
        </w:rPr>
        <w:t>them than they earn</w:t>
      </w:r>
      <w:r w:rsidRPr="00BD1AC3">
        <w:rPr>
          <w:b/>
          <w:bCs/>
          <w:szCs w:val="21"/>
          <w:u w:val="single"/>
        </w:rPr>
        <w:t xml:space="preserve">. </w:t>
      </w:r>
      <w:r w:rsidRPr="00BD1AC3">
        <w:rPr>
          <w:b/>
          <w:bCs/>
          <w:szCs w:val="21"/>
          <w:highlight w:val="cyan"/>
          <w:u w:val="single"/>
        </w:rPr>
        <w:t>They cannot</w:t>
      </w:r>
      <w:r w:rsidRPr="00BD1AC3">
        <w:rPr>
          <w:b/>
          <w:bCs/>
          <w:szCs w:val="21"/>
          <w:u w:val="single"/>
        </w:rPr>
        <w:t xml:space="preserve"> long </w:t>
      </w:r>
      <w:r w:rsidRPr="00BD1AC3">
        <w:rPr>
          <w:b/>
          <w:bCs/>
          <w:szCs w:val="21"/>
          <w:highlight w:val="cyan"/>
          <w:u w:val="single"/>
        </w:rPr>
        <w:t>be employed at a loss</w:t>
      </w:r>
      <w:r w:rsidRPr="00BD1AC3">
        <w:rPr>
          <w:sz w:val="14"/>
          <w:szCs w:val="21"/>
        </w:rPr>
        <w:t xml:space="preserve">. If, on the other hand, wage rates fall below the marginal productivity of workers, employers bid against each other for more workers up to the point where there is no further marginal profit in hiring more or bidding up wages more. </w:t>
      </w:r>
      <w:proofErr w:type="gramStart"/>
      <w:r w:rsidRPr="00BD1AC3">
        <w:rPr>
          <w:sz w:val="14"/>
          <w:szCs w:val="21"/>
        </w:rPr>
        <w:t>So</w:t>
      </w:r>
      <w:proofErr w:type="gramEnd"/>
      <w:r w:rsidRPr="00BD1AC3">
        <w:rPr>
          <w:sz w:val="14"/>
          <w:szCs w:val="21"/>
        </w:rPr>
        <w:t xml:space="preserve"> assuming mobility of both capital and labor, assuming free competition between workers and free competition between employers, there would be full employment of every person wanting and able to work, and the wage rate of each would tend to equal his marginal productivity.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w:t>
      </w:r>
      <w:proofErr w:type="gramStart"/>
      <w:r w:rsidRPr="00BD1AC3">
        <w:rPr>
          <w:sz w:val="14"/>
          <w:szCs w:val="21"/>
        </w:rPr>
        <w:t>train-men</w:t>
      </w:r>
      <w:proofErr w:type="gramEnd"/>
      <w:r w:rsidRPr="00BD1AC3">
        <w:rPr>
          <w:sz w:val="14"/>
          <w:szCs w:val="21"/>
        </w:rPr>
        <w:t xml:space="preserve">, truckdrivers — this zone of indeterminacy shrinks or disappears. It is the craft unions themselves who insist that their individual members are so nearly </w:t>
      </w:r>
      <w:proofErr w:type="gramStart"/>
      <w:r w:rsidRPr="00BD1AC3">
        <w:rPr>
          <w:sz w:val="14"/>
          <w:szCs w:val="21"/>
        </w:rPr>
        <w:t>equal to each other</w:t>
      </w:r>
      <w:proofErr w:type="gramEnd"/>
      <w:r w:rsidRPr="00BD1AC3">
        <w:rPr>
          <w:sz w:val="14"/>
          <w:szCs w:val="21"/>
        </w:rPr>
        <w:t xml:space="preserve"> in competence that all should be paid on equal "standard" wage. And </w:t>
      </w:r>
      <w:proofErr w:type="gramStart"/>
      <w:r w:rsidRPr="00BD1AC3">
        <w:rPr>
          <w:sz w:val="14"/>
          <w:szCs w:val="21"/>
        </w:rPr>
        <w:t>so</w:t>
      </w:r>
      <w:proofErr w:type="gramEnd"/>
      <w:r w:rsidRPr="00BD1AC3">
        <w:rPr>
          <w:sz w:val="14"/>
          <w:szCs w:val="21"/>
        </w:rPr>
        <w:t xml:space="preserve"> we have the paradox that the unions exist and flourish precisely where they are least necessary to assure that their members get a market wage equal to their marginal productivity. It is true, of course, that an individual union can succeed in forcing the money wage rates of its members above what the </w:t>
      </w:r>
      <w:proofErr w:type="gramStart"/>
      <w:r w:rsidRPr="00BD1AC3">
        <w:rPr>
          <w:sz w:val="14"/>
          <w:szCs w:val="21"/>
        </w:rPr>
        <w:t>free market</w:t>
      </w:r>
      <w:proofErr w:type="gramEnd"/>
      <w:r w:rsidRPr="00BD1AC3">
        <w:rPr>
          <w:sz w:val="14"/>
          <w:szCs w:val="21"/>
        </w:rPr>
        <w:t xml:space="preserve">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w:t>
      </w:r>
      <w:r w:rsidRPr="00BD1AC3">
        <w:rPr>
          <w:szCs w:val="21"/>
          <w:highlight w:val="cyan"/>
          <w:u w:val="single"/>
        </w:rPr>
        <w:t>The whole point of a strike is</w:t>
      </w:r>
      <w:r w:rsidRPr="00BD1AC3">
        <w:rPr>
          <w:szCs w:val="21"/>
          <w:u w:val="single"/>
        </w:rPr>
        <w:t xml:space="preserve"> the </w:t>
      </w:r>
      <w:r w:rsidRPr="00BD1AC3">
        <w:rPr>
          <w:szCs w:val="21"/>
          <w:highlight w:val="cyan"/>
          <w:u w:val="single"/>
        </w:rPr>
        <w:t>insistence by the strikers that they have not given up their jobs</w:t>
      </w:r>
      <w:r w:rsidRPr="00BD1AC3">
        <w:rPr>
          <w:szCs w:val="21"/>
          <w:u w:val="single"/>
        </w:rPr>
        <w:t xml:space="preserve"> at all. They contend that they are still employees — in fact, the only legitimate employees. </w:t>
      </w:r>
      <w:r w:rsidRPr="00BD1AC3">
        <w:rPr>
          <w:szCs w:val="21"/>
          <w:highlight w:val="cyan"/>
          <w:u w:val="single"/>
        </w:rPr>
        <w:t>They claim an ownership of the jobs at which they refuse to work</w:t>
      </w:r>
      <w:r w:rsidRPr="00BD1AC3">
        <w:rPr>
          <w:szCs w:val="21"/>
          <w:u w:val="single"/>
        </w:rPr>
        <w:t xml:space="preserve">; they claim the "right" to prevent anybody else from taking the jobs that they have abandoned. That is the purpose of their mass picket lines, and of the vandalism and violence that they either resort to or threaten. </w:t>
      </w:r>
      <w:r w:rsidRPr="00BD1AC3">
        <w:rPr>
          <w:sz w:val="14"/>
          <w:szCs w:val="21"/>
        </w:rPr>
        <w:t xml:space="preserve">They insist that the employer has no right to replace them with other workers, temporary or permanent, and they mean to see to it that he doesn't. </w:t>
      </w:r>
      <w:r w:rsidRPr="00BD1AC3">
        <w:rPr>
          <w:b/>
          <w:bCs/>
          <w:szCs w:val="21"/>
          <w:highlight w:val="cyan"/>
          <w:u w:val="single"/>
        </w:rPr>
        <w:t>Their demands are enforced always by intimidation and coercion</w:t>
      </w:r>
      <w:r w:rsidRPr="00BD1AC3">
        <w:rPr>
          <w:b/>
          <w:bCs/>
          <w:szCs w:val="21"/>
          <w:u w:val="single"/>
        </w:rPr>
        <w:t xml:space="preserve">, and in the last resort by actual violence. </w:t>
      </w:r>
      <w:proofErr w:type="gramStart"/>
      <w:r w:rsidRPr="00BD1AC3">
        <w:rPr>
          <w:b/>
          <w:bCs/>
          <w:szCs w:val="21"/>
          <w:highlight w:val="cyan"/>
          <w:u w:val="single"/>
        </w:rPr>
        <w:t>So</w:t>
      </w:r>
      <w:proofErr w:type="gramEnd"/>
      <w:r w:rsidRPr="00BD1AC3">
        <w:rPr>
          <w:b/>
          <w:bCs/>
          <w:szCs w:val="21"/>
          <w:highlight w:val="cyan"/>
          <w:u w:val="single"/>
        </w:rPr>
        <w:t xml:space="preserve"> wherever a union makes a gain by a strike or strike threat, it</w:t>
      </w:r>
      <w:r w:rsidRPr="00BD1AC3">
        <w:rPr>
          <w:b/>
          <w:bCs/>
          <w:szCs w:val="21"/>
          <w:u w:val="single"/>
        </w:rPr>
        <w:t xml:space="preserve"> </w:t>
      </w:r>
      <w:r w:rsidRPr="00BD1AC3">
        <w:rPr>
          <w:b/>
          <w:bCs/>
          <w:szCs w:val="21"/>
          <w:highlight w:val="cyan"/>
          <w:u w:val="single"/>
        </w:rPr>
        <w:t>makes it by forcibly excluding other workers from taking the jobs that</w:t>
      </w:r>
      <w:r w:rsidRPr="00BD1AC3">
        <w:rPr>
          <w:b/>
          <w:bCs/>
          <w:szCs w:val="21"/>
          <w:u w:val="single"/>
        </w:rPr>
        <w:t xml:space="preserve"> the </w:t>
      </w:r>
      <w:r w:rsidRPr="00BD1AC3">
        <w:rPr>
          <w:b/>
          <w:bCs/>
          <w:szCs w:val="21"/>
          <w:highlight w:val="cyan"/>
          <w:u w:val="single"/>
        </w:rPr>
        <w:t>strikers have</w:t>
      </w:r>
      <w:r w:rsidRPr="00BD1AC3">
        <w:rPr>
          <w:b/>
          <w:bCs/>
          <w:szCs w:val="21"/>
          <w:u w:val="single"/>
        </w:rPr>
        <w:t xml:space="preserve"> </w:t>
      </w:r>
      <w:r w:rsidRPr="00BD1AC3">
        <w:rPr>
          <w:b/>
          <w:bCs/>
          <w:szCs w:val="21"/>
          <w:highlight w:val="cyan"/>
          <w:u w:val="single"/>
        </w:rPr>
        <w:t>abandoned. The union</w:t>
      </w:r>
      <w:r w:rsidRPr="00BD1AC3">
        <w:rPr>
          <w:b/>
          <w:bCs/>
          <w:szCs w:val="21"/>
          <w:u w:val="single"/>
        </w:rPr>
        <w:t xml:space="preserve"> always </w:t>
      </w:r>
      <w:r w:rsidRPr="00BD1AC3">
        <w:rPr>
          <w:b/>
          <w:bCs/>
          <w:szCs w:val="21"/>
          <w:highlight w:val="cyan"/>
          <w:u w:val="single"/>
        </w:rPr>
        <w:t>make</w:t>
      </w:r>
      <w:r w:rsidRPr="00BD1AC3">
        <w:rPr>
          <w:b/>
          <w:bCs/>
          <w:szCs w:val="21"/>
          <w:u w:val="single"/>
        </w:rPr>
        <w:t xml:space="preserve">s its </w:t>
      </w:r>
      <w:r w:rsidRPr="00BD1AC3">
        <w:rPr>
          <w:b/>
          <w:bCs/>
          <w:szCs w:val="21"/>
          <w:highlight w:val="cyan"/>
          <w:u w:val="single"/>
        </w:rPr>
        <w:t>gains at the expense of</w:t>
      </w:r>
      <w:r w:rsidRPr="00BD1AC3">
        <w:rPr>
          <w:b/>
          <w:bCs/>
          <w:szCs w:val="21"/>
          <w:u w:val="single"/>
        </w:rPr>
        <w:t xml:space="preserve"> these </w:t>
      </w:r>
      <w:r w:rsidRPr="00BD1AC3">
        <w:rPr>
          <w:b/>
          <w:bCs/>
          <w:szCs w:val="21"/>
          <w:highlight w:val="cyan"/>
          <w:u w:val="single"/>
        </w:rPr>
        <w:t>excluded workers</w:t>
      </w:r>
      <w:r w:rsidRPr="00BD1AC3">
        <w:rPr>
          <w:b/>
          <w:bCs/>
          <w:szCs w:val="21"/>
          <w:u w:val="single"/>
        </w:rPr>
        <w:t>.</w:t>
      </w:r>
    </w:p>
    <w:p w14:paraId="4ABAFB51" w14:textId="77777777" w:rsidR="00BD1AC3" w:rsidRDefault="00BD1AC3" w:rsidP="00BD1AC3">
      <w:pPr>
        <w:pStyle w:val="Heading4"/>
      </w:pPr>
      <w:r>
        <w:t>Strikes inhibit the ability to create contracts, create power imbalances, and violate individual contracts.</w:t>
      </w:r>
    </w:p>
    <w:p w14:paraId="02482500" w14:textId="77777777" w:rsidR="00BD1AC3" w:rsidRPr="00384BFB" w:rsidRDefault="00BD1AC3" w:rsidP="00BD1AC3">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14BDA6F7" w14:textId="24C02AEC" w:rsidR="00BD1AC3" w:rsidRPr="00BD1AC3" w:rsidRDefault="00BD1AC3" w:rsidP="00BD1AC3">
      <w:pPr>
        <w:jc w:val="both"/>
        <w:rPr>
          <w:b/>
          <w:bCs/>
          <w:szCs w:val="21"/>
          <w:u w:val="single"/>
        </w:rPr>
      </w:pPr>
      <w:r w:rsidRPr="00BD1AC3">
        <w:rPr>
          <w:sz w:val="12"/>
          <w:szCs w:val="24"/>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BD1AC3">
        <w:rPr>
          <w:sz w:val="24"/>
          <w:szCs w:val="24"/>
          <w:highlight w:val="cyan"/>
          <w:u w:val="single"/>
        </w:rPr>
        <w:t xml:space="preserve">unions gain strength </w:t>
      </w:r>
      <w:r w:rsidRPr="00BD1AC3">
        <w:rPr>
          <w:b/>
          <w:bCs/>
          <w:sz w:val="24"/>
          <w:szCs w:val="24"/>
          <w:highlight w:val="cyan"/>
          <w:u w:val="single"/>
          <w:bdr w:val="single" w:sz="4" w:space="0" w:color="auto"/>
        </w:rPr>
        <w:t>by overriding private rights.</w:t>
      </w:r>
      <w:r w:rsidRPr="00BD1AC3">
        <w:rPr>
          <w:sz w:val="24"/>
          <w:szCs w:val="24"/>
          <w:highlight w:val="cyan"/>
          <w:u w:val="single"/>
        </w:rPr>
        <w:t xml:space="preserve"> </w:t>
      </w:r>
      <w:r w:rsidRPr="00BD1AC3">
        <w:rPr>
          <w:sz w:val="24"/>
          <w:szCs w:val="24"/>
          <w:u w:val="single"/>
        </w:rPr>
        <w:t xml:space="preserve">They routinely </w:t>
      </w:r>
      <w:r w:rsidRPr="00BD1AC3">
        <w:rPr>
          <w:sz w:val="24"/>
          <w:szCs w:val="24"/>
          <w:highlight w:val="cyan"/>
          <w:u w:val="single"/>
        </w:rPr>
        <w:t xml:space="preserve">block anyone from working </w:t>
      </w:r>
      <w:r w:rsidRPr="00BD1AC3">
        <w:rPr>
          <w:b/>
          <w:bCs/>
          <w:sz w:val="24"/>
          <w:szCs w:val="24"/>
          <w:highlight w:val="cyan"/>
          <w:u w:val="single"/>
        </w:rPr>
        <w:t>under a non-union contract</w:t>
      </w:r>
      <w:r w:rsidRPr="00BD1AC3">
        <w:rPr>
          <w:sz w:val="24"/>
          <w:szCs w:val="24"/>
          <w:u w:val="single"/>
        </w:rPr>
        <w:t xml:space="preserve">, </w:t>
      </w:r>
      <w:r w:rsidRPr="00BD1AC3">
        <w:rPr>
          <w:sz w:val="24"/>
          <w:szCs w:val="24"/>
          <w:highlight w:val="cyan"/>
          <w:u w:val="single"/>
        </w:rPr>
        <w:t xml:space="preserve">and </w:t>
      </w:r>
      <w:r w:rsidRPr="00BD1AC3">
        <w:rPr>
          <w:sz w:val="24"/>
          <w:szCs w:val="24"/>
          <w:u w:val="single"/>
        </w:rPr>
        <w:t xml:space="preserve">they </w:t>
      </w:r>
      <w:r w:rsidRPr="00BD1AC3">
        <w:rPr>
          <w:sz w:val="24"/>
          <w:szCs w:val="24"/>
          <w:highlight w:val="cyan"/>
          <w:u w:val="single"/>
        </w:rPr>
        <w:t>prevent employers from making offers</w:t>
      </w:r>
      <w:r w:rsidRPr="00BD1AC3">
        <w:rPr>
          <w:sz w:val="24"/>
          <w:szCs w:val="24"/>
          <w:u w:val="single"/>
        </w:rPr>
        <w:t>--even advantageous ones--</w:t>
      </w:r>
      <w:r w:rsidRPr="00BD1AC3">
        <w:rPr>
          <w:sz w:val="24"/>
          <w:szCs w:val="24"/>
          <w:highlight w:val="cyan"/>
          <w:u w:val="single"/>
        </w:rPr>
        <w:t xml:space="preserve">to individual workers </w:t>
      </w:r>
      <w:r w:rsidRPr="00BD1AC3">
        <w:rPr>
          <w:sz w:val="24"/>
          <w:szCs w:val="24"/>
          <w:u w:val="single"/>
        </w:rPr>
        <w:t xml:space="preserve">unless the union is informed and consents. </w:t>
      </w:r>
      <w:r w:rsidRPr="00BD1AC3">
        <w:rPr>
          <w:sz w:val="24"/>
          <w:szCs w:val="24"/>
          <w:highlight w:val="cyan"/>
          <w:u w:val="single"/>
        </w:rPr>
        <w:t>Unions declare strikes</w:t>
      </w:r>
      <w:r w:rsidRPr="00BD1AC3">
        <w:rPr>
          <w:sz w:val="12"/>
          <w:szCs w:val="24"/>
          <w:highlight w:val="cyan"/>
        </w:rPr>
        <w:t xml:space="preserve"> </w:t>
      </w:r>
      <w:r w:rsidRPr="00BD1AC3">
        <w:rPr>
          <w:sz w:val="12"/>
          <w:szCs w:val="24"/>
        </w:rPr>
        <w:t xml:space="preserve">and establish picket lines </w:t>
      </w:r>
      <w:r w:rsidRPr="00BD1AC3">
        <w:rPr>
          <w:sz w:val="24"/>
          <w:szCs w:val="24"/>
          <w:highlight w:val="cyan"/>
          <w:u w:val="single"/>
        </w:rPr>
        <w:t>to prevent</w:t>
      </w:r>
      <w:r w:rsidRPr="00BD1AC3">
        <w:rPr>
          <w:sz w:val="12"/>
          <w:szCs w:val="24"/>
          <w:highlight w:val="cyan"/>
        </w:rPr>
        <w:t xml:space="preserve"> </w:t>
      </w:r>
      <w:r w:rsidRPr="00BD1AC3">
        <w:rPr>
          <w:b/>
          <w:bCs/>
          <w:sz w:val="24"/>
          <w:szCs w:val="24"/>
          <w:highlight w:val="cyan"/>
          <w:u w:val="single"/>
        </w:rPr>
        <w:t>customers and workers</w:t>
      </w:r>
      <w:r w:rsidRPr="00BD1AC3">
        <w:rPr>
          <w:sz w:val="24"/>
          <w:szCs w:val="24"/>
          <w:highlight w:val="cyan"/>
          <w:u w:val="single"/>
        </w:rPr>
        <w:t xml:space="preserve"> from </w:t>
      </w:r>
      <w:r w:rsidRPr="00BD1AC3">
        <w:rPr>
          <w:b/>
          <w:bCs/>
          <w:sz w:val="24"/>
          <w:szCs w:val="24"/>
          <w:highlight w:val="cyan"/>
          <w:u w:val="single"/>
        </w:rPr>
        <w:t>entering company property</w:t>
      </w:r>
      <w:r w:rsidRPr="00BD1AC3">
        <w:rPr>
          <w:sz w:val="24"/>
          <w:szCs w:val="24"/>
          <w:u w:val="single"/>
        </w:rPr>
        <w:t xml:space="preserve">; </w:t>
      </w:r>
      <w:r w:rsidRPr="00BD1AC3">
        <w:rPr>
          <w:sz w:val="24"/>
          <w:szCs w:val="24"/>
          <w:highlight w:val="cyan"/>
          <w:u w:val="single"/>
        </w:rPr>
        <w:t xml:space="preserve">they </w:t>
      </w:r>
      <w:r w:rsidRPr="00BD1AC3">
        <w:rPr>
          <w:sz w:val="24"/>
          <w:szCs w:val="24"/>
          <w:u w:val="single"/>
        </w:rPr>
        <w:t xml:space="preserve">may </w:t>
      </w:r>
      <w:r w:rsidRPr="00BD1AC3">
        <w:rPr>
          <w:b/>
          <w:bCs/>
          <w:sz w:val="24"/>
          <w:szCs w:val="24"/>
          <w:highlight w:val="cyan"/>
          <w:u w:val="single"/>
          <w:bdr w:val="single" w:sz="4" w:space="0" w:color="auto"/>
        </w:rPr>
        <w:t>fine employees who cross these lines.</w:t>
      </w:r>
      <w:r w:rsidRPr="00BD1AC3">
        <w:rPr>
          <w:sz w:val="12"/>
          <w:szCs w:val="24"/>
          <w:highlight w:val="cyan"/>
        </w:rPr>
        <w:t xml:space="preserve"> </w:t>
      </w:r>
      <w:r w:rsidRPr="00BD1AC3">
        <w:rPr>
          <w:sz w:val="12"/>
          <w:szCs w:val="24"/>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BD1AC3">
        <w:rPr>
          <w:sz w:val="24"/>
          <w:szCs w:val="24"/>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BD1AC3">
        <w:rPr>
          <w:sz w:val="12"/>
          <w:szCs w:val="24"/>
        </w:rPr>
        <w:t xml:space="preserve"> Hayek may have been thinking mainly of corrupt</w:t>
      </w:r>
    </w:p>
    <w:p w14:paraId="1D9ACBA2" w14:textId="77777777" w:rsidR="00A20746" w:rsidRPr="00466B12" w:rsidRDefault="00A20746" w:rsidP="00A20746">
      <w:pPr>
        <w:pStyle w:val="Heading4"/>
      </w:pPr>
      <w:proofErr w:type="gramStart"/>
      <w:r>
        <w:t>G</w:t>
      </w:r>
      <w:r w:rsidRPr="00466B12">
        <w:t>rowth’s</w:t>
      </w:r>
      <w:proofErr w:type="gramEnd"/>
      <w:r w:rsidRPr="00466B12">
        <w:t xml:space="preserve"> </w:t>
      </w:r>
      <w:r w:rsidRPr="00466B12">
        <w:rPr>
          <w:u w:val="single"/>
        </w:rPr>
        <w:t>sustainable</w:t>
      </w:r>
      <w:r w:rsidRPr="00466B12">
        <w:t xml:space="preserve">. </w:t>
      </w:r>
    </w:p>
    <w:p w14:paraId="5682CF94" w14:textId="77777777" w:rsidR="00A20746" w:rsidRDefault="00A20746" w:rsidP="00A20746">
      <w:r>
        <w:t xml:space="preserve">Rune </w:t>
      </w:r>
      <w:r w:rsidRPr="006201C0">
        <w:rPr>
          <w:b/>
          <w:sz w:val="26"/>
          <w:szCs w:val="26"/>
        </w:rPr>
        <w:t>Westergård 18</w:t>
      </w:r>
      <w:r>
        <w:t xml:space="preserve">. </w:t>
      </w:r>
      <w:r w:rsidRPr="00A81F8B">
        <w:rPr>
          <w:sz w:val="18"/>
          <w:szCs w:val="18"/>
        </w:rPr>
        <w:t xml:space="preserve">Entrepreneur, Engineer and Author, founder of the technical consulting company CITEC. 2018. “Real and Imagined Threats.” One Planet Is Enough, Springer International Publishing, pp. 71–80. </w:t>
      </w:r>
      <w:proofErr w:type="spellStart"/>
      <w:r w:rsidRPr="00A81F8B">
        <w:rPr>
          <w:sz w:val="18"/>
          <w:szCs w:val="18"/>
        </w:rPr>
        <w:t>CrossRef</w:t>
      </w:r>
      <w:proofErr w:type="spellEnd"/>
      <w:r w:rsidRPr="00A81F8B">
        <w:rPr>
          <w:sz w:val="18"/>
          <w:szCs w:val="18"/>
        </w:rPr>
        <w:t>, doi:10.1007/978-3-319-60913-3_7.</w:t>
      </w:r>
    </w:p>
    <w:p w14:paraId="736256C6" w14:textId="77777777" w:rsidR="00A20746" w:rsidRDefault="00A20746" w:rsidP="00A20746">
      <w:pPr>
        <w:rPr>
          <w:rStyle w:val="Emphasis"/>
        </w:rPr>
      </w:pPr>
      <w:r w:rsidRPr="003F2FD7">
        <w:rPr>
          <w:sz w:val="8"/>
        </w:rPr>
        <w:t xml:space="preserve">Threatening </w:t>
      </w:r>
      <w:r w:rsidRPr="00BD1AC3">
        <w:rPr>
          <w:rStyle w:val="StyleUnderline"/>
          <w:highlight w:val="cyan"/>
        </w:rPr>
        <w:t>reports</w:t>
      </w:r>
      <w:r w:rsidRPr="003F2FD7">
        <w:rPr>
          <w:sz w:val="8"/>
        </w:rPr>
        <w:t xml:space="preserve"> about our ability to create disasters and even exterminate ourselves are not a new idea. A standard example is the British national economist Thomas </w:t>
      </w:r>
      <w:r>
        <w:rPr>
          <w:rStyle w:val="Emphasis"/>
        </w:rPr>
        <w:t>Malthus</w:t>
      </w:r>
      <w:r w:rsidRPr="003F2FD7">
        <w:rPr>
          <w:sz w:val="8"/>
        </w:rPr>
        <w:t xml:space="preserve"> in the early 19th century, who </w:t>
      </w:r>
      <w:r>
        <w:rPr>
          <w:rStyle w:val="StyleUnderline"/>
        </w:rPr>
        <w:t>predicted that population growth would come to a halt because of starvation</w:t>
      </w:r>
      <w:r w:rsidRPr="003F2FD7">
        <w:rPr>
          <w:sz w:val="8"/>
        </w:rPr>
        <w:t xml:space="preserve">. Malthus </w:t>
      </w:r>
      <w:r>
        <w:rPr>
          <w:rStyle w:val="StyleUnderline"/>
        </w:rPr>
        <w:t>calculated that the available food in the world couldn’t feed more than one billion people</w:t>
      </w:r>
      <w:r w:rsidRPr="003F2FD7">
        <w:rPr>
          <w:sz w:val="8"/>
        </w:rPr>
        <w:t xml:space="preserve">. He extrapolated the development from a still picture of his own time and couldn’t fathom that food production would increase tremendously thanks to new knowledge and technology. </w:t>
      </w:r>
      <w:r>
        <w:rPr>
          <w:rStyle w:val="StyleUnderline"/>
        </w:rPr>
        <w:t xml:space="preserve">Our present food production is sufficient for </w:t>
      </w:r>
      <w:r>
        <w:rPr>
          <w:rStyle w:val="Emphasis"/>
        </w:rPr>
        <w:t>seven times as many</w:t>
      </w:r>
      <w:r w:rsidRPr="003F2FD7">
        <w:rPr>
          <w:sz w:val="8"/>
        </w:rPr>
        <w:t xml:space="preserve">. Malthus didn’t pay attention to the fact that we live in a continuously changing </w:t>
      </w:r>
      <w:proofErr w:type="spellStart"/>
      <w:r w:rsidRPr="003F2FD7">
        <w:rPr>
          <w:sz w:val="8"/>
        </w:rPr>
        <w:t>civilisation</w:t>
      </w:r>
      <w:proofErr w:type="spellEnd"/>
      <w:r w:rsidRPr="003F2FD7">
        <w:rPr>
          <w:sz w:val="8"/>
        </w:rPr>
        <w:t xml:space="preserve">, and the same kind of miscalculations are still made today. There are people who have even achieved the status of media superstars by presenting various dystopias and catastrophe scenarios. As early as 1968, Professor Paul </w:t>
      </w:r>
      <w:proofErr w:type="spellStart"/>
      <w:r>
        <w:rPr>
          <w:rStyle w:val="Emphasis"/>
        </w:rPr>
        <w:t>Erlichs</w:t>
      </w:r>
      <w:proofErr w:type="spellEnd"/>
      <w:r w:rsidRPr="003F2FD7">
        <w:rPr>
          <w:sz w:val="8"/>
        </w:rPr>
        <w:t xml:space="preserve"> at Stanford University </w:t>
      </w:r>
      <w:r>
        <w:rPr>
          <w:rStyle w:val="StyleUnderline"/>
        </w:rPr>
        <w:t>published the</w:t>
      </w:r>
      <w:r w:rsidRPr="003F2FD7">
        <w:rPr>
          <w:sz w:val="8"/>
        </w:rPr>
        <w:t xml:space="preserve"> bestseller The </w:t>
      </w:r>
      <w:r>
        <w:rPr>
          <w:rStyle w:val="Emphasis"/>
        </w:rPr>
        <w:t>Population Bomb</w:t>
      </w:r>
      <w:r w:rsidRPr="003F2FD7">
        <w:rPr>
          <w:sz w:val="8"/>
        </w:rPr>
        <w:t xml:space="preserve">, </w:t>
      </w:r>
      <w:r>
        <w:rPr>
          <w:rStyle w:val="StyleUnderline"/>
        </w:rPr>
        <w:t xml:space="preserve">where he predicted that an imminent population explosion would result in hundreds of millions of </w:t>
      </w:r>
      <w:r>
        <w:rPr>
          <w:rStyle w:val="Emphasis"/>
        </w:rPr>
        <w:t>death</w:t>
      </w:r>
      <w:r>
        <w:rPr>
          <w:rStyle w:val="StyleUnderline"/>
        </w:rPr>
        <w:t>s by starvation</w:t>
      </w:r>
      <w:r w:rsidRPr="003F2FD7">
        <w:rPr>
          <w:sz w:val="8"/>
        </w:rPr>
        <w:t xml:space="preserve"> in the 1970s and 80s. Basically, he made the same mistake as Malthus, </w:t>
      </w:r>
      <w:proofErr w:type="gramStart"/>
      <w:r w:rsidRPr="003F2FD7">
        <w:rPr>
          <w:sz w:val="8"/>
        </w:rPr>
        <w:t>i.e.</w:t>
      </w:r>
      <w:proofErr w:type="gramEnd"/>
      <w:r w:rsidRPr="003F2FD7">
        <w:rPr>
          <w:sz w:val="8"/>
        </w:rPr>
        <w:t xml:space="preserve"> he treated knowledge and technology as if they were static phenomena. The most widely read environment report in the world, </w:t>
      </w:r>
      <w:r>
        <w:rPr>
          <w:rStyle w:val="Emphasis"/>
        </w:rPr>
        <w:t>State of the World</w:t>
      </w:r>
      <w:r w:rsidRPr="003F2FD7">
        <w:rPr>
          <w:sz w:val="8"/>
        </w:rPr>
        <w:t xml:space="preserve">, was a loud whistle-blower when it </w:t>
      </w:r>
      <w:r>
        <w:rPr>
          <w:rStyle w:val="StyleUnderline"/>
        </w:rPr>
        <w:t>was</w:t>
      </w:r>
      <w:r w:rsidRPr="003F2FD7">
        <w:rPr>
          <w:sz w:val="8"/>
        </w:rPr>
        <w:t xml:space="preserve"> first </w:t>
      </w:r>
      <w:r>
        <w:rPr>
          <w:rStyle w:val="StyleUnderline"/>
        </w:rPr>
        <w:t>published in the early 1980s</w:t>
      </w:r>
      <w:r w:rsidRPr="003F2FD7">
        <w:rPr>
          <w:sz w:val="8"/>
        </w:rPr>
        <w:t xml:space="preserve">. The Swedish version, </w:t>
      </w:r>
      <w:proofErr w:type="spellStart"/>
      <w:r w:rsidRPr="003F2FD7">
        <w:rPr>
          <w:sz w:val="8"/>
        </w:rPr>
        <w:t>Tillståndet</w:t>
      </w:r>
      <w:proofErr w:type="spellEnd"/>
      <w:r w:rsidRPr="003F2FD7">
        <w:rPr>
          <w:sz w:val="8"/>
        </w:rPr>
        <w:t xml:space="preserve"> </w:t>
      </w:r>
      <w:proofErr w:type="spellStart"/>
      <w:r w:rsidRPr="003F2FD7">
        <w:rPr>
          <w:sz w:val="8"/>
        </w:rPr>
        <w:t>i</w:t>
      </w:r>
      <w:proofErr w:type="spellEnd"/>
      <w:r w:rsidRPr="003F2FD7">
        <w:rPr>
          <w:sz w:val="8"/>
        </w:rPr>
        <w:t xml:space="preserve"> </w:t>
      </w:r>
      <w:proofErr w:type="spellStart"/>
      <w:r w:rsidRPr="003F2FD7">
        <w:rPr>
          <w:sz w:val="8"/>
        </w:rPr>
        <w:t>världen</w:t>
      </w:r>
      <w:proofErr w:type="spellEnd"/>
      <w:r w:rsidRPr="003F2FD7">
        <w:rPr>
          <w:sz w:val="8"/>
        </w:rPr>
        <w:t xml:space="preserve">, was published yearly from 1984 and some years into the 2000s by the </w:t>
      </w:r>
      <w:proofErr w:type="spellStart"/>
      <w:r w:rsidRPr="003F2FD7">
        <w:rPr>
          <w:sz w:val="8"/>
        </w:rPr>
        <w:t>Worldwatch</w:t>
      </w:r>
      <w:proofErr w:type="spellEnd"/>
      <w:r w:rsidRPr="003F2FD7">
        <w:rPr>
          <w:sz w:val="8"/>
        </w:rPr>
        <w:t xml:space="preserve"> Institute Norden; I still have some of the early issues left. </w:t>
      </w:r>
      <w:r>
        <w:rPr>
          <w:rStyle w:val="StyleUnderline"/>
        </w:rPr>
        <w:t xml:space="preserve">This report </w:t>
      </w:r>
      <w:r w:rsidRPr="00BD1AC3">
        <w:rPr>
          <w:rStyle w:val="Emphasis"/>
          <w:highlight w:val="cyan"/>
        </w:rPr>
        <w:t>contain</w:t>
      </w:r>
      <w:r>
        <w:rPr>
          <w:rStyle w:val="StyleUnderline"/>
        </w:rPr>
        <w:t xml:space="preserve">s many valuable observations and suggestions, but also several </w:t>
      </w:r>
      <w:r w:rsidRPr="00BD1AC3">
        <w:rPr>
          <w:rStyle w:val="Emphasis"/>
          <w:highlight w:val="cyan"/>
        </w:rPr>
        <w:t>basic analytical mistakes</w:t>
      </w:r>
      <w:r w:rsidRPr="003F2FD7">
        <w:rPr>
          <w:sz w:val="8"/>
        </w:rPr>
        <w:t xml:space="preserve">. In other words, </w:t>
      </w:r>
      <w:r>
        <w:rPr>
          <w:rStyle w:val="StyleUnderline"/>
        </w:rPr>
        <w:t xml:space="preserve">it acts as an eye-opener, but it suffers from being </w:t>
      </w:r>
      <w:r w:rsidRPr="00BD1AC3">
        <w:rPr>
          <w:rStyle w:val="Emphasis"/>
          <w:highlight w:val="cyan"/>
        </w:rPr>
        <w:t>tainted by</w:t>
      </w:r>
      <w:r>
        <w:rPr>
          <w:rStyle w:val="Emphasis"/>
        </w:rPr>
        <w:t xml:space="preserve"> political </w:t>
      </w:r>
      <w:r w:rsidRPr="00BD1AC3">
        <w:rPr>
          <w:rStyle w:val="Emphasis"/>
          <w:highlight w:val="cyan"/>
        </w:rPr>
        <w:t>ideology</w:t>
      </w:r>
      <w:r>
        <w:rPr>
          <w:rStyle w:val="StyleUnderline"/>
        </w:rPr>
        <w:t xml:space="preserve">. </w:t>
      </w:r>
      <w:r w:rsidRPr="003F2FD7">
        <w:rPr>
          <w:sz w:val="8"/>
        </w:rPr>
        <w:t xml:space="preserve">Its main weakness is that </w:t>
      </w:r>
      <w:r>
        <w:rPr>
          <w:rStyle w:val="StyleUnderline"/>
        </w:rPr>
        <w:t xml:space="preserve">it doesn’t take the </w:t>
      </w:r>
      <w:r>
        <w:rPr>
          <w:rStyle w:val="Emphasis"/>
        </w:rPr>
        <w:t>intrinsic driving forces of progress into account</w:t>
      </w:r>
      <w:r>
        <w:rPr>
          <w:rStyle w:val="StyleUnderline"/>
        </w:rPr>
        <w:t xml:space="preserve">. </w:t>
      </w:r>
      <w:r w:rsidRPr="003F2FD7">
        <w:rPr>
          <w:sz w:val="8"/>
        </w:rPr>
        <w:t xml:space="preserve">State of the World was translated into most major languages and is, as already mentioned, the world’s most widely read environmental report. It has affected us all, </w:t>
      </w:r>
      <w:proofErr w:type="gramStart"/>
      <w:r w:rsidRPr="003F2FD7">
        <w:rPr>
          <w:sz w:val="8"/>
        </w:rPr>
        <w:t>directly</w:t>
      </w:r>
      <w:proofErr w:type="gramEnd"/>
      <w:r w:rsidRPr="003F2FD7">
        <w:rPr>
          <w:sz w:val="8"/>
        </w:rPr>
        <w:t xml:space="preserve">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w:t>
      </w:r>
      <w:proofErr w:type="gramStart"/>
      <w:r w:rsidRPr="003F2FD7">
        <w:rPr>
          <w:sz w:val="8"/>
        </w:rPr>
        <w:t>have to</w:t>
      </w:r>
      <w:proofErr w:type="gramEnd"/>
      <w:r w:rsidRPr="003F2FD7">
        <w:rPr>
          <w:sz w:val="8"/>
        </w:rPr>
        <w:t xml:space="preserve">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Pr>
          <w:rStyle w:val="Emphasis"/>
        </w:rPr>
        <w:t>Jackson’s</w:t>
      </w:r>
      <w:r w:rsidRPr="003F2FD7">
        <w:rPr>
          <w:sz w:val="8"/>
        </w:rPr>
        <w:t xml:space="preserve"> </w:t>
      </w:r>
      <w:r>
        <w:rPr>
          <w:rStyle w:val="StyleUnderline"/>
        </w:rPr>
        <w:t>book</w:t>
      </w:r>
      <w:r w:rsidRPr="003F2FD7">
        <w:rPr>
          <w:sz w:val="8"/>
        </w:rPr>
        <w:t xml:space="preserve"> </w:t>
      </w:r>
      <w:r>
        <w:rPr>
          <w:rStyle w:val="Emphasis"/>
        </w:rPr>
        <w:t>Prosperity Without Growth</w:t>
      </w:r>
      <w:r w:rsidRPr="003F2FD7">
        <w:rPr>
          <w:sz w:val="8"/>
        </w:rPr>
        <w:t xml:space="preserve"> from 2009, which is one of the most widely read and frequently quoted works in this area. Tim Jackson, who is an economist and professor in sustainable development, </w:t>
      </w:r>
      <w:r>
        <w:rPr>
          <w:rStyle w:val="StyleUnderline"/>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3F2FD7">
        <w:rPr>
          <w:sz w:val="8"/>
        </w:rPr>
        <w:t xml:space="preserve">. In other words, we cannot build our hopes that the economy, </w:t>
      </w:r>
      <w:proofErr w:type="gramStart"/>
      <w:r w:rsidRPr="003F2FD7">
        <w:rPr>
          <w:sz w:val="8"/>
        </w:rPr>
        <w:t>technology</w:t>
      </w:r>
      <w:proofErr w:type="gramEnd"/>
      <w:r w:rsidRPr="003F2FD7">
        <w:rPr>
          <w:sz w:val="8"/>
        </w:rPr>
        <w:t xml:space="preserve">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system—which exposes man as a greedy, </w:t>
      </w:r>
      <w:proofErr w:type="gramStart"/>
      <w:r w:rsidRPr="003F2FD7">
        <w:rPr>
          <w:sz w:val="8"/>
        </w:rPr>
        <w:t>ruthless</w:t>
      </w:r>
      <w:proofErr w:type="gramEnd"/>
      <w:r w:rsidRPr="003F2FD7">
        <w:rPr>
          <w:sz w:val="8"/>
        </w:rPr>
        <w:t xml:space="preserve"> and ultimately weak creature. </w:t>
      </w:r>
      <w:r>
        <w:rPr>
          <w:rStyle w:val="StyleUnderline"/>
        </w:rPr>
        <w:t xml:space="preserve">This attitude may serve a purpose as an eye-opener. But it is </w:t>
      </w:r>
      <w:r>
        <w:rPr>
          <w:rStyle w:val="Emphasis"/>
        </w:rPr>
        <w:t>not very credible, and it may even be counterproductive</w:t>
      </w:r>
      <w:r>
        <w:rPr>
          <w:rStyle w:val="StyleUnderline"/>
        </w:rPr>
        <w:t xml:space="preserve">. Of course, we can see a lot of problems ahead of us; but to solve them, we need the </w:t>
      </w:r>
      <w:r>
        <w:rPr>
          <w:rStyle w:val="Emphasis"/>
        </w:rPr>
        <w:t>correct diagnostics</w:t>
      </w:r>
      <w:r>
        <w:rPr>
          <w:rStyle w:val="StyleUnderline"/>
        </w:rPr>
        <w:t xml:space="preserve"> instead of </w:t>
      </w:r>
      <w:r>
        <w:rPr>
          <w:rStyle w:val="Emphasis"/>
        </w:rPr>
        <w:t xml:space="preserve">dubious doomsday prophesies. </w:t>
      </w:r>
      <w:r w:rsidRPr="003F2FD7">
        <w:rPr>
          <w:sz w:val="8"/>
        </w:rPr>
        <w:t xml:space="preserve">Focus: The Problem </w:t>
      </w:r>
      <w:r>
        <w:rPr>
          <w:rStyle w:val="StyleUnderline"/>
        </w:rPr>
        <w:t xml:space="preserve">Since the focus of attention is so profoundly fixated on the problems in the climate and environmental debate, the progress </w:t>
      </w:r>
      <w:r>
        <w:rPr>
          <w:rStyle w:val="Emphasis"/>
        </w:rPr>
        <w:t>already made</w:t>
      </w:r>
      <w:r w:rsidRPr="003F2FD7">
        <w:rPr>
          <w:sz w:val="8"/>
        </w:rPr>
        <w:t>—and the opportunities at hand—</w:t>
      </w:r>
      <w:r>
        <w:rPr>
          <w:rStyle w:val="StyleUnderline"/>
        </w:rPr>
        <w:t>are</w:t>
      </w:r>
      <w:r w:rsidRPr="003F2FD7">
        <w:rPr>
          <w:sz w:val="8"/>
        </w:rPr>
        <w:t xml:space="preserve"> often </w:t>
      </w:r>
      <w:r>
        <w:rPr>
          <w:rStyle w:val="Emphasis"/>
        </w:rPr>
        <w:t>overshadowed</w:t>
      </w:r>
      <w:r w:rsidRPr="003F2FD7">
        <w:rPr>
          <w:sz w:val="8"/>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w:t>
      </w:r>
      <w:proofErr w:type="spellStart"/>
      <w:r w:rsidRPr="003F2FD7">
        <w:rPr>
          <w:sz w:val="8"/>
        </w:rPr>
        <w:t>Dagens</w:t>
      </w:r>
      <w:proofErr w:type="spellEnd"/>
      <w:r w:rsidRPr="003F2FD7">
        <w:rPr>
          <w:sz w:val="8"/>
        </w:rPr>
        <w:t xml:space="preserve"> </w:t>
      </w:r>
      <w:proofErr w:type="spellStart"/>
      <w:r w:rsidRPr="003F2FD7">
        <w:rPr>
          <w:sz w:val="8"/>
        </w:rPr>
        <w:t>Nyheter</w:t>
      </w:r>
      <w:proofErr w:type="spellEnd"/>
      <w:r w:rsidRPr="003F2FD7">
        <w:rPr>
          <w:sz w:val="8"/>
        </w:rPr>
        <w:t xml:space="preserve">,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w:t>
      </w:r>
      <w:proofErr w:type="spellStart"/>
      <w:r w:rsidRPr="003F2FD7">
        <w:rPr>
          <w:sz w:val="8"/>
        </w:rPr>
        <w:t>very</w:t>
      </w:r>
      <w:proofErr w:type="spellEnd"/>
      <w:r w:rsidRPr="003F2FD7">
        <w:rPr>
          <w:sz w:val="8"/>
        </w:rPr>
        <w:t xml:space="preserve">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Pr>
          <w:rStyle w:val="StyleUnderline"/>
        </w:rPr>
        <w:t>progress</w:t>
      </w:r>
      <w:r w:rsidRPr="003F2FD7">
        <w:rPr>
          <w:sz w:val="8"/>
        </w:rPr>
        <w:t xml:space="preserve"> </w:t>
      </w:r>
      <w:r w:rsidRPr="00BD1AC3">
        <w:rPr>
          <w:rStyle w:val="Emphasis"/>
          <w:highlight w:val="cyan"/>
        </w:rPr>
        <w:t>pessimists</w:t>
      </w:r>
      <w:r w:rsidRPr="003F2FD7">
        <w:rPr>
          <w:sz w:val="8"/>
        </w:rPr>
        <w:t xml:space="preserve"> and, not least the media, think and act. In this case, they </w:t>
      </w:r>
      <w:r>
        <w:rPr>
          <w:rStyle w:val="StyleUnderline"/>
        </w:rPr>
        <w:t xml:space="preserve">focused on a potential </w:t>
      </w:r>
      <w:r>
        <w:rPr>
          <w:rStyle w:val="Emphasis"/>
        </w:rPr>
        <w:t>problem</w:t>
      </w:r>
      <w:r w:rsidRPr="003F2FD7">
        <w:rPr>
          <w:sz w:val="8"/>
        </w:rPr>
        <w:t xml:space="preserve"> associated with LED </w:t>
      </w:r>
      <w:proofErr w:type="gramStart"/>
      <w:r w:rsidRPr="003F2FD7">
        <w:rPr>
          <w:sz w:val="8"/>
        </w:rPr>
        <w:t xml:space="preserve">lighting, </w:t>
      </w:r>
      <w:r>
        <w:rPr>
          <w:rStyle w:val="StyleUnderline"/>
        </w:rPr>
        <w:t>and</w:t>
      </w:r>
      <w:proofErr w:type="gramEnd"/>
      <w:r>
        <w:rPr>
          <w:rStyle w:val="StyleUnderline"/>
        </w:rPr>
        <w:t xml:space="preserve"> </w:t>
      </w:r>
      <w:r w:rsidRPr="00BD1AC3">
        <w:rPr>
          <w:rStyle w:val="Emphasis"/>
          <w:highlight w:val="cyan"/>
        </w:rPr>
        <w:t>ignore</w:t>
      </w:r>
      <w:r>
        <w:rPr>
          <w:rStyle w:val="StyleUnderline"/>
        </w:rPr>
        <w:t>d</w:t>
      </w:r>
      <w:r w:rsidRPr="003F2FD7">
        <w:rPr>
          <w:sz w:val="8"/>
        </w:rPr>
        <w:t xml:space="preserve"> the </w:t>
      </w:r>
      <w:r>
        <w:rPr>
          <w:rStyle w:val="Emphasis"/>
        </w:rPr>
        <w:t xml:space="preserve">tremendous </w:t>
      </w:r>
      <w:r w:rsidRPr="00BD1AC3">
        <w:rPr>
          <w:rStyle w:val="Emphasis"/>
          <w:highlight w:val="cyan"/>
        </w:rPr>
        <w:t>possibilities</w:t>
      </w:r>
      <w:r w:rsidRPr="003F2FD7">
        <w:rPr>
          <w:sz w:val="8"/>
        </w:rPr>
        <w:t xml:space="preserve"> </w:t>
      </w:r>
      <w:r>
        <w:rPr>
          <w:rStyle w:val="StyleUnderline"/>
        </w:rPr>
        <w:t>that</w:t>
      </w:r>
      <w:r w:rsidRPr="003F2FD7">
        <w:rPr>
          <w:sz w:val="8"/>
        </w:rPr>
        <w:t xml:space="preserve"> the </w:t>
      </w:r>
      <w:r w:rsidRPr="00BD1AC3">
        <w:rPr>
          <w:rStyle w:val="StyleUnderline"/>
          <w:highlight w:val="cyan"/>
        </w:rPr>
        <w:t xml:space="preserve">new </w:t>
      </w:r>
      <w:r w:rsidRPr="00BD1AC3">
        <w:rPr>
          <w:rStyle w:val="Emphasis"/>
          <w:highlight w:val="cyan"/>
        </w:rPr>
        <w:t>tech</w:t>
      </w:r>
      <w:r>
        <w:rPr>
          <w:rStyle w:val="StyleUnderline"/>
        </w:rPr>
        <w:t xml:space="preserve">nology </w:t>
      </w:r>
      <w:r w:rsidRPr="00BD1AC3">
        <w:rPr>
          <w:rStyle w:val="StyleUnderline"/>
          <w:highlight w:val="cyan"/>
        </w:rPr>
        <w:t>offered</w:t>
      </w:r>
      <w:r w:rsidRPr="003F2FD7">
        <w:rPr>
          <w:sz w:val="8"/>
        </w:rPr>
        <w:t xml:space="preserve"> to dramatically reduce greenhouse gases and thus spare the eco system (not to mention all the other advantages). </w:t>
      </w:r>
      <w:r>
        <w:rPr>
          <w:rStyle w:val="StyleUnderline"/>
        </w:rPr>
        <w:t xml:space="preserve">Books and reports of the kind mentioned above tell us repeatedly about disasters, threats, problems, collapses and famines. On the other hand, they are notoriously </w:t>
      </w:r>
      <w:r w:rsidRPr="00BD1AC3">
        <w:rPr>
          <w:rStyle w:val="Emphasis"/>
          <w:highlight w:val="cyan"/>
        </w:rPr>
        <w:t>silent</w:t>
      </w:r>
      <w:r w:rsidRPr="00BD1AC3">
        <w:rPr>
          <w:rStyle w:val="StyleUnderline"/>
          <w:highlight w:val="cyan"/>
        </w:rPr>
        <w:t xml:space="preserve"> about</w:t>
      </w:r>
      <w:r>
        <w:rPr>
          <w:rStyle w:val="StyleUnderline"/>
        </w:rPr>
        <w:t xml:space="preserve"> the great </w:t>
      </w:r>
      <w:r>
        <w:rPr>
          <w:rStyle w:val="Emphasis"/>
        </w:rPr>
        <w:t xml:space="preserve">improvements </w:t>
      </w:r>
      <w:proofErr w:type="gramStart"/>
      <w:r>
        <w:rPr>
          <w:rStyle w:val="Emphasis"/>
        </w:rPr>
        <w:t>actually made</w:t>
      </w:r>
      <w:proofErr w:type="gramEnd"/>
      <w:r>
        <w:rPr>
          <w:rStyle w:val="StyleUnderline"/>
        </w:rPr>
        <w:t xml:space="preserve">—the reduction of extreme poverty (not only as a percentage but also in absolute numbers), longer </w:t>
      </w:r>
      <w:r w:rsidRPr="00BD1AC3">
        <w:rPr>
          <w:rStyle w:val="StyleUnderline"/>
          <w:highlight w:val="cyan"/>
        </w:rPr>
        <w:t>lifespans</w:t>
      </w:r>
      <w:r>
        <w:rPr>
          <w:rStyle w:val="StyleUnderline"/>
        </w:rPr>
        <w:t xml:space="preserve">, dramatic global progress in </w:t>
      </w:r>
      <w:r w:rsidRPr="00BD1AC3">
        <w:rPr>
          <w:rStyle w:val="StyleUnderline"/>
          <w:highlight w:val="cyan"/>
        </w:rPr>
        <w:t>education and health</w:t>
      </w:r>
      <w:r>
        <w:rPr>
          <w:rStyle w:val="StyleUnderline"/>
        </w:rPr>
        <w:t xml:space="preserve">care, etc. The lack of positive media coverage on the </w:t>
      </w:r>
      <w:r>
        <w:rPr>
          <w:rStyle w:val="Emphasis"/>
        </w:rPr>
        <w:t>environment</w:t>
      </w:r>
      <w:r w:rsidRPr="003F2FD7">
        <w:rPr>
          <w:sz w:val="8"/>
        </w:rPr>
        <w:t xml:space="preserve"> </w:t>
      </w:r>
      <w:r>
        <w:rPr>
          <w:rStyle w:val="StyleUnderline"/>
        </w:rPr>
        <w:t xml:space="preserve">means that many people </w:t>
      </w:r>
      <w:r>
        <w:rPr>
          <w:rStyle w:val="Emphasis"/>
        </w:rPr>
        <w:t>believe</w:t>
      </w:r>
      <w:r>
        <w:rPr>
          <w:rStyle w:val="StyleUnderline"/>
        </w:rPr>
        <w:t xml:space="preserve"> that </w:t>
      </w:r>
      <w:r>
        <w:rPr>
          <w:rStyle w:val="Emphasis"/>
        </w:rPr>
        <w:t>too little is being done</w:t>
      </w:r>
      <w:r w:rsidRPr="003F2FD7">
        <w:rPr>
          <w:sz w:val="8"/>
        </w:rPr>
        <w:t xml:space="preserve">, which is quite understandable considering the one-sided nature of the information they are presented with. </w:t>
      </w:r>
      <w:r>
        <w:rPr>
          <w:rStyle w:val="StyleUnderline"/>
        </w:rPr>
        <w:t xml:space="preserve">Alarmist reporting almost always reminds me of pirates: they are </w:t>
      </w:r>
      <w:proofErr w:type="gramStart"/>
      <w:r>
        <w:rPr>
          <w:rStyle w:val="StyleUnderline"/>
        </w:rPr>
        <w:t>unreliable</w:t>
      </w:r>
      <w:proofErr w:type="gramEnd"/>
      <w:r>
        <w:rPr>
          <w:rStyle w:val="StyleUnderline"/>
        </w:rPr>
        <w:t xml:space="preserve"> and half their vision is blocked by their eye patches. It is vital that the media not only one-sidedly focus on the misery without presenting the progress made and suggesting constructive courses of action</w:t>
      </w:r>
      <w:r w:rsidRPr="003F2FD7">
        <w:rPr>
          <w:sz w:val="8"/>
        </w:rPr>
        <w:t xml:space="preserve">. The quality of our decisions in all respects depends on our knowledge, </w:t>
      </w:r>
      <w:proofErr w:type="gramStart"/>
      <w:r w:rsidRPr="003F2FD7">
        <w:rPr>
          <w:sz w:val="8"/>
        </w:rPr>
        <w:t>insight</w:t>
      </w:r>
      <w:proofErr w:type="gramEnd"/>
      <w:r w:rsidRPr="003F2FD7">
        <w:rPr>
          <w:sz w:val="8"/>
        </w:rPr>
        <w:t xml:space="preserve"> and attitude. Real and Imagined Threats Many people are convinced that the climate and environmental problems are growing. It is certainly true that our planet has its limitations, but many of the predictions from alarmist literature have been proven false. </w:t>
      </w:r>
      <w:r w:rsidRPr="00BD1AC3">
        <w:rPr>
          <w:rStyle w:val="StyleUnderline"/>
          <w:highlight w:val="cyan"/>
        </w:rPr>
        <w:t>In the</w:t>
      </w:r>
      <w:r>
        <w:rPr>
          <w:rStyle w:val="StyleUnderline"/>
        </w:rPr>
        <w:t xml:space="preserve"> 19</w:t>
      </w:r>
      <w:r w:rsidRPr="00BD1AC3">
        <w:rPr>
          <w:rStyle w:val="Emphasis"/>
          <w:highlight w:val="cyan"/>
        </w:rPr>
        <w:t>80s</w:t>
      </w:r>
      <w:r>
        <w:rPr>
          <w:rStyle w:val="StyleUnderline"/>
        </w:rPr>
        <w:t xml:space="preserve">, the </w:t>
      </w:r>
      <w:r w:rsidRPr="00BD1AC3">
        <w:rPr>
          <w:rStyle w:val="Emphasis"/>
          <w:highlight w:val="cyan"/>
        </w:rPr>
        <w:t>forest dieback</w:t>
      </w:r>
      <w:r w:rsidRPr="00BD1AC3">
        <w:rPr>
          <w:sz w:val="8"/>
          <w:highlight w:val="cyan"/>
        </w:rPr>
        <w:t xml:space="preserve"> </w:t>
      </w:r>
      <w:r w:rsidRPr="00BD1AC3">
        <w:rPr>
          <w:rStyle w:val="StyleUnderline"/>
          <w:highlight w:val="cyan"/>
        </w:rPr>
        <w:t>was</w:t>
      </w:r>
      <w:r w:rsidRPr="003F2FD7">
        <w:rPr>
          <w:sz w:val="8"/>
        </w:rPr>
        <w:t xml:space="preserve"> a </w:t>
      </w:r>
      <w:r>
        <w:rPr>
          <w:rStyle w:val="StyleUnderline"/>
        </w:rPr>
        <w:t xml:space="preserve">frequently </w:t>
      </w:r>
      <w:r w:rsidRPr="00BD1AC3">
        <w:rPr>
          <w:rStyle w:val="StyleUnderline"/>
          <w:highlight w:val="cyan"/>
        </w:rPr>
        <w:t>discussed</w:t>
      </w:r>
      <w:r w:rsidRPr="003F2FD7">
        <w:rPr>
          <w:sz w:val="8"/>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BD1AC3">
        <w:rPr>
          <w:rStyle w:val="StyleUnderline"/>
          <w:highlight w:val="cyan"/>
        </w:rPr>
        <w:t>But</w:t>
      </w:r>
      <w:r>
        <w:rPr>
          <w:rStyle w:val="StyleUnderline"/>
        </w:rPr>
        <w:t xml:space="preserve"> the</w:t>
      </w:r>
      <w:r w:rsidRPr="003F2FD7">
        <w:rPr>
          <w:sz w:val="8"/>
        </w:rPr>
        <w:t xml:space="preserve"> forest </w:t>
      </w:r>
      <w:r>
        <w:rPr>
          <w:rStyle w:val="StyleUnderline"/>
        </w:rPr>
        <w:t>dieback</w:t>
      </w:r>
      <w:r w:rsidRPr="003F2FD7">
        <w:rPr>
          <w:sz w:val="8"/>
        </w:rPr>
        <w:t xml:space="preserve"> </w:t>
      </w:r>
      <w:r w:rsidRPr="00BD1AC3">
        <w:rPr>
          <w:rStyle w:val="Emphasis"/>
          <w:highlight w:val="cyan"/>
        </w:rPr>
        <w:t>never happened</w:t>
      </w:r>
      <w:r>
        <w:rPr>
          <w:rStyle w:val="StyleUnderline"/>
        </w:rPr>
        <w:t xml:space="preserve">. On the contrary, the forest area has been </w:t>
      </w:r>
      <w:r>
        <w:rPr>
          <w:rStyle w:val="Emphasis"/>
        </w:rPr>
        <w:t>constantly expanding</w:t>
      </w:r>
      <w:r w:rsidRPr="003F2FD7">
        <w:rPr>
          <w:sz w:val="8"/>
        </w:rPr>
        <w:t xml:space="preserve"> in Europe, </w:t>
      </w:r>
      <w:r>
        <w:rPr>
          <w:rStyle w:val="StyleUnderline"/>
        </w:rPr>
        <w:t xml:space="preserve">even during the entire period when the forest was </w:t>
      </w:r>
      <w:r>
        <w:rPr>
          <w:rStyle w:val="Emphasis"/>
        </w:rPr>
        <w:t>believed to be dying</w:t>
      </w:r>
      <w:r w:rsidRPr="003F2FD7">
        <w:rPr>
          <w:sz w:val="8"/>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w:t>
      </w:r>
      <w:proofErr w:type="gramStart"/>
      <w:r w:rsidRPr="003F2FD7">
        <w:rPr>
          <w:sz w:val="8"/>
        </w:rPr>
        <w:t>actually never</w:t>
      </w:r>
      <w:proofErr w:type="gramEnd"/>
      <w:r w:rsidRPr="003F2FD7">
        <w:rPr>
          <w:sz w:val="8"/>
        </w:rPr>
        <w:t xml:space="preserve"> in danger. Others suggest that the emission limitations implemented prevented the disaster. My point is that </w:t>
      </w:r>
      <w:r>
        <w:rPr>
          <w:rStyle w:val="StyleUnderline"/>
        </w:rPr>
        <w:t xml:space="preserve">the environmental catastrophe </w:t>
      </w:r>
      <w:r>
        <w:rPr>
          <w:rStyle w:val="Emphasis"/>
        </w:rPr>
        <w:t>did not happen</w:t>
      </w:r>
      <w:r w:rsidRPr="003F2FD7">
        <w:rPr>
          <w:sz w:val="8"/>
        </w:rPr>
        <w:t xml:space="preserve">. </w:t>
      </w:r>
      <w:proofErr w:type="gramStart"/>
      <w:r w:rsidRPr="003F2FD7">
        <w:rPr>
          <w:sz w:val="8"/>
        </w:rPr>
        <w:t xml:space="preserve">Some </w:t>
      </w:r>
      <w:r w:rsidRPr="00BD1AC3">
        <w:rPr>
          <w:rStyle w:val="Emphasis"/>
          <w:highlight w:val="cyan"/>
        </w:rPr>
        <w:t>other</w:t>
      </w:r>
      <w:r w:rsidRPr="003F2FD7">
        <w:rPr>
          <w:sz w:val="8"/>
        </w:rPr>
        <w:t xml:space="preserve"> </w:t>
      </w:r>
      <w:r>
        <w:rPr>
          <w:rStyle w:val="StyleUnderline"/>
        </w:rPr>
        <w:t xml:space="preserve">environmental </w:t>
      </w:r>
      <w:r w:rsidRPr="00BD1AC3">
        <w:rPr>
          <w:rStyle w:val="StyleUnderline"/>
          <w:highlight w:val="cyan"/>
        </w:rPr>
        <w:t>problems</w:t>
      </w:r>
      <w:r>
        <w:rPr>
          <w:rStyle w:val="StyleUnderline"/>
        </w:rPr>
        <w:t>,</w:t>
      </w:r>
      <w:proofErr w:type="gramEnd"/>
      <w:r>
        <w:rPr>
          <w:rStyle w:val="StyleUnderline"/>
        </w:rPr>
        <w:t xml:space="preserve"> exaggerated or not, that have concerned us during the last decades have </w:t>
      </w:r>
      <w:r w:rsidRPr="00BD1AC3">
        <w:rPr>
          <w:rStyle w:val="StyleUnderline"/>
          <w:highlight w:val="cyan"/>
        </w:rPr>
        <w:t>also disappeared</w:t>
      </w:r>
      <w:r>
        <w:rPr>
          <w:rStyle w:val="StyleUnderline"/>
        </w:rPr>
        <w:t xml:space="preserve"> from the immediate agenda</w:t>
      </w:r>
      <w:r w:rsidRPr="00BD1AC3">
        <w:rPr>
          <w:rStyle w:val="Emphasis"/>
          <w:highlight w:val="cyan"/>
        </w:rPr>
        <w:t>:</w:t>
      </w:r>
      <w:r>
        <w:rPr>
          <w:rStyle w:val="StyleUnderline"/>
        </w:rPr>
        <w:t xml:space="preserve"> </w:t>
      </w:r>
      <w:r w:rsidRPr="00BD1AC3">
        <w:rPr>
          <w:rStyle w:val="Emphasis"/>
          <w:highlight w:val="cyan"/>
        </w:rPr>
        <w:t>overpop</w:t>
      </w:r>
      <w:r>
        <w:rPr>
          <w:rStyle w:val="StyleUnderline"/>
        </w:rPr>
        <w:t xml:space="preserve">ulation, </w:t>
      </w:r>
      <w:r w:rsidRPr="00BD1AC3">
        <w:rPr>
          <w:rStyle w:val="Emphasis"/>
          <w:highlight w:val="cyan"/>
        </w:rPr>
        <w:t>DDT</w:t>
      </w:r>
      <w:r>
        <w:rPr>
          <w:rStyle w:val="StyleUnderline"/>
        </w:rPr>
        <w:t xml:space="preserve">, the </w:t>
      </w:r>
      <w:r w:rsidRPr="00BD1AC3">
        <w:rPr>
          <w:rStyle w:val="Emphasis"/>
          <w:highlight w:val="cyan"/>
        </w:rPr>
        <w:t>ozone</w:t>
      </w:r>
      <w:r>
        <w:rPr>
          <w:rStyle w:val="StyleUnderline"/>
        </w:rPr>
        <w:t xml:space="preserve"> hole, </w:t>
      </w:r>
      <w:r>
        <w:rPr>
          <w:rStyle w:val="Emphasis"/>
        </w:rPr>
        <w:t xml:space="preserve">heavy </w:t>
      </w:r>
      <w:r w:rsidRPr="00BD1AC3">
        <w:rPr>
          <w:rStyle w:val="Emphasis"/>
          <w:highlight w:val="cyan"/>
        </w:rPr>
        <w:t>metals</w:t>
      </w:r>
      <w:r>
        <w:rPr>
          <w:rStyle w:val="StyleUnderline"/>
        </w:rPr>
        <w:t xml:space="preserve">, </w:t>
      </w:r>
      <w:r>
        <w:rPr>
          <w:rStyle w:val="Emphasis"/>
        </w:rPr>
        <w:t>lead</w:t>
      </w:r>
      <w:r>
        <w:rPr>
          <w:rStyle w:val="StyleUnderline"/>
        </w:rPr>
        <w:t xml:space="preserve"> poisoning, </w:t>
      </w:r>
      <w:r w:rsidRPr="00BD1AC3">
        <w:rPr>
          <w:rStyle w:val="Emphasis"/>
          <w:highlight w:val="cyan"/>
        </w:rPr>
        <w:t>soot</w:t>
      </w:r>
      <w:r>
        <w:rPr>
          <w:rStyle w:val="StyleUnderline"/>
        </w:rPr>
        <w:t xml:space="preserve"> particles, the </w:t>
      </w:r>
      <w:r w:rsidRPr="00BD1AC3">
        <w:rPr>
          <w:rStyle w:val="Emphasis"/>
          <w:highlight w:val="cyan"/>
        </w:rPr>
        <w:t>waste</w:t>
      </w:r>
      <w:r>
        <w:rPr>
          <w:rStyle w:val="Emphasis"/>
        </w:rPr>
        <w:t xml:space="preserve"> mountain</w:t>
      </w:r>
      <w:r w:rsidRPr="00BD1AC3">
        <w:rPr>
          <w:rStyle w:val="StyleUnderline"/>
          <w:highlight w:val="cyan"/>
        </w:rPr>
        <w:t>, and</w:t>
      </w:r>
      <w:r>
        <w:rPr>
          <w:rStyle w:val="StyleUnderline"/>
        </w:rPr>
        <w:t xml:space="preserve"> the </w:t>
      </w:r>
      <w:r w:rsidRPr="00BD1AC3">
        <w:rPr>
          <w:rStyle w:val="Emphasis"/>
          <w:highlight w:val="cyan"/>
        </w:rPr>
        <w:t>acid</w:t>
      </w:r>
      <w:r>
        <w:rPr>
          <w:rStyle w:val="StyleUnderline"/>
        </w:rPr>
        <w:t xml:space="preserve">ification of our </w:t>
      </w:r>
      <w:r>
        <w:rPr>
          <w:rStyle w:val="Emphasis"/>
        </w:rPr>
        <w:t>lakes</w:t>
      </w:r>
      <w:r w:rsidRPr="003F2FD7">
        <w:rPr>
          <w:sz w:val="8"/>
        </w:rPr>
        <w:t xml:space="preserve">. Unfortunately, some environmental problems, like soot particles and waste, </w:t>
      </w:r>
      <w:proofErr w:type="gramStart"/>
      <w:r w:rsidRPr="003F2FD7">
        <w:rPr>
          <w:sz w:val="8"/>
        </w:rPr>
        <w:t>still remain</w:t>
      </w:r>
      <w:proofErr w:type="gramEnd"/>
      <w:r w:rsidRPr="003F2FD7">
        <w:rPr>
          <w:sz w:val="8"/>
        </w:rPr>
        <w:t xml:space="preserve"> in some areas, especially in poorer countries, where there are other, even worse problems that have yet to be resolved. The conclusion is, however, that </w:t>
      </w:r>
      <w:r>
        <w:rPr>
          <w:rStyle w:val="StyleUnderline"/>
        </w:rPr>
        <w:t xml:space="preserve">we and our </w:t>
      </w:r>
      <w:r w:rsidRPr="00BD1AC3">
        <w:rPr>
          <w:rStyle w:val="StyleUnderline"/>
          <w:highlight w:val="cyan"/>
        </w:rPr>
        <w:t>society</w:t>
      </w:r>
      <w:r>
        <w:rPr>
          <w:rStyle w:val="StyleUnderline"/>
        </w:rPr>
        <w:t xml:space="preserve"> in most cases </w:t>
      </w:r>
      <w:r w:rsidRPr="00BD1AC3">
        <w:rPr>
          <w:rStyle w:val="StyleUnderline"/>
          <w:highlight w:val="cyan"/>
        </w:rPr>
        <w:t xml:space="preserve">have </w:t>
      </w:r>
      <w:r w:rsidRPr="00BD1AC3">
        <w:rPr>
          <w:rStyle w:val="Emphasis"/>
          <w:highlight w:val="cyan"/>
        </w:rPr>
        <w:t>handled</w:t>
      </w:r>
      <w:r>
        <w:rPr>
          <w:rStyle w:val="Emphasis"/>
        </w:rPr>
        <w:t xml:space="preserve"> threatening </w:t>
      </w:r>
      <w:r w:rsidRPr="00BD1AC3">
        <w:rPr>
          <w:rStyle w:val="Emphasis"/>
          <w:highlight w:val="cyan"/>
        </w:rPr>
        <w:t>situations quite well</w:t>
      </w:r>
      <w:r>
        <w:rPr>
          <w:rStyle w:val="StyleUnderline"/>
        </w:rPr>
        <w:t>.</w:t>
      </w:r>
      <w:r w:rsidRPr="003F2FD7">
        <w:rPr>
          <w:sz w:val="8"/>
        </w:rPr>
        <w:t xml:space="preserve"> </w:t>
      </w:r>
      <w:r>
        <w:rPr>
          <w:rStyle w:val="StyleUnderline"/>
        </w:rPr>
        <w:t>When alarming symptoms are noted, scientists and other experts are summoned, and we act according to their diagnoses</w:t>
      </w:r>
      <w:r w:rsidRPr="003F2FD7">
        <w:rPr>
          <w:sz w:val="8"/>
        </w:rPr>
        <w:t xml:space="preserve">. It is no big deal that the diagnoses are sometimes wrong, </w:t>
      </w:r>
      <w:proofErr w:type="gramStart"/>
      <w:r w:rsidRPr="003F2FD7">
        <w:rPr>
          <w:sz w:val="8"/>
        </w:rPr>
        <w:t>as long as</w:t>
      </w:r>
      <w:proofErr w:type="gramEnd"/>
      <w:r w:rsidRPr="003F2FD7">
        <w:rPr>
          <w:sz w:val="8"/>
        </w:rPr>
        <w:t xml:space="preserve"> the side effects are not too severe. </w:t>
      </w:r>
      <w:r>
        <w:rPr>
          <w:rStyle w:val="StyleUnderline"/>
        </w:rPr>
        <w:t xml:space="preserve">The main thing is that we do our best to avoid disasters, and </w:t>
      </w:r>
      <w:proofErr w:type="gramStart"/>
      <w:r>
        <w:rPr>
          <w:rStyle w:val="StyleUnderline"/>
        </w:rPr>
        <w:t>on the whole</w:t>
      </w:r>
      <w:proofErr w:type="gramEnd"/>
      <w:r>
        <w:rPr>
          <w:rStyle w:val="StyleUnderline"/>
        </w:rPr>
        <w:t xml:space="preserve">, humankind has </w:t>
      </w:r>
      <w:r>
        <w:rPr>
          <w:rStyle w:val="Emphasis"/>
        </w:rPr>
        <w:t>succeeded rather well this far</w:t>
      </w:r>
      <w:r w:rsidRPr="003F2FD7">
        <w:rPr>
          <w:sz w:val="8"/>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w:t>
      </w:r>
      <w:proofErr w:type="gramStart"/>
      <w:r w:rsidRPr="003F2FD7">
        <w:rPr>
          <w:sz w:val="8"/>
        </w:rPr>
        <w:t>have to</w:t>
      </w:r>
      <w:proofErr w:type="gramEnd"/>
      <w:r w:rsidRPr="003F2FD7">
        <w:rPr>
          <w:sz w:val="8"/>
        </w:rPr>
        <w:t xml:space="preserve"> trust the scientists’ and later the politicians’ reactions. Does this mean that disasters are avoided thanks to war headlines, threats, and anxiety</w:t>
      </w:r>
      <w:r w:rsidRPr="003F2FD7">
        <w:rPr>
          <w:sz w:val="12"/>
        </w:rPr>
        <w:t>?</w:t>
      </w:r>
      <w:r w:rsidRPr="003F2FD7">
        <w:rPr>
          <w:sz w:val="8"/>
        </w:rPr>
        <w:t xml:space="preserve"> I don’t think that this is the most important explanation; rather, it is factual and science-based information that produces effective results. But if exaggerated threat scenarios and reports of misery are needed to inspire the necessary political opinion, acquire research </w:t>
      </w:r>
      <w:proofErr w:type="gramStart"/>
      <w:r w:rsidRPr="003F2FD7">
        <w:rPr>
          <w:sz w:val="8"/>
        </w:rPr>
        <w:t>funding</w:t>
      </w:r>
      <w:proofErr w:type="gramEnd"/>
      <w:r w:rsidRPr="003F2FD7">
        <w:rPr>
          <w:sz w:val="8"/>
        </w:rPr>
        <w:t xml:space="preserve"> and create </w:t>
      </w:r>
      <w:proofErr w:type="spellStart"/>
      <w:r w:rsidRPr="003F2FD7">
        <w:rPr>
          <w:sz w:val="8"/>
        </w:rPr>
        <w:t>behavioural</w:t>
      </w:r>
      <w:proofErr w:type="spellEnd"/>
      <w:r w:rsidRPr="003F2FD7">
        <w:rPr>
          <w:sz w:val="8"/>
        </w:rPr>
        <w:t xml:space="preserve"> changes, we will have to live with that. The most important thing to remember in this context is that the actions shouldn’t cause more harm than the original problem itself. The risk with exaggerated threat and misery reporting is that it may inspire an over-reaction based on misleading diagnoses, or the opposite—a </w:t>
      </w:r>
      <w:proofErr w:type="spellStart"/>
      <w:r w:rsidRPr="003F2FD7">
        <w:rPr>
          <w:sz w:val="8"/>
        </w:rPr>
        <w:t>paralysing</w:t>
      </w:r>
      <w:proofErr w:type="spellEnd"/>
      <w:r w:rsidRPr="003F2FD7">
        <w:rPr>
          <w:sz w:val="8"/>
        </w:rPr>
        <w:t xml:space="preserve">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w:t>
      </w:r>
      <w:proofErr w:type="spellStart"/>
      <w:r w:rsidRPr="003F2FD7">
        <w:rPr>
          <w:sz w:val="8"/>
        </w:rPr>
        <w:t>civilisation</w:t>
      </w:r>
      <w:proofErr w:type="spellEnd"/>
      <w:r w:rsidRPr="003F2FD7">
        <w:rPr>
          <w:sz w:val="8"/>
        </w:rPr>
        <w:t xml:space="preserve">—a short-sighted over-exploitation and rape of nature. Easter Island is another popular example. However, in my opinion it is both worthless and irresponsible to judge the world situation of today by copying the outcome of earlier cultural </w:t>
      </w:r>
      <w:proofErr w:type="spellStart"/>
      <w:r w:rsidRPr="003F2FD7">
        <w:rPr>
          <w:sz w:val="8"/>
        </w:rPr>
        <w:t>endeavours</w:t>
      </w:r>
      <w:proofErr w:type="spellEnd"/>
      <w:r w:rsidRPr="003F2FD7">
        <w:rPr>
          <w:sz w:val="8"/>
        </w:rPr>
        <w:t xml:space="preserve"> in history. The inhabitants of the Inca empire and Easter Island didn’t have anything even remotely comparable with the </w:t>
      </w:r>
      <w:proofErr w:type="spellStart"/>
      <w:r w:rsidRPr="003F2FD7">
        <w:rPr>
          <w:sz w:val="8"/>
        </w:rPr>
        <w:t>organisations</w:t>
      </w:r>
      <w:proofErr w:type="spellEnd"/>
      <w:r w:rsidRPr="003F2FD7">
        <w:rPr>
          <w:sz w:val="8"/>
        </w:rPr>
        <w:t xml:space="preserve">, technology, </w:t>
      </w:r>
      <w:proofErr w:type="gramStart"/>
      <w:r w:rsidRPr="003F2FD7">
        <w:rPr>
          <w:sz w:val="8"/>
        </w:rPr>
        <w:t>medicine</w:t>
      </w:r>
      <w:proofErr w:type="gramEnd"/>
      <w:r w:rsidRPr="003F2FD7">
        <w:rPr>
          <w:sz w:val="8"/>
        </w:rPr>
        <w:t xml:space="preserve"> or general knowledge of today. It would be like comparing a case of appendicitis in the past to a case today. In pre-modern times, it was a fatal condition. </w:t>
      </w:r>
      <w:proofErr w:type="gramStart"/>
      <w:r w:rsidRPr="003F2FD7">
        <w:rPr>
          <w:sz w:val="8"/>
        </w:rPr>
        <w:t>In this day and age</w:t>
      </w:r>
      <w:proofErr w:type="gramEnd"/>
      <w:r w:rsidRPr="003F2FD7">
        <w:rPr>
          <w:sz w:val="8"/>
        </w:rPr>
        <w:t xml:space="preserve">, it is cured by a simple routine operation. </w:t>
      </w:r>
      <w:r>
        <w:rPr>
          <w:rStyle w:val="StyleUnderline"/>
        </w:rPr>
        <w:t xml:space="preserve">Today, humankind is conscious of the climate changes and other ecological challenges. And we also </w:t>
      </w:r>
      <w:r>
        <w:rPr>
          <w:rStyle w:val="Emphasis"/>
        </w:rPr>
        <w:t>have the knowledge and resources needed to act</w:t>
      </w:r>
      <w:r>
        <w:rPr>
          <w:rStyle w:val="StyleUnderline"/>
        </w:rPr>
        <w:t xml:space="preserve">. </w:t>
      </w:r>
      <w:r w:rsidRPr="003F2FD7">
        <w:rPr>
          <w:sz w:val="8"/>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w:t>
      </w:r>
      <w:proofErr w:type="gramStart"/>
      <w:r w:rsidRPr="003F2FD7">
        <w:rPr>
          <w:sz w:val="8"/>
        </w:rPr>
        <w:t>more or less randomly</w:t>
      </w:r>
      <w:proofErr w:type="gramEnd"/>
      <w:r w:rsidRPr="003F2FD7">
        <w:rPr>
          <w:sz w:val="8"/>
        </w:rPr>
        <w:t xml:space="preserve"> by the media. There are of course </w:t>
      </w:r>
      <w:proofErr w:type="gramStart"/>
      <w:r w:rsidRPr="003F2FD7">
        <w:rPr>
          <w:sz w:val="8"/>
        </w:rPr>
        <w:t>many different kinds of</w:t>
      </w:r>
      <w:proofErr w:type="gramEnd"/>
      <w:r w:rsidRPr="003F2FD7">
        <w:rPr>
          <w:sz w:val="8"/>
        </w:rPr>
        <w:t xml:space="preserve"> alarmism— everything from well-founded research reports to exaggerated prophesies of doom. It is far from simple to separate the wheat from the chaff. The </w:t>
      </w:r>
      <w:r>
        <w:rPr>
          <w:rStyle w:val="StyleUnderline"/>
        </w:rPr>
        <w:t xml:space="preserve">actions taken against ozone depletion, lead emissions and the toxic chemical, dioxin, are all </w:t>
      </w:r>
      <w:r>
        <w:rPr>
          <w:rStyle w:val="Emphasis"/>
        </w:rPr>
        <w:t>examples</w:t>
      </w:r>
      <w:r>
        <w:rPr>
          <w:rStyle w:val="StyleUnderline"/>
        </w:rPr>
        <w:t xml:space="preserve"> of how </w:t>
      </w:r>
      <w:r>
        <w:rPr>
          <w:rStyle w:val="Emphasis"/>
        </w:rPr>
        <w:t>research</w:t>
      </w:r>
      <w:r>
        <w:rPr>
          <w:rStyle w:val="StyleUnderline"/>
        </w:rPr>
        <w:t xml:space="preserve"> has shown the way to successful results.</w:t>
      </w:r>
      <w:r w:rsidRPr="003F2FD7">
        <w:rPr>
          <w:sz w:val="8"/>
        </w:rPr>
        <w:t xml:space="preserve"> Today, </w:t>
      </w:r>
      <w:r>
        <w:rPr>
          <w:rStyle w:val="StyleUnderline"/>
        </w:rPr>
        <w:t xml:space="preserve">greenhouse gas emissions </w:t>
      </w:r>
      <w:r>
        <w:rPr>
          <w:rStyle w:val="Emphasis"/>
        </w:rPr>
        <w:t>top the list</w:t>
      </w:r>
      <w:r>
        <w:rPr>
          <w:rStyle w:val="StyleUnderline"/>
        </w:rPr>
        <w:t xml:space="preserve"> of issues deserving our gravest attention, as it is a global phenomenon—just as the depletion of the ozone layer once was. There are also a considerable number of </w:t>
      </w:r>
      <w:r>
        <w:rPr>
          <w:rStyle w:val="Emphasis"/>
        </w:rPr>
        <w:t>local</w:t>
      </w:r>
      <w:r>
        <w:rPr>
          <w:rStyle w:val="StyleUnderline"/>
        </w:rPr>
        <w:t xml:space="preserve"> environmental problems</w:t>
      </w:r>
      <w:r w:rsidRPr="003F2FD7">
        <w:rPr>
          <w:sz w:val="8"/>
        </w:rPr>
        <w:t xml:space="preserve">, such as drought, air pollution, forest depletion and overfishing. All of these are real threats that </w:t>
      </w:r>
      <w:proofErr w:type="gramStart"/>
      <w:r w:rsidRPr="003F2FD7">
        <w:rPr>
          <w:sz w:val="8"/>
        </w:rPr>
        <w:t>have to</w:t>
      </w:r>
      <w:proofErr w:type="gramEnd"/>
      <w:r w:rsidRPr="003F2FD7">
        <w:rPr>
          <w:sz w:val="8"/>
        </w:rPr>
        <w:t xml:space="preserve"> be acted upon, even though they are not global. However, I am always disturbed when a single global environmental issue is bundled with an assortment of several local issues, rather like a simplified trademark advertisement for the negative consequences of </w:t>
      </w:r>
      <w:proofErr w:type="spellStart"/>
      <w:r w:rsidRPr="003F2FD7">
        <w:rPr>
          <w:sz w:val="8"/>
        </w:rPr>
        <w:t>civilisation</w:t>
      </w:r>
      <w:proofErr w:type="spellEnd"/>
      <w:r w:rsidRPr="003F2FD7">
        <w:rPr>
          <w:sz w:val="8"/>
        </w:rPr>
        <w:t xml:space="preserve">.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w:t>
      </w:r>
      <w:proofErr w:type="gramStart"/>
      <w:r w:rsidRPr="003F2FD7">
        <w:rPr>
          <w:sz w:val="8"/>
        </w:rPr>
        <w:t>on the whole</w:t>
      </w:r>
      <w:proofErr w:type="gramEnd"/>
      <w:r w:rsidRPr="003F2FD7">
        <w:rPr>
          <w:sz w:val="8"/>
        </w:rPr>
        <w:t>, be counted as a great success. But many people regard the same world as over-exploited, depleted, unjust, war-ridden and balancing on the brink of destruction. How can people living in the same epoch have so entirely different views of the world</w:t>
      </w:r>
      <w:r w:rsidRPr="003F2FD7">
        <w:rPr>
          <w:sz w:val="12"/>
        </w:rPr>
        <w:t>?</w:t>
      </w:r>
      <w:r w:rsidRPr="003F2FD7">
        <w:rPr>
          <w:sz w:val="8"/>
        </w:rPr>
        <w:t xml:space="preserve">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w:t>
      </w:r>
      <w:proofErr w:type="spellStart"/>
      <w:r w:rsidRPr="003F2FD7">
        <w:rPr>
          <w:sz w:val="8"/>
        </w:rPr>
        <w:t>materialise</w:t>
      </w:r>
      <w:proofErr w:type="spellEnd"/>
      <w:r w:rsidRPr="003F2FD7">
        <w:rPr>
          <w:sz w:val="8"/>
        </w:rPr>
        <w:t xml:space="preserve">. Instead, it would be far better to explore, research and discuss each dimension separately. </w:t>
      </w:r>
      <w:r>
        <w:rPr>
          <w:rStyle w:val="StyleUnderline"/>
        </w:rPr>
        <w:t xml:space="preserve">What Is the </w:t>
      </w:r>
      <w:r>
        <w:rPr>
          <w:rStyle w:val="Emphasis"/>
        </w:rPr>
        <w:t>Real State of the Planet</w:t>
      </w:r>
      <w:r w:rsidRPr="003F2FD7">
        <w:rPr>
          <w:rStyle w:val="Emphasis"/>
          <w:b w:val="0"/>
          <w:sz w:val="12"/>
          <w:u w:val="none"/>
        </w:rPr>
        <w:t>?</w:t>
      </w:r>
      <w:r>
        <w:rPr>
          <w:rStyle w:val="Emphasis"/>
        </w:rPr>
        <w:t xml:space="preserve"> </w:t>
      </w:r>
      <w:r>
        <w:rPr>
          <w:rStyle w:val="StyleUnderline"/>
        </w:rPr>
        <w:t xml:space="preserve">It is easy to </w:t>
      </w:r>
      <w:proofErr w:type="spellStart"/>
      <w:r>
        <w:rPr>
          <w:rStyle w:val="Emphasis"/>
        </w:rPr>
        <w:t>generalise</w:t>
      </w:r>
      <w:proofErr w:type="spellEnd"/>
      <w:r>
        <w:rPr>
          <w:rStyle w:val="StyleUnderline"/>
        </w:rPr>
        <w:t xml:space="preserve"> and say that we over-exploit the planet’s resources and pollute the world with our waste. But how many care to examine these statements in detail and ask exactly which resources are over-exploited</w:t>
      </w:r>
      <w:r w:rsidRPr="003F2FD7">
        <w:rPr>
          <w:rStyle w:val="StyleUnderline"/>
          <w:sz w:val="12"/>
          <w:u w:val="none"/>
        </w:rPr>
        <w:t>?</w:t>
      </w:r>
      <w:r>
        <w:rPr>
          <w:rStyle w:val="StyleUnderline"/>
        </w:rPr>
        <w:t xml:space="preserve"> </w:t>
      </w:r>
      <w:r>
        <w:rPr>
          <w:rStyle w:val="Emphasis"/>
        </w:rPr>
        <w:t>• Are fish becoming extinct</w:t>
      </w:r>
      <w:r w:rsidRPr="003F2FD7">
        <w:rPr>
          <w:rStyle w:val="Emphasis"/>
          <w:b w:val="0"/>
          <w:sz w:val="12"/>
          <w:u w:val="none"/>
        </w:rPr>
        <w:t>?</w:t>
      </w:r>
      <w:r w:rsidRPr="003F2FD7">
        <w:rPr>
          <w:sz w:val="8"/>
        </w:rPr>
        <w:t xml:space="preserve"> </w:t>
      </w:r>
      <w:r>
        <w:rPr>
          <w:rStyle w:val="StyleUnderline"/>
        </w:rPr>
        <w:t xml:space="preserve">It is true that overfishing occurs in many places, which is, of course, unsustainable. However, this is not an unavoidable threat to the world’s </w:t>
      </w:r>
      <w:r>
        <w:rPr>
          <w:rStyle w:val="Emphasis"/>
        </w:rPr>
        <w:t>total food resources</w:t>
      </w:r>
      <w:r w:rsidRPr="003F2FD7">
        <w:rPr>
          <w:sz w:val="8"/>
        </w:rPr>
        <w:t xml:space="preserve">. Fortunately, </w:t>
      </w:r>
      <w:r>
        <w:rPr>
          <w:rStyle w:val="StyleUnderline"/>
        </w:rPr>
        <w:t xml:space="preserve">there are several examples of </w:t>
      </w:r>
      <w:r w:rsidRPr="00BD1AC3">
        <w:rPr>
          <w:rStyle w:val="StyleUnderline"/>
          <w:highlight w:val="cyan"/>
        </w:rPr>
        <w:t>fish stocks</w:t>
      </w:r>
      <w:r>
        <w:rPr>
          <w:rStyle w:val="StyleUnderline"/>
        </w:rPr>
        <w:t xml:space="preserve"> that </w:t>
      </w:r>
      <w:r w:rsidRPr="00BD1AC3">
        <w:rPr>
          <w:rStyle w:val="StyleUnderline"/>
          <w:highlight w:val="cyan"/>
        </w:rPr>
        <w:t>have</w:t>
      </w:r>
      <w:r>
        <w:rPr>
          <w:rStyle w:val="StyleUnderline"/>
        </w:rPr>
        <w:t xml:space="preserve"> either </w:t>
      </w:r>
      <w:r w:rsidRPr="00BD1AC3">
        <w:rPr>
          <w:rStyle w:val="Emphasis"/>
          <w:highlight w:val="cyan"/>
        </w:rPr>
        <w:t>recovered</w:t>
      </w:r>
      <w:r>
        <w:rPr>
          <w:rStyle w:val="StyleUnderline"/>
        </w:rPr>
        <w:t xml:space="preserve"> or </w:t>
      </w:r>
      <w:r>
        <w:rPr>
          <w:rStyle w:val="Emphasis"/>
        </w:rPr>
        <w:t>started to replenish</w:t>
      </w:r>
      <w:r>
        <w:rPr>
          <w:rStyle w:val="StyleUnderline"/>
        </w:rPr>
        <w:t xml:space="preserve"> once the fishing effort has been eased. </w:t>
      </w:r>
      <w:r>
        <w:rPr>
          <w:rStyle w:val="Emphasis"/>
        </w:rPr>
        <w:t>• Is the air being poisoned</w:t>
      </w:r>
      <w:r w:rsidRPr="003F2FD7">
        <w:rPr>
          <w:rStyle w:val="Emphasis"/>
          <w:b w:val="0"/>
          <w:sz w:val="12"/>
          <w:u w:val="none"/>
        </w:rPr>
        <w:t>?</w:t>
      </w:r>
      <w:r w:rsidRPr="003F2FD7">
        <w:rPr>
          <w:sz w:val="8"/>
        </w:rPr>
        <w:t xml:space="preserve"> </w:t>
      </w:r>
      <w:r>
        <w:rPr>
          <w:rStyle w:val="StyleUnderline"/>
        </w:rPr>
        <w:t xml:space="preserve">Many are convinced that the air we breathe is becoming dirtier all the time. But that </w:t>
      </w:r>
      <w:r>
        <w:rPr>
          <w:rStyle w:val="Emphasis"/>
        </w:rPr>
        <w:t>isn’t true</w:t>
      </w:r>
      <w:r w:rsidRPr="003F2FD7">
        <w:rPr>
          <w:sz w:val="8"/>
        </w:rPr>
        <w:t xml:space="preserve">, at least not in the Western world. From the year 1990, </w:t>
      </w:r>
      <w:r>
        <w:rPr>
          <w:rStyle w:val="StyleUnderline"/>
        </w:rPr>
        <w:t xml:space="preserve">emissions of </w:t>
      </w:r>
      <w:proofErr w:type="spellStart"/>
      <w:r>
        <w:rPr>
          <w:rStyle w:val="Emphasis"/>
        </w:rPr>
        <w:t>sulphur</w:t>
      </w:r>
      <w:proofErr w:type="spellEnd"/>
      <w:r>
        <w:rPr>
          <w:rStyle w:val="Emphasis"/>
        </w:rPr>
        <w:t xml:space="preserve"> dioxide</w:t>
      </w:r>
      <w:r w:rsidRPr="003F2FD7">
        <w:rPr>
          <w:sz w:val="8"/>
        </w:rPr>
        <w:t xml:space="preserve"> </w:t>
      </w:r>
      <w:r>
        <w:rPr>
          <w:rStyle w:val="StyleUnderline"/>
        </w:rPr>
        <w:t xml:space="preserve">have been </w:t>
      </w:r>
      <w:r>
        <w:rPr>
          <w:rStyle w:val="Emphasis"/>
        </w:rPr>
        <w:t>reduced</w:t>
      </w:r>
      <w:r w:rsidRPr="003F2FD7">
        <w:rPr>
          <w:sz w:val="8"/>
        </w:rPr>
        <w:t xml:space="preserve"> </w:t>
      </w:r>
      <w:r>
        <w:rPr>
          <w:rStyle w:val="StyleUnderline"/>
        </w:rPr>
        <w:t xml:space="preserve">by 80%, nitrogen oxides by 44%, volatile organic substances by 55%, and carbon monoxide by 62%. Despite these dramatic improvements, 64% of Europeans believe that pollution is increasing. </w:t>
      </w:r>
      <w:r>
        <w:rPr>
          <w:rStyle w:val="Emphasis"/>
        </w:rPr>
        <w:t xml:space="preserve">• Are the </w:t>
      </w:r>
      <w:r w:rsidRPr="00BD1AC3">
        <w:rPr>
          <w:rStyle w:val="Emphasis"/>
          <w:highlight w:val="cyan"/>
        </w:rPr>
        <w:t>forests</w:t>
      </w:r>
      <w:r>
        <w:rPr>
          <w:rStyle w:val="Emphasis"/>
        </w:rPr>
        <w:t xml:space="preserve"> dying</w:t>
      </w:r>
      <w:r w:rsidRPr="003F2FD7">
        <w:rPr>
          <w:rStyle w:val="Emphasis"/>
          <w:b w:val="0"/>
          <w:sz w:val="12"/>
          <w:u w:val="none"/>
        </w:rPr>
        <w:t>?</w:t>
      </w:r>
      <w:r w:rsidRPr="003F2FD7">
        <w:rPr>
          <w:sz w:val="8"/>
        </w:rPr>
        <w:t xml:space="preserve"> It is a general belief that the forests in the developed countries are dwindling. But </w:t>
      </w:r>
      <w:r>
        <w:rPr>
          <w:rStyle w:val="StyleUnderline"/>
        </w:rPr>
        <w:t xml:space="preserve">that isn’t true; on the contrary, the wooded areas </w:t>
      </w:r>
      <w:r w:rsidRPr="00BD1AC3">
        <w:rPr>
          <w:rStyle w:val="StyleUnderline"/>
          <w:highlight w:val="cyan"/>
        </w:rPr>
        <w:t xml:space="preserve">are </w:t>
      </w:r>
      <w:r w:rsidRPr="00BD1AC3">
        <w:rPr>
          <w:rStyle w:val="Emphasis"/>
          <w:highlight w:val="cyan"/>
        </w:rPr>
        <w:t>expanding</w:t>
      </w:r>
      <w:r w:rsidRPr="003F2FD7">
        <w:rPr>
          <w:sz w:val="8"/>
        </w:rPr>
        <w:t xml:space="preserve">. However, the forests are decreasing in the poor countries, where forestry and farming are still major sources of income, as they once were in the </w:t>
      </w:r>
      <w:proofErr w:type="spellStart"/>
      <w:r w:rsidRPr="003F2FD7">
        <w:rPr>
          <w:sz w:val="8"/>
        </w:rPr>
        <w:t>industrialised</w:t>
      </w:r>
      <w:proofErr w:type="spellEnd"/>
      <w:r w:rsidRPr="003F2FD7">
        <w:rPr>
          <w:sz w:val="8"/>
        </w:rPr>
        <w:t xml:space="preserve"> countries. </w:t>
      </w:r>
      <w:r>
        <w:rPr>
          <w:rStyle w:val="Emphasis"/>
        </w:rPr>
        <w:t>• Are we drowning in waste</w:t>
      </w:r>
      <w:r w:rsidRPr="003F2FD7">
        <w:rPr>
          <w:rStyle w:val="Emphasis"/>
          <w:b w:val="0"/>
          <w:sz w:val="12"/>
          <w:u w:val="none"/>
        </w:rPr>
        <w:t>?</w:t>
      </w:r>
      <w:r w:rsidRPr="003F2FD7">
        <w:rPr>
          <w:sz w:val="8"/>
        </w:rPr>
        <w:t xml:space="preserve"> </w:t>
      </w:r>
      <w:r>
        <w:rPr>
          <w:rStyle w:val="StyleUnderline"/>
        </w:rPr>
        <w:t xml:space="preserve">There are many who believe that we are surrounded by constantly growing mountains of waste. In the developed countries, the truth is that increasing amounts of </w:t>
      </w:r>
      <w:r w:rsidRPr="00BD1AC3">
        <w:rPr>
          <w:rStyle w:val="StyleUnderline"/>
          <w:highlight w:val="cyan"/>
        </w:rPr>
        <w:t>waste</w:t>
      </w:r>
      <w:r>
        <w:rPr>
          <w:rStyle w:val="StyleUnderline"/>
        </w:rPr>
        <w:t xml:space="preserve"> are </w:t>
      </w:r>
      <w:r w:rsidRPr="00BD1AC3">
        <w:rPr>
          <w:rStyle w:val="StyleUnderline"/>
          <w:highlight w:val="cyan"/>
        </w:rPr>
        <w:t xml:space="preserve">being </w:t>
      </w:r>
      <w:r w:rsidRPr="00BD1AC3">
        <w:rPr>
          <w:rStyle w:val="Emphasis"/>
          <w:highlight w:val="cyan"/>
        </w:rPr>
        <w:t>recycled</w:t>
      </w:r>
      <w:r>
        <w:rPr>
          <w:rStyle w:val="StyleUnderline"/>
        </w:rPr>
        <w:t xml:space="preserve"> and the </w:t>
      </w:r>
      <w:r>
        <w:rPr>
          <w:rStyle w:val="Emphasis"/>
        </w:rPr>
        <w:t>landfills are decreasing. • Will there be enough phosphorus</w:t>
      </w:r>
      <w:r w:rsidRPr="003F2FD7">
        <w:rPr>
          <w:rStyle w:val="Emphasis"/>
          <w:b w:val="0"/>
          <w:sz w:val="12"/>
          <w:u w:val="none"/>
        </w:rPr>
        <w:t>?</w:t>
      </w:r>
      <w:r w:rsidRPr="003F2FD7">
        <w:rPr>
          <w:sz w:val="8"/>
        </w:rPr>
        <w:t xml:space="preserve"> </w:t>
      </w:r>
      <w:r w:rsidRPr="00BD1AC3">
        <w:rPr>
          <w:rStyle w:val="StyleUnderline"/>
          <w:highlight w:val="cyan"/>
        </w:rPr>
        <w:t>Phosphorus</w:t>
      </w:r>
      <w:r>
        <w:rPr>
          <w:rStyle w:val="StyleUnderline"/>
        </w:rPr>
        <w:t xml:space="preserve"> is an important nutrient in farming, extracted from phosphate ore</w:t>
      </w:r>
      <w:r w:rsidRPr="003F2FD7">
        <w:rPr>
          <w:sz w:val="8"/>
        </w:rPr>
        <w:t xml:space="preserve">. Many scientists fear that the finite natural resource of phosphate ore will become depleted in the future, which may </w:t>
      </w:r>
      <w:proofErr w:type="spellStart"/>
      <w:r w:rsidRPr="003F2FD7">
        <w:rPr>
          <w:sz w:val="8"/>
        </w:rPr>
        <w:t>jeopardise</w:t>
      </w:r>
      <w:proofErr w:type="spellEnd"/>
      <w:r w:rsidRPr="003F2FD7">
        <w:rPr>
          <w:sz w:val="8"/>
        </w:rPr>
        <w:t xml:space="preserve"> the world’s food supply. But </w:t>
      </w:r>
      <w:r w:rsidRPr="00BD1AC3">
        <w:rPr>
          <w:rStyle w:val="StyleUnderline"/>
          <w:highlight w:val="cyan"/>
        </w:rPr>
        <w:t xml:space="preserve">there are </w:t>
      </w:r>
      <w:r w:rsidRPr="00BD1AC3">
        <w:rPr>
          <w:rStyle w:val="Emphasis"/>
          <w:highlight w:val="cyan"/>
        </w:rPr>
        <w:t>already</w:t>
      </w:r>
      <w:r>
        <w:rPr>
          <w:rStyle w:val="Emphasis"/>
        </w:rPr>
        <w:t xml:space="preserve"> working </w:t>
      </w:r>
      <w:r w:rsidRPr="00BD1AC3">
        <w:rPr>
          <w:rStyle w:val="Emphasis"/>
          <w:highlight w:val="cyan"/>
        </w:rPr>
        <w:t>solutions</w:t>
      </w:r>
      <w:r w:rsidRPr="003F2FD7">
        <w:rPr>
          <w:sz w:val="8"/>
        </w:rPr>
        <w:t xml:space="preserve"> for this problem, </w:t>
      </w:r>
      <w:r>
        <w:rPr>
          <w:rStyle w:val="StyleUnderline"/>
        </w:rPr>
        <w:t>such as by reclaiming phosphorus through digestion residues and sewage sludge</w:t>
      </w:r>
      <w:r w:rsidRPr="003F2FD7">
        <w:rPr>
          <w:sz w:val="8"/>
        </w:rPr>
        <w:t xml:space="preserve">. </w:t>
      </w:r>
      <w:r>
        <w:rPr>
          <w:rStyle w:val="StyleUnderline"/>
        </w:rPr>
        <w:t xml:space="preserve">There are also </w:t>
      </w:r>
      <w:r w:rsidRPr="00BD1AC3">
        <w:rPr>
          <w:rStyle w:val="Emphasis"/>
          <w:highlight w:val="cyan"/>
        </w:rPr>
        <w:t>tech</w:t>
      </w:r>
      <w:r>
        <w:rPr>
          <w:rStyle w:val="StyleUnderline"/>
        </w:rPr>
        <w:t xml:space="preserve">nological </w:t>
      </w:r>
      <w:r>
        <w:rPr>
          <w:rStyle w:val="Emphasis"/>
        </w:rPr>
        <w:t>solutions</w:t>
      </w:r>
      <w:r>
        <w:rPr>
          <w:rStyle w:val="StyleUnderline"/>
        </w:rPr>
        <w:t xml:space="preserve"> for the chemical </w:t>
      </w:r>
      <w:r w:rsidRPr="00BD1AC3">
        <w:rPr>
          <w:rStyle w:val="Emphasis"/>
          <w:highlight w:val="cyan"/>
        </w:rPr>
        <w:t>extract</w:t>
      </w:r>
      <w:r>
        <w:rPr>
          <w:rStyle w:val="StyleUnderline"/>
        </w:rPr>
        <w:t xml:space="preserve">ion of phosphorus </w:t>
      </w:r>
      <w:r w:rsidRPr="00BD1AC3">
        <w:rPr>
          <w:rStyle w:val="StyleUnderline"/>
          <w:highlight w:val="cyan"/>
        </w:rPr>
        <w:t>from polluted water</w:t>
      </w:r>
      <w:r>
        <w:rPr>
          <w:rStyle w:val="StyleUnderline"/>
        </w:rPr>
        <w:t>—the remediation of lakes and rainwater by removing phosphorus is already a common procedure</w:t>
      </w:r>
      <w:r w:rsidRPr="003F2FD7">
        <w:rPr>
          <w:sz w:val="8"/>
        </w:rPr>
        <w:t xml:space="preserve">. Here </w:t>
      </w:r>
      <w:r>
        <w:rPr>
          <w:rStyle w:val="StyleUnderline"/>
        </w:rPr>
        <w:t xml:space="preserve">we achieve a win-win situation—phosphorus is collected while </w:t>
      </w:r>
      <w:r>
        <w:rPr>
          <w:rStyle w:val="Emphasis"/>
        </w:rPr>
        <w:t>preventing the eutrophication of lakes. • Will there be enough energy to go around</w:t>
      </w:r>
      <w:r w:rsidRPr="003F2FD7">
        <w:rPr>
          <w:rStyle w:val="Emphasis"/>
          <w:b w:val="0"/>
          <w:sz w:val="12"/>
          <w:u w:val="none"/>
        </w:rPr>
        <w:t>?</w:t>
      </w:r>
      <w:r w:rsidRPr="003F2FD7">
        <w:rPr>
          <w:sz w:val="8"/>
        </w:rPr>
        <w:t xml:space="preserve"> </w:t>
      </w:r>
      <w:r>
        <w:rPr>
          <w:rStyle w:val="StyleUnderline"/>
        </w:rPr>
        <w:t>A common statement is that the earth’s population is too large, and that we consume too much energy with respect to the climate</w:t>
      </w:r>
      <w:r w:rsidRPr="003F2FD7">
        <w:rPr>
          <w:sz w:val="8"/>
        </w:rPr>
        <w:t xml:space="preserve">. This is one of those issues where we </w:t>
      </w:r>
      <w:proofErr w:type="gramStart"/>
      <w:r w:rsidRPr="003F2FD7">
        <w:rPr>
          <w:sz w:val="8"/>
        </w:rPr>
        <w:t>have to</w:t>
      </w:r>
      <w:proofErr w:type="gramEnd"/>
      <w:r w:rsidRPr="003F2FD7">
        <w:rPr>
          <w:sz w:val="8"/>
        </w:rPr>
        <w:t xml:space="preserve"> think in terms of symptoms, diagnoses, and medication. The symptoms are there for all to </w:t>
      </w:r>
      <w:proofErr w:type="gramStart"/>
      <w:r w:rsidRPr="003F2FD7">
        <w:rPr>
          <w:sz w:val="8"/>
        </w:rPr>
        <w:t>see:</w:t>
      </w:r>
      <w:proofErr w:type="gramEnd"/>
      <w:r w:rsidRPr="003F2FD7">
        <w:rPr>
          <w:sz w:val="8"/>
        </w:rPr>
        <w:t xml:space="preserve"> climate change. On the other hand, </w:t>
      </w:r>
      <w:r>
        <w:rPr>
          <w:rStyle w:val="StyleUnderline"/>
        </w:rPr>
        <w:t xml:space="preserve">the diagnosis that we consume too much energy is </w:t>
      </w:r>
      <w:r>
        <w:rPr>
          <w:rStyle w:val="Emphasis"/>
        </w:rPr>
        <w:t>wrong</w:t>
      </w:r>
      <w:r w:rsidRPr="003F2FD7">
        <w:rPr>
          <w:sz w:val="8"/>
        </w:rPr>
        <w:t xml:space="preserve">. </w:t>
      </w:r>
      <w:r>
        <w:rPr>
          <w:rStyle w:val="StyleUnderline"/>
        </w:rPr>
        <w:t xml:space="preserve">The correct diagnosis is that we are not using the </w:t>
      </w:r>
      <w:r>
        <w:rPr>
          <w:rStyle w:val="Emphasis"/>
        </w:rPr>
        <w:t xml:space="preserve">right </w:t>
      </w:r>
      <w:proofErr w:type="gramStart"/>
      <w:r>
        <w:rPr>
          <w:rStyle w:val="Emphasis"/>
        </w:rPr>
        <w:t>technology</w:t>
      </w:r>
      <w:r w:rsidRPr="003F2FD7">
        <w:rPr>
          <w:sz w:val="8"/>
        </w:rPr>
        <w:t>;</w:t>
      </w:r>
      <w:proofErr w:type="gramEnd"/>
      <w:r w:rsidRPr="003F2FD7">
        <w:rPr>
          <w:sz w:val="8"/>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Pr>
          <w:rStyle w:val="StyleUnderline"/>
        </w:rPr>
        <w:t xml:space="preserve">the remedy will be to use a different medication than a diagnosis based on “the wrong technology”. </w:t>
      </w:r>
      <w:r w:rsidRPr="003F2FD7">
        <w:rPr>
          <w:sz w:val="8"/>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probably include two different diagnoses with separate medications. Several recent surveys of the general conception of the world have been made— one is Project Ignorance by </w:t>
      </w:r>
      <w:proofErr w:type="spellStart"/>
      <w:r w:rsidRPr="003F2FD7">
        <w:rPr>
          <w:sz w:val="8"/>
        </w:rPr>
        <w:t>Gapminder</w:t>
      </w:r>
      <w:proofErr w:type="spellEnd"/>
      <w:r w:rsidRPr="003F2FD7">
        <w:rPr>
          <w:sz w:val="8"/>
        </w:rPr>
        <w:t xml:space="preserve"> and Novus in Sweden. </w:t>
      </w:r>
      <w:r>
        <w:rPr>
          <w:rStyle w:val="StyleUnderline"/>
        </w:rPr>
        <w:t xml:space="preserve">One of the questions asked was </w:t>
      </w:r>
      <w:r>
        <w:rPr>
          <w:rStyle w:val="Emphasis"/>
        </w:rPr>
        <w:t xml:space="preserve">whether </w:t>
      </w:r>
      <w:r w:rsidRPr="00BD1AC3">
        <w:rPr>
          <w:rStyle w:val="Emphasis"/>
          <w:highlight w:val="cyan"/>
        </w:rPr>
        <w:t>CO2 emissions per capita</w:t>
      </w:r>
      <w:r>
        <w:rPr>
          <w:rStyle w:val="Emphasis"/>
        </w:rPr>
        <w:t xml:space="preserve"> and year had increased or decreased</w:t>
      </w:r>
      <w:r w:rsidRPr="003F2FD7">
        <w:rPr>
          <w:sz w:val="8"/>
        </w:rPr>
        <w:t xml:space="preserve"> in the world during the last 40 years. </w:t>
      </w:r>
      <w:r>
        <w:rPr>
          <w:rStyle w:val="StyleUnderline"/>
        </w:rPr>
        <w:t xml:space="preserve">The surveyed group was large and representative </w:t>
      </w:r>
      <w:proofErr w:type="gramStart"/>
      <w:r>
        <w:rPr>
          <w:rStyle w:val="StyleUnderline"/>
        </w:rPr>
        <w:t>in order to</w:t>
      </w:r>
      <w:proofErr w:type="gramEnd"/>
      <w:r>
        <w:rPr>
          <w:rStyle w:val="StyleUnderline"/>
        </w:rPr>
        <w:t xml:space="preserve"> give a fairly accurate picture of the common opinion. No less than 90% believed that CO2 emissions had increased. </w:t>
      </w:r>
      <w:r>
        <w:rPr>
          <w:rStyle w:val="Emphasis"/>
        </w:rPr>
        <w:t xml:space="preserve">The truth is that they </w:t>
      </w:r>
      <w:r w:rsidRPr="00BD1AC3">
        <w:rPr>
          <w:rStyle w:val="Emphasis"/>
          <w:highlight w:val="cyan"/>
        </w:rPr>
        <w:t>haven’t increased at all</w:t>
      </w:r>
      <w:r>
        <w:rPr>
          <w:rStyle w:val="Emphasis"/>
        </w:rPr>
        <w:t xml:space="preserve">. </w:t>
      </w:r>
      <w:r w:rsidRPr="003F2FD7">
        <w:rPr>
          <w:sz w:val="8"/>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Pr>
          <w:rStyle w:val="StyleUnderline"/>
        </w:rPr>
        <w:t xml:space="preserve">The flow of </w:t>
      </w:r>
      <w:r w:rsidRPr="00BD1AC3">
        <w:rPr>
          <w:rStyle w:val="Emphasis"/>
          <w:highlight w:val="cyan"/>
        </w:rPr>
        <w:t>innovation</w:t>
      </w:r>
      <w:r>
        <w:rPr>
          <w:rStyle w:val="StyleUnderline"/>
        </w:rPr>
        <w:t xml:space="preserve">s in the climate and environmental areas </w:t>
      </w:r>
      <w:r w:rsidRPr="00BD1AC3">
        <w:rPr>
          <w:rStyle w:val="StyleUnderline"/>
          <w:highlight w:val="cyan"/>
        </w:rPr>
        <w:t xml:space="preserve">is </w:t>
      </w:r>
      <w:r w:rsidRPr="00BD1AC3">
        <w:rPr>
          <w:rStyle w:val="Emphasis"/>
          <w:highlight w:val="cyan"/>
        </w:rPr>
        <w:t>accelerating rapidly</w:t>
      </w:r>
      <w:r>
        <w:rPr>
          <w:rStyle w:val="StyleUnderline"/>
        </w:rPr>
        <w:t xml:space="preserve">. This can be seen in the number of improvements that have occurred in recent years, which can be counted in the </w:t>
      </w:r>
      <w:r>
        <w:rPr>
          <w:rStyle w:val="Emphasis"/>
        </w:rPr>
        <w:t>thousands</w:t>
      </w:r>
      <w:r w:rsidRPr="003F2FD7">
        <w:rPr>
          <w:sz w:val="8"/>
        </w:rPr>
        <w:t xml:space="preserve">. </w:t>
      </w:r>
      <w:r>
        <w:rPr>
          <w:rStyle w:val="StyleUnderline"/>
        </w:rPr>
        <w:t xml:space="preserve">Such improvements </w:t>
      </w:r>
      <w:proofErr w:type="gramStart"/>
      <w:r>
        <w:rPr>
          <w:rStyle w:val="StyleUnderline"/>
        </w:rPr>
        <w:t>have to</w:t>
      </w:r>
      <w:proofErr w:type="gramEnd"/>
      <w:r>
        <w:rPr>
          <w:rStyle w:val="StyleUnderline"/>
        </w:rPr>
        <w:t xml:space="preserve"> be weighted on the same scale as the problems in this area</w:t>
      </w:r>
      <w:r w:rsidRPr="003F2FD7">
        <w:rPr>
          <w:sz w:val="8"/>
        </w:rPr>
        <w:t xml:space="preserve">. That is not to say the problems should be ignored—they need to be acted upon. But they should not be allowed to occupy our brains to the extent that our power to act is </w:t>
      </w:r>
      <w:proofErr w:type="spellStart"/>
      <w:r w:rsidRPr="003F2FD7">
        <w:rPr>
          <w:sz w:val="8"/>
        </w:rPr>
        <w:t>paralysed</w:t>
      </w:r>
      <w:proofErr w:type="spellEnd"/>
      <w:r w:rsidRPr="003F2FD7">
        <w:rPr>
          <w:sz w:val="8"/>
        </w:rPr>
        <w:t>. Is the Notion of Sustainable Technology-Driven Growth Over-Optimistic</w:t>
      </w:r>
      <w:r w:rsidRPr="003F2FD7">
        <w:rPr>
          <w:sz w:val="12"/>
        </w:rPr>
        <w:t>?</w:t>
      </w:r>
      <w:r w:rsidRPr="003F2FD7">
        <w:rPr>
          <w:sz w:val="8"/>
        </w:rPr>
        <w:t xml:space="preserve"> </w:t>
      </w:r>
      <w:r>
        <w:rPr>
          <w:rStyle w:val="StyleUnderline"/>
        </w:rPr>
        <w:t>The development of a technological society has always been questioned</w:t>
      </w:r>
      <w:r w:rsidRPr="003F2FD7">
        <w:rPr>
          <w:sz w:val="8"/>
        </w:rPr>
        <w:t xml:space="preserve">. In the 19th century, critics claimed that the technological revolution would create poverty. In the 1970s, it was generally believed that the forest dieback would cause a disaster. In the 1980s, the acidification of lakes and throwaway mentality of society were regarded as manifestations of the devastating properties of growth and </w:t>
      </w:r>
      <w:proofErr w:type="spellStart"/>
      <w:r w:rsidRPr="003F2FD7">
        <w:rPr>
          <w:sz w:val="8"/>
        </w:rPr>
        <w:t>industrialisation</w:t>
      </w:r>
      <w:proofErr w:type="spellEnd"/>
      <w:r w:rsidRPr="003F2FD7">
        <w:rPr>
          <w:sz w:val="8"/>
        </w:rPr>
        <w:t xml:space="preserve">. Today, many fear the environmental effects of air travel and the production of electronic devices. </w:t>
      </w:r>
      <w:r>
        <w:rPr>
          <w:rStyle w:val="StyleUnderline"/>
        </w:rPr>
        <w:t xml:space="preserve">There are </w:t>
      </w:r>
      <w:r w:rsidRPr="00BD1AC3">
        <w:rPr>
          <w:rStyle w:val="StyleUnderline"/>
          <w:highlight w:val="cyan"/>
        </w:rPr>
        <w:t>people who</w:t>
      </w:r>
      <w:r>
        <w:rPr>
          <w:rStyle w:val="StyleUnderline"/>
        </w:rPr>
        <w:t xml:space="preserve"> seriously </w:t>
      </w:r>
      <w:r w:rsidRPr="00BD1AC3">
        <w:rPr>
          <w:rStyle w:val="StyleUnderline"/>
          <w:highlight w:val="cyan"/>
        </w:rPr>
        <w:t xml:space="preserve">wish to </w:t>
      </w:r>
      <w:r w:rsidRPr="00BD1AC3">
        <w:rPr>
          <w:rStyle w:val="Emphasis"/>
          <w:highlight w:val="cyan"/>
        </w:rPr>
        <w:t>halt</w:t>
      </w:r>
      <w:r>
        <w:rPr>
          <w:rStyle w:val="Emphasis"/>
        </w:rPr>
        <w:t xml:space="preserve"> economic </w:t>
      </w:r>
      <w:r w:rsidRPr="00BD1AC3">
        <w:rPr>
          <w:rStyle w:val="Emphasis"/>
          <w:highlight w:val="cyan"/>
        </w:rPr>
        <w:t>growth</w:t>
      </w:r>
      <w:r>
        <w:rPr>
          <w:rStyle w:val="Emphasis"/>
        </w:rPr>
        <w:t xml:space="preserve"> and wind back the clock to the society </w:t>
      </w:r>
      <w:r w:rsidRPr="003F2FD7">
        <w:rPr>
          <w:sz w:val="8"/>
        </w:rPr>
        <w:t xml:space="preserve">of the 1960s. </w:t>
      </w:r>
      <w:r>
        <w:rPr>
          <w:rStyle w:val="StyleUnderline"/>
        </w:rPr>
        <w:t xml:space="preserve">They recall this </w:t>
      </w:r>
      <w:proofErr w:type="gramStart"/>
      <w:r>
        <w:rPr>
          <w:rStyle w:val="StyleUnderline"/>
        </w:rPr>
        <w:t>time period</w:t>
      </w:r>
      <w:proofErr w:type="gramEnd"/>
      <w:r>
        <w:rPr>
          <w:rStyle w:val="StyleUnderline"/>
        </w:rPr>
        <w:t xml:space="preserve"> as small-scaled and down-to-earth, stress-free and idyllic. But they tend to </w:t>
      </w:r>
      <w:r w:rsidRPr="00BD1AC3">
        <w:rPr>
          <w:rStyle w:val="StyleUnderline"/>
          <w:highlight w:val="cyan"/>
        </w:rPr>
        <w:t>forget</w:t>
      </w:r>
      <w:r>
        <w:rPr>
          <w:rStyle w:val="StyleUnderline"/>
        </w:rPr>
        <w:t xml:space="preserve"> that </w:t>
      </w:r>
      <w:r>
        <w:rPr>
          <w:rStyle w:val="Emphasis"/>
        </w:rPr>
        <w:t xml:space="preserve">the refrigerators of </w:t>
      </w:r>
      <w:r w:rsidRPr="00BD1AC3">
        <w:rPr>
          <w:rStyle w:val="Emphasis"/>
          <w:highlight w:val="cyan"/>
        </w:rPr>
        <w:t>that time required</w:t>
      </w:r>
      <w:r>
        <w:rPr>
          <w:rStyle w:val="Emphasis"/>
        </w:rPr>
        <w:t xml:space="preserve"> 90% </w:t>
      </w:r>
      <w:r w:rsidRPr="00BD1AC3">
        <w:rPr>
          <w:rStyle w:val="Emphasis"/>
          <w:highlight w:val="cyan"/>
        </w:rPr>
        <w:t>more electricity</w:t>
      </w:r>
      <w:r>
        <w:rPr>
          <w:rStyle w:val="Emphasis"/>
        </w:rPr>
        <w:t xml:space="preserve"> than today</w:t>
      </w:r>
      <w:r>
        <w:rPr>
          <w:rStyle w:val="StyleUnderline"/>
        </w:rPr>
        <w:t xml:space="preserve">, and that our teeth were </w:t>
      </w:r>
      <w:r>
        <w:rPr>
          <w:rStyle w:val="Emphasis"/>
        </w:rPr>
        <w:t>repaired with mercury fillings instead of plastic</w:t>
      </w:r>
      <w:r w:rsidRPr="003F2FD7">
        <w:rPr>
          <w:sz w:val="8"/>
        </w:rPr>
        <w:t xml:space="preserve">. </w:t>
      </w:r>
      <w:r>
        <w:rPr>
          <w:rStyle w:val="StyleUnderline"/>
        </w:rPr>
        <w:t xml:space="preserve">There were </w:t>
      </w:r>
      <w:r w:rsidRPr="00BD1AC3">
        <w:rPr>
          <w:rStyle w:val="StyleUnderline"/>
          <w:highlight w:val="cyan"/>
        </w:rPr>
        <w:t>no</w:t>
      </w:r>
      <w:r>
        <w:rPr>
          <w:rStyle w:val="StyleUnderline"/>
        </w:rPr>
        <w:t xml:space="preserve"> X-ray CT scanners and no </w:t>
      </w:r>
      <w:r w:rsidRPr="00BD1AC3">
        <w:rPr>
          <w:rStyle w:val="Emphasis"/>
          <w:highlight w:val="cyan"/>
        </w:rPr>
        <w:t>medicines</w:t>
      </w:r>
      <w:r>
        <w:rPr>
          <w:rStyle w:val="StyleUnderline"/>
        </w:rPr>
        <w:t xml:space="preserve"> against ulcers. </w:t>
      </w:r>
      <w:r w:rsidRPr="003F2FD7">
        <w:rPr>
          <w:sz w:val="8"/>
        </w:rPr>
        <w:t xml:space="preserve">In addition, </w:t>
      </w:r>
      <w:r>
        <w:rPr>
          <w:rStyle w:val="StyleUnderline"/>
        </w:rPr>
        <w:t xml:space="preserve">there were many more people </w:t>
      </w:r>
      <w:r>
        <w:rPr>
          <w:rStyle w:val="Emphasis"/>
        </w:rPr>
        <w:t>living without electricity</w:t>
      </w:r>
      <w:r w:rsidRPr="003F2FD7">
        <w:rPr>
          <w:sz w:val="8"/>
        </w:rPr>
        <w:t xml:space="preserve">. </w:t>
      </w:r>
      <w:r>
        <w:rPr>
          <w:rStyle w:val="StyleUnderline"/>
        </w:rPr>
        <w:t>There was</w:t>
      </w:r>
      <w:r w:rsidRPr="003F2FD7">
        <w:rPr>
          <w:sz w:val="8"/>
        </w:rPr>
        <w:t xml:space="preserve"> also more widespread </w:t>
      </w:r>
      <w:r w:rsidRPr="00BD1AC3">
        <w:rPr>
          <w:rStyle w:val="Emphasis"/>
          <w:highlight w:val="cyan"/>
        </w:rPr>
        <w:t>malnutrition</w:t>
      </w:r>
      <w:r w:rsidRPr="003F2FD7">
        <w:rPr>
          <w:sz w:val="8"/>
        </w:rPr>
        <w:t xml:space="preserve">, a higher </w:t>
      </w:r>
      <w:r w:rsidRPr="00BD1AC3">
        <w:rPr>
          <w:rStyle w:val="Emphasis"/>
          <w:highlight w:val="cyan"/>
        </w:rPr>
        <w:t>infant mortality</w:t>
      </w:r>
      <w:r w:rsidRPr="00BD1AC3">
        <w:rPr>
          <w:sz w:val="8"/>
          <w:highlight w:val="cyan"/>
        </w:rPr>
        <w:t xml:space="preserve">, </w:t>
      </w:r>
      <w:r w:rsidRPr="00BD1AC3">
        <w:rPr>
          <w:rStyle w:val="StyleUnderline"/>
          <w:highlight w:val="cyan"/>
        </w:rPr>
        <w:t>and</w:t>
      </w:r>
      <w:r w:rsidRPr="003F2FD7">
        <w:rPr>
          <w:sz w:val="8"/>
        </w:rPr>
        <w:t xml:space="preserve">, in fact, </w:t>
      </w:r>
      <w:r w:rsidRPr="00BD1AC3">
        <w:rPr>
          <w:rStyle w:val="Emphasis"/>
          <w:highlight w:val="cyan"/>
        </w:rPr>
        <w:t>more wars</w:t>
      </w:r>
      <w:r w:rsidRPr="003F2FD7">
        <w:rPr>
          <w:sz w:val="8"/>
        </w:rPr>
        <w:t xml:space="preserve">. </w:t>
      </w:r>
      <w:r>
        <w:rPr>
          <w:rStyle w:val="StyleUnderline"/>
        </w:rPr>
        <w:t xml:space="preserve">Cars were </w:t>
      </w:r>
      <w:proofErr w:type="spellStart"/>
      <w:r>
        <w:rPr>
          <w:rStyle w:val="StyleUnderline"/>
        </w:rPr>
        <w:t>fuelled</w:t>
      </w:r>
      <w:proofErr w:type="spellEnd"/>
      <w:r>
        <w:rPr>
          <w:rStyle w:val="StyleUnderline"/>
        </w:rPr>
        <w:t xml:space="preserve"> by leaded petrol, and </w:t>
      </w:r>
      <w:proofErr w:type="spellStart"/>
      <w:r w:rsidRPr="00BD1AC3">
        <w:rPr>
          <w:rStyle w:val="Emphasis"/>
          <w:highlight w:val="cyan"/>
        </w:rPr>
        <w:t>sulphur</w:t>
      </w:r>
      <w:proofErr w:type="spellEnd"/>
      <w:r>
        <w:rPr>
          <w:rStyle w:val="StyleUnderline"/>
        </w:rPr>
        <w:t xml:space="preserve"> emissions </w:t>
      </w:r>
      <w:r w:rsidRPr="00BD1AC3">
        <w:rPr>
          <w:rStyle w:val="StyleUnderline"/>
          <w:highlight w:val="cyan"/>
        </w:rPr>
        <w:t xml:space="preserve">were </w:t>
      </w:r>
      <w:r w:rsidRPr="00BD1AC3">
        <w:rPr>
          <w:rStyle w:val="Emphasis"/>
          <w:highlight w:val="cyan"/>
        </w:rPr>
        <w:t>90% higher</w:t>
      </w:r>
      <w:r>
        <w:rPr>
          <w:rStyle w:val="StyleUnderline"/>
        </w:rPr>
        <w:t xml:space="preserve"> than today. The acidification of lakes, as well as polluted streams and fields, were serious concerns. Since then, </w:t>
      </w:r>
      <w:r>
        <w:rPr>
          <w:rStyle w:val="Emphasis"/>
        </w:rPr>
        <w:t>technological innovations</w:t>
      </w:r>
      <w:r>
        <w:rPr>
          <w:rStyle w:val="StyleUnderline"/>
        </w:rPr>
        <w:t xml:space="preserve"> have</w:t>
      </w:r>
      <w:r w:rsidRPr="003F2FD7">
        <w:rPr>
          <w:sz w:val="8"/>
        </w:rPr>
        <w:t xml:space="preserve"> </w:t>
      </w:r>
      <w:r>
        <w:rPr>
          <w:rStyle w:val="Emphasis"/>
        </w:rPr>
        <w:t>reduced</w:t>
      </w:r>
      <w:r w:rsidRPr="003F2FD7">
        <w:rPr>
          <w:sz w:val="8"/>
        </w:rPr>
        <w:t xml:space="preserve"> </w:t>
      </w:r>
      <w:proofErr w:type="spellStart"/>
      <w:r w:rsidRPr="003F2FD7">
        <w:rPr>
          <w:sz w:val="8"/>
        </w:rPr>
        <w:t>sulphur</w:t>
      </w:r>
      <w:proofErr w:type="spellEnd"/>
      <w:r w:rsidRPr="003F2FD7">
        <w:rPr>
          <w:sz w:val="8"/>
        </w:rPr>
        <w:t xml:space="preserve"> </w:t>
      </w:r>
      <w:r>
        <w:rPr>
          <w:rStyle w:val="Emphasis"/>
        </w:rPr>
        <w:t>emissions</w:t>
      </w:r>
      <w:r w:rsidRPr="003F2FD7">
        <w:rPr>
          <w:sz w:val="8"/>
        </w:rPr>
        <w:t xml:space="preserve"> and removed the lead from car fuel. </w:t>
      </w:r>
      <w:r w:rsidRPr="00BD1AC3">
        <w:rPr>
          <w:rStyle w:val="StyleUnderline"/>
          <w:highlight w:val="cyan"/>
        </w:rPr>
        <w:t>At any given point</w:t>
      </w:r>
      <w:r>
        <w:rPr>
          <w:rStyle w:val="StyleUnderline"/>
        </w:rPr>
        <w:t xml:space="preserve"> in history, there have been </w:t>
      </w:r>
      <w:r w:rsidRPr="00BD1AC3">
        <w:rPr>
          <w:rStyle w:val="StyleUnderline"/>
          <w:highlight w:val="cyan"/>
        </w:rPr>
        <w:t xml:space="preserve">critics </w:t>
      </w:r>
      <w:r w:rsidRPr="00BD1AC3">
        <w:rPr>
          <w:rStyle w:val="Emphasis"/>
          <w:highlight w:val="cyan"/>
        </w:rPr>
        <w:t>claim</w:t>
      </w:r>
      <w:r>
        <w:rPr>
          <w:rStyle w:val="StyleUnderline"/>
        </w:rPr>
        <w:t xml:space="preserve">ing that this was the time when </w:t>
      </w:r>
      <w:r w:rsidRPr="00BD1AC3">
        <w:rPr>
          <w:rStyle w:val="StyleUnderline"/>
          <w:highlight w:val="cyan"/>
        </w:rPr>
        <w:t>we</w:t>
      </w:r>
      <w:r>
        <w:rPr>
          <w:rStyle w:val="StyleUnderline"/>
        </w:rPr>
        <w:t xml:space="preserve"> had </w:t>
      </w:r>
      <w:r w:rsidRPr="00BD1AC3">
        <w:rPr>
          <w:rStyle w:val="StyleUnderline"/>
          <w:highlight w:val="cyan"/>
        </w:rPr>
        <w:t>reached</w:t>
      </w:r>
      <w:r>
        <w:rPr>
          <w:rStyle w:val="StyleUnderline"/>
        </w:rPr>
        <w:t xml:space="preserve"> the </w:t>
      </w:r>
      <w:r w:rsidRPr="00BD1AC3">
        <w:rPr>
          <w:rStyle w:val="StyleUnderline"/>
          <w:highlight w:val="cyan"/>
        </w:rPr>
        <w:t>optimal</w:t>
      </w:r>
      <w:r>
        <w:rPr>
          <w:rStyle w:val="StyleUnderline"/>
        </w:rPr>
        <w:t xml:space="preserve"> point in the </w:t>
      </w:r>
      <w:r w:rsidRPr="00BD1AC3">
        <w:rPr>
          <w:rStyle w:val="StyleUnderline"/>
          <w:highlight w:val="cyan"/>
        </w:rPr>
        <w:t>development</w:t>
      </w:r>
      <w:r w:rsidRPr="003F2FD7">
        <w:rPr>
          <w:sz w:val="8"/>
        </w:rPr>
        <w:t xml:space="preserve"> of the modern society. </w:t>
      </w:r>
      <w:r w:rsidRPr="00BD1AC3">
        <w:rPr>
          <w:rStyle w:val="Emphasis"/>
          <w:highlight w:val="cyan"/>
        </w:rPr>
        <w:t>But we hadn’t, not then and not now</w:t>
      </w:r>
      <w:r>
        <w:rPr>
          <w:rStyle w:val="StyleUnderline"/>
        </w:rPr>
        <w:t xml:space="preserve">. And the more our countries are </w:t>
      </w:r>
      <w:proofErr w:type="spellStart"/>
      <w:r>
        <w:rPr>
          <w:rStyle w:val="StyleUnderline"/>
        </w:rPr>
        <w:t>modernised</w:t>
      </w:r>
      <w:proofErr w:type="spellEnd"/>
      <w:r>
        <w:rPr>
          <w:rStyle w:val="StyleUnderline"/>
        </w:rPr>
        <w:t xml:space="preserve">, the greater our </w:t>
      </w:r>
      <w:r>
        <w:rPr>
          <w:rStyle w:val="Emphasis"/>
        </w:rPr>
        <w:t>possibilities to care for animals and nature become.</w:t>
      </w:r>
      <w:r>
        <w:rPr>
          <w:rStyle w:val="StyleUnderline"/>
        </w:rPr>
        <w:t xml:space="preserve"> </w:t>
      </w:r>
      <w:r w:rsidRPr="003F2FD7">
        <w:rPr>
          <w:sz w:val="8"/>
        </w:rPr>
        <w:t xml:space="preserve">In the mid-1800s, the killing of large animals like sperm whales didn’t concern people to any significant degree, despite the cruel hunting methods using harpoons. The benefits of the whale fat, mainly used for lamp oil to facilitate reading in the evenings, overshadowed any empathic impulses. In the 1850s more than 70,000 people were employed by the American whaling industry. There were 900 ships in the world hunting whales, and during one of the most active years, 8000 whales were butchered, which provided more than 300,000 barrels of oil. The oil extracted from the head of the sperm whale, the so-called spermaceti oil, was especially sought-after. It was of very high quality and sold for 1.50 US dollars per </w:t>
      </w:r>
      <w:proofErr w:type="spellStart"/>
      <w:r w:rsidRPr="003F2FD7">
        <w:rPr>
          <w:sz w:val="8"/>
        </w:rPr>
        <w:t>litre</w:t>
      </w:r>
      <w:proofErr w:type="spellEnd"/>
      <w:r w:rsidRPr="003F2FD7">
        <w:rPr>
          <w:sz w:val="8"/>
        </w:rPr>
        <w:t xml:space="preserve"> in today’s monetary value. </w:t>
      </w:r>
      <w:proofErr w:type="gramStart"/>
      <w:r w:rsidRPr="003F2FD7">
        <w:rPr>
          <w:sz w:val="8"/>
        </w:rPr>
        <w:t>As a consequence</w:t>
      </w:r>
      <w:proofErr w:type="gramEnd"/>
      <w:r w:rsidRPr="003F2FD7">
        <w:rPr>
          <w:sz w:val="8"/>
        </w:rPr>
        <w:t xml:space="preserve">, the number of sperm whales in the world rapidly dwindled. However, when oil drilling started in Pennsylvania in the year 1859, the price of whale oil began to fall. The fast transition to petroleum products for lighting and other applications is considered to have saved the last of the sperm whales. Thus, new technology can both contribute to the protection of threatened animal species and provide the wealth to make it affordable for us to even save predators. Imagine what would happen if we were able to bring back someone from the 19th century and tell them that today we move wolves though the air by helicopter </w:t>
      </w:r>
      <w:proofErr w:type="gramStart"/>
      <w:r w:rsidRPr="003F2FD7">
        <w:rPr>
          <w:sz w:val="8"/>
        </w:rPr>
        <w:t>in order to</w:t>
      </w:r>
      <w:proofErr w:type="gramEnd"/>
      <w:r w:rsidRPr="003F2FD7">
        <w:rPr>
          <w:sz w:val="8"/>
        </w:rPr>
        <w:t xml:space="preserve"> save the species and expand its habitat; our ancestor would probably rather go back to sleep than listen to such apparent stupidity. Pessimism Does not Support a Sustainable Development There is a lot of progress going on in the world today, but not without negative side effects. When improving the world and dealing with the side effects, an optimistic attitude provides us with a much better chance of success than a pessimistic view. The optimist carries a positive inner beacon to follow, while the pessimist is always looking for potential traps and drawbacks. As visions and conceptions of ideas often become self-fulfilling, it isn’t difficult to </w:t>
      </w:r>
      <w:proofErr w:type="spellStart"/>
      <w:r w:rsidRPr="003F2FD7">
        <w:rPr>
          <w:sz w:val="8"/>
        </w:rPr>
        <w:t>realise</w:t>
      </w:r>
      <w:proofErr w:type="spellEnd"/>
      <w:r w:rsidRPr="003F2FD7">
        <w:rPr>
          <w:sz w:val="8"/>
        </w:rPr>
        <w:t xml:space="preserve"> what’s most constructive. All decisions—big or small, </w:t>
      </w:r>
      <w:proofErr w:type="gramStart"/>
      <w:r w:rsidRPr="003F2FD7">
        <w:rPr>
          <w:sz w:val="8"/>
        </w:rPr>
        <w:t>conscious</w:t>
      </w:r>
      <w:proofErr w:type="gramEnd"/>
      <w:r w:rsidRPr="003F2FD7">
        <w:rPr>
          <w:sz w:val="8"/>
        </w:rPr>
        <w:t xml:space="preserve"> or not—are affected and guided by our inner beacon. When solving a problem, such as developing a new product for example, it is necessary to have a conception of a working solution in mind. As a product developer, it is of course necessary to review every minute step in the process and question the choices made. You </w:t>
      </w:r>
      <w:proofErr w:type="gramStart"/>
      <w:r w:rsidRPr="003F2FD7">
        <w:rPr>
          <w:sz w:val="8"/>
        </w:rPr>
        <w:t>have to</w:t>
      </w:r>
      <w:proofErr w:type="gramEnd"/>
      <w:r w:rsidRPr="003F2FD7">
        <w:rPr>
          <w:sz w:val="8"/>
        </w:rPr>
        <w:t xml:space="preserve"> ask yourself if there may be a better material or a smarter design. Strange as it seems, this continuous struggle in the mind of the developer may appear to be a kind of pessimism, as it is all about looking for weaknesses in the imagined solution. It is not dissimilar from the process a doctor follows when selecting a diagnosis and a remedy. You start with certain hypotheses, examine, exclude, test, question and verify until you are satisfied that you have made the correct diagnosis. Then the choice of medication becomes much simpler. It would be fatal if the doctor was pessimistic from the start and worked in the belief that it would be impossible to find a reason for the illness, or a working remedy. This could then be the conclusion that such a doctor would unconsciously try to verify. Would you like to have a doctor like that</w:t>
      </w:r>
      <w:r w:rsidRPr="003F2FD7">
        <w:rPr>
          <w:sz w:val="12"/>
        </w:rPr>
        <w:t>?</w:t>
      </w:r>
      <w:r w:rsidRPr="003F2FD7">
        <w:rPr>
          <w:sz w:val="8"/>
        </w:rPr>
        <w:t xml:space="preserve"> The same is true for climate and environmental problems—we need optimists armed with critical thinking to solve them. There are also so-called climate change deniers, who believe that man hasn’t really affected the planet and its ecosystems to any significant degree. Some of them claim that the influence of the sun and other natural phenomena are so enormous that human activities have no bearing on global warming. Perhaps these deniers are so deeply pessimistic that they cannot imagine any possible solutions. For ages, man has </w:t>
      </w:r>
      <w:proofErr w:type="spellStart"/>
      <w:r w:rsidRPr="003F2FD7">
        <w:rPr>
          <w:sz w:val="8"/>
        </w:rPr>
        <w:t>harboured</w:t>
      </w:r>
      <w:proofErr w:type="spellEnd"/>
      <w:r w:rsidRPr="003F2FD7">
        <w:rPr>
          <w:sz w:val="8"/>
        </w:rPr>
        <w:t xml:space="preserve"> a certain distrust of his own species. Throughout history, various religions have </w:t>
      </w:r>
      <w:proofErr w:type="spellStart"/>
      <w:r w:rsidRPr="003F2FD7">
        <w:rPr>
          <w:sz w:val="8"/>
        </w:rPr>
        <w:t>emphasised</w:t>
      </w:r>
      <w:proofErr w:type="spellEnd"/>
      <w:r w:rsidRPr="003F2FD7">
        <w:rPr>
          <w:sz w:val="8"/>
        </w:rPr>
        <w:t xml:space="preserve"> human shortcomings and presented assorted consequential threats. During the last 30 years, such prophesies have increasingly often been introduced by environmental activists and some political groups, whose messages have been significantly supported by the media. The underlying conception of humanity isn’t flattering. </w:t>
      </w:r>
      <w:proofErr w:type="gramStart"/>
      <w:r w:rsidRPr="003F2FD7">
        <w:rPr>
          <w:sz w:val="8"/>
        </w:rPr>
        <w:t>The human race</w:t>
      </w:r>
      <w:proofErr w:type="gramEnd"/>
      <w:r w:rsidRPr="003F2FD7">
        <w:rPr>
          <w:sz w:val="8"/>
        </w:rPr>
        <w:t xml:space="preserve"> is considered to be fundamentally ruthless, greedy, short-sighted and evil. Threats against the climate and much other misery on earth are caused by human failure. However, if we take the time to study the progress that has been made by </w:t>
      </w:r>
      <w:proofErr w:type="gramStart"/>
      <w:r w:rsidRPr="003F2FD7">
        <w:rPr>
          <w:sz w:val="8"/>
        </w:rPr>
        <w:t>the human race</w:t>
      </w:r>
      <w:proofErr w:type="gramEnd"/>
      <w:r w:rsidRPr="003F2FD7">
        <w:rPr>
          <w:sz w:val="8"/>
        </w:rPr>
        <w:t xml:space="preserve"> throughout the ages, we actually get the opposite picture. Can it really be evil, greedy, and short-sighted beings who put their own lives at stake to treat people infected by Ebola or HIV in poor countries</w:t>
      </w:r>
      <w:r w:rsidRPr="003F2FD7">
        <w:rPr>
          <w:sz w:val="12"/>
        </w:rPr>
        <w:t>?</w:t>
      </w:r>
      <w:r w:rsidRPr="003F2FD7">
        <w:rPr>
          <w:sz w:val="8"/>
        </w:rPr>
        <w:t xml:space="preserve"> Who are the ones that are continuously reducing the number of starving people on earth</w:t>
      </w:r>
      <w:r w:rsidRPr="003F2FD7">
        <w:rPr>
          <w:sz w:val="12"/>
        </w:rPr>
        <w:t>?</w:t>
      </w:r>
      <w:r w:rsidRPr="003F2FD7">
        <w:rPr>
          <w:sz w:val="8"/>
        </w:rPr>
        <w:t xml:space="preserve"> Who are the ones that invent vaccines for the children of the world</w:t>
      </w:r>
      <w:r w:rsidRPr="003F2FD7">
        <w:rPr>
          <w:sz w:val="12"/>
        </w:rPr>
        <w:t>?</w:t>
      </w:r>
      <w:r w:rsidRPr="003F2FD7">
        <w:rPr>
          <w:sz w:val="8"/>
        </w:rPr>
        <w:t xml:space="preserve"> Who are the ones that have developed a </w:t>
      </w:r>
      <w:proofErr w:type="spellStart"/>
      <w:r w:rsidRPr="003F2FD7">
        <w:rPr>
          <w:sz w:val="8"/>
        </w:rPr>
        <w:t>civilisation</w:t>
      </w:r>
      <w:proofErr w:type="spellEnd"/>
      <w:r w:rsidRPr="003F2FD7">
        <w:rPr>
          <w:sz w:val="8"/>
        </w:rPr>
        <w:t xml:space="preserve"> where an increasing number of people get educated, and who struggle to reduce the casualties of war</w:t>
      </w:r>
      <w:r w:rsidRPr="003F2FD7">
        <w:rPr>
          <w:sz w:val="12"/>
        </w:rPr>
        <w:t>?</w:t>
      </w:r>
      <w:r w:rsidRPr="003F2FD7">
        <w:rPr>
          <w:sz w:val="8"/>
        </w:rPr>
        <w:t xml:space="preserve"> </w:t>
      </w:r>
      <w:r>
        <w:rPr>
          <w:rStyle w:val="StyleUnderline"/>
        </w:rPr>
        <w:t xml:space="preserve">Why blame an entire species for atrocities that are </w:t>
      </w:r>
      <w:proofErr w:type="gramStart"/>
      <w:r>
        <w:rPr>
          <w:rStyle w:val="StyleUnderline"/>
        </w:rPr>
        <w:t>actually committed</w:t>
      </w:r>
      <w:proofErr w:type="gramEnd"/>
      <w:r>
        <w:rPr>
          <w:rStyle w:val="StyleUnderline"/>
        </w:rPr>
        <w:t xml:space="preserve"> by a mere fraction</w:t>
      </w:r>
      <w:r w:rsidRPr="003F2FD7">
        <w:rPr>
          <w:rStyle w:val="StyleUnderline"/>
          <w:sz w:val="12"/>
          <w:u w:val="none"/>
        </w:rPr>
        <w:t>?</w:t>
      </w:r>
      <w:r>
        <w:rPr>
          <w:rStyle w:val="StyleUnderline"/>
        </w:rPr>
        <w:t xml:space="preserve"> Establishing a firm </w:t>
      </w:r>
      <w:r>
        <w:rPr>
          <w:rStyle w:val="Emphasis"/>
        </w:rPr>
        <w:t>belief in humankind</w:t>
      </w:r>
      <w:r>
        <w:rPr>
          <w:rStyle w:val="StyleUnderline"/>
        </w:rPr>
        <w:t xml:space="preserve"> should be the </w:t>
      </w:r>
      <w:r>
        <w:rPr>
          <w:rStyle w:val="Emphasis"/>
        </w:rPr>
        <w:t>first step on the road to sustainable development.</w:t>
      </w:r>
    </w:p>
    <w:p w14:paraId="2488E1E3" w14:textId="77777777" w:rsidR="00A211BF" w:rsidRPr="00A211BF" w:rsidRDefault="00A211BF" w:rsidP="00A20746"/>
    <w:sectPr w:rsidR="00A211BF" w:rsidRPr="00A211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97006"/>
    <w:multiLevelType w:val="hybridMultilevel"/>
    <w:tmpl w:val="69FEA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A1613"/>
    <w:rsid w:val="000139A3"/>
    <w:rsid w:val="0001671D"/>
    <w:rsid w:val="00100833"/>
    <w:rsid w:val="00104529"/>
    <w:rsid w:val="00105942"/>
    <w:rsid w:val="00107396"/>
    <w:rsid w:val="00144A4C"/>
    <w:rsid w:val="00176AB0"/>
    <w:rsid w:val="00176AB2"/>
    <w:rsid w:val="00177B7D"/>
    <w:rsid w:val="0018322D"/>
    <w:rsid w:val="001A1613"/>
    <w:rsid w:val="001B5776"/>
    <w:rsid w:val="001E527A"/>
    <w:rsid w:val="001F78CE"/>
    <w:rsid w:val="00207D15"/>
    <w:rsid w:val="002304B3"/>
    <w:rsid w:val="00251FC7"/>
    <w:rsid w:val="002855A7"/>
    <w:rsid w:val="002B146A"/>
    <w:rsid w:val="002B5E17"/>
    <w:rsid w:val="00315690"/>
    <w:rsid w:val="00316B75"/>
    <w:rsid w:val="00325646"/>
    <w:rsid w:val="003460F2"/>
    <w:rsid w:val="0038158C"/>
    <w:rsid w:val="003902BA"/>
    <w:rsid w:val="003A09E2"/>
    <w:rsid w:val="00407037"/>
    <w:rsid w:val="00423288"/>
    <w:rsid w:val="004605D6"/>
    <w:rsid w:val="004C60E8"/>
    <w:rsid w:val="004E3579"/>
    <w:rsid w:val="004E728B"/>
    <w:rsid w:val="004F39E0"/>
    <w:rsid w:val="00506AD0"/>
    <w:rsid w:val="0051132B"/>
    <w:rsid w:val="00537BD5"/>
    <w:rsid w:val="0057268A"/>
    <w:rsid w:val="005C2086"/>
    <w:rsid w:val="005D2912"/>
    <w:rsid w:val="006065BD"/>
    <w:rsid w:val="00645FA9"/>
    <w:rsid w:val="00647866"/>
    <w:rsid w:val="00665003"/>
    <w:rsid w:val="006A2AD0"/>
    <w:rsid w:val="006A7406"/>
    <w:rsid w:val="006B59C8"/>
    <w:rsid w:val="006C2375"/>
    <w:rsid w:val="006D317B"/>
    <w:rsid w:val="006D4ECC"/>
    <w:rsid w:val="00722258"/>
    <w:rsid w:val="007243E5"/>
    <w:rsid w:val="00766EA0"/>
    <w:rsid w:val="007A2226"/>
    <w:rsid w:val="007F5B66"/>
    <w:rsid w:val="00823A1C"/>
    <w:rsid w:val="00845B9D"/>
    <w:rsid w:val="008472AC"/>
    <w:rsid w:val="00853544"/>
    <w:rsid w:val="00860984"/>
    <w:rsid w:val="008B3ECB"/>
    <w:rsid w:val="008B4E85"/>
    <w:rsid w:val="008C1B2E"/>
    <w:rsid w:val="0091627E"/>
    <w:rsid w:val="0097032B"/>
    <w:rsid w:val="009D2EAD"/>
    <w:rsid w:val="009D54B2"/>
    <w:rsid w:val="009E1922"/>
    <w:rsid w:val="009F7ED2"/>
    <w:rsid w:val="00A20746"/>
    <w:rsid w:val="00A211BF"/>
    <w:rsid w:val="00A93661"/>
    <w:rsid w:val="00A95652"/>
    <w:rsid w:val="00AC0AB8"/>
    <w:rsid w:val="00AC7C4E"/>
    <w:rsid w:val="00B064D8"/>
    <w:rsid w:val="00B10F09"/>
    <w:rsid w:val="00B33C6D"/>
    <w:rsid w:val="00B41E99"/>
    <w:rsid w:val="00B4508F"/>
    <w:rsid w:val="00B55AD5"/>
    <w:rsid w:val="00B8057C"/>
    <w:rsid w:val="00BD1AC3"/>
    <w:rsid w:val="00BD6238"/>
    <w:rsid w:val="00BF1312"/>
    <w:rsid w:val="00BF593B"/>
    <w:rsid w:val="00BF773A"/>
    <w:rsid w:val="00BF7E81"/>
    <w:rsid w:val="00C13773"/>
    <w:rsid w:val="00C17CC8"/>
    <w:rsid w:val="00C83417"/>
    <w:rsid w:val="00C9604F"/>
    <w:rsid w:val="00CA19AA"/>
    <w:rsid w:val="00CB4F73"/>
    <w:rsid w:val="00CC4364"/>
    <w:rsid w:val="00CC5298"/>
    <w:rsid w:val="00CD736E"/>
    <w:rsid w:val="00CD798D"/>
    <w:rsid w:val="00CE161E"/>
    <w:rsid w:val="00CE2046"/>
    <w:rsid w:val="00CF59A8"/>
    <w:rsid w:val="00D325A9"/>
    <w:rsid w:val="00D34A41"/>
    <w:rsid w:val="00D36A8A"/>
    <w:rsid w:val="00D61409"/>
    <w:rsid w:val="00D6691E"/>
    <w:rsid w:val="00D71170"/>
    <w:rsid w:val="00DA1C92"/>
    <w:rsid w:val="00DA25D4"/>
    <w:rsid w:val="00DA6538"/>
    <w:rsid w:val="00DE3978"/>
    <w:rsid w:val="00E15E75"/>
    <w:rsid w:val="00E5262C"/>
    <w:rsid w:val="00E56471"/>
    <w:rsid w:val="00EB1965"/>
    <w:rsid w:val="00EC7DC4"/>
    <w:rsid w:val="00ED30CF"/>
    <w:rsid w:val="00F176EF"/>
    <w:rsid w:val="00F45E10"/>
    <w:rsid w:val="00F566A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9DDAB2"/>
  <w15:chartTrackingRefBased/>
  <w15:docId w15:val="{D7846E1E-7F13-4A7D-A6DD-C40CE7698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1613"/>
    <w:rPr>
      <w:rFonts w:ascii="Calibri" w:hAnsi="Calibri" w:cs="Calibri"/>
    </w:rPr>
  </w:style>
  <w:style w:type="paragraph" w:styleId="Heading1">
    <w:name w:val="heading 1"/>
    <w:aliases w:val="Pocket"/>
    <w:basedOn w:val="Normal"/>
    <w:next w:val="Normal"/>
    <w:link w:val="Heading1Char"/>
    <w:qFormat/>
    <w:rsid w:val="001A16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16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
    <w:basedOn w:val="Normal"/>
    <w:next w:val="Normal"/>
    <w:link w:val="Heading3Char"/>
    <w:uiPriority w:val="2"/>
    <w:unhideWhenUsed/>
    <w:qFormat/>
    <w:rsid w:val="001A16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1,No Spacing2,Debate Text,Read stuff,No Spacing4,No Spacing21,CD - Cite,t, Ch,C Tagline,No Spacing211,No Spacing12,No Spacing2111,ta"/>
    <w:basedOn w:val="Normal"/>
    <w:next w:val="Normal"/>
    <w:link w:val="Heading4Char"/>
    <w:uiPriority w:val="3"/>
    <w:unhideWhenUsed/>
    <w:qFormat/>
    <w:rsid w:val="001A16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16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613"/>
  </w:style>
  <w:style w:type="character" w:customStyle="1" w:styleId="Heading1Char">
    <w:name w:val="Heading 1 Char"/>
    <w:aliases w:val="Pocket Char"/>
    <w:basedOn w:val="DefaultParagraphFont"/>
    <w:link w:val="Heading1"/>
    <w:rsid w:val="001A16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161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1,Cite 1 Char,Read Char Char,Heading 3 Char1 Char Char Char,Text 7 Char"/>
    <w:basedOn w:val="DefaultParagraphFont"/>
    <w:link w:val="Heading3"/>
    <w:uiPriority w:val="2"/>
    <w:rsid w:val="001A161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11 Char,No Spacing2 Char,Debate Text Char,Read stuff Char,No Spacing4 Char,t Char"/>
    <w:basedOn w:val="DefaultParagraphFont"/>
    <w:link w:val="Heading4"/>
    <w:uiPriority w:val="3"/>
    <w:rsid w:val="001A161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1A161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161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1A1613"/>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Pocket Char1,F2 - Heading 1 Char1,Text 7 Char1,TA"/>
    <w:basedOn w:val="DefaultParagraphFont"/>
    <w:uiPriority w:val="99"/>
    <w:unhideWhenUsed/>
    <w:rsid w:val="001A1613"/>
    <w:rPr>
      <w:color w:val="auto"/>
      <w:u w:val="none"/>
    </w:rPr>
  </w:style>
  <w:style w:type="character" w:styleId="FollowedHyperlink">
    <w:name w:val="FollowedHyperlink"/>
    <w:basedOn w:val="DefaultParagraphFont"/>
    <w:uiPriority w:val="99"/>
    <w:semiHidden/>
    <w:unhideWhenUsed/>
    <w:rsid w:val="001A1613"/>
    <w:rPr>
      <w:color w:val="auto"/>
      <w:u w:val="none"/>
    </w:rPr>
  </w:style>
  <w:style w:type="paragraph" w:customStyle="1" w:styleId="textbold">
    <w:name w:val="text bold"/>
    <w:basedOn w:val="Normal"/>
    <w:link w:val="Emphasis"/>
    <w:uiPriority w:val="7"/>
    <w:qFormat/>
    <w:rsid w:val="001A1613"/>
    <w:pPr>
      <w:spacing w:after="0" w:line="240" w:lineRule="auto"/>
      <w:ind w:left="720"/>
      <w:jc w:val="both"/>
    </w:pPr>
    <w:rPr>
      <w:b/>
      <w:iCs/>
      <w:u w:val="single"/>
    </w:rPr>
  </w:style>
  <w:style w:type="character" w:customStyle="1" w:styleId="underline">
    <w:name w:val="underline"/>
    <w:basedOn w:val="DefaultParagraphFont"/>
    <w:qFormat/>
    <w:rsid w:val="001A1613"/>
    <w:rPr>
      <w:sz w:val="20"/>
      <w:u w:val="single"/>
    </w:rPr>
  </w:style>
  <w:style w:type="paragraph" w:styleId="ListParagraph">
    <w:name w:val="List Paragraph"/>
    <w:aliases w:val="6 font"/>
    <w:basedOn w:val="Normal"/>
    <w:uiPriority w:val="99"/>
    <w:unhideWhenUsed/>
    <w:qFormat/>
    <w:rsid w:val="00BD1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10/18/business/economy/starbucks-union-buffalo.html"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www.engadget.com/amazon-union-labor-relations-settlement-alabama-141059373.html" TargetMode="External"/><Relationship Id="rId12" Type="http://schemas.openxmlformats.org/officeDocument/2006/relationships/hyperlink" Target="http://www.reachingcriticalwill.org/images/documents/Disarmament-fora/OEWG/2016/Documents/NGO13.pdf"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news.bloomberglaw.com/daily-labor-report/hollywood-studios-reach-new-labor-agreement-avoiding-strike-1" TargetMode="External"/><Relationship Id="rId11" Type="http://schemas.openxmlformats.org/officeDocument/2006/relationships/hyperlink" Target="https://www.advisory.com/daily-briefing/2020/05/15/weekly-line"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pacificresearch.org/article/free-market-policies-needed-to-incentivize-creation-of-new-life-saving-treatments/"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ber.org/digest/jul10/evidence-effects-nurses-strikes"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18879</Words>
  <Characters>107615</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4</cp:revision>
  <dcterms:created xsi:type="dcterms:W3CDTF">2021-12-03T00:39:00Z</dcterms:created>
  <dcterms:modified xsi:type="dcterms:W3CDTF">2021-12-03T01:10:00Z</dcterms:modified>
</cp:coreProperties>
</file>