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5793F" w14:textId="5116A71F" w:rsidR="008C41F5" w:rsidRDefault="008C41F5" w:rsidP="008C41F5">
      <w:pPr>
        <w:pStyle w:val="Heading2"/>
      </w:pPr>
      <w:r>
        <w:t>Off</w:t>
      </w:r>
    </w:p>
    <w:p w14:paraId="6D162E85" w14:textId="4FF53096" w:rsidR="008C41F5" w:rsidRDefault="008C41F5" w:rsidP="008C41F5">
      <w:pPr>
        <w:pStyle w:val="Heading3"/>
      </w:pPr>
      <w:r>
        <w:t>1NC</w:t>
      </w:r>
    </w:p>
    <w:p w14:paraId="027F5205" w14:textId="77777777" w:rsidR="00070081" w:rsidRDefault="00070081" w:rsidP="00070081">
      <w:pPr>
        <w:pStyle w:val="Heading4"/>
      </w:pPr>
      <w:r w:rsidRPr="002E6F90">
        <w:t xml:space="preserve">Our interpretation is </w:t>
      </w:r>
      <w:r>
        <w:t xml:space="preserve">that the negative should not be burdened with rejoinder against </w:t>
      </w:r>
      <w:proofErr w:type="spellStart"/>
      <w:r>
        <w:t>affs</w:t>
      </w:r>
      <w:proofErr w:type="spellEnd"/>
      <w:r>
        <w:t xml:space="preserve"> that defend anything other than the hypothetical implementation of a policy action.</w:t>
      </w:r>
    </w:p>
    <w:p w14:paraId="697A49A7" w14:textId="77777777" w:rsidR="00070081" w:rsidRDefault="00070081" w:rsidP="00070081">
      <w:pPr>
        <w:pStyle w:val="Heading4"/>
      </w:pPr>
      <w:r>
        <w:t xml:space="preserve">To be clear – this means in order to meet our interpretation, they need to </w:t>
      </w:r>
      <w:r>
        <w:rPr>
          <w:u w:val="single"/>
        </w:rPr>
        <w:t xml:space="preserve">only defend </w:t>
      </w:r>
      <w:r>
        <w:t xml:space="preserve">the </w:t>
      </w:r>
      <w:proofErr w:type="spellStart"/>
      <w:r>
        <w:t>fiated</w:t>
      </w:r>
      <w:proofErr w:type="spellEnd"/>
      <w:r>
        <w:t xml:space="preserve"> reduction of IPP by member nations of the WTO.</w:t>
      </w:r>
    </w:p>
    <w:p w14:paraId="13688296" w14:textId="77777777" w:rsidR="00070081" w:rsidRPr="002E42C1" w:rsidRDefault="00070081" w:rsidP="00070081">
      <w:pPr>
        <w:pStyle w:val="Heading4"/>
      </w:pPr>
      <w:r>
        <w:t>This means they don’t get to weigh the discourse of the affirmative – absent articulation of how rhetorical disidentification can be practiced by the member nations of the WTO, they defend a method that is outside of the bounds of the topic.</w:t>
      </w:r>
    </w:p>
    <w:p w14:paraId="2B6662B9" w14:textId="77777777" w:rsidR="00070081" w:rsidRPr="002E6F90" w:rsidRDefault="00070081" w:rsidP="00070081">
      <w:pPr>
        <w:pStyle w:val="Heading4"/>
        <w:rPr>
          <w:rFonts w:cs="Calibri"/>
          <w:bCs/>
        </w:rPr>
      </w:pPr>
      <w:r w:rsidRPr="002E6F90">
        <w:rPr>
          <w:rFonts w:cs="Calibri"/>
          <w:bCs/>
        </w:rPr>
        <w:t xml:space="preserve">Resolved means to enact a policy </w:t>
      </w:r>
      <w:r w:rsidRPr="002E6F90">
        <w:rPr>
          <w:rFonts w:cs="Calibri"/>
          <w:bCs/>
          <w:u w:val="single"/>
        </w:rPr>
        <w:t>by law</w:t>
      </w:r>
      <w:r w:rsidRPr="002E6F90">
        <w:rPr>
          <w:rFonts w:cs="Calibri"/>
          <w:bCs/>
        </w:rPr>
        <w:t>.</w:t>
      </w:r>
    </w:p>
    <w:p w14:paraId="11E62FD2" w14:textId="77777777" w:rsidR="00070081" w:rsidRDefault="00070081" w:rsidP="00070081">
      <w:r>
        <w:rPr>
          <w:rStyle w:val="Style13ptBold"/>
        </w:rPr>
        <w:t>Words &amp; Phrases ’64</w:t>
      </w:r>
      <w:r>
        <w:t xml:space="preserve"> </w:t>
      </w:r>
      <w:r>
        <w:rPr>
          <w:sz w:val="16"/>
          <w:szCs w:val="16"/>
        </w:rPr>
        <w:t>(Words and Phrases; 1964; Permanent Edition)</w:t>
      </w:r>
    </w:p>
    <w:p w14:paraId="46C5523F" w14:textId="77777777" w:rsidR="00070081" w:rsidRDefault="00070081" w:rsidP="00070081">
      <w:pPr>
        <w:rPr>
          <w:sz w:val="16"/>
          <w:szCs w:val="16"/>
        </w:rPr>
      </w:pPr>
      <w:r>
        <w:rPr>
          <w:u w:val="single"/>
        </w:rPr>
        <w:t>Definition of the word “</w:t>
      </w:r>
      <w:r w:rsidRPr="00973358">
        <w:rPr>
          <w:highlight w:val="cyan"/>
          <w:u w:val="single"/>
        </w:rPr>
        <w:t>resolve</w:t>
      </w:r>
      <w:r>
        <w:rPr>
          <w:u w:val="single"/>
        </w:rPr>
        <w:t xml:space="preserve">,” given by Webster </w:t>
      </w:r>
      <w:r w:rsidRPr="00973358">
        <w:rPr>
          <w:highlight w:val="cyan"/>
          <w:u w:val="single"/>
        </w:rPr>
        <w:t>is</w:t>
      </w:r>
      <w:r>
        <w:rPr>
          <w:u w:val="single"/>
        </w:rPr>
        <w:t xml:space="preserve"> “</w:t>
      </w:r>
      <w:r>
        <w:rPr>
          <w:rStyle w:val="StyleUnderline"/>
        </w:rPr>
        <w:t>to express</w:t>
      </w:r>
      <w:r>
        <w:rPr>
          <w:sz w:val="16"/>
        </w:rPr>
        <w:t xml:space="preserve"> an opinion or </w:t>
      </w:r>
      <w:r>
        <w:rPr>
          <w:b/>
          <w:u w:val="single"/>
        </w:rPr>
        <w:t>determination by resolution or vote</w:t>
      </w:r>
      <w:r>
        <w:rPr>
          <w:u w:val="single"/>
        </w:rPr>
        <w:t xml:space="preserve">; as ‘it was resolved </w:t>
      </w:r>
      <w:r w:rsidRPr="00973358">
        <w:rPr>
          <w:b/>
          <w:highlight w:val="cyan"/>
          <w:u w:val="single"/>
        </w:rPr>
        <w:t>by the legislature</w:t>
      </w:r>
      <w:r>
        <w:rPr>
          <w:u w:val="single"/>
        </w:rPr>
        <w:t xml:space="preserve">;” </w:t>
      </w:r>
      <w:r>
        <w:rPr>
          <w:sz w:val="16"/>
        </w:rPr>
        <w:t xml:space="preserve">It is of similar force to the word “enact,” which is </w:t>
      </w:r>
      <w:r>
        <w:rPr>
          <w:u w:val="single"/>
        </w:rPr>
        <w:t>defined</w:t>
      </w:r>
      <w:r>
        <w:rPr>
          <w:sz w:val="16"/>
        </w:rPr>
        <w:t xml:space="preserve"> by Bouvier </w:t>
      </w:r>
      <w:r>
        <w:rPr>
          <w:u w:val="single"/>
        </w:rPr>
        <w:t xml:space="preserve">as </w:t>
      </w:r>
      <w:r>
        <w:rPr>
          <w:b/>
          <w:u w:val="single"/>
        </w:rPr>
        <w:t>meaning “</w:t>
      </w:r>
      <w:r w:rsidRPr="00973358">
        <w:rPr>
          <w:b/>
          <w:highlight w:val="cyan"/>
          <w:u w:val="single"/>
        </w:rPr>
        <w:t>to establish by law</w:t>
      </w:r>
      <w:r>
        <w:rPr>
          <w:b/>
          <w:u w:val="single"/>
        </w:rPr>
        <w:t>”</w:t>
      </w:r>
      <w:r>
        <w:rPr>
          <w:sz w:val="16"/>
          <w:szCs w:val="16"/>
        </w:rPr>
        <w:t>.</w:t>
      </w:r>
    </w:p>
    <w:p w14:paraId="1AF11541" w14:textId="77777777" w:rsidR="00070081" w:rsidRDefault="00070081" w:rsidP="00070081">
      <w:pPr>
        <w:pStyle w:val="Heading4"/>
      </w:pPr>
      <w:r>
        <w:t xml:space="preserve">The WTO is the World Trade Organization – it regulates international trade and has 164 member nations. </w:t>
      </w:r>
    </w:p>
    <w:p w14:paraId="2DC91457" w14:textId="77777777" w:rsidR="00070081" w:rsidRDefault="00070081" w:rsidP="00070081">
      <w:r w:rsidRPr="00CA49C0">
        <w:rPr>
          <w:b/>
          <w:bCs/>
          <w:sz w:val="26"/>
          <w:szCs w:val="26"/>
        </w:rPr>
        <w:t>WTO</w:t>
      </w:r>
      <w:r>
        <w:t xml:space="preserve"> – The World Trade Organization</w:t>
      </w:r>
    </w:p>
    <w:p w14:paraId="161E0A27" w14:textId="77777777" w:rsidR="00070081" w:rsidRPr="00CA49C0" w:rsidRDefault="00070081" w:rsidP="00070081">
      <w:r>
        <w:t xml:space="preserve">WTO, “What is the WTO: Overview” No date, </w:t>
      </w:r>
      <w:hyperlink r:id="rId6" w:history="1">
        <w:r w:rsidRPr="00ED1C9D">
          <w:rPr>
            <w:rStyle w:val="Hyperlink"/>
          </w:rPr>
          <w:t>https://www.wto.org/english/thewto_e/whatis_e/wto_dg_stat_e.htm //</w:t>
        </w:r>
      </w:hyperlink>
      <w:r>
        <w:t xml:space="preserve"> </w:t>
      </w:r>
      <w:proofErr w:type="spellStart"/>
      <w:r>
        <w:t>sam</w:t>
      </w:r>
      <w:proofErr w:type="spellEnd"/>
      <w:r>
        <w:t xml:space="preserve"> :) </w:t>
      </w:r>
    </w:p>
    <w:p w14:paraId="197824A8" w14:textId="77777777" w:rsidR="00070081" w:rsidRDefault="00070081" w:rsidP="00070081">
      <w:pPr>
        <w:rPr>
          <w:sz w:val="12"/>
        </w:rPr>
      </w:pPr>
      <w:r w:rsidRPr="00973358">
        <w:rPr>
          <w:highlight w:val="cyan"/>
          <w:u w:val="single"/>
        </w:rPr>
        <w:t>The WTO provides a forum for negotiating</w:t>
      </w:r>
      <w:r w:rsidRPr="00CA49C0">
        <w:rPr>
          <w:u w:val="single"/>
        </w:rPr>
        <w:t xml:space="preserve"> agreements aimed at reducing obstacles to international </w:t>
      </w:r>
      <w:r w:rsidRPr="00973358">
        <w:rPr>
          <w:highlight w:val="cyan"/>
          <w:u w:val="single"/>
        </w:rPr>
        <w:t>trade</w:t>
      </w:r>
      <w:r w:rsidRPr="00CA49C0">
        <w:rPr>
          <w:u w:val="single"/>
        </w:rPr>
        <w:t xml:space="preserve"> and ensuring a level playing field for all, thus contributing to economic growth and development. </w:t>
      </w:r>
      <w:r w:rsidRPr="00CA49C0">
        <w:rPr>
          <w:sz w:val="12"/>
        </w:rPr>
        <w:t xml:space="preserve">The WTO also provides a legal and institutional framework for the implementation and monitoring of these agreements, as well as for settling disputes arising from their interpretation and application. The current body of trade agreements comprising the WTO consists of 16 different multilateral agreements (to which all WTO members are parties) and two different plurilateral agreements (to which only some WTO members are parties). Over the past 60 years, the WTO, which was established in 1995, and its predecessor organization the GATT have helped to create a strong and prosperous international trading system, thereby contributing to unprecedented global economic growth. </w:t>
      </w:r>
      <w:r w:rsidRPr="00973358">
        <w:rPr>
          <w:highlight w:val="cyan"/>
          <w:u w:val="single"/>
        </w:rPr>
        <w:t>The WTO</w:t>
      </w:r>
      <w:r w:rsidRPr="00CA49C0">
        <w:rPr>
          <w:u w:val="single"/>
        </w:rPr>
        <w:t xml:space="preserve"> currently </w:t>
      </w:r>
      <w:r w:rsidRPr="00973358">
        <w:rPr>
          <w:highlight w:val="cyan"/>
          <w:u w:val="single"/>
        </w:rPr>
        <w:t>has 164 members</w:t>
      </w:r>
      <w:r w:rsidRPr="00CA49C0">
        <w:rPr>
          <w:u w:val="single"/>
        </w:rPr>
        <w:t>, of which 117 are developing countries or separate customs territories.</w:t>
      </w:r>
      <w:r w:rsidRPr="00CA49C0">
        <w:rPr>
          <w:sz w:val="12"/>
        </w:rPr>
        <w:t xml:space="preserve"> WTO activities are supported by a Secretariat of some 700 staff, led by the WTO Director-General. The Secretariat is located in Geneva, Switzerland, and has an annual budget of approximately CHF 200 million ($180 million, €130 million). The three official languages of the WTO are English, French and Spanish. Decisions in the WTO are generally taken by consensus of the entire membership. The highest institutional body is the Ministerial Conference, which meets roughly every two years. A General Council conducts the organization's business in the intervals between Ministerial Conferences. Both of these bodies comprise all members. </w:t>
      </w:r>
      <w:proofErr w:type="spellStart"/>
      <w:r w:rsidRPr="00CA49C0">
        <w:rPr>
          <w:sz w:val="12"/>
        </w:rPr>
        <w:t>Specialised</w:t>
      </w:r>
      <w:proofErr w:type="spellEnd"/>
      <w:r w:rsidRPr="00CA49C0">
        <w:rPr>
          <w:sz w:val="12"/>
        </w:rPr>
        <w:t xml:space="preserve"> subsidiary bodies (Councils, Committees, Sub-committees), also comprising all members, administer and monitor the implementation by members of the various WTO agreements. More specifically, the WTO's main activities are: — negotiating the reduction or elimination of obstacles to trade (import tariffs, other barriers to trade) and agreeing on rules governing the conduct of international trade (e.g. antidumping, subsidies, product standards, etc.) — administering and monitoring the application of the WTO's agreed rules for trade in goods, trade in services, and trade-related intellectual property rights — monitoring and reviewing the trade policies of our members, as well as ensuring transparency of regional and bilateral trade agreements — settling disputes among our members regarding the interpretation and application of the agreements — building capacity of developing country government officials in international trade matters — assisting the process of accession of some 30 countries who are not yet members of the organization — conducting economic research and collecting and disseminating trade data in support of the WTO's other main activities — explaining to and educating the public about the WTO, its mission and its activities. The WTO's founding and guiding principles remain the pursuit of open borders, the guarantee of most-</w:t>
      </w:r>
      <w:proofErr w:type="spellStart"/>
      <w:r w:rsidRPr="00CA49C0">
        <w:rPr>
          <w:sz w:val="12"/>
        </w:rPr>
        <w:t>favoured</w:t>
      </w:r>
      <w:proofErr w:type="spellEnd"/>
      <w:r w:rsidRPr="00CA49C0">
        <w:rPr>
          <w:sz w:val="12"/>
        </w:rPr>
        <w:t>-nation principle and non-discriminatory treatment by and among members, and a commitment to transparency in the conduct of its activities. The opening of national markets to international trade, with justifiable exceptions or with adequate flexibilities, will encourage and contribute to sustainable development, raise people's welfare, reduce poverty, and foster peace and stability. At the same time, such market opening must be accompanied by sound domestic and international policies that contribute to economic growth and development according to each member's needs and aspirations.</w:t>
      </w:r>
    </w:p>
    <w:p w14:paraId="3122F422" w14:textId="77777777" w:rsidR="00070081" w:rsidRDefault="00070081" w:rsidP="00070081">
      <w:pPr>
        <w:pStyle w:val="Heading4"/>
      </w:pPr>
      <w:r>
        <w:t xml:space="preserve">There are 4 types of IP the </w:t>
      </w:r>
      <w:proofErr w:type="spellStart"/>
      <w:r>
        <w:t>aff</w:t>
      </w:r>
      <w:proofErr w:type="spellEnd"/>
      <w:r>
        <w:t xml:space="preserve"> could reduce.</w:t>
      </w:r>
    </w:p>
    <w:p w14:paraId="24FC918C" w14:textId="77777777" w:rsidR="00070081" w:rsidRDefault="00070081" w:rsidP="00070081">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7" w:history="1">
        <w:r w:rsidRPr="00B30981">
          <w:rPr>
            <w:rStyle w:val="Hyperlink"/>
          </w:rPr>
          <w:t>https://brewerlong.com/information/business-law/four-types-of-intellectual-property/</w:t>
        </w:r>
      </w:hyperlink>
      <w:r w:rsidRPr="00B30981">
        <w:t>]</w:t>
      </w:r>
      <w:r>
        <w:t xml:space="preserve"> </w:t>
      </w:r>
      <w:r w:rsidRPr="00B30981">
        <w:t>Adam</w:t>
      </w:r>
    </w:p>
    <w:p w14:paraId="08686F7F" w14:textId="77777777" w:rsidR="00070081" w:rsidRPr="006C19A8" w:rsidRDefault="00070081" w:rsidP="00070081">
      <w:pPr>
        <w:rPr>
          <w:sz w:val="16"/>
        </w:rPr>
      </w:pPr>
      <w:r w:rsidRPr="006C19A8">
        <w:rPr>
          <w:sz w:val="16"/>
        </w:rPr>
        <w:t xml:space="preserve">There are </w:t>
      </w:r>
      <w:r w:rsidRPr="00973358">
        <w:rPr>
          <w:rStyle w:val="StyleUnderline"/>
          <w:highlight w:val="cyan"/>
        </w:rPr>
        <w:t>four types of</w:t>
      </w:r>
      <w:r w:rsidRPr="005A7B58">
        <w:rPr>
          <w:rStyle w:val="StyleUnderline"/>
        </w:rPr>
        <w:t xml:space="preserve"> </w:t>
      </w:r>
      <w:r w:rsidRPr="00973358">
        <w:rPr>
          <w:rStyle w:val="StyleUnderline"/>
          <w:highlight w:val="cyan"/>
        </w:rPr>
        <w:t>i</w:t>
      </w:r>
      <w:r w:rsidRPr="005A7B58">
        <w:rPr>
          <w:rStyle w:val="StyleUnderline"/>
        </w:rPr>
        <w:t xml:space="preserve">ntellectual </w:t>
      </w:r>
      <w:r w:rsidRPr="00973358">
        <w:rPr>
          <w:rStyle w:val="StyleUnderline"/>
          <w:highlight w:val="cyan"/>
        </w:rPr>
        <w:t>p</w:t>
      </w:r>
      <w:r w:rsidRPr="005A7B58">
        <w:rPr>
          <w:rStyle w:val="StyleUnderline"/>
        </w:rPr>
        <w:t xml:space="preserve">roperty </w:t>
      </w:r>
      <w:r w:rsidRPr="00973358">
        <w:rPr>
          <w:rStyle w:val="StyleUnderline"/>
          <w:highlight w:val="cyan"/>
        </w:rPr>
        <w:t>r</w:t>
      </w:r>
      <w:r w:rsidRPr="005A7B58">
        <w:rPr>
          <w:rStyle w:val="StyleUnderline"/>
        </w:rPr>
        <w:t xml:space="preserve">ights and </w:t>
      </w:r>
      <w:r w:rsidRPr="00973358">
        <w:rPr>
          <w:rStyle w:val="StyleUnderline"/>
          <w:highlight w:val="cyan"/>
        </w:rPr>
        <w:t>p</w:t>
      </w:r>
      <w:r w:rsidRPr="005A7B58">
        <w:rPr>
          <w:rStyle w:val="StyleUnderline"/>
        </w:rPr>
        <w:t>rotections</w:t>
      </w:r>
      <w:r w:rsidRPr="006C19A8">
        <w:rPr>
          <w:sz w:val="16"/>
        </w:rPr>
        <w:t xml:space="preserve"> (although multiple types of intellectual property itself). Securing the correct protection for your property is important, which is why consulting with a lawyer is a must. The four categories of intellectual property protections include: </w:t>
      </w:r>
      <w:r w:rsidRPr="00973358">
        <w:rPr>
          <w:rStyle w:val="StyleUnderline"/>
          <w:highlight w:val="cyan"/>
        </w:rPr>
        <w:t>TRADE SECRETS</w:t>
      </w:r>
      <w:r>
        <w:rPr>
          <w:rStyle w:val="StyleUnderline"/>
        </w:rPr>
        <w:t xml:space="preserve"> </w:t>
      </w:r>
      <w:r w:rsidRPr="006C19A8">
        <w:rPr>
          <w:sz w:val="16"/>
        </w:rPr>
        <w:t xml:space="preserve">Trade secrets refer to specific, private information that is important to a business because it gives the business a competitive advantage in its marketplace. If a trade secret is acquired by another company, it could harm the original holder. Examples of trade secrets include recipes for certain foods and beverages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8" w:tgtFrame="blank" w:history="1">
        <w:r w:rsidRPr="006C19A8">
          <w:rPr>
            <w:rStyle w:val="Hyperlink"/>
            <w:sz w:val="16"/>
          </w:rPr>
          <w:t>Trade secrets are protected without official registration</w:t>
        </w:r>
      </w:hyperlink>
      <w:r w:rsidRPr="006C19A8">
        <w:rPr>
          <w:sz w:val="16"/>
        </w:rPr>
        <w:t xml:space="preserve">; however, an owner of a trade secret whose rights are breached–i.e. someone steals their trade secret–may ask a court to ask against that individual and prevent them from using the trade secret. </w:t>
      </w:r>
      <w:r w:rsidRPr="00973358">
        <w:rPr>
          <w:rStyle w:val="StyleUnderline"/>
          <w:highlight w:val="cyan"/>
        </w:rPr>
        <w:t>PATENTS</w:t>
      </w:r>
      <w:r>
        <w:rPr>
          <w:rStyle w:val="StyleUnderline"/>
        </w:rPr>
        <w:t xml:space="preserve"> </w:t>
      </w:r>
      <w:r w:rsidRPr="006C19A8">
        <w:rPr>
          <w:sz w:val="16"/>
        </w:rPr>
        <w:t>As defined by the</w:t>
      </w:r>
      <w:hyperlink r:id="rId9" w:anchor="patents" w:tgtFrame="blank" w:history="1">
        <w:r w:rsidRPr="006C19A8">
          <w:rPr>
            <w:rStyle w:val="Hyperlink"/>
            <w:sz w:val="16"/>
          </w:rPr>
          <w:t xml:space="preserve"> U.S. Patent and Trademark Office</w:t>
        </w:r>
      </w:hyperlink>
      <w:r w:rsidRPr="006C19A8">
        <w:rPr>
          <w:sz w:val="16"/>
        </w:rPr>
        <w:t xml:space="preserve"> (USPTO), a patent is a type of limited-duration protection that can be used to protect inventions (or discoveries) that are new, non-obvious, and useful, such a new process, machine, article of manufacture, or composition of matter. When a property owner holds a patent, others are prevented, under law, from offering for sale, making, or using the product. </w:t>
      </w:r>
      <w:r w:rsidRPr="00973358">
        <w:rPr>
          <w:rStyle w:val="StyleUnderline"/>
          <w:highlight w:val="cyan"/>
        </w:rPr>
        <w:t>COPYRIGHTS</w:t>
      </w:r>
      <w:r>
        <w:rPr>
          <w:rStyle w:val="StyleUnderline"/>
        </w:rPr>
        <w:t xml:space="preserve"> </w:t>
      </w:r>
      <w:proofErr w:type="spellStart"/>
      <w:r w:rsidRPr="006C19A8">
        <w:rPr>
          <w:sz w:val="16"/>
        </w:rPr>
        <w:t>Copyrights</w:t>
      </w:r>
      <w:proofErr w:type="spellEnd"/>
      <w:r w:rsidRPr="006C19A8">
        <w:rPr>
          <w:sz w:val="16"/>
        </w:rPr>
        <w:t xml:space="preserve">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 Copyright protections are automatic; once you create something, it is yours. However, if your rights under copyright protections are infringed and you wish to file a lawsuit, then registration of your copyright will be necessary. </w:t>
      </w:r>
      <w:r w:rsidRPr="00973358">
        <w:rPr>
          <w:rStyle w:val="StyleUnderline"/>
          <w:highlight w:val="cyan"/>
        </w:rPr>
        <w:t>TRADEMARKS</w:t>
      </w:r>
      <w:r>
        <w:rPr>
          <w:rStyle w:val="StyleUnderline"/>
        </w:rPr>
        <w:t xml:space="preserve"> </w:t>
      </w:r>
      <w:r w:rsidRPr="006C19A8">
        <w:rPr>
          <w:sz w:val="16"/>
        </w:rPr>
        <w:t>Finally, the fourth type of intellectual property protection is a trademark protection. Remember, patents are used to protect inventions and discoveries and copyrights are used to protect expressions of ideas and creations, like art and writing. Trademarks, then, refer to phrases, words, or symbols that distinguish the source of a product or services of one party from another. For example, the Nike symbol–which nearly all could easily recognize and identify–is a type of trademark. While patents and copyrights can expire, trademark rights come from the use of the trademark, and therefore can be held indefinitely. Like a copyright, registration of a trademark is not required, but registering can offer additional advantages.</w:t>
      </w:r>
    </w:p>
    <w:p w14:paraId="298A0121" w14:textId="77777777" w:rsidR="00070081" w:rsidRPr="009658D3" w:rsidRDefault="00070081" w:rsidP="00070081">
      <w:pPr>
        <w:pStyle w:val="Heading4"/>
      </w:pPr>
      <w:r w:rsidRPr="009658D3">
        <w:t xml:space="preserve">Vote negative for </w:t>
      </w:r>
      <w:r w:rsidRPr="009658D3">
        <w:rPr>
          <w:u w:val="single"/>
        </w:rPr>
        <w:t>predictable limits</w:t>
      </w:r>
      <w:r w:rsidRPr="009658D3">
        <w:t xml:space="preserve">---allowing the affirmative to pick </w:t>
      </w:r>
      <w:r w:rsidRPr="009658D3">
        <w:rPr>
          <w:u w:val="single"/>
        </w:rPr>
        <w:t>any</w:t>
      </w:r>
      <w:r w:rsidRPr="009658D3">
        <w:t xml:space="preserve"> grounds for the debate makes negative engagement impossible by skirting a predictable starting point, which makes all our preparation and research useless.</w:t>
      </w:r>
    </w:p>
    <w:p w14:paraId="2E5A05FD" w14:textId="77777777" w:rsidR="00070081" w:rsidRPr="009658D3" w:rsidRDefault="00070081" w:rsidP="00070081">
      <w:pPr>
        <w:pStyle w:val="Heading4"/>
      </w:pPr>
      <w:r w:rsidRPr="009658D3">
        <w:t>Two impacts---</w:t>
      </w:r>
    </w:p>
    <w:p w14:paraId="4EA47AD3" w14:textId="77777777" w:rsidR="00070081" w:rsidRPr="009658D3" w:rsidRDefault="00070081" w:rsidP="00070081">
      <w:pPr>
        <w:pStyle w:val="Heading4"/>
      </w:pPr>
      <w:r w:rsidRPr="009658D3">
        <w:t>1---</w:t>
      </w:r>
      <w:r w:rsidRPr="00142FA1">
        <w:rPr>
          <w:u w:val="single"/>
        </w:rPr>
        <w:t>Fairness</w:t>
      </w:r>
      <w:r w:rsidRPr="009658D3">
        <w:t xml:space="preserve">---a predictable limit is the only way to give the neg a </w:t>
      </w:r>
      <w:r>
        <w:t>chance</w:t>
      </w:r>
      <w:r w:rsidRPr="009658D3">
        <w:t>-</w:t>
      </w:r>
      <w:r>
        <w:t>--</w:t>
      </w:r>
      <w:r w:rsidRPr="009658D3">
        <w:t xml:space="preserve">radical </w:t>
      </w:r>
      <w:proofErr w:type="spellStart"/>
      <w:r w:rsidRPr="009658D3">
        <w:t>aff</w:t>
      </w:r>
      <w:proofErr w:type="spellEnd"/>
      <w:r w:rsidRPr="009658D3">
        <w:t xml:space="preserve"> choice shifts the grounds for the debate and puts the </w:t>
      </w:r>
      <w:proofErr w:type="spellStart"/>
      <w:r w:rsidRPr="009658D3">
        <w:t>aff</w:t>
      </w:r>
      <w:proofErr w:type="spellEnd"/>
      <w:r w:rsidRPr="009658D3">
        <w:t xml:space="preserve"> far ahead. Pre-tournament negative preparation is </w:t>
      </w:r>
      <w:r w:rsidRPr="009658D3">
        <w:rPr>
          <w:u w:val="single"/>
        </w:rPr>
        <w:t>structured around topical plans</w:t>
      </w:r>
      <w:r w:rsidRPr="009658D3">
        <w:t xml:space="preserve"> as points of offense, which means anything </w:t>
      </w:r>
      <w:r>
        <w:t>else</w:t>
      </w:r>
      <w:r w:rsidRPr="009658D3">
        <w:t xml:space="preserve"> structurally favors the </w:t>
      </w:r>
      <w:proofErr w:type="spellStart"/>
      <w:r>
        <w:t>aff</w:t>
      </w:r>
      <w:proofErr w:type="spellEnd"/>
      <w:r w:rsidRPr="009658D3">
        <w:t xml:space="preserve">. </w:t>
      </w:r>
    </w:p>
    <w:p w14:paraId="1708C82C" w14:textId="77777777" w:rsidR="00070081" w:rsidRPr="009658D3" w:rsidRDefault="00070081" w:rsidP="00070081">
      <w:pPr>
        <w:pStyle w:val="Heading4"/>
      </w:pPr>
      <w:r>
        <w:t>That’s an</w:t>
      </w:r>
      <w:r w:rsidRPr="009658D3">
        <w:t xml:space="preserve"> </w:t>
      </w:r>
      <w:r w:rsidRPr="009658D3">
        <w:rPr>
          <w:u w:val="single"/>
        </w:rPr>
        <w:t>intrinsic good</w:t>
      </w:r>
      <w:r w:rsidRPr="009658D3">
        <w:t xml:space="preserve">---debate is a game and requires effective competition between the </w:t>
      </w:r>
      <w:proofErr w:type="spellStart"/>
      <w:r w:rsidRPr="009658D3">
        <w:t>aff</w:t>
      </w:r>
      <w:proofErr w:type="spellEnd"/>
      <w:r w:rsidRPr="009658D3">
        <w:t xml:space="preserve"> and the neg---the only way for any benefit to be produced from debate is if the judge can make a decision between two sides who have had a relatively equal chance to prepare for a common point of debate.</w:t>
      </w:r>
    </w:p>
    <w:p w14:paraId="46F3F974" w14:textId="77777777" w:rsidR="00070081" w:rsidRDefault="00070081" w:rsidP="00070081">
      <w:pPr>
        <w:pStyle w:val="Heading4"/>
      </w:pPr>
      <w:r w:rsidRPr="009658D3">
        <w:t>2---</w:t>
      </w:r>
      <w:r w:rsidRPr="005F56F1">
        <w:t xml:space="preserve"> Clash</w:t>
      </w:r>
      <w:r>
        <w:t>---</w:t>
      </w:r>
      <w:r w:rsidRPr="005F56F1">
        <w:t>debates</w:t>
      </w:r>
      <w:r>
        <w:t xml:space="preserve"> over a </w:t>
      </w:r>
      <w:r w:rsidRPr="003F28E0">
        <w:rPr>
          <w:u w:val="single"/>
        </w:rPr>
        <w:t>stasis point</w:t>
      </w:r>
      <w:r>
        <w:t xml:space="preserve"> incentivize </w:t>
      </w:r>
      <w:r w:rsidRPr="003F28E0">
        <w:rPr>
          <w:u w:val="single"/>
        </w:rPr>
        <w:t>argumentative refinement</w:t>
      </w:r>
      <w:r>
        <w:t xml:space="preserve"> and </w:t>
      </w:r>
      <w:r w:rsidRPr="003F28E0">
        <w:rPr>
          <w:u w:val="single"/>
        </w:rPr>
        <w:t>self-questio</w:t>
      </w:r>
      <w:r>
        <w:t xml:space="preserve">ning. Defending our position against a well-prepared opponent is key---it makes us more persuasive, informed, and forces us to adjust our position to become </w:t>
      </w:r>
      <w:r w:rsidRPr="003F28E0">
        <w:rPr>
          <w:u w:val="single"/>
        </w:rPr>
        <w:t>more effective advocates</w:t>
      </w:r>
      <w:r>
        <w:t>.</w:t>
      </w:r>
    </w:p>
    <w:p w14:paraId="18B5BD32" w14:textId="77777777" w:rsidR="00070081" w:rsidRDefault="00070081" w:rsidP="00070081">
      <w:pPr>
        <w:pStyle w:val="Heading4"/>
      </w:pPr>
      <w:r>
        <w:t xml:space="preserve">Topical version of the </w:t>
      </w:r>
      <w:proofErr w:type="spellStart"/>
      <w:r>
        <w:t>aff</w:t>
      </w:r>
      <w:proofErr w:type="spellEnd"/>
      <w:r>
        <w:t xml:space="preserve"> – just defend that the member nations of the WTO reduce IPP for medicine without weighing the discourse stuff.</w:t>
      </w:r>
    </w:p>
    <w:p w14:paraId="0F27E9C7" w14:textId="77777777" w:rsidR="00070081" w:rsidRDefault="00070081" w:rsidP="00070081">
      <w:pPr>
        <w:pStyle w:val="Heading4"/>
      </w:pPr>
      <w:r>
        <w:t xml:space="preserve">Competing </w:t>
      </w:r>
      <w:proofErr w:type="spellStart"/>
      <w:r>
        <w:t>interps</w:t>
      </w:r>
      <w:proofErr w:type="spellEnd"/>
      <w:r>
        <w:t xml:space="preserve"> – anything else invites judge intervention absent a clear </w:t>
      </w:r>
      <w:proofErr w:type="spellStart"/>
      <w:r>
        <w:t>brightline</w:t>
      </w:r>
      <w:proofErr w:type="spellEnd"/>
      <w:r>
        <w:t xml:space="preserve"> </w:t>
      </w:r>
      <w:r>
        <w:rPr>
          <w:u w:val="single"/>
        </w:rPr>
        <w:t xml:space="preserve">and </w:t>
      </w:r>
      <w:r>
        <w:t xml:space="preserve">this will be a debate about models of debate – if you have no idea what debates would look like in the world of the </w:t>
      </w:r>
      <w:proofErr w:type="spellStart"/>
      <w:r>
        <w:t>aff</w:t>
      </w:r>
      <w:proofErr w:type="spellEnd"/>
      <w:r>
        <w:t xml:space="preserve"> you should vote negative.  </w:t>
      </w:r>
    </w:p>
    <w:p w14:paraId="09403D21" w14:textId="77777777" w:rsidR="00070081" w:rsidRDefault="00070081" w:rsidP="00070081">
      <w:pPr>
        <w:pStyle w:val="Heading4"/>
      </w:pPr>
      <w:r>
        <w:t xml:space="preserve">Drop the debater – the entirety of the </w:t>
      </w:r>
      <w:proofErr w:type="spellStart"/>
      <w:r>
        <w:t>aff</w:t>
      </w:r>
      <w:proofErr w:type="spellEnd"/>
      <w:r>
        <w:t xml:space="preserve"> is being criticized which means drop the argument is incoherent.</w:t>
      </w:r>
    </w:p>
    <w:p w14:paraId="0075D98F" w14:textId="6D636507" w:rsidR="00070081" w:rsidRDefault="00070081" w:rsidP="00070081">
      <w:pPr>
        <w:pStyle w:val="Heading4"/>
      </w:pPr>
      <w:r>
        <w:t xml:space="preserve">At best they are extra-topical – that’s an independent voter for fairness because the 1ac can always defend however they talk about the </w:t>
      </w:r>
      <w:proofErr w:type="spellStart"/>
      <w:r>
        <w:t>aff</w:t>
      </w:r>
      <w:proofErr w:type="spellEnd"/>
      <w:r>
        <w:t xml:space="preserve"> being good – that explodes </w:t>
      </w:r>
      <w:proofErr w:type="spellStart"/>
      <w:r>
        <w:t>aff</w:t>
      </w:r>
      <w:proofErr w:type="spellEnd"/>
      <w:r>
        <w:t xml:space="preserve"> ground because we can never weigh </w:t>
      </w:r>
      <w:proofErr w:type="spellStart"/>
      <w:r>
        <w:t>disads</w:t>
      </w:r>
      <w:proofErr w:type="spellEnd"/>
      <w:r>
        <w:t xml:space="preserve"> against the mere discussion of the </w:t>
      </w:r>
      <w:proofErr w:type="spellStart"/>
      <w:r>
        <w:t>aff</w:t>
      </w:r>
      <w:proofErr w:type="spellEnd"/>
      <w:r>
        <w:t xml:space="preserve"> being good – vote negative.</w:t>
      </w:r>
    </w:p>
    <w:p w14:paraId="1927BCEC" w14:textId="24877B7C" w:rsidR="00FA6FA7" w:rsidRDefault="00FA6FA7" w:rsidP="00FA6FA7"/>
    <w:p w14:paraId="7C98FE0A" w14:textId="2E9F8806" w:rsidR="00FA6FA7" w:rsidRPr="00FA6FA7" w:rsidRDefault="00FA6FA7" w:rsidP="00FA6FA7">
      <w:pPr>
        <w:pStyle w:val="Heading4"/>
      </w:pPr>
      <w:r>
        <w:t xml:space="preserve">Clash is ideological – you’ve said </w:t>
      </w:r>
      <w:proofErr w:type="spellStart"/>
      <w:r>
        <w:t>ip</w:t>
      </w:r>
      <w:proofErr w:type="spellEnd"/>
      <w:r>
        <w:t xml:space="preserve"> is bad, so we should be able </w:t>
      </w:r>
      <w:r w:rsidR="00973358">
        <w:t>to</w:t>
      </w:r>
      <w:r>
        <w:t xml:space="preserve"> criticize that assumption even if the </w:t>
      </w:r>
      <w:proofErr w:type="spellStart"/>
      <w:r>
        <w:t>aff</w:t>
      </w:r>
      <w:proofErr w:type="spellEnd"/>
      <w:r>
        <w:t xml:space="preserve"> </w:t>
      </w:r>
      <w:proofErr w:type="spellStart"/>
      <w:r>
        <w:t>isnt</w:t>
      </w:r>
      <w:proofErr w:type="spellEnd"/>
      <w:r>
        <w:t xml:space="preserve"> topical</w:t>
      </w:r>
    </w:p>
    <w:p w14:paraId="1AA28C94" w14:textId="77777777" w:rsidR="008C41F5" w:rsidRPr="008C41F5" w:rsidRDefault="008C41F5" w:rsidP="008C41F5"/>
    <w:p w14:paraId="70679BAB" w14:textId="77777777" w:rsidR="004B5594" w:rsidRDefault="004B5594" w:rsidP="004B5594">
      <w:pPr>
        <w:pStyle w:val="Heading3"/>
      </w:pPr>
      <w:r>
        <w:t>1NC</w:t>
      </w:r>
    </w:p>
    <w:p w14:paraId="51CBD9D2" w14:textId="77777777" w:rsidR="004B5594" w:rsidRDefault="004B5594" w:rsidP="004B5594">
      <w:pPr>
        <w:pStyle w:val="Heading4"/>
      </w:pPr>
      <w:r>
        <w:t>The biotech industry is strong now---it’s weathered the COVID storm.</w:t>
      </w:r>
    </w:p>
    <w:p w14:paraId="1470257C" w14:textId="77777777" w:rsidR="004B5594" w:rsidRDefault="004B5594" w:rsidP="004B5594">
      <w:proofErr w:type="spellStart"/>
      <w:r w:rsidRPr="002F33F3">
        <w:rPr>
          <w:rStyle w:val="Style13ptBold"/>
        </w:rPr>
        <w:t>Cancherini</w:t>
      </w:r>
      <w:proofErr w:type="spellEnd"/>
      <w:r w:rsidRPr="002F33F3">
        <w:rPr>
          <w:rStyle w:val="Style13ptBold"/>
        </w:rPr>
        <w:t xml:space="preserve"> et al. 21</w:t>
      </w:r>
      <w:r>
        <w:t xml:space="preserve"> – C</w:t>
      </w:r>
      <w:r w:rsidRPr="002F33F3">
        <w:t xml:space="preserve">onsultant in </w:t>
      </w:r>
      <w:proofErr w:type="spellStart"/>
      <w:r w:rsidRPr="002F33F3">
        <w:t>M</w:t>
      </w:r>
      <w:r>
        <w:t>`</w:t>
      </w:r>
      <w:r w:rsidRPr="002F33F3">
        <w:t>cKinsey’s</w:t>
      </w:r>
      <w:proofErr w:type="spellEnd"/>
      <w:r w:rsidRPr="002F33F3">
        <w:t xml:space="preserve"> Brussels office</w:t>
      </w:r>
    </w:p>
    <w:p w14:paraId="2D5AB182" w14:textId="77777777" w:rsidR="004B5594" w:rsidRPr="002F33F3" w:rsidRDefault="004B5594" w:rsidP="004B5594">
      <w:r w:rsidRPr="002F33F3">
        <w:t xml:space="preserve">Laura </w:t>
      </w:r>
      <w:proofErr w:type="spellStart"/>
      <w:r w:rsidRPr="002F33F3">
        <w:t>Cancherini</w:t>
      </w:r>
      <w:proofErr w:type="spellEnd"/>
      <w:r>
        <w:t xml:space="preserve">, </w:t>
      </w:r>
      <w:r w:rsidRPr="002F33F3">
        <w:t>Joseph Lydon</w:t>
      </w:r>
      <w:r>
        <w:t xml:space="preserve">, </w:t>
      </w:r>
      <w:r w:rsidRPr="002F33F3">
        <w:t>Jorge Santos da Silva</w:t>
      </w:r>
      <w:r>
        <w:t>, Alexandra Zemp, “</w:t>
      </w:r>
      <w:r w:rsidRPr="002F33F3">
        <w:t>What’s ahead for biotech: Another wave or low tide?</w:t>
      </w:r>
      <w:r>
        <w:t xml:space="preserve">,” McKinsey &amp; Company, April 2021, </w:t>
      </w:r>
      <w:r w:rsidRPr="002F33F3">
        <w:t>https://www.mckinsey.com/industries/life-sciences/our-insights/whats-ahead-for-biotech-another-wave-or-low-tide</w:t>
      </w:r>
    </w:p>
    <w:p w14:paraId="0B588931" w14:textId="77777777" w:rsidR="004B5594" w:rsidRDefault="004B5594" w:rsidP="004B5594">
      <w:r w:rsidRPr="00E50992">
        <w:t xml:space="preserve">Unlike most industries in these extraordinarily challenging times, </w:t>
      </w:r>
      <w:r w:rsidRPr="00973358">
        <w:rPr>
          <w:rStyle w:val="Emphasis"/>
          <w:highlight w:val="cyan"/>
        </w:rPr>
        <w:t>biotech</w:t>
      </w:r>
      <w:r w:rsidRPr="00973358">
        <w:rPr>
          <w:highlight w:val="cyan"/>
        </w:rPr>
        <w:t xml:space="preserve"> </w:t>
      </w:r>
      <w:r w:rsidRPr="00973358">
        <w:rPr>
          <w:rStyle w:val="StyleUnderline"/>
          <w:highlight w:val="cyan"/>
        </w:rPr>
        <w:t xml:space="preserve">is </w:t>
      </w:r>
      <w:r w:rsidRPr="00973358">
        <w:rPr>
          <w:rStyle w:val="Emphasis"/>
          <w:highlight w:val="cyan"/>
        </w:rPr>
        <w:t>experiencing a high</w:t>
      </w:r>
      <w:r w:rsidRPr="001737C2">
        <w:t xml:space="preserve">. </w:t>
      </w:r>
      <w:r w:rsidRPr="00E50992">
        <w:t xml:space="preserve">Executives in many other sectors are </w:t>
      </w:r>
      <w:r w:rsidRPr="001737C2">
        <w:t>becoming</w:t>
      </w:r>
      <w:r w:rsidRPr="00E50992">
        <w:t xml:space="preserve"> more pessimistic about the outlook for their businesses as the global pandemic continues to spread.1 But </w:t>
      </w:r>
      <w:r w:rsidRPr="00973358">
        <w:rPr>
          <w:rStyle w:val="StyleUnderline"/>
          <w:highlight w:val="cyan"/>
        </w:rPr>
        <w:t xml:space="preserve">the search to </w:t>
      </w:r>
      <w:r w:rsidRPr="00443380">
        <w:rPr>
          <w:rStyle w:val="Emphasis"/>
        </w:rPr>
        <w:t>understand</w:t>
      </w:r>
      <w:r w:rsidRPr="00E50992">
        <w:t xml:space="preserve"> </w:t>
      </w:r>
      <w:r w:rsidRPr="001737C2">
        <w:rPr>
          <w:rStyle w:val="StyleUnderline"/>
        </w:rPr>
        <w:t xml:space="preserve">and </w:t>
      </w:r>
      <w:r w:rsidRPr="00973358">
        <w:rPr>
          <w:rStyle w:val="Emphasis"/>
          <w:highlight w:val="cyan"/>
        </w:rPr>
        <w:t>find treatment</w:t>
      </w:r>
      <w:r w:rsidRPr="00973358">
        <w:rPr>
          <w:highlight w:val="cyan"/>
        </w:rPr>
        <w:t xml:space="preserve"> </w:t>
      </w:r>
      <w:r w:rsidRPr="00973358">
        <w:rPr>
          <w:rStyle w:val="StyleUnderline"/>
          <w:highlight w:val="cyan"/>
        </w:rPr>
        <w:t>or</w:t>
      </w:r>
      <w:r w:rsidRPr="001737C2">
        <w:rPr>
          <w:rStyle w:val="StyleUnderline"/>
        </w:rPr>
        <w:t xml:space="preserve"> </w:t>
      </w:r>
      <w:r w:rsidRPr="005D0D20">
        <w:rPr>
          <w:rStyle w:val="Emphasis"/>
        </w:rPr>
        <w:t xml:space="preserve">preventive </w:t>
      </w:r>
      <w:r w:rsidRPr="00973358">
        <w:rPr>
          <w:rStyle w:val="Emphasis"/>
          <w:highlight w:val="cyan"/>
        </w:rPr>
        <w:t>solutions</w:t>
      </w:r>
      <w:r w:rsidRPr="00973358">
        <w:rPr>
          <w:highlight w:val="cyan"/>
        </w:rPr>
        <w:t xml:space="preserve"> </w:t>
      </w:r>
      <w:r w:rsidRPr="00973358">
        <w:rPr>
          <w:rStyle w:val="StyleUnderline"/>
          <w:highlight w:val="cyan"/>
        </w:rPr>
        <w:t xml:space="preserve">to COVID-19 has </w:t>
      </w:r>
      <w:r w:rsidRPr="00973358">
        <w:rPr>
          <w:rStyle w:val="Emphasis"/>
          <w:highlight w:val="cyan"/>
        </w:rPr>
        <w:t>focused</w:t>
      </w:r>
      <w:r w:rsidRPr="001737C2">
        <w:rPr>
          <w:rStyle w:val="Emphasis"/>
        </w:rPr>
        <w:t xml:space="preserve"> intense government</w:t>
      </w:r>
      <w:r w:rsidRPr="00E50992">
        <w:t xml:space="preserve">, </w:t>
      </w:r>
      <w:r w:rsidRPr="001737C2">
        <w:rPr>
          <w:rStyle w:val="Emphasis"/>
        </w:rPr>
        <w:t>media</w:t>
      </w:r>
      <w:r w:rsidRPr="00E50992">
        <w:t xml:space="preserve">, </w:t>
      </w:r>
      <w:r w:rsidRPr="001737C2">
        <w:rPr>
          <w:rStyle w:val="StyleUnderline"/>
        </w:rPr>
        <w:t xml:space="preserve">and </w:t>
      </w:r>
      <w:r w:rsidRPr="001737C2">
        <w:rPr>
          <w:rStyle w:val="Emphasis"/>
        </w:rPr>
        <w:t xml:space="preserve">public </w:t>
      </w:r>
      <w:r w:rsidRPr="00973358">
        <w:rPr>
          <w:rStyle w:val="Emphasis"/>
          <w:highlight w:val="cyan"/>
        </w:rPr>
        <w:t>attention</w:t>
      </w:r>
      <w:r w:rsidRPr="00973358">
        <w:rPr>
          <w:highlight w:val="cyan"/>
        </w:rPr>
        <w:t xml:space="preserve"> on</w:t>
      </w:r>
      <w:r w:rsidRPr="00E50992">
        <w:t xml:space="preserve"> </w:t>
      </w:r>
      <w:r w:rsidRPr="001737C2">
        <w:rPr>
          <w:rStyle w:val="StyleUnderline"/>
        </w:rPr>
        <w:t xml:space="preserve">science and </w:t>
      </w:r>
      <w:r w:rsidRPr="00973358">
        <w:rPr>
          <w:rStyle w:val="StyleUnderline"/>
          <w:highlight w:val="cyan"/>
        </w:rPr>
        <w:t>medicine</w:t>
      </w:r>
      <w:r w:rsidRPr="00973358">
        <w:rPr>
          <w:highlight w:val="cyan"/>
        </w:rPr>
        <w:t xml:space="preserve">, </w:t>
      </w:r>
      <w:r w:rsidRPr="00973358">
        <w:rPr>
          <w:rStyle w:val="Emphasis"/>
          <w:highlight w:val="cyan"/>
        </w:rPr>
        <w:t>reinforcing</w:t>
      </w:r>
      <w:r w:rsidRPr="00973358">
        <w:rPr>
          <w:highlight w:val="cyan"/>
        </w:rPr>
        <w:t xml:space="preserve"> </w:t>
      </w:r>
      <w:r w:rsidRPr="00973358">
        <w:rPr>
          <w:rStyle w:val="StyleUnderline"/>
          <w:highlight w:val="cyan"/>
        </w:rPr>
        <w:t xml:space="preserve">the </w:t>
      </w:r>
      <w:r w:rsidRPr="00973358">
        <w:rPr>
          <w:rStyle w:val="Emphasis"/>
          <w:highlight w:val="cyan"/>
        </w:rPr>
        <w:t>perception</w:t>
      </w:r>
      <w:r w:rsidRPr="00973358">
        <w:rPr>
          <w:highlight w:val="cyan"/>
        </w:rPr>
        <w:t xml:space="preserve"> </w:t>
      </w:r>
      <w:r w:rsidRPr="00973358">
        <w:rPr>
          <w:rStyle w:val="StyleUnderline"/>
          <w:highlight w:val="cyan"/>
        </w:rPr>
        <w:t>that</w:t>
      </w:r>
      <w:r w:rsidRPr="001737C2">
        <w:rPr>
          <w:rStyle w:val="StyleUnderline"/>
        </w:rPr>
        <w:t xml:space="preserve"> </w:t>
      </w:r>
      <w:r w:rsidRPr="00973358">
        <w:rPr>
          <w:rStyle w:val="Emphasis"/>
          <w:highlight w:val="cyan"/>
        </w:rPr>
        <w:t>biotech</w:t>
      </w:r>
      <w:r w:rsidRPr="001737C2">
        <w:rPr>
          <w:rStyle w:val="Emphasis"/>
        </w:rPr>
        <w:t xml:space="preserve"> acquisitions</w:t>
      </w:r>
      <w:r w:rsidRPr="00E50992">
        <w:t xml:space="preserve"> </w:t>
      </w:r>
      <w:r w:rsidRPr="001737C2">
        <w:rPr>
          <w:rStyle w:val="StyleUnderline"/>
        </w:rPr>
        <w:t xml:space="preserve">and </w:t>
      </w:r>
      <w:r w:rsidRPr="001737C2">
        <w:rPr>
          <w:rStyle w:val="Emphasis"/>
        </w:rPr>
        <w:t>partnerships</w:t>
      </w:r>
      <w:r w:rsidRPr="00E50992">
        <w:t xml:space="preserve"> </w:t>
      </w:r>
      <w:r w:rsidRPr="00973358">
        <w:rPr>
          <w:rStyle w:val="StyleUnderline"/>
          <w:highlight w:val="cyan"/>
        </w:rPr>
        <w:t xml:space="preserve">represent a </w:t>
      </w:r>
      <w:r w:rsidRPr="00973358">
        <w:rPr>
          <w:rStyle w:val="Emphasis"/>
          <w:highlight w:val="cyan"/>
        </w:rPr>
        <w:t>good investment</w:t>
      </w:r>
      <w:r w:rsidRPr="00E50992">
        <w:t>.</w:t>
      </w:r>
    </w:p>
    <w:p w14:paraId="5E93E2C8" w14:textId="77777777" w:rsidR="004B5594" w:rsidRPr="00443380" w:rsidRDefault="004B5594" w:rsidP="004B5594">
      <w:r>
        <w:t xml:space="preserve">In an effort to understand worldwide biotech financing in the context of the COVID-19 crisis, McKinsey analyzed the sector’s financial performance and interviewed 20 C-level executives from small and midsize </w:t>
      </w:r>
      <w:proofErr w:type="spellStart"/>
      <w:r>
        <w:t>biotechs</w:t>
      </w:r>
      <w:proofErr w:type="spellEnd"/>
      <w:r>
        <w:t xml:space="preserve"> </w:t>
      </w:r>
      <w:r w:rsidRPr="00443380">
        <w:t>and venture-capital (VC) firms.</w:t>
      </w:r>
    </w:p>
    <w:p w14:paraId="6A700585" w14:textId="77777777" w:rsidR="004B5594" w:rsidRDefault="004B5594" w:rsidP="004B5594">
      <w:r w:rsidRPr="00443380">
        <w:rPr>
          <w:rStyle w:val="StyleUnderline"/>
        </w:rPr>
        <w:t>The pandemic has had an enormous financial impact on many sectors</w:t>
      </w:r>
      <w:r w:rsidRPr="00443380">
        <w:t xml:space="preserve">, </w:t>
      </w:r>
      <w:r w:rsidRPr="00443380">
        <w:rPr>
          <w:rStyle w:val="StyleUnderline"/>
        </w:rPr>
        <w:t xml:space="preserve">but </w:t>
      </w:r>
      <w:r w:rsidRPr="00443380">
        <w:rPr>
          <w:rStyle w:val="Emphasis"/>
        </w:rPr>
        <w:t>biotech has weathered the storm</w:t>
      </w:r>
      <w:r w:rsidRPr="00443380">
        <w:t xml:space="preserve">: </w:t>
      </w:r>
      <w:r w:rsidRPr="00443380">
        <w:rPr>
          <w:rStyle w:val="StyleUnderline"/>
        </w:rPr>
        <w:t>after a brief</w:t>
      </w:r>
      <w:r w:rsidRPr="001737C2">
        <w:rPr>
          <w:rStyle w:val="StyleUnderline"/>
        </w:rPr>
        <w:t xml:space="preserve"> downturn early in the crisis</w:t>
      </w:r>
      <w:r>
        <w:t xml:space="preserve">, </w:t>
      </w:r>
      <w:r w:rsidRPr="001737C2">
        <w:rPr>
          <w:rStyle w:val="StyleUnderline"/>
        </w:rPr>
        <w:t xml:space="preserve">it </w:t>
      </w:r>
      <w:r w:rsidRPr="001737C2">
        <w:rPr>
          <w:rStyle w:val="Emphasis"/>
        </w:rPr>
        <w:t>recovered quickly</w:t>
      </w:r>
      <w:r>
        <w:t xml:space="preserve"> (Exhibit 1). </w:t>
      </w:r>
      <w:r w:rsidRPr="001737C2">
        <w:rPr>
          <w:rStyle w:val="StyleUnderline"/>
        </w:rPr>
        <w:t>Between January 2020 and January 2021</w:t>
      </w:r>
      <w:r>
        <w:t xml:space="preserve">, </w:t>
      </w:r>
      <w:r w:rsidRPr="00973358">
        <w:rPr>
          <w:rStyle w:val="StyleUnderline"/>
          <w:highlight w:val="cyan"/>
        </w:rPr>
        <w:t>the</w:t>
      </w:r>
      <w:r w:rsidRPr="001737C2">
        <w:rPr>
          <w:rStyle w:val="StyleUnderline"/>
        </w:rPr>
        <w:t xml:space="preserve"> average </w:t>
      </w:r>
      <w:r w:rsidRPr="00973358">
        <w:rPr>
          <w:rStyle w:val="StyleUnderline"/>
          <w:highlight w:val="cyan"/>
        </w:rPr>
        <w:t>share price for</w:t>
      </w:r>
      <w:r w:rsidRPr="001737C2">
        <w:rPr>
          <w:rStyle w:val="StyleUnderline"/>
        </w:rPr>
        <w:t xml:space="preserve"> European and US </w:t>
      </w:r>
      <w:proofErr w:type="spellStart"/>
      <w:r w:rsidRPr="00973358">
        <w:rPr>
          <w:rStyle w:val="StyleUnderline"/>
          <w:highlight w:val="cyan"/>
        </w:rPr>
        <w:t>biotechs</w:t>
      </w:r>
      <w:proofErr w:type="spellEnd"/>
      <w:r w:rsidRPr="00973358">
        <w:rPr>
          <w:rStyle w:val="StyleUnderline"/>
          <w:highlight w:val="cyan"/>
        </w:rPr>
        <w:t xml:space="preserve"> </w:t>
      </w:r>
      <w:r w:rsidRPr="00973358">
        <w:rPr>
          <w:rStyle w:val="Emphasis"/>
          <w:highlight w:val="cyan"/>
        </w:rPr>
        <w:t>increased</w:t>
      </w:r>
      <w:r w:rsidRPr="00973358">
        <w:rPr>
          <w:rStyle w:val="StyleUnderline"/>
          <w:highlight w:val="cyan"/>
        </w:rPr>
        <w:t xml:space="preserve"> </w:t>
      </w:r>
      <w:r w:rsidRPr="00973358">
        <w:rPr>
          <w:rStyle w:val="Emphasis"/>
          <w:highlight w:val="cyan"/>
        </w:rPr>
        <w:t>at more than twice</w:t>
      </w:r>
      <w:r w:rsidRPr="00973358">
        <w:rPr>
          <w:highlight w:val="cyan"/>
        </w:rPr>
        <w:t xml:space="preserve"> </w:t>
      </w:r>
      <w:r w:rsidRPr="00973358">
        <w:rPr>
          <w:rStyle w:val="StyleUnderline"/>
          <w:highlight w:val="cyan"/>
        </w:rPr>
        <w:t>the rate of the S&amp;P 500</w:t>
      </w:r>
      <w:r>
        <w:t xml:space="preserve">, and Chinese </w:t>
      </w:r>
      <w:proofErr w:type="spellStart"/>
      <w:r>
        <w:t>biotechs</w:t>
      </w:r>
      <w:proofErr w:type="spellEnd"/>
      <w:r>
        <w:t xml:space="preserve"> performed more than six times better, with their average share price more than doubling in a year. Overall, biotech is outperforming its sister industry, pharmaceuticals, as well as many household-name consumer-goods and technology companies.</w:t>
      </w:r>
    </w:p>
    <w:p w14:paraId="6690AA9D" w14:textId="77777777" w:rsidR="004B5594" w:rsidRDefault="004B5594" w:rsidP="004B5594">
      <w:r w:rsidRPr="001737C2">
        <w:rPr>
          <w:rStyle w:val="StyleUnderline"/>
        </w:rPr>
        <w:t xml:space="preserve">With </w:t>
      </w:r>
      <w:r w:rsidRPr="00973358">
        <w:rPr>
          <w:rStyle w:val="Emphasis"/>
          <w:highlight w:val="cyan"/>
        </w:rPr>
        <w:t>acquisitions</w:t>
      </w:r>
      <w:r w:rsidRPr="00973358">
        <w:rPr>
          <w:highlight w:val="cyan"/>
        </w:rPr>
        <w:t xml:space="preserve">, </w:t>
      </w:r>
      <w:r w:rsidRPr="00973358">
        <w:rPr>
          <w:rStyle w:val="Emphasis"/>
          <w:highlight w:val="cyan"/>
        </w:rPr>
        <w:t>partnerships</w:t>
      </w:r>
      <w:r w:rsidRPr="00973358">
        <w:rPr>
          <w:highlight w:val="cyan"/>
        </w:rPr>
        <w:t xml:space="preserve">, </w:t>
      </w:r>
      <w:r w:rsidRPr="00973358">
        <w:rPr>
          <w:rStyle w:val="Emphasis"/>
          <w:highlight w:val="cyan"/>
        </w:rPr>
        <w:t>IPOs</w:t>
      </w:r>
      <w:r w:rsidRPr="00973358">
        <w:rPr>
          <w:highlight w:val="cyan"/>
        </w:rPr>
        <w:t xml:space="preserve">, </w:t>
      </w:r>
      <w:r w:rsidRPr="00973358">
        <w:rPr>
          <w:rStyle w:val="StyleUnderline"/>
          <w:highlight w:val="cyan"/>
        </w:rPr>
        <w:t xml:space="preserve">and </w:t>
      </w:r>
      <w:r w:rsidRPr="00973358">
        <w:rPr>
          <w:rStyle w:val="Emphasis"/>
          <w:highlight w:val="cyan"/>
        </w:rPr>
        <w:t>fundraising still increasing</w:t>
      </w:r>
      <w:r>
        <w:t xml:space="preserve">, </w:t>
      </w:r>
      <w:r w:rsidRPr="00973358">
        <w:rPr>
          <w:rStyle w:val="StyleUnderline"/>
          <w:highlight w:val="cyan"/>
        </w:rPr>
        <w:t>biotech’s star has</w:t>
      </w:r>
      <w:r w:rsidRPr="001737C2">
        <w:t>, if</w:t>
      </w:r>
      <w:r>
        <w:t xml:space="preserve"> anything, </w:t>
      </w:r>
      <w:r w:rsidRPr="00973358">
        <w:rPr>
          <w:rStyle w:val="Emphasis"/>
          <w:highlight w:val="cyan"/>
        </w:rPr>
        <w:t>risen higher</w:t>
      </w:r>
      <w:r w:rsidRPr="00973358">
        <w:rPr>
          <w:highlight w:val="cyan"/>
        </w:rPr>
        <w:t xml:space="preserve"> </w:t>
      </w:r>
      <w:r w:rsidRPr="00973358">
        <w:rPr>
          <w:rStyle w:val="StyleUnderline"/>
          <w:highlight w:val="cyan"/>
        </w:rPr>
        <w:t>than</w:t>
      </w:r>
      <w:r w:rsidRPr="00443380">
        <w:rPr>
          <w:rStyle w:val="StyleUnderline"/>
        </w:rPr>
        <w:t xml:space="preserve"> it was </w:t>
      </w:r>
      <w:r w:rsidRPr="00973358">
        <w:rPr>
          <w:rStyle w:val="StyleUnderline"/>
          <w:highlight w:val="cyan"/>
        </w:rPr>
        <w:t>before the pandemic</w:t>
      </w:r>
      <w:r w:rsidRPr="00973358">
        <w:rPr>
          <w:highlight w:val="cyan"/>
        </w:rPr>
        <w:t>.</w:t>
      </w:r>
      <w:r>
        <w:t xml:space="preserve"> </w:t>
      </w:r>
      <w:r w:rsidRPr="00973358">
        <w:rPr>
          <w:rStyle w:val="StyleUnderline"/>
          <w:highlight w:val="cyan"/>
        </w:rPr>
        <w:t>The industry’s</w:t>
      </w:r>
      <w:r>
        <w:t xml:space="preserve"> response to the crisis, its </w:t>
      </w:r>
      <w:r w:rsidRPr="00973358">
        <w:rPr>
          <w:rStyle w:val="Emphasis"/>
          <w:highlight w:val="cyan"/>
        </w:rPr>
        <w:t>record of innovation</w:t>
      </w:r>
      <w:r w:rsidRPr="00973358">
        <w:rPr>
          <w:rStyle w:val="StyleUnderline"/>
          <w:highlight w:val="cyan"/>
        </w:rPr>
        <w:t xml:space="preserve">, and its </w:t>
      </w:r>
      <w:r w:rsidRPr="00973358">
        <w:rPr>
          <w:rStyle w:val="Emphasis"/>
          <w:highlight w:val="cyan"/>
        </w:rPr>
        <w:t>reputation as a safe haven</w:t>
      </w:r>
      <w:r w:rsidRPr="001737C2">
        <w:rPr>
          <w:rStyle w:val="Emphasis"/>
        </w:rPr>
        <w:t xml:space="preserve"> for investment</w:t>
      </w:r>
      <w:r>
        <w:t xml:space="preserve"> </w:t>
      </w:r>
      <w:r w:rsidRPr="00973358">
        <w:rPr>
          <w:rStyle w:val="StyleUnderline"/>
          <w:highlight w:val="cyan"/>
        </w:rPr>
        <w:t xml:space="preserve">have </w:t>
      </w:r>
      <w:r w:rsidRPr="005D0D20">
        <w:rPr>
          <w:rStyle w:val="StyleUnderline"/>
        </w:rPr>
        <w:t xml:space="preserve">all </w:t>
      </w:r>
      <w:r w:rsidRPr="00973358">
        <w:rPr>
          <w:rStyle w:val="StyleUnderline"/>
          <w:highlight w:val="cyan"/>
        </w:rPr>
        <w:t>served it well</w:t>
      </w:r>
      <w:r>
        <w:t xml:space="preserve">. </w:t>
      </w:r>
      <w:r w:rsidRPr="001737C2">
        <w:rPr>
          <w:rStyle w:val="StyleUnderline"/>
        </w:rPr>
        <w:t xml:space="preserve">But </w:t>
      </w:r>
      <w:r w:rsidRPr="00973358">
        <w:rPr>
          <w:rStyle w:val="StyleUnderline"/>
          <w:highlight w:val="cyan"/>
        </w:rPr>
        <w:t>whether biotech</w:t>
      </w:r>
      <w:r w:rsidRPr="001737C2">
        <w:rPr>
          <w:rStyle w:val="StyleUnderline"/>
        </w:rPr>
        <w:t xml:space="preserve"> </w:t>
      </w:r>
      <w:r w:rsidRPr="00973358">
        <w:rPr>
          <w:rStyle w:val="StyleUnderline"/>
          <w:highlight w:val="cyan"/>
        </w:rPr>
        <w:t>can sustain this</w:t>
      </w:r>
      <w:r w:rsidRPr="001737C2">
        <w:rPr>
          <w:rStyle w:val="StyleUnderline"/>
        </w:rPr>
        <w:t xml:space="preserve"> performance </w:t>
      </w:r>
      <w:r w:rsidRPr="00973358">
        <w:rPr>
          <w:rStyle w:val="StyleUnderline"/>
          <w:highlight w:val="cyan"/>
        </w:rPr>
        <w:t xml:space="preserve">is </w:t>
      </w:r>
      <w:r w:rsidRPr="00973358">
        <w:rPr>
          <w:rStyle w:val="Emphasis"/>
          <w:highlight w:val="cyan"/>
        </w:rPr>
        <w:t>open to question</w:t>
      </w:r>
      <w:r>
        <w:t>. This article looks at the industry’s record of growth, its resilience during the global pandemic, and the factors that could determine whether the biotech wave continues.</w:t>
      </w:r>
    </w:p>
    <w:p w14:paraId="56EE2712" w14:textId="77777777" w:rsidR="004B5594" w:rsidRPr="002F33F3" w:rsidRDefault="004B5594" w:rsidP="004B5594">
      <w:pPr>
        <w:pStyle w:val="Heading4"/>
      </w:pPr>
      <w:r>
        <w:t xml:space="preserve">Biotech is key to climate change solutions---waiving IP rights decks it by setting a </w:t>
      </w:r>
      <w:r>
        <w:rPr>
          <w:u w:val="single"/>
        </w:rPr>
        <w:t>sweeping precedent</w:t>
      </w:r>
      <w:r>
        <w:t xml:space="preserve"> that </w:t>
      </w:r>
      <w:r>
        <w:rPr>
          <w:u w:val="single"/>
        </w:rPr>
        <w:t>chills innovation</w:t>
      </w:r>
      <w:r>
        <w:t>.</w:t>
      </w:r>
    </w:p>
    <w:p w14:paraId="095DB5CF" w14:textId="77777777" w:rsidR="004B5594" w:rsidRDefault="004B5594" w:rsidP="004B5594">
      <w:r w:rsidRPr="00290FC3">
        <w:rPr>
          <w:rStyle w:val="Style13ptBold"/>
        </w:rPr>
        <w:t>Brand 21</w:t>
      </w:r>
      <w:r>
        <w:t xml:space="preserve"> – </w:t>
      </w:r>
      <w:r w:rsidRPr="00290FC3">
        <w:t>Assistant General Counsel and Director of Intellectual Property at the Biotechnology Innovation Organization</w:t>
      </w:r>
    </w:p>
    <w:p w14:paraId="6B1478A0" w14:textId="77777777" w:rsidR="004B5594" w:rsidRPr="00290FC3" w:rsidRDefault="004B5594" w:rsidP="004B5594">
      <w:r>
        <w:t>Melissa Brand, “</w:t>
      </w:r>
      <w:r w:rsidRPr="00290FC3">
        <w:t>TRIPS IP Waiver Could Establish Dangerous Precedent for Climate Change and Other Biotech Sectors</w:t>
      </w:r>
      <w:r>
        <w:t xml:space="preserve">,” IP Watchdog, May 2021, </w:t>
      </w:r>
      <w:r w:rsidRPr="00290FC3">
        <w:t>https://www.ipwatchdog.com/2021/05/26/trips-ip-waiver-establish-dangerous-precedent-climate-change-biotech-sectors/id=133964/</w:t>
      </w:r>
    </w:p>
    <w:p w14:paraId="0B647555" w14:textId="77777777" w:rsidR="004B5594" w:rsidRDefault="004B5594" w:rsidP="004B5594">
      <w:r w:rsidRPr="00290FC3">
        <w:rPr>
          <w:rStyle w:val="StyleUnderline"/>
        </w:rPr>
        <w:t>While</w:t>
      </w:r>
      <w:r>
        <w:t xml:space="preserve"> </w:t>
      </w:r>
      <w:r w:rsidRPr="00290FC3">
        <w:rPr>
          <w:rStyle w:val="StyleUnderline"/>
        </w:rPr>
        <w:t>the discussions around</w:t>
      </w:r>
      <w:r>
        <w:t xml:space="preserve"> </w:t>
      </w:r>
      <w:r w:rsidRPr="00973358">
        <w:rPr>
          <w:rStyle w:val="Emphasis"/>
          <w:highlight w:val="cyan"/>
        </w:rPr>
        <w:t>waiving i</w:t>
      </w:r>
      <w:r w:rsidRPr="00290FC3">
        <w:rPr>
          <w:rStyle w:val="Emphasis"/>
        </w:rPr>
        <w:t xml:space="preserve">ntellectual </w:t>
      </w:r>
      <w:r w:rsidRPr="00973358">
        <w:rPr>
          <w:rStyle w:val="Emphasis"/>
          <w:highlight w:val="cyan"/>
        </w:rPr>
        <w:t>p</w:t>
      </w:r>
      <w:r w:rsidRPr="00290FC3">
        <w:rPr>
          <w:rStyle w:val="Emphasis"/>
        </w:rPr>
        <w:t>roperty</w:t>
      </w:r>
      <w:r>
        <w:t xml:space="preserve"> (IP) </w:t>
      </w:r>
      <w:r w:rsidRPr="00973358">
        <w:rPr>
          <w:rStyle w:val="Emphasis"/>
          <w:highlight w:val="cyan"/>
        </w:rPr>
        <w:t>rights</w:t>
      </w:r>
      <w:r>
        <w:t xml:space="preserve"> set forth in the Agreement on Trade-Related Aspects of Intellectual Property Rights (TRIPS) </w:t>
      </w:r>
      <w:r w:rsidRPr="00290FC3">
        <w:rPr>
          <w:rStyle w:val="StyleUnderline"/>
        </w:rPr>
        <w:t>are currently</w:t>
      </w:r>
      <w:r>
        <w:t xml:space="preserve"> (and somewhat amorphously) </w:t>
      </w:r>
      <w:r w:rsidRPr="005D0D20">
        <w:rPr>
          <w:rStyle w:val="Emphasis"/>
        </w:rPr>
        <w:t>limited</w:t>
      </w:r>
      <w:r w:rsidRPr="005D0D20">
        <w:t xml:space="preserve"> </w:t>
      </w:r>
      <w:r w:rsidRPr="005D0D20">
        <w:rPr>
          <w:rStyle w:val="StyleUnderline"/>
        </w:rPr>
        <w:t>to</w:t>
      </w:r>
      <w:r>
        <w:t xml:space="preserve"> COVID-19 related drug and </w:t>
      </w:r>
      <w:r w:rsidRPr="005D0D20">
        <w:rPr>
          <w:rStyle w:val="Emphasis"/>
        </w:rPr>
        <w:t>medical products</w:t>
      </w:r>
      <w:r>
        <w:t xml:space="preserve">, </w:t>
      </w:r>
      <w:r w:rsidRPr="00290FC3">
        <w:rPr>
          <w:rStyle w:val="StyleUnderline"/>
        </w:rPr>
        <w:t xml:space="preserve">it </w:t>
      </w:r>
      <w:r w:rsidRPr="00973358">
        <w:rPr>
          <w:rStyle w:val="StyleUnderline"/>
          <w:highlight w:val="cyan"/>
        </w:rPr>
        <w:t>is</w:t>
      </w:r>
      <w:r>
        <w:t xml:space="preserve"> probably </w:t>
      </w:r>
      <w:r w:rsidRPr="00973358">
        <w:rPr>
          <w:rStyle w:val="Emphasis"/>
          <w:highlight w:val="cyan"/>
        </w:rPr>
        <w:t>shortsighted</w:t>
      </w:r>
      <w:r>
        <w:t xml:space="preserve"> </w:t>
      </w:r>
      <w:r w:rsidRPr="00290FC3">
        <w:rPr>
          <w:rStyle w:val="StyleUnderline"/>
        </w:rPr>
        <w:t xml:space="preserve">to </w:t>
      </w:r>
      <w:r w:rsidRPr="00290FC3">
        <w:rPr>
          <w:rStyle w:val="Emphasis"/>
        </w:rPr>
        <w:t>ignore</w:t>
      </w:r>
      <w:r w:rsidRPr="00290FC3">
        <w:rPr>
          <w:rStyle w:val="StyleUnderline"/>
        </w:rPr>
        <w:t xml:space="preserve"> </w:t>
      </w:r>
      <w:r w:rsidRPr="00973358">
        <w:rPr>
          <w:rStyle w:val="StyleUnderline"/>
          <w:highlight w:val="cyan"/>
        </w:rPr>
        <w:t>the</w:t>
      </w:r>
      <w:r w:rsidRPr="00290FC3">
        <w:rPr>
          <w:rStyle w:val="StyleUnderline"/>
        </w:rPr>
        <w:t xml:space="preserve"> </w:t>
      </w:r>
      <w:r w:rsidRPr="00973358">
        <w:rPr>
          <w:rStyle w:val="Emphasis"/>
          <w:highlight w:val="cyan"/>
        </w:rPr>
        <w:t>implications</w:t>
      </w:r>
      <w:r w:rsidRPr="00973358">
        <w:rPr>
          <w:highlight w:val="cyan"/>
        </w:rPr>
        <w:t xml:space="preserve"> </w:t>
      </w:r>
      <w:r w:rsidRPr="00973358">
        <w:rPr>
          <w:rStyle w:val="StyleUnderline"/>
          <w:highlight w:val="cyan"/>
        </w:rPr>
        <w:t xml:space="preserve">for </w:t>
      </w:r>
      <w:r w:rsidRPr="00973358">
        <w:rPr>
          <w:rStyle w:val="Emphasis"/>
          <w:highlight w:val="cyan"/>
        </w:rPr>
        <w:t>other technologies</w:t>
      </w:r>
      <w:r w:rsidRPr="00973358">
        <w:rPr>
          <w:highlight w:val="cyan"/>
        </w:rPr>
        <w:t xml:space="preserve"> </w:t>
      </w:r>
      <w:r w:rsidRPr="00973358">
        <w:rPr>
          <w:rStyle w:val="StyleUnderline"/>
          <w:highlight w:val="cyan"/>
        </w:rPr>
        <w:t>critical to</w:t>
      </w:r>
      <w:r w:rsidRPr="00290FC3">
        <w:rPr>
          <w:rStyle w:val="StyleUnderline"/>
        </w:rPr>
        <w:t xml:space="preserve"> </w:t>
      </w:r>
      <w:r w:rsidRPr="00290FC3">
        <w:rPr>
          <w:rStyle w:val="Emphasis"/>
        </w:rPr>
        <w:t xml:space="preserve">sustaining our </w:t>
      </w:r>
      <w:r w:rsidRPr="00973358">
        <w:rPr>
          <w:rStyle w:val="Emphasis"/>
          <w:highlight w:val="cyan"/>
        </w:rPr>
        <w:t>environment</w:t>
      </w:r>
      <w:r w:rsidRPr="00973358">
        <w:rPr>
          <w:highlight w:val="cyan"/>
        </w:rPr>
        <w:t xml:space="preserve"> </w:t>
      </w:r>
      <w:r w:rsidRPr="00973358">
        <w:rPr>
          <w:rStyle w:val="StyleUnderline"/>
          <w:highlight w:val="cyan"/>
        </w:rPr>
        <w:t>and</w:t>
      </w:r>
      <w:r w:rsidRPr="00290FC3">
        <w:rPr>
          <w:rStyle w:val="StyleUnderline"/>
        </w:rPr>
        <w:t xml:space="preserve"> advancing a more </w:t>
      </w:r>
      <w:r w:rsidRPr="00973358">
        <w:rPr>
          <w:rStyle w:val="StyleUnderline"/>
          <w:highlight w:val="cyan"/>
        </w:rPr>
        <w:t>health</w:t>
      </w:r>
      <w:r w:rsidRPr="00290FC3">
        <w:rPr>
          <w:rStyle w:val="StyleUnderline"/>
        </w:rPr>
        <w:t>ful world</w:t>
      </w:r>
      <w:r>
        <w:t xml:space="preserve">. </w:t>
      </w:r>
      <w:r w:rsidRPr="005D0D20">
        <w:t xml:space="preserve">In fact, </w:t>
      </w:r>
      <w:r w:rsidRPr="005D0D20">
        <w:rPr>
          <w:rStyle w:val="StyleUnderline"/>
        </w:rPr>
        <w:t xml:space="preserve">if we want to </w:t>
      </w:r>
      <w:r w:rsidRPr="005D0D20">
        <w:rPr>
          <w:rStyle w:val="Emphasis"/>
        </w:rPr>
        <w:t>ensure continued investment</w:t>
      </w:r>
      <w:r w:rsidRPr="005D0D20">
        <w:t xml:space="preserve"> </w:t>
      </w:r>
      <w:r w:rsidRPr="005D0D20">
        <w:rPr>
          <w:rStyle w:val="StyleUnderline"/>
        </w:rPr>
        <w:t>in these</w:t>
      </w:r>
      <w:r w:rsidRPr="00290FC3">
        <w:rPr>
          <w:rStyle w:val="StyleUnderline"/>
        </w:rPr>
        <w:t xml:space="preserve"> technologies</w:t>
      </w:r>
      <w:r>
        <w:t xml:space="preserve">, </w:t>
      </w:r>
      <w:r w:rsidRPr="00973358">
        <w:rPr>
          <w:rStyle w:val="StyleUnderline"/>
          <w:highlight w:val="cyan"/>
        </w:rPr>
        <w:t xml:space="preserve">we should be </w:t>
      </w:r>
      <w:r w:rsidRPr="005D0D20">
        <w:rPr>
          <w:rStyle w:val="Emphasis"/>
        </w:rPr>
        <w:t xml:space="preserve">very </w:t>
      </w:r>
      <w:r w:rsidRPr="00973358">
        <w:rPr>
          <w:rStyle w:val="Emphasis"/>
          <w:highlight w:val="cyan"/>
        </w:rPr>
        <w:t>concerned</w:t>
      </w:r>
      <w:r>
        <w:t xml:space="preserve"> </w:t>
      </w:r>
      <w:r w:rsidRPr="00973358">
        <w:rPr>
          <w:rStyle w:val="StyleUnderline"/>
          <w:highlight w:val="cyan"/>
        </w:rPr>
        <w:t>about the message conveyed</w:t>
      </w:r>
      <w:r>
        <w:t xml:space="preserve"> by the international political tide: </w:t>
      </w:r>
      <w:r w:rsidRPr="00973358">
        <w:rPr>
          <w:rStyle w:val="StyleUnderline"/>
          <w:highlight w:val="cyan"/>
        </w:rPr>
        <w:t>if you overcome a</w:t>
      </w:r>
      <w:r w:rsidRPr="00290FC3">
        <w:rPr>
          <w:rStyle w:val="StyleUnderline"/>
        </w:rPr>
        <w:t xml:space="preserve"> challenging scientific </w:t>
      </w:r>
      <w:r w:rsidRPr="00973358">
        <w:rPr>
          <w:rStyle w:val="StyleUnderline"/>
          <w:highlight w:val="cyan"/>
        </w:rPr>
        <w:t>problem</w:t>
      </w:r>
      <w:r w:rsidRPr="00290FC3">
        <w:rPr>
          <w:rStyle w:val="StyleUnderline"/>
        </w:rPr>
        <w:t xml:space="preserve"> and your solution has the potential to save lives</w:t>
      </w:r>
      <w:r>
        <w:t xml:space="preserve">, </w:t>
      </w:r>
      <w:r w:rsidRPr="00973358">
        <w:rPr>
          <w:rStyle w:val="StyleUnderline"/>
          <w:highlight w:val="cyan"/>
        </w:rPr>
        <w:t xml:space="preserve">be prepared to </w:t>
      </w:r>
      <w:r w:rsidRPr="005D0D20">
        <w:rPr>
          <w:rStyle w:val="StyleUnderline"/>
        </w:rPr>
        <w:t>be</w:t>
      </w:r>
      <w:r>
        <w:t xml:space="preserve"> </w:t>
      </w:r>
      <w:r w:rsidRPr="00290FC3">
        <w:rPr>
          <w:rStyle w:val="Emphasis"/>
        </w:rPr>
        <w:t>subjected to intense political pressure</w:t>
      </w:r>
      <w:r>
        <w:t xml:space="preserve"> </w:t>
      </w:r>
      <w:r w:rsidRPr="00290FC3">
        <w:rPr>
          <w:rStyle w:val="StyleUnderline"/>
        </w:rPr>
        <w:t xml:space="preserve">and to potentially </w:t>
      </w:r>
      <w:r w:rsidRPr="00973358">
        <w:rPr>
          <w:rStyle w:val="Emphasis"/>
          <w:highlight w:val="cyan"/>
        </w:rPr>
        <w:t>hand over your technology</w:t>
      </w:r>
      <w:r w:rsidRPr="00973358">
        <w:rPr>
          <w:highlight w:val="cyan"/>
        </w:rPr>
        <w:t xml:space="preserve"> </w:t>
      </w:r>
      <w:r w:rsidRPr="00973358">
        <w:rPr>
          <w:rStyle w:val="StyleUnderline"/>
          <w:highlight w:val="cyan"/>
        </w:rPr>
        <w:t>without compensation</w:t>
      </w:r>
      <w:r w:rsidRPr="00290FC3">
        <w:rPr>
          <w:rStyle w:val="StyleUnderline"/>
        </w:rPr>
        <w:t xml:space="preserve"> and regardless of the consequences</w:t>
      </w:r>
      <w:r>
        <w:t>.</w:t>
      </w:r>
    </w:p>
    <w:p w14:paraId="27F6043D" w14:textId="77777777" w:rsidR="004B5594" w:rsidRDefault="004B5594" w:rsidP="004B5594">
      <w:r w:rsidRPr="00290FC3">
        <w:rPr>
          <w:rStyle w:val="StyleUnderline"/>
        </w:rPr>
        <w:t xml:space="preserve">The </w:t>
      </w:r>
      <w:r w:rsidRPr="00973358">
        <w:rPr>
          <w:rStyle w:val="Emphasis"/>
          <w:highlight w:val="cyan"/>
        </w:rPr>
        <w:t>biotech</w:t>
      </w:r>
      <w:r w:rsidRPr="00290FC3">
        <w:rPr>
          <w:rStyle w:val="Emphasis"/>
        </w:rPr>
        <w:t xml:space="preserve"> indu</w:t>
      </w:r>
      <w:r w:rsidRPr="005D0D20">
        <w:rPr>
          <w:rStyle w:val="Emphasis"/>
        </w:rPr>
        <w:t>s</w:t>
      </w:r>
      <w:r w:rsidRPr="00290FC3">
        <w:rPr>
          <w:rStyle w:val="Emphasis"/>
        </w:rPr>
        <w:t>try</w:t>
      </w:r>
      <w:r w:rsidRPr="00290FC3">
        <w:rPr>
          <w:rStyle w:val="StyleUnderline"/>
        </w:rPr>
        <w:t xml:space="preserve"> </w:t>
      </w:r>
      <w:r w:rsidRPr="00973358">
        <w:rPr>
          <w:rStyle w:val="StyleUnderline"/>
          <w:highlight w:val="cyan"/>
        </w:rPr>
        <w:t>is</w:t>
      </w:r>
      <w:r w:rsidRPr="00973358">
        <w:rPr>
          <w:highlight w:val="cyan"/>
        </w:rPr>
        <w:t xml:space="preserve"> </w:t>
      </w:r>
      <w:r w:rsidRPr="00973358">
        <w:rPr>
          <w:rStyle w:val="StyleUnderline"/>
          <w:highlight w:val="cyan"/>
        </w:rPr>
        <w:t>making</w:t>
      </w:r>
      <w:r w:rsidRPr="00290FC3">
        <w:rPr>
          <w:rStyle w:val="StyleUnderline"/>
        </w:rPr>
        <w:t xml:space="preserve"> remarkable</w:t>
      </w:r>
      <w:r>
        <w:t xml:space="preserve"> </w:t>
      </w:r>
      <w:r w:rsidRPr="00973358">
        <w:rPr>
          <w:rStyle w:val="StyleUnderline"/>
          <w:highlight w:val="cyan"/>
        </w:rPr>
        <w:t>advances towards</w:t>
      </w:r>
      <w:r w:rsidRPr="00973358">
        <w:rPr>
          <w:highlight w:val="cyan"/>
        </w:rPr>
        <w:t xml:space="preserve"> </w:t>
      </w:r>
      <w:r w:rsidRPr="00973358">
        <w:rPr>
          <w:rStyle w:val="Emphasis"/>
          <w:highlight w:val="cyan"/>
        </w:rPr>
        <w:t>climate change solutions</w:t>
      </w:r>
      <w:r>
        <w:t xml:space="preserve">, </w:t>
      </w:r>
      <w:r w:rsidRPr="00290FC3">
        <w:rPr>
          <w:rStyle w:val="StyleUnderline"/>
        </w:rPr>
        <w:t>and it is precisely for this reason that</w:t>
      </w:r>
      <w:r>
        <w:t xml:space="preserve"> </w:t>
      </w:r>
      <w:r w:rsidRPr="00290FC3">
        <w:rPr>
          <w:rStyle w:val="StyleUnderline"/>
        </w:rPr>
        <w:t>it can expect to be in the</w:t>
      </w:r>
      <w:r>
        <w:t xml:space="preserve"> </w:t>
      </w:r>
      <w:r w:rsidRPr="00290FC3">
        <w:rPr>
          <w:rStyle w:val="Emphasis"/>
        </w:rPr>
        <w:t>crosshairs</w:t>
      </w:r>
      <w:r>
        <w:t xml:space="preserve"> </w:t>
      </w:r>
      <w:r w:rsidRPr="00290FC3">
        <w:rPr>
          <w:rStyle w:val="StyleUnderline"/>
        </w:rPr>
        <w:t xml:space="preserve">of potential </w:t>
      </w:r>
      <w:r w:rsidRPr="00290FC3">
        <w:rPr>
          <w:rStyle w:val="Emphasis"/>
        </w:rPr>
        <w:t>IP waiver discussions</w:t>
      </w:r>
      <w:r>
        <w:t xml:space="preserve">. President Biden is correct to refer to climate change as an existential crisis. Yet </w:t>
      </w:r>
      <w:r w:rsidRPr="00290FC3">
        <w:rPr>
          <w:rStyle w:val="StyleUnderline"/>
        </w:rPr>
        <w:t xml:space="preserve">it does not take too much effort to connect the dots between President Biden’s </w:t>
      </w:r>
      <w:r w:rsidRPr="00290FC3">
        <w:rPr>
          <w:rStyle w:val="Emphasis"/>
        </w:rPr>
        <w:t>focus on climate change</w:t>
      </w:r>
      <w:r>
        <w:t xml:space="preserve"> </w:t>
      </w:r>
      <w:r w:rsidRPr="00290FC3">
        <w:rPr>
          <w:rStyle w:val="StyleUnderline"/>
        </w:rPr>
        <w:t>and</w:t>
      </w:r>
      <w:r>
        <w:t xml:space="preserve"> his Administration’s recent </w:t>
      </w:r>
      <w:r w:rsidRPr="00290FC3">
        <w:rPr>
          <w:rStyle w:val="StyleUnderline"/>
        </w:rPr>
        <w:t xml:space="preserve">commitment to </w:t>
      </w:r>
      <w:r w:rsidRPr="00290FC3">
        <w:rPr>
          <w:rStyle w:val="Emphasis"/>
        </w:rPr>
        <w:t>waive global IP rights</w:t>
      </w:r>
      <w:r>
        <w:t xml:space="preserve"> for Covid vaccines (TRIPS IP Waiver). “This is a global health crisis, and the extraordinary circumstances of the COVID-19 pandemic call for extraordinary measures.” </w:t>
      </w:r>
      <w:r w:rsidRPr="00973358">
        <w:rPr>
          <w:rStyle w:val="StyleUnderline"/>
          <w:highlight w:val="cyan"/>
        </w:rPr>
        <w:t>If an IP waiver is</w:t>
      </w:r>
      <w:r w:rsidRPr="00290FC3">
        <w:rPr>
          <w:rStyle w:val="StyleUnderline"/>
        </w:rPr>
        <w:t xml:space="preserve"> purportedly </w:t>
      </w:r>
      <w:r w:rsidRPr="00973358">
        <w:rPr>
          <w:rStyle w:val="StyleUnderline"/>
          <w:highlight w:val="cyan"/>
        </w:rPr>
        <w:t>necessary to solve</w:t>
      </w:r>
      <w:r w:rsidRPr="00290FC3">
        <w:rPr>
          <w:rStyle w:val="StyleUnderline"/>
        </w:rPr>
        <w:t xml:space="preserve"> the </w:t>
      </w:r>
      <w:r w:rsidRPr="00973358">
        <w:rPr>
          <w:rStyle w:val="StyleUnderline"/>
          <w:highlight w:val="cyan"/>
        </w:rPr>
        <w:t>COVID</w:t>
      </w:r>
      <w:r w:rsidRPr="00290FC3">
        <w:rPr>
          <w:rStyle w:val="StyleUnderline"/>
        </w:rPr>
        <w:t>-19 global health crisis</w:t>
      </w:r>
      <w:r>
        <w:t xml:space="preserve"> (and of course we dispute this notion), </w:t>
      </w:r>
      <w:r w:rsidRPr="00290FC3">
        <w:rPr>
          <w:rStyle w:val="StyleUnderline"/>
        </w:rPr>
        <w:t>can we really feel confident that</w:t>
      </w:r>
      <w:r w:rsidRPr="00290FC3">
        <w:t xml:space="preserve"> this</w:t>
      </w:r>
      <w:r>
        <w:t xml:space="preserve"> or </w:t>
      </w:r>
      <w:r w:rsidRPr="00973358">
        <w:rPr>
          <w:rStyle w:val="StyleUnderline"/>
          <w:highlight w:val="cyan"/>
        </w:rPr>
        <w:t>some</w:t>
      </w:r>
      <w:r>
        <w:t xml:space="preserve"> future </w:t>
      </w:r>
      <w:r w:rsidRPr="00973358">
        <w:rPr>
          <w:rStyle w:val="StyleUnderline"/>
          <w:highlight w:val="cyan"/>
        </w:rPr>
        <w:t>Administration</w:t>
      </w:r>
      <w:r w:rsidRPr="00973358">
        <w:rPr>
          <w:highlight w:val="cyan"/>
        </w:rPr>
        <w:t xml:space="preserve"> </w:t>
      </w:r>
      <w:r w:rsidRPr="00973358">
        <w:rPr>
          <w:rStyle w:val="StyleUnderline"/>
          <w:highlight w:val="cyan"/>
        </w:rPr>
        <w:t>will</w:t>
      </w:r>
      <w:r w:rsidRPr="00290FC3">
        <w:rPr>
          <w:rStyle w:val="StyleUnderline"/>
        </w:rPr>
        <w:t xml:space="preserve"> not </w:t>
      </w:r>
      <w:r w:rsidRPr="00973358">
        <w:rPr>
          <w:rStyle w:val="StyleUnderline"/>
          <w:highlight w:val="cyan"/>
        </w:rPr>
        <w:t>apply the same logic to the climate crisis</w:t>
      </w:r>
      <w:r w:rsidRPr="00290FC3">
        <w:rPr>
          <w:rStyle w:val="StyleUnderline"/>
        </w:rPr>
        <w:t>?</w:t>
      </w:r>
      <w:r>
        <w:t xml:space="preserve"> And, </w:t>
      </w:r>
      <w:r w:rsidRPr="00973358">
        <w:rPr>
          <w:rStyle w:val="StyleUnderline"/>
          <w:highlight w:val="cyan"/>
        </w:rPr>
        <w:t>without</w:t>
      </w:r>
      <w:r w:rsidRPr="00290FC3">
        <w:rPr>
          <w:rStyle w:val="StyleUnderline"/>
        </w:rPr>
        <w:t xml:space="preserve"> the </w:t>
      </w:r>
      <w:r w:rsidRPr="00973358">
        <w:rPr>
          <w:rStyle w:val="Emphasis"/>
          <w:highlight w:val="cyan"/>
        </w:rPr>
        <w:t>confidence in</w:t>
      </w:r>
      <w:r w:rsidRPr="00290FC3">
        <w:rPr>
          <w:rStyle w:val="Emphasis"/>
        </w:rPr>
        <w:t xml:space="preserve"> the underlying </w:t>
      </w:r>
      <w:r w:rsidRPr="00973358">
        <w:rPr>
          <w:rStyle w:val="Emphasis"/>
          <w:highlight w:val="cyan"/>
        </w:rPr>
        <w:t>IP</w:t>
      </w:r>
      <w:r w:rsidRPr="00290FC3">
        <w:rPr>
          <w:rStyle w:val="StyleUnderline"/>
        </w:rPr>
        <w:t xml:space="preserve"> for such solutions</w:t>
      </w:r>
      <w:r>
        <w:t xml:space="preserve">, </w:t>
      </w:r>
      <w:r w:rsidRPr="00973358">
        <w:rPr>
          <w:rStyle w:val="StyleUnderline"/>
          <w:highlight w:val="cyan"/>
        </w:rPr>
        <w:t>what does this mean for</w:t>
      </w:r>
      <w:r w:rsidRPr="00290FC3">
        <w:rPr>
          <w:rStyle w:val="StyleUnderline"/>
        </w:rPr>
        <w:t xml:space="preserve"> </w:t>
      </w:r>
      <w:r w:rsidRPr="00290FC3">
        <w:rPr>
          <w:rStyle w:val="Emphasis"/>
        </w:rPr>
        <w:t xml:space="preserve">U.S. </w:t>
      </w:r>
      <w:r w:rsidRPr="00973358">
        <w:rPr>
          <w:rStyle w:val="Emphasis"/>
          <w:highlight w:val="cyan"/>
        </w:rPr>
        <w:t>innovation</w:t>
      </w:r>
      <w:r w:rsidRPr="00290FC3">
        <w:rPr>
          <w:rStyle w:val="StyleUnderline"/>
        </w:rPr>
        <w:t xml:space="preserve"> and </w:t>
      </w:r>
      <w:r w:rsidRPr="00290FC3">
        <w:rPr>
          <w:rStyle w:val="Emphasis"/>
        </w:rPr>
        <w:t>economic growth?</w:t>
      </w:r>
      <w: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240D6124" w14:textId="77777777" w:rsidR="004B5594" w:rsidRPr="00290FC3" w:rsidRDefault="004B5594" w:rsidP="004B5594">
      <w:pPr>
        <w:rPr>
          <w:sz w:val="10"/>
          <w:szCs w:val="10"/>
        </w:rPr>
      </w:pPr>
      <w:r w:rsidRPr="00290FC3">
        <w:rPr>
          <w:sz w:val="10"/>
          <w:szCs w:val="10"/>
        </w:rPr>
        <w:t>International Pressure May Be Influencing Domestic IP Policy</w:t>
      </w:r>
    </w:p>
    <w:p w14:paraId="305478C5" w14:textId="77777777" w:rsidR="004B5594" w:rsidRPr="00290FC3" w:rsidRDefault="004B5594" w:rsidP="004B5594">
      <w:pPr>
        <w:rPr>
          <w:sz w:val="10"/>
          <w:szCs w:val="10"/>
        </w:rPr>
      </w:pPr>
      <w:r w:rsidRPr="00290FC3">
        <w:rPr>
          <w:sz w:val="10"/>
          <w:szCs w:val="10"/>
        </w:rPr>
        <w:t>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33A9FD7A" w14:textId="77777777" w:rsidR="004B5594" w:rsidRPr="00290FC3" w:rsidRDefault="004B5594" w:rsidP="004B5594">
      <w:pPr>
        <w:rPr>
          <w:sz w:val="10"/>
          <w:szCs w:val="10"/>
        </w:rPr>
      </w:pPr>
      <w:r w:rsidRPr="00290FC3">
        <w:rPr>
          <w:sz w:val="10"/>
          <w:szCs w:val="10"/>
        </w:rPr>
        <w:t>A TRIPS IP waiver would operate outside of these types of frameworks. There would be no due process, no particularized findings, no compensation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1B6DF7FB" w14:textId="77777777" w:rsidR="004B5594" w:rsidRPr="00290FC3" w:rsidRDefault="004B5594" w:rsidP="004B5594">
      <w:pPr>
        <w:rPr>
          <w:sz w:val="10"/>
          <w:szCs w:val="10"/>
        </w:rPr>
      </w:pPr>
      <w:r w:rsidRPr="00290FC3">
        <w:rPr>
          <w:sz w:val="10"/>
          <w:szCs w:val="10"/>
        </w:rPr>
        <w:t>Forced Tech Transfer Could Be on The Table</w:t>
      </w:r>
    </w:p>
    <w:p w14:paraId="64CF16AC" w14:textId="77777777" w:rsidR="004B5594" w:rsidRPr="005D0D20" w:rsidRDefault="004B5594" w:rsidP="004B5594">
      <w:pPr>
        <w:rPr>
          <w:sz w:val="10"/>
          <w:szCs w:val="10"/>
        </w:rPr>
      </w:pPr>
      <w:r w:rsidRPr="00290FC3">
        <w:rPr>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w:t>
      </w:r>
      <w:r w:rsidRPr="005D0D20">
        <w:rPr>
          <w:sz w:val="10"/>
          <w:szCs w:val="10"/>
        </w:rPr>
        <w:t>taught how to make the vaccines and given the biotech industry’s manufacturing know-how, sensitive cell lines, and proprietary cell culture media in order to do so.</w:t>
      </w:r>
    </w:p>
    <w:p w14:paraId="77A5B10D" w14:textId="77777777" w:rsidR="004B5594" w:rsidRDefault="004B5594" w:rsidP="004B5594">
      <w:r w:rsidRPr="005D0D20">
        <w:t xml:space="preserve">In other words, Ambassador Tai acknowledged that </w:t>
      </w:r>
      <w:r w:rsidRPr="005D0D20">
        <w:rPr>
          <w:rStyle w:val="StyleUnderline"/>
        </w:rPr>
        <w:t>the scope of</w:t>
      </w:r>
      <w:r w:rsidRPr="005D0D20">
        <w:t xml:space="preserve"> the current TRIPS </w:t>
      </w:r>
      <w:r w:rsidRPr="005D0D20">
        <w:rPr>
          <w:rStyle w:val="StyleUnderline"/>
        </w:rPr>
        <w:t>IP waiver discussions</w:t>
      </w:r>
      <w:r w:rsidRPr="005D0D20">
        <w:t xml:space="preserve"> </w:t>
      </w:r>
      <w:r w:rsidRPr="005D0D20">
        <w:rPr>
          <w:rStyle w:val="StyleUnderline"/>
        </w:rPr>
        <w:t xml:space="preserve">includes the concept of </w:t>
      </w:r>
      <w:r w:rsidRPr="005D0D20">
        <w:rPr>
          <w:rStyle w:val="Emphasis"/>
        </w:rPr>
        <w:t>forced tech transfer</w:t>
      </w:r>
      <w:r w:rsidRPr="005D0D20">
        <w:t xml:space="preserve">. </w:t>
      </w:r>
      <w:r w:rsidRPr="005D0D20">
        <w:rPr>
          <w:rStyle w:val="StyleUnderline"/>
        </w:rPr>
        <w:t>In the context of climate change</w:t>
      </w:r>
      <w:r w:rsidRPr="005D0D20">
        <w:t xml:space="preserve">, </w:t>
      </w:r>
      <w:r w:rsidRPr="005D0D20">
        <w:rPr>
          <w:rStyle w:val="StyleUnderline"/>
        </w:rPr>
        <w:t>the idea would be that companies</w:t>
      </w:r>
      <w:r w:rsidRPr="005D0D20">
        <w:t xml:space="preserve"> </w:t>
      </w:r>
      <w:r w:rsidRPr="005D0D20">
        <w:rPr>
          <w:rStyle w:val="StyleUnderline"/>
        </w:rPr>
        <w:t>who develop successful methods for producing new seed technologies and sustainable biomass</w:t>
      </w:r>
      <w:r w:rsidRPr="005D0D20">
        <w:t xml:space="preserve">, </w:t>
      </w:r>
      <w:r w:rsidRPr="005D0D20">
        <w:rPr>
          <w:rStyle w:val="StyleUnderline"/>
        </w:rPr>
        <w:t>reducing greenhouse gases in manufacturing and transportation</w:t>
      </w:r>
      <w:r w:rsidRPr="005D0D20">
        <w:t xml:space="preserve">, </w:t>
      </w:r>
      <w:r w:rsidRPr="005D0D20">
        <w:rPr>
          <w:rStyle w:val="StyleUnderline"/>
        </w:rPr>
        <w:t>capturing and sequestering carbon in soil and products</w:t>
      </w:r>
      <w:r w:rsidRPr="005D0D20">
        <w:t xml:space="preserve">, </w:t>
      </w:r>
      <w:r w:rsidRPr="005D0D20">
        <w:rPr>
          <w:rStyle w:val="StyleUnderline"/>
        </w:rPr>
        <w:t>and more</w:t>
      </w:r>
      <w:r w:rsidRPr="005D0D20">
        <w:t xml:space="preserve">, </w:t>
      </w:r>
      <w:r w:rsidRPr="005D0D20">
        <w:rPr>
          <w:rStyle w:val="StyleUnderline"/>
        </w:rPr>
        <w:t xml:space="preserve">would be </w:t>
      </w:r>
      <w:r w:rsidRPr="005D0D20">
        <w:rPr>
          <w:rStyle w:val="Emphasis"/>
        </w:rPr>
        <w:t>required to turn over</w:t>
      </w:r>
      <w:r w:rsidRPr="005D0D20">
        <w:t xml:space="preserve"> </w:t>
      </w:r>
      <w:r w:rsidRPr="005D0D20">
        <w:rPr>
          <w:rStyle w:val="StyleUnderline"/>
        </w:rPr>
        <w:t xml:space="preserve">their </w:t>
      </w:r>
      <w:r w:rsidRPr="005D0D20">
        <w:rPr>
          <w:rStyle w:val="Emphasis"/>
        </w:rPr>
        <w:t>proprietary know-how</w:t>
      </w:r>
      <w:r w:rsidRPr="005D0D20">
        <w:t xml:space="preserve"> </w:t>
      </w:r>
      <w:r w:rsidRPr="005D0D20">
        <w:rPr>
          <w:rStyle w:val="StyleUnderline"/>
        </w:rPr>
        <w:t xml:space="preserve">to </w:t>
      </w:r>
      <w:r w:rsidRPr="005D0D20">
        <w:rPr>
          <w:rStyle w:val="Emphasis"/>
        </w:rPr>
        <w:t>global competitors</w:t>
      </w:r>
      <w:r w:rsidRPr="005D0D20">
        <w:t>.</w:t>
      </w:r>
    </w:p>
    <w:p w14:paraId="2A86477F" w14:textId="77777777" w:rsidR="004B5594" w:rsidRDefault="004B5594" w:rsidP="004B5594">
      <w:r>
        <w:t xml:space="preserve">While it is unclear how this concept would work in practice and under the constitutions of certain countries, </w:t>
      </w:r>
      <w:r w:rsidRPr="00973358">
        <w:rPr>
          <w:rStyle w:val="StyleUnderline"/>
          <w:highlight w:val="cyan"/>
        </w:rPr>
        <w:t xml:space="preserve">the </w:t>
      </w:r>
      <w:r w:rsidRPr="00973358">
        <w:rPr>
          <w:rStyle w:val="Emphasis"/>
          <w:highlight w:val="cyan"/>
        </w:rPr>
        <w:t>suggestion alone</w:t>
      </w:r>
      <w:r w:rsidRPr="00973358">
        <w:rPr>
          <w:highlight w:val="cyan"/>
        </w:rPr>
        <w:t xml:space="preserve"> </w:t>
      </w:r>
      <w:r w:rsidRPr="00973358">
        <w:rPr>
          <w:rStyle w:val="StyleUnderline"/>
          <w:highlight w:val="cyan"/>
        </w:rPr>
        <w:t xml:space="preserve">could be </w:t>
      </w:r>
      <w:r w:rsidRPr="00973358">
        <w:rPr>
          <w:rStyle w:val="Emphasis"/>
          <w:highlight w:val="cyan"/>
        </w:rPr>
        <w:t xml:space="preserve">devastating to </w:t>
      </w:r>
      <w:r w:rsidRPr="005D0D20">
        <w:rPr>
          <w:rStyle w:val="Emphasis"/>
        </w:rPr>
        <w:t xml:space="preserve">voluntary </w:t>
      </w:r>
      <w:r w:rsidRPr="00973358">
        <w:rPr>
          <w:rStyle w:val="Emphasis"/>
          <w:highlight w:val="cyan"/>
        </w:rPr>
        <w:t>international collaborations</w:t>
      </w:r>
      <w:r>
        <w:t xml:space="preserve">. Even if one could assume that the United States could not implement forced tech transfer on its own soil, what about the governments of our international development partners? It is not hard to understand that </w:t>
      </w:r>
      <w:r w:rsidRPr="00290FC3">
        <w:rPr>
          <w:rStyle w:val="StyleUnderline"/>
        </w:rPr>
        <w:t>a U.S.-based company developing</w:t>
      </w:r>
      <w:r>
        <w:t xml:space="preserve"> </w:t>
      </w:r>
      <w:r w:rsidRPr="00290FC3">
        <w:rPr>
          <w:rStyle w:val="StyleUnderline"/>
        </w:rPr>
        <w:t xml:space="preserve">climate change technologies would be </w:t>
      </w:r>
      <w:r w:rsidRPr="00290FC3">
        <w:rPr>
          <w:rStyle w:val="Emphasis"/>
        </w:rPr>
        <w:t>unenthusiastic</w:t>
      </w:r>
      <w:r w:rsidRPr="00290FC3">
        <w:rPr>
          <w:rStyle w:val="StyleUnderline"/>
        </w:rPr>
        <w:t xml:space="preserve"> about </w:t>
      </w:r>
      <w:r w:rsidRPr="00290FC3">
        <w:rPr>
          <w:rStyle w:val="Emphasis"/>
        </w:rPr>
        <w:t>partnering</w:t>
      </w:r>
      <w:r>
        <w:t xml:space="preserve"> </w:t>
      </w:r>
      <w:r w:rsidRPr="00290FC3">
        <w:rPr>
          <w:rStyle w:val="StyleUnderline"/>
        </w:rPr>
        <w:t xml:space="preserve">with a company abroad knowing that the </w:t>
      </w:r>
      <w:r w:rsidRPr="00290FC3">
        <w:rPr>
          <w:rStyle w:val="Emphasis"/>
        </w:rPr>
        <w:t>foreign country’s government</w:t>
      </w:r>
      <w:r w:rsidRPr="00290FC3">
        <w:rPr>
          <w:rStyle w:val="StyleUnderline"/>
        </w:rPr>
        <w:t xml:space="preserve"> is </w:t>
      </w:r>
      <w:r w:rsidRPr="00290FC3">
        <w:rPr>
          <w:rStyle w:val="Emphasis"/>
        </w:rPr>
        <w:t>on track</w:t>
      </w:r>
      <w:r>
        <w:t xml:space="preserve"> – </w:t>
      </w:r>
      <w:r w:rsidRPr="00290FC3">
        <w:rPr>
          <w:rStyle w:val="StyleUnderline"/>
        </w:rPr>
        <w:t>with the assent of the U.S. government</w:t>
      </w:r>
      <w:r>
        <w:t xml:space="preserve"> – </w:t>
      </w:r>
      <w:r w:rsidRPr="00290FC3">
        <w:rPr>
          <w:rStyle w:val="StyleUnderline"/>
        </w:rPr>
        <w:t xml:space="preserve">to change its laws and </w:t>
      </w:r>
      <w:r w:rsidRPr="00290FC3">
        <w:rPr>
          <w:rStyle w:val="Emphasis"/>
        </w:rPr>
        <w:t>seize proprietary materials</w:t>
      </w:r>
      <w:r>
        <w:t xml:space="preserve"> </w:t>
      </w:r>
      <w:r w:rsidRPr="00290FC3">
        <w:rPr>
          <w:rStyle w:val="StyleUnderline"/>
        </w:rPr>
        <w:t xml:space="preserve">and </w:t>
      </w:r>
      <w:r w:rsidRPr="00290FC3">
        <w:rPr>
          <w:rStyle w:val="Emphasis"/>
        </w:rPr>
        <w:t>know-how</w:t>
      </w:r>
      <w:r w:rsidRPr="00290FC3">
        <w:rPr>
          <w:rStyle w:val="StyleUnderline"/>
        </w:rPr>
        <w:t xml:space="preserve"> that had been voluntarily transferred to the local company</w:t>
      </w:r>
      <w:r>
        <w:t>.</w:t>
      </w:r>
    </w:p>
    <w:p w14:paraId="7C718BB4" w14:textId="77777777" w:rsidR="004B5594" w:rsidRDefault="004B5594" w:rsidP="004B5594">
      <w:r>
        <w:t>Necessary Investment Could Diminish</w:t>
      </w:r>
    </w:p>
    <w:p w14:paraId="2B097DEA" w14:textId="77777777" w:rsidR="004B5594" w:rsidRDefault="004B5594" w:rsidP="004B5594">
      <w:r w:rsidRPr="00973358">
        <w:rPr>
          <w:rStyle w:val="StyleUnderline"/>
          <w:highlight w:val="cyan"/>
        </w:rPr>
        <w:t xml:space="preserve">Developing climate </w:t>
      </w:r>
      <w:r w:rsidRPr="005D0D20">
        <w:rPr>
          <w:rStyle w:val="StyleUnderline"/>
        </w:rPr>
        <w:t>change</w:t>
      </w:r>
      <w:r w:rsidRPr="00290FC3">
        <w:rPr>
          <w:rStyle w:val="StyleUnderline"/>
        </w:rPr>
        <w:t xml:space="preserve"> </w:t>
      </w:r>
      <w:r w:rsidRPr="00973358">
        <w:rPr>
          <w:rStyle w:val="StyleUnderline"/>
          <w:highlight w:val="cyan"/>
        </w:rPr>
        <w:t>solutions</w:t>
      </w:r>
      <w:r w:rsidRPr="00290FC3">
        <w:rPr>
          <w:rStyle w:val="StyleUnderline"/>
        </w:rPr>
        <w:t xml:space="preserve"> is not</w:t>
      </w:r>
      <w:r>
        <w:t xml:space="preserve"> </w:t>
      </w:r>
      <w:r w:rsidRPr="00290FC3">
        <w:rPr>
          <w:rStyle w:val="StyleUnderline"/>
        </w:rPr>
        <w:t>an easy endeavor and</w:t>
      </w:r>
      <w:r>
        <w:t xml:space="preserve"> </w:t>
      </w:r>
      <w:r w:rsidRPr="00290FC3">
        <w:rPr>
          <w:rStyle w:val="Emphasis"/>
        </w:rPr>
        <w:t>bad policy positions threaten</w:t>
      </w:r>
      <w:r>
        <w:t xml:space="preserve"> </w:t>
      </w:r>
      <w:r w:rsidRPr="00290FC3">
        <w:rPr>
          <w:rStyle w:val="StyleUnderline"/>
        </w:rPr>
        <w:t xml:space="preserve">the </w:t>
      </w:r>
      <w:r w:rsidRPr="00290FC3">
        <w:rPr>
          <w:rStyle w:val="Emphasis"/>
        </w:rPr>
        <w:t>likelihood</w:t>
      </w:r>
      <w:r w:rsidRPr="00290FC3">
        <w:rPr>
          <w:rStyle w:val="StyleUnderline"/>
        </w:rPr>
        <w:t xml:space="preserve"> that they will </w:t>
      </w:r>
      <w:r w:rsidRPr="00290FC3">
        <w:rPr>
          <w:rStyle w:val="Emphasis"/>
        </w:rPr>
        <w:t>materialize</w:t>
      </w:r>
      <w:r>
        <w:t xml:space="preserve">. </w:t>
      </w:r>
      <w:r w:rsidRPr="00290FC3">
        <w:rPr>
          <w:rStyle w:val="StyleUnderline"/>
        </w:rPr>
        <w:t xml:space="preserve">These products </w:t>
      </w:r>
      <w:r w:rsidRPr="00973358">
        <w:rPr>
          <w:rStyle w:val="StyleUnderline"/>
          <w:highlight w:val="cyan"/>
        </w:rPr>
        <w:t>have long lead times</w:t>
      </w:r>
      <w:r w:rsidRPr="00290FC3">
        <w:rPr>
          <w:rStyle w:val="StyleUnderline"/>
        </w:rPr>
        <w:t xml:space="preserve"> from research and development to market introduction</w:t>
      </w:r>
      <w:r>
        <w:t xml:space="preserve">, </w:t>
      </w:r>
      <w:r w:rsidRPr="00290FC3">
        <w:rPr>
          <w:rStyle w:val="StyleUnderline"/>
        </w:rPr>
        <w:t>owing</w:t>
      </w:r>
      <w:r>
        <w:t xml:space="preserve"> not only </w:t>
      </w:r>
      <w:r w:rsidRPr="00290FC3">
        <w:rPr>
          <w:rStyle w:val="StyleUnderline"/>
        </w:rPr>
        <w:t>to</w:t>
      </w:r>
      <w:r>
        <w:t xml:space="preserve"> a high rate of failure but also </w:t>
      </w:r>
      <w:r w:rsidRPr="00290FC3">
        <w:rPr>
          <w:rStyle w:val="StyleUnderline"/>
        </w:rPr>
        <w:t>rigorous regulatory oversight</w:t>
      </w:r>
      <w:r>
        <w:t xml:space="preserve">. </w:t>
      </w:r>
      <w:r w:rsidRPr="00973358">
        <w:rPr>
          <w:rStyle w:val="Emphasis"/>
          <w:highlight w:val="cyan"/>
        </w:rPr>
        <w:t>Significant investment</w:t>
      </w:r>
      <w:r w:rsidRPr="00973358">
        <w:rPr>
          <w:highlight w:val="cyan"/>
        </w:rPr>
        <w:t xml:space="preserve"> </w:t>
      </w:r>
      <w:r w:rsidRPr="00973358">
        <w:rPr>
          <w:rStyle w:val="StyleUnderline"/>
          <w:highlight w:val="cyan"/>
        </w:rPr>
        <w:t xml:space="preserve">is </w:t>
      </w:r>
      <w:r w:rsidRPr="00973358">
        <w:rPr>
          <w:rStyle w:val="Emphasis"/>
          <w:highlight w:val="cyan"/>
        </w:rPr>
        <w:t>required</w:t>
      </w:r>
      <w:r w:rsidRPr="00973358">
        <w:rPr>
          <w:rStyle w:val="StyleUnderline"/>
          <w:highlight w:val="cyan"/>
        </w:rPr>
        <w:t xml:space="preserve"> to </w:t>
      </w:r>
      <w:r w:rsidRPr="00973358">
        <w:rPr>
          <w:rStyle w:val="Emphasis"/>
          <w:highlight w:val="cyan"/>
        </w:rPr>
        <w:t>sustain</w:t>
      </w:r>
      <w:r>
        <w:t xml:space="preserve"> </w:t>
      </w:r>
      <w:r w:rsidRPr="00290FC3">
        <w:rPr>
          <w:rStyle w:val="StyleUnderline"/>
        </w:rPr>
        <w:t xml:space="preserve">and </w:t>
      </w:r>
      <w:r w:rsidRPr="00290FC3">
        <w:rPr>
          <w:rStyle w:val="Emphasis"/>
        </w:rPr>
        <w:t>drive</w:t>
      </w:r>
      <w:r w:rsidRPr="00290FC3">
        <w:rPr>
          <w:rStyle w:val="StyleUnderline"/>
        </w:rPr>
        <w:t xml:space="preserve"> </w:t>
      </w:r>
      <w:r w:rsidRPr="00973358">
        <w:rPr>
          <w:rStyle w:val="StyleUnderline"/>
          <w:highlight w:val="cyan"/>
        </w:rPr>
        <w:t>these</w:t>
      </w:r>
      <w:r>
        <w:t xml:space="preserve"> </w:t>
      </w:r>
      <w:r w:rsidRPr="00290FC3">
        <w:rPr>
          <w:rStyle w:val="Emphasis"/>
        </w:rPr>
        <w:t>challenging</w:t>
      </w:r>
      <w:r>
        <w:t xml:space="preserve"> </w:t>
      </w:r>
      <w:r w:rsidRPr="00290FC3">
        <w:rPr>
          <w:rStyle w:val="StyleUnderline"/>
        </w:rPr>
        <w:t xml:space="preserve">and </w:t>
      </w:r>
      <w:r w:rsidRPr="00290FC3">
        <w:rPr>
          <w:rStyle w:val="Emphasis"/>
        </w:rPr>
        <w:t xml:space="preserve">long-enduring </w:t>
      </w:r>
      <w:r w:rsidRPr="00973358">
        <w:rPr>
          <w:rStyle w:val="Emphasis"/>
          <w:highlight w:val="cyan"/>
        </w:rPr>
        <w:t>endeavors</w:t>
      </w:r>
      <w:r>
        <w:t xml:space="preserve">. For example, synthetic biology companies critical to this area of innovation raised over $1 billion in investment in the second quarter of 2019 alone. </w:t>
      </w:r>
      <w:r w:rsidRPr="00973358">
        <w:rPr>
          <w:rStyle w:val="StyleUnderline"/>
          <w:highlight w:val="cyan"/>
        </w:rPr>
        <w:t xml:space="preserve">If investors </w:t>
      </w:r>
      <w:r w:rsidRPr="00973358">
        <w:rPr>
          <w:rStyle w:val="Emphasis"/>
          <w:highlight w:val="cyan"/>
        </w:rPr>
        <w:t>cannot be confident</w:t>
      </w:r>
      <w:r w:rsidRPr="00973358">
        <w:rPr>
          <w:highlight w:val="cyan"/>
        </w:rPr>
        <w:t xml:space="preserve"> </w:t>
      </w:r>
      <w:r w:rsidRPr="00973358">
        <w:rPr>
          <w:rStyle w:val="StyleUnderline"/>
          <w:highlight w:val="cyan"/>
        </w:rPr>
        <w:t>that</w:t>
      </w:r>
      <w:r w:rsidRPr="00290FC3">
        <w:rPr>
          <w:rStyle w:val="StyleUnderline"/>
        </w:rPr>
        <w:t xml:space="preserve"> </w:t>
      </w:r>
      <w:r w:rsidRPr="00973358">
        <w:rPr>
          <w:rStyle w:val="Emphasis"/>
          <w:highlight w:val="cyan"/>
        </w:rPr>
        <w:t>IP will be in place</w:t>
      </w:r>
      <w:r w:rsidRPr="00973358">
        <w:rPr>
          <w:highlight w:val="cyan"/>
        </w:rPr>
        <w:t xml:space="preserve"> </w:t>
      </w:r>
      <w:r w:rsidRPr="00973358">
        <w:rPr>
          <w:rStyle w:val="StyleUnderline"/>
          <w:highlight w:val="cyan"/>
        </w:rPr>
        <w:t xml:space="preserve">to </w:t>
      </w:r>
      <w:r w:rsidRPr="00973358">
        <w:rPr>
          <w:rStyle w:val="Emphasis"/>
          <w:highlight w:val="cyan"/>
        </w:rPr>
        <w:t>protect</w:t>
      </w:r>
      <w:r w:rsidRPr="00290FC3">
        <w:rPr>
          <w:rStyle w:val="Emphasis"/>
        </w:rPr>
        <w:t xml:space="preserve"> important </w:t>
      </w:r>
      <w:r w:rsidRPr="00973358">
        <w:rPr>
          <w:rStyle w:val="Emphasis"/>
          <w:highlight w:val="cyan"/>
        </w:rPr>
        <w:t>climate change technologies</w:t>
      </w:r>
      <w:r>
        <w:t xml:space="preserve"> </w:t>
      </w:r>
      <w:r w:rsidRPr="00290FC3">
        <w:rPr>
          <w:rStyle w:val="StyleUnderline"/>
        </w:rPr>
        <w:t>after their long road from bench to market</w:t>
      </w:r>
      <w:r>
        <w:t xml:space="preserve">, </w:t>
      </w:r>
      <w:r w:rsidRPr="00973358">
        <w:rPr>
          <w:rStyle w:val="StyleUnderline"/>
          <w:highlight w:val="cyan"/>
        </w:rPr>
        <w:t xml:space="preserve">it is </w:t>
      </w:r>
      <w:r w:rsidRPr="00973358">
        <w:rPr>
          <w:rStyle w:val="Emphasis"/>
          <w:highlight w:val="cyan"/>
        </w:rPr>
        <w:t>unlikely they will</w:t>
      </w:r>
      <w:r w:rsidRPr="00290FC3">
        <w:rPr>
          <w:rStyle w:val="Emphasis"/>
        </w:rPr>
        <w:t xml:space="preserve"> continue to </w:t>
      </w:r>
      <w:r w:rsidRPr="00973358">
        <w:rPr>
          <w:rStyle w:val="Emphasis"/>
          <w:highlight w:val="cyan"/>
        </w:rPr>
        <w:t>invest</w:t>
      </w:r>
      <w:r>
        <w:t xml:space="preserve"> </w:t>
      </w:r>
      <w:r w:rsidRPr="00290FC3">
        <w:rPr>
          <w:rStyle w:val="StyleUnderline"/>
        </w:rPr>
        <w:t>at the</w:t>
      </w:r>
      <w:r>
        <w:t xml:space="preserve"> </w:t>
      </w:r>
      <w:r w:rsidRPr="00290FC3">
        <w:rPr>
          <w:rStyle w:val="Emphasis"/>
        </w:rPr>
        <w:t>current and required levels</w:t>
      </w:r>
      <w:r>
        <w:t>.</w:t>
      </w:r>
    </w:p>
    <w:p w14:paraId="263047DC" w14:textId="77777777" w:rsidR="004B5594" w:rsidRDefault="004B5594" w:rsidP="004B5594">
      <w:r>
        <w:t>Next on the Chopping Block</w:t>
      </w:r>
    </w:p>
    <w:p w14:paraId="25419233" w14:textId="77777777" w:rsidR="004B5594" w:rsidRDefault="004B5594" w:rsidP="004B5594">
      <w:r w:rsidRPr="00290FC3">
        <w:rPr>
          <w:rStyle w:val="StyleUnderline"/>
        </w:rPr>
        <w:t xml:space="preserve">It is </w:t>
      </w:r>
      <w:r w:rsidRPr="00290FC3">
        <w:rPr>
          <w:rStyle w:val="Emphasis"/>
        </w:rPr>
        <w:t>quite reasonable</w:t>
      </w:r>
      <w:r>
        <w:t xml:space="preserve"> </w:t>
      </w:r>
      <w:r w:rsidRPr="00290FC3">
        <w:rPr>
          <w:rStyle w:val="StyleUnderline"/>
        </w:rPr>
        <w:t xml:space="preserve">to be </w:t>
      </w:r>
      <w:r w:rsidRPr="00290FC3">
        <w:rPr>
          <w:rStyle w:val="Emphasis"/>
        </w:rPr>
        <w:t>worried</w:t>
      </w:r>
      <w:r w:rsidRPr="00290FC3">
        <w:rPr>
          <w:rStyle w:val="StyleUnderline"/>
        </w:rPr>
        <w:t xml:space="preserve"> about</w:t>
      </w:r>
      <w:r>
        <w:t xml:space="preserve"> </w:t>
      </w:r>
      <w:r w:rsidRPr="00290FC3">
        <w:rPr>
          <w:rStyle w:val="StyleUnderline"/>
        </w:rPr>
        <w:t xml:space="preserve">the </w:t>
      </w:r>
      <w:r w:rsidRPr="00290FC3">
        <w:rPr>
          <w:rStyle w:val="Emphasis"/>
        </w:rPr>
        <w:t>broad implications</w:t>
      </w:r>
      <w:r w:rsidRPr="00290FC3">
        <w:rPr>
          <w:rStyle w:val="StyleUnderline"/>
        </w:rPr>
        <w:t xml:space="preserve"> of</w:t>
      </w:r>
      <w:r w:rsidRPr="00290FC3">
        <w:t xml:space="preserve"> </w:t>
      </w:r>
      <w:r w:rsidRPr="00290FC3">
        <w:rPr>
          <w:rStyle w:val="StyleUnderline"/>
        </w:rPr>
        <w:t>a</w:t>
      </w:r>
      <w:r w:rsidRPr="00290FC3">
        <w:t xml:space="preserve"> TRIPS IP </w:t>
      </w:r>
      <w:r w:rsidRPr="00290FC3">
        <w:rPr>
          <w:rStyle w:val="Emphasis"/>
        </w:rPr>
        <w:t>waiver precedent</w:t>
      </w:r>
      <w:r w:rsidRPr="00290FC3">
        <w:t>. International campaigns to weaken IP rights seem</w:t>
      </w:r>
      <w:r>
        <w:t xml:space="preserve">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5F9268BF" w14:textId="77777777" w:rsidR="004B5594" w:rsidRDefault="004B5594" w:rsidP="004B5594">
      <w:pPr>
        <w:pStyle w:val="Heading4"/>
      </w:pPr>
      <w:r>
        <w:t xml:space="preserve">Biotech innovation is </w:t>
      </w:r>
      <w:r>
        <w:rPr>
          <w:u w:val="single"/>
        </w:rPr>
        <w:t>uniquely key</w:t>
      </w:r>
      <w:r>
        <w:t xml:space="preserve"> to combatting climate change.</w:t>
      </w:r>
    </w:p>
    <w:p w14:paraId="0EC94666" w14:textId="77777777" w:rsidR="004B5594" w:rsidRDefault="004B5594" w:rsidP="004B5594">
      <w:r w:rsidRPr="005D557D">
        <w:rPr>
          <w:rStyle w:val="Style13ptBold"/>
        </w:rPr>
        <w:t>McMurry-Heath 21</w:t>
      </w:r>
      <w:r>
        <w:t xml:space="preserve"> – P</w:t>
      </w:r>
      <w:r w:rsidRPr="00884EB9">
        <w:t>hysician-scientist and the president and CEO of the Biotechnology Innovation Organization</w:t>
      </w:r>
    </w:p>
    <w:p w14:paraId="5A9E76D1" w14:textId="77777777" w:rsidR="004B5594" w:rsidRPr="00884EB9" w:rsidRDefault="004B5594" w:rsidP="004B5594">
      <w:r>
        <w:t>Michelle McMurry-Heath, “</w:t>
      </w:r>
      <w:r w:rsidRPr="005D557D">
        <w:t>To help solve climate change, look to the biosciences</w:t>
      </w:r>
      <w:r>
        <w:t xml:space="preserve">,” STAT News, May 2021, </w:t>
      </w:r>
      <w:r w:rsidRPr="005D557D">
        <w:t>https://www.statnews.com/2021/05/21/climate-change-solutions-from-biosciences/</w:t>
      </w:r>
    </w:p>
    <w:p w14:paraId="0C411FDF" w14:textId="77777777" w:rsidR="004B5594" w:rsidRDefault="004B5594" w:rsidP="004B5594">
      <w:r>
        <w:t xml:space="preserve">President </w:t>
      </w:r>
      <w:r w:rsidRPr="00884EB9">
        <w:rPr>
          <w:rStyle w:val="StyleUnderline"/>
        </w:rPr>
        <w:t xml:space="preserve">Biden’s pledge to cut U.S. greenhouse gas emissions </w:t>
      </w:r>
      <w:r w:rsidRPr="00884EB9">
        <w:rPr>
          <w:rStyle w:val="Emphasis"/>
        </w:rPr>
        <w:t>in half</w:t>
      </w:r>
      <w:r w:rsidRPr="00884EB9">
        <w:rPr>
          <w:rStyle w:val="StyleUnderline"/>
        </w:rPr>
        <w:t xml:space="preserve"> by 2030</w:t>
      </w:r>
      <w:r>
        <w:t xml:space="preserve"> </w:t>
      </w:r>
      <w:r w:rsidRPr="00884EB9">
        <w:rPr>
          <w:rStyle w:val="StyleUnderline"/>
        </w:rPr>
        <w:t>is an admirable and ambitious undertaking</w:t>
      </w:r>
      <w:r>
        <w:t xml:space="preserve">. It’s nearly double the goal set by President Obama in 2015. </w:t>
      </w:r>
      <w:r w:rsidRPr="00884EB9">
        <w:t xml:space="preserve">And </w:t>
      </w:r>
      <w:r w:rsidRPr="00884EB9">
        <w:rPr>
          <w:rStyle w:val="StyleUnderline"/>
        </w:rPr>
        <w:t xml:space="preserve">it establishes the United States as a world </w:t>
      </w:r>
      <w:r w:rsidRPr="00884EB9">
        <w:rPr>
          <w:rStyle w:val="Emphasis"/>
        </w:rPr>
        <w:t>leader</w:t>
      </w:r>
      <w:r w:rsidRPr="00884EB9">
        <w:rPr>
          <w:rStyle w:val="StyleUnderline"/>
        </w:rPr>
        <w:t xml:space="preserve"> in </w:t>
      </w:r>
      <w:r w:rsidRPr="00884EB9">
        <w:rPr>
          <w:rStyle w:val="Emphasis"/>
        </w:rPr>
        <w:t>battling climate change</w:t>
      </w:r>
      <w:r>
        <w:t>.</w:t>
      </w:r>
    </w:p>
    <w:p w14:paraId="39706FB9" w14:textId="77777777" w:rsidR="004B5594" w:rsidRDefault="004B5594" w:rsidP="004B5594">
      <w:r>
        <w:t xml:space="preserve">But </w:t>
      </w:r>
      <w:r w:rsidRPr="00973358">
        <w:rPr>
          <w:rStyle w:val="StyleUnderline"/>
          <w:highlight w:val="cyan"/>
        </w:rPr>
        <w:t>reaching the</w:t>
      </w:r>
      <w:r w:rsidRPr="00884EB9">
        <w:rPr>
          <w:rStyle w:val="StyleUnderline"/>
        </w:rPr>
        <w:t xml:space="preserve"> president’s </w:t>
      </w:r>
      <w:r w:rsidRPr="00973358">
        <w:rPr>
          <w:rStyle w:val="StyleUnderline"/>
          <w:highlight w:val="cyan"/>
        </w:rPr>
        <w:t>target</w:t>
      </w:r>
      <w:r>
        <w:t xml:space="preserve"> in just under 10 years </w:t>
      </w:r>
      <w:r w:rsidRPr="00973358">
        <w:rPr>
          <w:rStyle w:val="StyleUnderline"/>
          <w:highlight w:val="cyan"/>
        </w:rPr>
        <w:t>is</w:t>
      </w:r>
      <w:r w:rsidRPr="00884EB9">
        <w:rPr>
          <w:rStyle w:val="StyleUnderline"/>
        </w:rPr>
        <w:t xml:space="preserve"> a </w:t>
      </w:r>
      <w:r w:rsidRPr="00973358">
        <w:rPr>
          <w:rStyle w:val="Emphasis"/>
          <w:highlight w:val="cyan"/>
        </w:rPr>
        <w:t>monumental</w:t>
      </w:r>
      <w:r w:rsidRPr="00884EB9">
        <w:rPr>
          <w:rStyle w:val="Emphasis"/>
        </w:rPr>
        <w:t xml:space="preserve"> task</w:t>
      </w:r>
      <w:r>
        <w:t xml:space="preserve">. </w:t>
      </w:r>
      <w:r w:rsidRPr="00884EB9">
        <w:rPr>
          <w:rStyle w:val="StyleUnderline"/>
        </w:rPr>
        <w:t>It’s so big</w:t>
      </w:r>
      <w:r>
        <w:t xml:space="preserve">, </w:t>
      </w:r>
      <w:r w:rsidRPr="00884EB9">
        <w:rPr>
          <w:rStyle w:val="StyleUnderline"/>
        </w:rPr>
        <w:t>in fact</w:t>
      </w:r>
      <w:r>
        <w:t xml:space="preserve">, </w:t>
      </w:r>
      <w:r w:rsidRPr="00884EB9">
        <w:rPr>
          <w:rStyle w:val="StyleUnderline"/>
        </w:rPr>
        <w:t xml:space="preserve">that </w:t>
      </w:r>
      <w:r w:rsidRPr="00973358">
        <w:rPr>
          <w:rStyle w:val="Emphasis"/>
          <w:highlight w:val="cyan"/>
        </w:rPr>
        <w:t>we’ll never get there by government action alone</w:t>
      </w:r>
      <w:r>
        <w:t xml:space="preserve">. </w:t>
      </w:r>
      <w:r w:rsidRPr="00884EB9">
        <w:rPr>
          <w:rStyle w:val="StyleUnderline"/>
        </w:rPr>
        <w:t>No amount of vehicle efficiency standards</w:t>
      </w:r>
      <w:r>
        <w:t xml:space="preserve">, </w:t>
      </w:r>
      <w:r w:rsidRPr="00884EB9">
        <w:rPr>
          <w:rStyle w:val="StyleUnderline"/>
        </w:rPr>
        <w:t>forest conservation efforts</w:t>
      </w:r>
      <w:r>
        <w:t xml:space="preserve">, </w:t>
      </w:r>
      <w:r w:rsidRPr="00884EB9">
        <w:rPr>
          <w:rStyle w:val="StyleUnderline"/>
        </w:rPr>
        <w:t>or gas taxes can fully solve the problem</w:t>
      </w:r>
      <w:r>
        <w:t>.</w:t>
      </w:r>
    </w:p>
    <w:p w14:paraId="297AF183" w14:textId="77777777" w:rsidR="004B5594" w:rsidRDefault="004B5594" w:rsidP="004B5594">
      <w:r>
        <w:t>We have to science our way out of it.</w:t>
      </w:r>
    </w:p>
    <w:p w14:paraId="6C8FF83E" w14:textId="77777777" w:rsidR="004B5594" w:rsidRPr="00884EB9" w:rsidRDefault="004B5594" w:rsidP="004B5594">
      <w:r>
        <w:t xml:space="preserve">The biosciences, including </w:t>
      </w:r>
      <w:r w:rsidRPr="00973358">
        <w:rPr>
          <w:rStyle w:val="Emphasis"/>
          <w:highlight w:val="cyan"/>
        </w:rPr>
        <w:t>biotechnology</w:t>
      </w:r>
      <w:r>
        <w:t xml:space="preserve">, </w:t>
      </w:r>
      <w:r w:rsidRPr="00884EB9">
        <w:rPr>
          <w:rStyle w:val="StyleUnderline"/>
        </w:rPr>
        <w:t xml:space="preserve">will </w:t>
      </w:r>
      <w:r w:rsidRPr="00973358">
        <w:rPr>
          <w:rStyle w:val="StyleUnderline"/>
          <w:highlight w:val="cyan"/>
        </w:rPr>
        <w:t xml:space="preserve">play a </w:t>
      </w:r>
      <w:r w:rsidRPr="00973358">
        <w:rPr>
          <w:rStyle w:val="Emphasis"/>
          <w:highlight w:val="cyan"/>
        </w:rPr>
        <w:t>pivotal role</w:t>
      </w:r>
      <w:r>
        <w:t xml:space="preserve"> </w:t>
      </w:r>
      <w:r w:rsidRPr="00884EB9">
        <w:rPr>
          <w:rStyle w:val="StyleUnderline"/>
        </w:rPr>
        <w:t xml:space="preserve">in the </w:t>
      </w:r>
      <w:r w:rsidRPr="00884EB9">
        <w:rPr>
          <w:rStyle w:val="Emphasis"/>
        </w:rPr>
        <w:t>fight against climate change</w:t>
      </w:r>
      <w:r>
        <w:t xml:space="preserve">. It </w:t>
      </w:r>
      <w:r w:rsidRPr="00884EB9">
        <w:rPr>
          <w:rStyle w:val="StyleUnderline"/>
        </w:rPr>
        <w:t>is already leading the way on several fronts</w:t>
      </w:r>
      <w:r>
        <w:t xml:space="preserve">. According to a report from BIO, the organization I work for, </w:t>
      </w:r>
      <w:r w:rsidRPr="00973358">
        <w:rPr>
          <w:rStyle w:val="StyleUnderline"/>
          <w:highlight w:val="cyan"/>
        </w:rPr>
        <w:t>the</w:t>
      </w:r>
      <w:r w:rsidRPr="00884EB9">
        <w:rPr>
          <w:rStyle w:val="StyleUnderline"/>
        </w:rPr>
        <w:t xml:space="preserve"> biotech </w:t>
      </w:r>
      <w:r w:rsidRPr="00973358">
        <w:rPr>
          <w:rStyle w:val="StyleUnderline"/>
          <w:highlight w:val="cyan"/>
        </w:rPr>
        <w:t xml:space="preserve">industry’s </w:t>
      </w:r>
      <w:r w:rsidRPr="00973358">
        <w:rPr>
          <w:rStyle w:val="Emphasis"/>
          <w:highlight w:val="cyan"/>
        </w:rPr>
        <w:t>green initiatives</w:t>
      </w:r>
      <w:r w:rsidRPr="00973358">
        <w:rPr>
          <w:highlight w:val="cyan"/>
        </w:rPr>
        <w:t xml:space="preserve"> </w:t>
      </w:r>
      <w:r w:rsidRPr="00973358">
        <w:rPr>
          <w:rStyle w:val="StyleUnderline"/>
          <w:highlight w:val="cyan"/>
        </w:rPr>
        <w:t xml:space="preserve">could </w:t>
      </w:r>
      <w:r w:rsidRPr="00973358">
        <w:rPr>
          <w:rStyle w:val="Emphasis"/>
          <w:highlight w:val="cyan"/>
        </w:rPr>
        <w:t>mitigate</w:t>
      </w:r>
      <w:r w:rsidRPr="00884EB9">
        <w:rPr>
          <w:rStyle w:val="StyleUnderline"/>
        </w:rPr>
        <w:t xml:space="preserve"> the</w:t>
      </w:r>
      <w:r>
        <w:t xml:space="preserve"> </w:t>
      </w:r>
      <w:r w:rsidRPr="00884EB9">
        <w:rPr>
          <w:rStyle w:val="StyleUnderline"/>
        </w:rPr>
        <w:t xml:space="preserve">equivalent of </w:t>
      </w:r>
      <w:r w:rsidRPr="00973358">
        <w:rPr>
          <w:rStyle w:val="Emphasis"/>
          <w:highlight w:val="cyan"/>
        </w:rPr>
        <w:t>3 billion tons of carbon dioxide every year</w:t>
      </w:r>
      <w:r>
        <w:t xml:space="preserve"> b</w:t>
      </w:r>
      <w:r w:rsidRPr="00884EB9">
        <w:rPr>
          <w:rStyle w:val="StyleUnderline"/>
        </w:rPr>
        <w:t>y 2030</w:t>
      </w:r>
      <w:r>
        <w:t xml:space="preserve">, </w:t>
      </w:r>
      <w:r w:rsidRPr="00884EB9">
        <w:rPr>
          <w:rStyle w:val="StyleUnderline"/>
        </w:rPr>
        <w:t xml:space="preserve">or about </w:t>
      </w:r>
      <w:r w:rsidRPr="00973358">
        <w:rPr>
          <w:rStyle w:val="Emphasis"/>
          <w:highlight w:val="cyan"/>
        </w:rPr>
        <w:t>half of the country’s</w:t>
      </w:r>
      <w:r w:rsidRPr="00884EB9">
        <w:rPr>
          <w:rStyle w:val="Emphasis"/>
        </w:rPr>
        <w:t xml:space="preserve"> annual </w:t>
      </w:r>
      <w:r w:rsidRPr="00973358">
        <w:rPr>
          <w:rStyle w:val="Emphasis"/>
          <w:highlight w:val="cyan"/>
        </w:rPr>
        <w:t>CO2 emissions</w:t>
      </w:r>
      <w:r w:rsidRPr="00973358">
        <w:rPr>
          <w:highlight w:val="cyan"/>
        </w:rPr>
        <w:t>.</w:t>
      </w:r>
    </w:p>
    <w:p w14:paraId="6A335191" w14:textId="77777777" w:rsidR="004B5594" w:rsidRDefault="004B5594" w:rsidP="004B5594">
      <w:r>
        <w:t>Take food, for example.</w:t>
      </w:r>
    </w:p>
    <w:p w14:paraId="4DCD0902" w14:textId="77777777" w:rsidR="004B5594" w:rsidRDefault="004B5594" w:rsidP="004B5594">
      <w:r w:rsidRPr="00884EB9">
        <w:rPr>
          <w:rStyle w:val="Emphasis"/>
        </w:rPr>
        <w:t>Food consumption</w:t>
      </w:r>
      <w:r>
        <w:t xml:space="preserve"> — </w:t>
      </w:r>
      <w:r w:rsidRPr="00884EB9">
        <w:rPr>
          <w:rStyle w:val="StyleUnderline"/>
        </w:rPr>
        <w:t>and production</w:t>
      </w:r>
      <w:r>
        <w:t xml:space="preserve"> — </w:t>
      </w:r>
      <w:r w:rsidRPr="00884EB9">
        <w:rPr>
          <w:rStyle w:val="StyleUnderline"/>
        </w:rPr>
        <w:t>is central to human existence</w:t>
      </w:r>
      <w:r>
        <w:t xml:space="preserve">. </w:t>
      </w:r>
      <w:r w:rsidRPr="00884EB9">
        <w:rPr>
          <w:rStyle w:val="Emphasis"/>
        </w:rPr>
        <w:t>Global food production</w:t>
      </w:r>
      <w:r>
        <w:t xml:space="preserve"> </w:t>
      </w:r>
      <w:r w:rsidRPr="00884EB9">
        <w:rPr>
          <w:rStyle w:val="StyleUnderline"/>
        </w:rPr>
        <w:t xml:space="preserve">accounts for </w:t>
      </w:r>
      <w:r w:rsidRPr="00884EB9">
        <w:rPr>
          <w:rStyle w:val="Emphasis"/>
        </w:rPr>
        <w:t>one-quarter of greenhouse gas emissions</w:t>
      </w:r>
      <w:r>
        <w:t xml:space="preserve">. </w:t>
      </w:r>
      <w:r w:rsidRPr="00884EB9">
        <w:rPr>
          <w:rStyle w:val="StyleUnderline"/>
        </w:rPr>
        <w:t>A recent report</w:t>
      </w:r>
      <w:r>
        <w:t xml:space="preserve"> from an international team of researchers </w:t>
      </w:r>
      <w:r w:rsidRPr="00884EB9">
        <w:rPr>
          <w:rStyle w:val="StyleUnderline"/>
        </w:rPr>
        <w:t xml:space="preserve">concluded that </w:t>
      </w:r>
      <w:r w:rsidRPr="00973358">
        <w:rPr>
          <w:rStyle w:val="StyleUnderline"/>
          <w:highlight w:val="cyan"/>
        </w:rPr>
        <w:t>even if</w:t>
      </w:r>
      <w:r w:rsidRPr="00884EB9">
        <w:rPr>
          <w:rStyle w:val="StyleUnderline"/>
        </w:rPr>
        <w:t xml:space="preserve"> all other </w:t>
      </w:r>
      <w:r w:rsidRPr="00973358">
        <w:rPr>
          <w:rStyle w:val="StyleUnderline"/>
          <w:highlight w:val="cyan"/>
        </w:rPr>
        <w:t>fossil fuel emissions were eliminated</w:t>
      </w:r>
      <w:r>
        <w:t xml:space="preserve">, </w:t>
      </w:r>
      <w:r w:rsidRPr="00973358">
        <w:rPr>
          <w:rStyle w:val="Emphasis"/>
          <w:highlight w:val="cyan"/>
        </w:rPr>
        <w:t>emissions from food</w:t>
      </w:r>
      <w:r w:rsidRPr="00884EB9">
        <w:rPr>
          <w:rStyle w:val="Emphasis"/>
        </w:rPr>
        <w:t xml:space="preserve"> </w:t>
      </w:r>
      <w:r w:rsidRPr="00973358">
        <w:rPr>
          <w:rStyle w:val="Emphasis"/>
          <w:highlight w:val="cyan"/>
        </w:rPr>
        <w:t>production</w:t>
      </w:r>
      <w:r w:rsidRPr="00884EB9">
        <w:rPr>
          <w:rStyle w:val="Emphasis"/>
        </w:rPr>
        <w:t xml:space="preserve"> alone</w:t>
      </w:r>
      <w:r>
        <w:t xml:space="preserve"> </w:t>
      </w:r>
      <w:r w:rsidRPr="00973358">
        <w:rPr>
          <w:rStyle w:val="StyleUnderline"/>
          <w:highlight w:val="cyan"/>
        </w:rPr>
        <w:t>would prevent us from reaching</w:t>
      </w:r>
      <w:r w:rsidRPr="00884EB9">
        <w:rPr>
          <w:rStyle w:val="StyleUnderline"/>
        </w:rPr>
        <w:t xml:space="preserve"> a key </w:t>
      </w:r>
      <w:r w:rsidRPr="00973358">
        <w:rPr>
          <w:rStyle w:val="StyleUnderline"/>
          <w:highlight w:val="cyan"/>
        </w:rPr>
        <w:t>goal</w:t>
      </w:r>
      <w:r w:rsidRPr="00884EB9">
        <w:rPr>
          <w:rStyle w:val="StyleUnderline"/>
        </w:rPr>
        <w:t xml:space="preserve"> of</w:t>
      </w:r>
      <w:r w:rsidRPr="00884EB9">
        <w:t xml:space="preserve"> the climate change agreement signed in </w:t>
      </w:r>
      <w:r w:rsidRPr="00884EB9">
        <w:rPr>
          <w:rStyle w:val="Emphasis"/>
        </w:rPr>
        <w:t>Paris</w:t>
      </w:r>
      <w:r w:rsidRPr="00884EB9">
        <w:t xml:space="preserve">: </w:t>
      </w:r>
      <w:r>
        <w:t>preventing the global temperature from rising more than 2 degrees Celsius.</w:t>
      </w:r>
    </w:p>
    <w:p w14:paraId="4DDF69B1" w14:textId="77777777" w:rsidR="004B5594" w:rsidRDefault="004B5594" w:rsidP="004B5594">
      <w:r>
        <w:t xml:space="preserve">Halting food production isn’t an option, so </w:t>
      </w:r>
      <w:r w:rsidRPr="00973358">
        <w:rPr>
          <w:rStyle w:val="Emphasis"/>
          <w:highlight w:val="cyan"/>
        </w:rPr>
        <w:t>biotech companies</w:t>
      </w:r>
      <w:r w:rsidRPr="00973358">
        <w:rPr>
          <w:rStyle w:val="StyleUnderline"/>
          <w:highlight w:val="cyan"/>
        </w:rPr>
        <w:t xml:space="preserve"> are</w:t>
      </w:r>
      <w:r w:rsidRPr="00884EB9">
        <w:rPr>
          <w:rStyle w:val="StyleUnderline"/>
        </w:rPr>
        <w:t xml:space="preserve"> </w:t>
      </w:r>
      <w:r w:rsidRPr="00884EB9">
        <w:rPr>
          <w:rStyle w:val="Emphasis"/>
        </w:rPr>
        <w:t>helping farmers</w:t>
      </w:r>
      <w:r w:rsidRPr="00884EB9">
        <w:rPr>
          <w:rStyle w:val="StyleUnderline"/>
        </w:rPr>
        <w:t xml:space="preserve"> become part of the climate solution</w:t>
      </w:r>
      <w:r>
        <w:t xml:space="preserve">. Take, for example, Boston-based </w:t>
      </w:r>
      <w:r w:rsidRPr="00884EB9">
        <w:rPr>
          <w:rStyle w:val="StyleUnderline"/>
        </w:rPr>
        <w:t>Joyn Bio</w:t>
      </w:r>
      <w:r>
        <w:t xml:space="preserve">. It </w:t>
      </w:r>
      <w:r w:rsidRPr="00884EB9">
        <w:rPr>
          <w:rStyle w:val="StyleUnderline"/>
        </w:rPr>
        <w:t xml:space="preserve">is </w:t>
      </w:r>
      <w:r w:rsidRPr="00973358">
        <w:rPr>
          <w:rStyle w:val="StyleUnderline"/>
          <w:highlight w:val="cyan"/>
        </w:rPr>
        <w:t>engineering bacteria that pull nitrogen</w:t>
      </w:r>
      <w:r w:rsidRPr="00884EB9">
        <w:rPr>
          <w:rStyle w:val="StyleUnderline"/>
        </w:rPr>
        <w:t xml:space="preserve"> directly </w:t>
      </w:r>
      <w:r w:rsidRPr="00973358">
        <w:rPr>
          <w:rStyle w:val="StyleUnderline"/>
          <w:highlight w:val="cyan"/>
        </w:rPr>
        <w:t>from the atmosphere</w:t>
      </w:r>
      <w:r>
        <w:t xml:space="preserve">. </w:t>
      </w:r>
      <w:r w:rsidRPr="00884EB9">
        <w:rPr>
          <w:rStyle w:val="StyleUnderline"/>
        </w:rPr>
        <w:t>These microbes then pass the nitrogen to crops like wheat and corn</w:t>
      </w:r>
      <w:r>
        <w:t xml:space="preserve">, </w:t>
      </w:r>
      <w:r w:rsidRPr="00973358">
        <w:rPr>
          <w:rStyle w:val="Emphasis"/>
          <w:highlight w:val="cyan"/>
        </w:rPr>
        <w:t>reducing the need</w:t>
      </w:r>
      <w:r w:rsidRPr="00973358">
        <w:rPr>
          <w:rStyle w:val="StyleUnderline"/>
          <w:highlight w:val="cyan"/>
        </w:rPr>
        <w:t xml:space="preserve"> to</w:t>
      </w:r>
      <w:r w:rsidRPr="00884EB9">
        <w:rPr>
          <w:rStyle w:val="StyleUnderline"/>
        </w:rPr>
        <w:t xml:space="preserve"> </w:t>
      </w:r>
      <w:r w:rsidRPr="00884EB9">
        <w:rPr>
          <w:rStyle w:val="Emphasis"/>
        </w:rPr>
        <w:t>make</w:t>
      </w:r>
      <w:r>
        <w:t xml:space="preserve">, </w:t>
      </w:r>
      <w:r w:rsidRPr="00884EB9">
        <w:rPr>
          <w:rStyle w:val="Emphasis"/>
        </w:rPr>
        <w:t>transport</w:t>
      </w:r>
      <w:r>
        <w:t xml:space="preserve">, </w:t>
      </w:r>
      <w:r w:rsidRPr="00884EB9">
        <w:rPr>
          <w:rStyle w:val="StyleUnderline"/>
        </w:rPr>
        <w:t xml:space="preserve">and </w:t>
      </w:r>
      <w:r w:rsidRPr="00973358">
        <w:rPr>
          <w:rStyle w:val="Emphasis"/>
          <w:highlight w:val="cyan"/>
        </w:rPr>
        <w:t>apply nitrogen fertilizers</w:t>
      </w:r>
      <w:r w:rsidRPr="00973358">
        <w:rPr>
          <w:highlight w:val="cyan"/>
        </w:rPr>
        <w:t xml:space="preserve">, </w:t>
      </w:r>
      <w:r w:rsidRPr="00973358">
        <w:rPr>
          <w:rStyle w:val="StyleUnderline"/>
          <w:highlight w:val="cyan"/>
        </w:rPr>
        <w:t xml:space="preserve">which </w:t>
      </w:r>
      <w:r w:rsidRPr="00973358">
        <w:rPr>
          <w:rStyle w:val="Emphasis"/>
          <w:highlight w:val="cyan"/>
        </w:rPr>
        <w:t>reduces greenhouse gas emissions</w:t>
      </w:r>
      <w:r>
        <w:t>.</w:t>
      </w:r>
    </w:p>
    <w:p w14:paraId="0EE68E96" w14:textId="77777777" w:rsidR="004B5594" w:rsidRPr="005D0D20" w:rsidRDefault="004B5594" w:rsidP="004B5594">
      <w:r>
        <w:t xml:space="preserve">Minnesota-based </w:t>
      </w:r>
      <w:proofErr w:type="spellStart"/>
      <w:r>
        <w:t>Acceligen</w:t>
      </w:r>
      <w:proofErr w:type="spellEnd"/>
      <w:r>
        <w:t xml:space="preserve"> is using a technique it calls </w:t>
      </w:r>
      <w:r w:rsidRPr="00884EB9">
        <w:rPr>
          <w:rStyle w:val="Emphasis"/>
        </w:rPr>
        <w:t>precision breeding</w:t>
      </w:r>
      <w:r>
        <w:t xml:space="preserve"> that </w:t>
      </w:r>
      <w:r w:rsidRPr="00884EB9">
        <w:rPr>
          <w:rStyle w:val="StyleUnderline"/>
        </w:rPr>
        <w:t>improves the health of livestock while reducing their waste</w:t>
      </w:r>
      <w:r>
        <w:t xml:space="preserve">, </w:t>
      </w:r>
      <w:r w:rsidRPr="00884EB9">
        <w:rPr>
          <w:rStyle w:val="StyleUnderline"/>
        </w:rPr>
        <w:t xml:space="preserve">greenhouse </w:t>
      </w:r>
      <w:r w:rsidRPr="005D0D20">
        <w:rPr>
          <w:rStyle w:val="StyleUnderline"/>
        </w:rPr>
        <w:t>gas emissions</w:t>
      </w:r>
      <w:r w:rsidRPr="005D0D20">
        <w:t xml:space="preserve">, </w:t>
      </w:r>
      <w:r w:rsidRPr="005D0D20">
        <w:rPr>
          <w:rStyle w:val="StyleUnderline"/>
        </w:rPr>
        <w:t>and water usage</w:t>
      </w:r>
      <w:r w:rsidRPr="005D0D20">
        <w:t>.</w:t>
      </w:r>
    </w:p>
    <w:p w14:paraId="3DF8B775" w14:textId="77777777" w:rsidR="004B5594" w:rsidRDefault="004B5594" w:rsidP="004B5594">
      <w:r w:rsidRPr="005D0D20">
        <w:rPr>
          <w:rStyle w:val="Emphasis"/>
        </w:rPr>
        <w:t>Biotechnology</w:t>
      </w:r>
      <w:r w:rsidRPr="005D0D20">
        <w:t xml:space="preserve"> </w:t>
      </w:r>
      <w:r w:rsidRPr="005D0D20">
        <w:rPr>
          <w:rStyle w:val="StyleUnderline"/>
        </w:rPr>
        <w:t xml:space="preserve">can also help </w:t>
      </w:r>
      <w:r w:rsidRPr="005D0D20">
        <w:rPr>
          <w:rStyle w:val="Emphasis"/>
        </w:rPr>
        <w:t>protect food from climate change</w:t>
      </w:r>
      <w:r w:rsidRPr="005D0D20">
        <w:t xml:space="preserve">. </w:t>
      </w:r>
      <w:r w:rsidRPr="005D0D20">
        <w:rPr>
          <w:rStyle w:val="StyleUnderline"/>
        </w:rPr>
        <w:t>As fungal and bacterial infections</w:t>
      </w:r>
      <w:r w:rsidRPr="005D0D20">
        <w:t xml:space="preserve"> accelerated by human-driven environmental disturbances </w:t>
      </w:r>
      <w:r w:rsidRPr="005D0D20">
        <w:rPr>
          <w:rStyle w:val="StyleUnderline"/>
        </w:rPr>
        <w:t>threaten to wipe out</w:t>
      </w:r>
      <w:r w:rsidRPr="005D0D20">
        <w:t xml:space="preserve"> Cavendish </w:t>
      </w:r>
      <w:r w:rsidRPr="005D0D20">
        <w:rPr>
          <w:rStyle w:val="StyleUnderline"/>
        </w:rPr>
        <w:t>bananas</w:t>
      </w:r>
      <w:r w:rsidRPr="005D0D20">
        <w:t xml:space="preserve">, </w:t>
      </w:r>
      <w:r w:rsidRPr="005D0D20">
        <w:rPr>
          <w:rStyle w:val="StyleUnderline"/>
        </w:rPr>
        <w:t>Tropic Biosciences</w:t>
      </w:r>
      <w:r w:rsidRPr="005D0D20">
        <w:t xml:space="preserve"> in the</w:t>
      </w:r>
      <w:r>
        <w:t xml:space="preserve"> United Kingdom </w:t>
      </w:r>
      <w:r w:rsidRPr="00884EB9">
        <w:rPr>
          <w:rStyle w:val="StyleUnderline"/>
        </w:rPr>
        <w:t>is using CRISPR gene-editing technology</w:t>
      </w:r>
      <w:r>
        <w:t xml:space="preserve"> </w:t>
      </w:r>
      <w:r w:rsidRPr="00884EB9">
        <w:rPr>
          <w:rStyle w:val="StyleUnderline"/>
        </w:rPr>
        <w:t>to engineer infection-resistant bananas</w:t>
      </w:r>
      <w:r>
        <w:t>.</w:t>
      </w:r>
    </w:p>
    <w:p w14:paraId="09A2C85E" w14:textId="77777777" w:rsidR="004B5594" w:rsidRDefault="004B5594" w:rsidP="004B5594">
      <w:r w:rsidRPr="00884EB9">
        <w:rPr>
          <w:rStyle w:val="Emphasis"/>
        </w:rPr>
        <w:t>Companies</w:t>
      </w:r>
      <w:r>
        <w:t xml:space="preserve"> </w:t>
      </w:r>
      <w:r w:rsidRPr="00884EB9">
        <w:rPr>
          <w:rStyle w:val="StyleUnderline"/>
        </w:rPr>
        <w:t xml:space="preserve">are also </w:t>
      </w:r>
      <w:r w:rsidRPr="00884EB9">
        <w:rPr>
          <w:rStyle w:val="Emphasis"/>
        </w:rPr>
        <w:t>rethinking how food is packaged</w:t>
      </w:r>
      <w:r>
        <w:t xml:space="preserve"> </w:t>
      </w:r>
      <w:r w:rsidRPr="00884EB9">
        <w:rPr>
          <w:rStyle w:val="StyleUnderline"/>
        </w:rPr>
        <w:t xml:space="preserve">to </w:t>
      </w:r>
      <w:r w:rsidRPr="00884EB9">
        <w:rPr>
          <w:rStyle w:val="Emphasis"/>
        </w:rPr>
        <w:t>reduce plastic pollution</w:t>
      </w:r>
      <w:r>
        <w:t xml:space="preserve"> </w:t>
      </w:r>
      <w:r w:rsidRPr="00884EB9">
        <w:rPr>
          <w:rStyle w:val="StyleUnderline"/>
        </w:rPr>
        <w:t>and open high-tech paths to broader adoption of biodegradables</w:t>
      </w:r>
      <w:r>
        <w:t xml:space="preserve">. </w:t>
      </w:r>
      <w:r w:rsidRPr="00884EB9">
        <w:rPr>
          <w:rStyle w:val="StyleUnderline"/>
        </w:rPr>
        <w:t xml:space="preserve">This would be a </w:t>
      </w:r>
      <w:r w:rsidRPr="00884EB9">
        <w:rPr>
          <w:rStyle w:val="Emphasis"/>
        </w:rPr>
        <w:t>game-changer</w:t>
      </w:r>
      <w:r w:rsidRPr="00884EB9">
        <w:rPr>
          <w:rStyle w:val="StyleUnderline"/>
        </w:rPr>
        <w:t xml:space="preserve"> in the </w:t>
      </w:r>
      <w:r w:rsidRPr="00884EB9">
        <w:rPr>
          <w:rStyle w:val="Emphasis"/>
        </w:rPr>
        <w:t>interlinked fight</w:t>
      </w:r>
      <w:r>
        <w:t xml:space="preserve"> </w:t>
      </w:r>
      <w:r w:rsidRPr="00884EB9">
        <w:rPr>
          <w:rStyle w:val="StyleUnderline"/>
        </w:rPr>
        <w:t xml:space="preserve">to </w:t>
      </w:r>
      <w:r w:rsidRPr="00884EB9">
        <w:rPr>
          <w:rStyle w:val="Emphasis"/>
        </w:rPr>
        <w:t>modulate climate change</w:t>
      </w:r>
      <w:r>
        <w:t xml:space="preserve"> </w:t>
      </w:r>
      <w:r w:rsidRPr="00884EB9">
        <w:rPr>
          <w:rStyle w:val="StyleUnderline"/>
        </w:rPr>
        <w:t xml:space="preserve">and </w:t>
      </w:r>
      <w:r w:rsidRPr="00884EB9">
        <w:rPr>
          <w:rStyle w:val="Emphasis"/>
        </w:rPr>
        <w:t>protect</w:t>
      </w:r>
      <w:r w:rsidRPr="00884EB9">
        <w:rPr>
          <w:rStyle w:val="StyleUnderline"/>
        </w:rPr>
        <w:t xml:space="preserve"> the</w:t>
      </w:r>
      <w:r>
        <w:t xml:space="preserve"> </w:t>
      </w:r>
      <w:r w:rsidRPr="00884EB9">
        <w:rPr>
          <w:rStyle w:val="Emphasis"/>
        </w:rPr>
        <w:t>oceans</w:t>
      </w:r>
      <w:r>
        <w:t>.</w:t>
      </w:r>
    </w:p>
    <w:p w14:paraId="44ED6EDA" w14:textId="77777777" w:rsidR="004B5594" w:rsidRDefault="004B5594" w:rsidP="004B5594">
      <w:r>
        <w:t xml:space="preserve">Globally, 100 million tons of plastic are produced every year, 8 million of which ends up in the oceans. The production of plastic requires at least 8% of the world’s petroleum. </w:t>
      </w:r>
      <w:r w:rsidRPr="00884EB9">
        <w:rPr>
          <w:rStyle w:val="StyleUnderline"/>
        </w:rPr>
        <w:t>Greenhouse gas emissions from</w:t>
      </w:r>
      <w:r>
        <w:t xml:space="preserve"> </w:t>
      </w:r>
      <w:r w:rsidRPr="00884EB9">
        <w:rPr>
          <w:rStyle w:val="StyleUnderline"/>
        </w:rPr>
        <w:t>plastic production and incineration could rise from the current 850 million tons a year to 3 billion tons a year by 2050</w:t>
      </w:r>
      <w:r>
        <w:t xml:space="preserve">. And </w:t>
      </w:r>
      <w:r w:rsidRPr="00884EB9">
        <w:rPr>
          <w:rStyle w:val="StyleUnderline"/>
        </w:rPr>
        <w:t xml:space="preserve">discarded plastic that ends up in the ocean </w:t>
      </w:r>
      <w:r w:rsidRPr="00884EB9">
        <w:rPr>
          <w:rStyle w:val="Emphasis"/>
        </w:rPr>
        <w:t>slowly breaks down in sunlight</w:t>
      </w:r>
      <w:r>
        <w:t xml:space="preserve">, </w:t>
      </w:r>
      <w:r w:rsidRPr="00884EB9">
        <w:rPr>
          <w:rStyle w:val="Emphasis"/>
        </w:rPr>
        <w:t>releasing greenhouse gases</w:t>
      </w:r>
      <w:r>
        <w:t xml:space="preserve"> </w:t>
      </w:r>
      <w:r w:rsidRPr="00884EB9">
        <w:rPr>
          <w:rStyle w:val="StyleUnderline"/>
        </w:rPr>
        <w:t xml:space="preserve">and </w:t>
      </w:r>
      <w:r w:rsidRPr="00884EB9">
        <w:rPr>
          <w:rStyle w:val="Emphasis"/>
        </w:rPr>
        <w:t>toxic microplastics</w:t>
      </w:r>
      <w:r>
        <w:t>.</w:t>
      </w:r>
    </w:p>
    <w:p w14:paraId="63C27D94" w14:textId="77777777" w:rsidR="004B5594" w:rsidRDefault="004B5594" w:rsidP="004B5594">
      <w:r>
        <w:t xml:space="preserve">Georgia-based </w:t>
      </w:r>
      <w:proofErr w:type="spellStart"/>
      <w:r>
        <w:t>Danimer</w:t>
      </w:r>
      <w:proofErr w:type="spellEnd"/>
      <w:r>
        <w:t xml:space="preserve"> Scientific — partnering with the Mars Wrigley candy company — is working on biodegradable packaging that uses plant oils to manufacture “plastic” that dissolves in soil and water. </w:t>
      </w:r>
      <w:r w:rsidRPr="00973358">
        <w:rPr>
          <w:rStyle w:val="StyleUnderline"/>
          <w:highlight w:val="cyan"/>
        </w:rPr>
        <w:t>Bioplastics</w:t>
      </w:r>
      <w:r w:rsidRPr="00884EB9">
        <w:rPr>
          <w:rStyle w:val="StyleUnderline"/>
        </w:rPr>
        <w:t xml:space="preserve"> and biopolymers </w:t>
      </w:r>
      <w:r w:rsidRPr="00973358">
        <w:rPr>
          <w:rStyle w:val="StyleUnderline"/>
          <w:highlight w:val="cyan"/>
        </w:rPr>
        <w:t xml:space="preserve">can </w:t>
      </w:r>
      <w:r w:rsidRPr="00973358">
        <w:rPr>
          <w:rStyle w:val="Emphasis"/>
          <w:highlight w:val="cyan"/>
        </w:rPr>
        <w:t>reduce greenhouse gas emissions</w:t>
      </w:r>
      <w:r w:rsidRPr="00884EB9">
        <w:rPr>
          <w:rStyle w:val="Emphasis"/>
        </w:rPr>
        <w:t xml:space="preserve"> reductions</w:t>
      </w:r>
      <w:r>
        <w:t xml:space="preserve"> </w:t>
      </w:r>
      <w:r w:rsidRPr="00973358">
        <w:rPr>
          <w:rStyle w:val="StyleUnderline"/>
          <w:highlight w:val="cyan"/>
        </w:rPr>
        <w:t xml:space="preserve">by </w:t>
      </w:r>
      <w:r w:rsidRPr="00973358">
        <w:rPr>
          <w:rStyle w:val="Emphasis"/>
          <w:highlight w:val="cyan"/>
        </w:rPr>
        <w:t xml:space="preserve">up to 80% </w:t>
      </w:r>
      <w:r w:rsidRPr="005D0D20">
        <w:rPr>
          <w:rStyle w:val="Emphasis"/>
        </w:rPr>
        <w:t>more</w:t>
      </w:r>
      <w:r>
        <w:t xml:space="preserve"> </w:t>
      </w:r>
      <w:r w:rsidRPr="00884EB9">
        <w:rPr>
          <w:rStyle w:val="StyleUnderline"/>
        </w:rPr>
        <w:t>compared to their petroleum-based counterparts</w:t>
      </w:r>
      <w:r>
        <w:t>.</w:t>
      </w:r>
    </w:p>
    <w:p w14:paraId="3758958C" w14:textId="77777777" w:rsidR="004B5594" w:rsidRDefault="004B5594" w:rsidP="004B5594">
      <w:r w:rsidRPr="00884EB9">
        <w:rPr>
          <w:rStyle w:val="StyleUnderline"/>
        </w:rPr>
        <w:t>Fuel is another target for biotechnology</w:t>
      </w:r>
      <w:r>
        <w:t xml:space="preserve">. Transportation accounts for the highest percentage of U.S. greenhouse gas emissions. While electric cars are gaining popularity, and the $174 billion allocated to support the transition to electrics in Biden’s American Jobs Plan is important, </w:t>
      </w:r>
      <w:r w:rsidRPr="00973358">
        <w:rPr>
          <w:rStyle w:val="StyleUnderline"/>
          <w:highlight w:val="cyan"/>
        </w:rPr>
        <w:t>biofuels</w:t>
      </w:r>
      <w:r>
        <w:t xml:space="preserve"> — </w:t>
      </w:r>
      <w:r w:rsidRPr="00884EB9">
        <w:rPr>
          <w:rStyle w:val="StyleUnderline"/>
        </w:rPr>
        <w:t xml:space="preserve">which are </w:t>
      </w:r>
      <w:r w:rsidRPr="00884EB9">
        <w:rPr>
          <w:rStyle w:val="Emphasis"/>
        </w:rPr>
        <w:t>carbon neutral</w:t>
      </w:r>
      <w:r>
        <w:t xml:space="preserve"> — </w:t>
      </w:r>
      <w:r w:rsidRPr="00973358">
        <w:rPr>
          <w:rStyle w:val="StyleUnderline"/>
          <w:highlight w:val="cyan"/>
        </w:rPr>
        <w:t xml:space="preserve">will be needed to help </w:t>
      </w:r>
      <w:r w:rsidRPr="00973358">
        <w:rPr>
          <w:rStyle w:val="Emphasis"/>
          <w:highlight w:val="cyan"/>
        </w:rPr>
        <w:t>reduce emissions</w:t>
      </w:r>
      <w:r w:rsidRPr="00884EB9">
        <w:rPr>
          <w:rStyle w:val="StyleUnderline"/>
        </w:rPr>
        <w:t xml:space="preserve"> in transportation</w:t>
      </w:r>
      <w:r>
        <w:t xml:space="preserve"> </w:t>
      </w:r>
      <w:r w:rsidRPr="00884EB9">
        <w:rPr>
          <w:rStyle w:val="StyleUnderline"/>
        </w:rPr>
        <w:t>and need comparable support</w:t>
      </w:r>
      <w:r>
        <w:t>.</w:t>
      </w:r>
    </w:p>
    <w:p w14:paraId="5C6DDC39" w14:textId="77777777" w:rsidR="004B5594" w:rsidRPr="00884EB9" w:rsidRDefault="004B5594" w:rsidP="004B5594">
      <w:pPr>
        <w:rPr>
          <w:sz w:val="16"/>
          <w:szCs w:val="16"/>
        </w:rPr>
      </w:pPr>
      <w:r w:rsidRPr="00884EB9">
        <w:rPr>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7DA651AB" w14:textId="77777777" w:rsidR="004B5594" w:rsidRPr="00884EB9" w:rsidRDefault="004B5594" w:rsidP="004B5594">
      <w:pPr>
        <w:rPr>
          <w:sz w:val="16"/>
          <w:szCs w:val="16"/>
        </w:rPr>
      </w:pPr>
      <w:r w:rsidRPr="00884EB9">
        <w:rPr>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7097FA97" w14:textId="77777777" w:rsidR="004B5594" w:rsidRPr="00884EB9" w:rsidRDefault="004B5594" w:rsidP="004B5594">
      <w:pPr>
        <w:rPr>
          <w:sz w:val="16"/>
          <w:szCs w:val="16"/>
        </w:rPr>
      </w:pPr>
      <w:r w:rsidRPr="00884EB9">
        <w:rPr>
          <w:sz w:val="16"/>
          <w:szCs w:val="16"/>
        </w:rPr>
        <w:t xml:space="preserve">Biotech firms are already stepping up. Companies like Neste, Gevo, and World Energy are using everything from algae to used or wasted cooking oil to create sustainable jet fuels. </w:t>
      </w:r>
      <w:proofErr w:type="spellStart"/>
      <w:r w:rsidRPr="00884EB9">
        <w:rPr>
          <w:sz w:val="16"/>
          <w:szCs w:val="16"/>
        </w:rPr>
        <w:t>LanzaTech</w:t>
      </w:r>
      <w:proofErr w:type="spellEnd"/>
      <w:r w:rsidRPr="00884EB9">
        <w:rPr>
          <w:sz w:val="16"/>
          <w:szCs w:val="16"/>
        </w:rPr>
        <w:t xml:space="preserve"> recycles carbon from industrial emissions and other sources and turns it into aviation fuel — and has recently partnered with other corporations to bring that fuel to market for commercial airline use.</w:t>
      </w:r>
    </w:p>
    <w:p w14:paraId="11755B3C" w14:textId="77777777" w:rsidR="004B5594" w:rsidRDefault="004B5594" w:rsidP="004B5594">
      <w:r w:rsidRPr="00884EB9">
        <w:rPr>
          <w:rStyle w:val="StyleUnderline"/>
        </w:rPr>
        <w:t>With help from biotechnology</w:t>
      </w:r>
      <w:r>
        <w:t xml:space="preserve">, </w:t>
      </w:r>
      <w:r w:rsidRPr="00884EB9">
        <w:rPr>
          <w:rStyle w:val="StyleUnderline"/>
        </w:rPr>
        <w:t xml:space="preserve">the U.S. can </w:t>
      </w:r>
      <w:r w:rsidRPr="00884EB9">
        <w:rPr>
          <w:rStyle w:val="Emphasis"/>
        </w:rPr>
        <w:t>achieve</w:t>
      </w:r>
      <w:r>
        <w:t xml:space="preserve"> </w:t>
      </w:r>
      <w:r w:rsidRPr="00884EB9">
        <w:rPr>
          <w:rStyle w:val="StyleUnderline"/>
        </w:rPr>
        <w:t xml:space="preserve">the </w:t>
      </w:r>
      <w:r w:rsidRPr="00884EB9">
        <w:rPr>
          <w:rStyle w:val="Emphasis"/>
        </w:rPr>
        <w:t>climate change goals</w:t>
      </w:r>
      <w:r>
        <w:t xml:space="preserve"> </w:t>
      </w:r>
      <w:r w:rsidRPr="00884EB9">
        <w:rPr>
          <w:rStyle w:val="StyleUnderline"/>
        </w:rPr>
        <w:t xml:space="preserve">outlined by the Biden administration and the </w:t>
      </w:r>
      <w:r w:rsidRPr="00884EB9">
        <w:rPr>
          <w:rStyle w:val="Emphasis"/>
        </w:rPr>
        <w:t>Paris Agreement</w:t>
      </w:r>
      <w:r w:rsidRPr="00884EB9">
        <w:t>.</w:t>
      </w:r>
      <w:r>
        <w:t xml:space="preserve"> Human progress and technology got us into this mess. That same ingenuity can help get us out.</w:t>
      </w:r>
    </w:p>
    <w:p w14:paraId="5E39C152" w14:textId="77777777" w:rsidR="004B5594" w:rsidRPr="00365E0C" w:rsidRDefault="004B5594" w:rsidP="004B5594">
      <w:pPr>
        <w:pStyle w:val="Heading4"/>
      </w:pPr>
      <w:r>
        <w:t>It’s existential---a number of warrants.</w:t>
      </w:r>
    </w:p>
    <w:p w14:paraId="68BA4D4A" w14:textId="77777777" w:rsidR="004B5594" w:rsidRDefault="004B5594" w:rsidP="004B5594">
      <w:r w:rsidRPr="00365E0C">
        <w:rPr>
          <w:rStyle w:val="Style13ptBold"/>
        </w:rPr>
        <w:t>Tonn 21</w:t>
      </w:r>
      <w:r>
        <w:t xml:space="preserve"> – </w:t>
      </w:r>
      <w:r w:rsidRPr="00365E0C">
        <w:t>Professor</w:t>
      </w:r>
      <w:r>
        <w:t xml:space="preserve"> of Political Science at the University of </w:t>
      </w:r>
      <w:proofErr w:type="spellStart"/>
      <w:r>
        <w:t>Tennesse</w:t>
      </w:r>
      <w:proofErr w:type="spellEnd"/>
      <w:r>
        <w:t xml:space="preserve"> Knoxville</w:t>
      </w:r>
    </w:p>
    <w:p w14:paraId="4E33FC4E" w14:textId="77777777" w:rsidR="004B5594" w:rsidRPr="00365E0C" w:rsidRDefault="004B5594" w:rsidP="004B5594">
      <w:r>
        <w:t xml:space="preserve">Bruce E. Tonn, “Anticipation, Sustainability, Futures and Human Extinction: Ensuring Humanity’s Journey into The Distant Future,” Routledge, May 2021, </w:t>
      </w:r>
      <w:r w:rsidRPr="00365E0C">
        <w:t>https://www.taylorfrancis.com/books/mono/10.4324/9781003000105/anticipation-sustainability-futures-human-extinction-bruce-tonn</w:t>
      </w:r>
    </w:p>
    <w:p w14:paraId="3B630FCF" w14:textId="77777777" w:rsidR="004B5594" w:rsidRDefault="004B5594" w:rsidP="004B5594">
      <w:r>
        <w:t xml:space="preserve">Year 2100 – </w:t>
      </w:r>
      <w:r w:rsidRPr="000E59F7">
        <w:rPr>
          <w:rStyle w:val="StyleUnderline"/>
        </w:rPr>
        <w:t>The earth appears to be on a</w:t>
      </w:r>
      <w:r w:rsidRPr="000E59F7">
        <w:t xml:space="preserve">n irreversible </w:t>
      </w:r>
      <w:r w:rsidRPr="000E59F7">
        <w:rPr>
          <w:rStyle w:val="StyleUnderline"/>
        </w:rPr>
        <w:t xml:space="preserve">path </w:t>
      </w:r>
      <w:r w:rsidRPr="000E59F7">
        <w:rPr>
          <w:rStyle w:val="Emphasis"/>
        </w:rPr>
        <w:t>toward further climate change</w:t>
      </w:r>
      <w:r>
        <w:t xml:space="preserve"> </w:t>
      </w:r>
      <w:r w:rsidRPr="000E59F7">
        <w:rPr>
          <w:rStyle w:val="StyleUnderline"/>
        </w:rPr>
        <w:t>over the next century</w:t>
      </w:r>
      <w:r>
        <w:t xml:space="preserve">. </w:t>
      </w:r>
      <w:r w:rsidRPr="000E59F7">
        <w:rPr>
          <w:rStyle w:val="StyleUnderline"/>
        </w:rPr>
        <w:t>We are already witnessing</w:t>
      </w:r>
      <w:r>
        <w:t xml:space="preserve">: </w:t>
      </w:r>
      <w:r w:rsidRPr="00973358">
        <w:rPr>
          <w:rStyle w:val="Emphasis"/>
          <w:highlight w:val="cyan"/>
        </w:rPr>
        <w:t>increases</w:t>
      </w:r>
      <w:r w:rsidRPr="00973358">
        <w:rPr>
          <w:highlight w:val="cyan"/>
        </w:rPr>
        <w:t xml:space="preserve"> </w:t>
      </w:r>
      <w:r w:rsidRPr="00973358">
        <w:rPr>
          <w:rStyle w:val="StyleUnderline"/>
          <w:highlight w:val="cyan"/>
        </w:rPr>
        <w:t>in</w:t>
      </w:r>
      <w:r w:rsidRPr="000E59F7">
        <w:rPr>
          <w:rStyle w:val="StyleUnderline"/>
        </w:rPr>
        <w:t xml:space="preserve"> </w:t>
      </w:r>
      <w:r w:rsidRPr="000E59F7">
        <w:rPr>
          <w:rStyle w:val="Emphasis"/>
        </w:rPr>
        <w:t xml:space="preserve">mean </w:t>
      </w:r>
      <w:r w:rsidRPr="00973358">
        <w:rPr>
          <w:rStyle w:val="Emphasis"/>
          <w:highlight w:val="cyan"/>
        </w:rPr>
        <w:t>global</w:t>
      </w:r>
      <w:r w:rsidRPr="000E59F7">
        <w:rPr>
          <w:rStyle w:val="Emphasis"/>
        </w:rPr>
        <w:t xml:space="preserve"> and regional </w:t>
      </w:r>
      <w:r w:rsidRPr="00973358">
        <w:rPr>
          <w:rStyle w:val="Emphasis"/>
          <w:highlight w:val="cyan"/>
        </w:rPr>
        <w:t>temperatures</w:t>
      </w:r>
      <w:r w:rsidRPr="000E59F7">
        <w:t xml:space="preserve">; </w:t>
      </w:r>
      <w:r w:rsidRPr="00973358">
        <w:rPr>
          <w:rStyle w:val="Emphasis"/>
          <w:highlight w:val="cyan"/>
        </w:rPr>
        <w:t>sea-level rise</w:t>
      </w:r>
      <w:r w:rsidRPr="00973358">
        <w:rPr>
          <w:highlight w:val="cyan"/>
        </w:rPr>
        <w:t xml:space="preserve">; </w:t>
      </w:r>
      <w:r w:rsidRPr="00973358">
        <w:rPr>
          <w:rStyle w:val="Emphasis"/>
          <w:highlight w:val="cyan"/>
        </w:rPr>
        <w:t>disappearances of glaciers</w:t>
      </w:r>
      <w:r w:rsidRPr="00973358">
        <w:rPr>
          <w:highlight w:val="cyan"/>
        </w:rPr>
        <w:t xml:space="preserve">; </w:t>
      </w:r>
      <w:r w:rsidRPr="00973358">
        <w:rPr>
          <w:rStyle w:val="Emphasis"/>
          <w:highlight w:val="cyan"/>
        </w:rPr>
        <w:t>changes in</w:t>
      </w:r>
      <w:r w:rsidRPr="000E59F7">
        <w:rPr>
          <w:rStyle w:val="Emphasis"/>
        </w:rPr>
        <w:t xml:space="preserve"> geographic locations</w:t>
      </w:r>
      <w:r w:rsidRPr="000E59F7">
        <w:t xml:space="preserve"> </w:t>
      </w:r>
      <w:r w:rsidRPr="000E59F7">
        <w:rPr>
          <w:rStyle w:val="StyleUnderline"/>
        </w:rPr>
        <w:t xml:space="preserve">of the </w:t>
      </w:r>
      <w:r w:rsidRPr="00973358">
        <w:rPr>
          <w:rStyle w:val="Emphasis"/>
          <w:highlight w:val="cyan"/>
        </w:rPr>
        <w:t>habitats</w:t>
      </w:r>
      <w:r w:rsidRPr="000E59F7">
        <w:rPr>
          <w:rStyle w:val="StyleUnderline"/>
        </w:rPr>
        <w:t xml:space="preserve"> of flora and fauna</w:t>
      </w:r>
      <w:r w:rsidRPr="000E59F7">
        <w:t xml:space="preserve">; </w:t>
      </w:r>
      <w:r w:rsidRPr="000E59F7">
        <w:rPr>
          <w:rStyle w:val="StyleUnderline"/>
        </w:rPr>
        <w:t xml:space="preserve">and </w:t>
      </w:r>
      <w:r w:rsidRPr="000E59F7">
        <w:rPr>
          <w:rStyle w:val="Emphasis"/>
        </w:rPr>
        <w:t>increases</w:t>
      </w:r>
      <w:r w:rsidRPr="000E59F7">
        <w:rPr>
          <w:rStyle w:val="StyleUnderline"/>
        </w:rPr>
        <w:t xml:space="preserve"> in the</w:t>
      </w:r>
      <w:r w:rsidRPr="000E59F7">
        <w:t xml:space="preserve"> </w:t>
      </w:r>
      <w:r w:rsidRPr="000E59F7">
        <w:rPr>
          <w:rStyle w:val="Emphasis"/>
        </w:rPr>
        <w:t>severity</w:t>
      </w:r>
      <w:r w:rsidRPr="000E59F7">
        <w:t xml:space="preserve"> </w:t>
      </w:r>
      <w:r w:rsidRPr="000E59F7">
        <w:rPr>
          <w:rStyle w:val="StyleUnderline"/>
        </w:rPr>
        <w:t xml:space="preserve">of </w:t>
      </w:r>
      <w:r w:rsidRPr="00973358">
        <w:rPr>
          <w:rStyle w:val="Emphasis"/>
          <w:highlight w:val="cyan"/>
        </w:rPr>
        <w:t>extreme weather events</w:t>
      </w:r>
      <w:r w:rsidRPr="000E59F7">
        <w:t xml:space="preserve">, </w:t>
      </w:r>
      <w:r w:rsidRPr="000E59F7">
        <w:rPr>
          <w:rStyle w:val="StyleUnderline"/>
        </w:rPr>
        <w:t>from droughts to storms</w:t>
      </w:r>
      <w:r w:rsidRPr="000E59F7">
        <w:t xml:space="preserve">.13 It can be argued that </w:t>
      </w:r>
      <w:r w:rsidRPr="000E59F7">
        <w:rPr>
          <w:rStyle w:val="StyleUnderline"/>
        </w:rPr>
        <w:t xml:space="preserve">climate change is an </w:t>
      </w:r>
      <w:r w:rsidRPr="000E59F7">
        <w:rPr>
          <w:rStyle w:val="Emphasis"/>
        </w:rPr>
        <w:t>existential risk</w:t>
      </w:r>
      <w:r w:rsidRPr="000E59F7">
        <w:t xml:space="preserve">, </w:t>
      </w:r>
      <w:r w:rsidRPr="000E59F7">
        <w:rPr>
          <w:rStyle w:val="StyleUnderline"/>
        </w:rPr>
        <w:t xml:space="preserve">meaning that it could </w:t>
      </w:r>
      <w:r w:rsidRPr="000917EF">
        <w:rPr>
          <w:rStyle w:val="StyleUnderline"/>
        </w:rPr>
        <w:t>lead to</w:t>
      </w:r>
      <w:r w:rsidRPr="000E59F7">
        <w:rPr>
          <w:rStyle w:val="StyleUnderline"/>
        </w:rPr>
        <w:t xml:space="preserve"> the </w:t>
      </w:r>
      <w:r w:rsidRPr="000E59F7">
        <w:rPr>
          <w:rStyle w:val="Emphasis"/>
        </w:rPr>
        <w:t>extinction of the human race</w:t>
      </w:r>
      <w:r w:rsidRPr="000E59F7">
        <w:t xml:space="preserve">. It can also be argued that climate change is just one of many existential risks facing humanity. The next chapter, Chapter 3, takes an in-depth look at a comprehensive set of such risks. The important points here are that </w:t>
      </w:r>
      <w:r w:rsidRPr="000E59F7">
        <w:rPr>
          <w:rStyle w:val="StyleUnderline"/>
        </w:rPr>
        <w:t xml:space="preserve">existential risks like </w:t>
      </w:r>
      <w:r w:rsidRPr="00973358">
        <w:rPr>
          <w:rStyle w:val="StyleUnderline"/>
          <w:highlight w:val="cyan"/>
        </w:rPr>
        <w:t>climate change</w:t>
      </w:r>
      <w:r w:rsidRPr="000E59F7">
        <w:rPr>
          <w:rStyle w:val="StyleUnderline"/>
        </w:rPr>
        <w:t xml:space="preserve"> </w:t>
      </w:r>
      <w:r w:rsidRPr="000E59F7">
        <w:rPr>
          <w:rStyle w:val="Emphasis"/>
        </w:rPr>
        <w:t>ought not be ignored</w:t>
      </w:r>
      <w:r>
        <w:t xml:space="preserve"> a</w:t>
      </w:r>
      <w:r w:rsidRPr="000E59F7">
        <w:rPr>
          <w:rStyle w:val="StyleUnderline"/>
        </w:rPr>
        <w:t xml:space="preserve">nd that those seemingly being caused by humanity </w:t>
      </w:r>
      <w:r w:rsidRPr="000E59F7">
        <w:rPr>
          <w:rStyle w:val="Emphasis"/>
        </w:rPr>
        <w:t>need to be dealt with much sooner than later</w:t>
      </w:r>
      <w:r>
        <w:t xml:space="preserve">. </w:t>
      </w:r>
      <w:r w:rsidRPr="000E59F7">
        <w:rPr>
          <w:rStyle w:val="StyleUnderline"/>
        </w:rPr>
        <w:t xml:space="preserve">One can anticipate that this sanguinity </w:t>
      </w:r>
      <w:r w:rsidRPr="00973358">
        <w:rPr>
          <w:rStyle w:val="StyleUnderline"/>
          <w:highlight w:val="cyan"/>
        </w:rPr>
        <w:t>could result in</w:t>
      </w:r>
      <w:r w:rsidRPr="000E59F7">
        <w:rPr>
          <w:rStyle w:val="StyleUnderline"/>
        </w:rPr>
        <w:t xml:space="preserve"> </w:t>
      </w:r>
      <w:r w:rsidRPr="000E59F7">
        <w:rPr>
          <w:rStyle w:val="Emphasis"/>
        </w:rPr>
        <w:t xml:space="preserve">globally catastrophic </w:t>
      </w:r>
      <w:r w:rsidRPr="00973358">
        <w:rPr>
          <w:rStyle w:val="Emphasis"/>
          <w:highlight w:val="cyan"/>
        </w:rPr>
        <w:t>collapse</w:t>
      </w:r>
      <w:r w:rsidRPr="00973358">
        <w:rPr>
          <w:highlight w:val="cyan"/>
        </w:rPr>
        <w:t xml:space="preserve"> </w:t>
      </w:r>
      <w:r w:rsidRPr="00973358">
        <w:rPr>
          <w:rStyle w:val="StyleUnderline"/>
          <w:highlight w:val="cyan"/>
        </w:rPr>
        <w:t>of</w:t>
      </w:r>
      <w:r w:rsidRPr="000E59F7">
        <w:rPr>
          <w:rStyle w:val="StyleUnderline"/>
        </w:rPr>
        <w:t xml:space="preserve"> our </w:t>
      </w:r>
      <w:r w:rsidRPr="00973358">
        <w:rPr>
          <w:rStyle w:val="Emphasis"/>
          <w:highlight w:val="cyan"/>
        </w:rPr>
        <w:t>technological infrastructure</w:t>
      </w:r>
      <w:r>
        <w:t xml:space="preserve">, </w:t>
      </w:r>
      <w:r w:rsidRPr="000E59F7">
        <w:rPr>
          <w:rStyle w:val="StyleUnderline"/>
        </w:rPr>
        <w:t xml:space="preserve">our </w:t>
      </w:r>
      <w:r w:rsidRPr="00973358">
        <w:rPr>
          <w:rStyle w:val="Emphasis"/>
          <w:highlight w:val="cyan"/>
        </w:rPr>
        <w:t>economies</w:t>
      </w:r>
      <w:r w:rsidRPr="00973358">
        <w:rPr>
          <w:highlight w:val="cyan"/>
        </w:rPr>
        <w:t xml:space="preserve">, </w:t>
      </w:r>
      <w:r w:rsidRPr="00973358">
        <w:rPr>
          <w:rStyle w:val="StyleUnderline"/>
          <w:highlight w:val="cyan"/>
        </w:rPr>
        <w:t>and</w:t>
      </w:r>
      <w:r w:rsidRPr="000E59F7">
        <w:rPr>
          <w:rStyle w:val="StyleUnderline"/>
        </w:rPr>
        <w:t xml:space="preserve"> even in </w:t>
      </w:r>
      <w:r w:rsidRPr="00973358">
        <w:rPr>
          <w:rStyle w:val="StyleUnderline"/>
          <w:highlight w:val="cyan"/>
        </w:rPr>
        <w:t xml:space="preserve">the </w:t>
      </w:r>
      <w:r w:rsidRPr="00973358">
        <w:rPr>
          <w:rStyle w:val="Emphasis"/>
          <w:highlight w:val="cyan"/>
        </w:rPr>
        <w:t>world’s population</w:t>
      </w:r>
      <w:r>
        <w:t>.14</w:t>
      </w:r>
    </w:p>
    <w:p w14:paraId="62623903" w14:textId="77777777" w:rsidR="004B5594" w:rsidRPr="008671D4" w:rsidRDefault="004B5594" w:rsidP="004B5594">
      <w:pPr>
        <w:ind w:left="720"/>
      </w:pPr>
      <w:r>
        <w:t xml:space="preserve">Take-Home Point #4: </w:t>
      </w:r>
      <w:r w:rsidRPr="00973358">
        <w:rPr>
          <w:rStyle w:val="Emphasis"/>
          <w:highlight w:val="cyan"/>
        </w:rPr>
        <w:t>Reducing existential risks</w:t>
      </w:r>
      <w:r w:rsidRPr="00973358">
        <w:rPr>
          <w:highlight w:val="cyan"/>
        </w:rPr>
        <w:t xml:space="preserve"> </w:t>
      </w:r>
      <w:r w:rsidRPr="00973358">
        <w:rPr>
          <w:rStyle w:val="StyleUnderline"/>
          <w:highlight w:val="cyan"/>
        </w:rPr>
        <w:t>is</w:t>
      </w:r>
      <w:r w:rsidRPr="000E59F7">
        <w:rPr>
          <w:rStyle w:val="StyleUnderline"/>
        </w:rPr>
        <w:t xml:space="preserve"> an </w:t>
      </w:r>
      <w:r w:rsidRPr="00973358">
        <w:rPr>
          <w:rStyle w:val="StyleUnderline"/>
          <w:highlight w:val="cyan"/>
        </w:rPr>
        <w:t>essential component of</w:t>
      </w:r>
      <w:r w:rsidRPr="000E59F7">
        <w:rPr>
          <w:rStyle w:val="StyleUnderline"/>
        </w:rPr>
        <w:t xml:space="preserve"> long</w:t>
      </w:r>
      <w:r w:rsidRPr="000E59F7">
        <w:rPr>
          <w:rStyle w:val="Emphasis"/>
        </w:rPr>
        <w:t xml:space="preserve">-term </w:t>
      </w:r>
      <w:r w:rsidRPr="00973358">
        <w:rPr>
          <w:rStyle w:val="Emphasis"/>
          <w:highlight w:val="cyan"/>
        </w:rPr>
        <w:t>sustainability thinking</w:t>
      </w:r>
      <w:r>
        <w:t xml:space="preserve">. </w:t>
      </w:r>
      <w:r w:rsidRPr="00973358">
        <w:rPr>
          <w:rStyle w:val="StyleUnderline"/>
          <w:highlight w:val="cyan"/>
        </w:rPr>
        <w:t xml:space="preserve">We can </w:t>
      </w:r>
      <w:r w:rsidRPr="00973358">
        <w:rPr>
          <w:rStyle w:val="Emphasis"/>
          <w:highlight w:val="cyan"/>
        </w:rPr>
        <w:t>anticipate</w:t>
      </w:r>
      <w:r w:rsidRPr="000E59F7">
        <w:rPr>
          <w:rStyle w:val="StyleUnderline"/>
        </w:rPr>
        <w:t xml:space="preserve"> our world being in the</w:t>
      </w:r>
      <w:r>
        <w:t xml:space="preserve"> </w:t>
      </w:r>
      <w:r w:rsidRPr="000E59F7">
        <w:rPr>
          <w:rStyle w:val="Emphasis"/>
        </w:rPr>
        <w:t xml:space="preserve">throes of </w:t>
      </w:r>
      <w:r w:rsidRPr="000917EF">
        <w:rPr>
          <w:rStyle w:val="Emphasis"/>
        </w:rPr>
        <w:t>catastrophic climate change</w:t>
      </w:r>
      <w:r>
        <w:t xml:space="preserve">, maybe even </w:t>
      </w:r>
      <w:r w:rsidRPr="000E59F7">
        <w:rPr>
          <w:rStyle w:val="StyleUnderline"/>
        </w:rPr>
        <w:t>at an</w:t>
      </w:r>
      <w:r>
        <w:t xml:space="preserve"> </w:t>
      </w:r>
      <w:r w:rsidRPr="000917EF">
        <w:rPr>
          <w:rStyle w:val="Emphasis"/>
        </w:rPr>
        <w:t xml:space="preserve">unacceptably </w:t>
      </w:r>
      <w:r w:rsidRPr="00973358">
        <w:rPr>
          <w:rStyle w:val="Emphasis"/>
          <w:highlight w:val="cyan"/>
        </w:rPr>
        <w:t>high risk of human extinction</w:t>
      </w:r>
      <w:r>
        <w:t xml:space="preserve">, </w:t>
      </w:r>
      <w:r w:rsidRPr="000E59F7">
        <w:rPr>
          <w:rStyle w:val="StyleUnderline"/>
        </w:rPr>
        <w:t xml:space="preserve">if </w:t>
      </w:r>
      <w:r w:rsidRPr="00973358">
        <w:rPr>
          <w:rStyle w:val="StyleUnderline"/>
          <w:highlight w:val="cyan"/>
        </w:rPr>
        <w:t>by the year 2100</w:t>
      </w:r>
      <w:r w:rsidRPr="000E59F7">
        <w:rPr>
          <w:rStyle w:val="StyleUnderline"/>
        </w:rPr>
        <w:t xml:space="preserve"> we have not </w:t>
      </w:r>
      <w:r w:rsidRPr="000E59F7">
        <w:rPr>
          <w:rStyle w:val="Emphasis"/>
        </w:rPr>
        <w:t>completely solved our GHG emissions problem</w:t>
      </w:r>
      <w:r>
        <w:t>.</w:t>
      </w:r>
    </w:p>
    <w:p w14:paraId="6D32067F" w14:textId="77777777" w:rsidR="004B5594" w:rsidRDefault="004B5594" w:rsidP="004B5594"/>
    <w:p w14:paraId="3330313F" w14:textId="77777777" w:rsidR="004B5594" w:rsidRDefault="004B5594" w:rsidP="004B5594">
      <w:pPr>
        <w:pStyle w:val="Heading4"/>
      </w:pPr>
      <w:r>
        <w:t xml:space="preserve">Waiving IP protections sends a signal that </w:t>
      </w:r>
      <w:r>
        <w:rPr>
          <w:u w:val="single"/>
        </w:rPr>
        <w:t>encourages China</w:t>
      </w:r>
      <w:r>
        <w:t xml:space="preserve"> to </w:t>
      </w:r>
      <w:r>
        <w:rPr>
          <w:u w:val="single"/>
        </w:rPr>
        <w:t>further erode U.S. IP</w:t>
      </w:r>
      <w:r>
        <w:t xml:space="preserve">---makes sustaining competitiveness </w:t>
      </w:r>
      <w:r>
        <w:rPr>
          <w:u w:val="single"/>
        </w:rPr>
        <w:t>impossible</w:t>
      </w:r>
      <w:r>
        <w:t>.</w:t>
      </w:r>
    </w:p>
    <w:p w14:paraId="5ADE0225" w14:textId="77777777" w:rsidR="004B5594" w:rsidRDefault="004B5594" w:rsidP="004B5594">
      <w:r w:rsidRPr="00D0362B">
        <w:rPr>
          <w:rStyle w:val="Style13ptBold"/>
        </w:rPr>
        <w:t>Staudt 21</w:t>
      </w:r>
      <w:r>
        <w:t xml:space="preserve"> – C</w:t>
      </w:r>
      <w:r w:rsidRPr="00D0362B">
        <w:t>urrent President of the Intellectual Property Owners Association</w:t>
      </w:r>
      <w:r>
        <w:t xml:space="preserve">, </w:t>
      </w:r>
      <w:r w:rsidRPr="00D0362B">
        <w:t>an international trade association representing members that own, or are interested in, intellectual property (IP) rights</w:t>
      </w:r>
    </w:p>
    <w:p w14:paraId="1205317E" w14:textId="77777777" w:rsidR="004B5594" w:rsidRPr="00D0362B" w:rsidRDefault="004B5594" w:rsidP="004B5594">
      <w:r>
        <w:t>Daniel J. Staudt, “</w:t>
      </w:r>
      <w:r w:rsidRPr="00D0362B">
        <w:t>Waiving IP Rights: The Wrong Path to the Right Goals</w:t>
      </w:r>
      <w:r>
        <w:t xml:space="preserve">,” IP Watchdog, June 2021, </w:t>
      </w:r>
      <w:r w:rsidRPr="00D0362B">
        <w:t>https://www.ipwatchdog.com/2021/06/15/waiving-ip-rights-the-wrong-path-to-the-right-goals/id=134546/</w:t>
      </w:r>
    </w:p>
    <w:p w14:paraId="6C485F66" w14:textId="77777777" w:rsidR="004B5594" w:rsidRDefault="004B5594" w:rsidP="004B5594">
      <w:r w:rsidRPr="00973358">
        <w:rPr>
          <w:rStyle w:val="Emphasis"/>
          <w:highlight w:val="cyan"/>
        </w:rPr>
        <w:t>Waiving i</w:t>
      </w:r>
      <w:r w:rsidRPr="00D0362B">
        <w:rPr>
          <w:rStyle w:val="Emphasis"/>
        </w:rPr>
        <w:t>ntellectua</w:t>
      </w:r>
      <w:r w:rsidRPr="00632FE0">
        <w:rPr>
          <w:rStyle w:val="Emphasis"/>
        </w:rPr>
        <w:t>l</w:t>
      </w:r>
      <w:r w:rsidRPr="00D0362B">
        <w:rPr>
          <w:rStyle w:val="Emphasis"/>
        </w:rPr>
        <w:t xml:space="preserve"> </w:t>
      </w:r>
      <w:r w:rsidRPr="00973358">
        <w:rPr>
          <w:rStyle w:val="Emphasis"/>
          <w:highlight w:val="cyan"/>
        </w:rPr>
        <w:t>p</w:t>
      </w:r>
      <w:r w:rsidRPr="00D0362B">
        <w:rPr>
          <w:rStyle w:val="Emphasis"/>
        </w:rPr>
        <w:t>roperty</w:t>
      </w:r>
      <w:r>
        <w:t xml:space="preserve"> (IP) </w:t>
      </w:r>
      <w:r w:rsidRPr="00973358">
        <w:rPr>
          <w:rStyle w:val="Emphasis"/>
          <w:highlight w:val="cyan"/>
        </w:rPr>
        <w:t>protections</w:t>
      </w:r>
      <w:r>
        <w:t xml:space="preserve"> for COVID-19 vaccines </w:t>
      </w:r>
      <w:r w:rsidRPr="00973358">
        <w:rPr>
          <w:rStyle w:val="StyleUnderline"/>
          <w:highlight w:val="cyan"/>
        </w:rPr>
        <w:t>will</w:t>
      </w:r>
      <w:r w:rsidRPr="00D0362B">
        <w:rPr>
          <w:rStyle w:val="StyleUnderline"/>
        </w:rPr>
        <w:t xml:space="preserve"> </w:t>
      </w:r>
      <w:r w:rsidRPr="00632FE0">
        <w:rPr>
          <w:rStyle w:val="Emphasis"/>
        </w:rPr>
        <w:t>hinder</w:t>
      </w:r>
      <w:r w:rsidRPr="00D0362B">
        <w:rPr>
          <w:rStyle w:val="StyleUnderline"/>
        </w:rPr>
        <w:t xml:space="preserve"> </w:t>
      </w:r>
      <w:r w:rsidRPr="00D0362B">
        <w:t>rather than further</w:t>
      </w:r>
      <w:r>
        <w:t xml:space="preserve"> three meritorious objectives of the current U.S. Presidential Administration: ending the pandemic as soon as possible</w:t>
      </w:r>
      <w:r w:rsidRPr="00973358">
        <w:rPr>
          <w:highlight w:val="cyan"/>
        </w:rPr>
        <w:t xml:space="preserve">, </w:t>
      </w:r>
      <w:r w:rsidRPr="00973358">
        <w:rPr>
          <w:rStyle w:val="Emphasis"/>
          <w:highlight w:val="cyan"/>
        </w:rPr>
        <w:t>level</w:t>
      </w:r>
      <w:r w:rsidRPr="00632FE0">
        <w:rPr>
          <w:rStyle w:val="Emphasis"/>
        </w:rPr>
        <w:t>i</w:t>
      </w:r>
      <w:r w:rsidRPr="00D0362B">
        <w:rPr>
          <w:rStyle w:val="Emphasis"/>
        </w:rPr>
        <w:t xml:space="preserve">ng </w:t>
      </w:r>
      <w:r w:rsidRPr="00973358">
        <w:rPr>
          <w:rStyle w:val="Emphasis"/>
          <w:highlight w:val="cyan"/>
        </w:rPr>
        <w:t>the</w:t>
      </w:r>
      <w:r w:rsidRPr="00D0362B">
        <w:rPr>
          <w:rStyle w:val="Emphasis"/>
        </w:rPr>
        <w:t xml:space="preserve"> IP </w:t>
      </w:r>
      <w:r w:rsidRPr="00973358">
        <w:rPr>
          <w:rStyle w:val="Emphasis"/>
          <w:highlight w:val="cyan"/>
        </w:rPr>
        <w:t>playing field with China</w:t>
      </w:r>
      <w:r>
        <w:t xml:space="preserve">, and pursuing a worker-centric trade policy. Ensuring equitable, widespread, and successful distribution of vaccines across the globe to meet the challenges of COVID-19, </w:t>
      </w:r>
      <w:r w:rsidRPr="00D0362B">
        <w:rPr>
          <w:rStyle w:val="Emphasis"/>
        </w:rPr>
        <w:t>ending</w:t>
      </w:r>
      <w:r w:rsidRPr="00D0362B">
        <w:rPr>
          <w:rStyle w:val="StyleUnderline"/>
        </w:rPr>
        <w:t xml:space="preserve"> the </w:t>
      </w:r>
      <w:r w:rsidRPr="00D0362B">
        <w:rPr>
          <w:rStyle w:val="Emphasis"/>
        </w:rPr>
        <w:t>erosion of U.S. IP</w:t>
      </w:r>
      <w:r w:rsidRPr="00D0362B">
        <w:rPr>
          <w:rStyle w:val="StyleUnderline"/>
        </w:rPr>
        <w:t xml:space="preserve"> at the hands of </w:t>
      </w:r>
      <w:r w:rsidRPr="00D0362B">
        <w:rPr>
          <w:rStyle w:val="Emphasis"/>
        </w:rPr>
        <w:t>China</w:t>
      </w:r>
      <w:r>
        <w:t xml:space="preserve">, and putting Americans back to work </w:t>
      </w:r>
      <w:r w:rsidRPr="00D0362B">
        <w:rPr>
          <w:rStyle w:val="StyleUnderline"/>
        </w:rPr>
        <w:t>are goals that most of us in the U.S. share</w:t>
      </w:r>
      <w:r>
        <w:t xml:space="preserve">. </w:t>
      </w:r>
      <w:r w:rsidRPr="00D0362B">
        <w:rPr>
          <w:rStyle w:val="StyleUnderline"/>
        </w:rPr>
        <w:t>An examination of the facts</w:t>
      </w:r>
      <w:r>
        <w:t xml:space="preserve">, </w:t>
      </w:r>
      <w:r w:rsidRPr="00D0362B">
        <w:rPr>
          <w:rStyle w:val="StyleUnderline"/>
        </w:rPr>
        <w:t>however</w:t>
      </w:r>
      <w:r>
        <w:t xml:space="preserve">, </w:t>
      </w:r>
      <w:r w:rsidRPr="00D0362B">
        <w:rPr>
          <w:rStyle w:val="StyleUnderline"/>
        </w:rPr>
        <w:t xml:space="preserve">demonstrates that </w:t>
      </w:r>
      <w:r w:rsidRPr="00D0362B">
        <w:rPr>
          <w:rStyle w:val="Emphasis"/>
        </w:rPr>
        <w:t>waiving IP rights</w:t>
      </w:r>
      <w:r>
        <w:t xml:space="preserve"> in the name of COVID-19 relief </w:t>
      </w:r>
      <w:r w:rsidRPr="00D0362B">
        <w:rPr>
          <w:rStyle w:val="StyleUnderline"/>
        </w:rPr>
        <w:t>undermines</w:t>
      </w:r>
      <w:r>
        <w:t xml:space="preserve"> each of </w:t>
      </w:r>
      <w:r w:rsidRPr="00D0362B">
        <w:rPr>
          <w:rStyle w:val="StyleUnderline"/>
        </w:rPr>
        <w:t>these</w:t>
      </w:r>
      <w:r>
        <w:t xml:space="preserve"> three U.S. government </w:t>
      </w:r>
      <w:r w:rsidRPr="00D0362B">
        <w:rPr>
          <w:rStyle w:val="StyleUnderline"/>
        </w:rPr>
        <w:t>goals</w:t>
      </w:r>
      <w:r>
        <w:t>.</w:t>
      </w:r>
    </w:p>
    <w:p w14:paraId="2F80C7D6" w14:textId="77777777" w:rsidR="004B5594" w:rsidRPr="00D0362B" w:rsidRDefault="004B5594" w:rsidP="004B5594">
      <w:pPr>
        <w:rPr>
          <w:sz w:val="10"/>
          <w:szCs w:val="10"/>
        </w:rPr>
      </w:pPr>
      <w:r w:rsidRPr="00D0362B">
        <w:rPr>
          <w:sz w:val="10"/>
          <w:szCs w:val="10"/>
        </w:rPr>
        <w:t>Waiver Would Hurt, Not Help</w:t>
      </w:r>
    </w:p>
    <w:p w14:paraId="7A7F3946" w14:textId="77777777" w:rsidR="004B5594" w:rsidRPr="00D0362B" w:rsidRDefault="004B5594" w:rsidP="004B5594">
      <w:pPr>
        <w:rPr>
          <w:sz w:val="10"/>
          <w:szCs w:val="10"/>
        </w:rPr>
      </w:pPr>
      <w:r w:rsidRPr="00D0362B">
        <w:rPr>
          <w:sz w:val="10"/>
          <w:szCs w:val="10"/>
        </w:rPr>
        <w:t>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there are many examples of innovator companies from a wide array of industries who have partnered and shared IP to create testing,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Should an IP waiver be implemented, however, there would not be a stable framework in place to provide confidence to innovators that they can take the necessary risks associated with their inventions and creations as we continue to combat COVID-19. In fact, a waiver would have an immediate chilling effect on continued research and collaborations that are needed, for example, to overcome new variants of the virus, create vaccines for special populations, and develop new tools to help defeat the pandemic and for future vaccine development for other infectious deceases.</w:t>
      </w:r>
    </w:p>
    <w:p w14:paraId="7DC53F24" w14:textId="77777777" w:rsidR="004B5594" w:rsidRDefault="004B5594" w:rsidP="004B5594">
      <w:r>
        <w:t>Waiver Would Be a Windfall for U.S. Competitors</w:t>
      </w:r>
    </w:p>
    <w:p w14:paraId="13144D14" w14:textId="77777777" w:rsidR="004B5594" w:rsidRDefault="004B5594" w:rsidP="004B5594">
      <w:r w:rsidRPr="00D0362B">
        <w:rPr>
          <w:rStyle w:val="StyleUnderline"/>
        </w:rPr>
        <w:t>A</w:t>
      </w:r>
      <w:r>
        <w:t xml:space="preserve"> second </w:t>
      </w:r>
      <w:r w:rsidRPr="00D0362B">
        <w:rPr>
          <w:rStyle w:val="Emphasis"/>
        </w:rPr>
        <w:t>stated goal</w:t>
      </w:r>
      <w:r>
        <w:t xml:space="preserve"> </w:t>
      </w:r>
      <w:r w:rsidRPr="00D0362B">
        <w:rPr>
          <w:rStyle w:val="StyleUnderline"/>
        </w:rPr>
        <w:t>of the Administration</w:t>
      </w:r>
      <w:r>
        <w:t xml:space="preserve"> </w:t>
      </w:r>
      <w:r w:rsidRPr="00D0362B">
        <w:rPr>
          <w:rStyle w:val="StyleUnderline"/>
        </w:rPr>
        <w:t xml:space="preserve">is </w:t>
      </w:r>
      <w:r w:rsidRPr="00973358">
        <w:rPr>
          <w:rStyle w:val="StyleUnderline"/>
          <w:highlight w:val="cyan"/>
        </w:rPr>
        <w:t xml:space="preserve">to </w:t>
      </w:r>
      <w:r w:rsidRPr="00973358">
        <w:rPr>
          <w:rStyle w:val="Emphasis"/>
          <w:highlight w:val="cyan"/>
        </w:rPr>
        <w:t>become more competitive</w:t>
      </w:r>
      <w:r w:rsidRPr="00973358">
        <w:rPr>
          <w:highlight w:val="cyan"/>
        </w:rPr>
        <w:t xml:space="preserve"> </w:t>
      </w:r>
      <w:r w:rsidRPr="00973358">
        <w:rPr>
          <w:rStyle w:val="StyleUnderline"/>
          <w:highlight w:val="cyan"/>
        </w:rPr>
        <w:t>with</w:t>
      </w:r>
      <w:r w:rsidRPr="00D0362B">
        <w:rPr>
          <w:rStyle w:val="StyleUnderline"/>
        </w:rPr>
        <w:t xml:space="preserve"> countries such as </w:t>
      </w:r>
      <w:r w:rsidRPr="00973358">
        <w:rPr>
          <w:rStyle w:val="Emphasis"/>
          <w:highlight w:val="cyan"/>
        </w:rPr>
        <w:t>China</w:t>
      </w:r>
      <w:r>
        <w:t xml:space="preserve">. To that end, the Senate just passed legislation totaling well over $200 billion that’s designed to strengthen U.S. competitiveness against China. However, </w:t>
      </w:r>
      <w:r w:rsidRPr="00D0362B">
        <w:rPr>
          <w:rStyle w:val="StyleUnderline"/>
        </w:rPr>
        <w:t>to achieve that goal</w:t>
      </w:r>
      <w:r>
        <w:t xml:space="preserve">, </w:t>
      </w:r>
      <w:r w:rsidRPr="00973358">
        <w:rPr>
          <w:rStyle w:val="StyleUnderline"/>
          <w:highlight w:val="cyan"/>
        </w:rPr>
        <w:t>the U</w:t>
      </w:r>
      <w:r w:rsidRPr="00D0362B">
        <w:rPr>
          <w:rStyle w:val="StyleUnderline"/>
        </w:rPr>
        <w:t xml:space="preserve">nited </w:t>
      </w:r>
      <w:r w:rsidRPr="00973358">
        <w:rPr>
          <w:rStyle w:val="StyleUnderline"/>
          <w:highlight w:val="cyan"/>
        </w:rPr>
        <w:t>S</w:t>
      </w:r>
      <w:r w:rsidRPr="00632FE0">
        <w:rPr>
          <w:rStyle w:val="StyleUnderline"/>
        </w:rPr>
        <w:t>tates</w:t>
      </w:r>
      <w:r w:rsidRPr="00D0362B">
        <w:rPr>
          <w:rStyle w:val="StyleUnderline"/>
        </w:rPr>
        <w:t xml:space="preserve"> </w:t>
      </w:r>
      <w:r w:rsidRPr="00973358">
        <w:rPr>
          <w:rStyle w:val="StyleUnderline"/>
          <w:highlight w:val="cyan"/>
        </w:rPr>
        <w:t>needs to</w:t>
      </w:r>
      <w:r w:rsidRPr="00D0362B">
        <w:rPr>
          <w:rStyle w:val="StyleUnderline"/>
        </w:rPr>
        <w:t xml:space="preserve"> </w:t>
      </w:r>
      <w:r w:rsidRPr="00973358">
        <w:rPr>
          <w:rStyle w:val="Emphasis"/>
          <w:highlight w:val="cyan"/>
        </w:rPr>
        <w:t>protect</w:t>
      </w:r>
      <w:r w:rsidRPr="00D0362B">
        <w:rPr>
          <w:rStyle w:val="Emphasis"/>
        </w:rPr>
        <w:t xml:space="preserve"> our </w:t>
      </w:r>
      <w:r w:rsidRPr="00973358">
        <w:rPr>
          <w:rStyle w:val="Emphasis"/>
          <w:highlight w:val="cyan"/>
        </w:rPr>
        <w:t>IP against forced tech-transfer</w:t>
      </w:r>
      <w:r>
        <w:t xml:space="preserve"> </w:t>
      </w:r>
      <w:r w:rsidRPr="00D0362B">
        <w:rPr>
          <w:rStyle w:val="StyleUnderline"/>
        </w:rPr>
        <w:t>from foreign governments</w:t>
      </w:r>
      <w:r>
        <w:t xml:space="preserve">, </w:t>
      </w:r>
      <w:r w:rsidRPr="00D0362B">
        <w:rPr>
          <w:rStyle w:val="StyleUnderline"/>
        </w:rPr>
        <w:t>not give it away</w:t>
      </w:r>
      <w:r w:rsidRPr="00632FE0">
        <w:t xml:space="preserve">. </w:t>
      </w:r>
      <w:r w:rsidRPr="00632FE0">
        <w:rPr>
          <w:rStyle w:val="StyleUnderline"/>
        </w:rPr>
        <w:t xml:space="preserve">Providing a </w:t>
      </w:r>
      <w:r w:rsidRPr="00632FE0">
        <w:rPr>
          <w:rStyle w:val="Emphasis"/>
        </w:rPr>
        <w:t>windfall to U.S. competitors</w:t>
      </w:r>
      <w:r w:rsidRPr="00632FE0">
        <w:t xml:space="preserve"> </w:t>
      </w:r>
      <w:r w:rsidRPr="00632FE0">
        <w:rPr>
          <w:rStyle w:val="StyleUnderline"/>
        </w:rPr>
        <w:t>at the same time</w:t>
      </w:r>
      <w:r w:rsidRPr="00D0362B">
        <w:rPr>
          <w:rStyle w:val="StyleUnderline"/>
        </w:rPr>
        <w:t xml:space="preserve"> we are purportedly trying</w:t>
      </w:r>
      <w:r>
        <w:t xml:space="preserve"> </w:t>
      </w:r>
      <w:r w:rsidRPr="00D0362B">
        <w:rPr>
          <w:rStyle w:val="StyleUnderline"/>
        </w:rPr>
        <w:t xml:space="preserve">to </w:t>
      </w:r>
      <w:r w:rsidRPr="00D0362B">
        <w:rPr>
          <w:rStyle w:val="Emphasis"/>
        </w:rPr>
        <w:t>level the playing field</w:t>
      </w:r>
      <w:r>
        <w:t xml:space="preserve"> </w:t>
      </w:r>
      <w:r w:rsidRPr="00D0362B">
        <w:rPr>
          <w:rStyle w:val="StyleUnderline"/>
        </w:rPr>
        <w:t xml:space="preserve">with regards to IP not only </w:t>
      </w:r>
      <w:r w:rsidRPr="00D0362B">
        <w:rPr>
          <w:rStyle w:val="Emphasis"/>
        </w:rPr>
        <w:t>makes a farce</w:t>
      </w:r>
      <w:r>
        <w:t xml:space="preserve"> </w:t>
      </w:r>
      <w:r w:rsidRPr="00D0362B">
        <w:rPr>
          <w:rStyle w:val="StyleUnderline"/>
        </w:rPr>
        <w:t>out of U.S. attempts to</w:t>
      </w:r>
      <w:r>
        <w:t xml:space="preserve"> “</w:t>
      </w:r>
      <w:r w:rsidRPr="00D0362B">
        <w:rPr>
          <w:rStyle w:val="Emphasis"/>
        </w:rPr>
        <w:t>get tough</w:t>
      </w:r>
      <w:r>
        <w:t xml:space="preserve">,” </w:t>
      </w:r>
      <w:r w:rsidRPr="00D0362B">
        <w:rPr>
          <w:rStyle w:val="StyleUnderline"/>
        </w:rPr>
        <w:t xml:space="preserve">but </w:t>
      </w:r>
      <w:r w:rsidRPr="00973358">
        <w:rPr>
          <w:rStyle w:val="StyleUnderline"/>
          <w:highlight w:val="cyan"/>
        </w:rPr>
        <w:t>it</w:t>
      </w:r>
      <w:r w:rsidRPr="00D0362B">
        <w:rPr>
          <w:rStyle w:val="StyleUnderline"/>
        </w:rPr>
        <w:t xml:space="preserve"> also </w:t>
      </w:r>
      <w:r w:rsidRPr="00973358">
        <w:rPr>
          <w:rStyle w:val="Emphasis"/>
          <w:highlight w:val="cyan"/>
        </w:rPr>
        <w:t>sends a dangerous</w:t>
      </w:r>
      <w:r w:rsidRPr="00D0362B">
        <w:rPr>
          <w:rStyle w:val="Emphasis"/>
        </w:rPr>
        <w:t xml:space="preserve"> </w:t>
      </w:r>
      <w:r w:rsidRPr="00973358">
        <w:rPr>
          <w:rStyle w:val="Emphasis"/>
          <w:highlight w:val="cyan"/>
        </w:rPr>
        <w:t>message</w:t>
      </w:r>
      <w:r>
        <w:t xml:space="preserve"> – </w:t>
      </w:r>
      <w:r w:rsidRPr="00973358">
        <w:rPr>
          <w:rStyle w:val="StyleUnderline"/>
          <w:highlight w:val="cyan"/>
        </w:rPr>
        <w:t>that the U</w:t>
      </w:r>
      <w:r w:rsidRPr="00D0362B">
        <w:rPr>
          <w:rStyle w:val="StyleUnderline"/>
        </w:rPr>
        <w:t xml:space="preserve">nited </w:t>
      </w:r>
      <w:r w:rsidRPr="00973358">
        <w:rPr>
          <w:rStyle w:val="StyleUnderline"/>
          <w:highlight w:val="cyan"/>
        </w:rPr>
        <w:t>S</w:t>
      </w:r>
      <w:r w:rsidRPr="00D0362B">
        <w:rPr>
          <w:rStyle w:val="StyleUnderline"/>
        </w:rPr>
        <w:t xml:space="preserve">tates </w:t>
      </w:r>
      <w:r w:rsidRPr="00973358">
        <w:rPr>
          <w:rStyle w:val="StyleUnderline"/>
          <w:highlight w:val="cyan"/>
        </w:rPr>
        <w:t xml:space="preserve">is </w:t>
      </w:r>
      <w:r w:rsidRPr="00973358">
        <w:rPr>
          <w:rStyle w:val="Emphasis"/>
          <w:highlight w:val="cyan"/>
        </w:rPr>
        <w:t>willing to cave to global pressure</w:t>
      </w:r>
      <w:r w:rsidRPr="00973358">
        <w:rPr>
          <w:highlight w:val="cyan"/>
        </w:rPr>
        <w:t xml:space="preserve"> </w:t>
      </w:r>
      <w:r w:rsidRPr="00973358">
        <w:rPr>
          <w:rStyle w:val="StyleUnderline"/>
          <w:highlight w:val="cyan"/>
        </w:rPr>
        <w:t xml:space="preserve">and </w:t>
      </w:r>
      <w:r w:rsidRPr="00973358">
        <w:rPr>
          <w:rStyle w:val="Emphasis"/>
          <w:highlight w:val="cyan"/>
        </w:rPr>
        <w:t>waive</w:t>
      </w:r>
      <w:r>
        <w:t xml:space="preserve"> Word Trade Organization </w:t>
      </w:r>
      <w:r w:rsidRPr="00973358">
        <w:rPr>
          <w:rStyle w:val="Emphasis"/>
          <w:highlight w:val="cyan"/>
        </w:rPr>
        <w:t>IP commitments</w:t>
      </w:r>
      <w:r>
        <w:t xml:space="preserve">, even if the efficacy of the waiver is not supported by the facts. Unfortunately, </w:t>
      </w:r>
      <w:r w:rsidRPr="00D0362B">
        <w:rPr>
          <w:rStyle w:val="StyleUnderline"/>
        </w:rPr>
        <w:t>we have no reason to think that will be the last of the calls to waive such commitments</w:t>
      </w:r>
      <w:r>
        <w:t>.</w:t>
      </w:r>
    </w:p>
    <w:p w14:paraId="0CDDBBA1" w14:textId="77777777" w:rsidR="004B5594" w:rsidRDefault="004B5594" w:rsidP="004B5594">
      <w:pPr>
        <w:pStyle w:val="Heading4"/>
      </w:pPr>
      <w:r>
        <w:t>Short-term competition key to prevent U.S.-China war.</w:t>
      </w:r>
    </w:p>
    <w:p w14:paraId="3173CE48" w14:textId="77777777" w:rsidR="004B5594" w:rsidRDefault="004B5594" w:rsidP="004B5594">
      <w:r w:rsidRPr="001E6146">
        <w:rPr>
          <w:rStyle w:val="Style13ptBold"/>
        </w:rPr>
        <w:t>Beckley &amp; Brands 20</w:t>
      </w:r>
      <w:r>
        <w:t xml:space="preserve"> – </w:t>
      </w:r>
      <w:r w:rsidRPr="001E6146">
        <w:t xml:space="preserve">Associate Professor of Political Science at Tufts University and </w:t>
      </w:r>
      <w:proofErr w:type="spellStart"/>
      <w:r w:rsidRPr="001E6146">
        <w:t>Jeane</w:t>
      </w:r>
      <w:proofErr w:type="spellEnd"/>
      <w:r w:rsidRPr="001E6146">
        <w:t xml:space="preserve"> Kirkpatrick Visiting Scholar at the American Enterprise Institute</w:t>
      </w:r>
      <w:r>
        <w:t>;</w:t>
      </w:r>
      <w:r w:rsidRPr="001E6146">
        <w:t xml:space="preserve"> Henry A. Kissinger Distinguished Professor of Global Affairs at the Johns Hopkins University School of Advanced International Studies and a Resident Scholar at the American Enterprise Institute</w:t>
      </w:r>
    </w:p>
    <w:p w14:paraId="42BD5BE0" w14:textId="77777777" w:rsidR="004B5594" w:rsidRPr="001E6146" w:rsidRDefault="004B5594" w:rsidP="004B5594">
      <w:r>
        <w:t xml:space="preserve">Michael Beckley, Hal Brands, “Competition With China Could Be Short and Sharp: The Risk of War Is Greatest in the Next Decade,” Foreign Affairs, December 2020, </w:t>
      </w:r>
      <w:r w:rsidRPr="001E6146">
        <w:t>https://www.foreignaffairs.com/articles/united-states/2020-12-17/competition-china-could-be-short-and-sharp</w:t>
      </w:r>
    </w:p>
    <w:p w14:paraId="757A714B" w14:textId="77777777" w:rsidR="004B5594" w:rsidRDefault="004B5594" w:rsidP="004B5594">
      <w:r w:rsidRPr="001466ED">
        <w:t xml:space="preserve">The good news for the United States is that </w:t>
      </w:r>
      <w:r w:rsidRPr="00973358">
        <w:rPr>
          <w:rStyle w:val="StyleUnderline"/>
          <w:highlight w:val="cyan"/>
        </w:rPr>
        <w:t xml:space="preserve">over the </w:t>
      </w:r>
      <w:r w:rsidRPr="00973358">
        <w:rPr>
          <w:rStyle w:val="Emphasis"/>
          <w:highlight w:val="cyan"/>
        </w:rPr>
        <w:t>long term</w:t>
      </w:r>
      <w:r w:rsidRPr="00973358">
        <w:rPr>
          <w:highlight w:val="cyan"/>
        </w:rPr>
        <w:t xml:space="preserve">, </w:t>
      </w:r>
      <w:r w:rsidRPr="00973358">
        <w:rPr>
          <w:rStyle w:val="StyleUnderline"/>
          <w:highlight w:val="cyan"/>
        </w:rPr>
        <w:t xml:space="preserve">competition with China </w:t>
      </w:r>
      <w:r w:rsidRPr="00632FE0">
        <w:rPr>
          <w:rStyle w:val="StyleUnderline"/>
        </w:rPr>
        <w:t xml:space="preserve">may </w:t>
      </w:r>
      <w:r w:rsidRPr="00973358">
        <w:rPr>
          <w:rStyle w:val="Emphasis"/>
          <w:highlight w:val="cyan"/>
        </w:rPr>
        <w:t>prove</w:t>
      </w:r>
      <w:r w:rsidRPr="001466ED">
        <w:rPr>
          <w:rStyle w:val="Emphasis"/>
        </w:rPr>
        <w:t xml:space="preserve"> more </w:t>
      </w:r>
      <w:r w:rsidRPr="00973358">
        <w:rPr>
          <w:rStyle w:val="Emphasis"/>
          <w:highlight w:val="cyan"/>
        </w:rPr>
        <w:t>manageable</w:t>
      </w:r>
      <w:r w:rsidRPr="001466ED">
        <w:t xml:space="preserve"> </w:t>
      </w:r>
      <w:r w:rsidRPr="001466ED">
        <w:rPr>
          <w:rStyle w:val="StyleUnderline"/>
        </w:rPr>
        <w:t>than many pessimists believe</w:t>
      </w:r>
      <w:r w:rsidRPr="001466ED">
        <w:t xml:space="preserve">. Americans may one day look back on China the way they now view the Soviet Union—as a dangerous rival whose evident strengths concealed stagnation and vulnerability. </w:t>
      </w:r>
      <w:r w:rsidRPr="001466ED">
        <w:rPr>
          <w:rStyle w:val="StyleUnderline"/>
        </w:rPr>
        <w:t xml:space="preserve">The bad news is that </w:t>
      </w:r>
      <w:r w:rsidRPr="00973358">
        <w:rPr>
          <w:rStyle w:val="StyleUnderline"/>
          <w:highlight w:val="cyan"/>
        </w:rPr>
        <w:t xml:space="preserve">over the </w:t>
      </w:r>
      <w:r w:rsidRPr="00973358">
        <w:rPr>
          <w:rStyle w:val="Emphasis"/>
          <w:highlight w:val="cyan"/>
        </w:rPr>
        <w:t>next five to ten years</w:t>
      </w:r>
      <w:r w:rsidRPr="001466ED">
        <w:t xml:space="preserve">, </w:t>
      </w:r>
      <w:r w:rsidRPr="00973358">
        <w:rPr>
          <w:rStyle w:val="StyleUnderline"/>
          <w:highlight w:val="cyan"/>
        </w:rPr>
        <w:t>the</w:t>
      </w:r>
      <w:r w:rsidRPr="001466ED">
        <w:rPr>
          <w:rStyle w:val="StyleUnderline"/>
        </w:rPr>
        <w:t xml:space="preserve"> pace of Sino-American </w:t>
      </w:r>
      <w:r w:rsidRPr="00973358">
        <w:rPr>
          <w:rStyle w:val="StyleUnderline"/>
          <w:highlight w:val="cyan"/>
        </w:rPr>
        <w:t xml:space="preserve">rivalry will be </w:t>
      </w:r>
      <w:r w:rsidRPr="00973358">
        <w:rPr>
          <w:rStyle w:val="Emphasis"/>
          <w:highlight w:val="cyan"/>
        </w:rPr>
        <w:t>torrid</w:t>
      </w:r>
      <w:r w:rsidRPr="00973358">
        <w:rPr>
          <w:highlight w:val="cyan"/>
        </w:rPr>
        <w:t xml:space="preserve">, </w:t>
      </w:r>
      <w:r w:rsidRPr="00973358">
        <w:rPr>
          <w:rStyle w:val="StyleUnderline"/>
          <w:highlight w:val="cyan"/>
        </w:rPr>
        <w:t xml:space="preserve">and the </w:t>
      </w:r>
      <w:r w:rsidRPr="00973358">
        <w:rPr>
          <w:rStyle w:val="Emphasis"/>
          <w:highlight w:val="cyan"/>
        </w:rPr>
        <w:t>prospect of war</w:t>
      </w:r>
      <w:r w:rsidRPr="001466ED">
        <w:rPr>
          <w:rStyle w:val="Emphasis"/>
        </w:rPr>
        <w:t xml:space="preserve"> frighteningly </w:t>
      </w:r>
      <w:r w:rsidRPr="00973358">
        <w:rPr>
          <w:rStyle w:val="Emphasis"/>
          <w:highlight w:val="cyan"/>
        </w:rPr>
        <w:t>real</w:t>
      </w:r>
      <w:r w:rsidRPr="001466ED">
        <w:t xml:space="preserve">, </w:t>
      </w:r>
      <w:r w:rsidRPr="001466ED">
        <w:rPr>
          <w:rStyle w:val="StyleUnderline"/>
        </w:rPr>
        <w:t xml:space="preserve">as Beijing becomes </w:t>
      </w:r>
      <w:r w:rsidRPr="001466ED">
        <w:rPr>
          <w:rStyle w:val="Emphasis"/>
        </w:rPr>
        <w:t>tempted</w:t>
      </w:r>
      <w:r w:rsidRPr="001466ED">
        <w:t xml:space="preserve"> </w:t>
      </w:r>
      <w:r w:rsidRPr="001466ED">
        <w:rPr>
          <w:rStyle w:val="StyleUnderline"/>
        </w:rPr>
        <w:t xml:space="preserve">to </w:t>
      </w:r>
      <w:r w:rsidRPr="001466ED">
        <w:rPr>
          <w:rStyle w:val="Emphasis"/>
        </w:rPr>
        <w:t>lunge for geopolitical gain</w:t>
      </w:r>
      <w:r w:rsidRPr="001466ED">
        <w:t xml:space="preserve">. </w:t>
      </w:r>
      <w:r w:rsidRPr="001466ED">
        <w:rPr>
          <w:rStyle w:val="StyleUnderline"/>
        </w:rPr>
        <w:t>The United States</w:t>
      </w:r>
      <w:r w:rsidRPr="001466ED">
        <w:t xml:space="preserve"> </w:t>
      </w:r>
      <w:r w:rsidRPr="001466ED">
        <w:rPr>
          <w:rStyle w:val="StyleUnderline"/>
        </w:rPr>
        <w:t>still needs a long-term strategy</w:t>
      </w:r>
      <w:r w:rsidRPr="001466ED">
        <w:t xml:space="preserve"> </w:t>
      </w:r>
      <w:r w:rsidRPr="001466ED">
        <w:rPr>
          <w:rStyle w:val="StyleUnderline"/>
        </w:rPr>
        <w:t>for protracted</w:t>
      </w:r>
      <w:r w:rsidRPr="001466ED">
        <w:t xml:space="preserve"> competition. </w:t>
      </w:r>
      <w:r w:rsidRPr="001466ED">
        <w:rPr>
          <w:rStyle w:val="StyleUnderline"/>
        </w:rPr>
        <w:t xml:space="preserve">But </w:t>
      </w:r>
      <w:r w:rsidRPr="001466ED">
        <w:rPr>
          <w:rStyle w:val="Emphasis"/>
        </w:rPr>
        <w:t>first</w:t>
      </w:r>
      <w:r w:rsidRPr="001466ED">
        <w:rPr>
          <w:rStyle w:val="StyleUnderline"/>
        </w:rPr>
        <w:t xml:space="preserve"> it needs a </w:t>
      </w:r>
      <w:r w:rsidRPr="001466ED">
        <w:rPr>
          <w:rStyle w:val="Emphasis"/>
        </w:rPr>
        <w:t>near-term strategy</w:t>
      </w:r>
      <w:r w:rsidRPr="001466ED">
        <w:t xml:space="preserve"> </w:t>
      </w:r>
      <w:r w:rsidRPr="001466ED">
        <w:rPr>
          <w:rStyle w:val="StyleUnderline"/>
        </w:rPr>
        <w:t xml:space="preserve">for </w:t>
      </w:r>
      <w:r w:rsidRPr="001466ED">
        <w:rPr>
          <w:rStyle w:val="Emphasis"/>
        </w:rPr>
        <w:t>navigating the danger zone</w:t>
      </w:r>
      <w:r w:rsidRPr="001466ED">
        <w:t>.</w:t>
      </w:r>
    </w:p>
    <w:p w14:paraId="7559510A" w14:textId="77777777" w:rsidR="004B5594" w:rsidRDefault="004B5594" w:rsidP="004B5594">
      <w:r>
        <w:t>RED FLAGS</w:t>
      </w:r>
    </w:p>
    <w:p w14:paraId="7E86E424" w14:textId="77777777" w:rsidR="004B5594" w:rsidRDefault="004B5594" w:rsidP="004B5594">
      <w:r>
        <w:t xml:space="preserve">Much debate on Washington’s China policy focuses on the dangers China will pose as a peer competitor later this century. Yet </w:t>
      </w:r>
      <w:r w:rsidRPr="00973358">
        <w:rPr>
          <w:rStyle w:val="StyleUnderline"/>
          <w:highlight w:val="cyan"/>
        </w:rPr>
        <w:t>the U</w:t>
      </w:r>
      <w:r w:rsidRPr="001E6146">
        <w:rPr>
          <w:rStyle w:val="StyleUnderline"/>
        </w:rPr>
        <w:t xml:space="preserve">nited </w:t>
      </w:r>
      <w:r w:rsidRPr="00973358">
        <w:rPr>
          <w:rStyle w:val="StyleUnderline"/>
          <w:highlight w:val="cyan"/>
        </w:rPr>
        <w:t>S</w:t>
      </w:r>
      <w:r w:rsidRPr="001E6146">
        <w:rPr>
          <w:rStyle w:val="StyleUnderline"/>
        </w:rPr>
        <w:t>tates</w:t>
      </w:r>
      <w:r>
        <w:t xml:space="preserve"> actually </w:t>
      </w:r>
      <w:r w:rsidRPr="00973358">
        <w:rPr>
          <w:rStyle w:val="StyleUnderline"/>
          <w:highlight w:val="cyan"/>
        </w:rPr>
        <w:t>faces a</w:t>
      </w:r>
      <w:r>
        <w:t xml:space="preserve"> more pressing and </w:t>
      </w:r>
      <w:r w:rsidRPr="00973358">
        <w:rPr>
          <w:rStyle w:val="StyleUnderline"/>
          <w:highlight w:val="cyan"/>
        </w:rPr>
        <w:t>volatile threat</w:t>
      </w:r>
      <w:r w:rsidRPr="00973358">
        <w:rPr>
          <w:highlight w:val="cyan"/>
        </w:rPr>
        <w:t xml:space="preserve">: </w:t>
      </w:r>
      <w:r w:rsidRPr="00973358">
        <w:rPr>
          <w:rStyle w:val="StyleUnderline"/>
          <w:highlight w:val="cyan"/>
        </w:rPr>
        <w:t xml:space="preserve">an already </w:t>
      </w:r>
      <w:r w:rsidRPr="00973358">
        <w:rPr>
          <w:rStyle w:val="Emphasis"/>
          <w:highlight w:val="cyan"/>
        </w:rPr>
        <w:t>powerful but insecure China</w:t>
      </w:r>
      <w:r>
        <w:t xml:space="preserve"> </w:t>
      </w:r>
      <w:r w:rsidRPr="001E6146">
        <w:rPr>
          <w:rStyle w:val="StyleUnderline"/>
        </w:rPr>
        <w:t xml:space="preserve">beset by slowing growth </w:t>
      </w:r>
      <w:r w:rsidRPr="00973358">
        <w:rPr>
          <w:rStyle w:val="StyleUnderline"/>
          <w:highlight w:val="cyan"/>
        </w:rPr>
        <w:t xml:space="preserve">and </w:t>
      </w:r>
      <w:r w:rsidRPr="00973358">
        <w:rPr>
          <w:rStyle w:val="Emphasis"/>
          <w:highlight w:val="cyan"/>
        </w:rPr>
        <w:t>intensifying hostility</w:t>
      </w:r>
      <w:r w:rsidRPr="00973358">
        <w:rPr>
          <w:rStyle w:val="StyleUnderline"/>
          <w:highlight w:val="cyan"/>
        </w:rPr>
        <w:t xml:space="preserve"> abroad</w:t>
      </w:r>
      <w:r>
        <w:t xml:space="preserve">.  </w:t>
      </w:r>
    </w:p>
    <w:p w14:paraId="17EB2E7E" w14:textId="77777777" w:rsidR="004B5594" w:rsidRDefault="004B5594" w:rsidP="004B5594">
      <w:r w:rsidRPr="001E6146">
        <w:rPr>
          <w:rStyle w:val="StyleUnderline"/>
        </w:rPr>
        <w:t>China has the</w:t>
      </w:r>
      <w:r>
        <w:t xml:space="preserve"> money and </w:t>
      </w:r>
      <w:r w:rsidRPr="001E6146">
        <w:rPr>
          <w:rStyle w:val="StyleUnderline"/>
        </w:rPr>
        <w:t xml:space="preserve">muscle to challenge the United States in </w:t>
      </w:r>
      <w:r w:rsidRPr="001E6146">
        <w:rPr>
          <w:rStyle w:val="Emphasis"/>
        </w:rPr>
        <w:t>key areas</w:t>
      </w:r>
      <w:r>
        <w:t xml:space="preserve">. Thanks to decades of rapid growth, China boasts the world’s largest economy (measured by purchasing power parity), trade surplus, financial reserves, navy by number of ships, and conventional missile force. </w:t>
      </w:r>
      <w:r w:rsidRPr="001E6146">
        <w:rPr>
          <w:rStyle w:val="StyleUnderline"/>
        </w:rPr>
        <w:t>Chinese investments span the globe</w:t>
      </w:r>
      <w:r>
        <w:t xml:space="preserve">, </w:t>
      </w:r>
      <w:r w:rsidRPr="001E6146">
        <w:rPr>
          <w:rStyle w:val="StyleUnderline"/>
        </w:rPr>
        <w:t xml:space="preserve">and Beijing is </w:t>
      </w:r>
      <w:r w:rsidRPr="001E6146">
        <w:rPr>
          <w:rStyle w:val="Emphasis"/>
        </w:rPr>
        <w:t>pushing for primacy</w:t>
      </w:r>
      <w:r w:rsidRPr="001E6146">
        <w:rPr>
          <w:rStyle w:val="StyleUnderline"/>
        </w:rPr>
        <w:t xml:space="preserve"> in such </w:t>
      </w:r>
      <w:r w:rsidRPr="001E6146">
        <w:rPr>
          <w:rStyle w:val="Emphasis"/>
        </w:rPr>
        <w:t>strategic technologies</w:t>
      </w:r>
      <w:r>
        <w:t xml:space="preserve"> as 5G telecommunications and artificial intelligence (AI). Add in four years of disarray in the U.S.-led world order under President Donald Trump, and it is hardly surprising that Beijing is testing the status quo from the South China Sea to the border with India.</w:t>
      </w:r>
    </w:p>
    <w:p w14:paraId="34636387" w14:textId="77777777" w:rsidR="004B5594" w:rsidRPr="001E6146" w:rsidRDefault="004B5594" w:rsidP="004B5594">
      <w:pPr>
        <w:rPr>
          <w:sz w:val="10"/>
          <w:szCs w:val="10"/>
        </w:rPr>
      </w:pPr>
      <w:r w:rsidRPr="001E6146">
        <w:rPr>
          <w:sz w:val="10"/>
          <w:szCs w:val="10"/>
        </w:rPr>
        <w:t>Yet China’s window of opportunity may be closing fast. Since 2007, China’s annual economic growth rate has dropped by more than half, and productivity has declined by ten percent. Meanwhile, debt has ballooned eightfold and is on pace to total 335 percent of GDP by the end of 2020. China has little hope of reversing these trends, because it will lose 200 million working-age adults and gain 300 million senior citizens over the next 30 years. And as economic growth falls, the dangers of social and political unrest rise. Chinese leaders know this: President Xi Jinping has given multiple speeches warning about the possibility of a Soviet-style collapse, and Chinese elites are moving their money and children abroad.</w:t>
      </w:r>
    </w:p>
    <w:p w14:paraId="63EDFE05" w14:textId="77777777" w:rsidR="004B5594" w:rsidRPr="001E6146" w:rsidRDefault="004B5594" w:rsidP="004B5594">
      <w:pPr>
        <w:rPr>
          <w:sz w:val="10"/>
          <w:szCs w:val="10"/>
        </w:rPr>
      </w:pPr>
      <w:r w:rsidRPr="001E6146">
        <w:rPr>
          <w:sz w:val="10"/>
          <w:szCs w:val="10"/>
        </w:rPr>
        <w:t>Meanwhile, global anti-China sentiment has soared to levels not seen since the 1989 Tiananmen Square massacre. Nearly a dozen countries have suspended or canceled participation in Belt and Road Initiative (BRI) projects. Another 16 countries, including eight of the world’s ten largest economies, have banned or severely restricted use of Huawei products in their 5G networks.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On multiple fronts, China is facing the blowback created by its own behavior.</w:t>
      </w:r>
    </w:p>
    <w:p w14:paraId="3C36E6B3" w14:textId="77777777" w:rsidR="004B5594" w:rsidRDefault="004B5594" w:rsidP="004B5594">
      <w:r>
        <w:t>HISTORY RHYMES</w:t>
      </w:r>
    </w:p>
    <w:p w14:paraId="213D358C" w14:textId="77777777" w:rsidR="004B5594" w:rsidRDefault="004B5594" w:rsidP="004B5594">
      <w:r>
        <w:t xml:space="preserve">Many people assume that rising revisionists pose the greatest danger to international security. But historically, </w:t>
      </w:r>
      <w:r w:rsidRPr="001E6146">
        <w:rPr>
          <w:rStyle w:val="StyleUnderline"/>
        </w:rPr>
        <w:t xml:space="preserve">the </w:t>
      </w:r>
      <w:r w:rsidRPr="001E6146">
        <w:rPr>
          <w:rStyle w:val="Emphasis"/>
        </w:rPr>
        <w:t>most desperate dashes</w:t>
      </w:r>
      <w:r>
        <w:t xml:space="preserve"> </w:t>
      </w:r>
      <w:r w:rsidRPr="001E6146">
        <w:rPr>
          <w:rStyle w:val="StyleUnderline"/>
        </w:rPr>
        <w:t xml:space="preserve">have come from powers that had been on the ascent but </w:t>
      </w:r>
      <w:r w:rsidRPr="001E6146">
        <w:rPr>
          <w:rStyle w:val="Emphasis"/>
        </w:rPr>
        <w:t>grew worried</w:t>
      </w:r>
      <w:r w:rsidRPr="001E6146">
        <w:rPr>
          <w:rStyle w:val="StyleUnderline"/>
        </w:rPr>
        <w:t xml:space="preserve"> that their </w:t>
      </w:r>
      <w:r w:rsidRPr="001E6146">
        <w:rPr>
          <w:rStyle w:val="Emphasis"/>
        </w:rPr>
        <w:t>time was running short</w:t>
      </w:r>
      <w:r>
        <w:t>.</w:t>
      </w:r>
    </w:p>
    <w:p w14:paraId="443C1181" w14:textId="77777777" w:rsidR="004B5594" w:rsidRPr="001E6146" w:rsidRDefault="004B5594" w:rsidP="004B5594">
      <w:pPr>
        <w:rPr>
          <w:sz w:val="10"/>
          <w:szCs w:val="10"/>
        </w:rPr>
      </w:pPr>
      <w:r w:rsidRPr="001E6146">
        <w:rPr>
          <w:sz w:val="10"/>
          <w:szCs w:val="10"/>
        </w:rPr>
        <w:t>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w:t>
      </w:r>
    </w:p>
    <w:p w14:paraId="4F784CF1" w14:textId="77777777" w:rsidR="004B5594" w:rsidRPr="001E6146" w:rsidRDefault="004B5594" w:rsidP="004B5594">
      <w:pPr>
        <w:rPr>
          <w:sz w:val="10"/>
          <w:szCs w:val="10"/>
        </w:rPr>
      </w:pPr>
      <w:r w:rsidRPr="001E6146">
        <w:rPr>
          <w:sz w:val="10"/>
          <w:szCs w:val="10"/>
        </w:rPr>
        <w:t xml:space="preserve">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p>
    <w:p w14:paraId="552C938A" w14:textId="77777777" w:rsidR="004B5594" w:rsidRDefault="004B5594" w:rsidP="004B5594">
      <w:r w:rsidRPr="001E6146">
        <w:rPr>
          <w:rStyle w:val="StyleUnderline"/>
        </w:rPr>
        <w:t xml:space="preserve">Given that </w:t>
      </w:r>
      <w:r w:rsidRPr="00973358">
        <w:rPr>
          <w:rStyle w:val="StyleUnderline"/>
          <w:highlight w:val="cyan"/>
        </w:rPr>
        <w:t>China is</w:t>
      </w:r>
      <w:r w:rsidRPr="001E6146">
        <w:rPr>
          <w:rStyle w:val="StyleUnderline"/>
        </w:rPr>
        <w:t xml:space="preserve"> </w:t>
      </w:r>
      <w:r w:rsidRPr="001E6146">
        <w:rPr>
          <w:rStyle w:val="Emphasis"/>
        </w:rPr>
        <w:t xml:space="preserve">currently </w:t>
      </w:r>
      <w:r w:rsidRPr="00973358">
        <w:rPr>
          <w:rStyle w:val="Emphasis"/>
          <w:highlight w:val="cyan"/>
        </w:rPr>
        <w:t>facing</w:t>
      </w:r>
      <w:r>
        <w:t xml:space="preserve"> </w:t>
      </w:r>
      <w:r w:rsidRPr="001E6146">
        <w:rPr>
          <w:rStyle w:val="StyleUnderline"/>
        </w:rPr>
        <w:t xml:space="preserve">both </w:t>
      </w:r>
      <w:r w:rsidRPr="00973358">
        <w:rPr>
          <w:rStyle w:val="StyleUnderline"/>
          <w:highlight w:val="cyan"/>
        </w:rPr>
        <w:t xml:space="preserve">a </w:t>
      </w:r>
      <w:r w:rsidRPr="00973358">
        <w:rPr>
          <w:rStyle w:val="Emphasis"/>
          <w:highlight w:val="cyan"/>
        </w:rPr>
        <w:t>grim economic forecast</w:t>
      </w:r>
      <w:r w:rsidRPr="00973358">
        <w:rPr>
          <w:highlight w:val="cyan"/>
        </w:rPr>
        <w:t xml:space="preserve"> </w:t>
      </w:r>
      <w:r w:rsidRPr="00973358">
        <w:rPr>
          <w:rStyle w:val="StyleUnderline"/>
          <w:highlight w:val="cyan"/>
        </w:rPr>
        <w:t xml:space="preserve">and a </w:t>
      </w:r>
      <w:r w:rsidRPr="00973358">
        <w:rPr>
          <w:rStyle w:val="Emphasis"/>
          <w:highlight w:val="cyan"/>
        </w:rPr>
        <w:t>tightening strategic encirclement</w:t>
      </w:r>
      <w:r>
        <w:t xml:space="preserve">, </w:t>
      </w:r>
      <w:r w:rsidRPr="00973358">
        <w:rPr>
          <w:rStyle w:val="StyleUnderline"/>
          <w:highlight w:val="cyan"/>
        </w:rPr>
        <w:t>the next few years</w:t>
      </w:r>
      <w:r w:rsidRPr="001E6146">
        <w:rPr>
          <w:rStyle w:val="StyleUnderline"/>
        </w:rPr>
        <w:t xml:space="preserve"> may</w:t>
      </w:r>
      <w:r>
        <w:t xml:space="preserve"> </w:t>
      </w:r>
      <w:r w:rsidRPr="00973358">
        <w:rPr>
          <w:rStyle w:val="Emphasis"/>
          <w:highlight w:val="cyan"/>
        </w:rPr>
        <w:t>prove particularly turbulent</w:t>
      </w:r>
      <w:r w:rsidRPr="00973358">
        <w:rPr>
          <w:highlight w:val="cyan"/>
        </w:rPr>
        <w:t xml:space="preserve">. </w:t>
      </w:r>
      <w:r w:rsidRPr="00973358">
        <w:rPr>
          <w:rStyle w:val="StyleUnderline"/>
          <w:highlight w:val="cyan"/>
        </w:rPr>
        <w:t>The U</w:t>
      </w:r>
      <w:r w:rsidRPr="001E6146">
        <w:rPr>
          <w:rStyle w:val="StyleUnderline"/>
        </w:rPr>
        <w:t xml:space="preserve">nited </w:t>
      </w:r>
      <w:r w:rsidRPr="00973358">
        <w:rPr>
          <w:rStyle w:val="StyleUnderline"/>
          <w:highlight w:val="cyan"/>
        </w:rPr>
        <w:t>S</w:t>
      </w:r>
      <w:r w:rsidRPr="00632FE0">
        <w:rPr>
          <w:rStyle w:val="StyleUnderline"/>
        </w:rPr>
        <w:t>tates</w:t>
      </w:r>
      <w:r>
        <w:t xml:space="preserve"> obviously needs a long-term strategy to compete with China. But it also </w:t>
      </w:r>
      <w:r w:rsidRPr="00973358">
        <w:rPr>
          <w:rStyle w:val="StyleUnderline"/>
          <w:highlight w:val="cyan"/>
        </w:rPr>
        <w:t xml:space="preserve">needs to </w:t>
      </w:r>
      <w:r w:rsidRPr="00973358">
        <w:rPr>
          <w:rStyle w:val="Emphasis"/>
          <w:highlight w:val="cyan"/>
        </w:rPr>
        <w:t>blunt</w:t>
      </w:r>
      <w:r w:rsidRPr="00973358">
        <w:rPr>
          <w:rStyle w:val="StyleUnderline"/>
          <w:highlight w:val="cyan"/>
        </w:rPr>
        <w:t xml:space="preserve"> a</w:t>
      </w:r>
      <w:r w:rsidRPr="001E6146">
        <w:rPr>
          <w:rStyle w:val="StyleUnderline"/>
        </w:rPr>
        <w:t xml:space="preserve"> </w:t>
      </w:r>
      <w:r w:rsidRPr="001E6146">
        <w:rPr>
          <w:rStyle w:val="Emphasis"/>
        </w:rPr>
        <w:t xml:space="preserve">potential </w:t>
      </w:r>
      <w:r w:rsidRPr="00973358">
        <w:rPr>
          <w:rStyle w:val="Emphasis"/>
          <w:highlight w:val="cyan"/>
        </w:rPr>
        <w:t>surge of Chinese</w:t>
      </w:r>
      <w:r w:rsidRPr="001E6146">
        <w:rPr>
          <w:rStyle w:val="Emphasis"/>
        </w:rPr>
        <w:t xml:space="preserve"> </w:t>
      </w:r>
      <w:r w:rsidRPr="00973358">
        <w:rPr>
          <w:rStyle w:val="Emphasis"/>
          <w:highlight w:val="cyan"/>
        </w:rPr>
        <w:t>aggression</w:t>
      </w:r>
      <w:r>
        <w:t xml:space="preserve"> </w:t>
      </w:r>
      <w:r w:rsidRPr="001E6146">
        <w:rPr>
          <w:rStyle w:val="StyleUnderline"/>
        </w:rPr>
        <w:t xml:space="preserve">and </w:t>
      </w:r>
      <w:r w:rsidRPr="001E6146">
        <w:rPr>
          <w:rStyle w:val="Emphasis"/>
        </w:rPr>
        <w:t>expansion</w:t>
      </w:r>
      <w:r>
        <w:t xml:space="preserve"> this decade.</w:t>
      </w:r>
    </w:p>
    <w:p w14:paraId="2A24F4BE" w14:textId="77777777" w:rsidR="004B5594" w:rsidRPr="001E6146" w:rsidRDefault="004B5594" w:rsidP="004B5594">
      <w:pPr>
        <w:rPr>
          <w:sz w:val="10"/>
          <w:szCs w:val="10"/>
        </w:rPr>
      </w:pPr>
      <w:r w:rsidRPr="001E6146">
        <w:rPr>
          <w:sz w:val="10"/>
          <w:szCs w:val="10"/>
        </w:rPr>
        <w:t>The early Cold War offers a useful parallel. At that time, American leaders understood that winning the long-term struggle against the Soviet Union required not losing crucial battles in the short term. The Marshall Plan, unveiled in 1947, was meant to prevent economic collapse in Western Europe, because such a breakdown might allow Moscow to extend its political hegemony over the entire continent. The creation of NATO and rearmament during the Korean War forged a military shield that allowed the West to thrive. Strategic urgency was the prelude to strategic patience: the United States could exploit its lasting economic and political advantages only if it closed off more immediate vulnerabilities.</w:t>
      </w:r>
    </w:p>
    <w:p w14:paraId="66CDEE2B" w14:textId="77777777" w:rsidR="004B5594" w:rsidRDefault="004B5594" w:rsidP="004B5594">
      <w:r w:rsidRPr="001E6146">
        <w:rPr>
          <w:rStyle w:val="StyleUnderline"/>
        </w:rPr>
        <w:t>Today</w:t>
      </w:r>
      <w:r>
        <w:t xml:space="preserve">, </w:t>
      </w:r>
      <w:r w:rsidRPr="00973358">
        <w:rPr>
          <w:rStyle w:val="StyleUnderline"/>
          <w:highlight w:val="cyan"/>
        </w:rPr>
        <w:t>the U</w:t>
      </w:r>
      <w:r w:rsidRPr="001E6146">
        <w:rPr>
          <w:rStyle w:val="StyleUnderline"/>
        </w:rPr>
        <w:t xml:space="preserve">nited </w:t>
      </w:r>
      <w:r w:rsidRPr="00973358">
        <w:rPr>
          <w:rStyle w:val="StyleUnderline"/>
          <w:highlight w:val="cyan"/>
        </w:rPr>
        <w:t>S</w:t>
      </w:r>
      <w:r w:rsidRPr="001E6146">
        <w:rPr>
          <w:rStyle w:val="StyleUnderline"/>
        </w:rPr>
        <w:t>tates</w:t>
      </w:r>
      <w:r>
        <w:t xml:space="preserve"> again </w:t>
      </w:r>
      <w:r w:rsidRPr="00973358">
        <w:rPr>
          <w:rStyle w:val="StyleUnderline"/>
          <w:highlight w:val="cyan"/>
        </w:rPr>
        <w:t>needs a</w:t>
      </w:r>
      <w:r w:rsidRPr="001E6146">
        <w:rPr>
          <w:rStyle w:val="StyleUnderline"/>
        </w:rPr>
        <w:t xml:space="preserve"> </w:t>
      </w:r>
      <w:r w:rsidRPr="001E6146">
        <w:rPr>
          <w:rStyle w:val="Emphasis"/>
        </w:rPr>
        <w:t xml:space="preserve">danger-zone </w:t>
      </w:r>
      <w:r w:rsidRPr="00973358">
        <w:rPr>
          <w:rStyle w:val="Emphasis"/>
          <w:highlight w:val="cyan"/>
        </w:rPr>
        <w:t>strategy</w:t>
      </w:r>
      <w:r>
        <w:t xml:space="preserve">, </w:t>
      </w:r>
      <w:r w:rsidRPr="001E6146">
        <w:rPr>
          <w:rStyle w:val="StyleUnderline"/>
        </w:rPr>
        <w:t xml:space="preserve">which should be </w:t>
      </w:r>
      <w:r w:rsidRPr="00973358">
        <w:rPr>
          <w:rStyle w:val="StyleUnderline"/>
          <w:highlight w:val="cyan"/>
        </w:rPr>
        <w:t>based on</w:t>
      </w:r>
      <w:r>
        <w:t xml:space="preserve"> three principles. First, focus on </w:t>
      </w:r>
      <w:r w:rsidRPr="00973358">
        <w:rPr>
          <w:rStyle w:val="Emphasis"/>
          <w:highlight w:val="cyan"/>
        </w:rPr>
        <w:t>denying China near-term successes</w:t>
      </w:r>
      <w:r w:rsidRPr="00973358">
        <w:rPr>
          <w:highlight w:val="cyan"/>
        </w:rPr>
        <w:t xml:space="preserve"> </w:t>
      </w:r>
      <w:r w:rsidRPr="00973358">
        <w:rPr>
          <w:rStyle w:val="StyleUnderline"/>
          <w:highlight w:val="cyan"/>
        </w:rPr>
        <w:t>that would</w:t>
      </w:r>
      <w:r w:rsidRPr="001E6146">
        <w:rPr>
          <w:rStyle w:val="StyleUnderline"/>
        </w:rPr>
        <w:t xml:space="preserve"> </w:t>
      </w:r>
      <w:r w:rsidRPr="001E6146">
        <w:rPr>
          <w:rStyle w:val="Emphasis"/>
        </w:rPr>
        <w:t xml:space="preserve">radically </w:t>
      </w:r>
      <w:r w:rsidRPr="00973358">
        <w:rPr>
          <w:rStyle w:val="Emphasis"/>
          <w:highlight w:val="cyan"/>
        </w:rPr>
        <w:t>alter</w:t>
      </w:r>
      <w:r w:rsidRPr="00973358">
        <w:rPr>
          <w:rStyle w:val="StyleUnderline"/>
          <w:highlight w:val="cyan"/>
        </w:rPr>
        <w:t xml:space="preserve"> the </w:t>
      </w:r>
      <w:r w:rsidRPr="00973358">
        <w:rPr>
          <w:rStyle w:val="Emphasis"/>
          <w:highlight w:val="cyan"/>
        </w:rPr>
        <w:t>long-term balance of power</w:t>
      </w:r>
      <w:r>
        <w:t xml:space="preserve">. The most pressing dangers are a Chinese conquest of Taiwan and Chinese preeminence in 5G telecommunications networks. Second, rely on tools and partnerships available now or in the near future rather than assets that require years to develop. Third, focus on selectively degrading Chinese power rather than changing Chinese behavior. Seduction and coercion are out; targeted attrition is in. Such an approach entails greater risk. But </w:t>
      </w:r>
      <w:r w:rsidRPr="00973358">
        <w:rPr>
          <w:rStyle w:val="StyleUnderline"/>
          <w:highlight w:val="cyan"/>
        </w:rPr>
        <w:t>the U</w:t>
      </w:r>
      <w:r w:rsidRPr="001E6146">
        <w:rPr>
          <w:rStyle w:val="StyleUnderline"/>
        </w:rPr>
        <w:t xml:space="preserve">nited </w:t>
      </w:r>
      <w:r w:rsidRPr="00973358">
        <w:rPr>
          <w:rStyle w:val="StyleUnderline"/>
          <w:highlight w:val="cyan"/>
        </w:rPr>
        <w:t>S</w:t>
      </w:r>
      <w:r w:rsidRPr="00632FE0">
        <w:rPr>
          <w:rStyle w:val="StyleUnderline"/>
        </w:rPr>
        <w:t>tates</w:t>
      </w:r>
      <w:r w:rsidRPr="001E6146">
        <w:rPr>
          <w:rStyle w:val="StyleUnderline"/>
        </w:rPr>
        <w:t xml:space="preserve"> </w:t>
      </w:r>
      <w:r w:rsidRPr="00973358">
        <w:rPr>
          <w:rStyle w:val="StyleUnderline"/>
          <w:highlight w:val="cyan"/>
        </w:rPr>
        <w:t>must act assertively now</w:t>
      </w:r>
      <w:r w:rsidRPr="001E6146">
        <w:rPr>
          <w:rStyle w:val="StyleUnderline"/>
        </w:rPr>
        <w:t xml:space="preserve"> to </w:t>
      </w:r>
      <w:r w:rsidRPr="001E6146">
        <w:rPr>
          <w:rStyle w:val="Emphasis"/>
        </w:rPr>
        <w:t>prevent</w:t>
      </w:r>
      <w:r w:rsidRPr="001E6146">
        <w:rPr>
          <w:rStyle w:val="StyleUnderline"/>
        </w:rPr>
        <w:t xml:space="preserve"> more </w:t>
      </w:r>
      <w:r w:rsidRPr="001E6146">
        <w:rPr>
          <w:rStyle w:val="Emphasis"/>
        </w:rPr>
        <w:t>destabilizing spirals of hostility</w:t>
      </w:r>
      <w:r>
        <w:t xml:space="preserve"> </w:t>
      </w:r>
      <w:r w:rsidRPr="001E6146">
        <w:rPr>
          <w:rStyle w:val="StyleUnderline"/>
        </w:rPr>
        <w:t>later</w:t>
      </w:r>
      <w:r>
        <w:t>.</w:t>
      </w:r>
    </w:p>
    <w:p w14:paraId="0536DCF6" w14:textId="77777777" w:rsidR="004B5594" w:rsidRDefault="004B5594" w:rsidP="004B5594">
      <w:pPr>
        <w:pStyle w:val="Heading4"/>
      </w:pPr>
      <w:r>
        <w:t>U.S.-China war is likely and goes nuclear.</w:t>
      </w:r>
    </w:p>
    <w:p w14:paraId="24C78E14" w14:textId="77777777" w:rsidR="004B5594" w:rsidRDefault="004B5594" w:rsidP="004B5594">
      <w:proofErr w:type="spellStart"/>
      <w:r w:rsidRPr="00825CB0">
        <w:rPr>
          <w:rStyle w:val="Style13ptBold"/>
        </w:rPr>
        <w:t>Kulacki</w:t>
      </w:r>
      <w:proofErr w:type="spellEnd"/>
      <w:r w:rsidRPr="00825CB0">
        <w:rPr>
          <w:rStyle w:val="Style13ptBold"/>
        </w:rPr>
        <w:t xml:space="preserve"> 16</w:t>
      </w:r>
      <w:r>
        <w:t xml:space="preserve"> – China Project Manager in the UCS Global Security Program</w:t>
      </w:r>
    </w:p>
    <w:p w14:paraId="16A25E66" w14:textId="77777777" w:rsidR="004B5594" w:rsidRPr="00825CB0" w:rsidRDefault="004B5594" w:rsidP="004B5594">
      <w:r>
        <w:t xml:space="preserve">Gregory </w:t>
      </w:r>
      <w:proofErr w:type="spellStart"/>
      <w:r>
        <w:t>Kulacki</w:t>
      </w:r>
      <w:proofErr w:type="spellEnd"/>
      <w:r>
        <w:t xml:space="preserve">, “The Risk of Nuclear War with China: A Troubling Lack of Urgency,” Union of Concerned Scientists, 2016, </w:t>
      </w:r>
      <w:r w:rsidRPr="00825CB0">
        <w:t>https://www.ucsusa.org/sites/default/files/attach/2016/05/Nuclear-War-with-China.pdf</w:t>
      </w:r>
    </w:p>
    <w:p w14:paraId="6E0C2D51" w14:textId="77777777" w:rsidR="004B5594" w:rsidRDefault="004B5594" w:rsidP="004B5594">
      <w:r w:rsidRPr="00825CB0">
        <w:rPr>
          <w:rStyle w:val="StyleUnderline"/>
        </w:rPr>
        <w:t xml:space="preserve">It is </w:t>
      </w:r>
      <w:r w:rsidRPr="00825CB0">
        <w:rPr>
          <w:rStyle w:val="Emphasis"/>
        </w:rPr>
        <w:t>not difficult to imagine</w:t>
      </w:r>
      <w:r>
        <w:t xml:space="preserve"> </w:t>
      </w:r>
      <w:r w:rsidRPr="00825CB0">
        <w:rPr>
          <w:rStyle w:val="StyleUnderline"/>
        </w:rPr>
        <w:t>situations that could</w:t>
      </w:r>
      <w:r>
        <w:t xml:space="preserve"> </w:t>
      </w:r>
      <w:r w:rsidRPr="00825CB0">
        <w:rPr>
          <w:rStyle w:val="Emphasis"/>
        </w:rPr>
        <w:t>trigger</w:t>
      </w:r>
      <w:r>
        <w:t xml:space="preserve"> </w:t>
      </w:r>
      <w:r w:rsidRPr="00825CB0">
        <w:rPr>
          <w:rStyle w:val="StyleUnderline"/>
        </w:rPr>
        <w:t xml:space="preserve">an </w:t>
      </w:r>
      <w:r w:rsidRPr="00825CB0">
        <w:rPr>
          <w:rStyle w:val="Emphasis"/>
        </w:rPr>
        <w:t>inadvertent or accidental nuclear war</w:t>
      </w:r>
      <w:r>
        <w:t xml:space="preserve">. For example, </w:t>
      </w:r>
      <w:r w:rsidRPr="00973358">
        <w:rPr>
          <w:rStyle w:val="StyleUnderline"/>
          <w:highlight w:val="cyan"/>
        </w:rPr>
        <w:t xml:space="preserve">PRC leaders could </w:t>
      </w:r>
      <w:r w:rsidRPr="00973358">
        <w:rPr>
          <w:rStyle w:val="Emphasis"/>
          <w:highlight w:val="cyan"/>
        </w:rPr>
        <w:t>underestimate</w:t>
      </w:r>
      <w:r w:rsidRPr="00973358">
        <w:rPr>
          <w:highlight w:val="cyan"/>
        </w:rPr>
        <w:t xml:space="preserve"> </w:t>
      </w:r>
      <w:r w:rsidRPr="00973358">
        <w:rPr>
          <w:rStyle w:val="StyleUnderline"/>
          <w:highlight w:val="cyan"/>
        </w:rPr>
        <w:t>U.S.</w:t>
      </w:r>
      <w:r w:rsidRPr="00825CB0">
        <w:rPr>
          <w:rStyle w:val="StyleUnderline"/>
        </w:rPr>
        <w:t xml:space="preserve"> </w:t>
      </w:r>
      <w:r w:rsidRPr="00973358">
        <w:rPr>
          <w:rStyle w:val="StyleUnderline"/>
          <w:highlight w:val="cyan"/>
        </w:rPr>
        <w:t xml:space="preserve">willingness to </w:t>
      </w:r>
      <w:r w:rsidRPr="00973358">
        <w:rPr>
          <w:rStyle w:val="Emphasis"/>
          <w:highlight w:val="cyan"/>
        </w:rPr>
        <w:t>use nuclear weapons</w:t>
      </w:r>
      <w:r w:rsidRPr="00825CB0">
        <w:rPr>
          <w:rStyle w:val="StyleUnderline"/>
        </w:rPr>
        <w:t xml:space="preserve"> to stop a conventional war</w:t>
      </w:r>
      <w:r>
        <w:t xml:space="preserve">. </w:t>
      </w:r>
      <w:r w:rsidRPr="00973358">
        <w:rPr>
          <w:rStyle w:val="StyleUnderline"/>
          <w:highlight w:val="cyan"/>
        </w:rPr>
        <w:t xml:space="preserve">U.S. leaders could </w:t>
      </w:r>
      <w:r w:rsidRPr="00973358">
        <w:rPr>
          <w:rStyle w:val="Emphasis"/>
          <w:highlight w:val="cyan"/>
        </w:rPr>
        <w:t>underestimate PRC willingness to retaliate</w:t>
      </w:r>
      <w:r>
        <w:t xml:space="preserve"> </w:t>
      </w:r>
      <w:r w:rsidRPr="00825CB0">
        <w:rPr>
          <w:rStyle w:val="StyleUnderline"/>
        </w:rPr>
        <w:t>after a tailored U.S. nuclear attack</w:t>
      </w:r>
      <w:r>
        <w:t xml:space="preserve">. </w:t>
      </w:r>
      <w:r w:rsidRPr="00825CB0">
        <w:rPr>
          <w:rStyle w:val="StyleUnderline"/>
        </w:rPr>
        <w:t xml:space="preserve">The </w:t>
      </w:r>
      <w:r w:rsidRPr="00973358">
        <w:rPr>
          <w:rStyle w:val="StyleUnderline"/>
          <w:highlight w:val="cyan"/>
        </w:rPr>
        <w:t xml:space="preserve">PRC could launch </w:t>
      </w:r>
      <w:r w:rsidRPr="004866FF">
        <w:rPr>
          <w:rStyle w:val="StyleUnderline"/>
        </w:rPr>
        <w:t xml:space="preserve">a </w:t>
      </w:r>
      <w:r w:rsidRPr="00973358">
        <w:rPr>
          <w:rStyle w:val="Emphasis"/>
          <w:highlight w:val="cyan"/>
        </w:rPr>
        <w:t>retaliatory nuclear attack</w:t>
      </w:r>
      <w:r w:rsidRPr="00973358">
        <w:rPr>
          <w:highlight w:val="cyan"/>
        </w:rPr>
        <w:t xml:space="preserve"> </w:t>
      </w:r>
      <w:r w:rsidRPr="00973358">
        <w:rPr>
          <w:rStyle w:val="StyleUnderline"/>
          <w:highlight w:val="cyan"/>
        </w:rPr>
        <w:t>if the U</w:t>
      </w:r>
      <w:r w:rsidRPr="00825CB0">
        <w:rPr>
          <w:rStyle w:val="StyleUnderline"/>
        </w:rPr>
        <w:t xml:space="preserve">nited </w:t>
      </w:r>
      <w:r w:rsidRPr="00973358">
        <w:rPr>
          <w:rStyle w:val="StyleUnderline"/>
          <w:highlight w:val="cyan"/>
        </w:rPr>
        <w:t>S</w:t>
      </w:r>
      <w:r w:rsidRPr="00825CB0">
        <w:rPr>
          <w:rStyle w:val="StyleUnderline"/>
        </w:rPr>
        <w:t xml:space="preserve">tates </w:t>
      </w:r>
      <w:r w:rsidRPr="00973358">
        <w:rPr>
          <w:rStyle w:val="StyleUnderline"/>
          <w:highlight w:val="cyan"/>
        </w:rPr>
        <w:t xml:space="preserve">were to launch conventional missile strikes that China </w:t>
      </w:r>
      <w:r w:rsidRPr="00632FE0">
        <w:rPr>
          <w:rStyle w:val="Emphasis"/>
        </w:rPr>
        <w:t xml:space="preserve">mistakenly </w:t>
      </w:r>
      <w:r w:rsidRPr="00973358">
        <w:rPr>
          <w:rStyle w:val="Emphasis"/>
          <w:highlight w:val="cyan"/>
        </w:rPr>
        <w:t>believed were nuclear</w:t>
      </w:r>
      <w:r>
        <w:t xml:space="preserve">. </w:t>
      </w:r>
      <w:r w:rsidRPr="00825CB0">
        <w:rPr>
          <w:rStyle w:val="StyleUnderline"/>
        </w:rPr>
        <w:t xml:space="preserve">The United States could make the </w:t>
      </w:r>
      <w:r w:rsidRPr="00825CB0">
        <w:rPr>
          <w:rStyle w:val="Emphasis"/>
        </w:rPr>
        <w:t>same mistake</w:t>
      </w:r>
      <w:r>
        <w:t xml:space="preserve">. </w:t>
      </w:r>
      <w:r w:rsidRPr="00825CB0">
        <w:rPr>
          <w:rStyle w:val="StyleUnderline"/>
        </w:rPr>
        <w:t>Equipment</w:t>
      </w:r>
      <w:r>
        <w:t xml:space="preserve"> in the command and control network of either nation </w:t>
      </w:r>
      <w:r w:rsidRPr="00825CB0">
        <w:rPr>
          <w:rStyle w:val="StyleUnderline"/>
        </w:rPr>
        <w:t xml:space="preserve">could be </w:t>
      </w:r>
      <w:r w:rsidRPr="00825CB0">
        <w:rPr>
          <w:rStyle w:val="Emphasis"/>
        </w:rPr>
        <w:t>destroyed</w:t>
      </w:r>
      <w:r w:rsidRPr="00825CB0">
        <w:rPr>
          <w:rStyle w:val="StyleUnderline"/>
        </w:rPr>
        <w:t xml:space="preserve"> or </w:t>
      </w:r>
      <w:r w:rsidRPr="00825CB0">
        <w:rPr>
          <w:rStyle w:val="Emphasis"/>
        </w:rPr>
        <w:t>malfunction</w:t>
      </w:r>
      <w:r>
        <w:t xml:space="preserve">, </w:t>
      </w:r>
      <w:r w:rsidRPr="00825CB0">
        <w:rPr>
          <w:rStyle w:val="StyleUnderline"/>
        </w:rPr>
        <w:t xml:space="preserve">especially given the interest of both countries in </w:t>
      </w:r>
      <w:r w:rsidRPr="00825CB0">
        <w:rPr>
          <w:rStyle w:val="Emphasis"/>
        </w:rPr>
        <w:t>anti-satellite weapons</w:t>
      </w:r>
      <w:r>
        <w:t xml:space="preserve">. </w:t>
      </w:r>
      <w:r w:rsidRPr="00973358">
        <w:rPr>
          <w:rStyle w:val="StyleUnderline"/>
          <w:highlight w:val="cyan"/>
        </w:rPr>
        <w:t>Decision makers may not have</w:t>
      </w:r>
      <w:r w:rsidRPr="00825CB0">
        <w:rPr>
          <w:rStyle w:val="StyleUnderline"/>
        </w:rPr>
        <w:t xml:space="preserve"> </w:t>
      </w:r>
      <w:r w:rsidRPr="00825CB0">
        <w:rPr>
          <w:rStyle w:val="Emphasis"/>
        </w:rPr>
        <w:t xml:space="preserve">timely </w:t>
      </w:r>
      <w:r w:rsidRPr="00973358">
        <w:rPr>
          <w:rStyle w:val="Emphasis"/>
          <w:highlight w:val="cyan"/>
        </w:rPr>
        <w:t>access</w:t>
      </w:r>
      <w:r w:rsidRPr="00973358">
        <w:rPr>
          <w:rStyle w:val="StyleUnderline"/>
          <w:highlight w:val="cyan"/>
        </w:rPr>
        <w:t xml:space="preserve"> to </w:t>
      </w:r>
      <w:r w:rsidRPr="00973358">
        <w:rPr>
          <w:rStyle w:val="Emphasis"/>
          <w:highlight w:val="cyan"/>
        </w:rPr>
        <w:t>accurate</w:t>
      </w:r>
      <w:r w:rsidRPr="00825CB0">
        <w:rPr>
          <w:rStyle w:val="Emphasis"/>
        </w:rPr>
        <w:t xml:space="preserve"> </w:t>
      </w:r>
      <w:r w:rsidRPr="00973358">
        <w:rPr>
          <w:rStyle w:val="Emphasis"/>
          <w:highlight w:val="cyan"/>
        </w:rPr>
        <w:t>information</w:t>
      </w:r>
      <w:r w:rsidRPr="00973358">
        <w:rPr>
          <w:highlight w:val="cyan"/>
        </w:rPr>
        <w:t xml:space="preserve"> </w:t>
      </w:r>
      <w:r w:rsidRPr="00973358">
        <w:rPr>
          <w:rStyle w:val="StyleUnderline"/>
          <w:highlight w:val="cyan"/>
        </w:rPr>
        <w:t>in</w:t>
      </w:r>
      <w:r w:rsidRPr="004866FF">
        <w:rPr>
          <w:rStyle w:val="StyleUnderline"/>
        </w:rPr>
        <w:t xml:space="preserve"> the fog of </w:t>
      </w:r>
      <w:r w:rsidRPr="00973358">
        <w:rPr>
          <w:rStyle w:val="StyleUnderline"/>
          <w:highlight w:val="cyan"/>
        </w:rPr>
        <w:t>a conflict</w:t>
      </w:r>
      <w:r w:rsidRPr="00973358">
        <w:rPr>
          <w:highlight w:val="cyan"/>
        </w:rPr>
        <w:t>.</w:t>
      </w:r>
    </w:p>
    <w:p w14:paraId="64337A74" w14:textId="77777777" w:rsidR="004B5594" w:rsidRDefault="004B5594" w:rsidP="004B5594">
      <w:r w:rsidRPr="004866FF">
        <w:rPr>
          <w:rStyle w:val="StyleUnderline"/>
        </w:rPr>
        <w:t>A PRC decision to</w:t>
      </w:r>
      <w:r w:rsidRPr="004866FF">
        <w:t xml:space="preserve"> </w:t>
      </w:r>
      <w:r w:rsidRPr="004866FF">
        <w:rPr>
          <w:rStyle w:val="Emphasis"/>
        </w:rPr>
        <w:t>move to launch on warning</w:t>
      </w:r>
      <w:r w:rsidRPr="004866FF">
        <w:t xml:space="preserve"> </w:t>
      </w:r>
      <w:r w:rsidRPr="004866FF">
        <w:rPr>
          <w:rStyle w:val="StyleUnderline"/>
        </w:rPr>
        <w:t xml:space="preserve">would be </w:t>
      </w:r>
      <w:r w:rsidRPr="004866FF">
        <w:rPr>
          <w:rStyle w:val="Emphasis"/>
        </w:rPr>
        <w:t>especially dangerous</w:t>
      </w:r>
      <w:r w:rsidRPr="004866FF">
        <w:t>. The U.S. and</w:t>
      </w:r>
      <w:r>
        <w:t xml:space="preserve"> Soviet/Russian experience with warning systems shows that </w:t>
      </w:r>
      <w:r w:rsidRPr="00973358">
        <w:rPr>
          <w:rStyle w:val="Emphasis"/>
          <w:highlight w:val="cyan"/>
        </w:rPr>
        <w:t>false alarms</w:t>
      </w:r>
      <w:r w:rsidRPr="00825CB0">
        <w:rPr>
          <w:rStyle w:val="StyleUnderline"/>
        </w:rPr>
        <w:t xml:space="preserve"> and unexpected situations </w:t>
      </w:r>
      <w:r w:rsidRPr="00973358">
        <w:rPr>
          <w:rStyle w:val="StyleUnderline"/>
          <w:highlight w:val="cyan"/>
        </w:rPr>
        <w:t xml:space="preserve">occur due to </w:t>
      </w:r>
      <w:r w:rsidRPr="004866FF">
        <w:rPr>
          <w:rStyle w:val="Emphasis"/>
        </w:rPr>
        <w:t>human</w:t>
      </w:r>
      <w:r w:rsidRPr="00825CB0">
        <w:rPr>
          <w:rStyle w:val="StyleUnderline"/>
        </w:rPr>
        <w:t xml:space="preserve"> and </w:t>
      </w:r>
      <w:r w:rsidRPr="00825CB0">
        <w:rPr>
          <w:rStyle w:val="Emphasis"/>
        </w:rPr>
        <w:t xml:space="preserve">technical </w:t>
      </w:r>
      <w:r w:rsidRPr="00973358">
        <w:rPr>
          <w:rStyle w:val="Emphasis"/>
          <w:highlight w:val="cyan"/>
        </w:rPr>
        <w:t>errors</w:t>
      </w:r>
      <w:r>
        <w:t xml:space="preserve">, </w:t>
      </w:r>
      <w:r w:rsidRPr="00825CB0">
        <w:rPr>
          <w:rStyle w:val="StyleUnderline"/>
        </w:rPr>
        <w:t>and they are especially likely early in the deployment and operation of such a system</w:t>
      </w:r>
      <w:r>
        <w:t xml:space="preserve">. </w:t>
      </w:r>
      <w:r w:rsidRPr="00973358">
        <w:rPr>
          <w:rStyle w:val="StyleUnderline"/>
          <w:highlight w:val="cyan"/>
        </w:rPr>
        <w:t xml:space="preserve">Errors of this sort </w:t>
      </w:r>
      <w:r w:rsidRPr="00973358">
        <w:rPr>
          <w:rStyle w:val="Emphasis"/>
          <w:highlight w:val="cyan"/>
        </w:rPr>
        <w:t>increased</w:t>
      </w:r>
      <w:r w:rsidRPr="00973358">
        <w:rPr>
          <w:rStyle w:val="StyleUnderline"/>
          <w:highlight w:val="cyan"/>
        </w:rPr>
        <w:t xml:space="preserve"> the </w:t>
      </w:r>
      <w:r w:rsidRPr="00973358">
        <w:rPr>
          <w:rStyle w:val="Emphasis"/>
          <w:highlight w:val="cyan"/>
        </w:rPr>
        <w:t>risk</w:t>
      </w:r>
      <w:r w:rsidRPr="00973358">
        <w:rPr>
          <w:highlight w:val="cyan"/>
        </w:rPr>
        <w:t xml:space="preserve"> </w:t>
      </w:r>
      <w:r w:rsidRPr="00973358">
        <w:rPr>
          <w:rStyle w:val="StyleUnderline"/>
          <w:highlight w:val="cyan"/>
        </w:rPr>
        <w:t xml:space="preserve">of a </w:t>
      </w:r>
      <w:r w:rsidRPr="00973358">
        <w:rPr>
          <w:rStyle w:val="Emphasis"/>
          <w:highlight w:val="cyan"/>
        </w:rPr>
        <w:t>nuclear exchange</w:t>
      </w:r>
      <w:r>
        <w:t xml:space="preserve"> on multiple occasions for the United States and Russia both during and after the Cold War.</w:t>
      </w:r>
    </w:p>
    <w:p w14:paraId="25EDA210" w14:textId="77777777" w:rsidR="004B5594" w:rsidRPr="00825CB0" w:rsidRDefault="004B5594" w:rsidP="004B5594">
      <w:pPr>
        <w:rPr>
          <w:sz w:val="10"/>
          <w:szCs w:val="10"/>
        </w:rPr>
      </w:pPr>
      <w:r w:rsidRPr="00825CB0">
        <w:rPr>
          <w:sz w:val="10"/>
          <w:szCs w:val="10"/>
        </w:rPr>
        <w:t>No Technical Exit</w:t>
      </w:r>
    </w:p>
    <w:p w14:paraId="286F0533" w14:textId="77777777" w:rsidR="004B5594" w:rsidRPr="00825CB0" w:rsidRDefault="004B5594" w:rsidP="004B5594">
      <w:pPr>
        <w:rPr>
          <w:sz w:val="10"/>
          <w:szCs w:val="10"/>
        </w:rPr>
      </w:pPr>
      <w:r w:rsidRPr="00825CB0">
        <w:rPr>
          <w:sz w:val="10"/>
          <w:szCs w:val="10"/>
        </w:rPr>
        <w:t>As long as both sides remain committed to pursuing technical solutions to their unique strategic problems, they are condemned to continue competing indefinitely. But stalemate is not a stable outcome; rather, it is a perpetual high-wire act. Twenty-four hours a day, 365 days a year, the governments of the United States and China are a few poor decisions away from starting a war that could escalate rapidly and end in a nuclear exchange.</w:t>
      </w:r>
    </w:p>
    <w:p w14:paraId="462730A5" w14:textId="77777777" w:rsidR="004B5594" w:rsidRPr="00825CB0" w:rsidRDefault="004B5594" w:rsidP="004B5594">
      <w:pPr>
        <w:rPr>
          <w:sz w:val="10"/>
          <w:szCs w:val="10"/>
        </w:rPr>
      </w:pPr>
      <w:r w:rsidRPr="00825CB0">
        <w:rPr>
          <w:sz w:val="10"/>
          <w:szCs w:val="10"/>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68820FD7" w14:textId="77777777" w:rsidR="004B5594" w:rsidRPr="00825CB0" w:rsidRDefault="004B5594" w:rsidP="004B5594">
      <w:pPr>
        <w:rPr>
          <w:sz w:val="10"/>
          <w:szCs w:val="10"/>
        </w:rPr>
      </w:pPr>
      <w:r w:rsidRPr="00825CB0">
        <w:rPr>
          <w:sz w:val="10"/>
          <w:szCs w:val="10"/>
        </w:rPr>
        <w:t>The bilateral dialogues on strategic stability aim to manage the military competition, but they do not seek to end it. Although the two governments work very hard at avoiding conflict, they have yet to find a way out of what Graham Allison called their “Thucydides trap”—the risk of conflict between a rising power and an established power invested in the status quo (Allison 2015). Allison’s warning not to minimize the risks of war is sage advice, even if he does not say how the United States and China can escape the trap he describes.</w:t>
      </w:r>
    </w:p>
    <w:p w14:paraId="60A6AC81" w14:textId="77777777" w:rsidR="004B5594" w:rsidRDefault="004B5594" w:rsidP="004B5594">
      <w:r w:rsidRPr="00825CB0">
        <w:rPr>
          <w:rStyle w:val="StyleUnderline"/>
        </w:rPr>
        <w:t>PRC leaders believe it is possible to prosecute a major war without risking a U.S. nuclear attack</w:t>
      </w:r>
      <w:r>
        <w:t xml:space="preserve">. </w:t>
      </w:r>
      <w:r w:rsidRPr="00825CB0">
        <w:rPr>
          <w:rStyle w:val="StyleUnderline"/>
        </w:rPr>
        <w:t>The leaders of the United States believe stopping the PRC from prosecuting such a war may depend</w:t>
      </w:r>
      <w:r>
        <w:t xml:space="preserve">, in certain contingencies, </w:t>
      </w:r>
      <w:r w:rsidRPr="00825CB0">
        <w:rPr>
          <w:rStyle w:val="StyleUnderline"/>
        </w:rPr>
        <w:t>on a credible threat to use nuclear weapons</w:t>
      </w:r>
      <w:r>
        <w:t>—</w:t>
      </w:r>
      <w:r w:rsidRPr="00825CB0">
        <w:rPr>
          <w:rStyle w:val="StyleUnderline"/>
        </w:rPr>
        <w:t>a threat U.S. leaders state they are prepared to execute</w:t>
      </w:r>
      <w:r>
        <w:t xml:space="preserve">. </w:t>
      </w:r>
      <w:r w:rsidRPr="00825CB0">
        <w:rPr>
          <w:rStyle w:val="StyleUnderline"/>
        </w:rPr>
        <w:t xml:space="preserve">These </w:t>
      </w:r>
      <w:r w:rsidRPr="00973358">
        <w:rPr>
          <w:rStyle w:val="Emphasis"/>
          <w:highlight w:val="cyan"/>
        </w:rPr>
        <w:t>mismatched perceptions increase</w:t>
      </w:r>
      <w:r w:rsidRPr="00825CB0">
        <w:rPr>
          <w:rStyle w:val="StyleUnderline"/>
        </w:rPr>
        <w:t xml:space="preserve"> both </w:t>
      </w:r>
      <w:r w:rsidRPr="00973358">
        <w:rPr>
          <w:rStyle w:val="StyleUnderline"/>
          <w:highlight w:val="cyan"/>
        </w:rPr>
        <w:t>the</w:t>
      </w:r>
      <w:r w:rsidRPr="00973358">
        <w:rPr>
          <w:highlight w:val="cyan"/>
        </w:rPr>
        <w:t xml:space="preserve"> </w:t>
      </w:r>
      <w:r w:rsidRPr="00973358">
        <w:rPr>
          <w:rStyle w:val="Emphasis"/>
          <w:highlight w:val="cyan"/>
        </w:rPr>
        <w:t>possibility of war</w:t>
      </w:r>
      <w:r w:rsidRPr="00973358">
        <w:rPr>
          <w:highlight w:val="cyan"/>
        </w:rPr>
        <w:t xml:space="preserve"> </w:t>
      </w:r>
      <w:r w:rsidRPr="00973358">
        <w:rPr>
          <w:rStyle w:val="StyleUnderline"/>
          <w:highlight w:val="cyan"/>
        </w:rPr>
        <w:t xml:space="preserve">and the </w:t>
      </w:r>
      <w:r w:rsidRPr="00973358">
        <w:rPr>
          <w:rStyle w:val="Emphasis"/>
          <w:highlight w:val="cyan"/>
        </w:rPr>
        <w:t>likelihood</w:t>
      </w:r>
      <w:r w:rsidRPr="00973358">
        <w:rPr>
          <w:rStyle w:val="StyleUnderline"/>
          <w:highlight w:val="cyan"/>
        </w:rPr>
        <w:t xml:space="preserve"> it</w:t>
      </w:r>
      <w:r w:rsidRPr="00973358">
        <w:rPr>
          <w:highlight w:val="cyan"/>
        </w:rPr>
        <w:t xml:space="preserve"> </w:t>
      </w:r>
      <w:r w:rsidRPr="00973358">
        <w:rPr>
          <w:rStyle w:val="StyleUnderline"/>
          <w:highlight w:val="cyan"/>
        </w:rPr>
        <w:t xml:space="preserve">will </w:t>
      </w:r>
      <w:r w:rsidRPr="00973358">
        <w:rPr>
          <w:rStyle w:val="Emphasis"/>
          <w:highlight w:val="cyan"/>
        </w:rPr>
        <w:t>result in</w:t>
      </w:r>
      <w:r w:rsidRPr="00973358">
        <w:rPr>
          <w:rStyle w:val="StyleUnderline"/>
          <w:highlight w:val="cyan"/>
        </w:rPr>
        <w:t xml:space="preserve"> the </w:t>
      </w:r>
      <w:r w:rsidRPr="00973358">
        <w:rPr>
          <w:rStyle w:val="Emphasis"/>
          <w:highlight w:val="cyan"/>
        </w:rPr>
        <w:t>use of nuclear weapons</w:t>
      </w:r>
      <w:r>
        <w:t>.</w:t>
      </w:r>
    </w:p>
    <w:p w14:paraId="7534C54D" w14:textId="77777777" w:rsidR="004B5594" w:rsidRPr="00825CB0" w:rsidRDefault="004B5594" w:rsidP="004B5594">
      <w:pPr>
        <w:rPr>
          <w:sz w:val="10"/>
          <w:szCs w:val="10"/>
        </w:rPr>
      </w:pPr>
      <w:r w:rsidRPr="00825CB0">
        <w:rPr>
          <w:sz w:val="10"/>
          <w:szCs w:val="10"/>
        </w:rPr>
        <w:t>Well-informed U.S. officials tend to dismiss the possibility that the United States and the PRC could wander into a nuclear war.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Similarly, PRC military strategists and arms control experts believe that the risk of nuclear war with the United States is not an urgent concern even if that risk may not be zero (Cunningham and Fravel 2015).</w:t>
      </w:r>
    </w:p>
    <w:p w14:paraId="0481FF28" w14:textId="77777777" w:rsidR="004B5594" w:rsidRPr="00825CB0" w:rsidRDefault="004B5594" w:rsidP="004B5594">
      <w:pPr>
        <w:rPr>
          <w:sz w:val="10"/>
          <w:szCs w:val="10"/>
        </w:rPr>
      </w:pPr>
      <w:r w:rsidRPr="00825CB0">
        <w:rPr>
          <w:sz w:val="10"/>
          <w:szCs w:val="10"/>
        </w:rPr>
        <w:t>This lack of urgency is troubling. For example, the United States reportedly told the PRC it would risk military escalation to prevent or stop a proposed PRC island reclamation project in the Scarborough Shoal (Cooper and Douglas 2016). The PRC reportedly responded by committing to move ahead with the project later in 2016 (Chan 2016). This particular contest of wills is part of a steadily increasing number of unresolved diplomatic spats that have escalated to the level of overt military posturing reminiscent of U.S.-Soviet jousting during the Cold War.</w:t>
      </w:r>
    </w:p>
    <w:p w14:paraId="0A264F77" w14:textId="77777777" w:rsidR="004B5594" w:rsidRPr="00290FC3" w:rsidRDefault="004B5594" w:rsidP="004B5594">
      <w:r>
        <w:t xml:space="preserve">The United States and the PRC are decades-old enemies, preparing for war and armed with nuclear weapons. Good faith </w:t>
      </w:r>
      <w:r w:rsidRPr="00825CB0">
        <w:rPr>
          <w:rStyle w:val="StyleUnderline"/>
        </w:rPr>
        <w:t>efforts</w:t>
      </w:r>
      <w:r>
        <w:t xml:space="preserve"> by the leaders of both nations </w:t>
      </w:r>
      <w:r w:rsidRPr="00825CB0">
        <w:rPr>
          <w:rStyle w:val="StyleUnderline"/>
        </w:rPr>
        <w:t>have failed to stop accelerating preparations for war</w:t>
      </w:r>
      <w:r>
        <w:t xml:space="preserve">, </w:t>
      </w:r>
      <w:r w:rsidRPr="00825CB0">
        <w:rPr>
          <w:rStyle w:val="StyleUnderline"/>
        </w:rPr>
        <w:t>including new investments in their nuclear forces</w:t>
      </w:r>
      <w:r>
        <w:t xml:space="preserve">. </w:t>
      </w:r>
      <w:r w:rsidRPr="00973358">
        <w:rPr>
          <w:rStyle w:val="Emphasis"/>
          <w:highlight w:val="cyan"/>
        </w:rPr>
        <w:t>Miscommunication</w:t>
      </w:r>
      <w:r w:rsidRPr="00973358">
        <w:rPr>
          <w:highlight w:val="cyan"/>
        </w:rPr>
        <w:t xml:space="preserve">, </w:t>
      </w:r>
      <w:r w:rsidRPr="00973358">
        <w:rPr>
          <w:rStyle w:val="Emphasis"/>
          <w:highlight w:val="cyan"/>
        </w:rPr>
        <w:t>misunderstanding</w:t>
      </w:r>
      <w:r w:rsidRPr="00973358">
        <w:rPr>
          <w:highlight w:val="cyan"/>
        </w:rPr>
        <w:t xml:space="preserve">, </w:t>
      </w:r>
      <w:r w:rsidRPr="00973358">
        <w:rPr>
          <w:rStyle w:val="StyleUnderline"/>
          <w:highlight w:val="cyan"/>
        </w:rPr>
        <w:t xml:space="preserve">or </w:t>
      </w:r>
      <w:r w:rsidRPr="00973358">
        <w:rPr>
          <w:rStyle w:val="Emphasis"/>
          <w:highlight w:val="cyan"/>
        </w:rPr>
        <w:t>poor judgment</w:t>
      </w:r>
      <w:r w:rsidRPr="00973358">
        <w:rPr>
          <w:highlight w:val="cyan"/>
        </w:rPr>
        <w:t xml:space="preserve"> </w:t>
      </w:r>
      <w:r w:rsidRPr="00973358">
        <w:rPr>
          <w:rStyle w:val="StyleUnderline"/>
          <w:highlight w:val="cyan"/>
        </w:rPr>
        <w:t>could spark</w:t>
      </w:r>
      <w:r w:rsidRPr="00825CB0">
        <w:rPr>
          <w:rStyle w:val="StyleUnderline"/>
        </w:rPr>
        <w:t xml:space="preserve"> a </w:t>
      </w:r>
      <w:r w:rsidRPr="00973358">
        <w:rPr>
          <w:rStyle w:val="StyleUnderline"/>
          <w:highlight w:val="cyan"/>
        </w:rPr>
        <w:t>conflict</w:t>
      </w:r>
      <w:r w:rsidRPr="00825CB0">
        <w:rPr>
          <w:rStyle w:val="StyleUnderline"/>
        </w:rPr>
        <w:t xml:space="preserve"> that both governments may find difficult to stop</w:t>
      </w:r>
      <w:r>
        <w:t>.</w:t>
      </w:r>
    </w:p>
    <w:p w14:paraId="7AC348F7" w14:textId="77777777" w:rsidR="004B5594" w:rsidRPr="008C41F5" w:rsidRDefault="004B5594" w:rsidP="004B5594"/>
    <w:p w14:paraId="390EBC9E" w14:textId="0566BABD" w:rsidR="008C41F5" w:rsidRPr="008C41F5" w:rsidRDefault="008C41F5" w:rsidP="008C41F5">
      <w:pPr>
        <w:pStyle w:val="Heading3"/>
      </w:pPr>
      <w:r>
        <w:t>1NC</w:t>
      </w:r>
    </w:p>
    <w:p w14:paraId="02140285" w14:textId="77777777" w:rsidR="008C41F5" w:rsidRDefault="008C41F5" w:rsidP="008C41F5">
      <w:pPr>
        <w:pStyle w:val="Heading4"/>
      </w:pPr>
      <w:r>
        <w:t>Text: The member nations of the World Trade Organization should reduce intellectual property protections for medicines, but should maintain patent rights for medicines when owned by Native American tribes.</w:t>
      </w:r>
    </w:p>
    <w:p w14:paraId="54B1642F" w14:textId="77777777" w:rsidR="008C41F5" w:rsidRDefault="008C41F5" w:rsidP="008C41F5"/>
    <w:p w14:paraId="345D3DF0" w14:textId="39321763" w:rsidR="008C41F5" w:rsidRPr="00D06104" w:rsidRDefault="008C41F5" w:rsidP="008C41F5">
      <w:pPr>
        <w:pStyle w:val="Heading4"/>
      </w:pPr>
      <w:r w:rsidRPr="00E03686">
        <w:rPr>
          <w:u w:val="single"/>
        </w:rPr>
        <w:t>It competes</w:t>
      </w:r>
      <w:r>
        <w:t xml:space="preserve">- it’s a PIC. Don’t let them squirrel. If they had exceptions, they’d obviously be specified somewhere in the </w:t>
      </w:r>
      <w:proofErr w:type="spellStart"/>
      <w:r>
        <w:t>aff</w:t>
      </w:r>
      <w:proofErr w:type="spellEnd"/>
      <w:r>
        <w:t xml:space="preserve">. </w:t>
      </w:r>
    </w:p>
    <w:p w14:paraId="781DE904" w14:textId="77777777" w:rsidR="008C41F5" w:rsidRPr="008C51F4" w:rsidRDefault="008C41F5" w:rsidP="008C41F5"/>
    <w:p w14:paraId="2E812D93" w14:textId="77777777" w:rsidR="008C41F5" w:rsidRPr="00F2290E" w:rsidRDefault="008C41F5" w:rsidP="008C41F5">
      <w:pPr>
        <w:pStyle w:val="Heading4"/>
      </w:pPr>
      <w:r>
        <w:t xml:space="preserve">Native patent rights are justified under </w:t>
      </w:r>
      <w:r w:rsidRPr="00BB2713">
        <w:rPr>
          <w:u w:val="single"/>
        </w:rPr>
        <w:t>sovereign immunity</w:t>
      </w:r>
      <w:r>
        <w:t xml:space="preserve">. Tribes utilize medical patents to </w:t>
      </w:r>
      <w:r w:rsidRPr="00BB2713">
        <w:rPr>
          <w:u w:val="single"/>
        </w:rPr>
        <w:t>level the playing field</w:t>
      </w:r>
      <w:r>
        <w:t xml:space="preserve">- the Allergan case proves. </w:t>
      </w:r>
    </w:p>
    <w:p w14:paraId="2CBE2244" w14:textId="77777777" w:rsidR="008C41F5" w:rsidRDefault="008C41F5" w:rsidP="008C41F5">
      <w:pPr>
        <w:rPr>
          <w:rStyle w:val="Style13ptBold"/>
        </w:rPr>
      </w:pPr>
      <w:r>
        <w:rPr>
          <w:rStyle w:val="Style13ptBold"/>
        </w:rPr>
        <w:t>Morinville 17</w:t>
      </w:r>
    </w:p>
    <w:p w14:paraId="15355795" w14:textId="77777777" w:rsidR="008C41F5" w:rsidRPr="00F2290E" w:rsidRDefault="008C41F5" w:rsidP="008C41F5">
      <w:pPr>
        <w:rPr>
          <w:b/>
          <w:sz w:val="20"/>
          <w:szCs w:val="20"/>
        </w:rPr>
      </w:pPr>
      <w:r w:rsidRPr="00A2208B">
        <w:rPr>
          <w:rStyle w:val="Style13ptBold"/>
          <w:sz w:val="20"/>
          <w:szCs w:val="20"/>
        </w:rPr>
        <w:t xml:space="preserve">(Paul Morinville, 10-9-2017, the Founder and former President of U.S. Inventor, Inc., which is an inventor organization in Washington D.C. that advocates strong patent protection for inventors and startups. Paul has been as executive at multiple technology startups including computer hardware, enterprise middleware and video compression software in the U.S. and China, and now medical devices. "Native Americans Set to Save the Patent System," </w:t>
      </w:r>
      <w:proofErr w:type="spellStart"/>
      <w:r w:rsidRPr="00A2208B">
        <w:rPr>
          <w:rStyle w:val="Style13ptBold"/>
          <w:sz w:val="20"/>
          <w:szCs w:val="20"/>
        </w:rPr>
        <w:t>IPWatchdog</w:t>
      </w:r>
      <w:proofErr w:type="spellEnd"/>
      <w:r w:rsidRPr="00A2208B">
        <w:rPr>
          <w:rStyle w:val="Style13ptBold"/>
          <w:sz w:val="20"/>
          <w:szCs w:val="20"/>
        </w:rPr>
        <w:t xml:space="preserve">, </w:t>
      </w:r>
      <w:hyperlink r:id="rId10" w:history="1">
        <w:r w:rsidRPr="00A2208B">
          <w:rPr>
            <w:rStyle w:val="Style13ptBold"/>
            <w:sz w:val="20"/>
            <w:szCs w:val="20"/>
          </w:rPr>
          <w:t>https://www.ipwatchdog.com/2017/10/09/native-americans-set-save-patent-system/id=88871/</w:t>
        </w:r>
      </w:hyperlink>
      <w:r w:rsidRPr="00A2208B">
        <w:rPr>
          <w:rStyle w:val="Style13ptBold"/>
          <w:sz w:val="20"/>
          <w:szCs w:val="20"/>
        </w:rPr>
        <w:t>, JKS)</w:t>
      </w:r>
    </w:p>
    <w:p w14:paraId="3A6DB08B" w14:textId="77777777" w:rsidR="008C41F5" w:rsidRPr="00A762FA" w:rsidRDefault="008C41F5" w:rsidP="008C41F5">
      <w:pPr>
        <w:rPr>
          <w:sz w:val="14"/>
        </w:rPr>
      </w:pPr>
      <w:r w:rsidRPr="00A762FA">
        <w:rPr>
          <w:sz w:val="14"/>
        </w:rPr>
        <w:t xml:space="preserve">As readers of this blog are aware, </w:t>
      </w:r>
      <w:r w:rsidRPr="00A762FA">
        <w:rPr>
          <w:rStyle w:val="StyleUnderline"/>
        </w:rPr>
        <w:t>there has been a great deal of publicity generated by the recent patent sale and assignment by Allergan to the St. Regis Mohawk Tribe</w:t>
      </w:r>
      <w:r w:rsidRPr="00A762FA">
        <w:rPr>
          <w:sz w:val="14"/>
        </w:rPr>
        <w:t xml:space="preserve">. A transaction ostensibly targeting the America Invents Act and designed to avoid the “killing fields” of the Patent Trial and Appeals Board (PTAB). </w:t>
      </w:r>
      <w:r w:rsidRPr="00A762FA">
        <w:rPr>
          <w:rStyle w:val="StyleUnderline"/>
        </w:rPr>
        <w:t xml:space="preserve">The irony should not go unnoticed that </w:t>
      </w:r>
      <w:r w:rsidRPr="00973358">
        <w:rPr>
          <w:rStyle w:val="StyleUnderline"/>
          <w:highlight w:val="cyan"/>
        </w:rPr>
        <w:t>Native Americans</w:t>
      </w:r>
      <w:r w:rsidRPr="00A762FA">
        <w:rPr>
          <w:rStyle w:val="StyleUnderline"/>
        </w:rPr>
        <w:t xml:space="preserve"> </w:t>
      </w:r>
      <w:r w:rsidRPr="00973358">
        <w:rPr>
          <w:rStyle w:val="StyleUnderline"/>
          <w:highlight w:val="cyan"/>
        </w:rPr>
        <w:t>who</w:t>
      </w:r>
      <w:r w:rsidRPr="00A762FA">
        <w:rPr>
          <w:rStyle w:val="StyleUnderline"/>
        </w:rPr>
        <w:t xml:space="preserve"> historically </w:t>
      </w:r>
      <w:r w:rsidRPr="00973358">
        <w:rPr>
          <w:rStyle w:val="StyleUnderline"/>
          <w:highlight w:val="cyan"/>
        </w:rPr>
        <w:t>had their property and rights taken away</w:t>
      </w:r>
      <w:r>
        <w:rPr>
          <w:rStyle w:val="StyleUnderline"/>
        </w:rPr>
        <w:t xml:space="preserve"> </w:t>
      </w:r>
      <w:r w:rsidRPr="00A762FA">
        <w:rPr>
          <w:rStyle w:val="StyleUnderline"/>
        </w:rPr>
        <w:t xml:space="preserve"> by egregious and discriminatory action by the United States government, </w:t>
      </w:r>
      <w:r w:rsidRPr="00973358">
        <w:rPr>
          <w:rStyle w:val="StyleUnderline"/>
          <w:highlight w:val="cyan"/>
        </w:rPr>
        <w:t>are</w:t>
      </w:r>
      <w:r w:rsidRPr="00A762FA">
        <w:rPr>
          <w:rStyle w:val="StyleUnderline"/>
        </w:rPr>
        <w:t xml:space="preserve"> now the very same people </w:t>
      </w:r>
      <w:r w:rsidRPr="00973358">
        <w:rPr>
          <w:rStyle w:val="StyleUnderline"/>
          <w:highlight w:val="cyan"/>
        </w:rPr>
        <w:t>rescuing inventors who are today losing their property and rights</w:t>
      </w:r>
      <w:r w:rsidRPr="00A762FA">
        <w:rPr>
          <w:rStyle w:val="StyleUnderline"/>
        </w:rPr>
        <w:t xml:space="preserve"> to egregious and discriminatory action by the very same government</w:t>
      </w:r>
      <w:r w:rsidRPr="00A762FA">
        <w:rPr>
          <w:sz w:val="14"/>
        </w:rPr>
        <w:t xml:space="preserve">. </w:t>
      </w:r>
      <w:r w:rsidRPr="00A762FA">
        <w:rPr>
          <w:rStyle w:val="Emphasis"/>
        </w:rPr>
        <w:t xml:space="preserve">Indian </w:t>
      </w:r>
      <w:r w:rsidRPr="00973358">
        <w:rPr>
          <w:rStyle w:val="Emphasis"/>
          <w:highlight w:val="cyan"/>
        </w:rPr>
        <w:t>tribes are acquiring patents</w:t>
      </w:r>
      <w:r w:rsidRPr="00A762FA">
        <w:rPr>
          <w:rStyle w:val="Emphasis"/>
        </w:rPr>
        <w:t xml:space="preserve"> </w:t>
      </w:r>
      <w:r w:rsidRPr="00973358">
        <w:rPr>
          <w:rStyle w:val="Emphasis"/>
          <w:highlight w:val="cyan"/>
        </w:rPr>
        <w:t>and using tribal sovereign immunity to preclude unjustified takings of patents by</w:t>
      </w:r>
      <w:r w:rsidRPr="00A762FA">
        <w:rPr>
          <w:rStyle w:val="Emphasis"/>
        </w:rPr>
        <w:t xml:space="preserve"> </w:t>
      </w:r>
      <w:r w:rsidRPr="00973358">
        <w:rPr>
          <w:rStyle w:val="Emphasis"/>
          <w:highlight w:val="cyan"/>
        </w:rPr>
        <w:t>the</w:t>
      </w:r>
      <w:r w:rsidRPr="00A762FA">
        <w:rPr>
          <w:rStyle w:val="Emphasis"/>
        </w:rPr>
        <w:t xml:space="preserve"> discriminatory and corrupt </w:t>
      </w:r>
      <w:r w:rsidRPr="00973358">
        <w:rPr>
          <w:rStyle w:val="Emphasis"/>
          <w:highlight w:val="cyan"/>
        </w:rPr>
        <w:t>PTAB</w:t>
      </w:r>
      <w:r w:rsidRPr="00A762FA">
        <w:rPr>
          <w:sz w:val="14"/>
        </w:rPr>
        <w:t xml:space="preserve">, thus saving inventors from losing their private property rights. Yet, this emerging business model by Native American tribes has proven to be controversial, with critics even going so far as to allege these are sham transactions. But interestingly, </w:t>
      </w:r>
      <w:r w:rsidRPr="00A762FA">
        <w:rPr>
          <w:rStyle w:val="StyleUnderline"/>
        </w:rPr>
        <w:t>these very same critics didn’t seem to have any problem when the University of Florida</w:t>
      </w:r>
      <w:r w:rsidRPr="00A762FA">
        <w:rPr>
          <w:sz w:val="14"/>
        </w:rPr>
        <w:t xml:space="preserve"> (a public university of the state of Florida) </w:t>
      </w:r>
      <w:r w:rsidRPr="00A762FA">
        <w:rPr>
          <w:rStyle w:val="StyleUnderline"/>
        </w:rPr>
        <w:t>asserted its sovereign immunity to preclude PTAB review of university-owned patents.</w:t>
      </w:r>
      <w:r w:rsidRPr="00A762FA">
        <w:rPr>
          <w:sz w:val="14"/>
        </w:rPr>
        <w:t xml:space="preserve"> </w:t>
      </w:r>
      <w:r w:rsidRPr="00A762FA">
        <w:rPr>
          <w:rStyle w:val="StyleUnderline"/>
        </w:rPr>
        <w:t xml:space="preserve">Why is it </w:t>
      </w:r>
      <w:r w:rsidRPr="00973358">
        <w:rPr>
          <w:rStyle w:val="StyleUnderline"/>
          <w:highlight w:val="cyan"/>
        </w:rPr>
        <w:t>now alleged that Native American tribes</w:t>
      </w:r>
      <w:r w:rsidRPr="00A762FA">
        <w:rPr>
          <w:rStyle w:val="StyleUnderline"/>
        </w:rPr>
        <w:t xml:space="preserve"> who are doing the very same thing – </w:t>
      </w:r>
      <w:r w:rsidRPr="00973358">
        <w:rPr>
          <w:rStyle w:val="StyleUnderline"/>
          <w:highlight w:val="cyan"/>
        </w:rPr>
        <w:t>using</w:t>
      </w:r>
      <w:r w:rsidRPr="00A762FA">
        <w:rPr>
          <w:rStyle w:val="StyleUnderline"/>
        </w:rPr>
        <w:t xml:space="preserve"> their </w:t>
      </w:r>
      <w:r w:rsidRPr="00973358">
        <w:rPr>
          <w:rStyle w:val="StyleUnderline"/>
          <w:highlight w:val="cyan"/>
        </w:rPr>
        <w:t xml:space="preserve">sovereign immunity to preclude PTAB review of </w:t>
      </w:r>
      <w:r w:rsidRPr="001C1518">
        <w:rPr>
          <w:rStyle w:val="StyleUnderline"/>
        </w:rPr>
        <w:t xml:space="preserve">their </w:t>
      </w:r>
      <w:r w:rsidRPr="00973358">
        <w:rPr>
          <w:rStyle w:val="StyleUnderline"/>
          <w:highlight w:val="cyan"/>
        </w:rPr>
        <w:t>i</w:t>
      </w:r>
      <w:r w:rsidRPr="00A762FA">
        <w:rPr>
          <w:rStyle w:val="StyleUnderline"/>
        </w:rPr>
        <w:t xml:space="preserve">ntellectual </w:t>
      </w:r>
      <w:r w:rsidRPr="00973358">
        <w:rPr>
          <w:rStyle w:val="StyleUnderline"/>
          <w:highlight w:val="cyan"/>
        </w:rPr>
        <w:t>p</w:t>
      </w:r>
      <w:r w:rsidRPr="00A762FA">
        <w:rPr>
          <w:rStyle w:val="StyleUnderline"/>
        </w:rPr>
        <w:t xml:space="preserve">roperty – </w:t>
      </w:r>
      <w:r w:rsidRPr="00973358">
        <w:rPr>
          <w:rStyle w:val="StyleUnderline"/>
          <w:highlight w:val="cyan"/>
        </w:rPr>
        <w:t xml:space="preserve">are </w:t>
      </w:r>
      <w:r w:rsidRPr="001C1518">
        <w:rPr>
          <w:rStyle w:val="StyleUnderline"/>
        </w:rPr>
        <w:t xml:space="preserve">engaging in </w:t>
      </w:r>
      <w:r w:rsidRPr="00973358">
        <w:rPr>
          <w:rStyle w:val="StyleUnderline"/>
          <w:highlight w:val="cyan"/>
        </w:rPr>
        <w:t>inappropriate</w:t>
      </w:r>
      <w:r w:rsidRPr="001C1518">
        <w:rPr>
          <w:rStyle w:val="StyleUnderline"/>
        </w:rPr>
        <w:t xml:space="preserve"> </w:t>
      </w:r>
      <w:r w:rsidRPr="00973358">
        <w:rPr>
          <w:rStyle w:val="StyleUnderline"/>
          <w:highlight w:val="cyan"/>
        </w:rPr>
        <w:t>or</w:t>
      </w:r>
      <w:r w:rsidRPr="001C1518">
        <w:rPr>
          <w:rStyle w:val="StyleUnderline"/>
        </w:rPr>
        <w:t xml:space="preserve"> </w:t>
      </w:r>
      <w:r w:rsidRPr="00973358">
        <w:rPr>
          <w:rStyle w:val="StyleUnderline"/>
          <w:highlight w:val="cyan"/>
        </w:rPr>
        <w:t>fraudulent</w:t>
      </w:r>
      <w:r w:rsidRPr="00A762FA">
        <w:rPr>
          <w:rStyle w:val="StyleUnderline"/>
        </w:rPr>
        <w:t xml:space="preserve"> behavior or somehow gaming the system?</w:t>
      </w:r>
      <w:r w:rsidRPr="00A762FA">
        <w:rPr>
          <w:sz w:val="14"/>
        </w:rPr>
        <w:t xml:space="preserve"> Tribes are sovereign in a similar way that states are sovereign, but there are important differences. Tribal lands are held in trust by the federal government and thus cannot be collateralized for investment and development, and tribes do not have a tax base to speak of. So by treaty the majority of funding that runs tribal governments and supports their native members comes from the federal government. This federal funding and other programs are intended to help the tribes become economically independent. </w:t>
      </w:r>
      <w:r w:rsidRPr="00973358">
        <w:rPr>
          <w:rStyle w:val="StyleUnderline"/>
          <w:highlight w:val="cyan"/>
        </w:rPr>
        <w:t>With these funds and programs</w:t>
      </w:r>
      <w:r w:rsidRPr="00A762FA">
        <w:rPr>
          <w:rStyle w:val="StyleUnderline"/>
        </w:rPr>
        <w:t xml:space="preserve">, a few </w:t>
      </w:r>
      <w:r w:rsidRPr="00973358">
        <w:rPr>
          <w:rStyle w:val="StyleUnderline"/>
          <w:highlight w:val="cyan"/>
        </w:rPr>
        <w:t>tribes</w:t>
      </w:r>
      <w:r w:rsidRPr="00A762FA">
        <w:rPr>
          <w:rStyle w:val="StyleUnderline"/>
        </w:rPr>
        <w:t xml:space="preserve"> </w:t>
      </w:r>
      <w:r w:rsidRPr="00973358">
        <w:rPr>
          <w:rStyle w:val="StyleUnderline"/>
          <w:highlight w:val="cyan"/>
        </w:rPr>
        <w:t>have been able to</w:t>
      </w:r>
      <w:r w:rsidRPr="00A762FA">
        <w:rPr>
          <w:rStyle w:val="StyleUnderline"/>
        </w:rPr>
        <w:t xml:space="preserve"> </w:t>
      </w:r>
      <w:r w:rsidRPr="00973358">
        <w:rPr>
          <w:rStyle w:val="StyleUnderline"/>
          <w:highlight w:val="cyan"/>
        </w:rPr>
        <w:t>start</w:t>
      </w:r>
      <w:r w:rsidRPr="00A762FA">
        <w:rPr>
          <w:rStyle w:val="StyleUnderline"/>
        </w:rPr>
        <w:t xml:space="preserve"> tribal </w:t>
      </w:r>
      <w:r w:rsidRPr="00973358">
        <w:rPr>
          <w:rStyle w:val="StyleUnderline"/>
          <w:highlight w:val="cyan"/>
        </w:rPr>
        <w:t>businesses</w:t>
      </w:r>
      <w:r w:rsidRPr="00A762FA">
        <w:rPr>
          <w:rStyle w:val="StyleUnderline"/>
        </w:rPr>
        <w:t xml:space="preserve"> owned by the tribe </w:t>
      </w:r>
      <w:r w:rsidRPr="00973358">
        <w:rPr>
          <w:rStyle w:val="StyleUnderline"/>
          <w:highlight w:val="cyan"/>
        </w:rPr>
        <w:t>to create an economic engine</w:t>
      </w:r>
      <w:r w:rsidRPr="00A762FA">
        <w:rPr>
          <w:rStyle w:val="StyleUnderline"/>
        </w:rPr>
        <w:t xml:space="preserve"> that can at least partially support the tribe</w:t>
      </w:r>
      <w:r w:rsidRPr="00A762FA">
        <w:rPr>
          <w:sz w:val="14"/>
        </w:rPr>
        <w:t xml:space="preserve">. Overall, these tribal businesses are successful at bringing economic development and jobs to Indian Reservations. </w:t>
      </w:r>
      <w:r w:rsidRPr="00A762FA">
        <w:rPr>
          <w:rStyle w:val="StyleUnderline"/>
        </w:rPr>
        <w:t xml:space="preserve">Most </w:t>
      </w:r>
      <w:r w:rsidRPr="00973358">
        <w:rPr>
          <w:rStyle w:val="StyleUnderline"/>
          <w:highlight w:val="cyan"/>
        </w:rPr>
        <w:t>people</w:t>
      </w:r>
      <w:r w:rsidRPr="00A762FA">
        <w:rPr>
          <w:rStyle w:val="StyleUnderline"/>
        </w:rPr>
        <w:t xml:space="preserve"> only </w:t>
      </w:r>
      <w:r w:rsidRPr="00973358">
        <w:rPr>
          <w:rStyle w:val="StyleUnderline"/>
          <w:highlight w:val="cyan"/>
        </w:rPr>
        <w:t>know about</w:t>
      </w:r>
      <w:r w:rsidRPr="00A762FA">
        <w:rPr>
          <w:rStyle w:val="StyleUnderline"/>
        </w:rPr>
        <w:t xml:space="preserve"> the </w:t>
      </w:r>
      <w:r w:rsidRPr="00973358">
        <w:rPr>
          <w:rStyle w:val="StyleUnderline"/>
          <w:highlight w:val="cyan"/>
        </w:rPr>
        <w:t>casinos</w:t>
      </w:r>
      <w:r w:rsidRPr="00A762FA">
        <w:rPr>
          <w:rStyle w:val="StyleUnderline"/>
        </w:rPr>
        <w:t xml:space="preserve"> </w:t>
      </w:r>
      <w:r w:rsidRPr="00973358">
        <w:rPr>
          <w:rStyle w:val="StyleUnderline"/>
          <w:highlight w:val="cyan"/>
        </w:rPr>
        <w:t>and tax free cigarette shops</w:t>
      </w:r>
      <w:r w:rsidRPr="00A762FA">
        <w:rPr>
          <w:rStyle w:val="StyleUnderline"/>
        </w:rPr>
        <w:t xml:space="preserve">, but </w:t>
      </w:r>
      <w:r w:rsidRPr="00973358">
        <w:rPr>
          <w:rStyle w:val="StyleUnderline"/>
          <w:highlight w:val="cyan"/>
        </w:rPr>
        <w:t>tribal businesses go far beyond</w:t>
      </w:r>
      <w:r w:rsidRPr="00A762FA">
        <w:rPr>
          <w:rStyle w:val="StyleUnderline"/>
        </w:rPr>
        <w:t xml:space="preserve"> those </w:t>
      </w:r>
      <w:r w:rsidRPr="00973358">
        <w:rPr>
          <w:rStyle w:val="StyleUnderline"/>
          <w:highlight w:val="cyan"/>
        </w:rPr>
        <w:t>stereotypical businesses</w:t>
      </w:r>
      <w:r w:rsidRPr="00A762FA">
        <w:rPr>
          <w:sz w:val="14"/>
        </w:rPr>
        <w:t xml:space="preserve">. Tribal businesses are involved in many sectors including electronics, oil &amp; gas, manufacturing, distribution, logistics and much more. Many employ not only natives on the reservation but others across the country. Tribal businesses contribute millions of dollars to the economies of reservations and of the US. States, on the other hand, get their funding by taxing their people and some even attempt to tax the tribes in one way or another. I met recently with one such tribal enterprise in North Dakota, </w:t>
      </w:r>
      <w:proofErr w:type="spellStart"/>
      <w:r w:rsidRPr="00A762FA">
        <w:rPr>
          <w:sz w:val="14"/>
        </w:rPr>
        <w:t>Mandaree</w:t>
      </w:r>
      <w:proofErr w:type="spellEnd"/>
      <w:r w:rsidRPr="00A762FA">
        <w:rPr>
          <w:sz w:val="14"/>
        </w:rPr>
        <w:t xml:space="preserve"> Enterprises LLC, which is owned by the Three Affiliated Tribes of the Fort Berthold reservation, in order to gain a better understanding of tribal sovereign immunity in the context of intellectual property. Based on my discussions with the folks at </w:t>
      </w:r>
      <w:proofErr w:type="spellStart"/>
      <w:r w:rsidRPr="00A762FA">
        <w:rPr>
          <w:sz w:val="14"/>
        </w:rPr>
        <w:t>Mandaree</w:t>
      </w:r>
      <w:proofErr w:type="spellEnd"/>
      <w:r w:rsidRPr="00A762FA">
        <w:rPr>
          <w:sz w:val="14"/>
        </w:rPr>
        <w:t xml:space="preserve"> Enterprises, set forth below is an overview of how </w:t>
      </w:r>
      <w:r w:rsidRPr="00973358">
        <w:rPr>
          <w:rStyle w:val="Emphasis"/>
          <w:highlight w:val="cyan"/>
        </w:rPr>
        <w:t xml:space="preserve">patent owners can partner with Native American tribes </w:t>
      </w:r>
      <w:r w:rsidRPr="001C1518">
        <w:rPr>
          <w:rStyle w:val="Emphasis"/>
        </w:rPr>
        <w:t xml:space="preserve">to </w:t>
      </w:r>
      <w:r w:rsidRPr="00973358">
        <w:rPr>
          <w:rStyle w:val="Emphasis"/>
          <w:highlight w:val="cyan"/>
        </w:rPr>
        <w:t xml:space="preserve">create a level playing field with infringers while </w:t>
      </w:r>
      <w:r w:rsidRPr="001C1518">
        <w:rPr>
          <w:rStyle w:val="Emphasis"/>
        </w:rPr>
        <w:t xml:space="preserve">possibly </w:t>
      </w:r>
      <w:r w:rsidRPr="00973358">
        <w:rPr>
          <w:rStyle w:val="Emphasis"/>
          <w:highlight w:val="cyan"/>
        </w:rPr>
        <w:t>avoiding the anti-inventor/anti-patent PTAB</w:t>
      </w:r>
      <w:r w:rsidRPr="00A762FA">
        <w:rPr>
          <w:sz w:val="14"/>
        </w:rPr>
        <w:t>. It should be noted upfront that I’m not an attorney so you should seek your own independent legal advice and not rely on this article which is not intended to offer legal advice or substitute for obtaining the advice of legal counsel. Also, this article (due to space constraints) is necessarily incomplete in that it focuses on only one aspect of this type of structure, but there are many other benefits of teaming up with a tribe.</w:t>
      </w:r>
    </w:p>
    <w:p w14:paraId="72EBEF19" w14:textId="77777777" w:rsidR="008C41F5" w:rsidRDefault="008C41F5" w:rsidP="008C41F5">
      <w:pPr>
        <w:rPr>
          <w:rStyle w:val="Emphasis"/>
        </w:rPr>
      </w:pPr>
    </w:p>
    <w:p w14:paraId="6040761C" w14:textId="77777777" w:rsidR="008C41F5" w:rsidRPr="00BB2713" w:rsidRDefault="008C41F5" w:rsidP="008C41F5">
      <w:pPr>
        <w:pStyle w:val="Heading4"/>
        <w:rPr>
          <w:u w:val="single"/>
        </w:rPr>
      </w:pPr>
      <w:r w:rsidRPr="00BB2713">
        <w:t xml:space="preserve">Any attempt to deny Native Nations their sovereign right to patents is </w:t>
      </w:r>
      <w:r>
        <w:t xml:space="preserve">emblematic of </w:t>
      </w:r>
      <w:r w:rsidRPr="00BB2713">
        <w:rPr>
          <w:u w:val="single"/>
        </w:rPr>
        <w:t xml:space="preserve">racist paternalism. </w:t>
      </w:r>
    </w:p>
    <w:p w14:paraId="23FFFCE5" w14:textId="77777777" w:rsidR="008C41F5" w:rsidRDefault="008C41F5" w:rsidP="008C41F5">
      <w:pPr>
        <w:rPr>
          <w:rStyle w:val="Style13ptBold"/>
        </w:rPr>
      </w:pPr>
      <w:r>
        <w:rPr>
          <w:rStyle w:val="Style13ptBold"/>
        </w:rPr>
        <w:t>Gulliford 18</w:t>
      </w:r>
    </w:p>
    <w:p w14:paraId="2E95A62C" w14:textId="77777777" w:rsidR="008C41F5" w:rsidRPr="00FE6510" w:rsidRDefault="008C41F5" w:rsidP="008C41F5">
      <w:pPr>
        <w:rPr>
          <w:b/>
          <w:sz w:val="20"/>
          <w:szCs w:val="20"/>
        </w:rPr>
      </w:pPr>
      <w:r w:rsidRPr="00FE6510">
        <w:rPr>
          <w:rStyle w:val="Style13ptBold"/>
          <w:sz w:val="20"/>
          <w:szCs w:val="20"/>
        </w:rPr>
        <w:t xml:space="preserve">(Michael Gulliford is the Founder and a Managing Principal of Soryn IP Group, a patent advisory and finance firm headquartered in New York City that closed almost $140 million in patent deals in 2017. In addition, Soryn Capital, manages one of the largest funds in the U.S. dedicated to patent litigation finance. Prior to founding Soryn, Michael was a partner in the Intellectual Property group at Kirkland &amp; Ellis LLP. 6-10-18, "Guest Editorial: Yes, Native Americans and Patents Do Go Together," Patently-O, </w:t>
      </w:r>
      <w:hyperlink r:id="rId11" w:history="1">
        <w:r w:rsidRPr="00FE6510">
          <w:rPr>
            <w:rStyle w:val="Style13ptBold"/>
            <w:sz w:val="20"/>
            <w:szCs w:val="20"/>
          </w:rPr>
          <w:t>https://patentlyo.com/patent/2018/06/editorial-americans-together.html</w:t>
        </w:r>
      </w:hyperlink>
      <w:r w:rsidRPr="00FE6510">
        <w:rPr>
          <w:rStyle w:val="Style13ptBold"/>
          <w:sz w:val="20"/>
          <w:szCs w:val="20"/>
        </w:rPr>
        <w:t>, JKS)</w:t>
      </w:r>
    </w:p>
    <w:p w14:paraId="3E14BCAD" w14:textId="77777777" w:rsidR="008C41F5" w:rsidRPr="00FE6510" w:rsidRDefault="008C41F5" w:rsidP="008C41F5">
      <w:pPr>
        <w:rPr>
          <w:rStyle w:val="Emphasis"/>
        </w:rPr>
      </w:pPr>
      <w:r w:rsidRPr="00FE6510">
        <w:rPr>
          <w:rStyle w:val="Emphasis"/>
        </w:rPr>
        <w:t>#2 – No One Gives Native Americans Credit</w:t>
      </w:r>
    </w:p>
    <w:p w14:paraId="3C9718C2" w14:textId="77777777" w:rsidR="008C41F5" w:rsidRDefault="008C41F5" w:rsidP="008C41F5">
      <w:pPr>
        <w:rPr>
          <w:sz w:val="16"/>
        </w:rPr>
      </w:pPr>
      <w:r w:rsidRPr="00F65E87">
        <w:rPr>
          <w:rStyle w:val="StyleUnderline"/>
        </w:rPr>
        <w:t xml:space="preserve">The most recited narrative of the deal is that Allergan “rented” the Saint Regis Mohawk Tribe’s sovereign immunity. </w:t>
      </w:r>
      <w:r w:rsidRPr="00973358">
        <w:rPr>
          <w:rStyle w:val="Emphasis"/>
          <w:sz w:val="28"/>
          <w:szCs w:val="32"/>
          <w:highlight w:val="cyan"/>
        </w:rPr>
        <w:t>This point of view is based on racism</w:t>
      </w:r>
      <w:r w:rsidRPr="00F65E87">
        <w:rPr>
          <w:rStyle w:val="Emphasis"/>
          <w:sz w:val="28"/>
          <w:szCs w:val="32"/>
        </w:rPr>
        <w:t xml:space="preserve"> at worse </w:t>
      </w:r>
      <w:r w:rsidRPr="00973358">
        <w:rPr>
          <w:rStyle w:val="Emphasis"/>
          <w:sz w:val="28"/>
          <w:szCs w:val="32"/>
          <w:highlight w:val="cyan"/>
        </w:rPr>
        <w:t>and paternalism</w:t>
      </w:r>
      <w:r w:rsidRPr="00F65E87">
        <w:rPr>
          <w:rStyle w:val="Emphasis"/>
          <w:sz w:val="28"/>
          <w:szCs w:val="32"/>
        </w:rPr>
        <w:t xml:space="preserve"> at best.</w:t>
      </w:r>
      <w:r w:rsidRPr="0025085A">
        <w:rPr>
          <w:sz w:val="16"/>
        </w:rPr>
        <w:t xml:space="preserve"> </w:t>
      </w:r>
      <w:r w:rsidRPr="00973358">
        <w:rPr>
          <w:rStyle w:val="StyleUnderline"/>
          <w:highlight w:val="cyan"/>
        </w:rPr>
        <w:t>Most can’t fathom that an Indian tribe, itself no stranger to devastating property loss, could be sophisticated enough to appreciate how recent changes to the U.S. patent system have failed innovators</w:t>
      </w:r>
      <w:r w:rsidRPr="00F65E87">
        <w:rPr>
          <w:rStyle w:val="StyleUnderline"/>
        </w:rPr>
        <w:t>, or to have done a deal to right such wrongs.</w:t>
      </w:r>
      <w:r w:rsidRPr="0025085A">
        <w:rPr>
          <w:sz w:val="16"/>
        </w:rPr>
        <w:t xml:space="preserve"> But as I’m sure Allergan quickly appreciated when it visited the Tribe’s reservation, the Saint Regis Mohawk Tribe challenges convention. Its leadership is highly sophisticated and entrepreneurial. With limited powers of taxation, and the enormous burden of providing healthcare, addiction treatment, housing and education to its people, </w:t>
      </w:r>
      <w:r w:rsidRPr="00F65E87">
        <w:rPr>
          <w:rStyle w:val="StyleUnderline"/>
        </w:rPr>
        <w:t>the Saint Regis Mohawk Tribe innovates to create revenue.</w:t>
      </w:r>
      <w:r w:rsidRPr="0025085A">
        <w:rPr>
          <w:sz w:val="16"/>
        </w:rPr>
        <w:t xml:space="preserve"> The Tribe’s broadband company “Mohawk Networks,” is solving the “last mile” problem in regions of Northern New York by building and expanding its high-speed fiber network. While local auto and aluminum factories have shut down, costing local jobs, the Tribe invested heavily in a new soy bean processing plant located close to the Tribe’s reservation. The plant will support farms that supply the State’s Greek yogurt industry, and create needed jobs. The Tribe’s Office of Technology, Research and Patents, founded well before the Allergan deal, is pursuing a host of patent and commercialization initiatives. </w:t>
      </w:r>
      <w:r w:rsidRPr="0025085A">
        <w:rPr>
          <w:rStyle w:val="StyleUnderline"/>
        </w:rPr>
        <w:t>All are examples of the Tribe’s desire to steer away from casino gaming as its sole revenue source.</w:t>
      </w:r>
      <w:r w:rsidRPr="0025085A">
        <w:rPr>
          <w:sz w:val="16"/>
        </w:rPr>
        <w:t xml:space="preserve"> And there is more to come.</w:t>
      </w:r>
    </w:p>
    <w:p w14:paraId="546FA408" w14:textId="21490637" w:rsidR="008C41F5" w:rsidRDefault="008C41F5" w:rsidP="008C41F5">
      <w:pPr>
        <w:pStyle w:val="Heading2"/>
      </w:pPr>
      <w:r>
        <w:t>Case</w:t>
      </w:r>
    </w:p>
    <w:p w14:paraId="09803929" w14:textId="0ADA9AD5" w:rsidR="001878AF" w:rsidRDefault="001878AF" w:rsidP="001878AF">
      <w:pPr>
        <w:pStyle w:val="Heading3"/>
      </w:pPr>
      <w:r>
        <w:t>FW</w:t>
      </w:r>
    </w:p>
    <w:p w14:paraId="7F728ADB" w14:textId="389F736C" w:rsidR="001878AF" w:rsidRPr="001878AF" w:rsidRDefault="001878AF" w:rsidP="001878AF">
      <w:pPr>
        <w:pStyle w:val="Heading4"/>
      </w:pPr>
      <w:r>
        <w:t>The standard is maximizing expected wellbeing</w:t>
      </w:r>
    </w:p>
    <w:p w14:paraId="08253561" w14:textId="77777777" w:rsidR="001878AF" w:rsidRDefault="001878AF" w:rsidP="001878AF">
      <w:pPr>
        <w:pStyle w:val="Heading4"/>
      </w:pPr>
      <w:r>
        <w:t>Prefer it:</w:t>
      </w:r>
    </w:p>
    <w:p w14:paraId="1B2E8213" w14:textId="5BA62FBD" w:rsidR="001878AF" w:rsidRPr="00F826C8" w:rsidRDefault="001878AF" w:rsidP="001878AF">
      <w:pPr>
        <w:pStyle w:val="Heading4"/>
        <w:rPr>
          <w:sz w:val="16"/>
        </w:rPr>
      </w:pPr>
      <w:r>
        <w:t>1.</w:t>
      </w:r>
      <w:r>
        <w:t xml:space="preserve"> Scenario planning – its good in the context of the resolution – future pandemics will happen and COVID proves we are </w:t>
      </w:r>
      <w:r>
        <w:rPr>
          <w:u w:val="single"/>
        </w:rPr>
        <w:t>ill-prepared</w:t>
      </w:r>
      <w:r>
        <w:t xml:space="preserve"> – means even if they win futurism is bad generically we’ll win its good in the context of the resolution. </w:t>
      </w:r>
    </w:p>
    <w:p w14:paraId="01012418" w14:textId="15B6676D" w:rsidR="001878AF" w:rsidRDefault="001878AF" w:rsidP="001878AF">
      <w:pPr>
        <w:pStyle w:val="Heading4"/>
      </w:pPr>
      <w:r>
        <w:t>2</w:t>
      </w:r>
      <w:r>
        <w:t xml:space="preserve">. Reject ‘consequentialism fails’ arguments – they ignore empirical reality and devalue violence – i.e. if I put my hand over a hot stove I immediately pull it away not because of any moral truth about my hand being burnt but the simple fact that it hurts – global warming is killing people right now and ignoring it is violent – you should refuse to evaluate their arguments. </w:t>
      </w:r>
    </w:p>
    <w:p w14:paraId="568249B4" w14:textId="6EC39805" w:rsidR="001878AF" w:rsidRDefault="001878AF" w:rsidP="001878AF">
      <w:pPr>
        <w:pStyle w:val="Heading4"/>
      </w:pPr>
      <w:r>
        <w:t>3.</w:t>
      </w:r>
      <w:r>
        <w:t xml:space="preserve"> O</w:t>
      </w:r>
      <w:r w:rsidRPr="00823C0D">
        <w:t xml:space="preserve">nly consequentialism explains degrees of </w:t>
      </w:r>
      <w:r>
        <w:t xml:space="preserve">wrongness – i.e. if I lie to you about liking your hair that is clearly not as bad as lying to you about whether there’s a serial killer behind you. Only consequentialism explains why the first lie is less bad then the second one. </w:t>
      </w:r>
    </w:p>
    <w:p w14:paraId="5F524F80" w14:textId="76132BCC" w:rsidR="001878AF" w:rsidRDefault="001878AF" w:rsidP="001878AF">
      <w:pPr>
        <w:pStyle w:val="Heading4"/>
      </w:pPr>
      <w:r>
        <w:t>4</w:t>
      </w:r>
      <w:r>
        <w:t>. Util is lexically prior – in order for agents to be able to engage in complex moral deliberations they must first be safe and not in danger of death – that means materially reducing violence has to come first.</w:t>
      </w:r>
    </w:p>
    <w:p w14:paraId="58841A4F" w14:textId="79ADF98C" w:rsidR="00102A93" w:rsidRPr="00102A93" w:rsidRDefault="00102A93" w:rsidP="00102A93">
      <w:pPr>
        <w:pStyle w:val="Heading4"/>
      </w:pPr>
      <w:r>
        <w:t>5. their Petersen card – our impact makes this worse because the possibility of an extinction threat puts much more weight on reproduction</w:t>
      </w:r>
    </w:p>
    <w:p w14:paraId="73C0C035" w14:textId="7E61D563" w:rsidR="001878AF" w:rsidRDefault="001878AF" w:rsidP="001878AF">
      <w:pPr>
        <w:pStyle w:val="Heading4"/>
      </w:pPr>
      <w:r>
        <w:t>Impact calc –</w:t>
      </w:r>
    </w:p>
    <w:p w14:paraId="0A442749" w14:textId="3351A931" w:rsidR="0039596F" w:rsidRPr="0039596F" w:rsidRDefault="0039596F" w:rsidP="0039596F">
      <w:pPr>
        <w:pStyle w:val="Heading4"/>
      </w:pPr>
      <w:r>
        <w:t>Extinction first:</w:t>
      </w:r>
    </w:p>
    <w:p w14:paraId="6455B048" w14:textId="77777777" w:rsidR="00741DDC" w:rsidRPr="00730CE9" w:rsidRDefault="00741DDC" w:rsidP="00741DDC">
      <w:pPr>
        <w:pStyle w:val="Heading4"/>
        <w:rPr>
          <w:rFonts w:cs="Arial"/>
        </w:rPr>
      </w:pP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4658B783" w14:textId="77777777" w:rsidR="00741DDC" w:rsidRPr="00AE4834" w:rsidRDefault="00741DDC" w:rsidP="00741DDC">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Rampal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34A97762" w14:textId="0B451344" w:rsidR="00741DDC" w:rsidRPr="00741DDC" w:rsidRDefault="00741DDC" w:rsidP="001878AF">
      <w:pPr>
        <w:rPr>
          <w:rStyle w:val="Emphasis"/>
          <w:b w:val="0"/>
          <w:iCs w:val="0"/>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4DBDDF1D" w14:textId="581BC31C" w:rsidR="001878AF" w:rsidRDefault="001878AF" w:rsidP="001878AF"/>
    <w:p w14:paraId="3C18F0F3" w14:textId="08FB5492" w:rsidR="001878AF" w:rsidRPr="001878AF" w:rsidRDefault="001878AF" w:rsidP="001878AF">
      <w:pPr>
        <w:pStyle w:val="Heading4"/>
      </w:pPr>
      <w:r>
        <w:t xml:space="preserve">Even if we don’t win extinction outweighs, the </w:t>
      </w:r>
      <w:proofErr w:type="spellStart"/>
      <w:r>
        <w:t>disad</w:t>
      </w:r>
      <w:proofErr w:type="spellEnd"/>
      <w:r>
        <w:t xml:space="preserve"> causes massive amounts of violence against women which outweighs everything else</w:t>
      </w:r>
    </w:p>
    <w:p w14:paraId="245AEC82" w14:textId="321BBE61" w:rsidR="001878AF" w:rsidRDefault="001878AF" w:rsidP="00FA6FA7">
      <w:pPr>
        <w:pStyle w:val="Heading3"/>
      </w:pPr>
      <w:r>
        <w:t>Case</w:t>
      </w:r>
    </w:p>
    <w:p w14:paraId="4B194610" w14:textId="77777777" w:rsidR="001878AF" w:rsidRPr="00F72EC4" w:rsidRDefault="001878AF" w:rsidP="001878AF">
      <w:pPr>
        <w:pStyle w:val="Heading4"/>
        <w:rPr>
          <w:rFonts w:cs="Arial"/>
        </w:rPr>
      </w:pPr>
      <w:r w:rsidRPr="00F72EC4">
        <w:rPr>
          <w:rFonts w:cs="Arial"/>
        </w:rPr>
        <w:t>Affect can’t explain political or social life</w:t>
      </w:r>
    </w:p>
    <w:p w14:paraId="23A1A6B0" w14:textId="77777777" w:rsidR="001878AF" w:rsidRPr="00F72EC4" w:rsidRDefault="001878AF" w:rsidP="001878AF">
      <w:r w:rsidRPr="00F72EC4">
        <w:t xml:space="preserve">Megan </w:t>
      </w:r>
      <w:r w:rsidRPr="00F72EC4">
        <w:rPr>
          <w:b/>
          <w:bCs/>
          <w:sz w:val="26"/>
        </w:rPr>
        <w:t xml:space="preserve">Boler 18 </w:t>
      </w:r>
      <w:r w:rsidRPr="00F72EC4">
        <w:t>and Elizabeth Davis, Department of Social Justice Education, OISE/University of Toronto, May 2018, “The affective politics of the “post-truth” era: Feeling rules and networked subjectivity,” Emotion, Space and Society Volume 27, Pages 75-85</w:t>
      </w:r>
    </w:p>
    <w:p w14:paraId="0B8468D6" w14:textId="77777777" w:rsidR="001878AF" w:rsidRPr="00F72EC4" w:rsidRDefault="001878AF" w:rsidP="001878AF">
      <w:pPr>
        <w:rPr>
          <w:sz w:val="16"/>
        </w:rPr>
      </w:pPr>
      <w:r w:rsidRPr="00F72EC4">
        <w:rPr>
          <w:u w:val="single"/>
        </w:rPr>
        <w:t xml:space="preserve">While the attention to affective attunement is </w:t>
      </w:r>
      <w:r w:rsidRPr="00F72EC4">
        <w:rPr>
          <w:b/>
          <w:bCs/>
          <w:iCs/>
          <w:u w:val="single"/>
          <w:bdr w:val="single" w:sz="8" w:space="0" w:color="auto"/>
        </w:rPr>
        <w:t>potentially useful</w:t>
      </w:r>
      <w:r w:rsidRPr="00F72EC4">
        <w:rPr>
          <w:sz w:val="16"/>
        </w:rPr>
        <w:t xml:space="preserve">, in deploying a definition of affect as quantitative, pre-personal, non-conscious, and non-signifying, </w:t>
      </w:r>
      <w:r w:rsidRPr="00973358">
        <w:rPr>
          <w:highlight w:val="cyan"/>
          <w:u w:val="single"/>
        </w:rPr>
        <w:t xml:space="preserve">one is left with </w:t>
      </w:r>
      <w:r w:rsidRPr="00F72EC4">
        <w:rPr>
          <w:b/>
          <w:bCs/>
          <w:iCs/>
          <w:u w:val="single"/>
          <w:bdr w:val="single" w:sz="8" w:space="0" w:color="auto"/>
        </w:rPr>
        <w:t xml:space="preserve">myriad </w:t>
      </w:r>
      <w:r w:rsidRPr="00973358">
        <w:rPr>
          <w:b/>
          <w:bCs/>
          <w:iCs/>
          <w:highlight w:val="cyan"/>
          <w:u w:val="single"/>
          <w:bdr w:val="single" w:sz="8" w:space="0" w:color="auto"/>
        </w:rPr>
        <w:t>questions</w:t>
      </w:r>
      <w:r w:rsidRPr="00973358">
        <w:rPr>
          <w:highlight w:val="cyan"/>
          <w:u w:val="single"/>
        </w:rPr>
        <w:t xml:space="preserve"> about how </w:t>
      </w:r>
      <w:r w:rsidRPr="00F72EC4">
        <w:rPr>
          <w:u w:val="single"/>
        </w:rPr>
        <w:t xml:space="preserve">particular </w:t>
      </w:r>
      <w:r w:rsidRPr="00973358">
        <w:rPr>
          <w:highlight w:val="cyan"/>
          <w:u w:val="single"/>
        </w:rPr>
        <w:t xml:space="preserve">emotions are </w:t>
      </w:r>
      <w:r w:rsidRPr="00973358">
        <w:rPr>
          <w:b/>
          <w:bCs/>
          <w:iCs/>
          <w:highlight w:val="cyan"/>
          <w:u w:val="single"/>
          <w:bdr w:val="single" w:sz="8" w:space="0" w:color="auto"/>
        </w:rPr>
        <w:t>targeted</w:t>
      </w:r>
      <w:r w:rsidRPr="00973358">
        <w:rPr>
          <w:highlight w:val="cyan"/>
          <w:u w:val="single"/>
        </w:rPr>
        <w:t xml:space="preserve">, </w:t>
      </w:r>
      <w:r w:rsidRPr="00973358">
        <w:rPr>
          <w:b/>
          <w:bCs/>
          <w:iCs/>
          <w:highlight w:val="cyan"/>
          <w:u w:val="single"/>
          <w:bdr w:val="single" w:sz="8" w:space="0" w:color="auto"/>
        </w:rPr>
        <w:t>produced</w:t>
      </w:r>
      <w:r w:rsidRPr="00973358">
        <w:rPr>
          <w:highlight w:val="cyan"/>
          <w:u w:val="single"/>
        </w:rPr>
        <w:t xml:space="preserve"> and </w:t>
      </w:r>
      <w:r w:rsidRPr="00973358">
        <w:rPr>
          <w:b/>
          <w:bCs/>
          <w:iCs/>
          <w:highlight w:val="cyan"/>
          <w:u w:val="single"/>
          <w:bdr w:val="single" w:sz="8" w:space="0" w:color="auto"/>
        </w:rPr>
        <w:t>manipulated</w:t>
      </w:r>
      <w:r w:rsidRPr="00F72EC4">
        <w:rPr>
          <w:u w:val="single"/>
        </w:rPr>
        <w:t xml:space="preserve"> within</w:t>
      </w:r>
      <w:r w:rsidRPr="00F72EC4">
        <w:rPr>
          <w:sz w:val="16"/>
        </w:rPr>
        <w:t xml:space="preserve"> the </w:t>
      </w:r>
      <w:r w:rsidRPr="00F72EC4">
        <w:rPr>
          <w:u w:val="single"/>
        </w:rPr>
        <w:t>affective politics</w:t>
      </w:r>
      <w:r w:rsidRPr="00F72EC4">
        <w:rPr>
          <w:sz w:val="16"/>
        </w:rPr>
        <w:t xml:space="preserve"> of digital media. </w:t>
      </w:r>
      <w:proofErr w:type="spellStart"/>
      <w:r w:rsidRPr="00F72EC4">
        <w:rPr>
          <w:sz w:val="16"/>
        </w:rPr>
        <w:t>Papacharissi</w:t>
      </w:r>
      <w:proofErr w:type="spellEnd"/>
      <w:r w:rsidRPr="00F72EC4">
        <w:rPr>
          <w:sz w:val="16"/>
        </w:rPr>
        <w:t xml:space="preserve"> characterizes affective transmission as follows: “So digital, among other media, invite and transmit affect but also sustain affective feedback loops that generate and reproduce affective patterns of relating to others that are further reproduced as affect — that is, intensity that has not yet been cognitively processed as feeling, emotion, or thought” (23). Following the popular reification of affect, </w:t>
      </w:r>
      <w:proofErr w:type="spellStart"/>
      <w:r w:rsidRPr="00F72EC4">
        <w:rPr>
          <w:sz w:val="16"/>
        </w:rPr>
        <w:t>Papacharissi</w:t>
      </w:r>
      <w:proofErr w:type="spellEnd"/>
      <w:r w:rsidRPr="00F72EC4">
        <w:rPr>
          <w:sz w:val="16"/>
        </w:rPr>
        <w:t xml:space="preserve"> sharply distinguishes affect from emotion (2015, 13). “Affect explains the intensity with which something is experienced; it refers to just that: intensity” (2015, 135). For her, affect is a central component of how stories are formed and circulated within media flows, and affect helps provide an index of how some stories end up being salient in social media, and thus potentially have more or less political impact. While this account of affect resonates prima facie with Hochschild's concept of “deep stories” and felt truths which shape the feeling rules we see defining partisan polarization, </w:t>
      </w:r>
      <w:r w:rsidRPr="00F72EC4">
        <w:rPr>
          <w:u w:val="single"/>
        </w:rPr>
        <w:t xml:space="preserve">readers are </w:t>
      </w:r>
      <w:r w:rsidRPr="00F72EC4">
        <w:rPr>
          <w:b/>
          <w:bCs/>
          <w:iCs/>
          <w:u w:val="single"/>
          <w:bdr w:val="single" w:sz="8" w:space="0" w:color="auto"/>
        </w:rPr>
        <w:t>left wanting a full articulation</w:t>
      </w:r>
      <w:r w:rsidRPr="00F72EC4">
        <w:rPr>
          <w:u w:val="single"/>
        </w:rPr>
        <w:t xml:space="preserve"> of the </w:t>
      </w:r>
      <w:r w:rsidRPr="00F72EC4">
        <w:rPr>
          <w:b/>
          <w:bCs/>
          <w:iCs/>
          <w:u w:val="single"/>
          <w:bdr w:val="single" w:sz="8" w:space="0" w:color="auto"/>
        </w:rPr>
        <w:t>significance</w:t>
      </w:r>
      <w:r w:rsidRPr="00F72EC4">
        <w:rPr>
          <w:u w:val="single"/>
        </w:rPr>
        <w:t xml:space="preserve"> (rather than simply the </w:t>
      </w:r>
      <w:r w:rsidRPr="00F72EC4">
        <w:rPr>
          <w:b/>
          <w:bCs/>
          <w:iCs/>
          <w:u w:val="single"/>
          <w:bdr w:val="single" w:sz="8" w:space="0" w:color="auto"/>
        </w:rPr>
        <w:t>alleged presence</w:t>
      </w:r>
      <w:r w:rsidRPr="00F72EC4">
        <w:rPr>
          <w:u w:val="single"/>
        </w:rPr>
        <w:t>) of affect as it circulates</w:t>
      </w:r>
      <w:r w:rsidRPr="00F72EC4">
        <w:rPr>
          <w:sz w:val="16"/>
        </w:rPr>
        <w:t xml:space="preserve"> in and through digital media. </w:t>
      </w:r>
      <w:r w:rsidRPr="00973358">
        <w:rPr>
          <w:highlight w:val="cyan"/>
          <w:u w:val="single"/>
        </w:rPr>
        <w:t>This reflects a</w:t>
      </w:r>
      <w:r w:rsidRPr="00F72EC4">
        <w:rPr>
          <w:u w:val="single"/>
        </w:rPr>
        <w:t xml:space="preserve"> </w:t>
      </w:r>
      <w:r w:rsidRPr="00F72EC4">
        <w:rPr>
          <w:b/>
          <w:bCs/>
          <w:iCs/>
          <w:u w:val="single"/>
          <w:bdr w:val="single" w:sz="8" w:space="0" w:color="auto"/>
        </w:rPr>
        <w:t xml:space="preserve">more widespread </w:t>
      </w:r>
      <w:r w:rsidRPr="00973358">
        <w:rPr>
          <w:b/>
          <w:bCs/>
          <w:iCs/>
          <w:highlight w:val="cyan"/>
          <w:u w:val="single"/>
          <w:bdr w:val="single" w:sz="8" w:space="0" w:color="auto"/>
        </w:rPr>
        <w:t>tendency</w:t>
      </w:r>
      <w:r w:rsidRPr="00F72EC4">
        <w:rPr>
          <w:u w:val="single"/>
        </w:rPr>
        <w:t xml:space="preserve"> in much scholarship </w:t>
      </w:r>
      <w:r w:rsidRPr="00973358">
        <w:rPr>
          <w:highlight w:val="cyan"/>
          <w:u w:val="single"/>
        </w:rPr>
        <w:t>to invoke “affect</w:t>
      </w:r>
      <w:r w:rsidRPr="00F72EC4">
        <w:rPr>
          <w:u w:val="single"/>
        </w:rPr>
        <w:t>”</w:t>
      </w:r>
      <w:r w:rsidRPr="00F72EC4">
        <w:rPr>
          <w:sz w:val="16"/>
        </w:rPr>
        <w:t xml:space="preserve"> in </w:t>
      </w:r>
      <w:proofErr w:type="spellStart"/>
      <w:r w:rsidRPr="00F72EC4">
        <w:rPr>
          <w:sz w:val="16"/>
        </w:rPr>
        <w:t>Massumi's</w:t>
      </w:r>
      <w:proofErr w:type="spellEnd"/>
      <w:r w:rsidRPr="00F72EC4">
        <w:rPr>
          <w:sz w:val="16"/>
        </w:rPr>
        <w:t xml:space="preserve"> “autonomous” sense </w:t>
      </w:r>
      <w:r w:rsidRPr="00973358">
        <w:rPr>
          <w:highlight w:val="cyan"/>
          <w:u w:val="single"/>
        </w:rPr>
        <w:t xml:space="preserve">with </w:t>
      </w:r>
      <w:r w:rsidRPr="00973358">
        <w:rPr>
          <w:b/>
          <w:bCs/>
          <w:iCs/>
          <w:highlight w:val="cyan"/>
          <w:u w:val="single"/>
          <w:bdr w:val="single" w:sz="8" w:space="0" w:color="auto"/>
        </w:rPr>
        <w:t>little exploration</w:t>
      </w:r>
      <w:r w:rsidRPr="00973358">
        <w:rPr>
          <w:highlight w:val="cyan"/>
          <w:u w:val="single"/>
        </w:rPr>
        <w:t xml:space="preserve"> of</w:t>
      </w:r>
      <w:r w:rsidRPr="00F72EC4">
        <w:rPr>
          <w:sz w:val="16"/>
        </w:rPr>
        <w:t xml:space="preserve"> the </w:t>
      </w:r>
      <w:r w:rsidRPr="00F72EC4">
        <w:rPr>
          <w:b/>
          <w:bCs/>
          <w:iCs/>
          <w:u w:val="single"/>
          <w:bdr w:val="single" w:sz="8" w:space="0" w:color="auto"/>
        </w:rPr>
        <w:t xml:space="preserve">complex </w:t>
      </w:r>
      <w:r w:rsidRPr="00973358">
        <w:rPr>
          <w:b/>
          <w:bCs/>
          <w:iCs/>
          <w:highlight w:val="cyan"/>
          <w:u w:val="single"/>
          <w:bdr w:val="single" w:sz="8" w:space="0" w:color="auto"/>
        </w:rPr>
        <w:t>relational manifestations</w:t>
      </w:r>
      <w:r w:rsidRPr="00F72EC4">
        <w:rPr>
          <w:sz w:val="16"/>
        </w:rPr>
        <w:t xml:space="preserve"> of emotions.</w:t>
      </w:r>
    </w:p>
    <w:p w14:paraId="71B68460" w14:textId="77777777" w:rsidR="001878AF" w:rsidRPr="00F72EC4" w:rsidRDefault="001878AF" w:rsidP="001878AF">
      <w:pPr>
        <w:rPr>
          <w:sz w:val="16"/>
        </w:rPr>
      </w:pPr>
      <w:r w:rsidRPr="00973358">
        <w:rPr>
          <w:highlight w:val="cyan"/>
          <w:u w:val="single"/>
        </w:rPr>
        <w:t>Affect</w:t>
      </w:r>
      <w:r w:rsidRPr="00F72EC4">
        <w:rPr>
          <w:u w:val="single"/>
        </w:rPr>
        <w:t xml:space="preserve"> </w:t>
      </w:r>
      <w:r w:rsidRPr="00F72EC4">
        <w:rPr>
          <w:b/>
          <w:bCs/>
          <w:iCs/>
          <w:u w:val="single"/>
          <w:bdr w:val="single" w:sz="8" w:space="0" w:color="auto"/>
        </w:rPr>
        <w:t>all too often</w:t>
      </w:r>
      <w:r w:rsidRPr="00F72EC4">
        <w:rPr>
          <w:u w:val="single"/>
        </w:rPr>
        <w:t xml:space="preserve"> </w:t>
      </w:r>
      <w:r w:rsidRPr="00973358">
        <w:rPr>
          <w:highlight w:val="cyan"/>
          <w:u w:val="single"/>
        </w:rPr>
        <w:t xml:space="preserve">becomes a </w:t>
      </w:r>
      <w:r w:rsidRPr="00973358">
        <w:rPr>
          <w:b/>
          <w:bCs/>
          <w:iCs/>
          <w:highlight w:val="cyan"/>
          <w:u w:val="single"/>
          <w:bdr w:val="single" w:sz="8" w:space="0" w:color="auto"/>
        </w:rPr>
        <w:t>mystified idea</w:t>
      </w:r>
      <w:r w:rsidRPr="00973358">
        <w:rPr>
          <w:highlight w:val="cyan"/>
          <w:u w:val="single"/>
        </w:rPr>
        <w:t xml:space="preserve"> akin to</w:t>
      </w:r>
      <w:r w:rsidRPr="00F72EC4">
        <w:rPr>
          <w:u w:val="single"/>
        </w:rPr>
        <w:t xml:space="preserve"> force or energy and intimates an </w:t>
      </w:r>
      <w:r w:rsidRPr="00973358">
        <w:rPr>
          <w:b/>
          <w:bCs/>
          <w:iCs/>
          <w:highlight w:val="cyan"/>
          <w:u w:val="single"/>
          <w:bdr w:val="single" w:sz="8" w:space="0" w:color="auto"/>
        </w:rPr>
        <w:t>abstract celebration</w:t>
      </w:r>
      <w:r w:rsidRPr="00F72EC4">
        <w:rPr>
          <w:u w:val="single"/>
        </w:rPr>
        <w:t xml:space="preserve"> of the uncontainable</w:t>
      </w:r>
      <w:r w:rsidRPr="00F72EC4">
        <w:rPr>
          <w:sz w:val="16"/>
        </w:rPr>
        <w:t>:</w:t>
      </w:r>
    </w:p>
    <w:p w14:paraId="02013E48" w14:textId="77777777" w:rsidR="001878AF" w:rsidRPr="00F72EC4" w:rsidRDefault="001878AF" w:rsidP="001878AF">
      <w:pPr>
        <w:rPr>
          <w:sz w:val="16"/>
        </w:rPr>
      </w:pPr>
      <w:r w:rsidRPr="00F72EC4">
        <w:rPr>
          <w:sz w:val="16"/>
        </w:rPr>
        <w:t xml:space="preserve">Disorder, marginality, and anarchy present the habitat for affect, mainly because order, mainstreaming, and hierarchy afford form that compromises the futurity of affect. Because marginal spaces support the emergence of change, </w:t>
      </w:r>
      <w:r w:rsidRPr="00F72EC4">
        <w:rPr>
          <w:u w:val="single"/>
        </w:rPr>
        <w:t xml:space="preserve">affect is </w:t>
      </w:r>
      <w:r w:rsidRPr="00F72EC4">
        <w:rPr>
          <w:b/>
          <w:bCs/>
          <w:iCs/>
          <w:u w:val="single"/>
          <w:bdr w:val="single" w:sz="8" w:space="0" w:color="auto"/>
        </w:rPr>
        <w:t>inherently political</w:t>
      </w:r>
      <w:r w:rsidRPr="00F72EC4">
        <w:rPr>
          <w:u w:val="single"/>
        </w:rPr>
        <w:t xml:space="preserve">, although it </w:t>
      </w:r>
      <w:r w:rsidRPr="00F72EC4">
        <w:rPr>
          <w:b/>
          <w:bCs/>
          <w:iCs/>
          <w:u w:val="single"/>
          <w:bdr w:val="single" w:sz="8" w:space="0" w:color="auto"/>
        </w:rPr>
        <w:t>does not conform</w:t>
      </w:r>
      <w:r w:rsidRPr="00F72EC4">
        <w:rPr>
          <w:u w:val="single"/>
        </w:rPr>
        <w:t xml:space="preserve"> to the structures we symbolically internalize as political</w:t>
      </w:r>
      <w:r w:rsidRPr="00F72EC4">
        <w:rPr>
          <w:sz w:val="16"/>
        </w:rPr>
        <w:t xml:space="preserve">. Thus, per affect theory, </w:t>
      </w:r>
      <w:r w:rsidRPr="00F72EC4">
        <w:rPr>
          <w:u w:val="single"/>
        </w:rPr>
        <w:t>empowerment lies</w:t>
      </w:r>
      <w:r w:rsidRPr="00F72EC4">
        <w:rPr>
          <w:sz w:val="16"/>
        </w:rPr>
        <w:t xml:space="preserve"> in liminality, in pre-emergence and emergence, or </w:t>
      </w:r>
      <w:r w:rsidRPr="00F72EC4">
        <w:rPr>
          <w:u w:val="single"/>
        </w:rPr>
        <w:t xml:space="preserve">at the point at which new formations of the political are in the process of being imagined but </w:t>
      </w:r>
      <w:r w:rsidRPr="00F72EC4">
        <w:rPr>
          <w:b/>
          <w:bCs/>
          <w:iCs/>
          <w:u w:val="single"/>
          <w:bdr w:val="single" w:sz="8" w:space="0" w:color="auto"/>
        </w:rPr>
        <w:t>not yet articulated</w:t>
      </w:r>
      <w:r w:rsidRPr="00F72EC4">
        <w:rPr>
          <w:sz w:val="16"/>
        </w:rPr>
        <w:t>. The form of affective power is pre-actualized, networked, and of a liquid nature.(2015, 19)</w:t>
      </w:r>
    </w:p>
    <w:p w14:paraId="04BEF6C0" w14:textId="2A9DCFB3" w:rsidR="001878AF" w:rsidRDefault="001878AF" w:rsidP="001878AF">
      <w:pPr>
        <w:rPr>
          <w:sz w:val="16"/>
        </w:rPr>
      </w:pPr>
      <w:r w:rsidRPr="00F72EC4">
        <w:rPr>
          <w:u w:val="single"/>
        </w:rPr>
        <w:t>“</w:t>
      </w:r>
      <w:r w:rsidRPr="00973358">
        <w:rPr>
          <w:highlight w:val="cyan"/>
          <w:u w:val="single"/>
        </w:rPr>
        <w:t>Affect</w:t>
      </w:r>
      <w:r w:rsidRPr="00F72EC4">
        <w:rPr>
          <w:u w:val="single"/>
        </w:rPr>
        <w:t xml:space="preserve">” so understood </w:t>
      </w:r>
      <w:r w:rsidRPr="00973358">
        <w:rPr>
          <w:b/>
          <w:bCs/>
          <w:iCs/>
          <w:highlight w:val="cyan"/>
          <w:u w:val="single"/>
          <w:bdr w:val="single" w:sz="8" w:space="0" w:color="auto"/>
        </w:rPr>
        <w:t>pales in analytical resonance</w:t>
      </w:r>
      <w:r w:rsidRPr="00973358">
        <w:rPr>
          <w:highlight w:val="cyan"/>
          <w:u w:val="single"/>
        </w:rPr>
        <w:t xml:space="preserve"> or </w:t>
      </w:r>
      <w:r w:rsidRPr="00973358">
        <w:rPr>
          <w:b/>
          <w:bCs/>
          <w:iCs/>
          <w:highlight w:val="cyan"/>
          <w:u w:val="single"/>
          <w:bdr w:val="single" w:sz="8" w:space="0" w:color="auto"/>
        </w:rPr>
        <w:t>utility</w:t>
      </w:r>
      <w:r w:rsidRPr="00973358">
        <w:rPr>
          <w:highlight w:val="cyan"/>
          <w:u w:val="single"/>
        </w:rPr>
        <w:t xml:space="preserve"> in contrast with</w:t>
      </w:r>
      <w:r w:rsidRPr="00F72EC4">
        <w:rPr>
          <w:sz w:val="16"/>
        </w:rPr>
        <w:t xml:space="preserve"> earlier feminist </w:t>
      </w:r>
      <w:r w:rsidRPr="00973358">
        <w:rPr>
          <w:highlight w:val="cyan"/>
          <w:u w:val="single"/>
        </w:rPr>
        <w:t>analyses</w:t>
      </w:r>
      <w:r w:rsidRPr="00F72EC4">
        <w:rPr>
          <w:sz w:val="16"/>
        </w:rPr>
        <w:t xml:space="preserve"> of emotion, </w:t>
      </w:r>
      <w:r w:rsidRPr="00973358">
        <w:rPr>
          <w:highlight w:val="cyan"/>
          <w:u w:val="single"/>
        </w:rPr>
        <w:t>which</w:t>
      </w:r>
      <w:r w:rsidRPr="00F72EC4">
        <w:rPr>
          <w:sz w:val="16"/>
        </w:rPr>
        <w:t xml:space="preserve">, as in the bitterness example above, </w:t>
      </w:r>
      <w:r w:rsidRPr="00973358">
        <w:rPr>
          <w:highlight w:val="cyan"/>
          <w:u w:val="single"/>
        </w:rPr>
        <w:t xml:space="preserve">describe the </w:t>
      </w:r>
      <w:r w:rsidRPr="00973358">
        <w:rPr>
          <w:b/>
          <w:bCs/>
          <w:iCs/>
          <w:highlight w:val="cyan"/>
          <w:u w:val="single"/>
          <w:bdr w:val="single" w:sz="8" w:space="0" w:color="auto"/>
        </w:rPr>
        <w:t>actual shape</w:t>
      </w:r>
      <w:r w:rsidRPr="00973358">
        <w:rPr>
          <w:highlight w:val="cyan"/>
          <w:u w:val="single"/>
        </w:rPr>
        <w:t xml:space="preserve"> and </w:t>
      </w:r>
      <w:r w:rsidRPr="00973358">
        <w:rPr>
          <w:b/>
          <w:bCs/>
          <w:iCs/>
          <w:highlight w:val="cyan"/>
          <w:u w:val="single"/>
          <w:bdr w:val="single" w:sz="8" w:space="0" w:color="auto"/>
        </w:rPr>
        <w:t>flow</w:t>
      </w:r>
      <w:r w:rsidRPr="00973358">
        <w:rPr>
          <w:highlight w:val="cyan"/>
          <w:u w:val="single"/>
        </w:rPr>
        <w:t xml:space="preserve"> of social life</w:t>
      </w:r>
      <w:r w:rsidRPr="00F72EC4">
        <w:rPr>
          <w:u w:val="single"/>
        </w:rPr>
        <w:t xml:space="preserve"> as it is intersubjectively </w:t>
      </w:r>
      <w:r w:rsidRPr="00973358">
        <w:rPr>
          <w:highlight w:val="cyan"/>
          <w:u w:val="single"/>
        </w:rPr>
        <w:t xml:space="preserve">produced in </w:t>
      </w:r>
      <w:r w:rsidRPr="00973358">
        <w:rPr>
          <w:b/>
          <w:bCs/>
          <w:iCs/>
          <w:highlight w:val="cyan"/>
          <w:u w:val="single"/>
          <w:bdr w:val="single" w:sz="8" w:space="0" w:color="auto"/>
        </w:rPr>
        <w:t>specific</w:t>
      </w:r>
      <w:r w:rsidRPr="00F72EC4">
        <w:rPr>
          <w:b/>
          <w:bCs/>
          <w:iCs/>
          <w:u w:val="single"/>
          <w:bdr w:val="single" w:sz="8" w:space="0" w:color="auto"/>
        </w:rPr>
        <w:t xml:space="preserve"> micro-</w:t>
      </w:r>
      <w:r w:rsidRPr="00F72EC4">
        <w:rPr>
          <w:u w:val="single"/>
        </w:rPr>
        <w:t xml:space="preserve"> and </w:t>
      </w:r>
      <w:r w:rsidRPr="00973358">
        <w:rPr>
          <w:b/>
          <w:bCs/>
          <w:iCs/>
          <w:highlight w:val="cyan"/>
          <w:u w:val="single"/>
          <w:bdr w:val="single" w:sz="8" w:space="0" w:color="auto"/>
        </w:rPr>
        <w:t>macro-political contexts</w:t>
      </w:r>
      <w:r w:rsidRPr="00F72EC4">
        <w:rPr>
          <w:u w:val="single"/>
        </w:rPr>
        <w:t xml:space="preserve"> </w:t>
      </w:r>
    </w:p>
    <w:p w14:paraId="2782E7D4" w14:textId="339838F7" w:rsidR="00FA6FA7" w:rsidRDefault="00FA6FA7" w:rsidP="00FA6FA7">
      <w:pPr>
        <w:pStyle w:val="Heading4"/>
      </w:pPr>
      <w:r>
        <w:t>Reducing IP for medicine does not solve sexism –</w:t>
      </w:r>
      <w:r>
        <w:t xml:space="preserve"> they only get to weigh the </w:t>
      </w:r>
      <w:proofErr w:type="spellStart"/>
      <w:r>
        <w:t>fiated</w:t>
      </w:r>
      <w:proofErr w:type="spellEnd"/>
      <w:r>
        <w:t xml:space="preserve"> implications – force them to weigh the approximated impacts of what the resolution would solve against the </w:t>
      </w:r>
      <w:proofErr w:type="spellStart"/>
      <w:r>
        <w:t>disad</w:t>
      </w:r>
      <w:proofErr w:type="spellEnd"/>
    </w:p>
    <w:p w14:paraId="71CE2D1A" w14:textId="0DA52254" w:rsidR="00CC3CF8" w:rsidRDefault="00CC3CF8" w:rsidP="00CC3CF8"/>
    <w:p w14:paraId="1322A8F1" w14:textId="0364D16E" w:rsidR="00CC3CF8" w:rsidRDefault="00F83D11" w:rsidP="00CC3CF8">
      <w:pPr>
        <w:pStyle w:val="Heading4"/>
      </w:pPr>
      <w:r>
        <w:t>R</w:t>
      </w:r>
      <w:r w:rsidR="00CC3CF8">
        <w:t>ich countries support</w:t>
      </w:r>
      <w:r>
        <w:t>ing</w:t>
      </w:r>
      <w:r w:rsidR="00CC3CF8">
        <w:t xml:space="preserve"> IP </w:t>
      </w:r>
      <w:r w:rsidR="00973358">
        <w:t>is not offense</w:t>
      </w:r>
      <w:r w:rsidR="00CC3CF8">
        <w:t xml:space="preserve"> – just because rich </w:t>
      </w:r>
      <w:r w:rsidR="00973358">
        <w:t>countries</w:t>
      </w:r>
      <w:r w:rsidR="00CC3CF8">
        <w:t xml:space="preserve"> support doesn’t mean </w:t>
      </w:r>
      <w:proofErr w:type="spellStart"/>
      <w:r w:rsidR="00CC3CF8">
        <w:t>its</w:t>
      </w:r>
      <w:proofErr w:type="spellEnd"/>
      <w:r w:rsidR="00CC3CF8">
        <w:t xml:space="preserve"> bad – just because </w:t>
      </w:r>
      <w:r w:rsidR="00973358">
        <w:t>India</w:t>
      </w:r>
      <w:r w:rsidR="00CC3CF8">
        <w:t xml:space="preserve"> and </w:t>
      </w:r>
      <w:r w:rsidR="00973358">
        <w:t>south Africa support reducing IP</w:t>
      </w:r>
      <w:r w:rsidR="00CC3CF8">
        <w:t xml:space="preserve"> doesn’t mean </w:t>
      </w:r>
      <w:proofErr w:type="spellStart"/>
      <w:r w:rsidR="00CC3CF8">
        <w:t>its</w:t>
      </w:r>
      <w:proofErr w:type="spellEnd"/>
      <w:r w:rsidR="00CC3CF8">
        <w:t xml:space="preserve"> good – we have warranted </w:t>
      </w:r>
      <w:proofErr w:type="spellStart"/>
      <w:r w:rsidR="00CC3CF8">
        <w:t>ev</w:t>
      </w:r>
      <w:proofErr w:type="spellEnd"/>
      <w:r w:rsidR="00CC3CF8">
        <w:t xml:space="preserve"> that the </w:t>
      </w:r>
      <w:proofErr w:type="spellStart"/>
      <w:r w:rsidR="00CC3CF8">
        <w:t>aff</w:t>
      </w:r>
      <w:proofErr w:type="spellEnd"/>
      <w:r w:rsidR="00CC3CF8">
        <w:t xml:space="preserve"> would collapse </w:t>
      </w:r>
      <w:r w:rsidR="00973358">
        <w:t>innovation which is</w:t>
      </w:r>
      <w:r w:rsidR="00CC3CF8">
        <w:t xml:space="preserve"> net worse than rich countries supporting it</w:t>
      </w:r>
    </w:p>
    <w:p w14:paraId="2E34CEAA" w14:textId="3AE92088" w:rsidR="00CC3CF8" w:rsidRDefault="00CC3CF8" w:rsidP="00CC3CF8"/>
    <w:p w14:paraId="1C91D3E8" w14:textId="0B2178BC" w:rsidR="00CC3CF8" w:rsidRDefault="00CC3CF8" w:rsidP="00CC3CF8">
      <w:pPr>
        <w:pStyle w:val="Heading4"/>
      </w:pPr>
      <w:r>
        <w:t xml:space="preserve">Just because vaccine nationalism happens doesn’t mean the res is good or the </w:t>
      </w:r>
      <w:proofErr w:type="spellStart"/>
      <w:r>
        <w:t>disad</w:t>
      </w:r>
      <w:proofErr w:type="spellEnd"/>
      <w:r>
        <w:t xml:space="preserve"> is false – make them actually debate the internal link</w:t>
      </w:r>
    </w:p>
    <w:p w14:paraId="1E21809E" w14:textId="064FE958" w:rsidR="0030517A" w:rsidRDefault="0030517A" w:rsidP="0030517A"/>
    <w:p w14:paraId="42B7946F" w14:textId="3F127F68" w:rsidR="0030517A" w:rsidRPr="0030517A" w:rsidRDefault="0030517A" w:rsidP="0030517A">
      <w:pPr>
        <w:pStyle w:val="Heading4"/>
      </w:pPr>
      <w:r>
        <w:t xml:space="preserve">Also no warrant that </w:t>
      </w:r>
      <w:proofErr w:type="spellStart"/>
      <w:r>
        <w:t>fiating</w:t>
      </w:r>
      <w:proofErr w:type="spellEnd"/>
      <w:r>
        <w:t xml:space="preserve"> the </w:t>
      </w:r>
      <w:proofErr w:type="spellStart"/>
      <w:r>
        <w:t>aff</w:t>
      </w:r>
      <w:proofErr w:type="spellEnd"/>
      <w:r>
        <w:t xml:space="preserve"> causes rhetorical disidentification – the cards about it are only about the method of affirming</w:t>
      </w:r>
    </w:p>
    <w:p w14:paraId="14469429" w14:textId="77777777" w:rsidR="00FA6FA7" w:rsidRDefault="00FA6FA7" w:rsidP="001878AF">
      <w:pPr>
        <w:rPr>
          <w:sz w:val="16"/>
        </w:rPr>
      </w:pPr>
    </w:p>
    <w:p w14:paraId="0108D67E" w14:textId="77777777" w:rsidR="001878AF" w:rsidRPr="00B55AD5" w:rsidRDefault="001878AF" w:rsidP="00B55AD5"/>
    <w:sectPr w:rsidR="001878A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4F057A"/>
    <w:multiLevelType w:val="hybridMultilevel"/>
    <w:tmpl w:val="B58EB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15810607584"/>
    <w:docVar w:name="VerbatimVersion" w:val="5.1"/>
  </w:docVars>
  <w:rsids>
    <w:rsidRoot w:val="008C41F5"/>
    <w:rsid w:val="000139A3"/>
    <w:rsid w:val="0001671D"/>
    <w:rsid w:val="00070081"/>
    <w:rsid w:val="00100833"/>
    <w:rsid w:val="00102A93"/>
    <w:rsid w:val="00104529"/>
    <w:rsid w:val="00105942"/>
    <w:rsid w:val="00107396"/>
    <w:rsid w:val="00144A4C"/>
    <w:rsid w:val="00176AB0"/>
    <w:rsid w:val="00176AB2"/>
    <w:rsid w:val="00177B7D"/>
    <w:rsid w:val="0018322D"/>
    <w:rsid w:val="001878AF"/>
    <w:rsid w:val="001B5776"/>
    <w:rsid w:val="001D3AB5"/>
    <w:rsid w:val="001E527A"/>
    <w:rsid w:val="001F78CE"/>
    <w:rsid w:val="00207D15"/>
    <w:rsid w:val="002304B3"/>
    <w:rsid w:val="00251FC7"/>
    <w:rsid w:val="002855A7"/>
    <w:rsid w:val="002B146A"/>
    <w:rsid w:val="002B5E17"/>
    <w:rsid w:val="0030517A"/>
    <w:rsid w:val="00315690"/>
    <w:rsid w:val="00316B75"/>
    <w:rsid w:val="00325646"/>
    <w:rsid w:val="003460F2"/>
    <w:rsid w:val="0038158C"/>
    <w:rsid w:val="003902BA"/>
    <w:rsid w:val="0039596F"/>
    <w:rsid w:val="003A09E2"/>
    <w:rsid w:val="00407037"/>
    <w:rsid w:val="00423288"/>
    <w:rsid w:val="004605D6"/>
    <w:rsid w:val="004B5594"/>
    <w:rsid w:val="004C60E8"/>
    <w:rsid w:val="004E3579"/>
    <w:rsid w:val="004E728B"/>
    <w:rsid w:val="004F39E0"/>
    <w:rsid w:val="0051132B"/>
    <w:rsid w:val="00537BD5"/>
    <w:rsid w:val="0057268A"/>
    <w:rsid w:val="005C2086"/>
    <w:rsid w:val="005D2912"/>
    <w:rsid w:val="006065BD"/>
    <w:rsid w:val="00645FA9"/>
    <w:rsid w:val="00647866"/>
    <w:rsid w:val="00665003"/>
    <w:rsid w:val="006A2AD0"/>
    <w:rsid w:val="006A7406"/>
    <w:rsid w:val="006B59C8"/>
    <w:rsid w:val="006C2375"/>
    <w:rsid w:val="006D317B"/>
    <w:rsid w:val="006D4ECC"/>
    <w:rsid w:val="00722258"/>
    <w:rsid w:val="007243E5"/>
    <w:rsid w:val="00741DDC"/>
    <w:rsid w:val="00766EA0"/>
    <w:rsid w:val="007A2226"/>
    <w:rsid w:val="007F5B66"/>
    <w:rsid w:val="00823A1C"/>
    <w:rsid w:val="00845B9D"/>
    <w:rsid w:val="008472AC"/>
    <w:rsid w:val="00853544"/>
    <w:rsid w:val="00860984"/>
    <w:rsid w:val="008B3ECB"/>
    <w:rsid w:val="008B4E85"/>
    <w:rsid w:val="008C1B2E"/>
    <w:rsid w:val="008C41F5"/>
    <w:rsid w:val="0091627E"/>
    <w:rsid w:val="0097032B"/>
    <w:rsid w:val="00973358"/>
    <w:rsid w:val="009A2B4B"/>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8057C"/>
    <w:rsid w:val="00BD6238"/>
    <w:rsid w:val="00BF1312"/>
    <w:rsid w:val="00BF593B"/>
    <w:rsid w:val="00BF773A"/>
    <w:rsid w:val="00BF7E81"/>
    <w:rsid w:val="00C13773"/>
    <w:rsid w:val="00C17CC8"/>
    <w:rsid w:val="00C83417"/>
    <w:rsid w:val="00C9604F"/>
    <w:rsid w:val="00CA19AA"/>
    <w:rsid w:val="00CB4F73"/>
    <w:rsid w:val="00CC3CF8"/>
    <w:rsid w:val="00CC4364"/>
    <w:rsid w:val="00CC5298"/>
    <w:rsid w:val="00CD736E"/>
    <w:rsid w:val="00CD798D"/>
    <w:rsid w:val="00CE161E"/>
    <w:rsid w:val="00CE2046"/>
    <w:rsid w:val="00CF59A8"/>
    <w:rsid w:val="00D323E9"/>
    <w:rsid w:val="00D325A9"/>
    <w:rsid w:val="00D34A41"/>
    <w:rsid w:val="00D36A8A"/>
    <w:rsid w:val="00D61409"/>
    <w:rsid w:val="00D6691E"/>
    <w:rsid w:val="00D71170"/>
    <w:rsid w:val="00DA1C92"/>
    <w:rsid w:val="00DA25D4"/>
    <w:rsid w:val="00DA6538"/>
    <w:rsid w:val="00DE3978"/>
    <w:rsid w:val="00E15E75"/>
    <w:rsid w:val="00E5262C"/>
    <w:rsid w:val="00E56471"/>
    <w:rsid w:val="00EB1965"/>
    <w:rsid w:val="00EC7DC4"/>
    <w:rsid w:val="00ED30CF"/>
    <w:rsid w:val="00F176EF"/>
    <w:rsid w:val="00F45E10"/>
    <w:rsid w:val="00F6364A"/>
    <w:rsid w:val="00F83D11"/>
    <w:rsid w:val="00F9113A"/>
    <w:rsid w:val="00FA6FA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F1C47C"/>
  <w15:chartTrackingRefBased/>
  <w15:docId w15:val="{A0B7633F-A560-451D-B173-30EA26306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41F5"/>
    <w:rPr>
      <w:rFonts w:ascii="Calibri" w:hAnsi="Calibri" w:cs="Calibri"/>
    </w:rPr>
  </w:style>
  <w:style w:type="paragraph" w:styleId="Heading1">
    <w:name w:val="heading 1"/>
    <w:aliases w:val="Pocket"/>
    <w:basedOn w:val="Normal"/>
    <w:next w:val="Normal"/>
    <w:link w:val="Heading1Char"/>
    <w:qFormat/>
    <w:rsid w:val="008C41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41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41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8C41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41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41F5"/>
  </w:style>
  <w:style w:type="character" w:customStyle="1" w:styleId="Heading1Char">
    <w:name w:val="Heading 1 Char"/>
    <w:aliases w:val="Pocket Char"/>
    <w:basedOn w:val="DefaultParagraphFont"/>
    <w:link w:val="Heading1"/>
    <w:rsid w:val="008C41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41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41F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8C41F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8C41F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41F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8C41F5"/>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8C41F5"/>
    <w:rPr>
      <w:color w:val="auto"/>
      <w:u w:val="none"/>
    </w:rPr>
  </w:style>
  <w:style w:type="character" w:styleId="FollowedHyperlink">
    <w:name w:val="FollowedHyperlink"/>
    <w:basedOn w:val="DefaultParagraphFont"/>
    <w:uiPriority w:val="99"/>
    <w:semiHidden/>
    <w:unhideWhenUsed/>
    <w:rsid w:val="008C41F5"/>
    <w:rPr>
      <w:color w:val="auto"/>
      <w:u w:val="none"/>
    </w:rPr>
  </w:style>
  <w:style w:type="paragraph" w:styleId="NoSpacing">
    <w:name w:val="No Spacing"/>
    <w:aliases w:val="Card Format,ClearFormatting,Clear,DDI Tag,Tag Title,No Spacing51,Tag and Cite,CD - Cite,Very Small Text,Dont u,No Spacing311,No Spacing6,No Spacin,No Spacing8,No Spacing41,Note Level 21,No Spacing111111,tag,Dont use,Card,Medium Grid 21,card"/>
    <w:basedOn w:val="Heading1"/>
    <w:link w:val="Hyperlink"/>
    <w:autoRedefine/>
    <w:uiPriority w:val="99"/>
    <w:qFormat/>
    <w:rsid w:val="008C41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8C41F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qFormat/>
    <w:rsid w:val="008C41F5"/>
    <w:pPr>
      <w:ind w:left="720"/>
      <w:contextualSpacing/>
    </w:pPr>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uiPriority w:val="6"/>
    <w:qFormat/>
    <w:rsid w:val="008C41F5"/>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uiPriority w:val="6"/>
    <w:qFormat/>
    <w:rsid w:val="008C41F5"/>
    <w:pPr>
      <w:keepNext/>
      <w:keepLines/>
      <w:spacing w:after="240"/>
      <w:jc w:val="center"/>
      <w:outlineLvl w:val="0"/>
    </w:pPr>
    <w:rPr>
      <w:rFonts w:asciiTheme="minorHAnsi" w:hAnsiTheme="minorHAnsi" w:cs="Times New Roman"/>
      <w:u w:val="single"/>
    </w:rPr>
  </w:style>
  <w:style w:type="character" w:customStyle="1" w:styleId="TitleChar1">
    <w:name w:val="Title Char1"/>
    <w:basedOn w:val="DefaultParagraphFont"/>
    <w:uiPriority w:val="99"/>
    <w:semiHidden/>
    <w:rsid w:val="008C41F5"/>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8C41F5"/>
    <w:pPr>
      <w:spacing w:after="120"/>
    </w:pPr>
  </w:style>
  <w:style w:type="character" w:customStyle="1" w:styleId="BodyTextChar">
    <w:name w:val="Body Text Char"/>
    <w:basedOn w:val="DefaultParagraphFont"/>
    <w:link w:val="BodyText"/>
    <w:uiPriority w:val="99"/>
    <w:semiHidden/>
    <w:rsid w:val="008C41F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sme/en/ip_business/trade_secrets/protection.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brewerlong.com/information/business-law/four-types-of-intellectual-proper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thewto_e/whatis_e/wto_dg_stat_e.htm%20//" TargetMode="External"/><Relationship Id="rId11" Type="http://schemas.openxmlformats.org/officeDocument/2006/relationships/hyperlink" Target="https://patentlyo.com/patent/2018/06/editorial-americans-together.html" TargetMode="External"/><Relationship Id="rId5" Type="http://schemas.openxmlformats.org/officeDocument/2006/relationships/webSettings" Target="webSettings.xml"/><Relationship Id="rId10" Type="http://schemas.openxmlformats.org/officeDocument/2006/relationships/hyperlink" Target="https://www.ipwatchdog.com/2017/10/09/native-americans-set-save-patent-system/id=88871/" TargetMode="External"/><Relationship Id="rId4" Type="http://schemas.openxmlformats.org/officeDocument/2006/relationships/settings" Target="settings.xml"/><Relationship Id="rId9" Type="http://schemas.openxmlformats.org/officeDocument/2006/relationships/hyperlink" Target="https://www.uspto.gov/help/patent-hel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9763</Words>
  <Characters>55652</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17</cp:revision>
  <dcterms:created xsi:type="dcterms:W3CDTF">2021-10-31T17:32:00Z</dcterms:created>
  <dcterms:modified xsi:type="dcterms:W3CDTF">2021-10-31T18:22:00Z</dcterms:modified>
</cp:coreProperties>
</file>