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1FFE" w14:textId="263F5B29" w:rsidR="00904DC7" w:rsidRDefault="00904DC7" w:rsidP="00904DC7">
      <w:pPr>
        <w:pStyle w:val="Heading2"/>
      </w:pPr>
      <w:r>
        <w:t>OFF</w:t>
      </w:r>
    </w:p>
    <w:p w14:paraId="5406CBFB" w14:textId="78C94D11" w:rsidR="004E426D" w:rsidRDefault="004E426D" w:rsidP="004E426D">
      <w:pPr>
        <w:pStyle w:val="Heading3"/>
      </w:pPr>
      <w:r>
        <w:t>1NC</w:t>
      </w:r>
    </w:p>
    <w:p w14:paraId="23CC4FF3" w14:textId="77777777" w:rsidR="004E426D" w:rsidRDefault="004E426D" w:rsidP="004E426D">
      <w:pPr>
        <w:pStyle w:val="Heading4"/>
      </w:pPr>
      <w:r>
        <w:t>The biotech industry is strong now---it’s weathered the COVID storm.</w:t>
      </w:r>
    </w:p>
    <w:p w14:paraId="7023E91A" w14:textId="77777777" w:rsidR="004E426D" w:rsidRDefault="004E426D" w:rsidP="004E426D">
      <w:proofErr w:type="spellStart"/>
      <w:r w:rsidRPr="002F33F3">
        <w:rPr>
          <w:rStyle w:val="Style13ptBold"/>
        </w:rPr>
        <w:t>Cancherini</w:t>
      </w:r>
      <w:proofErr w:type="spellEnd"/>
      <w:r w:rsidRPr="002F33F3">
        <w:rPr>
          <w:rStyle w:val="Style13ptBold"/>
        </w:rPr>
        <w:t xml:space="preserve"> et al. 21</w:t>
      </w:r>
      <w:r>
        <w:t xml:space="preserve"> – C</w:t>
      </w:r>
      <w:r w:rsidRPr="002F33F3">
        <w:t>onsultant in McKinsey’s Brussels office</w:t>
      </w:r>
    </w:p>
    <w:p w14:paraId="2CB283C1" w14:textId="77777777" w:rsidR="004E426D" w:rsidRPr="002F33F3" w:rsidRDefault="004E426D" w:rsidP="004E426D">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Alexandra Zemp, “</w:t>
      </w:r>
      <w:r w:rsidRPr="002F33F3">
        <w:t xml:space="preserve">What’s ahead for biotech: Another wave or low </w:t>
      </w:r>
      <w:proofErr w:type="gramStart"/>
      <w:r w:rsidRPr="002F33F3">
        <w:t>tide?</w:t>
      </w:r>
      <w:r>
        <w:t>,</w:t>
      </w:r>
      <w:proofErr w:type="gramEnd"/>
      <w:r>
        <w:t xml:space="preserve">” McKinsey &amp; Company, April 2021, </w:t>
      </w:r>
      <w:r w:rsidRPr="002F33F3">
        <w:t>https://www.mckinsey.com/industries/life-sciences/our-insights/whats-ahead-for-biotech-another-wave-or-low-tide</w:t>
      </w:r>
    </w:p>
    <w:p w14:paraId="57755FF3" w14:textId="77777777" w:rsidR="004E426D" w:rsidRDefault="004E426D" w:rsidP="004E426D">
      <w:r w:rsidRPr="00E50992">
        <w:t xml:space="preserve">Unlike most industries in these extraordinarily challenging times, </w:t>
      </w:r>
      <w:r w:rsidRPr="006A168D">
        <w:rPr>
          <w:rStyle w:val="Emphasis"/>
          <w:highlight w:val="green"/>
        </w:rPr>
        <w:t>biotech</w:t>
      </w:r>
      <w:r w:rsidRPr="006A168D">
        <w:rPr>
          <w:highlight w:val="green"/>
        </w:rPr>
        <w:t xml:space="preserve"> </w:t>
      </w:r>
      <w:r w:rsidRPr="006A168D">
        <w:rPr>
          <w:rStyle w:val="StyleUnderline"/>
          <w:highlight w:val="green"/>
        </w:rPr>
        <w:t xml:space="preserve">is </w:t>
      </w:r>
      <w:r w:rsidRPr="006A168D">
        <w:rPr>
          <w:rStyle w:val="Emphasis"/>
          <w:highlight w:val="gree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6A168D">
        <w:rPr>
          <w:rStyle w:val="StyleUnderline"/>
          <w:highlight w:val="green"/>
        </w:rPr>
        <w:t xml:space="preserve">the search to </w:t>
      </w:r>
      <w:r w:rsidRPr="00443380">
        <w:rPr>
          <w:rStyle w:val="Emphasis"/>
        </w:rPr>
        <w:t>understand</w:t>
      </w:r>
      <w:r w:rsidRPr="00E50992">
        <w:t xml:space="preserve"> </w:t>
      </w:r>
      <w:r w:rsidRPr="001737C2">
        <w:rPr>
          <w:rStyle w:val="StyleUnderline"/>
        </w:rPr>
        <w:t xml:space="preserve">and </w:t>
      </w:r>
      <w:r w:rsidRPr="006A168D">
        <w:rPr>
          <w:rStyle w:val="Emphasis"/>
          <w:highlight w:val="green"/>
        </w:rPr>
        <w:t>find treatment</w:t>
      </w:r>
      <w:r w:rsidRPr="006A168D">
        <w:rPr>
          <w:highlight w:val="green"/>
        </w:rPr>
        <w:t xml:space="preserve"> </w:t>
      </w:r>
      <w:r w:rsidRPr="006A168D">
        <w:rPr>
          <w:rStyle w:val="StyleUnderline"/>
          <w:highlight w:val="green"/>
        </w:rPr>
        <w:t>or</w:t>
      </w:r>
      <w:r w:rsidRPr="001737C2">
        <w:rPr>
          <w:rStyle w:val="StyleUnderline"/>
        </w:rPr>
        <w:t xml:space="preserve"> </w:t>
      </w:r>
      <w:r w:rsidRPr="005D0D20">
        <w:rPr>
          <w:rStyle w:val="Emphasis"/>
        </w:rPr>
        <w:t xml:space="preserve">preventive </w:t>
      </w:r>
      <w:r w:rsidRPr="006A168D">
        <w:rPr>
          <w:rStyle w:val="Emphasis"/>
          <w:highlight w:val="green"/>
        </w:rPr>
        <w:t>solutions</w:t>
      </w:r>
      <w:r w:rsidRPr="006A168D">
        <w:rPr>
          <w:highlight w:val="green"/>
        </w:rPr>
        <w:t xml:space="preserve"> </w:t>
      </w:r>
      <w:r w:rsidRPr="006A168D">
        <w:rPr>
          <w:rStyle w:val="StyleUnderline"/>
          <w:highlight w:val="green"/>
        </w:rPr>
        <w:t xml:space="preserve">to COVID-19 has </w:t>
      </w:r>
      <w:r w:rsidRPr="006A168D">
        <w:rPr>
          <w:rStyle w:val="Emphasis"/>
          <w:highlight w:val="gree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6A168D">
        <w:rPr>
          <w:rStyle w:val="Emphasis"/>
          <w:highlight w:val="green"/>
        </w:rPr>
        <w:t>attention</w:t>
      </w:r>
      <w:r w:rsidRPr="006A168D">
        <w:rPr>
          <w:highlight w:val="green"/>
        </w:rPr>
        <w:t xml:space="preserve"> on</w:t>
      </w:r>
      <w:r w:rsidRPr="00E50992">
        <w:t xml:space="preserve"> </w:t>
      </w:r>
      <w:r w:rsidRPr="001737C2">
        <w:rPr>
          <w:rStyle w:val="StyleUnderline"/>
        </w:rPr>
        <w:t xml:space="preserve">science and </w:t>
      </w:r>
      <w:r w:rsidRPr="006A168D">
        <w:rPr>
          <w:rStyle w:val="StyleUnderline"/>
          <w:highlight w:val="green"/>
        </w:rPr>
        <w:t>medicine</w:t>
      </w:r>
      <w:r w:rsidRPr="006A168D">
        <w:rPr>
          <w:highlight w:val="green"/>
        </w:rPr>
        <w:t xml:space="preserve">, </w:t>
      </w:r>
      <w:r w:rsidRPr="006A168D">
        <w:rPr>
          <w:rStyle w:val="Emphasis"/>
          <w:highlight w:val="green"/>
        </w:rPr>
        <w:t>reinforcing</w:t>
      </w:r>
      <w:r w:rsidRPr="006A168D">
        <w:rPr>
          <w:highlight w:val="green"/>
        </w:rPr>
        <w:t xml:space="preserve"> </w:t>
      </w:r>
      <w:r w:rsidRPr="006A168D">
        <w:rPr>
          <w:rStyle w:val="StyleUnderline"/>
          <w:highlight w:val="green"/>
        </w:rPr>
        <w:t xml:space="preserve">the </w:t>
      </w:r>
      <w:r w:rsidRPr="006A168D">
        <w:rPr>
          <w:rStyle w:val="Emphasis"/>
          <w:highlight w:val="green"/>
        </w:rPr>
        <w:t>perception</w:t>
      </w:r>
      <w:r w:rsidRPr="006A168D">
        <w:rPr>
          <w:highlight w:val="green"/>
        </w:rPr>
        <w:t xml:space="preserve"> </w:t>
      </w:r>
      <w:r w:rsidRPr="006A168D">
        <w:rPr>
          <w:rStyle w:val="StyleUnderline"/>
          <w:highlight w:val="green"/>
        </w:rPr>
        <w:t>that</w:t>
      </w:r>
      <w:r w:rsidRPr="001737C2">
        <w:rPr>
          <w:rStyle w:val="StyleUnderline"/>
        </w:rPr>
        <w:t xml:space="preserve"> </w:t>
      </w:r>
      <w:r w:rsidRPr="006A168D">
        <w:rPr>
          <w:rStyle w:val="Emphasis"/>
          <w:highlight w:val="gree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6A168D">
        <w:rPr>
          <w:rStyle w:val="StyleUnderline"/>
          <w:highlight w:val="green"/>
        </w:rPr>
        <w:t xml:space="preserve">represent a </w:t>
      </w:r>
      <w:r w:rsidRPr="006A168D">
        <w:rPr>
          <w:rStyle w:val="Emphasis"/>
          <w:highlight w:val="green"/>
        </w:rPr>
        <w:t>good investment</w:t>
      </w:r>
      <w:r w:rsidRPr="00E50992">
        <w:t>.</w:t>
      </w:r>
    </w:p>
    <w:p w14:paraId="4CEEC924" w14:textId="77777777" w:rsidR="004E426D" w:rsidRPr="00443380" w:rsidRDefault="004E426D" w:rsidP="004E426D">
      <w:proofErr w:type="gramStart"/>
      <w:r>
        <w:t>In an effort to</w:t>
      </w:r>
      <w:proofErr w:type="gramEnd"/>
      <w:r>
        <w:t xml:space="preserve">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7FA73813" w14:textId="77777777" w:rsidR="004E426D" w:rsidRDefault="004E426D" w:rsidP="004E426D">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6A168D">
        <w:rPr>
          <w:rStyle w:val="StyleUnderline"/>
          <w:highlight w:val="green"/>
        </w:rPr>
        <w:t>the</w:t>
      </w:r>
      <w:r w:rsidRPr="001737C2">
        <w:rPr>
          <w:rStyle w:val="StyleUnderline"/>
        </w:rPr>
        <w:t xml:space="preserve"> average </w:t>
      </w:r>
      <w:r w:rsidRPr="006A168D">
        <w:rPr>
          <w:rStyle w:val="StyleUnderline"/>
          <w:highlight w:val="green"/>
        </w:rPr>
        <w:t>share price for</w:t>
      </w:r>
      <w:r w:rsidRPr="001737C2">
        <w:rPr>
          <w:rStyle w:val="StyleUnderline"/>
        </w:rPr>
        <w:t xml:space="preserve"> European and US </w:t>
      </w:r>
      <w:proofErr w:type="spellStart"/>
      <w:r w:rsidRPr="006A168D">
        <w:rPr>
          <w:rStyle w:val="StyleUnderline"/>
          <w:highlight w:val="green"/>
        </w:rPr>
        <w:t>biotechs</w:t>
      </w:r>
      <w:proofErr w:type="spellEnd"/>
      <w:r w:rsidRPr="006A168D">
        <w:rPr>
          <w:rStyle w:val="StyleUnderline"/>
          <w:highlight w:val="green"/>
        </w:rPr>
        <w:t xml:space="preserve"> </w:t>
      </w:r>
      <w:r w:rsidRPr="006A168D">
        <w:rPr>
          <w:rStyle w:val="Emphasis"/>
          <w:highlight w:val="green"/>
        </w:rPr>
        <w:t>increased</w:t>
      </w:r>
      <w:r w:rsidRPr="006A168D">
        <w:rPr>
          <w:rStyle w:val="StyleUnderline"/>
          <w:highlight w:val="green"/>
        </w:rPr>
        <w:t xml:space="preserve"> </w:t>
      </w:r>
      <w:r w:rsidRPr="006A168D">
        <w:rPr>
          <w:rStyle w:val="Emphasis"/>
          <w:highlight w:val="green"/>
        </w:rPr>
        <w:t>at more than twice</w:t>
      </w:r>
      <w:r w:rsidRPr="006A168D">
        <w:rPr>
          <w:highlight w:val="green"/>
        </w:rPr>
        <w:t xml:space="preserve"> </w:t>
      </w:r>
      <w:r w:rsidRPr="006A168D">
        <w:rPr>
          <w:rStyle w:val="StyleUnderline"/>
          <w:highlight w:val="gree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4D1F347A" w14:textId="77777777" w:rsidR="004E426D" w:rsidRDefault="004E426D" w:rsidP="004E426D">
      <w:r w:rsidRPr="001737C2">
        <w:rPr>
          <w:rStyle w:val="StyleUnderline"/>
        </w:rPr>
        <w:t xml:space="preserve">With </w:t>
      </w:r>
      <w:r w:rsidRPr="006A168D">
        <w:rPr>
          <w:rStyle w:val="Emphasis"/>
          <w:highlight w:val="green"/>
        </w:rPr>
        <w:t>acquisitions</w:t>
      </w:r>
      <w:r w:rsidRPr="006A168D">
        <w:rPr>
          <w:highlight w:val="green"/>
        </w:rPr>
        <w:t xml:space="preserve">, </w:t>
      </w:r>
      <w:r w:rsidRPr="006A168D">
        <w:rPr>
          <w:rStyle w:val="Emphasis"/>
          <w:highlight w:val="green"/>
        </w:rPr>
        <w:t>partnerships</w:t>
      </w:r>
      <w:r w:rsidRPr="006A168D">
        <w:rPr>
          <w:highlight w:val="green"/>
        </w:rPr>
        <w:t xml:space="preserve">, </w:t>
      </w:r>
      <w:r w:rsidRPr="006A168D">
        <w:rPr>
          <w:rStyle w:val="Emphasis"/>
          <w:highlight w:val="green"/>
        </w:rPr>
        <w:t>IPOs</w:t>
      </w:r>
      <w:r w:rsidRPr="006A168D">
        <w:rPr>
          <w:highlight w:val="green"/>
        </w:rPr>
        <w:t xml:space="preserve">, </w:t>
      </w:r>
      <w:r w:rsidRPr="006A168D">
        <w:rPr>
          <w:rStyle w:val="StyleUnderline"/>
          <w:highlight w:val="green"/>
        </w:rPr>
        <w:t xml:space="preserve">and </w:t>
      </w:r>
      <w:r w:rsidRPr="006A168D">
        <w:rPr>
          <w:rStyle w:val="Emphasis"/>
          <w:highlight w:val="green"/>
        </w:rPr>
        <w:t>fundraising still increasing</w:t>
      </w:r>
      <w:r>
        <w:t xml:space="preserve">, </w:t>
      </w:r>
      <w:r w:rsidRPr="006A168D">
        <w:rPr>
          <w:rStyle w:val="StyleUnderline"/>
          <w:highlight w:val="green"/>
        </w:rPr>
        <w:t>biotech’s star has</w:t>
      </w:r>
      <w:r w:rsidRPr="001737C2">
        <w:t>, if</w:t>
      </w:r>
      <w:r>
        <w:t xml:space="preserve"> anything, </w:t>
      </w:r>
      <w:r w:rsidRPr="006A168D">
        <w:rPr>
          <w:rStyle w:val="Emphasis"/>
          <w:highlight w:val="green"/>
        </w:rPr>
        <w:t>risen higher</w:t>
      </w:r>
      <w:r w:rsidRPr="006A168D">
        <w:rPr>
          <w:highlight w:val="green"/>
        </w:rPr>
        <w:t xml:space="preserve"> </w:t>
      </w:r>
      <w:r w:rsidRPr="006A168D">
        <w:rPr>
          <w:rStyle w:val="StyleUnderline"/>
          <w:highlight w:val="green"/>
        </w:rPr>
        <w:t>than</w:t>
      </w:r>
      <w:r w:rsidRPr="00443380">
        <w:rPr>
          <w:rStyle w:val="StyleUnderline"/>
        </w:rPr>
        <w:t xml:space="preserve"> it was </w:t>
      </w:r>
      <w:r w:rsidRPr="006A168D">
        <w:rPr>
          <w:rStyle w:val="StyleUnderline"/>
          <w:highlight w:val="green"/>
        </w:rPr>
        <w:t>before the pandemic</w:t>
      </w:r>
      <w:r w:rsidRPr="006A168D">
        <w:rPr>
          <w:highlight w:val="green"/>
        </w:rPr>
        <w:t>.</w:t>
      </w:r>
      <w:r>
        <w:t xml:space="preserve"> </w:t>
      </w:r>
      <w:r w:rsidRPr="006A168D">
        <w:rPr>
          <w:rStyle w:val="StyleUnderline"/>
          <w:highlight w:val="green"/>
        </w:rPr>
        <w:t>The industry’s</w:t>
      </w:r>
      <w:r>
        <w:t xml:space="preserve"> response to the crisis, its </w:t>
      </w:r>
      <w:r w:rsidRPr="006A168D">
        <w:rPr>
          <w:rStyle w:val="Emphasis"/>
          <w:highlight w:val="green"/>
        </w:rPr>
        <w:t>record of innovation</w:t>
      </w:r>
      <w:r w:rsidRPr="006A168D">
        <w:rPr>
          <w:rStyle w:val="StyleUnderline"/>
          <w:highlight w:val="green"/>
        </w:rPr>
        <w:t xml:space="preserve">, and its </w:t>
      </w:r>
      <w:r w:rsidRPr="006A168D">
        <w:rPr>
          <w:rStyle w:val="Emphasis"/>
          <w:highlight w:val="green"/>
        </w:rPr>
        <w:t xml:space="preserve">reputation as </w:t>
      </w:r>
      <w:proofErr w:type="gramStart"/>
      <w:r w:rsidRPr="006A168D">
        <w:rPr>
          <w:rStyle w:val="Emphasis"/>
          <w:highlight w:val="green"/>
        </w:rPr>
        <w:t>a safe haven</w:t>
      </w:r>
      <w:proofErr w:type="gramEnd"/>
      <w:r w:rsidRPr="001737C2">
        <w:rPr>
          <w:rStyle w:val="Emphasis"/>
        </w:rPr>
        <w:t xml:space="preserve"> for investment</w:t>
      </w:r>
      <w:r>
        <w:t xml:space="preserve"> </w:t>
      </w:r>
      <w:r w:rsidRPr="006A168D">
        <w:rPr>
          <w:rStyle w:val="StyleUnderline"/>
          <w:highlight w:val="green"/>
        </w:rPr>
        <w:t xml:space="preserve">have </w:t>
      </w:r>
      <w:r w:rsidRPr="005D0D20">
        <w:rPr>
          <w:rStyle w:val="StyleUnderline"/>
        </w:rPr>
        <w:t xml:space="preserve">all </w:t>
      </w:r>
      <w:r w:rsidRPr="006A168D">
        <w:rPr>
          <w:rStyle w:val="StyleUnderline"/>
          <w:highlight w:val="green"/>
        </w:rPr>
        <w:t>served it well</w:t>
      </w:r>
      <w:r>
        <w:t xml:space="preserve">. </w:t>
      </w:r>
      <w:r w:rsidRPr="001737C2">
        <w:rPr>
          <w:rStyle w:val="StyleUnderline"/>
        </w:rPr>
        <w:t xml:space="preserve">But </w:t>
      </w:r>
      <w:r w:rsidRPr="006A168D">
        <w:rPr>
          <w:rStyle w:val="StyleUnderline"/>
          <w:highlight w:val="green"/>
        </w:rPr>
        <w:t>whether biotech</w:t>
      </w:r>
      <w:r w:rsidRPr="001737C2">
        <w:rPr>
          <w:rStyle w:val="StyleUnderline"/>
        </w:rPr>
        <w:t xml:space="preserve"> </w:t>
      </w:r>
      <w:r w:rsidRPr="006A168D">
        <w:rPr>
          <w:rStyle w:val="StyleUnderline"/>
          <w:highlight w:val="green"/>
        </w:rPr>
        <w:t>can sustain this</w:t>
      </w:r>
      <w:r w:rsidRPr="001737C2">
        <w:rPr>
          <w:rStyle w:val="StyleUnderline"/>
        </w:rPr>
        <w:t xml:space="preserve"> performance </w:t>
      </w:r>
      <w:r w:rsidRPr="006A168D">
        <w:rPr>
          <w:rStyle w:val="StyleUnderline"/>
          <w:highlight w:val="green"/>
        </w:rPr>
        <w:t xml:space="preserve">is </w:t>
      </w:r>
      <w:r w:rsidRPr="006A168D">
        <w:rPr>
          <w:rStyle w:val="Emphasis"/>
          <w:highlight w:val="green"/>
        </w:rPr>
        <w:t>open to question</w:t>
      </w:r>
      <w:r>
        <w:t>. This article looks at the industry’s record of growth, its resilience during the global pandemic, and the factors that could determine whether the biotech wave continues.</w:t>
      </w:r>
    </w:p>
    <w:p w14:paraId="412D04A9" w14:textId="77777777" w:rsidR="004E426D" w:rsidRPr="002F33F3" w:rsidRDefault="004E426D" w:rsidP="004E426D">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7718A726" w14:textId="77777777" w:rsidR="004E426D" w:rsidRDefault="004E426D" w:rsidP="004E426D">
      <w:r w:rsidRPr="00290FC3">
        <w:rPr>
          <w:rStyle w:val="Style13ptBold"/>
        </w:rPr>
        <w:t>Brand 21</w:t>
      </w:r>
      <w:r>
        <w:t xml:space="preserve"> – </w:t>
      </w:r>
      <w:r w:rsidRPr="00290FC3">
        <w:t>Assistant General Counsel and Director of Intellectual Property at the Biotechnology Innovation Organization</w:t>
      </w:r>
    </w:p>
    <w:p w14:paraId="07D16241" w14:textId="77777777" w:rsidR="004E426D" w:rsidRPr="00290FC3" w:rsidRDefault="004E426D" w:rsidP="004E426D">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06B31E6D" w14:textId="77777777" w:rsidR="004E426D" w:rsidRDefault="004E426D" w:rsidP="004E426D">
      <w:r w:rsidRPr="00290FC3">
        <w:rPr>
          <w:rStyle w:val="StyleUnderline"/>
        </w:rPr>
        <w:t>While</w:t>
      </w:r>
      <w:r>
        <w:t xml:space="preserve"> </w:t>
      </w:r>
      <w:r w:rsidRPr="00290FC3">
        <w:rPr>
          <w:rStyle w:val="StyleUnderline"/>
        </w:rPr>
        <w:t>the discussions around</w:t>
      </w:r>
      <w:r>
        <w:t xml:space="preserve"> </w:t>
      </w:r>
      <w:r w:rsidRPr="006A168D">
        <w:rPr>
          <w:rStyle w:val="Emphasis"/>
          <w:highlight w:val="green"/>
        </w:rPr>
        <w:t>waiving i</w:t>
      </w:r>
      <w:r w:rsidRPr="00290FC3">
        <w:rPr>
          <w:rStyle w:val="Emphasis"/>
        </w:rPr>
        <w:t xml:space="preserve">ntellectual </w:t>
      </w:r>
      <w:r w:rsidRPr="006A168D">
        <w:rPr>
          <w:rStyle w:val="Emphasis"/>
          <w:highlight w:val="green"/>
        </w:rPr>
        <w:t>p</w:t>
      </w:r>
      <w:r w:rsidRPr="00290FC3">
        <w:rPr>
          <w:rStyle w:val="Emphasis"/>
        </w:rPr>
        <w:t>roperty</w:t>
      </w:r>
      <w:r>
        <w:t xml:space="preserve"> (IP) </w:t>
      </w:r>
      <w:r w:rsidRPr="006A168D">
        <w:rPr>
          <w:rStyle w:val="Emphasis"/>
          <w:highlight w:val="gree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6A168D">
        <w:rPr>
          <w:rStyle w:val="StyleUnderline"/>
          <w:highlight w:val="green"/>
        </w:rPr>
        <w:t>is</w:t>
      </w:r>
      <w:r>
        <w:t xml:space="preserve"> probably </w:t>
      </w:r>
      <w:r w:rsidRPr="006A168D">
        <w:rPr>
          <w:rStyle w:val="Emphasis"/>
          <w:highlight w:val="gree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6A168D">
        <w:rPr>
          <w:rStyle w:val="StyleUnderline"/>
          <w:highlight w:val="green"/>
        </w:rPr>
        <w:t>the</w:t>
      </w:r>
      <w:r w:rsidRPr="00290FC3">
        <w:rPr>
          <w:rStyle w:val="StyleUnderline"/>
        </w:rPr>
        <w:t xml:space="preserve"> </w:t>
      </w:r>
      <w:r w:rsidRPr="006A168D">
        <w:rPr>
          <w:rStyle w:val="Emphasis"/>
          <w:highlight w:val="green"/>
        </w:rPr>
        <w:t>implications</w:t>
      </w:r>
      <w:r w:rsidRPr="006A168D">
        <w:rPr>
          <w:highlight w:val="green"/>
        </w:rPr>
        <w:t xml:space="preserve"> </w:t>
      </w:r>
      <w:r w:rsidRPr="006A168D">
        <w:rPr>
          <w:rStyle w:val="StyleUnderline"/>
          <w:highlight w:val="green"/>
        </w:rPr>
        <w:t xml:space="preserve">for </w:t>
      </w:r>
      <w:r w:rsidRPr="006A168D">
        <w:rPr>
          <w:rStyle w:val="Emphasis"/>
          <w:highlight w:val="green"/>
        </w:rPr>
        <w:t>other technologies</w:t>
      </w:r>
      <w:r w:rsidRPr="006A168D">
        <w:rPr>
          <w:highlight w:val="green"/>
        </w:rPr>
        <w:t xml:space="preserve"> </w:t>
      </w:r>
      <w:r w:rsidRPr="006A168D">
        <w:rPr>
          <w:rStyle w:val="StyleUnderline"/>
          <w:highlight w:val="green"/>
        </w:rPr>
        <w:t>critical to</w:t>
      </w:r>
      <w:r w:rsidRPr="00290FC3">
        <w:rPr>
          <w:rStyle w:val="StyleUnderline"/>
        </w:rPr>
        <w:t xml:space="preserve"> </w:t>
      </w:r>
      <w:r w:rsidRPr="00290FC3">
        <w:rPr>
          <w:rStyle w:val="Emphasis"/>
        </w:rPr>
        <w:t xml:space="preserve">sustaining our </w:t>
      </w:r>
      <w:r w:rsidRPr="006A168D">
        <w:rPr>
          <w:rStyle w:val="Emphasis"/>
          <w:highlight w:val="green"/>
        </w:rPr>
        <w:t>environment</w:t>
      </w:r>
      <w:r w:rsidRPr="006A168D">
        <w:rPr>
          <w:highlight w:val="green"/>
        </w:rPr>
        <w:t xml:space="preserve"> </w:t>
      </w:r>
      <w:r w:rsidRPr="006A168D">
        <w:rPr>
          <w:rStyle w:val="StyleUnderline"/>
          <w:highlight w:val="green"/>
        </w:rPr>
        <w:t>and</w:t>
      </w:r>
      <w:r w:rsidRPr="00290FC3">
        <w:rPr>
          <w:rStyle w:val="StyleUnderline"/>
        </w:rPr>
        <w:t xml:space="preserve"> advancing a more </w:t>
      </w:r>
      <w:r w:rsidRPr="006A168D">
        <w:rPr>
          <w:rStyle w:val="StyleUnderline"/>
          <w:highlight w:val="gree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6A168D">
        <w:rPr>
          <w:rStyle w:val="StyleUnderline"/>
          <w:highlight w:val="green"/>
        </w:rPr>
        <w:t xml:space="preserve">we should be </w:t>
      </w:r>
      <w:r w:rsidRPr="005D0D20">
        <w:rPr>
          <w:rStyle w:val="Emphasis"/>
        </w:rPr>
        <w:t xml:space="preserve">very </w:t>
      </w:r>
      <w:r w:rsidRPr="006A168D">
        <w:rPr>
          <w:rStyle w:val="Emphasis"/>
          <w:highlight w:val="green"/>
        </w:rPr>
        <w:t>concerned</w:t>
      </w:r>
      <w:r>
        <w:t xml:space="preserve"> </w:t>
      </w:r>
      <w:r w:rsidRPr="006A168D">
        <w:rPr>
          <w:rStyle w:val="StyleUnderline"/>
          <w:highlight w:val="green"/>
        </w:rPr>
        <w:t>about the message conveyed</w:t>
      </w:r>
      <w:r>
        <w:t xml:space="preserve"> by the international political tide: </w:t>
      </w:r>
      <w:r w:rsidRPr="006A168D">
        <w:rPr>
          <w:rStyle w:val="StyleUnderline"/>
          <w:highlight w:val="green"/>
        </w:rPr>
        <w:t>if you overcome a</w:t>
      </w:r>
      <w:r w:rsidRPr="00290FC3">
        <w:rPr>
          <w:rStyle w:val="StyleUnderline"/>
        </w:rPr>
        <w:t xml:space="preserve"> challenging scientific </w:t>
      </w:r>
      <w:r w:rsidRPr="006A168D">
        <w:rPr>
          <w:rStyle w:val="StyleUnderline"/>
          <w:highlight w:val="green"/>
        </w:rPr>
        <w:t>problem</w:t>
      </w:r>
      <w:r w:rsidRPr="00290FC3">
        <w:rPr>
          <w:rStyle w:val="StyleUnderline"/>
        </w:rPr>
        <w:t xml:space="preserve"> and your solution has the potential to save lives</w:t>
      </w:r>
      <w:r>
        <w:t xml:space="preserve">, </w:t>
      </w:r>
      <w:r w:rsidRPr="006A168D">
        <w:rPr>
          <w:rStyle w:val="StyleUnderline"/>
          <w:highlight w:val="gree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6A168D">
        <w:rPr>
          <w:rStyle w:val="Emphasis"/>
          <w:highlight w:val="green"/>
        </w:rPr>
        <w:t>hand over your technology</w:t>
      </w:r>
      <w:r w:rsidRPr="006A168D">
        <w:rPr>
          <w:highlight w:val="green"/>
        </w:rPr>
        <w:t xml:space="preserve"> </w:t>
      </w:r>
      <w:r w:rsidRPr="006A168D">
        <w:rPr>
          <w:rStyle w:val="StyleUnderline"/>
          <w:highlight w:val="green"/>
        </w:rPr>
        <w:t>without compensation</w:t>
      </w:r>
      <w:r w:rsidRPr="00290FC3">
        <w:rPr>
          <w:rStyle w:val="StyleUnderline"/>
        </w:rPr>
        <w:t xml:space="preserve"> and regardless of the consequences</w:t>
      </w:r>
      <w:r>
        <w:t>.</w:t>
      </w:r>
    </w:p>
    <w:p w14:paraId="20A2E1AA" w14:textId="77777777" w:rsidR="004E426D" w:rsidRDefault="004E426D" w:rsidP="004E426D">
      <w:r w:rsidRPr="00290FC3">
        <w:rPr>
          <w:rStyle w:val="StyleUnderline"/>
        </w:rPr>
        <w:t xml:space="preserve">The </w:t>
      </w:r>
      <w:r w:rsidRPr="006A168D">
        <w:rPr>
          <w:rStyle w:val="Emphasis"/>
          <w:highlight w:val="gree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6A168D">
        <w:rPr>
          <w:rStyle w:val="StyleUnderline"/>
          <w:highlight w:val="green"/>
        </w:rPr>
        <w:t>is</w:t>
      </w:r>
      <w:r w:rsidRPr="006A168D">
        <w:rPr>
          <w:highlight w:val="green"/>
        </w:rPr>
        <w:t xml:space="preserve"> </w:t>
      </w:r>
      <w:r w:rsidRPr="006A168D">
        <w:rPr>
          <w:rStyle w:val="StyleUnderline"/>
          <w:highlight w:val="green"/>
        </w:rPr>
        <w:t>making</w:t>
      </w:r>
      <w:r w:rsidRPr="00290FC3">
        <w:rPr>
          <w:rStyle w:val="StyleUnderline"/>
        </w:rPr>
        <w:t xml:space="preserve"> remarkable</w:t>
      </w:r>
      <w:r>
        <w:t xml:space="preserve"> </w:t>
      </w:r>
      <w:r w:rsidRPr="006A168D">
        <w:rPr>
          <w:rStyle w:val="StyleUnderline"/>
          <w:highlight w:val="green"/>
        </w:rPr>
        <w:t>advances towards</w:t>
      </w:r>
      <w:r w:rsidRPr="006A168D">
        <w:rPr>
          <w:highlight w:val="green"/>
        </w:rPr>
        <w:t xml:space="preserve"> </w:t>
      </w:r>
      <w:r w:rsidRPr="006A168D">
        <w:rPr>
          <w:rStyle w:val="Emphasis"/>
          <w:highlight w:val="gree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6A168D">
        <w:rPr>
          <w:rStyle w:val="StyleUnderline"/>
          <w:highlight w:val="green"/>
        </w:rPr>
        <w:t>If an IP waiver is</w:t>
      </w:r>
      <w:r w:rsidRPr="00290FC3">
        <w:rPr>
          <w:rStyle w:val="StyleUnderline"/>
        </w:rPr>
        <w:t xml:space="preserve"> purportedly </w:t>
      </w:r>
      <w:r w:rsidRPr="006A168D">
        <w:rPr>
          <w:rStyle w:val="StyleUnderline"/>
          <w:highlight w:val="green"/>
        </w:rPr>
        <w:t>necessary to solve</w:t>
      </w:r>
      <w:r w:rsidRPr="00290FC3">
        <w:rPr>
          <w:rStyle w:val="StyleUnderline"/>
        </w:rPr>
        <w:t xml:space="preserve"> the </w:t>
      </w:r>
      <w:r w:rsidRPr="006A168D">
        <w:rPr>
          <w:rStyle w:val="StyleUnderline"/>
          <w:highlight w:val="gree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6A168D">
        <w:rPr>
          <w:rStyle w:val="StyleUnderline"/>
          <w:highlight w:val="green"/>
        </w:rPr>
        <w:t>some</w:t>
      </w:r>
      <w:r>
        <w:t xml:space="preserve"> future </w:t>
      </w:r>
      <w:r w:rsidRPr="006A168D">
        <w:rPr>
          <w:rStyle w:val="StyleUnderline"/>
          <w:highlight w:val="green"/>
        </w:rPr>
        <w:t>Administration</w:t>
      </w:r>
      <w:r w:rsidRPr="006A168D">
        <w:rPr>
          <w:highlight w:val="green"/>
        </w:rPr>
        <w:t xml:space="preserve"> </w:t>
      </w:r>
      <w:r w:rsidRPr="006A168D">
        <w:rPr>
          <w:rStyle w:val="StyleUnderline"/>
          <w:highlight w:val="green"/>
        </w:rPr>
        <w:t>will</w:t>
      </w:r>
      <w:r w:rsidRPr="00290FC3">
        <w:rPr>
          <w:rStyle w:val="StyleUnderline"/>
        </w:rPr>
        <w:t xml:space="preserve"> not </w:t>
      </w:r>
      <w:r w:rsidRPr="006A168D">
        <w:rPr>
          <w:rStyle w:val="StyleUnderline"/>
          <w:highlight w:val="green"/>
        </w:rPr>
        <w:t>apply the same logic to the climate crisis</w:t>
      </w:r>
      <w:r w:rsidRPr="00290FC3">
        <w:rPr>
          <w:rStyle w:val="StyleUnderline"/>
        </w:rPr>
        <w:t>?</w:t>
      </w:r>
      <w:r>
        <w:t xml:space="preserve"> And, </w:t>
      </w:r>
      <w:r w:rsidRPr="006A168D">
        <w:rPr>
          <w:rStyle w:val="StyleUnderline"/>
          <w:highlight w:val="green"/>
        </w:rPr>
        <w:t>without</w:t>
      </w:r>
      <w:r w:rsidRPr="00290FC3">
        <w:rPr>
          <w:rStyle w:val="StyleUnderline"/>
        </w:rPr>
        <w:t xml:space="preserve"> the </w:t>
      </w:r>
      <w:r w:rsidRPr="006A168D">
        <w:rPr>
          <w:rStyle w:val="Emphasis"/>
          <w:highlight w:val="green"/>
        </w:rPr>
        <w:t>confidence in</w:t>
      </w:r>
      <w:r w:rsidRPr="00290FC3">
        <w:rPr>
          <w:rStyle w:val="Emphasis"/>
        </w:rPr>
        <w:t xml:space="preserve"> the underlying </w:t>
      </w:r>
      <w:r w:rsidRPr="006A168D">
        <w:rPr>
          <w:rStyle w:val="Emphasis"/>
          <w:highlight w:val="green"/>
        </w:rPr>
        <w:t>IP</w:t>
      </w:r>
      <w:r w:rsidRPr="00290FC3">
        <w:rPr>
          <w:rStyle w:val="StyleUnderline"/>
        </w:rPr>
        <w:t xml:space="preserve"> for such solutions</w:t>
      </w:r>
      <w:r>
        <w:t xml:space="preserve">, </w:t>
      </w:r>
      <w:r w:rsidRPr="006A168D">
        <w:rPr>
          <w:rStyle w:val="StyleUnderline"/>
          <w:highlight w:val="green"/>
        </w:rPr>
        <w:t>what does this mean for</w:t>
      </w:r>
      <w:r w:rsidRPr="00290FC3">
        <w:rPr>
          <w:rStyle w:val="StyleUnderline"/>
        </w:rPr>
        <w:t xml:space="preserve"> </w:t>
      </w:r>
      <w:r w:rsidRPr="00290FC3">
        <w:rPr>
          <w:rStyle w:val="Emphasis"/>
        </w:rPr>
        <w:t xml:space="preserve">U.S. </w:t>
      </w:r>
      <w:r w:rsidRPr="006A168D">
        <w:rPr>
          <w:rStyle w:val="Emphasis"/>
          <w:highlight w:val="gree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23B7F4BA" w14:textId="77777777" w:rsidR="004E426D" w:rsidRPr="00290FC3" w:rsidRDefault="004E426D" w:rsidP="004E426D">
      <w:pPr>
        <w:rPr>
          <w:sz w:val="10"/>
          <w:szCs w:val="10"/>
        </w:rPr>
      </w:pPr>
      <w:r w:rsidRPr="00290FC3">
        <w:rPr>
          <w:sz w:val="10"/>
          <w:szCs w:val="10"/>
        </w:rPr>
        <w:t>International Pressure May Be Influencing Domestic IP Policy</w:t>
      </w:r>
    </w:p>
    <w:p w14:paraId="63343F5C" w14:textId="77777777" w:rsidR="004E426D" w:rsidRPr="00290FC3" w:rsidRDefault="004E426D" w:rsidP="004E426D">
      <w:pPr>
        <w:rPr>
          <w:sz w:val="10"/>
          <w:szCs w:val="10"/>
        </w:rPr>
      </w:pPr>
      <w:r w:rsidRPr="00290FC3">
        <w:rPr>
          <w:sz w:val="10"/>
          <w:szCs w:val="10"/>
        </w:rPr>
        <w:t xml:space="preserve">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290FC3">
        <w:rPr>
          <w:sz w:val="10"/>
          <w:szCs w:val="10"/>
        </w:rPr>
        <w:t>manner in which</w:t>
      </w:r>
      <w:proofErr w:type="gramEnd"/>
      <w:r w:rsidRPr="00290FC3">
        <w:rPr>
          <w:sz w:val="10"/>
          <w:szCs w:val="10"/>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666FAAAD" w14:textId="77777777" w:rsidR="004E426D" w:rsidRPr="00290FC3" w:rsidRDefault="004E426D" w:rsidP="004E426D">
      <w:pPr>
        <w:rPr>
          <w:sz w:val="10"/>
          <w:szCs w:val="10"/>
        </w:rPr>
      </w:pPr>
      <w:r w:rsidRPr="00290FC3">
        <w:rPr>
          <w:sz w:val="10"/>
          <w:szCs w:val="10"/>
        </w:rPr>
        <w:t xml:space="preserve">A TRIPS IP waiver would operate outside of these types of frameworks. There would be no due process, no particularized findings, no </w:t>
      </w:r>
      <w:proofErr w:type="gramStart"/>
      <w:r w:rsidRPr="00290FC3">
        <w:rPr>
          <w:sz w:val="10"/>
          <w:szCs w:val="10"/>
        </w:rPr>
        <w:t>compensation</w:t>
      </w:r>
      <w:proofErr w:type="gramEnd"/>
      <w:r w:rsidRPr="00290FC3">
        <w:rPr>
          <w:sz w:val="10"/>
          <w:szCs w:val="10"/>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64F38B28" w14:textId="77777777" w:rsidR="004E426D" w:rsidRPr="00290FC3" w:rsidRDefault="004E426D" w:rsidP="004E426D">
      <w:pPr>
        <w:rPr>
          <w:sz w:val="10"/>
          <w:szCs w:val="10"/>
        </w:rPr>
      </w:pPr>
      <w:r w:rsidRPr="00290FC3">
        <w:rPr>
          <w:sz w:val="10"/>
          <w:szCs w:val="10"/>
        </w:rPr>
        <w:t>Forced Tech Transfer Could Be on The Table</w:t>
      </w:r>
    </w:p>
    <w:p w14:paraId="6E2E7557" w14:textId="77777777" w:rsidR="004E426D" w:rsidRPr="005D0D20" w:rsidRDefault="004E426D" w:rsidP="004E426D">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 xml:space="preserve">taught how to make the vaccines and given the biotech industry’s manufacturing know-how, sensitive cell lines, and proprietary cell culture media </w:t>
      </w:r>
      <w:proofErr w:type="gramStart"/>
      <w:r w:rsidRPr="005D0D20">
        <w:rPr>
          <w:sz w:val="10"/>
          <w:szCs w:val="10"/>
        </w:rPr>
        <w:t>in order to</w:t>
      </w:r>
      <w:proofErr w:type="gramEnd"/>
      <w:r w:rsidRPr="005D0D20">
        <w:rPr>
          <w:sz w:val="10"/>
          <w:szCs w:val="10"/>
        </w:rPr>
        <w:t xml:space="preserve"> do so.</w:t>
      </w:r>
    </w:p>
    <w:p w14:paraId="07587575" w14:textId="77777777" w:rsidR="004E426D" w:rsidRDefault="004E426D" w:rsidP="004E426D">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679EBDE0" w14:textId="77777777" w:rsidR="004E426D" w:rsidRDefault="004E426D" w:rsidP="004E426D">
      <w:r>
        <w:t xml:space="preserve">While it is unclear how this concept would work in practice and under the constitutions of certain countries, </w:t>
      </w:r>
      <w:r w:rsidRPr="006A168D">
        <w:rPr>
          <w:rStyle w:val="StyleUnderline"/>
          <w:highlight w:val="green"/>
        </w:rPr>
        <w:t xml:space="preserve">the </w:t>
      </w:r>
      <w:r w:rsidRPr="006A168D">
        <w:rPr>
          <w:rStyle w:val="Emphasis"/>
          <w:highlight w:val="green"/>
        </w:rPr>
        <w:t>suggestion alone</w:t>
      </w:r>
      <w:r w:rsidRPr="006A168D">
        <w:rPr>
          <w:highlight w:val="green"/>
        </w:rPr>
        <w:t xml:space="preserve"> </w:t>
      </w:r>
      <w:r w:rsidRPr="006A168D">
        <w:rPr>
          <w:rStyle w:val="StyleUnderline"/>
          <w:highlight w:val="green"/>
        </w:rPr>
        <w:t xml:space="preserve">could be </w:t>
      </w:r>
      <w:r w:rsidRPr="006A168D">
        <w:rPr>
          <w:rStyle w:val="Emphasis"/>
          <w:highlight w:val="green"/>
        </w:rPr>
        <w:t xml:space="preserve">devastating to </w:t>
      </w:r>
      <w:r w:rsidRPr="005D0D20">
        <w:rPr>
          <w:rStyle w:val="Emphasis"/>
        </w:rPr>
        <w:t xml:space="preserve">voluntary </w:t>
      </w:r>
      <w:r w:rsidRPr="006A168D">
        <w:rPr>
          <w:rStyle w:val="Emphasis"/>
          <w:highlight w:val="gree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4FE7394E" w14:textId="77777777" w:rsidR="004E426D" w:rsidRDefault="004E426D" w:rsidP="004E426D">
      <w:r>
        <w:t>Necessary Investment Could Diminish</w:t>
      </w:r>
    </w:p>
    <w:p w14:paraId="748E33A2" w14:textId="77777777" w:rsidR="004E426D" w:rsidRDefault="004E426D" w:rsidP="004E426D">
      <w:r w:rsidRPr="006A168D">
        <w:rPr>
          <w:rStyle w:val="StyleUnderline"/>
          <w:highlight w:val="green"/>
        </w:rPr>
        <w:t xml:space="preserve">Developing climate </w:t>
      </w:r>
      <w:r w:rsidRPr="005D0D20">
        <w:rPr>
          <w:rStyle w:val="StyleUnderline"/>
        </w:rPr>
        <w:t>change</w:t>
      </w:r>
      <w:r w:rsidRPr="00290FC3">
        <w:rPr>
          <w:rStyle w:val="StyleUnderline"/>
        </w:rPr>
        <w:t xml:space="preserve"> </w:t>
      </w:r>
      <w:r w:rsidRPr="006A168D">
        <w:rPr>
          <w:rStyle w:val="StyleUnderline"/>
          <w:highlight w:val="gree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6A168D">
        <w:rPr>
          <w:rStyle w:val="StyleUnderline"/>
          <w:highlight w:val="gree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6A168D">
        <w:rPr>
          <w:rStyle w:val="Emphasis"/>
          <w:highlight w:val="green"/>
        </w:rPr>
        <w:t>Significant investment</w:t>
      </w:r>
      <w:r w:rsidRPr="006A168D">
        <w:rPr>
          <w:highlight w:val="green"/>
        </w:rPr>
        <w:t xml:space="preserve"> </w:t>
      </w:r>
      <w:r w:rsidRPr="006A168D">
        <w:rPr>
          <w:rStyle w:val="StyleUnderline"/>
          <w:highlight w:val="green"/>
        </w:rPr>
        <w:t xml:space="preserve">is </w:t>
      </w:r>
      <w:r w:rsidRPr="006A168D">
        <w:rPr>
          <w:rStyle w:val="Emphasis"/>
          <w:highlight w:val="green"/>
        </w:rPr>
        <w:t>required</w:t>
      </w:r>
      <w:r w:rsidRPr="006A168D">
        <w:rPr>
          <w:rStyle w:val="StyleUnderline"/>
          <w:highlight w:val="green"/>
        </w:rPr>
        <w:t xml:space="preserve"> to </w:t>
      </w:r>
      <w:r w:rsidRPr="006A168D">
        <w:rPr>
          <w:rStyle w:val="Emphasis"/>
          <w:highlight w:val="gree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6A168D">
        <w:rPr>
          <w:rStyle w:val="StyleUnderline"/>
          <w:highlight w:val="gree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6A168D">
        <w:rPr>
          <w:rStyle w:val="Emphasis"/>
          <w:highlight w:val="green"/>
        </w:rPr>
        <w:t>endeavors</w:t>
      </w:r>
      <w:r>
        <w:t xml:space="preserve">. For example, synthetic biology companies critical to this area of innovation raised over $1 billion in investment in the second quarter of 2019 alone. </w:t>
      </w:r>
      <w:r w:rsidRPr="006A168D">
        <w:rPr>
          <w:rStyle w:val="StyleUnderline"/>
          <w:highlight w:val="green"/>
        </w:rPr>
        <w:t xml:space="preserve">If investors </w:t>
      </w:r>
      <w:r w:rsidRPr="006A168D">
        <w:rPr>
          <w:rStyle w:val="Emphasis"/>
          <w:highlight w:val="green"/>
        </w:rPr>
        <w:t>cannot be confident</w:t>
      </w:r>
      <w:r w:rsidRPr="006A168D">
        <w:rPr>
          <w:highlight w:val="green"/>
        </w:rPr>
        <w:t xml:space="preserve"> </w:t>
      </w:r>
      <w:r w:rsidRPr="006A168D">
        <w:rPr>
          <w:rStyle w:val="StyleUnderline"/>
          <w:highlight w:val="green"/>
        </w:rPr>
        <w:t>that</w:t>
      </w:r>
      <w:r w:rsidRPr="00290FC3">
        <w:rPr>
          <w:rStyle w:val="StyleUnderline"/>
        </w:rPr>
        <w:t xml:space="preserve"> </w:t>
      </w:r>
      <w:r w:rsidRPr="006A168D">
        <w:rPr>
          <w:rStyle w:val="Emphasis"/>
          <w:highlight w:val="green"/>
        </w:rPr>
        <w:t>IP will be in place</w:t>
      </w:r>
      <w:r w:rsidRPr="006A168D">
        <w:rPr>
          <w:highlight w:val="green"/>
        </w:rPr>
        <w:t xml:space="preserve"> </w:t>
      </w:r>
      <w:r w:rsidRPr="006A168D">
        <w:rPr>
          <w:rStyle w:val="StyleUnderline"/>
          <w:highlight w:val="green"/>
        </w:rPr>
        <w:t xml:space="preserve">to </w:t>
      </w:r>
      <w:r w:rsidRPr="006A168D">
        <w:rPr>
          <w:rStyle w:val="Emphasis"/>
          <w:highlight w:val="green"/>
        </w:rPr>
        <w:t>protect</w:t>
      </w:r>
      <w:r w:rsidRPr="00290FC3">
        <w:rPr>
          <w:rStyle w:val="Emphasis"/>
        </w:rPr>
        <w:t xml:space="preserve"> important </w:t>
      </w:r>
      <w:r w:rsidRPr="006A168D">
        <w:rPr>
          <w:rStyle w:val="Emphasis"/>
          <w:highlight w:val="green"/>
        </w:rPr>
        <w:t>climate change technologies</w:t>
      </w:r>
      <w:r>
        <w:t xml:space="preserve"> </w:t>
      </w:r>
      <w:r w:rsidRPr="00290FC3">
        <w:rPr>
          <w:rStyle w:val="StyleUnderline"/>
        </w:rPr>
        <w:t>after their long road from bench to market</w:t>
      </w:r>
      <w:r>
        <w:t xml:space="preserve">, </w:t>
      </w:r>
      <w:r w:rsidRPr="006A168D">
        <w:rPr>
          <w:rStyle w:val="StyleUnderline"/>
          <w:highlight w:val="green"/>
        </w:rPr>
        <w:t xml:space="preserve">it is </w:t>
      </w:r>
      <w:r w:rsidRPr="006A168D">
        <w:rPr>
          <w:rStyle w:val="Emphasis"/>
          <w:highlight w:val="green"/>
        </w:rPr>
        <w:t>unlikely they will</w:t>
      </w:r>
      <w:r w:rsidRPr="00290FC3">
        <w:rPr>
          <w:rStyle w:val="Emphasis"/>
        </w:rPr>
        <w:t xml:space="preserve"> continue to </w:t>
      </w:r>
      <w:r w:rsidRPr="006A168D">
        <w:rPr>
          <w:rStyle w:val="Emphasis"/>
          <w:highlight w:val="green"/>
        </w:rPr>
        <w:t>invest</w:t>
      </w:r>
      <w:r>
        <w:t xml:space="preserve"> </w:t>
      </w:r>
      <w:r w:rsidRPr="00290FC3">
        <w:rPr>
          <w:rStyle w:val="StyleUnderline"/>
        </w:rPr>
        <w:t>at the</w:t>
      </w:r>
      <w:r>
        <w:t xml:space="preserve"> </w:t>
      </w:r>
      <w:r w:rsidRPr="00290FC3">
        <w:rPr>
          <w:rStyle w:val="Emphasis"/>
        </w:rPr>
        <w:t>current and required levels</w:t>
      </w:r>
      <w:r>
        <w:t>.</w:t>
      </w:r>
    </w:p>
    <w:p w14:paraId="0E5FC6F0" w14:textId="77777777" w:rsidR="004E426D" w:rsidRDefault="004E426D" w:rsidP="004E426D">
      <w:r>
        <w:t>Next on the Chopping Block</w:t>
      </w:r>
    </w:p>
    <w:p w14:paraId="0B5FAD0C" w14:textId="77777777" w:rsidR="004E426D" w:rsidRDefault="004E426D" w:rsidP="004E426D">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707E6040" w14:textId="77777777" w:rsidR="004E426D" w:rsidRDefault="004E426D" w:rsidP="004E426D">
      <w:pPr>
        <w:pStyle w:val="Heading4"/>
      </w:pPr>
      <w:r>
        <w:t xml:space="preserve">Biotech innovation is </w:t>
      </w:r>
      <w:r>
        <w:rPr>
          <w:u w:val="single"/>
        </w:rPr>
        <w:t>uniquely key</w:t>
      </w:r>
      <w:r>
        <w:t xml:space="preserve"> to combatting climate change.</w:t>
      </w:r>
    </w:p>
    <w:p w14:paraId="3B3F6E9D" w14:textId="77777777" w:rsidR="004E426D" w:rsidRDefault="004E426D" w:rsidP="004E426D">
      <w:r w:rsidRPr="005D557D">
        <w:rPr>
          <w:rStyle w:val="Style13ptBold"/>
        </w:rPr>
        <w:t>McMurry-Heath 21</w:t>
      </w:r>
      <w:r>
        <w:t xml:space="preserve"> – P</w:t>
      </w:r>
      <w:r w:rsidRPr="00884EB9">
        <w:t>hysician-scientist and the president and CEO of the Biotechnology Innovation Organization</w:t>
      </w:r>
    </w:p>
    <w:p w14:paraId="0B833E27" w14:textId="77777777" w:rsidR="004E426D" w:rsidRPr="00884EB9" w:rsidRDefault="004E426D" w:rsidP="004E426D">
      <w:r>
        <w:t>Michelle McMurry-Heath, “</w:t>
      </w:r>
      <w:r w:rsidRPr="005D557D">
        <w:t>To help solve climate change, look to the biosciences</w:t>
      </w:r>
      <w:r>
        <w:t xml:space="preserve">,” STAT News, May 2021, </w:t>
      </w:r>
      <w:r w:rsidRPr="005D557D">
        <w:t>https://www.statnews.com/2021/05/21/climate-change-solutions-from-biosciences/</w:t>
      </w:r>
    </w:p>
    <w:p w14:paraId="44F40BB9" w14:textId="77777777" w:rsidR="004E426D" w:rsidRDefault="004E426D" w:rsidP="004E426D">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6172A2D4" w14:textId="77777777" w:rsidR="004E426D" w:rsidRDefault="004E426D" w:rsidP="004E426D">
      <w:r>
        <w:t xml:space="preserve">But </w:t>
      </w:r>
      <w:r w:rsidRPr="006A168D">
        <w:rPr>
          <w:rStyle w:val="StyleUnderline"/>
          <w:highlight w:val="green"/>
        </w:rPr>
        <w:t>reaching the</w:t>
      </w:r>
      <w:r w:rsidRPr="00884EB9">
        <w:rPr>
          <w:rStyle w:val="StyleUnderline"/>
        </w:rPr>
        <w:t xml:space="preserve"> president’s </w:t>
      </w:r>
      <w:r w:rsidRPr="006A168D">
        <w:rPr>
          <w:rStyle w:val="StyleUnderline"/>
          <w:highlight w:val="green"/>
        </w:rPr>
        <w:t>target</w:t>
      </w:r>
      <w:r>
        <w:t xml:space="preserve"> in just under 10 years </w:t>
      </w:r>
      <w:r w:rsidRPr="006A168D">
        <w:rPr>
          <w:rStyle w:val="StyleUnderline"/>
          <w:highlight w:val="green"/>
        </w:rPr>
        <w:t>is</w:t>
      </w:r>
      <w:r w:rsidRPr="00884EB9">
        <w:rPr>
          <w:rStyle w:val="StyleUnderline"/>
        </w:rPr>
        <w:t xml:space="preserve"> a </w:t>
      </w:r>
      <w:r w:rsidRPr="006A168D">
        <w:rPr>
          <w:rStyle w:val="Emphasis"/>
          <w:highlight w:val="gree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6A168D">
        <w:rPr>
          <w:rStyle w:val="Emphasis"/>
          <w:highlight w:val="gree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05DD8B11" w14:textId="77777777" w:rsidR="004E426D" w:rsidRDefault="004E426D" w:rsidP="004E426D">
      <w:r>
        <w:t>We have to science our way out of it.</w:t>
      </w:r>
    </w:p>
    <w:p w14:paraId="1F2CBBCE" w14:textId="77777777" w:rsidR="004E426D" w:rsidRPr="00884EB9" w:rsidRDefault="004E426D" w:rsidP="004E426D">
      <w:r>
        <w:t xml:space="preserve">The biosciences, including </w:t>
      </w:r>
      <w:r w:rsidRPr="006A168D">
        <w:rPr>
          <w:rStyle w:val="Emphasis"/>
          <w:highlight w:val="green"/>
        </w:rPr>
        <w:t>biotechnology</w:t>
      </w:r>
      <w:r>
        <w:t xml:space="preserve">, </w:t>
      </w:r>
      <w:r w:rsidRPr="00884EB9">
        <w:rPr>
          <w:rStyle w:val="StyleUnderline"/>
        </w:rPr>
        <w:t xml:space="preserve">will </w:t>
      </w:r>
      <w:r w:rsidRPr="006A168D">
        <w:rPr>
          <w:rStyle w:val="StyleUnderline"/>
          <w:highlight w:val="green"/>
        </w:rPr>
        <w:t xml:space="preserve">play a </w:t>
      </w:r>
      <w:r w:rsidRPr="006A168D">
        <w:rPr>
          <w:rStyle w:val="Emphasis"/>
          <w:highlight w:val="gree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6A168D">
        <w:rPr>
          <w:rStyle w:val="StyleUnderline"/>
          <w:highlight w:val="green"/>
        </w:rPr>
        <w:t>the</w:t>
      </w:r>
      <w:r w:rsidRPr="00884EB9">
        <w:rPr>
          <w:rStyle w:val="StyleUnderline"/>
        </w:rPr>
        <w:t xml:space="preserve"> biotech </w:t>
      </w:r>
      <w:r w:rsidRPr="006A168D">
        <w:rPr>
          <w:rStyle w:val="StyleUnderline"/>
          <w:highlight w:val="green"/>
        </w:rPr>
        <w:t xml:space="preserve">industry’s </w:t>
      </w:r>
      <w:r w:rsidRPr="006A168D">
        <w:rPr>
          <w:rStyle w:val="Emphasis"/>
          <w:highlight w:val="green"/>
        </w:rPr>
        <w:t>green initiatives</w:t>
      </w:r>
      <w:r w:rsidRPr="006A168D">
        <w:rPr>
          <w:highlight w:val="green"/>
        </w:rPr>
        <w:t xml:space="preserve"> </w:t>
      </w:r>
      <w:r w:rsidRPr="006A168D">
        <w:rPr>
          <w:rStyle w:val="StyleUnderline"/>
          <w:highlight w:val="green"/>
        </w:rPr>
        <w:t xml:space="preserve">could </w:t>
      </w:r>
      <w:r w:rsidRPr="006A168D">
        <w:rPr>
          <w:rStyle w:val="Emphasis"/>
          <w:highlight w:val="green"/>
        </w:rPr>
        <w:t>mitigate</w:t>
      </w:r>
      <w:r w:rsidRPr="00884EB9">
        <w:rPr>
          <w:rStyle w:val="StyleUnderline"/>
        </w:rPr>
        <w:t xml:space="preserve"> the</w:t>
      </w:r>
      <w:r>
        <w:t xml:space="preserve"> </w:t>
      </w:r>
      <w:r w:rsidRPr="00884EB9">
        <w:rPr>
          <w:rStyle w:val="StyleUnderline"/>
        </w:rPr>
        <w:t xml:space="preserve">equivalent of </w:t>
      </w:r>
      <w:r w:rsidRPr="006A168D">
        <w:rPr>
          <w:rStyle w:val="Emphasis"/>
          <w:highlight w:val="gree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6A168D">
        <w:rPr>
          <w:rStyle w:val="Emphasis"/>
          <w:highlight w:val="green"/>
        </w:rPr>
        <w:t>half of the country’s</w:t>
      </w:r>
      <w:r w:rsidRPr="00884EB9">
        <w:rPr>
          <w:rStyle w:val="Emphasis"/>
        </w:rPr>
        <w:t xml:space="preserve"> annual </w:t>
      </w:r>
      <w:r w:rsidRPr="006A168D">
        <w:rPr>
          <w:rStyle w:val="Emphasis"/>
          <w:highlight w:val="green"/>
        </w:rPr>
        <w:t>CO2 emissions</w:t>
      </w:r>
      <w:r w:rsidRPr="006A168D">
        <w:rPr>
          <w:highlight w:val="green"/>
        </w:rPr>
        <w:t>.</w:t>
      </w:r>
    </w:p>
    <w:p w14:paraId="122DA342" w14:textId="77777777" w:rsidR="004E426D" w:rsidRDefault="004E426D" w:rsidP="004E426D">
      <w:r>
        <w:t>Take food, for example.</w:t>
      </w:r>
    </w:p>
    <w:p w14:paraId="7BDCD125" w14:textId="77777777" w:rsidR="004E426D" w:rsidRDefault="004E426D" w:rsidP="004E426D">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6A168D">
        <w:rPr>
          <w:rStyle w:val="StyleUnderline"/>
          <w:highlight w:val="green"/>
        </w:rPr>
        <w:t>even if</w:t>
      </w:r>
      <w:r w:rsidRPr="00884EB9">
        <w:rPr>
          <w:rStyle w:val="StyleUnderline"/>
        </w:rPr>
        <w:t xml:space="preserve"> all other </w:t>
      </w:r>
      <w:r w:rsidRPr="006A168D">
        <w:rPr>
          <w:rStyle w:val="StyleUnderline"/>
          <w:highlight w:val="green"/>
        </w:rPr>
        <w:t>fossil fuel emissions were eliminated</w:t>
      </w:r>
      <w:r>
        <w:t xml:space="preserve">, </w:t>
      </w:r>
      <w:r w:rsidRPr="006A168D">
        <w:rPr>
          <w:rStyle w:val="Emphasis"/>
          <w:highlight w:val="green"/>
        </w:rPr>
        <w:t>emissions from food</w:t>
      </w:r>
      <w:r w:rsidRPr="00884EB9">
        <w:rPr>
          <w:rStyle w:val="Emphasis"/>
        </w:rPr>
        <w:t xml:space="preserve"> </w:t>
      </w:r>
      <w:r w:rsidRPr="006A168D">
        <w:rPr>
          <w:rStyle w:val="Emphasis"/>
          <w:highlight w:val="green"/>
        </w:rPr>
        <w:t>production</w:t>
      </w:r>
      <w:r w:rsidRPr="00884EB9">
        <w:rPr>
          <w:rStyle w:val="Emphasis"/>
        </w:rPr>
        <w:t xml:space="preserve"> alone</w:t>
      </w:r>
      <w:r>
        <w:t xml:space="preserve"> </w:t>
      </w:r>
      <w:r w:rsidRPr="006A168D">
        <w:rPr>
          <w:rStyle w:val="StyleUnderline"/>
          <w:highlight w:val="green"/>
        </w:rPr>
        <w:t>would prevent us from reaching</w:t>
      </w:r>
      <w:r w:rsidRPr="00884EB9">
        <w:rPr>
          <w:rStyle w:val="StyleUnderline"/>
        </w:rPr>
        <w:t xml:space="preserve"> a key </w:t>
      </w:r>
      <w:r w:rsidRPr="006A168D">
        <w:rPr>
          <w:rStyle w:val="StyleUnderline"/>
          <w:highlight w:val="gree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61508528" w14:textId="77777777" w:rsidR="004E426D" w:rsidRDefault="004E426D" w:rsidP="004E426D">
      <w:r>
        <w:t xml:space="preserve">Halting food production isn’t an option, so </w:t>
      </w:r>
      <w:r w:rsidRPr="006A168D">
        <w:rPr>
          <w:rStyle w:val="Emphasis"/>
          <w:highlight w:val="green"/>
        </w:rPr>
        <w:t>biotech companies</w:t>
      </w:r>
      <w:r w:rsidRPr="006A168D">
        <w:rPr>
          <w:rStyle w:val="StyleUnderline"/>
          <w:highlight w:val="gree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r w:rsidRPr="00884EB9">
        <w:rPr>
          <w:rStyle w:val="StyleUnderline"/>
        </w:rPr>
        <w:t>Joyn Bio</w:t>
      </w:r>
      <w:r>
        <w:t xml:space="preserve">. It </w:t>
      </w:r>
      <w:r w:rsidRPr="00884EB9">
        <w:rPr>
          <w:rStyle w:val="StyleUnderline"/>
        </w:rPr>
        <w:t xml:space="preserve">is </w:t>
      </w:r>
      <w:r w:rsidRPr="006A168D">
        <w:rPr>
          <w:rStyle w:val="StyleUnderline"/>
          <w:highlight w:val="green"/>
        </w:rPr>
        <w:t>engineering bacteria that pull nitrogen</w:t>
      </w:r>
      <w:r w:rsidRPr="00884EB9">
        <w:rPr>
          <w:rStyle w:val="StyleUnderline"/>
        </w:rPr>
        <w:t xml:space="preserve"> directly </w:t>
      </w:r>
      <w:r w:rsidRPr="006A168D">
        <w:rPr>
          <w:rStyle w:val="StyleUnderline"/>
          <w:highlight w:val="green"/>
        </w:rPr>
        <w:t>from the atmosphere</w:t>
      </w:r>
      <w:r>
        <w:t xml:space="preserve">. </w:t>
      </w:r>
      <w:r w:rsidRPr="00884EB9">
        <w:rPr>
          <w:rStyle w:val="StyleUnderline"/>
        </w:rPr>
        <w:t>These microbes then pass the nitrogen to crops like wheat and corn</w:t>
      </w:r>
      <w:r>
        <w:t xml:space="preserve">, </w:t>
      </w:r>
      <w:r w:rsidRPr="006A168D">
        <w:rPr>
          <w:rStyle w:val="Emphasis"/>
          <w:highlight w:val="green"/>
        </w:rPr>
        <w:t>reducing the need</w:t>
      </w:r>
      <w:r w:rsidRPr="006A168D">
        <w:rPr>
          <w:rStyle w:val="StyleUnderline"/>
          <w:highlight w:val="gree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6A168D">
        <w:rPr>
          <w:rStyle w:val="Emphasis"/>
          <w:highlight w:val="green"/>
        </w:rPr>
        <w:t>apply nitrogen fertilizers</w:t>
      </w:r>
      <w:r w:rsidRPr="006A168D">
        <w:rPr>
          <w:highlight w:val="green"/>
        </w:rPr>
        <w:t xml:space="preserve">, </w:t>
      </w:r>
      <w:r w:rsidRPr="006A168D">
        <w:rPr>
          <w:rStyle w:val="StyleUnderline"/>
          <w:highlight w:val="green"/>
        </w:rPr>
        <w:t xml:space="preserve">which </w:t>
      </w:r>
      <w:r w:rsidRPr="006A168D">
        <w:rPr>
          <w:rStyle w:val="Emphasis"/>
          <w:highlight w:val="green"/>
        </w:rPr>
        <w:t>reduces greenhouse gas emissions</w:t>
      </w:r>
      <w:r>
        <w:t>.</w:t>
      </w:r>
    </w:p>
    <w:p w14:paraId="69112E2A" w14:textId="77777777" w:rsidR="004E426D" w:rsidRPr="005D0D20" w:rsidRDefault="004E426D" w:rsidP="004E426D">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5324EAE8" w14:textId="77777777" w:rsidR="004E426D" w:rsidRDefault="004E426D" w:rsidP="004E426D">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4A54A477" w14:textId="77777777" w:rsidR="004E426D" w:rsidRDefault="004E426D" w:rsidP="004E426D">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2C364F6F" w14:textId="77777777" w:rsidR="004E426D" w:rsidRDefault="004E426D" w:rsidP="004E426D">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3A9225DF" w14:textId="77777777" w:rsidR="004E426D" w:rsidRDefault="004E426D" w:rsidP="004E426D">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6A168D">
        <w:rPr>
          <w:rStyle w:val="StyleUnderline"/>
          <w:highlight w:val="green"/>
        </w:rPr>
        <w:t>Bioplastics</w:t>
      </w:r>
      <w:r w:rsidRPr="00884EB9">
        <w:rPr>
          <w:rStyle w:val="StyleUnderline"/>
        </w:rPr>
        <w:t xml:space="preserve"> and biopolymers </w:t>
      </w:r>
      <w:r w:rsidRPr="006A168D">
        <w:rPr>
          <w:rStyle w:val="StyleUnderline"/>
          <w:highlight w:val="green"/>
        </w:rPr>
        <w:t xml:space="preserve">can </w:t>
      </w:r>
      <w:r w:rsidRPr="006A168D">
        <w:rPr>
          <w:rStyle w:val="Emphasis"/>
          <w:highlight w:val="green"/>
        </w:rPr>
        <w:t>reduce greenhouse gas emissions</w:t>
      </w:r>
      <w:r w:rsidRPr="00884EB9">
        <w:rPr>
          <w:rStyle w:val="Emphasis"/>
        </w:rPr>
        <w:t xml:space="preserve"> reductions</w:t>
      </w:r>
      <w:r>
        <w:t xml:space="preserve"> </w:t>
      </w:r>
      <w:r w:rsidRPr="006A168D">
        <w:rPr>
          <w:rStyle w:val="StyleUnderline"/>
          <w:highlight w:val="green"/>
        </w:rPr>
        <w:t xml:space="preserve">by </w:t>
      </w:r>
      <w:r w:rsidRPr="006A168D">
        <w:rPr>
          <w:rStyle w:val="Emphasis"/>
          <w:highlight w:val="green"/>
        </w:rPr>
        <w:t xml:space="preserve">up to 80% </w:t>
      </w:r>
      <w:r w:rsidRPr="005D0D20">
        <w:rPr>
          <w:rStyle w:val="Emphasis"/>
        </w:rPr>
        <w:t>more</w:t>
      </w:r>
      <w:r>
        <w:t xml:space="preserve"> </w:t>
      </w:r>
      <w:r w:rsidRPr="00884EB9">
        <w:rPr>
          <w:rStyle w:val="StyleUnderline"/>
        </w:rPr>
        <w:t>compared to their petroleum-based counterparts</w:t>
      </w:r>
      <w:r>
        <w:t>.</w:t>
      </w:r>
    </w:p>
    <w:p w14:paraId="13C3BFF8" w14:textId="77777777" w:rsidR="004E426D" w:rsidRDefault="004E426D" w:rsidP="004E426D">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6A168D">
        <w:rPr>
          <w:rStyle w:val="StyleUnderline"/>
          <w:highlight w:val="green"/>
        </w:rPr>
        <w:t>biofuels</w:t>
      </w:r>
      <w:r>
        <w:t xml:space="preserve"> — </w:t>
      </w:r>
      <w:r w:rsidRPr="00884EB9">
        <w:rPr>
          <w:rStyle w:val="StyleUnderline"/>
        </w:rPr>
        <w:t xml:space="preserve">which are </w:t>
      </w:r>
      <w:r w:rsidRPr="00884EB9">
        <w:rPr>
          <w:rStyle w:val="Emphasis"/>
        </w:rPr>
        <w:t>carbon neutral</w:t>
      </w:r>
      <w:r>
        <w:t xml:space="preserve"> — </w:t>
      </w:r>
      <w:r w:rsidRPr="006A168D">
        <w:rPr>
          <w:rStyle w:val="StyleUnderline"/>
          <w:highlight w:val="green"/>
        </w:rPr>
        <w:t xml:space="preserve">will be needed to help </w:t>
      </w:r>
      <w:r w:rsidRPr="006A168D">
        <w:rPr>
          <w:rStyle w:val="Emphasis"/>
          <w:highlight w:val="green"/>
        </w:rPr>
        <w:t>reduce emissions</w:t>
      </w:r>
      <w:r w:rsidRPr="00884EB9">
        <w:rPr>
          <w:rStyle w:val="StyleUnderline"/>
        </w:rPr>
        <w:t xml:space="preserve"> in transportation</w:t>
      </w:r>
      <w:r>
        <w:t xml:space="preserve"> </w:t>
      </w:r>
      <w:r w:rsidRPr="00884EB9">
        <w:rPr>
          <w:rStyle w:val="StyleUnderline"/>
        </w:rPr>
        <w:t>and need comparable support</w:t>
      </w:r>
      <w:r>
        <w:t>.</w:t>
      </w:r>
    </w:p>
    <w:p w14:paraId="57A84C68" w14:textId="77777777" w:rsidR="004E426D" w:rsidRPr="00884EB9" w:rsidRDefault="004E426D" w:rsidP="004E426D">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6E881E46" w14:textId="77777777" w:rsidR="004E426D" w:rsidRPr="00884EB9" w:rsidRDefault="004E426D" w:rsidP="004E426D">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76FE643A" w14:textId="77777777" w:rsidR="004E426D" w:rsidRPr="00884EB9" w:rsidRDefault="004E426D" w:rsidP="004E426D">
      <w:pPr>
        <w:rPr>
          <w:sz w:val="16"/>
          <w:szCs w:val="16"/>
        </w:rPr>
      </w:pPr>
      <w:r w:rsidRPr="00884EB9">
        <w:rPr>
          <w:sz w:val="16"/>
          <w:szCs w:val="16"/>
        </w:rPr>
        <w:t xml:space="preserve">Biotech firms are already stepping up. Companies like Neste, Gevo,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18580E91" w14:textId="77777777" w:rsidR="004E426D" w:rsidRDefault="004E426D" w:rsidP="004E426D">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05339025" w14:textId="77777777" w:rsidR="004E426D" w:rsidRDefault="004E426D" w:rsidP="004E426D">
      <w:pPr>
        <w:pStyle w:val="Heading4"/>
      </w:pPr>
      <w:r>
        <w:t>Global warming is an existential threat.</w:t>
      </w:r>
    </w:p>
    <w:p w14:paraId="262D8926" w14:textId="77777777" w:rsidR="004E426D" w:rsidRDefault="004E426D" w:rsidP="004E426D">
      <w:r w:rsidRPr="00365E0C">
        <w:rPr>
          <w:rStyle w:val="Style13ptBold"/>
        </w:rPr>
        <w:t>Tonn 21</w:t>
      </w:r>
      <w:r>
        <w:t xml:space="preserve"> – </w:t>
      </w:r>
      <w:r w:rsidRPr="00365E0C">
        <w:t>Professor</w:t>
      </w:r>
      <w:r>
        <w:t xml:space="preserve"> of Political Science at the University of </w:t>
      </w:r>
      <w:proofErr w:type="spellStart"/>
      <w:r>
        <w:t>Tennesse</w:t>
      </w:r>
      <w:proofErr w:type="spellEnd"/>
      <w:r>
        <w:t xml:space="preserve"> Knoxville</w:t>
      </w:r>
    </w:p>
    <w:p w14:paraId="3BF34900" w14:textId="77777777" w:rsidR="004E426D" w:rsidRPr="00365E0C" w:rsidRDefault="004E426D" w:rsidP="004E426D">
      <w:r>
        <w:t xml:space="preserve">Bruce E. Tonn,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7F4468CD" w14:textId="77777777" w:rsidR="004E426D" w:rsidRDefault="004E426D" w:rsidP="004E426D">
      <w:r>
        <w:t>Unfortunately, unlike the aftermath of the Black Plague in the Middle Ages, human population continued to slide, or it should be said that the</w:t>
      </w:r>
      <w:r w:rsidRPr="000E59F7">
        <w:t xml:space="preserve"> </w:t>
      </w:r>
      <w:r>
        <w:t xml:space="preserve">number of </w:t>
      </w:r>
      <w:proofErr w:type="spellStart"/>
      <w:r>
        <w:t>Havenots</w:t>
      </w:r>
      <w:proofErr w:type="spellEnd"/>
      <w:r>
        <w:t xml:space="preserve"> continued to decrease. Next up was climate change. For </w:t>
      </w:r>
      <w:proofErr w:type="gramStart"/>
      <w:r>
        <w:t>aforementioned reasons</w:t>
      </w:r>
      <w:proofErr w:type="gramEnd"/>
      <w:r>
        <w:t xml:space="preserve">, </w:t>
      </w:r>
      <w:r w:rsidRPr="0029229F">
        <w:rPr>
          <w:rStyle w:val="StyleUnderline"/>
        </w:rPr>
        <w:t>the countries of the world had not stemmed the use of fossil fuels and</w:t>
      </w:r>
      <w:r>
        <w:t xml:space="preserve">, therefore, </w:t>
      </w:r>
      <w:r w:rsidRPr="0029229F">
        <w:rPr>
          <w:rStyle w:val="Emphasis"/>
        </w:rPr>
        <w:t>had not reduced</w:t>
      </w:r>
      <w:r w:rsidRPr="0029229F">
        <w:rPr>
          <w:rStyle w:val="StyleUnderline"/>
        </w:rPr>
        <w:t xml:space="preserve"> the </w:t>
      </w:r>
      <w:r w:rsidRPr="0029229F">
        <w:rPr>
          <w:rStyle w:val="Emphasis"/>
        </w:rPr>
        <w:t>emissions of GHG</w:t>
      </w:r>
      <w:r w:rsidRPr="0029229F">
        <w:rPr>
          <w:rStyle w:val="StyleUnderline"/>
        </w:rPr>
        <w:t xml:space="preserve"> into the atmosphere</w:t>
      </w:r>
      <w:r>
        <w:t xml:space="preserve">. </w:t>
      </w:r>
      <w:r w:rsidRPr="0029229F">
        <w:rPr>
          <w:rStyle w:val="StyleUnderline"/>
        </w:rPr>
        <w:t xml:space="preserve">Few technologies had been put in place to </w:t>
      </w:r>
      <w:r w:rsidRPr="0029229F">
        <w:rPr>
          <w:rStyle w:val="Emphasis"/>
        </w:rPr>
        <w:t>reduce GHG in the atmosphere</w:t>
      </w:r>
      <w:r w:rsidRPr="0029229F">
        <w:rPr>
          <w:rStyle w:val="StyleUnderline"/>
        </w:rPr>
        <w:t xml:space="preserve"> or </w:t>
      </w:r>
      <w:r w:rsidRPr="0029229F">
        <w:rPr>
          <w:rStyle w:val="Emphasis"/>
        </w:rPr>
        <w:t>sequester the carbon elsewhere</w:t>
      </w:r>
      <w:r>
        <w:t xml:space="preserve">. It was as if </w:t>
      </w:r>
      <w:r w:rsidRPr="0029229F">
        <w:rPr>
          <w:rStyle w:val="StyleUnderline"/>
        </w:rPr>
        <w:t xml:space="preserve">the planet </w:t>
      </w:r>
      <w:r w:rsidRPr="0029229F">
        <w:rPr>
          <w:rStyle w:val="Emphasis"/>
        </w:rPr>
        <w:t>extracted revenge</w:t>
      </w:r>
      <w:r>
        <w:t xml:space="preserve"> </w:t>
      </w:r>
      <w:r w:rsidRPr="0029229F">
        <w:rPr>
          <w:rStyle w:val="StyleUnderline"/>
        </w:rPr>
        <w:t xml:space="preserve">through </w:t>
      </w:r>
      <w:r w:rsidRPr="006A168D">
        <w:rPr>
          <w:rStyle w:val="Emphasis"/>
          <w:highlight w:val="green"/>
        </w:rPr>
        <w:t>withering droughts</w:t>
      </w:r>
      <w:r w:rsidRPr="006A168D">
        <w:rPr>
          <w:highlight w:val="green"/>
        </w:rPr>
        <w:t xml:space="preserve"> </w:t>
      </w:r>
      <w:r w:rsidRPr="006A168D">
        <w:rPr>
          <w:rStyle w:val="StyleUnderline"/>
          <w:highlight w:val="green"/>
        </w:rPr>
        <w:t>in</w:t>
      </w:r>
      <w:r w:rsidRPr="0029229F">
        <w:rPr>
          <w:rStyle w:val="StyleUnderline"/>
        </w:rPr>
        <w:t xml:space="preserve"> Central </w:t>
      </w:r>
      <w:r w:rsidRPr="006A168D">
        <w:rPr>
          <w:rStyle w:val="StyleUnderline"/>
          <w:highlight w:val="green"/>
        </w:rPr>
        <w:t>China</w:t>
      </w:r>
      <w:r>
        <w:t xml:space="preserve">, </w:t>
      </w:r>
      <w:r w:rsidRPr="0029229F">
        <w:rPr>
          <w:rStyle w:val="StyleUnderline"/>
        </w:rPr>
        <w:t xml:space="preserve">Northern </w:t>
      </w:r>
      <w:r w:rsidRPr="006A168D">
        <w:rPr>
          <w:rStyle w:val="StyleUnderline"/>
          <w:highlight w:val="green"/>
        </w:rPr>
        <w:t>Africa</w:t>
      </w:r>
      <w:r>
        <w:t xml:space="preserve">, </w:t>
      </w:r>
      <w:r w:rsidRPr="0029229F">
        <w:rPr>
          <w:rStyle w:val="StyleUnderline"/>
        </w:rPr>
        <w:t>and North Central North America</w:t>
      </w:r>
      <w:r>
        <w:t xml:space="preserve">, </w:t>
      </w:r>
      <w:r w:rsidRPr="006A168D">
        <w:rPr>
          <w:rStyle w:val="Emphasis"/>
          <w:highlight w:val="green"/>
        </w:rPr>
        <w:t>deadly heat waves</w:t>
      </w:r>
      <w:r w:rsidRPr="006A168D">
        <w:rPr>
          <w:highlight w:val="green"/>
        </w:rPr>
        <w:t xml:space="preserve"> </w:t>
      </w:r>
      <w:r w:rsidRPr="006A168D">
        <w:rPr>
          <w:rStyle w:val="StyleUnderline"/>
          <w:highlight w:val="green"/>
        </w:rPr>
        <w:t>in</w:t>
      </w:r>
      <w:r w:rsidRPr="0029229F">
        <w:rPr>
          <w:rStyle w:val="StyleUnderline"/>
        </w:rPr>
        <w:t xml:space="preserve"> Western and Central </w:t>
      </w:r>
      <w:r w:rsidRPr="006A168D">
        <w:rPr>
          <w:rStyle w:val="StyleUnderline"/>
          <w:highlight w:val="green"/>
        </w:rPr>
        <w:t>Europe</w:t>
      </w:r>
      <w:r>
        <w:t xml:space="preserve">, </w:t>
      </w:r>
      <w:r w:rsidRPr="006A168D">
        <w:rPr>
          <w:rStyle w:val="Emphasis"/>
          <w:highlight w:val="green"/>
        </w:rPr>
        <w:t>implacable</w:t>
      </w:r>
      <w:r w:rsidRPr="00FB1D2D">
        <w:rPr>
          <w:rStyle w:val="Emphasis"/>
        </w:rPr>
        <w:t xml:space="preserve"> </w:t>
      </w:r>
      <w:r w:rsidRPr="006A168D">
        <w:rPr>
          <w:rStyle w:val="Emphasis"/>
          <w:highlight w:val="green"/>
        </w:rPr>
        <w:t>sea-level rise</w:t>
      </w:r>
      <w:r>
        <w:t xml:space="preserve"> </w:t>
      </w:r>
      <w:r w:rsidRPr="0029229F">
        <w:rPr>
          <w:rStyle w:val="StyleUnderline"/>
        </w:rPr>
        <w:t xml:space="preserve">in the </w:t>
      </w:r>
      <w:r w:rsidRPr="006A168D">
        <w:rPr>
          <w:rStyle w:val="StyleUnderline"/>
          <w:highlight w:val="green"/>
        </w:rPr>
        <w:t>Asia</w:t>
      </w:r>
      <w:r w:rsidRPr="0029229F">
        <w:rPr>
          <w:rStyle w:val="StyleUnderline"/>
        </w:rPr>
        <w:t xml:space="preserve"> Pacific region</w:t>
      </w:r>
      <w:r>
        <w:t xml:space="preserve">, </w:t>
      </w:r>
      <w:r w:rsidRPr="006A168D">
        <w:rPr>
          <w:rStyle w:val="StyleUnderline"/>
          <w:highlight w:val="green"/>
        </w:rPr>
        <w:t xml:space="preserve">and </w:t>
      </w:r>
      <w:r w:rsidRPr="006A168D">
        <w:rPr>
          <w:rStyle w:val="Emphasis"/>
          <w:highlight w:val="green"/>
        </w:rPr>
        <w:t>apocalyptic storms worldwide</w:t>
      </w:r>
      <w:r w:rsidRPr="006A168D">
        <w:rPr>
          <w:highlight w:val="green"/>
        </w:rPr>
        <w:t>.</w:t>
      </w:r>
      <w:r>
        <w:t xml:space="preserve"> </w:t>
      </w:r>
      <w:r w:rsidRPr="0029229F">
        <w:rPr>
          <w:rStyle w:val="StyleUnderline"/>
        </w:rPr>
        <w:t>People were literally washed away down rivers and into oceans</w:t>
      </w:r>
      <w:r>
        <w:t xml:space="preserve">. </w:t>
      </w:r>
      <w:r w:rsidRPr="006A168D">
        <w:rPr>
          <w:rStyle w:val="Emphasis"/>
          <w:highlight w:val="green"/>
        </w:rPr>
        <w:t>Agricultural systems collapsed</w:t>
      </w:r>
      <w:r>
        <w:t xml:space="preserve"> outside of the wealthy areas of the Haves, which were quickly becoming self-sufficient and hermetically sealed to the world of the </w:t>
      </w:r>
      <w:proofErr w:type="spellStart"/>
      <w:r>
        <w:t>Havenots</w:t>
      </w:r>
      <w:proofErr w:type="spellEnd"/>
      <w:r>
        <w:t xml:space="preserve">. </w:t>
      </w:r>
      <w:r w:rsidRPr="00FB1D2D">
        <w:rPr>
          <w:rStyle w:val="StyleUnderline"/>
        </w:rPr>
        <w:t>The</w:t>
      </w:r>
      <w:r w:rsidRPr="0029229F">
        <w:rPr>
          <w:rStyle w:val="StyleUnderline"/>
        </w:rPr>
        <w:t xml:space="preserve"> </w:t>
      </w:r>
      <w:r w:rsidRPr="0029229F">
        <w:rPr>
          <w:rStyle w:val="Emphasis"/>
        </w:rPr>
        <w:t>built environment</w:t>
      </w:r>
      <w:r>
        <w:t xml:space="preserve"> </w:t>
      </w:r>
      <w:r w:rsidRPr="0029229F">
        <w:rPr>
          <w:rStyle w:val="StyleUnderline"/>
        </w:rPr>
        <w:t xml:space="preserve">and </w:t>
      </w:r>
      <w:r w:rsidRPr="0029229F">
        <w:rPr>
          <w:rStyle w:val="Emphasis"/>
        </w:rPr>
        <w:t xml:space="preserve">urban </w:t>
      </w:r>
      <w:r w:rsidRPr="006A168D">
        <w:rPr>
          <w:rStyle w:val="Emphasis"/>
          <w:highlight w:val="green"/>
        </w:rPr>
        <w:t>infrastructures</w:t>
      </w:r>
      <w:r w:rsidRPr="006A168D">
        <w:rPr>
          <w:rStyle w:val="StyleUnderline"/>
          <w:highlight w:val="green"/>
        </w:rPr>
        <w:t xml:space="preserve"> were</w:t>
      </w:r>
      <w:r w:rsidRPr="006A168D">
        <w:rPr>
          <w:highlight w:val="green"/>
        </w:rPr>
        <w:t xml:space="preserve"> </w:t>
      </w:r>
      <w:r w:rsidRPr="006A168D">
        <w:rPr>
          <w:rStyle w:val="Emphasis"/>
          <w:highlight w:val="green"/>
        </w:rPr>
        <w:t>pummeled</w:t>
      </w:r>
      <w:r>
        <w:t xml:space="preserve">. Another round of </w:t>
      </w:r>
      <w:r w:rsidRPr="006A168D">
        <w:rPr>
          <w:rStyle w:val="Emphasis"/>
          <w:highlight w:val="green"/>
        </w:rPr>
        <w:t>diseases</w:t>
      </w:r>
      <w:r>
        <w:t xml:space="preserve">, mostly mosquito-borne this time, </w:t>
      </w:r>
      <w:r w:rsidRPr="006A168D">
        <w:rPr>
          <w:rStyle w:val="StyleUnderline"/>
          <w:highlight w:val="green"/>
        </w:rPr>
        <w:t>ravaged the world</w:t>
      </w:r>
      <w:r w:rsidRPr="00FB1D2D">
        <w:rPr>
          <w:rStyle w:val="StyleUnderline"/>
        </w:rPr>
        <w:t>’s population</w:t>
      </w:r>
      <w:r>
        <w:t xml:space="preserve">. </w:t>
      </w:r>
      <w:r w:rsidRPr="0029229F">
        <w:rPr>
          <w:rStyle w:val="StyleUnderline"/>
        </w:rPr>
        <w:t xml:space="preserve">The developed world </w:t>
      </w:r>
      <w:r w:rsidRPr="0029229F">
        <w:rPr>
          <w:rStyle w:val="Emphasis"/>
        </w:rPr>
        <w:t>offered no safety net</w:t>
      </w:r>
      <w:r>
        <w:t xml:space="preserve"> for the rest of the world. The largest losses of population were in Asia and Africa, closely followed by Central and South America. Within another thirty years, another billion people perished.</w:t>
      </w:r>
    </w:p>
    <w:p w14:paraId="7E757E93" w14:textId="77777777" w:rsidR="004E426D" w:rsidRPr="0029229F" w:rsidRDefault="004E426D" w:rsidP="004E426D">
      <w:pPr>
        <w:rPr>
          <w:sz w:val="10"/>
          <w:szCs w:val="10"/>
        </w:rPr>
      </w:pPr>
      <w:r w:rsidRPr="0029229F">
        <w:rPr>
          <w:sz w:val="10"/>
          <w:szCs w:val="10"/>
        </w:rPr>
        <w:t xml:space="preserve">During the next handful of decades, the remaining humans failed to bond together to rebuild human civilization. In fact, just the opposite happened. Instead of conflicts between nations or even ‘clashes of civilizations’, deadly and widespread violence arose between the Haves and </w:t>
      </w:r>
      <w:proofErr w:type="spellStart"/>
      <w:r w:rsidRPr="0029229F">
        <w:rPr>
          <w:sz w:val="10"/>
          <w:szCs w:val="10"/>
        </w:rPr>
        <w:t>Havenots</w:t>
      </w:r>
      <w:proofErr w:type="spellEnd"/>
      <w:r w:rsidRPr="0029229F">
        <w:rPr>
          <w:sz w:val="10"/>
          <w:szCs w:val="10"/>
        </w:rPr>
        <w:t xml:space="preserve">. At the outbreak of the unrest, the militaries of the world had been deployed to protect the wealth and property of the Haves. First as pandemics roiled the world and then as major economic systems collapsed, the viciousness and desperateness of the attacks of the </w:t>
      </w:r>
      <w:proofErr w:type="spellStart"/>
      <w:r w:rsidRPr="0029229F">
        <w:rPr>
          <w:sz w:val="10"/>
          <w:szCs w:val="10"/>
        </w:rPr>
        <w:t>Havenots</w:t>
      </w:r>
      <w:proofErr w:type="spellEnd"/>
      <w:r w:rsidRPr="0029229F">
        <w:rPr>
          <w:sz w:val="10"/>
          <w:szCs w:val="10"/>
        </w:rPr>
        <w:t xml:space="preserve"> against the Haves increased.</w:t>
      </w:r>
    </w:p>
    <w:p w14:paraId="7C85C236" w14:textId="77777777" w:rsidR="004E426D" w:rsidRPr="0029229F" w:rsidRDefault="004E426D" w:rsidP="004E426D">
      <w:pPr>
        <w:rPr>
          <w:sz w:val="10"/>
          <w:szCs w:val="10"/>
        </w:rPr>
      </w:pPr>
      <w:r w:rsidRPr="0029229F">
        <w:rPr>
          <w:sz w:val="10"/>
          <w:szCs w:val="10"/>
        </w:rPr>
        <w:t xml:space="preserve">The military leaders had a choice: defend the Haves or become allies of the </w:t>
      </w:r>
      <w:proofErr w:type="spellStart"/>
      <w:r w:rsidRPr="0029229F">
        <w:rPr>
          <w:sz w:val="10"/>
          <w:szCs w:val="10"/>
        </w:rPr>
        <w:t>Havenots</w:t>
      </w:r>
      <w:proofErr w:type="spellEnd"/>
      <w:r w:rsidRPr="0029229F">
        <w:rPr>
          <w:sz w:val="10"/>
          <w:szCs w:val="10"/>
        </w:rPr>
        <w:t xml:space="preserve">. The Haves had all the technological advantages (not only their life-prolonging technologies, useful if they could survive the chaos, but also their nanotechnologies, biotechnologies, limited but developing renewable energy technologies, and information technologies). The </w:t>
      </w:r>
      <w:proofErr w:type="spellStart"/>
      <w:r w:rsidRPr="0029229F">
        <w:rPr>
          <w:sz w:val="10"/>
          <w:szCs w:val="10"/>
        </w:rPr>
        <w:t>Havenots</w:t>
      </w:r>
      <w:proofErr w:type="spellEnd"/>
      <w:r w:rsidRPr="0029229F">
        <w:rPr>
          <w:sz w:val="10"/>
          <w:szCs w:val="10"/>
        </w:rPr>
        <w:t xml:space="preserve"> had strength in numbers. </w:t>
      </w:r>
      <w:proofErr w:type="gramStart"/>
      <w:r w:rsidRPr="0029229F">
        <w:rPr>
          <w:sz w:val="10"/>
          <w:szCs w:val="10"/>
        </w:rPr>
        <w:t>The majority of</w:t>
      </w:r>
      <w:proofErr w:type="gramEnd"/>
      <w:r w:rsidRPr="0029229F">
        <w:rPr>
          <w:sz w:val="10"/>
          <w:szCs w:val="10"/>
        </w:rPr>
        <w:t xml:space="preserve"> the military leaders whose forces were equipped with the most sophisticated weaponry and other advanced technologies made a devil’s bargain with the Haves, security in exchange for the promised long-life and luxury.</w:t>
      </w:r>
    </w:p>
    <w:p w14:paraId="327898B7" w14:textId="77777777" w:rsidR="004E426D" w:rsidRPr="0029229F" w:rsidRDefault="004E426D" w:rsidP="004E426D">
      <w:pPr>
        <w:rPr>
          <w:sz w:val="10"/>
          <w:szCs w:val="10"/>
        </w:rPr>
      </w:pPr>
      <w:r w:rsidRPr="0029229F">
        <w:rPr>
          <w:sz w:val="10"/>
          <w:szCs w:val="10"/>
        </w:rPr>
        <w:t xml:space="preserve">A protracted period of violence ensued. Both the Haves and </w:t>
      </w:r>
      <w:proofErr w:type="spellStart"/>
      <w:r w:rsidRPr="0029229F">
        <w:rPr>
          <w:sz w:val="10"/>
          <w:szCs w:val="10"/>
        </w:rPr>
        <w:t>Havenots</w:t>
      </w:r>
      <w:proofErr w:type="spellEnd"/>
      <w:r w:rsidRPr="0029229F">
        <w:rPr>
          <w:sz w:val="10"/>
          <w:szCs w:val="10"/>
        </w:rPr>
        <w:t xml:space="preserve"> suffered substantial casualties. Eventually, the Haves and their superior military forces ended up in approximately 5,000 heavily defended enclaves (or lifeboats, from their point of view), with about 1,000 humans in each enclave. Most enclaves were former military bases, although many were former resort islands and other easily defensible haunts of the Haves. The enclaves </w:t>
      </w:r>
      <w:proofErr w:type="gramStart"/>
      <w:r w:rsidRPr="0029229F">
        <w:rPr>
          <w:sz w:val="10"/>
          <w:szCs w:val="10"/>
        </w:rPr>
        <w:t>brought to mind</w:t>
      </w:r>
      <w:proofErr w:type="gramEnd"/>
      <w:r w:rsidRPr="0029229F">
        <w:rPr>
          <w:sz w:val="10"/>
          <w:szCs w:val="10"/>
        </w:rPr>
        <w:t xml:space="preserve"> the walled cities of the Middle Ages. Unlike their feudal ancestors, they did not rely upon serfs living outside the walls for their food and materials. Because of their technological prowess, they were, after a period of transition, mostly self-sufficient. The poor and otherwise ‘useless’ and ‘excessive’ inhabitants of the enclaves, mostly lower ranking soldiers but also some weak Haves, were quickly evicted so as not to stress the resources of their systems, which would need to last for centuries.</w:t>
      </w:r>
    </w:p>
    <w:p w14:paraId="57876B23" w14:textId="77777777" w:rsidR="004E426D" w:rsidRPr="0029229F" w:rsidRDefault="004E426D" w:rsidP="004E426D">
      <w:pPr>
        <w:rPr>
          <w:sz w:val="10"/>
          <w:szCs w:val="10"/>
        </w:rPr>
      </w:pPr>
      <w:r w:rsidRPr="0029229F">
        <w:rPr>
          <w:sz w:val="10"/>
          <w:szCs w:val="10"/>
        </w:rPr>
        <w:t xml:space="preserve">During this period of violence, the Haves and the military systematically destroyed all advanced technologies outside of the enclaves. This was done so that the </w:t>
      </w:r>
      <w:proofErr w:type="spellStart"/>
      <w:r w:rsidRPr="0029229F">
        <w:rPr>
          <w:sz w:val="10"/>
          <w:szCs w:val="10"/>
        </w:rPr>
        <w:t>Havenots</w:t>
      </w:r>
      <w:proofErr w:type="spellEnd"/>
      <w:r w:rsidRPr="0029229F">
        <w:rPr>
          <w:sz w:val="10"/>
          <w:szCs w:val="10"/>
        </w:rPr>
        <w:t xml:space="preserve"> could not develop the capabilities to conquer the remaining enclaves. The military effectively destroyed the remaining energy-producing facilities (including the nuclear power plants), the electricity infrastructure, the worldwide telecommunications infrastructure, </w:t>
      </w:r>
      <w:proofErr w:type="gramStart"/>
      <w:r w:rsidRPr="0029229F">
        <w:rPr>
          <w:sz w:val="10"/>
          <w:szCs w:val="10"/>
        </w:rPr>
        <w:t>shipping</w:t>
      </w:r>
      <w:proofErr w:type="gramEnd"/>
      <w:r w:rsidRPr="0029229F">
        <w:rPr>
          <w:sz w:val="10"/>
          <w:szCs w:val="10"/>
        </w:rPr>
        <w:t xml:space="preserve"> and transportation facilities, and even dams and irrigation systems. The result of these attacks was that the </w:t>
      </w:r>
      <w:proofErr w:type="spellStart"/>
      <w:r w:rsidRPr="0029229F">
        <w:rPr>
          <w:sz w:val="10"/>
          <w:szCs w:val="10"/>
        </w:rPr>
        <w:t>Havenots</w:t>
      </w:r>
      <w:proofErr w:type="spellEnd"/>
      <w:r w:rsidRPr="0029229F">
        <w:rPr>
          <w:sz w:val="10"/>
          <w:szCs w:val="10"/>
        </w:rPr>
        <w:t xml:space="preserve"> on the outside had little or no technology, no concentrated energy resources, no information technology, no electricity, no water systems, and no advanced weapons. Agricultural productivity approached pre-industrial levels. Plants stressed by heat and drought failed to produce crops. Farm animals and plants regularly fell to agricultural diseases that had previously been preventable. Wild animal stocks were slaughtered with no thought about tomorrow. Accessible stocks of fish in the lakes and oceans were depleted. Leadership and new government structures never re-evolved; anarchy reigned. New pathogens circled the globe with astonishing speed. It was every man, woman, and child for themselves. Over the next century, the reduction in population was steady, and another two billion perished.</w:t>
      </w:r>
    </w:p>
    <w:p w14:paraId="01260293" w14:textId="77777777" w:rsidR="004E426D" w:rsidRDefault="004E426D" w:rsidP="004E426D">
      <w:r w:rsidRPr="0029229F">
        <w:rPr>
          <w:rStyle w:val="Emphasis"/>
        </w:rPr>
        <w:t>Catastrophic changes</w:t>
      </w:r>
      <w:r>
        <w:t xml:space="preserve"> </w:t>
      </w:r>
      <w:r w:rsidRPr="0029229F">
        <w:rPr>
          <w:rStyle w:val="StyleUnderline"/>
        </w:rPr>
        <w:t>in the world’s ecosystems coincided with</w:t>
      </w:r>
      <w:r>
        <w:t xml:space="preserve"> the </w:t>
      </w:r>
      <w:r w:rsidRPr="0029229F">
        <w:rPr>
          <w:rStyle w:val="StyleUnderline"/>
        </w:rPr>
        <w:t>violence</w:t>
      </w:r>
      <w:r>
        <w:t xml:space="preserve"> </w:t>
      </w:r>
      <w:proofErr w:type="gramStart"/>
      <w:r>
        <w:t>and also</w:t>
      </w:r>
      <w:proofErr w:type="gramEnd"/>
      <w:r>
        <w:t xml:space="preserve"> plagued the </w:t>
      </w:r>
      <w:proofErr w:type="spellStart"/>
      <w:r>
        <w:t>Havenots</w:t>
      </w:r>
      <w:proofErr w:type="spellEnd"/>
      <w:r>
        <w:t xml:space="preserve">. </w:t>
      </w:r>
      <w:r w:rsidRPr="00FB1D2D">
        <w:rPr>
          <w:rStyle w:val="StyleUnderline"/>
        </w:rPr>
        <w:t>In a</w:t>
      </w:r>
      <w:r w:rsidRPr="0029229F">
        <w:rPr>
          <w:rStyle w:val="StyleUnderline"/>
        </w:rPr>
        <w:t xml:space="preserve"> mad </w:t>
      </w:r>
      <w:r w:rsidRPr="006A168D">
        <w:rPr>
          <w:rStyle w:val="StyleUnderline"/>
          <w:highlight w:val="green"/>
        </w:rPr>
        <w:t>scramble to keep themselves fed</w:t>
      </w:r>
      <w:r w:rsidRPr="006A168D">
        <w:rPr>
          <w:highlight w:val="green"/>
        </w:rPr>
        <w:t>,</w:t>
      </w:r>
      <w:r>
        <w:t xml:space="preserve"> </w:t>
      </w:r>
      <w:r w:rsidRPr="0029229F">
        <w:rPr>
          <w:rStyle w:val="StyleUnderline"/>
        </w:rPr>
        <w:t xml:space="preserve">the </w:t>
      </w:r>
      <w:proofErr w:type="spellStart"/>
      <w:r w:rsidRPr="006A168D">
        <w:rPr>
          <w:rStyle w:val="StyleUnderline"/>
          <w:highlight w:val="green"/>
        </w:rPr>
        <w:t>Havenots</w:t>
      </w:r>
      <w:proofErr w:type="spellEnd"/>
      <w:r w:rsidRPr="006A168D">
        <w:rPr>
          <w:rStyle w:val="StyleUnderline"/>
          <w:highlight w:val="green"/>
        </w:rPr>
        <w:t xml:space="preserve"> </w:t>
      </w:r>
      <w:r w:rsidRPr="00FB1D2D">
        <w:rPr>
          <w:rStyle w:val="Emphasis"/>
        </w:rPr>
        <w:t xml:space="preserve">severely </w:t>
      </w:r>
      <w:r w:rsidRPr="006A168D">
        <w:rPr>
          <w:rStyle w:val="Emphasis"/>
          <w:highlight w:val="green"/>
        </w:rPr>
        <w:t>depleted</w:t>
      </w:r>
      <w:r w:rsidRPr="006A168D">
        <w:rPr>
          <w:rStyle w:val="StyleUnderline"/>
          <w:highlight w:val="green"/>
        </w:rPr>
        <w:t xml:space="preserve"> the world’s</w:t>
      </w:r>
      <w:r w:rsidRPr="006A168D">
        <w:rPr>
          <w:highlight w:val="green"/>
        </w:rPr>
        <w:t xml:space="preserve"> </w:t>
      </w:r>
      <w:r w:rsidRPr="006A168D">
        <w:rPr>
          <w:rStyle w:val="Emphasis"/>
          <w:highlight w:val="green"/>
        </w:rPr>
        <w:t>stocks of birds and mammals</w:t>
      </w:r>
      <w:r>
        <w:t xml:space="preserve">, </w:t>
      </w:r>
      <w:r w:rsidRPr="0029229F">
        <w:rPr>
          <w:rStyle w:val="StyleUnderline"/>
        </w:rPr>
        <w:t>big and small</w:t>
      </w:r>
      <w:r>
        <w:t xml:space="preserve">. </w:t>
      </w:r>
      <w:r w:rsidRPr="0029229F">
        <w:rPr>
          <w:rStyle w:val="StyleUnderline"/>
        </w:rPr>
        <w:t xml:space="preserve">This </w:t>
      </w:r>
      <w:r w:rsidRPr="006A168D">
        <w:rPr>
          <w:rStyle w:val="Emphasis"/>
          <w:highlight w:val="green"/>
        </w:rPr>
        <w:t>reduction</w:t>
      </w:r>
      <w:r w:rsidRPr="006A168D">
        <w:rPr>
          <w:rStyle w:val="StyleUnderline"/>
          <w:highlight w:val="green"/>
        </w:rPr>
        <w:t xml:space="preserve"> in</w:t>
      </w:r>
      <w:r w:rsidRPr="0029229F">
        <w:rPr>
          <w:rStyle w:val="StyleUnderline"/>
        </w:rPr>
        <w:t xml:space="preserve"> the </w:t>
      </w:r>
      <w:r w:rsidRPr="0029229F">
        <w:rPr>
          <w:rStyle w:val="Emphasis"/>
        </w:rPr>
        <w:t xml:space="preserve">number of </w:t>
      </w:r>
      <w:r w:rsidRPr="006A168D">
        <w:rPr>
          <w:rStyle w:val="Emphasis"/>
          <w:highlight w:val="green"/>
        </w:rPr>
        <w:t>insect predators</w:t>
      </w:r>
      <w:r w:rsidRPr="006A168D">
        <w:rPr>
          <w:highlight w:val="green"/>
        </w:rPr>
        <w:t xml:space="preserve"> </w:t>
      </w:r>
      <w:r w:rsidRPr="006A168D">
        <w:rPr>
          <w:rStyle w:val="StyleUnderline"/>
          <w:highlight w:val="green"/>
        </w:rPr>
        <w:t>led to</w:t>
      </w:r>
      <w:r w:rsidRPr="0029229F">
        <w:rPr>
          <w:rStyle w:val="StyleUnderline"/>
        </w:rPr>
        <w:t xml:space="preserve"> an </w:t>
      </w:r>
      <w:r w:rsidRPr="006A168D">
        <w:rPr>
          <w:rStyle w:val="Emphasis"/>
          <w:highlight w:val="green"/>
        </w:rPr>
        <w:t>explosion</w:t>
      </w:r>
      <w:r w:rsidRPr="006A168D">
        <w:rPr>
          <w:rStyle w:val="StyleUnderline"/>
          <w:highlight w:val="green"/>
        </w:rPr>
        <w:t xml:space="preserve"> in</w:t>
      </w:r>
      <w:r>
        <w:t xml:space="preserve"> </w:t>
      </w:r>
      <w:r w:rsidRPr="0029229F">
        <w:rPr>
          <w:rStyle w:val="StyleUnderline"/>
        </w:rPr>
        <w:t xml:space="preserve">the </w:t>
      </w:r>
      <w:r w:rsidRPr="0029229F">
        <w:rPr>
          <w:rStyle w:val="Emphasis"/>
        </w:rPr>
        <w:t xml:space="preserve">numbers of </w:t>
      </w:r>
      <w:r w:rsidRPr="006A168D">
        <w:rPr>
          <w:rStyle w:val="Emphasis"/>
          <w:highlight w:val="green"/>
        </w:rPr>
        <w:t>destructive insects</w:t>
      </w:r>
      <w:r>
        <w:t xml:space="preserve">. </w:t>
      </w:r>
      <w:r w:rsidRPr="006A168D">
        <w:rPr>
          <w:rStyle w:val="Emphasis"/>
          <w:highlight w:val="green"/>
        </w:rPr>
        <w:t>Locusts</w:t>
      </w:r>
      <w:r w:rsidRPr="006A168D">
        <w:rPr>
          <w:highlight w:val="green"/>
        </w:rPr>
        <w:t xml:space="preserve"> </w:t>
      </w:r>
      <w:r w:rsidRPr="006A168D">
        <w:rPr>
          <w:rStyle w:val="StyleUnderline"/>
          <w:highlight w:val="green"/>
        </w:rPr>
        <w:t xml:space="preserve">and </w:t>
      </w:r>
      <w:r w:rsidRPr="006A168D">
        <w:rPr>
          <w:rStyle w:val="Emphasis"/>
          <w:highlight w:val="green"/>
        </w:rPr>
        <w:t>grasshoppers devastated remaining</w:t>
      </w:r>
      <w:r w:rsidRPr="0029229F">
        <w:rPr>
          <w:rStyle w:val="Emphasis"/>
        </w:rPr>
        <w:t xml:space="preserve"> agricultural </w:t>
      </w:r>
      <w:r w:rsidRPr="006A168D">
        <w:rPr>
          <w:rStyle w:val="Emphasis"/>
          <w:highlight w:val="green"/>
        </w:rPr>
        <w:t>crops</w:t>
      </w:r>
      <w:r>
        <w:t xml:space="preserve">. In a particularly gruesome twist of fate, </w:t>
      </w:r>
      <w:r w:rsidRPr="0029229F">
        <w:rPr>
          <w:rStyle w:val="StyleUnderline"/>
        </w:rPr>
        <w:t xml:space="preserve">the depletion of mammals and birds also </w:t>
      </w:r>
      <w:r w:rsidRPr="0029229F">
        <w:rPr>
          <w:rStyle w:val="Emphasis"/>
        </w:rPr>
        <w:t>reduced</w:t>
      </w:r>
      <w:r w:rsidRPr="0029229F">
        <w:rPr>
          <w:rStyle w:val="StyleUnderline"/>
        </w:rPr>
        <w:t xml:space="preserve"> the </w:t>
      </w:r>
      <w:r w:rsidRPr="0029229F">
        <w:rPr>
          <w:rStyle w:val="Emphasis"/>
        </w:rPr>
        <w:t xml:space="preserve">food supplies for </w:t>
      </w:r>
      <w:r w:rsidRPr="006A168D">
        <w:rPr>
          <w:rStyle w:val="Emphasis"/>
          <w:highlight w:val="green"/>
        </w:rPr>
        <w:t>mosquitoes</w:t>
      </w:r>
      <w:r>
        <w:t xml:space="preserve"> </w:t>
      </w:r>
      <w:r w:rsidRPr="0029229F">
        <w:rPr>
          <w:rStyle w:val="StyleUnderline"/>
        </w:rPr>
        <w:t>around the world. As their predators were eliminated and as their food supplies dwindled</w:t>
      </w:r>
      <w:r>
        <w:t xml:space="preserve">, </w:t>
      </w:r>
      <w:r w:rsidRPr="0029229F">
        <w:rPr>
          <w:rStyle w:val="StyleUnderline"/>
        </w:rPr>
        <w:t xml:space="preserve">they </w:t>
      </w:r>
      <w:r w:rsidRPr="006A168D">
        <w:rPr>
          <w:rStyle w:val="StyleUnderline"/>
          <w:highlight w:val="green"/>
        </w:rPr>
        <w:t>began to</w:t>
      </w:r>
      <w:r w:rsidRPr="0029229F">
        <w:rPr>
          <w:rStyle w:val="StyleUnderline"/>
        </w:rPr>
        <w:t xml:space="preserve"> </w:t>
      </w:r>
      <w:r w:rsidRPr="0029229F">
        <w:rPr>
          <w:rStyle w:val="Emphasis"/>
        </w:rPr>
        <w:t xml:space="preserve">viciously </w:t>
      </w:r>
      <w:r w:rsidRPr="006A168D">
        <w:rPr>
          <w:rStyle w:val="Emphasis"/>
          <w:highlight w:val="green"/>
        </w:rPr>
        <w:t>swarm</w:t>
      </w:r>
      <w:r w:rsidRPr="0029229F">
        <w:rPr>
          <w:rStyle w:val="Emphasis"/>
        </w:rPr>
        <w:t xml:space="preserve"> individual </w:t>
      </w:r>
      <w:r w:rsidRPr="006A168D">
        <w:rPr>
          <w:rStyle w:val="Emphasis"/>
          <w:highlight w:val="green"/>
        </w:rPr>
        <w:t>humans</w:t>
      </w:r>
      <w:r w:rsidRPr="0029229F">
        <w:rPr>
          <w:rStyle w:val="StyleUnderline"/>
        </w:rPr>
        <w:t xml:space="preserve"> who lacked shelter</w:t>
      </w:r>
      <w:r>
        <w:t>. Many did not survive the onslaught.</w:t>
      </w:r>
    </w:p>
    <w:p w14:paraId="2A3D6140" w14:textId="77777777" w:rsidR="004E426D" w:rsidRDefault="004E426D" w:rsidP="004E426D">
      <w:r w:rsidRPr="0029229F">
        <w:rPr>
          <w:rStyle w:val="StyleUnderline"/>
        </w:rPr>
        <w:t xml:space="preserve">The </w:t>
      </w:r>
      <w:proofErr w:type="spellStart"/>
      <w:r w:rsidRPr="0029229F">
        <w:rPr>
          <w:rStyle w:val="StyleUnderline"/>
        </w:rPr>
        <w:t>Havenots</w:t>
      </w:r>
      <w:proofErr w:type="spellEnd"/>
      <w:r w:rsidRPr="0029229F">
        <w:rPr>
          <w:rStyle w:val="StyleUnderline"/>
        </w:rPr>
        <w:t xml:space="preserve"> and the Haves alike were </w:t>
      </w:r>
      <w:r w:rsidRPr="0029229F">
        <w:rPr>
          <w:rStyle w:val="Emphasis"/>
        </w:rPr>
        <w:t>killed by immense fires</w:t>
      </w:r>
      <w:r>
        <w:t xml:space="preserve">. </w:t>
      </w:r>
      <w:r w:rsidRPr="006A168D">
        <w:rPr>
          <w:rStyle w:val="StyleUnderline"/>
          <w:highlight w:val="green"/>
        </w:rPr>
        <w:t>The</w:t>
      </w:r>
      <w:r w:rsidRPr="0029229F">
        <w:rPr>
          <w:rStyle w:val="StyleUnderline"/>
        </w:rPr>
        <w:t xml:space="preserve"> </w:t>
      </w:r>
      <w:r w:rsidRPr="0029229F">
        <w:rPr>
          <w:rStyle w:val="Emphasis"/>
        </w:rPr>
        <w:t xml:space="preserve">dramatic </w:t>
      </w:r>
      <w:r w:rsidRPr="006A168D">
        <w:rPr>
          <w:rStyle w:val="Emphasis"/>
          <w:highlight w:val="green"/>
        </w:rPr>
        <w:t>rise in CO2</w:t>
      </w:r>
      <w:r>
        <w:t xml:space="preserve"> </w:t>
      </w:r>
      <w:r w:rsidRPr="0029229F">
        <w:rPr>
          <w:rStyle w:val="StyleUnderline"/>
        </w:rPr>
        <w:t>in the atmosphere</w:t>
      </w:r>
      <w:r>
        <w:t xml:space="preserve"> </w:t>
      </w:r>
      <w:r w:rsidRPr="0029229F">
        <w:rPr>
          <w:rStyle w:val="StyleUnderline"/>
        </w:rPr>
        <w:t xml:space="preserve">and the </w:t>
      </w:r>
      <w:r w:rsidRPr="0029229F">
        <w:rPr>
          <w:rStyle w:val="Emphasis"/>
        </w:rPr>
        <w:t>expansion of ranges</w:t>
      </w:r>
      <w:r>
        <w:t xml:space="preserve"> </w:t>
      </w:r>
      <w:r w:rsidRPr="0029229F">
        <w:rPr>
          <w:rStyle w:val="StyleUnderline"/>
        </w:rPr>
        <w:t xml:space="preserve">of temperate and tropical </w:t>
      </w:r>
      <w:r w:rsidRPr="0029229F">
        <w:rPr>
          <w:rStyle w:val="Emphasis"/>
        </w:rPr>
        <w:t>ecosystems promoted</w:t>
      </w:r>
      <w:r w:rsidRPr="0029229F">
        <w:rPr>
          <w:rStyle w:val="StyleUnderline"/>
        </w:rPr>
        <w:t xml:space="preserve"> the </w:t>
      </w:r>
      <w:r w:rsidRPr="00FB1D2D">
        <w:rPr>
          <w:rStyle w:val="Emphasis"/>
        </w:rPr>
        <w:t>accelerated growth of plant life</w:t>
      </w:r>
      <w:r w:rsidRPr="0029229F">
        <w:t xml:space="preserve"> </w:t>
      </w:r>
      <w:r w:rsidRPr="0029229F">
        <w:rPr>
          <w:rStyle w:val="StyleUnderline"/>
        </w:rPr>
        <w:t>all over the planet</w:t>
      </w:r>
      <w:r w:rsidRPr="0029229F">
        <w:t xml:space="preserve">. </w:t>
      </w:r>
      <w:r w:rsidRPr="0029229F">
        <w:rPr>
          <w:rStyle w:val="Emphasis"/>
        </w:rPr>
        <w:t>Megatons</w:t>
      </w:r>
      <w:r w:rsidRPr="0029229F">
        <w:t xml:space="preserve"> </w:t>
      </w:r>
      <w:r w:rsidRPr="0029229F">
        <w:rPr>
          <w:rStyle w:val="StyleUnderline"/>
        </w:rPr>
        <w:t xml:space="preserve">of </w:t>
      </w:r>
      <w:r w:rsidRPr="006A168D">
        <w:rPr>
          <w:rStyle w:val="Emphasis"/>
          <w:highlight w:val="green"/>
        </w:rPr>
        <w:t xml:space="preserve">increased biomass </w:t>
      </w:r>
      <w:r w:rsidRPr="00FB1D2D">
        <w:rPr>
          <w:rStyle w:val="Emphasis"/>
        </w:rPr>
        <w:t>respirated</w:t>
      </w:r>
      <w:r w:rsidRPr="0029229F">
        <w:t xml:space="preserve"> </w:t>
      </w:r>
      <w:r w:rsidRPr="006A168D">
        <w:rPr>
          <w:rStyle w:val="StyleUnderline"/>
          <w:highlight w:val="green"/>
        </w:rPr>
        <w:t>increasing levels of</w:t>
      </w:r>
      <w:r w:rsidRPr="0029229F">
        <w:rPr>
          <w:rStyle w:val="StyleUnderline"/>
        </w:rPr>
        <w:t xml:space="preserve"> </w:t>
      </w:r>
      <w:r w:rsidRPr="006A168D">
        <w:rPr>
          <w:rStyle w:val="Emphasis"/>
          <w:highlight w:val="green"/>
        </w:rPr>
        <w:t>oxygen</w:t>
      </w:r>
      <w:r w:rsidRPr="0029229F">
        <w:t xml:space="preserve"> </w:t>
      </w:r>
      <w:r w:rsidRPr="0029229F">
        <w:rPr>
          <w:rStyle w:val="StyleUnderline"/>
        </w:rPr>
        <w:t>into the atmosphere</w:t>
      </w:r>
      <w:r w:rsidRPr="0029229F">
        <w:t xml:space="preserve">. The </w:t>
      </w:r>
      <w:r w:rsidRPr="0029229F">
        <w:rPr>
          <w:rStyle w:val="StyleUnderline"/>
        </w:rPr>
        <w:t>bacteria</w:t>
      </w:r>
      <w:r w:rsidRPr="0029229F">
        <w:t xml:space="preserve"> </w:t>
      </w:r>
      <w:r w:rsidRPr="0029229F">
        <w:rPr>
          <w:rStyle w:val="StyleUnderline"/>
        </w:rPr>
        <w:t>that</w:t>
      </w:r>
      <w:r w:rsidRPr="0029229F">
        <w:t xml:space="preserve"> </w:t>
      </w:r>
      <w:r w:rsidRPr="0029229F">
        <w:rPr>
          <w:rStyle w:val="Emphasis"/>
        </w:rPr>
        <w:t>consumed</w:t>
      </w:r>
      <w:r w:rsidRPr="0029229F">
        <w:t xml:space="preserve"> the </w:t>
      </w:r>
      <w:r w:rsidRPr="0029229F">
        <w:rPr>
          <w:rStyle w:val="Emphasis"/>
        </w:rPr>
        <w:t>remaining oil</w:t>
      </w:r>
      <w:r w:rsidRPr="0029229F">
        <w:t xml:space="preserve"> </w:t>
      </w:r>
      <w:r w:rsidRPr="0029229F">
        <w:rPr>
          <w:rStyle w:val="StyleUnderline"/>
        </w:rPr>
        <w:t xml:space="preserve">and </w:t>
      </w:r>
      <w:r w:rsidRPr="0029229F">
        <w:rPr>
          <w:rStyle w:val="Emphasis"/>
        </w:rPr>
        <w:t>natural gas reserves</w:t>
      </w:r>
      <w:r w:rsidRPr="0029229F">
        <w:t xml:space="preserve"> </w:t>
      </w:r>
      <w:r w:rsidRPr="0029229F">
        <w:rPr>
          <w:rStyle w:val="StyleUnderline"/>
        </w:rPr>
        <w:t>also emitted substantial amounts of oxygen into the environment</w:t>
      </w:r>
      <w:r w:rsidRPr="0029229F">
        <w:t xml:space="preserve">. Indeed, </w:t>
      </w:r>
      <w:r w:rsidRPr="006A168D">
        <w:rPr>
          <w:rStyle w:val="StyleUnderline"/>
          <w:highlight w:val="green"/>
        </w:rPr>
        <w:t>the level of oxygen</w:t>
      </w:r>
      <w:r w:rsidRPr="0029229F">
        <w:t xml:space="preserve"> </w:t>
      </w:r>
      <w:r w:rsidRPr="0029229F">
        <w:rPr>
          <w:rStyle w:val="StyleUnderline"/>
        </w:rPr>
        <w:t>in the atmosphere</w:t>
      </w:r>
      <w:r w:rsidRPr="0029229F">
        <w:t xml:space="preserve"> quickly </w:t>
      </w:r>
      <w:r w:rsidRPr="006A168D">
        <w:rPr>
          <w:rStyle w:val="Emphasis"/>
          <w:highlight w:val="green"/>
        </w:rPr>
        <w:t>began to approach 30</w:t>
      </w:r>
      <w:r w:rsidRPr="0029229F">
        <w:rPr>
          <w:rStyle w:val="Emphasis"/>
        </w:rPr>
        <w:t>%</w:t>
      </w:r>
      <w:r w:rsidRPr="0029229F">
        <w:t xml:space="preserve">, </w:t>
      </w:r>
      <w:r w:rsidRPr="0029229F">
        <w:rPr>
          <w:rStyle w:val="StyleUnderline"/>
        </w:rPr>
        <w:t>from a level of about 21% at the turn of the twenty-first century</w:t>
      </w:r>
      <w:r w:rsidRPr="0029229F">
        <w:t xml:space="preserve">. </w:t>
      </w:r>
      <w:r w:rsidRPr="006A168D">
        <w:rPr>
          <w:rStyle w:val="Emphasis"/>
          <w:highlight w:val="green"/>
        </w:rPr>
        <w:t xml:space="preserve">More </w:t>
      </w:r>
      <w:r w:rsidRPr="00FB1D2D">
        <w:rPr>
          <w:rStyle w:val="Emphasis"/>
        </w:rPr>
        <w:t>plant materials</w:t>
      </w:r>
      <w:r w:rsidRPr="00FB1D2D">
        <w:t xml:space="preserve">, </w:t>
      </w:r>
      <w:r w:rsidRPr="00FB1D2D">
        <w:rPr>
          <w:rStyle w:val="Emphasis"/>
        </w:rPr>
        <w:t>drought</w:t>
      </w:r>
      <w:r w:rsidRPr="00FB1D2D">
        <w:t xml:space="preserve">, </w:t>
      </w:r>
      <w:r w:rsidRPr="00FB1D2D">
        <w:rPr>
          <w:rStyle w:val="StyleUnderline"/>
        </w:rPr>
        <w:t xml:space="preserve">and </w:t>
      </w:r>
      <w:r w:rsidRPr="006A168D">
        <w:rPr>
          <w:rStyle w:val="Emphasis"/>
          <w:highlight w:val="green"/>
        </w:rPr>
        <w:t>oxygen-rich air</w:t>
      </w:r>
      <w:r w:rsidRPr="006A168D">
        <w:rPr>
          <w:highlight w:val="green"/>
        </w:rPr>
        <w:t xml:space="preserve"> </w:t>
      </w:r>
      <w:r w:rsidRPr="006A168D">
        <w:rPr>
          <w:rStyle w:val="StyleUnderline"/>
          <w:highlight w:val="green"/>
        </w:rPr>
        <w:t xml:space="preserve">led to </w:t>
      </w:r>
      <w:r w:rsidRPr="00FB1D2D">
        <w:rPr>
          <w:rStyle w:val="Emphasis"/>
        </w:rPr>
        <w:t xml:space="preserve">truly horrific </w:t>
      </w:r>
      <w:r w:rsidRPr="006A168D">
        <w:rPr>
          <w:rStyle w:val="Emphasis"/>
          <w:highlight w:val="green"/>
        </w:rPr>
        <w:t>conflagrations</w:t>
      </w:r>
      <w:r w:rsidRPr="0029229F">
        <w:t xml:space="preserve"> in North America, Europe, Northern Asia, Southern Africa, and Central and South America. Humans died directly in the fires </w:t>
      </w:r>
      <w:proofErr w:type="gramStart"/>
      <w:r w:rsidRPr="0029229F">
        <w:t>and also</w:t>
      </w:r>
      <w:proofErr w:type="gramEnd"/>
      <w:r w:rsidRPr="0029229F">
        <w:t xml:space="preserve"> died of asphyxiation if they were in the vicinity of the most massive fires.</w:t>
      </w:r>
    </w:p>
    <w:p w14:paraId="0FC88F4C" w14:textId="77777777" w:rsidR="004E426D" w:rsidRDefault="004E426D" w:rsidP="004E426D">
      <w:pPr>
        <w:rPr>
          <w:sz w:val="10"/>
          <w:szCs w:val="10"/>
        </w:rPr>
      </w:pPr>
      <w:r w:rsidRPr="0029229F">
        <w:rPr>
          <w:sz w:val="10"/>
          <w:szCs w:val="10"/>
        </w:rPr>
        <w:t xml:space="preserve">Life in the enclaves became decidedly dystopian. The main problem was that no enclave possessed the critical mass of people, knowledge, and materials to maintain their technological base. Technology failed. In most cases, it was impossible to replace and/or fabricate new specialized chips and parts. Because the enclaves had destroyed the globe’s telecommunications infrastructure to deny the </w:t>
      </w:r>
      <w:proofErr w:type="spellStart"/>
      <w:r w:rsidRPr="0029229F">
        <w:rPr>
          <w:sz w:val="10"/>
          <w:szCs w:val="10"/>
        </w:rPr>
        <w:t>Havenots</w:t>
      </w:r>
      <w:proofErr w:type="spellEnd"/>
      <w:r w:rsidRPr="0029229F">
        <w:rPr>
          <w:sz w:val="10"/>
          <w:szCs w:val="10"/>
        </w:rPr>
        <w:t xml:space="preserve"> the ability to easily organize, they were unable to communicate with other enclaves. The Haves continued to perceive the </w:t>
      </w:r>
      <w:proofErr w:type="spellStart"/>
      <w:r w:rsidRPr="0029229F">
        <w:rPr>
          <w:sz w:val="10"/>
          <w:szCs w:val="10"/>
        </w:rPr>
        <w:t>Havenots</w:t>
      </w:r>
      <w:proofErr w:type="spellEnd"/>
      <w:r w:rsidRPr="0029229F">
        <w:rPr>
          <w:sz w:val="10"/>
          <w:szCs w:val="10"/>
        </w:rPr>
        <w:t xml:space="preserve"> and the ‘outside’, disease-ridden world, to be a threat, although had they left their enclaves they would have known otherwise. This perception kept the Haves sequestered in their enclaves. Over the next 100 years, most of the enclaves collapsed from starvation or were eventually overrun by the </w:t>
      </w:r>
      <w:proofErr w:type="spellStart"/>
      <w:r w:rsidRPr="0029229F">
        <w:rPr>
          <w:sz w:val="10"/>
          <w:szCs w:val="10"/>
        </w:rPr>
        <w:t>Havenots</w:t>
      </w:r>
      <w:proofErr w:type="spellEnd"/>
      <w:r w:rsidRPr="0029229F">
        <w:rPr>
          <w:sz w:val="10"/>
          <w:szCs w:val="10"/>
        </w:rPr>
        <w:t>, having failed like the Utopian communities of the eighteenth and nineteenth centuries.</w:t>
      </w:r>
    </w:p>
    <w:p w14:paraId="1C2E1AAF" w14:textId="77777777" w:rsidR="004E426D" w:rsidRDefault="004E426D" w:rsidP="004E426D">
      <w:pPr>
        <w:rPr>
          <w:sz w:val="10"/>
          <w:szCs w:val="10"/>
        </w:rPr>
      </w:pPr>
      <w:r w:rsidRPr="0029229F">
        <w:rPr>
          <w:sz w:val="10"/>
          <w:szCs w:val="10"/>
        </w:rPr>
        <w:t>A few enclaves, however, took a different path to extinction. This is</w:t>
      </w:r>
      <w:r>
        <w:rPr>
          <w:sz w:val="10"/>
          <w:szCs w:val="10"/>
        </w:rPr>
        <w:t xml:space="preserve"> </w:t>
      </w:r>
      <w:r w:rsidRPr="0029229F">
        <w:rPr>
          <w:sz w:val="10"/>
          <w:szCs w:val="10"/>
        </w:rPr>
        <w:t>because some Haves did achieve part of their vision of Utopia during</w:t>
      </w:r>
      <w:r>
        <w:rPr>
          <w:sz w:val="10"/>
          <w:szCs w:val="10"/>
        </w:rPr>
        <w:t xml:space="preserve"> </w:t>
      </w:r>
      <w:r w:rsidRPr="0029229F">
        <w:rPr>
          <w:sz w:val="10"/>
          <w:szCs w:val="10"/>
        </w:rPr>
        <w:t>the hell storm that surrounded them. They did achieve some measure of</w:t>
      </w:r>
      <w:r>
        <w:rPr>
          <w:sz w:val="10"/>
          <w:szCs w:val="10"/>
        </w:rPr>
        <w:t xml:space="preserve"> </w:t>
      </w:r>
      <w:r w:rsidRPr="0029229F">
        <w:rPr>
          <w:sz w:val="10"/>
          <w:szCs w:val="10"/>
        </w:rPr>
        <w:t xml:space="preserve">immortality. In a handful of enclaves, there were Haves who were </w:t>
      </w:r>
      <w:proofErr w:type="gramStart"/>
      <w:r w:rsidRPr="0029229F">
        <w:rPr>
          <w:sz w:val="10"/>
          <w:szCs w:val="10"/>
        </w:rPr>
        <w:t>actually a</w:t>
      </w:r>
      <w:proofErr w:type="gramEnd"/>
      <w:r>
        <w:rPr>
          <w:sz w:val="10"/>
          <w:szCs w:val="10"/>
        </w:rPr>
        <w:t xml:space="preserve"> </w:t>
      </w:r>
      <w:r w:rsidRPr="0029229F">
        <w:rPr>
          <w:sz w:val="10"/>
          <w:szCs w:val="10"/>
        </w:rPr>
        <w:t>couple of hundred years old. But they had not planned on the destruction</w:t>
      </w:r>
      <w:r>
        <w:rPr>
          <w:sz w:val="10"/>
          <w:szCs w:val="10"/>
        </w:rPr>
        <w:t xml:space="preserve"> </w:t>
      </w:r>
      <w:r w:rsidRPr="0029229F">
        <w:rPr>
          <w:sz w:val="10"/>
          <w:szCs w:val="10"/>
        </w:rPr>
        <w:t>of the rest of the world and their technologies were riddled with bugs.</w:t>
      </w:r>
    </w:p>
    <w:p w14:paraId="2FC27305" w14:textId="77777777" w:rsidR="004E426D" w:rsidRDefault="004E426D" w:rsidP="004E426D">
      <w:pPr>
        <w:rPr>
          <w:sz w:val="10"/>
          <w:szCs w:val="10"/>
        </w:rPr>
      </w:pPr>
      <w:r w:rsidRPr="0029229F">
        <w:rPr>
          <w:sz w:val="10"/>
          <w:szCs w:val="10"/>
        </w:rPr>
        <w:t>It was imperative that these Haves strictly control their population.</w:t>
      </w:r>
      <w:r>
        <w:rPr>
          <w:sz w:val="10"/>
          <w:szCs w:val="10"/>
        </w:rPr>
        <w:t xml:space="preserve"> </w:t>
      </w:r>
      <w:r w:rsidRPr="0029229F">
        <w:rPr>
          <w:sz w:val="10"/>
          <w:szCs w:val="10"/>
        </w:rPr>
        <w:t>Despite their weaponry, they were essentially trapped in their enclaves.</w:t>
      </w:r>
      <w:r>
        <w:rPr>
          <w:sz w:val="10"/>
          <w:szCs w:val="10"/>
        </w:rPr>
        <w:t xml:space="preserve"> </w:t>
      </w:r>
      <w:r w:rsidRPr="0029229F">
        <w:rPr>
          <w:sz w:val="10"/>
          <w:szCs w:val="10"/>
        </w:rPr>
        <w:t>The outside world was disease ridden, chaotic, dangerous, and empty of</w:t>
      </w:r>
      <w:r>
        <w:rPr>
          <w:sz w:val="10"/>
          <w:szCs w:val="10"/>
        </w:rPr>
        <w:t xml:space="preserve"> </w:t>
      </w:r>
      <w:r w:rsidRPr="0029229F">
        <w:rPr>
          <w:sz w:val="10"/>
          <w:szCs w:val="10"/>
        </w:rPr>
        <w:t>valuable resources. They had no survival skills beyond their advanced technologies. They could not survive outside of the enclaves. Controlling their</w:t>
      </w:r>
      <w:r>
        <w:rPr>
          <w:sz w:val="10"/>
          <w:szCs w:val="10"/>
        </w:rPr>
        <w:t xml:space="preserve"> </w:t>
      </w:r>
      <w:r w:rsidRPr="0029229F">
        <w:rPr>
          <w:sz w:val="10"/>
          <w:szCs w:val="10"/>
        </w:rPr>
        <w:t>population meant that the births needed to be well planned and limited in</w:t>
      </w:r>
      <w:r>
        <w:rPr>
          <w:sz w:val="10"/>
          <w:szCs w:val="10"/>
        </w:rPr>
        <w:t xml:space="preserve"> </w:t>
      </w:r>
      <w:r w:rsidRPr="0029229F">
        <w:rPr>
          <w:sz w:val="10"/>
          <w:szCs w:val="10"/>
        </w:rPr>
        <w:t>number, especially since their numbers had been swollen with the ranks of</w:t>
      </w:r>
      <w:r>
        <w:rPr>
          <w:sz w:val="10"/>
          <w:szCs w:val="10"/>
        </w:rPr>
        <w:t xml:space="preserve"> </w:t>
      </w:r>
      <w:r w:rsidRPr="0029229F">
        <w:rPr>
          <w:sz w:val="10"/>
          <w:szCs w:val="10"/>
        </w:rPr>
        <w:t>the military.</w:t>
      </w:r>
    </w:p>
    <w:p w14:paraId="51C354EE" w14:textId="77777777" w:rsidR="004E426D" w:rsidRDefault="004E426D" w:rsidP="004E426D">
      <w:pPr>
        <w:rPr>
          <w:sz w:val="10"/>
          <w:szCs w:val="10"/>
        </w:rPr>
      </w:pPr>
      <w:r w:rsidRPr="0029229F">
        <w:rPr>
          <w:sz w:val="10"/>
          <w:szCs w:val="10"/>
        </w:rPr>
        <w:t>The major flaw in this strategy is that these Haves, who desperately wanted</w:t>
      </w:r>
      <w:r>
        <w:rPr>
          <w:sz w:val="10"/>
          <w:szCs w:val="10"/>
        </w:rPr>
        <w:t xml:space="preserve"> </w:t>
      </w:r>
      <w:r w:rsidRPr="0029229F">
        <w:rPr>
          <w:sz w:val="10"/>
          <w:szCs w:val="10"/>
        </w:rPr>
        <w:t>to be immortal, basically achieved this goal. Through enhanced nutrients,</w:t>
      </w:r>
      <w:r>
        <w:rPr>
          <w:sz w:val="10"/>
          <w:szCs w:val="10"/>
        </w:rPr>
        <w:t xml:space="preserve"> </w:t>
      </w:r>
      <w:r w:rsidRPr="0029229F">
        <w:rPr>
          <w:sz w:val="10"/>
          <w:szCs w:val="10"/>
        </w:rPr>
        <w:t>key replacement organs, and medical nanotechnologies, they were able to</w:t>
      </w:r>
      <w:r>
        <w:rPr>
          <w:sz w:val="10"/>
          <w:szCs w:val="10"/>
        </w:rPr>
        <w:t xml:space="preserve"> </w:t>
      </w:r>
      <w:r w:rsidRPr="0029229F">
        <w:rPr>
          <w:sz w:val="10"/>
          <w:szCs w:val="10"/>
        </w:rPr>
        <w:t>keep their bodies in excellent condition. They were not afflicted with heart</w:t>
      </w:r>
      <w:r>
        <w:rPr>
          <w:sz w:val="10"/>
          <w:szCs w:val="10"/>
        </w:rPr>
        <w:t xml:space="preserve"> </w:t>
      </w:r>
      <w:r w:rsidRPr="0029229F">
        <w:rPr>
          <w:sz w:val="10"/>
          <w:szCs w:val="10"/>
        </w:rPr>
        <w:t>disease or cancer or obesity or diabetes. Their lives within the enclaves were</w:t>
      </w:r>
      <w:r>
        <w:rPr>
          <w:sz w:val="10"/>
          <w:szCs w:val="10"/>
        </w:rPr>
        <w:t xml:space="preserve"> </w:t>
      </w:r>
      <w:r w:rsidRPr="0029229F">
        <w:rPr>
          <w:sz w:val="10"/>
          <w:szCs w:val="10"/>
        </w:rPr>
        <w:t xml:space="preserve">rather safe because </w:t>
      </w:r>
      <w:proofErr w:type="spellStart"/>
      <w:r w:rsidRPr="0029229F">
        <w:rPr>
          <w:sz w:val="10"/>
          <w:szCs w:val="10"/>
        </w:rPr>
        <w:t>Havenots</w:t>
      </w:r>
      <w:proofErr w:type="spellEnd"/>
      <w:r w:rsidRPr="0029229F">
        <w:rPr>
          <w:sz w:val="10"/>
          <w:szCs w:val="10"/>
        </w:rPr>
        <w:t xml:space="preserve"> found the risks not worth the effort of confronting these small but deadly enclaves. The Haves did not travel at all</w:t>
      </w:r>
      <w:r>
        <w:rPr>
          <w:sz w:val="10"/>
          <w:szCs w:val="10"/>
        </w:rPr>
        <w:t xml:space="preserve"> </w:t>
      </w:r>
      <w:r w:rsidRPr="0029229F">
        <w:rPr>
          <w:sz w:val="10"/>
          <w:szCs w:val="10"/>
        </w:rPr>
        <w:t>nor have many on-site accidents. They were not murdered in the streets,</w:t>
      </w:r>
      <w:r>
        <w:rPr>
          <w:sz w:val="10"/>
          <w:szCs w:val="10"/>
        </w:rPr>
        <w:t xml:space="preserve"> </w:t>
      </w:r>
      <w:r w:rsidRPr="0029229F">
        <w:rPr>
          <w:sz w:val="10"/>
          <w:szCs w:val="10"/>
        </w:rPr>
        <w:t>although inevitably some were killed during disputes in their enclaves.</w:t>
      </w:r>
      <w:r>
        <w:rPr>
          <w:sz w:val="10"/>
          <w:szCs w:val="10"/>
        </w:rPr>
        <w:t xml:space="preserve"> </w:t>
      </w:r>
      <w:r w:rsidRPr="0029229F">
        <w:rPr>
          <w:sz w:val="10"/>
          <w:szCs w:val="10"/>
        </w:rPr>
        <w:t>They did not commit suicide; they were constitutionally incapable of taking their own lives, having committed themselves to immortality. After a</w:t>
      </w:r>
      <w:r>
        <w:rPr>
          <w:sz w:val="10"/>
          <w:szCs w:val="10"/>
        </w:rPr>
        <w:t xml:space="preserve"> </w:t>
      </w:r>
      <w:r w:rsidRPr="0029229F">
        <w:rPr>
          <w:sz w:val="10"/>
          <w:szCs w:val="10"/>
        </w:rPr>
        <w:t>while, the turnover in the enclaves fell to close to zero. No one died. And</w:t>
      </w:r>
      <w:r>
        <w:rPr>
          <w:sz w:val="10"/>
          <w:szCs w:val="10"/>
        </w:rPr>
        <w:t xml:space="preserve"> </w:t>
      </w:r>
      <w:r w:rsidRPr="0029229F">
        <w:rPr>
          <w:sz w:val="10"/>
          <w:szCs w:val="10"/>
        </w:rPr>
        <w:t>the enclaves could not afford to allow new births. These Haves were not too</w:t>
      </w:r>
      <w:r>
        <w:rPr>
          <w:sz w:val="10"/>
          <w:szCs w:val="10"/>
        </w:rPr>
        <w:t xml:space="preserve"> </w:t>
      </w:r>
      <w:r w:rsidRPr="0029229F">
        <w:rPr>
          <w:sz w:val="10"/>
          <w:szCs w:val="10"/>
        </w:rPr>
        <w:t>worried. After all, they had time on their side, right?</w:t>
      </w:r>
    </w:p>
    <w:p w14:paraId="4D9E02F1" w14:textId="77777777" w:rsidR="004E426D" w:rsidRDefault="004E426D" w:rsidP="004E426D">
      <w:pPr>
        <w:jc w:val="both"/>
        <w:rPr>
          <w:sz w:val="10"/>
          <w:szCs w:val="10"/>
        </w:rPr>
      </w:pPr>
      <w:r w:rsidRPr="0029229F">
        <w:rPr>
          <w:sz w:val="10"/>
          <w:szCs w:val="10"/>
        </w:rPr>
        <w:t>However, as time went on, these super-elders lost the ability to reproduce</w:t>
      </w:r>
      <w:r>
        <w:rPr>
          <w:sz w:val="10"/>
          <w:szCs w:val="10"/>
        </w:rPr>
        <w:t xml:space="preserve"> </w:t>
      </w:r>
      <w:r w:rsidRPr="0029229F">
        <w:rPr>
          <w:sz w:val="10"/>
          <w:szCs w:val="10"/>
        </w:rPr>
        <w:t>naturally. The eggs in the female’s ovaries aged and could not be rejuvenated. Also, frozen eggs and sperm turned out to have much shorter shelf</w:t>
      </w:r>
      <w:r>
        <w:rPr>
          <w:sz w:val="10"/>
          <w:szCs w:val="10"/>
        </w:rPr>
        <w:t xml:space="preserve"> </w:t>
      </w:r>
      <w:r w:rsidRPr="0029229F">
        <w:rPr>
          <w:sz w:val="10"/>
          <w:szCs w:val="10"/>
        </w:rPr>
        <w:t>lives than had been thought. To reproduce, that left cloning. Although</w:t>
      </w:r>
      <w:r w:rsidRPr="0029229F">
        <w:t xml:space="preserve"> </w:t>
      </w:r>
      <w:r w:rsidRPr="0029229F">
        <w:rPr>
          <w:sz w:val="10"/>
          <w:szCs w:val="10"/>
        </w:rPr>
        <w:t>advances in cloning had been impressive, problems with human cloning</w:t>
      </w:r>
      <w:r>
        <w:rPr>
          <w:sz w:val="10"/>
          <w:szCs w:val="10"/>
        </w:rPr>
        <w:t xml:space="preserve"> </w:t>
      </w:r>
      <w:r w:rsidRPr="0029229F">
        <w:rPr>
          <w:sz w:val="10"/>
          <w:szCs w:val="10"/>
        </w:rPr>
        <w:t>had not been overcome simply because the practice had been banned by</w:t>
      </w:r>
      <w:r>
        <w:rPr>
          <w:sz w:val="10"/>
          <w:szCs w:val="10"/>
        </w:rPr>
        <w:t xml:space="preserve"> </w:t>
      </w:r>
      <w:r w:rsidRPr="0029229F">
        <w:rPr>
          <w:sz w:val="10"/>
          <w:szCs w:val="10"/>
        </w:rPr>
        <w:t>most countries at the beginning of the twenty-first century and had been</w:t>
      </w:r>
      <w:r>
        <w:rPr>
          <w:sz w:val="10"/>
          <w:szCs w:val="10"/>
        </w:rPr>
        <w:t xml:space="preserve"> </w:t>
      </w:r>
      <w:r w:rsidRPr="0029229F">
        <w:rPr>
          <w:sz w:val="10"/>
          <w:szCs w:val="10"/>
        </w:rPr>
        <w:t>taboo in the enclaves for most of the time. However, these Haves decided</w:t>
      </w:r>
      <w:r>
        <w:rPr>
          <w:sz w:val="10"/>
          <w:szCs w:val="10"/>
        </w:rPr>
        <w:t xml:space="preserve"> </w:t>
      </w:r>
      <w:r w:rsidRPr="0029229F">
        <w:rPr>
          <w:sz w:val="10"/>
          <w:szCs w:val="10"/>
        </w:rPr>
        <w:t>to try to clone humans though they lacked skilled scientists to oversee this</w:t>
      </w:r>
      <w:r>
        <w:rPr>
          <w:sz w:val="10"/>
          <w:szCs w:val="10"/>
        </w:rPr>
        <w:t xml:space="preserve"> </w:t>
      </w:r>
      <w:r w:rsidRPr="0029229F">
        <w:rPr>
          <w:sz w:val="10"/>
          <w:szCs w:val="10"/>
        </w:rPr>
        <w:t>process. The results were disastrous. Miscarriages were the most common</w:t>
      </w:r>
      <w:r>
        <w:rPr>
          <w:sz w:val="10"/>
          <w:szCs w:val="10"/>
        </w:rPr>
        <w:t xml:space="preserve"> </w:t>
      </w:r>
      <w:r w:rsidRPr="0029229F">
        <w:rPr>
          <w:sz w:val="10"/>
          <w:szCs w:val="10"/>
        </w:rPr>
        <w:t>results. Many fetuses that came to term died shortly after birth. Most were</w:t>
      </w:r>
      <w:r>
        <w:rPr>
          <w:sz w:val="10"/>
          <w:szCs w:val="10"/>
        </w:rPr>
        <w:t xml:space="preserve"> </w:t>
      </w:r>
      <w:r w:rsidRPr="0029229F">
        <w:rPr>
          <w:sz w:val="10"/>
          <w:szCs w:val="10"/>
        </w:rPr>
        <w:t>aborted, those that were allowed to go to term died minutes after being</w:t>
      </w:r>
      <w:r>
        <w:rPr>
          <w:sz w:val="10"/>
          <w:szCs w:val="10"/>
        </w:rPr>
        <w:t xml:space="preserve"> </w:t>
      </w:r>
      <w:r w:rsidRPr="0029229F">
        <w:rPr>
          <w:sz w:val="10"/>
          <w:szCs w:val="10"/>
        </w:rPr>
        <w:t>born. The very few that lived further were afflicted with cognitive deficiencies, deformed limbs, and, tragically, were infertile. The attempts at cloning</w:t>
      </w:r>
      <w:r>
        <w:rPr>
          <w:sz w:val="10"/>
          <w:szCs w:val="10"/>
        </w:rPr>
        <w:t xml:space="preserve"> </w:t>
      </w:r>
      <w:r w:rsidRPr="0029229F">
        <w:rPr>
          <w:sz w:val="10"/>
          <w:szCs w:val="10"/>
        </w:rPr>
        <w:t>were rapidly abandoned.</w:t>
      </w:r>
    </w:p>
    <w:p w14:paraId="41E3BCDB" w14:textId="77777777" w:rsidR="004E426D" w:rsidRDefault="004E426D" w:rsidP="004E426D">
      <w:pPr>
        <w:jc w:val="both"/>
        <w:rPr>
          <w:sz w:val="10"/>
          <w:szCs w:val="10"/>
        </w:rPr>
      </w:pPr>
      <w:r w:rsidRPr="0029229F">
        <w:rPr>
          <w:sz w:val="10"/>
          <w:szCs w:val="10"/>
        </w:rPr>
        <w:t>Another problem that these Haves did not anticipate was the psychological aspects of aging. The minds of these very old people were slowly</w:t>
      </w:r>
      <w:r>
        <w:rPr>
          <w:sz w:val="10"/>
          <w:szCs w:val="10"/>
        </w:rPr>
        <w:t xml:space="preserve"> </w:t>
      </w:r>
      <w:r w:rsidRPr="0029229F">
        <w:rPr>
          <w:sz w:val="10"/>
          <w:szCs w:val="10"/>
        </w:rPr>
        <w:t>becoming completely dysfunctional. Of course, they did not suffer from</w:t>
      </w:r>
      <w:r>
        <w:rPr>
          <w:sz w:val="10"/>
          <w:szCs w:val="10"/>
        </w:rPr>
        <w:t xml:space="preserve"> </w:t>
      </w:r>
      <w:r w:rsidRPr="0029229F">
        <w:rPr>
          <w:sz w:val="10"/>
          <w:szCs w:val="10"/>
        </w:rPr>
        <w:t>Alzheimer’s or Huntington’s or Parkinson’s diseases. They had genetic tests</w:t>
      </w:r>
      <w:r>
        <w:rPr>
          <w:sz w:val="10"/>
          <w:szCs w:val="10"/>
        </w:rPr>
        <w:t xml:space="preserve"> </w:t>
      </w:r>
      <w:r w:rsidRPr="0029229F">
        <w:rPr>
          <w:sz w:val="10"/>
          <w:szCs w:val="10"/>
        </w:rPr>
        <w:t>for these maladies and could prevent or treat these diseases without much</w:t>
      </w:r>
      <w:r>
        <w:rPr>
          <w:sz w:val="10"/>
          <w:szCs w:val="10"/>
        </w:rPr>
        <w:t xml:space="preserve"> </w:t>
      </w:r>
      <w:r w:rsidRPr="0029229F">
        <w:rPr>
          <w:sz w:val="10"/>
          <w:szCs w:val="10"/>
        </w:rPr>
        <w:t>effort or risk. What they did suffer from was system overuse and overload.</w:t>
      </w:r>
      <w:r>
        <w:rPr>
          <w:sz w:val="10"/>
          <w:szCs w:val="10"/>
        </w:rPr>
        <w:t xml:space="preserve"> </w:t>
      </w:r>
      <w:r w:rsidRPr="0029229F">
        <w:rPr>
          <w:sz w:val="10"/>
          <w:szCs w:val="10"/>
        </w:rPr>
        <w:t>Too many memories over too many years were leading to inefficiencies in</w:t>
      </w:r>
      <w:r>
        <w:rPr>
          <w:sz w:val="10"/>
          <w:szCs w:val="10"/>
        </w:rPr>
        <w:t xml:space="preserve"> </w:t>
      </w:r>
      <w:r w:rsidRPr="0029229F">
        <w:rPr>
          <w:sz w:val="10"/>
          <w:szCs w:val="10"/>
        </w:rPr>
        <w:t>memory retention and organization. Sleep no longer was sufficient to help</w:t>
      </w:r>
      <w:r>
        <w:rPr>
          <w:sz w:val="10"/>
          <w:szCs w:val="10"/>
        </w:rPr>
        <w:t xml:space="preserve"> </w:t>
      </w:r>
      <w:r w:rsidRPr="0029229F">
        <w:rPr>
          <w:sz w:val="10"/>
          <w:szCs w:val="10"/>
        </w:rPr>
        <w:t>keep their minds organized. As their collective capabilities were eroding at</w:t>
      </w:r>
      <w:r>
        <w:rPr>
          <w:sz w:val="10"/>
          <w:szCs w:val="10"/>
        </w:rPr>
        <w:t xml:space="preserve"> </w:t>
      </w:r>
      <w:r w:rsidRPr="0029229F">
        <w:rPr>
          <w:sz w:val="10"/>
          <w:szCs w:val="10"/>
        </w:rPr>
        <w:t>about the same rate, these Haves were unable to recognize what was happening to them. Because of this creeping functional senility, they were also</w:t>
      </w:r>
      <w:r>
        <w:rPr>
          <w:sz w:val="10"/>
          <w:szCs w:val="10"/>
        </w:rPr>
        <w:t xml:space="preserve"> </w:t>
      </w:r>
      <w:r w:rsidRPr="0029229F">
        <w:rPr>
          <w:sz w:val="10"/>
          <w:szCs w:val="10"/>
        </w:rPr>
        <w:t>increasingly unable to maintain their other technologies in tip-top shape.</w:t>
      </w:r>
      <w:r>
        <w:rPr>
          <w:sz w:val="10"/>
          <w:szCs w:val="10"/>
        </w:rPr>
        <w:t xml:space="preserve"> </w:t>
      </w:r>
      <w:r w:rsidRPr="0029229F">
        <w:rPr>
          <w:sz w:val="10"/>
          <w:szCs w:val="10"/>
        </w:rPr>
        <w:t>Plans to move out of the enclaves vanished. Pictures of health, they were</w:t>
      </w:r>
      <w:r>
        <w:rPr>
          <w:sz w:val="10"/>
          <w:szCs w:val="10"/>
        </w:rPr>
        <w:t xml:space="preserve"> </w:t>
      </w:r>
      <w:r w:rsidRPr="0029229F">
        <w:rPr>
          <w:sz w:val="10"/>
          <w:szCs w:val="10"/>
        </w:rPr>
        <w:t>going mad down the path to extinction. Eventually, even these more resilient enclaves perished as their diminished mental capabilities proved insufficient to keep themselves alive.</w:t>
      </w:r>
    </w:p>
    <w:p w14:paraId="58D0E736" w14:textId="77777777" w:rsidR="004E426D" w:rsidRDefault="004E426D" w:rsidP="004E426D">
      <w:pPr>
        <w:jc w:val="both"/>
        <w:rPr>
          <w:sz w:val="10"/>
          <w:szCs w:val="10"/>
        </w:rPr>
      </w:pPr>
      <w:r w:rsidRPr="00365E0C">
        <w:rPr>
          <w:sz w:val="10"/>
          <w:szCs w:val="10"/>
        </w:rPr>
        <w:t xml:space="preserve">When the last enclave fell, there were around 500 million </w:t>
      </w:r>
      <w:proofErr w:type="spellStart"/>
      <w:r w:rsidRPr="00365E0C">
        <w:rPr>
          <w:sz w:val="10"/>
          <w:szCs w:val="10"/>
        </w:rPr>
        <w:t>Havenots</w:t>
      </w:r>
      <w:proofErr w:type="spellEnd"/>
      <w:r w:rsidRPr="00365E0C">
        <w:rPr>
          <w:sz w:val="10"/>
          <w:szCs w:val="10"/>
        </w:rPr>
        <w:t xml:space="preserve"> left</w:t>
      </w:r>
      <w:r>
        <w:rPr>
          <w:sz w:val="10"/>
          <w:szCs w:val="10"/>
        </w:rPr>
        <w:t xml:space="preserve"> </w:t>
      </w:r>
      <w:r w:rsidRPr="00365E0C">
        <w:rPr>
          <w:sz w:val="10"/>
          <w:szCs w:val="10"/>
        </w:rPr>
        <w:t>on earth. Then, what was once referred to as northwest Wyoming exploded</w:t>
      </w:r>
      <w:r>
        <w:rPr>
          <w:sz w:val="10"/>
          <w:szCs w:val="10"/>
        </w:rPr>
        <w:t xml:space="preserve"> </w:t>
      </w:r>
      <w:r w:rsidRPr="00365E0C">
        <w:rPr>
          <w:sz w:val="10"/>
          <w:szCs w:val="10"/>
        </w:rPr>
        <w:t>in the largest volcanic eruption the earth had witnessed in the past 20 million years. The eruption was 10,000 times the size of the St. Helens eruption. The soot pushed up into the atmosphere severely blocked out the</w:t>
      </w:r>
      <w:r>
        <w:rPr>
          <w:sz w:val="10"/>
          <w:szCs w:val="10"/>
        </w:rPr>
        <w:t xml:space="preserve"> </w:t>
      </w:r>
      <w:r w:rsidRPr="00365E0C">
        <w:rPr>
          <w:sz w:val="10"/>
          <w:szCs w:val="10"/>
        </w:rPr>
        <w:t>sun everywhere on the earth for several years. Plant life suffered due to</w:t>
      </w:r>
      <w:r>
        <w:rPr>
          <w:sz w:val="10"/>
          <w:szCs w:val="10"/>
        </w:rPr>
        <w:t xml:space="preserve"> </w:t>
      </w:r>
      <w:r w:rsidRPr="00365E0C">
        <w:rPr>
          <w:sz w:val="10"/>
          <w:szCs w:val="10"/>
        </w:rPr>
        <w:t>the reduction in photosynthesis. Much like what happened several million</w:t>
      </w:r>
      <w:r>
        <w:rPr>
          <w:sz w:val="10"/>
          <w:szCs w:val="10"/>
        </w:rPr>
        <w:t xml:space="preserve"> </w:t>
      </w:r>
      <w:r w:rsidRPr="00365E0C">
        <w:rPr>
          <w:sz w:val="10"/>
          <w:szCs w:val="10"/>
        </w:rPr>
        <w:t>years ago to the dinosaurs, the number of humans on the earth dropped</w:t>
      </w:r>
      <w:r>
        <w:rPr>
          <w:sz w:val="10"/>
          <w:szCs w:val="10"/>
        </w:rPr>
        <w:t xml:space="preserve"> </w:t>
      </w:r>
      <w:r w:rsidRPr="00365E0C">
        <w:rPr>
          <w:sz w:val="10"/>
          <w:szCs w:val="10"/>
        </w:rPr>
        <w:t>down to the mere thousands.67</w:t>
      </w:r>
    </w:p>
    <w:p w14:paraId="6142F1A9" w14:textId="77777777" w:rsidR="004E426D" w:rsidRDefault="004E426D" w:rsidP="004E426D">
      <w:pPr>
        <w:jc w:val="both"/>
        <w:rPr>
          <w:sz w:val="10"/>
          <w:szCs w:val="10"/>
        </w:rPr>
      </w:pPr>
      <w:r w:rsidRPr="00365E0C">
        <w:rPr>
          <w:sz w:val="10"/>
          <w:szCs w:val="10"/>
        </w:rPr>
        <w:t xml:space="preserve">The remaining hunter-gatherer </w:t>
      </w:r>
      <w:proofErr w:type="spellStart"/>
      <w:r w:rsidRPr="00365E0C">
        <w:rPr>
          <w:sz w:val="10"/>
          <w:szCs w:val="10"/>
        </w:rPr>
        <w:t>Havenots</w:t>
      </w:r>
      <w:proofErr w:type="spellEnd"/>
      <w:r w:rsidRPr="00365E0C">
        <w:rPr>
          <w:sz w:val="10"/>
          <w:szCs w:val="10"/>
        </w:rPr>
        <w:t xml:space="preserve"> were exceedingly resourceful.</w:t>
      </w:r>
      <w:r>
        <w:rPr>
          <w:sz w:val="10"/>
          <w:szCs w:val="10"/>
        </w:rPr>
        <w:t xml:space="preserve"> </w:t>
      </w:r>
      <w:r w:rsidRPr="00365E0C">
        <w:rPr>
          <w:sz w:val="10"/>
          <w:szCs w:val="10"/>
        </w:rPr>
        <w:t>Many were able to scrape by, living in caves, or building shelter from rubble</w:t>
      </w:r>
      <w:r>
        <w:rPr>
          <w:sz w:val="10"/>
          <w:szCs w:val="10"/>
        </w:rPr>
        <w:t xml:space="preserve"> </w:t>
      </w:r>
      <w:r w:rsidRPr="00365E0C">
        <w:rPr>
          <w:sz w:val="10"/>
          <w:szCs w:val="10"/>
        </w:rPr>
        <w:t>and scavenging for food and water. They had been able to deal with the hell</w:t>
      </w:r>
      <w:r>
        <w:rPr>
          <w:sz w:val="10"/>
          <w:szCs w:val="10"/>
        </w:rPr>
        <w:t xml:space="preserve"> </w:t>
      </w:r>
      <w:r w:rsidRPr="00365E0C">
        <w:rPr>
          <w:sz w:val="10"/>
          <w:szCs w:val="10"/>
        </w:rPr>
        <w:t>of climate change and seemed poised to deal with this new round of precipitous cooling. Unfortunately, a final sequence of events on a geological</w:t>
      </w:r>
      <w:r>
        <w:rPr>
          <w:sz w:val="10"/>
          <w:szCs w:val="10"/>
        </w:rPr>
        <w:t xml:space="preserve"> </w:t>
      </w:r>
      <w:r w:rsidRPr="00365E0C">
        <w:rPr>
          <w:sz w:val="10"/>
          <w:szCs w:val="10"/>
        </w:rPr>
        <w:t>scale would soon seal their fate.</w:t>
      </w:r>
    </w:p>
    <w:p w14:paraId="603DC193" w14:textId="77777777" w:rsidR="004E426D" w:rsidRPr="00FB1D2D" w:rsidRDefault="004E426D" w:rsidP="004E426D">
      <w:r w:rsidRPr="00365E0C">
        <w:t xml:space="preserve">The </w:t>
      </w:r>
      <w:proofErr w:type="spellStart"/>
      <w:r w:rsidRPr="00365E0C">
        <w:t>Havenots</w:t>
      </w:r>
      <w:proofErr w:type="spellEnd"/>
      <w:r w:rsidRPr="00365E0C">
        <w:t xml:space="preserve"> were a very unlucky lot. Weakened from disease, malnutrition, and inbreeding, </w:t>
      </w:r>
      <w:r w:rsidRPr="00365E0C">
        <w:rPr>
          <w:rStyle w:val="StyleUnderline"/>
        </w:rPr>
        <w:t xml:space="preserve">they were also becoming </w:t>
      </w:r>
      <w:r w:rsidRPr="00365E0C">
        <w:rPr>
          <w:rStyle w:val="Emphasis"/>
        </w:rPr>
        <w:t>very lethargic</w:t>
      </w:r>
      <w:r w:rsidRPr="00365E0C">
        <w:t xml:space="preserve">, </w:t>
      </w:r>
      <w:r w:rsidRPr="00365E0C">
        <w:rPr>
          <w:rStyle w:val="Emphasis"/>
        </w:rPr>
        <w:t>light-headed</w:t>
      </w:r>
      <w:r w:rsidRPr="00365E0C">
        <w:t>,</w:t>
      </w:r>
      <w:r>
        <w:t xml:space="preserve"> </w:t>
      </w:r>
      <w:r w:rsidRPr="00365E0C">
        <w:rPr>
          <w:rStyle w:val="StyleUnderline"/>
        </w:rPr>
        <w:t xml:space="preserve">and </w:t>
      </w:r>
      <w:r w:rsidRPr="00365E0C">
        <w:rPr>
          <w:rStyle w:val="Emphasis"/>
        </w:rPr>
        <w:t>disoriented</w:t>
      </w:r>
      <w:r w:rsidRPr="00365E0C">
        <w:t xml:space="preserve">. The </w:t>
      </w:r>
      <w:r w:rsidRPr="00365E0C">
        <w:rPr>
          <w:rStyle w:val="Emphasis"/>
        </w:rPr>
        <w:t>shortness of breath</w:t>
      </w:r>
      <w:r w:rsidRPr="00365E0C">
        <w:t xml:space="preserve"> </w:t>
      </w:r>
      <w:r w:rsidRPr="00365E0C">
        <w:rPr>
          <w:rStyle w:val="StyleUnderline"/>
        </w:rPr>
        <w:t>was the key symptom</w:t>
      </w:r>
      <w:r w:rsidRPr="00365E0C">
        <w:t xml:space="preserve"> </w:t>
      </w:r>
      <w:r w:rsidRPr="00365E0C">
        <w:rPr>
          <w:rStyle w:val="StyleUnderline"/>
        </w:rPr>
        <w:t xml:space="preserve">explaining this new </w:t>
      </w:r>
      <w:r w:rsidRPr="00FB1D2D">
        <w:rPr>
          <w:rStyle w:val="StyleUnderline"/>
        </w:rPr>
        <w:t>malady</w:t>
      </w:r>
      <w:r w:rsidRPr="00FB1D2D">
        <w:t xml:space="preserve">. You see, </w:t>
      </w:r>
      <w:r w:rsidRPr="00FB1D2D">
        <w:rPr>
          <w:rStyle w:val="StyleUnderline"/>
        </w:rPr>
        <w:t>they were beginning to suffocate</w:t>
      </w:r>
      <w:r w:rsidRPr="00FB1D2D">
        <w:t xml:space="preserve"> </w:t>
      </w:r>
      <w:r w:rsidRPr="00FB1D2D">
        <w:rPr>
          <w:rStyle w:val="StyleUnderline"/>
        </w:rPr>
        <w:t xml:space="preserve">because the </w:t>
      </w:r>
      <w:r w:rsidRPr="00FB1D2D">
        <w:rPr>
          <w:rStyle w:val="Emphasis"/>
        </w:rPr>
        <w:t>oxygen levels</w:t>
      </w:r>
      <w:r w:rsidRPr="00FB1D2D">
        <w:rPr>
          <w:rStyle w:val="StyleUnderline"/>
        </w:rPr>
        <w:t xml:space="preserve"> in the atmosphere had </w:t>
      </w:r>
      <w:r w:rsidRPr="00FB1D2D">
        <w:rPr>
          <w:rStyle w:val="Emphasis"/>
        </w:rPr>
        <w:t>dropped below 20%</w:t>
      </w:r>
      <w:r w:rsidRPr="00FB1D2D">
        <w:t>.</w:t>
      </w:r>
    </w:p>
    <w:p w14:paraId="3C3814CC" w14:textId="77777777" w:rsidR="004E426D" w:rsidRDefault="004E426D" w:rsidP="004E426D">
      <w:r w:rsidRPr="00FB1D2D">
        <w:t xml:space="preserve">What had happened to the oxygen? </w:t>
      </w:r>
      <w:r w:rsidRPr="00FB1D2D">
        <w:rPr>
          <w:rStyle w:val="StyleUnderline"/>
        </w:rPr>
        <w:t xml:space="preserve">The </w:t>
      </w:r>
      <w:r w:rsidRPr="006A168D">
        <w:rPr>
          <w:rStyle w:val="Emphasis"/>
          <w:highlight w:val="green"/>
        </w:rPr>
        <w:t>conflagrations</w:t>
      </w:r>
      <w:r w:rsidRPr="00FB1D2D">
        <w:t xml:space="preserve"> </w:t>
      </w:r>
      <w:r w:rsidRPr="00FB1D2D">
        <w:rPr>
          <w:rStyle w:val="StyleUnderline"/>
        </w:rPr>
        <w:t xml:space="preserve">had </w:t>
      </w:r>
      <w:r w:rsidRPr="006A168D">
        <w:rPr>
          <w:rStyle w:val="Emphasis"/>
          <w:highlight w:val="green"/>
        </w:rPr>
        <w:t>drawn a great deal of oxygen out of the atmosphere</w:t>
      </w:r>
      <w:r w:rsidRPr="00FB1D2D">
        <w:t xml:space="preserve">. </w:t>
      </w:r>
      <w:r w:rsidRPr="00FB1D2D">
        <w:rPr>
          <w:rStyle w:val="StyleUnderline"/>
        </w:rPr>
        <w:t xml:space="preserve">The </w:t>
      </w:r>
      <w:r w:rsidRPr="00FB1D2D">
        <w:rPr>
          <w:rStyle w:val="Emphasis"/>
        </w:rPr>
        <w:t>remnants of civilization</w:t>
      </w:r>
      <w:r w:rsidRPr="00FB1D2D">
        <w:rPr>
          <w:rStyle w:val="StyleUnderline"/>
        </w:rPr>
        <w:t xml:space="preserve"> were </w:t>
      </w:r>
      <w:r w:rsidRPr="00FB1D2D">
        <w:rPr>
          <w:rStyle w:val="Emphasis"/>
        </w:rPr>
        <w:t>also oxidizing</w:t>
      </w:r>
      <w:r w:rsidRPr="00FB1D2D">
        <w:t xml:space="preserve">. </w:t>
      </w:r>
      <w:r w:rsidRPr="00FB1D2D">
        <w:rPr>
          <w:rStyle w:val="StyleUnderline"/>
        </w:rPr>
        <w:t>Old bridges</w:t>
      </w:r>
      <w:r w:rsidRPr="00FB1D2D">
        <w:t xml:space="preserve">, </w:t>
      </w:r>
      <w:r w:rsidRPr="00FB1D2D">
        <w:rPr>
          <w:rStyle w:val="StyleUnderline"/>
        </w:rPr>
        <w:t>steel buildings</w:t>
      </w:r>
      <w:r w:rsidRPr="00FB1D2D">
        <w:t xml:space="preserve">, </w:t>
      </w:r>
      <w:r w:rsidRPr="00FB1D2D">
        <w:rPr>
          <w:rStyle w:val="StyleUnderline"/>
        </w:rPr>
        <w:t>and especially billions of metal automobiles</w:t>
      </w:r>
      <w:r w:rsidRPr="00FB1D2D">
        <w:t xml:space="preserve">, </w:t>
      </w:r>
      <w:r w:rsidRPr="00FB1D2D">
        <w:rPr>
          <w:rStyle w:val="StyleUnderline"/>
        </w:rPr>
        <w:t>trucks</w:t>
      </w:r>
      <w:r w:rsidRPr="00FB1D2D">
        <w:t xml:space="preserve">, </w:t>
      </w:r>
      <w:r w:rsidRPr="00FB1D2D">
        <w:rPr>
          <w:rStyle w:val="StyleUnderline"/>
        </w:rPr>
        <w:t>motorcycles</w:t>
      </w:r>
      <w:r w:rsidRPr="00FB1D2D">
        <w:t xml:space="preserve">, </w:t>
      </w:r>
      <w:r w:rsidRPr="00FB1D2D">
        <w:rPr>
          <w:rStyle w:val="StyleUnderline"/>
        </w:rPr>
        <w:t>and signs were rusting and rapidly sucking oxygen out of the atmosphere</w:t>
      </w:r>
      <w:r w:rsidRPr="00FB1D2D">
        <w:t xml:space="preserve">. As the </w:t>
      </w:r>
      <w:proofErr w:type="spellStart"/>
      <w:r w:rsidRPr="00FB1D2D">
        <w:t>Havenots</w:t>
      </w:r>
      <w:proofErr w:type="spellEnd"/>
      <w:r w:rsidRPr="00FB1D2D">
        <w:t xml:space="preserve"> did not have the technologies in place to produce their own oxygen, they suffered from oxygen deprivation </w:t>
      </w:r>
      <w:proofErr w:type="spellStart"/>
      <w:r w:rsidRPr="00FB1D2D">
        <w:t>en</w:t>
      </w:r>
      <w:proofErr w:type="spellEnd"/>
      <w:r w:rsidRPr="00FB1D2D">
        <w:t xml:space="preserve"> masse.</w:t>
      </w:r>
    </w:p>
    <w:p w14:paraId="4E829B45" w14:textId="77777777" w:rsidR="004E426D" w:rsidRDefault="004E426D" w:rsidP="004E426D">
      <w:r w:rsidRPr="006A168D">
        <w:rPr>
          <w:rStyle w:val="Emphasis"/>
          <w:highlight w:val="green"/>
        </w:rPr>
        <w:t>Cooling</w:t>
      </w:r>
      <w:r w:rsidRPr="00365E0C">
        <w:rPr>
          <w:rStyle w:val="Emphasis"/>
        </w:rPr>
        <w:t xml:space="preserve"> continued to </w:t>
      </w:r>
      <w:r w:rsidRPr="006A168D">
        <w:rPr>
          <w:rStyle w:val="Emphasis"/>
          <w:highlight w:val="green"/>
        </w:rPr>
        <w:t>worsen</w:t>
      </w:r>
      <w:r>
        <w:t xml:space="preserve">. All </w:t>
      </w:r>
      <w:r w:rsidRPr="00365E0C">
        <w:rPr>
          <w:rStyle w:val="StyleUnderline"/>
        </w:rPr>
        <w:t xml:space="preserve">the </w:t>
      </w:r>
      <w:r w:rsidRPr="00365E0C">
        <w:rPr>
          <w:rStyle w:val="Emphasis"/>
        </w:rPr>
        <w:t>negative feedback effects</w:t>
      </w:r>
      <w:r w:rsidRPr="00365E0C">
        <w:rPr>
          <w:rStyle w:val="StyleUnderline"/>
        </w:rPr>
        <w:t xml:space="preserve"> were </w:t>
      </w:r>
      <w:r w:rsidRPr="00365E0C">
        <w:rPr>
          <w:rStyle w:val="Emphasis"/>
        </w:rPr>
        <w:t>in place</w:t>
      </w:r>
      <w:r>
        <w:t xml:space="preserve">: </w:t>
      </w:r>
      <w:r w:rsidRPr="006A168D">
        <w:rPr>
          <w:rStyle w:val="Emphasis"/>
          <w:highlight w:val="green"/>
        </w:rPr>
        <w:t>severe reduction of sunlight</w:t>
      </w:r>
      <w:r w:rsidRPr="006A168D">
        <w:rPr>
          <w:highlight w:val="green"/>
        </w:rPr>
        <w:t xml:space="preserve">, </w:t>
      </w:r>
      <w:r w:rsidRPr="006A168D">
        <w:rPr>
          <w:rStyle w:val="Emphasis"/>
          <w:highlight w:val="green"/>
        </w:rPr>
        <w:t>loss of plant life</w:t>
      </w:r>
      <w:r w:rsidRPr="006A168D">
        <w:rPr>
          <w:highlight w:val="green"/>
        </w:rPr>
        <w:t xml:space="preserve">, </w:t>
      </w:r>
      <w:r w:rsidRPr="006A168D">
        <w:rPr>
          <w:rStyle w:val="Emphasis"/>
          <w:highlight w:val="green"/>
        </w:rPr>
        <w:t>reductions in greenhouse gases in the atmosphere</w:t>
      </w:r>
      <w:r w:rsidRPr="006A168D">
        <w:rPr>
          <w:highlight w:val="green"/>
        </w:rPr>
        <w:t xml:space="preserve">, </w:t>
      </w:r>
      <w:r w:rsidRPr="006A168D">
        <w:rPr>
          <w:rStyle w:val="Emphasis"/>
          <w:highlight w:val="green"/>
        </w:rPr>
        <w:t>increased radiative cooling</w:t>
      </w:r>
      <w:r>
        <w:t xml:space="preserve">, </w:t>
      </w:r>
      <w:r w:rsidRPr="00365E0C">
        <w:rPr>
          <w:rStyle w:val="Emphasis"/>
        </w:rPr>
        <w:t>further loss of plant life</w:t>
      </w:r>
      <w:r>
        <w:t xml:space="preserve">, </w:t>
      </w:r>
      <w:r w:rsidRPr="00365E0C">
        <w:rPr>
          <w:rStyle w:val="Emphasis"/>
        </w:rPr>
        <w:t>further reductions in greenhouse gases</w:t>
      </w:r>
      <w:r>
        <w:t xml:space="preserve">, etc. </w:t>
      </w:r>
      <w:r w:rsidRPr="00FB1D2D">
        <w:rPr>
          <w:rStyle w:val="StyleUnderline"/>
        </w:rPr>
        <w:t>The Arctic Ocean</w:t>
      </w:r>
      <w:r w:rsidRPr="00FB1D2D">
        <w:t xml:space="preserve">, </w:t>
      </w:r>
      <w:r w:rsidRPr="00FB1D2D">
        <w:rPr>
          <w:rStyle w:val="StyleUnderline"/>
        </w:rPr>
        <w:t>already</w:t>
      </w:r>
      <w:r w:rsidRPr="00365E0C">
        <w:rPr>
          <w:rStyle w:val="StyleUnderline"/>
        </w:rPr>
        <w:t xml:space="preserve"> refrozen</w:t>
      </w:r>
      <w:r>
        <w:t xml:space="preserve">, </w:t>
      </w:r>
      <w:r w:rsidRPr="00365E0C">
        <w:rPr>
          <w:rStyle w:val="StyleUnderline"/>
        </w:rPr>
        <w:t>started its march southward</w:t>
      </w:r>
      <w:r>
        <w:t xml:space="preserve">. </w:t>
      </w:r>
      <w:r w:rsidRPr="006A168D">
        <w:rPr>
          <w:rStyle w:val="StyleUnderline"/>
          <w:highlight w:val="green"/>
        </w:rPr>
        <w:t>The Antarctic ice fields rapidly expanded</w:t>
      </w:r>
      <w:r>
        <w:t xml:space="preserve">. </w:t>
      </w:r>
      <w:r w:rsidRPr="00365E0C">
        <w:rPr>
          <w:rStyle w:val="StyleUnderline"/>
        </w:rPr>
        <w:t>Glaciers</w:t>
      </w:r>
      <w:r>
        <w:t xml:space="preserve">, which had reappeared on the mountain-tops, </w:t>
      </w:r>
      <w:r w:rsidRPr="00365E0C">
        <w:rPr>
          <w:rStyle w:val="StyleUnderline"/>
        </w:rPr>
        <w:t>quickly moved toward the valleys</w:t>
      </w:r>
      <w:r>
        <w:t xml:space="preserve">. </w:t>
      </w:r>
      <w:proofErr w:type="gramStart"/>
      <w:r w:rsidRPr="00365E0C">
        <w:rPr>
          <w:rStyle w:val="StyleUnderline"/>
        </w:rPr>
        <w:t>As a consequence</w:t>
      </w:r>
      <w:proofErr w:type="gramEnd"/>
      <w:r>
        <w:t xml:space="preserve">, </w:t>
      </w:r>
      <w:r w:rsidRPr="006A168D">
        <w:rPr>
          <w:rStyle w:val="StyleUnderline"/>
          <w:highlight w:val="green"/>
        </w:rPr>
        <w:t>sea levels dropped precipitously worldwide</w:t>
      </w:r>
      <w:r>
        <w:t>.</w:t>
      </w:r>
    </w:p>
    <w:p w14:paraId="038B72A6" w14:textId="77777777" w:rsidR="004E426D" w:rsidRDefault="004E426D" w:rsidP="004E426D">
      <w:r w:rsidRPr="00365E0C">
        <w:rPr>
          <w:rStyle w:val="StyleUnderline"/>
        </w:rPr>
        <w:t>As a result</w:t>
      </w:r>
      <w:r>
        <w:t xml:space="preserve">, </w:t>
      </w:r>
      <w:r w:rsidRPr="00365E0C">
        <w:rPr>
          <w:rStyle w:val="StyleUnderline"/>
        </w:rPr>
        <w:t>enormous amounts of rock now stood bare to the elements</w:t>
      </w:r>
      <w:r>
        <w:t xml:space="preserve">. </w:t>
      </w:r>
      <w:r w:rsidRPr="00365E0C">
        <w:rPr>
          <w:rStyle w:val="StyleUnderline"/>
        </w:rPr>
        <w:t xml:space="preserve">Land scrapped clear due to erosion from floods and storms was not revegetated and was also exposed to the </w:t>
      </w:r>
      <w:r w:rsidRPr="00D556B1">
        <w:rPr>
          <w:rStyle w:val="StyleUnderline"/>
        </w:rPr>
        <w:t>elements</w:t>
      </w:r>
      <w:r w:rsidRPr="00D556B1">
        <w:t xml:space="preserve">. </w:t>
      </w:r>
      <w:r w:rsidRPr="00D556B1">
        <w:rPr>
          <w:rStyle w:val="StyleUnderline"/>
        </w:rPr>
        <w:t>These rocks</w:t>
      </w:r>
      <w:r w:rsidRPr="00D556B1">
        <w:t xml:space="preserve">, along with the husk of human civilization, </w:t>
      </w:r>
      <w:r w:rsidRPr="00D556B1">
        <w:rPr>
          <w:rStyle w:val="StyleUnderline"/>
        </w:rPr>
        <w:t>oxidized</w:t>
      </w:r>
      <w:r w:rsidRPr="00D556B1">
        <w:t xml:space="preserve">, </w:t>
      </w:r>
      <w:r w:rsidRPr="00D556B1">
        <w:rPr>
          <w:rStyle w:val="StyleUnderline"/>
        </w:rPr>
        <w:t>drawing ever more oxygen out of the environment</w:t>
      </w:r>
      <w:r w:rsidRPr="00D556B1">
        <w:t xml:space="preserve">. Indeed, </w:t>
      </w:r>
      <w:r w:rsidRPr="00D556B1">
        <w:rPr>
          <w:rStyle w:val="StyleUnderline"/>
        </w:rPr>
        <w:t>large areas of the earth began</w:t>
      </w:r>
      <w:r w:rsidRPr="00365E0C">
        <w:rPr>
          <w:rStyle w:val="StyleUnderline"/>
        </w:rPr>
        <w:t xml:space="preserve"> to resemble</w:t>
      </w:r>
      <w:r>
        <w:t xml:space="preserve"> the Red Planet, </w:t>
      </w:r>
      <w:r w:rsidRPr="00365E0C">
        <w:rPr>
          <w:rStyle w:val="Emphasis"/>
        </w:rPr>
        <w:t>Mars</w:t>
      </w:r>
      <w:r>
        <w:t xml:space="preserve">. </w:t>
      </w:r>
      <w:r w:rsidRPr="006A168D">
        <w:rPr>
          <w:rStyle w:val="StyleUnderline"/>
          <w:highlight w:val="green"/>
        </w:rPr>
        <w:t>All remaining aerobic species</w:t>
      </w:r>
      <w:r>
        <w:t xml:space="preserve"> not only faced a life deprived of sufficient oxygen, but they </w:t>
      </w:r>
      <w:r w:rsidRPr="00365E0C">
        <w:rPr>
          <w:rStyle w:val="StyleUnderline"/>
        </w:rPr>
        <w:t xml:space="preserve">now </w:t>
      </w:r>
      <w:r w:rsidRPr="006A168D">
        <w:rPr>
          <w:rStyle w:val="StyleUnderline"/>
          <w:highlight w:val="green"/>
        </w:rPr>
        <w:t>faced the prospect of asphyxiation</w:t>
      </w:r>
      <w:r>
        <w:t>. Within another couple of hundred years, the oxygen in the atmosphere dropped below 19.5%, on its way to a low of 15%. The last human took her last breath in Southern Africa, just like the last Gorgon did over 250 million years ago.68</w:t>
      </w:r>
    </w:p>
    <w:p w14:paraId="28DB15D6" w14:textId="73200C50" w:rsidR="00904DC7" w:rsidRDefault="00904DC7" w:rsidP="00904DC7">
      <w:pPr>
        <w:pStyle w:val="Heading3"/>
      </w:pPr>
      <w:r>
        <w:t>1NC</w:t>
      </w:r>
    </w:p>
    <w:p w14:paraId="43086CCA" w14:textId="77777777" w:rsidR="00904DC7" w:rsidRPr="00D34ADF" w:rsidRDefault="00904DC7" w:rsidP="00904DC7">
      <w:pPr>
        <w:pStyle w:val="Heading4"/>
        <w:rPr>
          <w:rFonts w:cs="Calibri"/>
        </w:rPr>
      </w:pPr>
      <w:r w:rsidRPr="00D34ADF">
        <w:rPr>
          <w:rFonts w:cs="Calibri"/>
        </w:rPr>
        <w:t xml:space="preserve">CP: </w:t>
      </w:r>
      <w:r w:rsidRPr="00F55A85">
        <w:rPr>
          <w:rFonts w:asciiTheme="minorHAnsi" w:hAnsiTheme="minorHAnsi" w:cstheme="minorHAnsi"/>
        </w:rPr>
        <w:t xml:space="preserve">Member nations of the World Trade Organization should </w:t>
      </w:r>
      <w:proofErr w:type="gramStart"/>
      <w:r w:rsidRPr="00F55A85">
        <w:rPr>
          <w:rFonts w:asciiTheme="minorHAnsi" w:hAnsiTheme="minorHAnsi" w:cstheme="minorHAnsi"/>
        </w:rPr>
        <w:t>enter into</w:t>
      </w:r>
      <w:proofErr w:type="gramEnd"/>
      <w:r w:rsidRPr="00F55A85">
        <w:rPr>
          <w:rFonts w:asciiTheme="minorHAnsi" w:hAnsiTheme="minorHAnsi" w:cstheme="minorHAnsi"/>
        </w:rPr>
        <w:t xml:space="preserve"> a prior and binding consultation with the World Health Organization over reducing intellectual property protections</w:t>
      </w:r>
      <w:r w:rsidRPr="00D34ADF">
        <w:rPr>
          <w:rFonts w:cs="Calibri"/>
        </w:rPr>
        <w:t xml:space="preserve">. </w:t>
      </w:r>
      <w:r w:rsidRPr="00F55A85">
        <w:rPr>
          <w:rFonts w:asciiTheme="minorHAnsi" w:hAnsiTheme="minorHAnsi" w:cstheme="minorHAnsi"/>
        </w:rPr>
        <w:t>Member nations will support the proposal and adopt the results of consultation.</w:t>
      </w:r>
    </w:p>
    <w:p w14:paraId="35426616" w14:textId="77777777" w:rsidR="00904DC7" w:rsidRPr="00D34ADF" w:rsidRDefault="00904DC7" w:rsidP="00904DC7"/>
    <w:p w14:paraId="4F5338A0" w14:textId="77777777" w:rsidR="00904DC7" w:rsidRPr="00D34ADF" w:rsidRDefault="00904DC7" w:rsidP="00904DC7">
      <w:pPr>
        <w:pStyle w:val="Heading4"/>
        <w:rPr>
          <w:rFonts w:cs="Calibri"/>
        </w:rPr>
      </w:pPr>
      <w:r w:rsidRPr="00D34ADF">
        <w:rPr>
          <w:rFonts w:cs="Calibri"/>
        </w:rPr>
        <w:t>WHO says yes:</w:t>
      </w:r>
    </w:p>
    <w:p w14:paraId="46B03BC6" w14:textId="77777777" w:rsidR="00904DC7" w:rsidRPr="00D34ADF" w:rsidRDefault="00904DC7" w:rsidP="00904DC7">
      <w:pPr>
        <w:pStyle w:val="Heading4"/>
        <w:numPr>
          <w:ilvl w:val="0"/>
          <w:numId w:val="14"/>
        </w:numPr>
        <w:tabs>
          <w:tab w:val="num" w:pos="360"/>
        </w:tabs>
        <w:ind w:left="0" w:firstLine="0"/>
        <w:rPr>
          <w:rFonts w:cs="Calibri"/>
        </w:rPr>
      </w:pPr>
      <w:r w:rsidRPr="00D34ADF">
        <w:rPr>
          <w:rFonts w:cs="Calibri"/>
        </w:rPr>
        <w:t>It opposes data exclusivity and TRIPS-plus measures</w:t>
      </w:r>
    </w:p>
    <w:p w14:paraId="71F1F91D" w14:textId="77777777" w:rsidR="00904DC7" w:rsidRPr="00D34ADF" w:rsidRDefault="00904DC7" w:rsidP="00904DC7">
      <w:pPr>
        <w:rPr>
          <w:rStyle w:val="Style13ptBold"/>
          <w:b w:val="0"/>
          <w:bCs w:val="0"/>
        </w:rPr>
      </w:pPr>
      <w:r w:rsidRPr="00D34ADF">
        <w:rPr>
          <w:rStyle w:val="Style13ptBold"/>
        </w:rPr>
        <w:t xml:space="preserve">WHO 17 </w:t>
      </w:r>
      <w:r w:rsidRPr="00D34ADF">
        <w:rPr>
          <w:rStyle w:val="Style13ptBold"/>
          <w:b w:val="0"/>
          <w:bCs w:val="0"/>
          <w:sz w:val="16"/>
          <w:szCs w:val="16"/>
        </w:rPr>
        <w:t xml:space="preserve">[(World Health Organization) “Data exclusivity and other TRIPS-plus measures,” UHC Technical Brief, 2017] </w:t>
      </w:r>
      <w:proofErr w:type="gramStart"/>
      <w:r w:rsidRPr="00D34ADF">
        <w:rPr>
          <w:rStyle w:val="Style13ptBold"/>
          <w:b w:val="0"/>
          <w:bCs w:val="0"/>
          <w:sz w:val="16"/>
          <w:szCs w:val="16"/>
        </w:rPr>
        <w:t>JL</w:t>
      </w:r>
      <w:proofErr w:type="gramEnd"/>
    </w:p>
    <w:p w14:paraId="6AEEB3BC" w14:textId="77777777" w:rsidR="00904DC7" w:rsidRPr="00D34ADF" w:rsidRDefault="00904DC7" w:rsidP="00904DC7">
      <w:pPr>
        <w:rPr>
          <w:sz w:val="12"/>
        </w:rPr>
      </w:pPr>
      <w:r w:rsidRPr="00D34ADF">
        <w:rPr>
          <w:sz w:val="12"/>
        </w:rPr>
        <w:t xml:space="preserve">Finally, </w:t>
      </w:r>
      <w:r w:rsidRPr="006A168D">
        <w:rPr>
          <w:rStyle w:val="StyleUnderline"/>
          <w:highlight w:val="green"/>
        </w:rPr>
        <w:t>data exclusivity could prevent</w:t>
      </w:r>
      <w:r w:rsidRPr="00D34ADF">
        <w:rPr>
          <w:rStyle w:val="StyleUnderline"/>
        </w:rPr>
        <w:t xml:space="preserve"> the registration of </w:t>
      </w:r>
      <w:r w:rsidRPr="006A168D">
        <w:rPr>
          <w:rStyle w:val="StyleUnderline"/>
          <w:highlight w:val="green"/>
        </w:rPr>
        <w:t>generic</w:t>
      </w:r>
      <w:r w:rsidRPr="00D34ADF">
        <w:rPr>
          <w:rStyle w:val="StyleUnderline"/>
        </w:rPr>
        <w:t xml:space="preserve"> versions of </w:t>
      </w:r>
      <w:r w:rsidRPr="006A168D">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62722A35" w14:textId="77777777" w:rsidR="00904DC7" w:rsidRPr="00D34ADF" w:rsidRDefault="00904DC7" w:rsidP="00904DC7">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50CA1748" w14:textId="77777777" w:rsidR="00904DC7" w:rsidRPr="00D34ADF" w:rsidRDefault="00904DC7" w:rsidP="00904DC7">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73EC11CD" w14:textId="77777777" w:rsidR="00904DC7" w:rsidRPr="00D34ADF" w:rsidRDefault="00904DC7" w:rsidP="00904DC7">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6A168D">
        <w:rPr>
          <w:rStyle w:val="StyleUnderline"/>
          <w:highlight w:val="green"/>
        </w:rPr>
        <w:t>TRIPS requires data protection</w:t>
      </w:r>
      <w:r w:rsidRPr="00D34ADF">
        <w:rPr>
          <w:rStyle w:val="StyleUnderline"/>
        </w:rPr>
        <w:t xml:space="preserve">, but </w:t>
      </w:r>
      <w:r w:rsidRPr="006A168D">
        <w:rPr>
          <w:rStyle w:val="StyleUnderline"/>
          <w:highlight w:val="green"/>
        </w:rPr>
        <w:t>not</w:t>
      </w:r>
      <w:r w:rsidRPr="00D34ADF">
        <w:rPr>
          <w:rStyle w:val="StyleUnderline"/>
        </w:rPr>
        <w:t xml:space="preserve"> data </w:t>
      </w:r>
      <w:r w:rsidRPr="006A168D">
        <w:rPr>
          <w:rStyle w:val="StyleUnderline"/>
          <w:highlight w:val="green"/>
        </w:rPr>
        <w:t>exclusivity</w:t>
      </w:r>
      <w:r w:rsidRPr="00D34ADF">
        <w:rPr>
          <w:rStyle w:val="StyleUnderline"/>
        </w:rPr>
        <w:t xml:space="preserve"> – and </w:t>
      </w:r>
      <w:r w:rsidRPr="00D34ADF">
        <w:rPr>
          <w:rStyle w:val="Emphasis"/>
        </w:rPr>
        <w:t xml:space="preserve">national </w:t>
      </w:r>
      <w:r w:rsidRPr="006A168D">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4273CDD9" w14:textId="77777777" w:rsidR="00904DC7" w:rsidRPr="00D34ADF" w:rsidRDefault="00904DC7" w:rsidP="00904DC7">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6FACD8B8" w14:textId="77777777" w:rsidR="00904DC7" w:rsidRPr="009120E8" w:rsidRDefault="00904DC7" w:rsidP="00904DC7">
      <w:pPr>
        <w:rPr>
          <w:sz w:val="12"/>
        </w:rPr>
      </w:pPr>
      <w:r w:rsidRPr="00D34ADF">
        <w:rPr>
          <w:sz w:val="12"/>
        </w:rPr>
        <w:t xml:space="preserve">As mentioned above, </w:t>
      </w:r>
      <w:r w:rsidRPr="00D34ADF">
        <w:rPr>
          <w:rStyle w:val="StyleUnderline"/>
        </w:rPr>
        <w:t xml:space="preserve">from the perspective of public health and access to medicines, </w:t>
      </w:r>
      <w:r w:rsidRPr="006A168D">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5502F158" w14:textId="77777777" w:rsidR="00904DC7" w:rsidRPr="00D34ADF" w:rsidRDefault="00904DC7" w:rsidP="00904DC7">
      <w:pPr>
        <w:pStyle w:val="Heading4"/>
        <w:numPr>
          <w:ilvl w:val="0"/>
          <w:numId w:val="14"/>
        </w:numPr>
        <w:tabs>
          <w:tab w:val="num" w:pos="360"/>
        </w:tabs>
        <w:ind w:left="0" w:firstLine="0"/>
        <w:rPr>
          <w:rFonts w:cs="Calibri"/>
        </w:rPr>
      </w:pPr>
      <w:r w:rsidRPr="00D34ADF">
        <w:rPr>
          <w:rFonts w:cs="Calibri"/>
        </w:rPr>
        <w:t>It supports increasing the availability of generics</w:t>
      </w:r>
    </w:p>
    <w:p w14:paraId="6CF1A963" w14:textId="77777777" w:rsidR="00904DC7" w:rsidRPr="00D34ADF" w:rsidRDefault="00904DC7" w:rsidP="00904DC7">
      <w:pPr>
        <w:rPr>
          <w:rStyle w:val="Style13ptBold"/>
          <w:b w:val="0"/>
          <w:bCs w:val="0"/>
        </w:rPr>
      </w:pPr>
      <w:r w:rsidRPr="00D34ADF">
        <w:rPr>
          <w:rStyle w:val="Style13ptBold"/>
        </w:rPr>
        <w:t xml:space="preserve">Hoen 03 </w:t>
      </w:r>
      <w:r w:rsidRPr="00D34ADF">
        <w:rPr>
          <w:rStyle w:val="Style13ptBold"/>
          <w:b w:val="0"/>
          <w:bCs w:val="0"/>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val="0"/>
          <w:sz w:val="16"/>
          <w:szCs w:val="16"/>
        </w:rPr>
        <w:t>) “</w:t>
      </w:r>
      <w:r w:rsidRPr="00D34ADF">
        <w:rPr>
          <w:bCs/>
          <w:szCs w:val="16"/>
        </w:rPr>
        <w:t>TRIPS, Pharmaceutical Patents and Access to Essential Medicines: Seattle, Doha and Beyond,” Chicago Journal of International Law, 2003] JL</w:t>
      </w:r>
    </w:p>
    <w:p w14:paraId="0DFC34CD" w14:textId="77777777" w:rsidR="00904DC7" w:rsidRPr="00D34ADF" w:rsidRDefault="00904DC7" w:rsidP="00904DC7">
      <w:pPr>
        <w:rPr>
          <w:sz w:val="12"/>
        </w:rPr>
      </w:pPr>
      <w:r w:rsidRPr="00D34ADF">
        <w:rPr>
          <w:sz w:val="12"/>
        </w:rPr>
        <w:t xml:space="preserve">However, </w:t>
      </w:r>
      <w:r w:rsidRPr="00D34ADF">
        <w:rPr>
          <w:rStyle w:val="StyleUnderline"/>
        </w:rPr>
        <w:t xml:space="preserve">subsequent resolutions of the World Health Assembly have strengthened </w:t>
      </w:r>
      <w:r w:rsidRPr="006A168D">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6A168D">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1F825D70" w14:textId="77777777" w:rsidR="00904DC7" w:rsidRPr="00FB42F1" w:rsidRDefault="00904DC7" w:rsidP="00904DC7">
      <w:pPr>
        <w:rPr>
          <w:rStyle w:val="Emphasis"/>
          <w:b w:val="0"/>
          <w:iCs w:val="0"/>
        </w:rPr>
      </w:pPr>
      <w:r w:rsidRPr="00D34ADF">
        <w:rPr>
          <w:sz w:val="12"/>
        </w:rPr>
        <w:t xml:space="preserve">– </w:t>
      </w:r>
      <w:r w:rsidRPr="006A168D">
        <w:rPr>
          <w:rStyle w:val="StyleUnderline"/>
          <w:highlight w:val="green"/>
        </w:rPr>
        <w:t>the need</w:t>
      </w:r>
      <w:r w:rsidRPr="00D34ADF">
        <w:rPr>
          <w:rStyle w:val="StyleUnderline"/>
        </w:rPr>
        <w:t xml:space="preserve"> </w:t>
      </w:r>
      <w:r w:rsidRPr="00D34ADF">
        <w:rPr>
          <w:rStyle w:val="Emphasis"/>
        </w:rPr>
        <w:t xml:space="preserve">to strengthen policies </w:t>
      </w:r>
      <w:r w:rsidRPr="006A168D">
        <w:rPr>
          <w:rStyle w:val="Emphasis"/>
          <w:highlight w:val="green"/>
        </w:rPr>
        <w:t xml:space="preserve">to increase the availability of generic </w:t>
      </w:r>
      <w:proofErr w:type="gramStart"/>
      <w:r w:rsidRPr="006A168D">
        <w:rPr>
          <w:rStyle w:val="Emphasis"/>
          <w:highlight w:val="green"/>
        </w:rPr>
        <w:t>drugs</w:t>
      </w:r>
      <w:r w:rsidRPr="00D34ADF">
        <w:rPr>
          <w:sz w:val="12"/>
        </w:rPr>
        <w:t>;</w:t>
      </w:r>
      <w:proofErr w:type="gramEnd"/>
    </w:p>
    <w:p w14:paraId="674757AB" w14:textId="77777777" w:rsidR="00904DC7" w:rsidRPr="00D34ADF" w:rsidRDefault="00904DC7" w:rsidP="00904DC7">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36FB2DFD" w14:textId="77777777" w:rsidR="00904DC7" w:rsidRPr="00D34ADF" w:rsidRDefault="00904DC7" w:rsidP="00904DC7">
      <w:pPr>
        <w:rPr>
          <w:rStyle w:val="Style13ptBold"/>
          <w:b w:val="0"/>
          <w:bCs w:val="0"/>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val="0"/>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val="0"/>
          <w:sz w:val="16"/>
          <w:szCs w:val="16"/>
        </w:rPr>
        <w:t>) “</w:t>
      </w:r>
      <w:r w:rsidRPr="00D34ADF">
        <w:rPr>
          <w:bCs/>
          <w:szCs w:val="16"/>
        </w:rPr>
        <w:t>The Normative Authority of the World Health Organization,” Georgetown University Law Center, 5/2/2015] JL</w:t>
      </w:r>
    </w:p>
    <w:p w14:paraId="5D2007D8" w14:textId="77777777" w:rsidR="00904DC7" w:rsidRPr="00D34ADF" w:rsidRDefault="00904DC7" w:rsidP="00904DC7">
      <w:pPr>
        <w:rPr>
          <w:sz w:val="12"/>
        </w:rPr>
      </w:pPr>
      <w:r w:rsidRPr="006A168D">
        <w:rPr>
          <w:rStyle w:val="StyleUnderline"/>
          <w:highlight w:val="green"/>
        </w:rPr>
        <w:t xml:space="preserve">Members want the WHO to </w:t>
      </w:r>
      <w:r w:rsidRPr="006A168D">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6A168D">
        <w:rPr>
          <w:rStyle w:val="StyleUnderline"/>
          <w:highlight w:val="green"/>
        </w:rPr>
        <w:t>the WHO is pulled between</w:t>
      </w:r>
      <w:r w:rsidRPr="00D34ADF">
        <w:rPr>
          <w:rStyle w:val="StyleUnderline"/>
        </w:rPr>
        <w:t xml:space="preserve"> power </w:t>
      </w:r>
      <w:r w:rsidRPr="006A168D">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30D9C781" w14:textId="77777777" w:rsidR="00904DC7" w:rsidRPr="00D34ADF" w:rsidRDefault="00904DC7" w:rsidP="00904DC7">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6A168D">
        <w:rPr>
          <w:rStyle w:val="StyleUnderline"/>
          <w:highlight w:val="green"/>
        </w:rPr>
        <w:t>states</w:t>
      </w:r>
      <w:r w:rsidRPr="00D34ADF">
        <w:rPr>
          <w:rStyle w:val="StyleUnderline"/>
        </w:rPr>
        <w:t xml:space="preserve"> should </w:t>
      </w:r>
      <w:r w:rsidRPr="006A168D">
        <w:rPr>
          <w:rStyle w:val="StyleUnderline"/>
          <w:highlight w:val="green"/>
        </w:rPr>
        <w:t>recognize</w:t>
      </w:r>
      <w:r w:rsidRPr="00D34ADF">
        <w:rPr>
          <w:rStyle w:val="StyleUnderline"/>
        </w:rPr>
        <w:t xml:space="preserve"> that </w:t>
      </w:r>
      <w:r w:rsidRPr="006A168D">
        <w:rPr>
          <w:rStyle w:val="StyleUnderline"/>
          <w:highlight w:val="green"/>
        </w:rPr>
        <w:t>the health of their citizens depends on</w:t>
      </w:r>
      <w:r w:rsidRPr="00D34ADF">
        <w:rPr>
          <w:rStyle w:val="StyleUnderline"/>
        </w:rPr>
        <w:t xml:space="preserve"> strengthening others' capacity. </w:t>
      </w:r>
      <w:r w:rsidRPr="006A168D">
        <w:rPr>
          <w:rStyle w:val="StyleUnderline"/>
          <w:highlight w:val="green"/>
        </w:rPr>
        <w:t>The WHO</w:t>
      </w:r>
      <w:r w:rsidRPr="00D34ADF">
        <w:rPr>
          <w:rStyle w:val="StyleUnderline"/>
        </w:rPr>
        <w:t xml:space="preserve"> has a central role in creating systems </w:t>
      </w:r>
      <w:r w:rsidRPr="006A168D">
        <w:rPr>
          <w:rStyle w:val="StyleUnderline"/>
          <w:highlight w:val="green"/>
        </w:rPr>
        <w:t xml:space="preserve">to </w:t>
      </w:r>
      <w:r w:rsidRPr="006A168D">
        <w:rPr>
          <w:rStyle w:val="Emphasis"/>
          <w:highlight w:val="green"/>
        </w:rPr>
        <w:t>facilitate and encourage</w:t>
      </w:r>
      <w:r w:rsidRPr="00D34ADF">
        <w:rPr>
          <w:rStyle w:val="Emphasis"/>
        </w:rPr>
        <w:t xml:space="preserve"> such </w:t>
      </w:r>
      <w:r w:rsidRPr="006A168D">
        <w:rPr>
          <w:rStyle w:val="Emphasis"/>
          <w:highlight w:val="green"/>
        </w:rPr>
        <w:t>cooperation</w:t>
      </w:r>
      <w:r w:rsidRPr="00D34ADF">
        <w:rPr>
          <w:sz w:val="12"/>
        </w:rPr>
        <w:t>.</w:t>
      </w:r>
    </w:p>
    <w:p w14:paraId="2DC77821" w14:textId="77777777" w:rsidR="00904DC7" w:rsidRPr="00FB42F1" w:rsidRDefault="00904DC7" w:rsidP="00904DC7">
      <w:pPr>
        <w:rPr>
          <w:sz w:val="12"/>
        </w:rPr>
      </w:pPr>
      <w:r w:rsidRPr="006A168D">
        <w:rPr>
          <w:rStyle w:val="Emphasis"/>
          <w:highlight w:val="green"/>
        </w:rPr>
        <w:t>The WHO cannot succeed unless members act as shareholders, foregoing</w:t>
      </w:r>
      <w:r w:rsidRPr="00D34ADF">
        <w:rPr>
          <w:rStyle w:val="Emphasis"/>
        </w:rPr>
        <w:t xml:space="preserve"> a measure of </w:t>
      </w:r>
      <w:r w:rsidRPr="006A168D">
        <w:rPr>
          <w:rStyle w:val="Emphasis"/>
          <w:highlight w:val="green"/>
        </w:rPr>
        <w:t>sovereignty for the global</w:t>
      </w:r>
      <w:r w:rsidRPr="00D34ADF">
        <w:rPr>
          <w:rStyle w:val="Emphasis"/>
        </w:rPr>
        <w:t xml:space="preserve"> common </w:t>
      </w:r>
      <w:r w:rsidRPr="006A168D">
        <w:rPr>
          <w:rStyle w:val="Emphasis"/>
          <w:highlight w:val="green"/>
        </w:rPr>
        <w:t>good</w:t>
      </w:r>
      <w:r w:rsidRPr="00D34ADF">
        <w:rPr>
          <w:sz w:val="12"/>
        </w:rPr>
        <w:t xml:space="preserve">. </w:t>
      </w:r>
      <w:r w:rsidRPr="00D34ADF">
        <w:rPr>
          <w:rStyle w:val="StyleUnderline"/>
        </w:rPr>
        <w:t xml:space="preserve">It is in all states' interests to have a strong global health leader, safeguarding health security, building health systems, and reducing health inequalities. But </w:t>
      </w:r>
      <w:r w:rsidRPr="006A168D">
        <w:rPr>
          <w:rStyle w:val="Emphasis"/>
          <w:highlight w:val="green"/>
        </w:rPr>
        <w:t>that will not happen unless members</w:t>
      </w:r>
      <w:r w:rsidRPr="00D34ADF">
        <w:rPr>
          <w:sz w:val="12"/>
        </w:rPr>
        <w:t xml:space="preserve"> fund the Organization generously, </w:t>
      </w:r>
      <w:r w:rsidRPr="006A168D">
        <w:rPr>
          <w:rStyle w:val="Emphasis"/>
          <w:highlight w:val="green"/>
        </w:rPr>
        <w:t>grant it authority</w:t>
      </w:r>
      <w:r w:rsidRPr="00D34ADF">
        <w:rPr>
          <w:sz w:val="12"/>
        </w:rPr>
        <w:t xml:space="preserve"> and flexibility, and hold it accountable.</w:t>
      </w:r>
    </w:p>
    <w:p w14:paraId="585862C7" w14:textId="77777777" w:rsidR="00904DC7" w:rsidRPr="00D34ADF" w:rsidRDefault="00904DC7" w:rsidP="00904DC7">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51D24F7F" w14:textId="77777777" w:rsidR="00904DC7" w:rsidRPr="00D34ADF" w:rsidRDefault="00904DC7" w:rsidP="00904DC7">
      <w:pPr>
        <w:rPr>
          <w:rStyle w:val="Style13ptBold"/>
          <w:bCs w:val="0"/>
        </w:rPr>
      </w:pPr>
      <w:r w:rsidRPr="00D34ADF">
        <w:rPr>
          <w:rStyle w:val="Style13ptBold"/>
        </w:rPr>
        <w:t xml:space="preserve">Murtugudde 20 </w:t>
      </w:r>
      <w:r w:rsidRPr="00D34ADF">
        <w:rPr>
          <w:rStyle w:val="Style13ptBold"/>
          <w:b w:val="0"/>
          <w:bCs w:val="0"/>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0C40A7DC" w14:textId="77777777" w:rsidR="00904DC7" w:rsidRPr="00D34ADF" w:rsidRDefault="00904DC7" w:rsidP="00904DC7">
      <w:pPr>
        <w:rPr>
          <w:sz w:val="12"/>
        </w:rPr>
      </w:pPr>
      <w:r w:rsidRPr="006A168D">
        <w:rPr>
          <w:rStyle w:val="StyleUnderline"/>
          <w:highlight w:val="green"/>
        </w:rPr>
        <w:t>WHO</w:t>
      </w:r>
      <w:r w:rsidRPr="00D34ADF">
        <w:rPr>
          <w:rStyle w:val="StyleUnderline"/>
        </w:rPr>
        <w:t xml:space="preserve"> continues to </w:t>
      </w:r>
      <w:r w:rsidRPr="006A168D">
        <w:rPr>
          <w:rStyle w:val="StyleUnderline"/>
          <w:highlight w:val="green"/>
        </w:rPr>
        <w:t xml:space="preserve">play an </w:t>
      </w:r>
      <w:r w:rsidRPr="006A168D">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27746BE7" w14:textId="77777777" w:rsidR="00904DC7" w:rsidRPr="00D34ADF" w:rsidRDefault="00904DC7" w:rsidP="00904DC7">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6A168D">
        <w:rPr>
          <w:rStyle w:val="StyleUnderline"/>
          <w:highlight w:val="green"/>
        </w:rPr>
        <w:t>there have</w:t>
      </w:r>
      <w:r w:rsidRPr="00D34ADF">
        <w:rPr>
          <w:rStyle w:val="StyleUnderline"/>
        </w:rPr>
        <w:t xml:space="preserve"> also </w:t>
      </w:r>
      <w:r w:rsidRPr="006A168D">
        <w:rPr>
          <w:rStyle w:val="StyleUnderline"/>
          <w:highlight w:val="green"/>
        </w:rPr>
        <w:t xml:space="preserve">been </w:t>
      </w:r>
      <w:r w:rsidRPr="006A168D">
        <w:rPr>
          <w:rStyle w:val="Emphasis"/>
          <w:highlight w:val="green"/>
        </w:rPr>
        <w:t>30 new zoonotic diseases</w:t>
      </w:r>
      <w:r w:rsidRPr="006A168D">
        <w:rPr>
          <w:sz w:val="12"/>
          <w:highlight w:val="green"/>
        </w:rPr>
        <w:t xml:space="preserve">. </w:t>
      </w:r>
      <w:r w:rsidRPr="006A168D">
        <w:rPr>
          <w:rStyle w:val="StyleUnderline"/>
          <w:highlight w:val="green"/>
        </w:rPr>
        <w:t>A warming world</w:t>
      </w:r>
      <w:r w:rsidRPr="00D34ADF">
        <w:rPr>
          <w:rStyle w:val="StyleUnderline"/>
        </w:rPr>
        <w:t xml:space="preserve"> with increasing humidity, lost habitats and industrial livestock/poultry farming </w:t>
      </w:r>
      <w:r w:rsidRPr="006A168D">
        <w:rPr>
          <w:rStyle w:val="StyleUnderline"/>
          <w:highlight w:val="green"/>
        </w:rPr>
        <w:t>has</w:t>
      </w:r>
      <w:r w:rsidRPr="00D34ADF">
        <w:rPr>
          <w:rStyle w:val="StyleUnderline"/>
        </w:rPr>
        <w:t xml:space="preserve"> many </w:t>
      </w:r>
      <w:r w:rsidRPr="006A168D">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385C539C" w14:textId="77777777" w:rsidR="00904DC7" w:rsidRPr="00D34ADF" w:rsidRDefault="00904DC7" w:rsidP="00904DC7">
      <w:pPr>
        <w:rPr>
          <w:sz w:val="12"/>
        </w:rPr>
      </w:pPr>
      <w:r w:rsidRPr="006A168D">
        <w:rPr>
          <w:rStyle w:val="StyleUnderline"/>
          <w:highlight w:val="green"/>
        </w:rPr>
        <w:t>WHO coordinates</w:t>
      </w:r>
      <w:r w:rsidRPr="00D34ADF">
        <w:rPr>
          <w:rStyle w:val="StyleUnderline"/>
        </w:rPr>
        <w:t xml:space="preserve"> </w:t>
      </w:r>
      <w:r w:rsidRPr="00D34ADF">
        <w:rPr>
          <w:rStyle w:val="Emphasis"/>
        </w:rPr>
        <w:t xml:space="preserve">health </w:t>
      </w:r>
      <w:r w:rsidRPr="006A168D">
        <w:rPr>
          <w:rStyle w:val="Emphasis"/>
          <w:highlight w:val="green"/>
        </w:rPr>
        <w:t>research</w:t>
      </w:r>
      <w:r w:rsidRPr="00D34ADF">
        <w:rPr>
          <w:rStyle w:val="Emphasis"/>
        </w:rPr>
        <w:t xml:space="preserve">, clinical </w:t>
      </w:r>
      <w:r w:rsidRPr="006A168D">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6A168D">
        <w:rPr>
          <w:rStyle w:val="StyleUnderline"/>
          <w:highlight w:val="green"/>
        </w:rPr>
        <w:t>It</w:t>
      </w:r>
      <w:r w:rsidRPr="00D34ADF">
        <w:rPr>
          <w:rStyle w:val="StyleUnderline"/>
        </w:rPr>
        <w:t xml:space="preserve"> has a rich track record of </w:t>
      </w:r>
      <w:r w:rsidRPr="006A168D">
        <w:rPr>
          <w:rStyle w:val="Emphasis"/>
          <w:highlight w:val="green"/>
        </w:rPr>
        <w:t>collaborat</w:t>
      </w:r>
      <w:r w:rsidRPr="00D34ADF">
        <w:rPr>
          <w:rStyle w:val="Emphasis"/>
        </w:rPr>
        <w:t xml:space="preserve">ing </w:t>
      </w:r>
      <w:r w:rsidRPr="006A168D">
        <w:rPr>
          <w:rStyle w:val="Emphasis"/>
          <w:highlight w:val="green"/>
        </w:rPr>
        <w:t>with private</w:t>
      </w:r>
      <w:r w:rsidRPr="00D34ADF">
        <w:rPr>
          <w:rStyle w:val="Emphasis"/>
        </w:rPr>
        <w:t xml:space="preserve">-sector </w:t>
      </w:r>
      <w:proofErr w:type="spellStart"/>
      <w:r w:rsidRPr="006A168D">
        <w:rPr>
          <w:rStyle w:val="Emphasis"/>
          <w:highlight w:val="green"/>
        </w:rPr>
        <w:t>organisations</w:t>
      </w:r>
      <w:proofErr w:type="spellEnd"/>
      <w:r w:rsidRPr="006A168D">
        <w:rPr>
          <w:rStyle w:val="Emphasis"/>
          <w:highlight w:val="green"/>
        </w:rPr>
        <w:t xml:space="preserve"> to advance r</w:t>
      </w:r>
      <w:r w:rsidRPr="00D34ADF">
        <w:rPr>
          <w:rStyle w:val="Emphasis"/>
        </w:rPr>
        <w:t xml:space="preserve">esearch </w:t>
      </w:r>
      <w:r w:rsidRPr="006A168D">
        <w:rPr>
          <w:rStyle w:val="Emphasis"/>
          <w:highlight w:val="green"/>
        </w:rPr>
        <w:t>and d</w:t>
      </w:r>
      <w:r w:rsidRPr="00D34ADF">
        <w:rPr>
          <w:rStyle w:val="Emphasis"/>
        </w:rPr>
        <w:t>evelopment</w:t>
      </w:r>
      <w:r w:rsidRPr="00D34ADF">
        <w:rPr>
          <w:rStyle w:val="StyleUnderline"/>
        </w:rPr>
        <w:t xml:space="preserve"> of health solutions </w:t>
      </w:r>
      <w:r w:rsidRPr="006A168D">
        <w:rPr>
          <w:rStyle w:val="StyleUnderline"/>
          <w:highlight w:val="green"/>
        </w:rPr>
        <w:t>and improving their access</w:t>
      </w:r>
      <w:r w:rsidRPr="00D34ADF">
        <w:rPr>
          <w:rStyle w:val="StyleUnderline"/>
        </w:rPr>
        <w:t xml:space="preserve"> in the global south</w:t>
      </w:r>
      <w:r w:rsidRPr="00D34ADF">
        <w:rPr>
          <w:sz w:val="12"/>
        </w:rPr>
        <w:t>.</w:t>
      </w:r>
    </w:p>
    <w:p w14:paraId="49006794" w14:textId="77777777" w:rsidR="00904DC7" w:rsidRPr="00D34ADF" w:rsidRDefault="00904DC7" w:rsidP="00904DC7">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2F9285CA" w14:textId="77777777" w:rsidR="00904DC7" w:rsidRPr="00FB42F1" w:rsidRDefault="00904DC7" w:rsidP="00904DC7">
      <w:pPr>
        <w:rPr>
          <w:sz w:val="12"/>
        </w:rPr>
      </w:pPr>
      <w:r w:rsidRPr="006A168D">
        <w:rPr>
          <w:rStyle w:val="StyleUnderline"/>
          <w:highlight w:val="green"/>
        </w:rPr>
        <w:t>I</w:t>
      </w:r>
      <w:r w:rsidRPr="00D34ADF">
        <w:rPr>
          <w:rStyle w:val="StyleUnderline"/>
        </w:rPr>
        <w:t xml:space="preserve">nternational </w:t>
      </w:r>
      <w:r w:rsidRPr="006A168D">
        <w:rPr>
          <w:rStyle w:val="StyleUnderline"/>
          <w:highlight w:val="green"/>
        </w:rPr>
        <w:t>H</w:t>
      </w:r>
      <w:r w:rsidRPr="00D34ADF">
        <w:rPr>
          <w:rStyle w:val="StyleUnderline"/>
        </w:rPr>
        <w:t xml:space="preserve">ealth </w:t>
      </w:r>
      <w:r w:rsidRPr="006A168D">
        <w:rPr>
          <w:rStyle w:val="StyleUnderline"/>
          <w:highlight w:val="green"/>
        </w:rPr>
        <w:t>R</w:t>
      </w:r>
      <w:r w:rsidRPr="00D34ADF">
        <w:rPr>
          <w:rStyle w:val="StyleUnderline"/>
        </w:rPr>
        <w:t>egulations, a 2005 agreement between 196 countries to work together for global health security</w:t>
      </w:r>
      <w:r w:rsidRPr="006A168D">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6A168D">
        <w:rPr>
          <w:rStyle w:val="Emphasis"/>
          <w:highlight w:val="green"/>
        </w:rPr>
        <w:t>WHO coordinates</w:t>
      </w:r>
      <w:r w:rsidRPr="00D34ADF">
        <w:rPr>
          <w:rStyle w:val="Emphasis"/>
        </w:rPr>
        <w:t xml:space="preserve"> and helps build capacity to implement </w:t>
      </w:r>
      <w:proofErr w:type="gramStart"/>
      <w:r w:rsidRPr="006A168D">
        <w:rPr>
          <w:rStyle w:val="Emphasis"/>
          <w:highlight w:val="green"/>
        </w:rPr>
        <w:t>IHR</w:t>
      </w:r>
      <w:r w:rsidRPr="00D34ADF">
        <w:rPr>
          <w:sz w:val="12"/>
        </w:rPr>
        <w:t>.</w:t>
      </w:r>
      <w:proofErr w:type="gramEnd"/>
    </w:p>
    <w:p w14:paraId="232354E0" w14:textId="77777777" w:rsidR="00904DC7" w:rsidRPr="00D34ADF" w:rsidRDefault="00904DC7" w:rsidP="00904DC7">
      <w:pPr>
        <w:pStyle w:val="Heading4"/>
        <w:rPr>
          <w:rFonts w:cs="Calibri"/>
        </w:rPr>
      </w:pPr>
      <w:r w:rsidRPr="00D34ADF">
        <w:rPr>
          <w:rFonts w:cs="Calibri"/>
          <w:u w:val="single"/>
        </w:rPr>
        <w:t>Extinction</w:t>
      </w:r>
      <w:r w:rsidRPr="00D34ADF">
        <w:rPr>
          <w:rFonts w:cs="Calibri"/>
        </w:rPr>
        <w:t xml:space="preserve"> – defense is wrong </w:t>
      </w:r>
    </w:p>
    <w:p w14:paraId="1D7BDB96" w14:textId="77777777" w:rsidR="00904DC7" w:rsidRPr="00D34ADF" w:rsidRDefault="00904DC7" w:rsidP="00904DC7">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33A3C489" w14:textId="77777777" w:rsidR="00904DC7" w:rsidRPr="00D34ADF" w:rsidRDefault="00904DC7" w:rsidP="00904DC7">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6A168D">
        <w:rPr>
          <w:rStyle w:val="StyleUnderline"/>
          <w:highlight w:val="green"/>
        </w:rPr>
        <w:t xml:space="preserve">pandemic could result in </w:t>
      </w:r>
      <w:r w:rsidRPr="00D34ADF">
        <w:rPr>
          <w:rStyle w:val="StyleUnderline"/>
        </w:rPr>
        <w:t xml:space="preserve">outright </w:t>
      </w:r>
      <w:r w:rsidRPr="006A168D">
        <w:rPr>
          <w:rStyle w:val="StyleUnderline"/>
          <w:highlight w:val="green"/>
        </w:rPr>
        <w:t>human extinction</w:t>
      </w:r>
      <w:r w:rsidRPr="00D34ADF">
        <w:rPr>
          <w:rStyle w:val="StyleUnderline"/>
        </w:rPr>
        <w:t xml:space="preserve"> or the irreversible collapse of civilization</w:t>
      </w:r>
      <w:r w:rsidRPr="00D34ADF">
        <w:t xml:space="preserve">. </w:t>
      </w:r>
    </w:p>
    <w:p w14:paraId="2CB79AB5" w14:textId="77777777" w:rsidR="00904DC7" w:rsidRPr="00D34ADF" w:rsidRDefault="00904DC7" w:rsidP="00904DC7">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6A168D">
        <w:rPr>
          <w:rStyle w:val="StyleUnderline"/>
          <w:highlight w:val="green"/>
        </w:rPr>
        <w:t xml:space="preserve">a disease would need to spread </w:t>
      </w:r>
      <w:r w:rsidRPr="006A168D">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6A168D">
        <w:rPr>
          <w:rStyle w:val="StyleUnderline"/>
          <w:highlight w:val="green"/>
        </w:rPr>
        <w:t>Virulence and transmission is</w:t>
      </w:r>
      <w:r w:rsidRPr="00D34ADF">
        <w:rPr>
          <w:rStyle w:val="StyleUnderline"/>
        </w:rPr>
        <w:t xml:space="preserve"> often </w:t>
      </w:r>
      <w:r w:rsidRPr="006A168D">
        <w:rPr>
          <w:rStyle w:val="StyleUnderline"/>
          <w:highlight w:val="green"/>
        </w:rPr>
        <w:t>a trade-off</w:t>
      </w:r>
      <w:r w:rsidRPr="00D34ADF">
        <w:t xml:space="preserve">, and so evolutionary pressures could push against maximally lethal wild-type pathogens.5,6 </w:t>
      </w:r>
    </w:p>
    <w:p w14:paraId="1AB6CA8D" w14:textId="77777777" w:rsidR="00904DC7" w:rsidRPr="00D34ADF" w:rsidRDefault="00904DC7" w:rsidP="00904DC7">
      <w:r w:rsidRPr="00D34ADF">
        <w:t xml:space="preserve">While </w:t>
      </w:r>
      <w:r w:rsidRPr="006A168D">
        <w:rPr>
          <w:rStyle w:val="StyleUnderline"/>
          <w:highlight w:val="green"/>
        </w:rPr>
        <w:t>these arguments</w:t>
      </w:r>
      <w:r w:rsidRPr="00D34ADF">
        <w:t xml:space="preserve"> point to a very small risk of human extinction, </w:t>
      </w:r>
      <w:r w:rsidRPr="00D34ADF">
        <w:rPr>
          <w:rStyle w:val="Emphasis"/>
        </w:rPr>
        <w:t xml:space="preserve">they </w:t>
      </w:r>
      <w:r w:rsidRPr="006A168D">
        <w:rPr>
          <w:rStyle w:val="Emphasis"/>
          <w:highlight w:val="green"/>
        </w:rPr>
        <w:t>do not rule the possibility out</w:t>
      </w:r>
      <w:r w:rsidRPr="00D34ADF">
        <w:t xml:space="preserve"> entirely. Although rare, </w:t>
      </w:r>
      <w:r w:rsidRPr="006A168D">
        <w:rPr>
          <w:rStyle w:val="StyleUnderline"/>
          <w:highlight w:val="green"/>
        </w:rPr>
        <w:t>there are</w:t>
      </w:r>
      <w:r w:rsidRPr="00D34ADF">
        <w:rPr>
          <w:rStyle w:val="StyleUnderline"/>
        </w:rPr>
        <w:t xml:space="preserve"> recorded </w:t>
      </w:r>
      <w:r w:rsidRPr="006A168D">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6A168D">
        <w:rPr>
          <w:rStyle w:val="StyleUnderline"/>
          <w:highlight w:val="green"/>
        </w:rPr>
        <w:t>also</w:t>
      </w:r>
      <w:r w:rsidRPr="00D34ADF">
        <w:rPr>
          <w:rStyle w:val="StyleUnderline"/>
        </w:rPr>
        <w:t xml:space="preserve"> historical </w:t>
      </w:r>
      <w:r w:rsidRPr="006A168D">
        <w:rPr>
          <w:rStyle w:val="StyleUnderline"/>
          <w:highlight w:val="green"/>
        </w:rPr>
        <w:t>examples of</w:t>
      </w:r>
      <w:r w:rsidRPr="00D34ADF">
        <w:rPr>
          <w:rStyle w:val="StyleUnderline"/>
        </w:rPr>
        <w:t xml:space="preserve"> large </w:t>
      </w:r>
      <w:r w:rsidRPr="006A168D">
        <w:rPr>
          <w:rStyle w:val="StyleUnderline"/>
          <w:highlight w:val="green"/>
        </w:rPr>
        <w:t>human populations being</w:t>
      </w:r>
      <w:r w:rsidRPr="00D34ADF">
        <w:rPr>
          <w:rStyle w:val="StyleUnderline"/>
        </w:rPr>
        <w:t xml:space="preserve"> almost entirely </w:t>
      </w:r>
      <w:r w:rsidRPr="006A168D">
        <w:rPr>
          <w:rStyle w:val="StyleUnderline"/>
          <w:highlight w:val="green"/>
        </w:rPr>
        <w:t>wiped out</w:t>
      </w:r>
      <w:r w:rsidRPr="00D34ADF">
        <w:rPr>
          <w:rStyle w:val="StyleUnderline"/>
        </w:rPr>
        <w:t xml:space="preserve"> by disease, </w:t>
      </w:r>
      <w:r w:rsidRPr="006A168D">
        <w:rPr>
          <w:rStyle w:val="StyleUnderline"/>
          <w:highlight w:val="green"/>
        </w:rPr>
        <w:t>especially when multiple diseases were</w:t>
      </w:r>
      <w:r w:rsidRPr="00D34ADF">
        <w:rPr>
          <w:rStyle w:val="StyleUnderline"/>
        </w:rPr>
        <w:t xml:space="preserve"> simultaneously </w:t>
      </w:r>
      <w:r w:rsidRPr="006A168D">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718550EC" w14:textId="77777777" w:rsidR="00904DC7" w:rsidRPr="00D34ADF" w:rsidRDefault="00904DC7" w:rsidP="00904DC7">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6A168D">
        <w:rPr>
          <w:rStyle w:val="StyleUnderline"/>
          <w:highlight w:val="green"/>
        </w:rPr>
        <w:t>some diseases exhibit</w:t>
      </w:r>
      <w:r w:rsidRPr="00D34ADF">
        <w:rPr>
          <w:rStyle w:val="StyleUnderline"/>
        </w:rPr>
        <w:t xml:space="preserve"> nearly a </w:t>
      </w:r>
      <w:r w:rsidRPr="006A168D">
        <w:rPr>
          <w:rStyle w:val="StyleUnderline"/>
          <w:highlight w:val="green"/>
        </w:rPr>
        <w:t>100%</w:t>
      </w:r>
      <w:r w:rsidRPr="00D34ADF">
        <w:rPr>
          <w:rStyle w:val="StyleUnderline"/>
        </w:rPr>
        <w:t xml:space="preserve"> case </w:t>
      </w:r>
      <w:r w:rsidRPr="006A168D">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6A168D">
        <w:rPr>
          <w:rStyle w:val="StyleUnderline"/>
          <w:highlight w:val="green"/>
        </w:rPr>
        <w:t>Other diseases</w:t>
      </w:r>
      <w:r w:rsidRPr="00D34ADF">
        <w:rPr>
          <w:rStyle w:val="StyleUnderline"/>
        </w:rPr>
        <w:t xml:space="preserve"> have a track record of </w:t>
      </w:r>
      <w:r w:rsidRPr="006A168D">
        <w:rPr>
          <w:rStyle w:val="StyleUnderline"/>
          <w:highlight w:val="green"/>
        </w:rPr>
        <w:t>spread</w:t>
      </w:r>
      <w:r w:rsidRPr="00D34ADF">
        <w:rPr>
          <w:rStyle w:val="StyleUnderline"/>
        </w:rPr>
        <w:t xml:space="preserve">ing </w:t>
      </w:r>
      <w:r w:rsidRPr="006A168D">
        <w:rPr>
          <w:rStyle w:val="StyleUnderline"/>
          <w:highlight w:val="green"/>
        </w:rPr>
        <w:t>to</w:t>
      </w:r>
      <w:r w:rsidRPr="00D34ADF">
        <w:rPr>
          <w:rStyle w:val="StyleUnderline"/>
        </w:rPr>
        <w:t xml:space="preserve"> </w:t>
      </w:r>
      <w:r w:rsidRPr="00D34ADF">
        <w:rPr>
          <w:rStyle w:val="Emphasis"/>
        </w:rPr>
        <w:t xml:space="preserve">virtually </w:t>
      </w:r>
      <w:r w:rsidRPr="006A168D">
        <w:rPr>
          <w:rStyle w:val="Emphasis"/>
          <w:highlight w:val="green"/>
        </w:rPr>
        <w:t>every</w:t>
      </w:r>
      <w:r w:rsidRPr="00D34ADF">
        <w:rPr>
          <w:rStyle w:val="Emphasis"/>
        </w:rPr>
        <w:t xml:space="preserve"> human </w:t>
      </w:r>
      <w:r w:rsidRPr="006A168D">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6A168D">
        <w:rPr>
          <w:rStyle w:val="StyleUnderline"/>
          <w:highlight w:val="green"/>
        </w:rPr>
        <w:t>advances in biotech</w:t>
      </w:r>
      <w:r w:rsidRPr="00D34ADF">
        <w:rPr>
          <w:rStyle w:val="StyleUnderline"/>
        </w:rPr>
        <w:t xml:space="preserve">nology </w:t>
      </w:r>
      <w:r w:rsidRPr="006A168D">
        <w:rPr>
          <w:rStyle w:val="StyleUnderline"/>
          <w:highlight w:val="green"/>
        </w:rPr>
        <w:t>might allow the creation of diseases that combine</w:t>
      </w:r>
      <w:r w:rsidRPr="00D34ADF">
        <w:rPr>
          <w:rStyle w:val="StyleUnderline"/>
        </w:rPr>
        <w:t xml:space="preserve"> such </w:t>
      </w:r>
      <w:r w:rsidRPr="006A168D">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227E5570" w14:textId="77777777" w:rsidR="00904DC7" w:rsidRPr="00D34ADF" w:rsidRDefault="00904DC7" w:rsidP="00904DC7">
      <w:pPr>
        <w:pStyle w:val="Heading4"/>
        <w:rPr>
          <w:rFonts w:cs="Calibri"/>
        </w:rPr>
      </w:pPr>
      <w:r w:rsidRPr="00D34ADF">
        <w:rPr>
          <w:rFonts w:cs="Calibri"/>
        </w:rPr>
        <w:t>WHO diplomacy solves great power conflict</w:t>
      </w:r>
    </w:p>
    <w:p w14:paraId="63A06C26" w14:textId="77777777" w:rsidR="00904DC7" w:rsidRPr="00D34ADF" w:rsidRDefault="00904DC7" w:rsidP="00904DC7">
      <w:pPr>
        <w:rPr>
          <w:rStyle w:val="Style13ptBold"/>
          <w:b w:val="0"/>
          <w:bCs w:val="0"/>
        </w:rPr>
      </w:pPr>
      <w:r w:rsidRPr="00D34ADF">
        <w:rPr>
          <w:rStyle w:val="Style13ptBold"/>
        </w:rPr>
        <w:t xml:space="preserve">Murphy 20 </w:t>
      </w:r>
      <w:r w:rsidRPr="00D34ADF">
        <w:rPr>
          <w:rStyle w:val="Style13ptBold"/>
          <w:b w:val="0"/>
          <w:bCs w:val="0"/>
          <w:sz w:val="16"/>
          <w:szCs w:val="16"/>
        </w:rPr>
        <w:t xml:space="preserve">[(Chris, </w:t>
      </w:r>
      <w:r w:rsidRPr="00D34ADF">
        <w:rPr>
          <w:bCs/>
          <w:szCs w:val="16"/>
        </w:rPr>
        <w:t>U.S. senator from Connecticut serving on the U.S. Senate Foreign Relations Committee</w:t>
      </w:r>
      <w:r w:rsidRPr="00D34ADF">
        <w:rPr>
          <w:rStyle w:val="Style13ptBold"/>
          <w:b w:val="0"/>
          <w:bCs w:val="0"/>
          <w:sz w:val="16"/>
          <w:szCs w:val="16"/>
        </w:rPr>
        <w:t>) “</w:t>
      </w:r>
      <w:r w:rsidRPr="00D34ADF">
        <w:rPr>
          <w:szCs w:val="16"/>
        </w:rPr>
        <w:t>The Answer is to Empower, Not Attack, the World Health Organization,” War on the Rocks, 4/21/2020] JL</w:t>
      </w:r>
    </w:p>
    <w:p w14:paraId="1C61CC11" w14:textId="77777777" w:rsidR="00904DC7" w:rsidRPr="00D34ADF" w:rsidRDefault="00904DC7" w:rsidP="00904DC7">
      <w:pPr>
        <w:rPr>
          <w:sz w:val="12"/>
        </w:rPr>
      </w:pPr>
      <w:r w:rsidRPr="006A168D">
        <w:rPr>
          <w:rStyle w:val="StyleUnderline"/>
          <w:highlight w:val="green"/>
        </w:rPr>
        <w:t>The W</w:t>
      </w:r>
      <w:r w:rsidRPr="00D34ADF">
        <w:rPr>
          <w:rStyle w:val="StyleUnderline"/>
        </w:rPr>
        <w:t xml:space="preserve">orld </w:t>
      </w:r>
      <w:r w:rsidRPr="006A168D">
        <w:rPr>
          <w:rStyle w:val="StyleUnderline"/>
          <w:highlight w:val="green"/>
        </w:rPr>
        <w:t>H</w:t>
      </w:r>
      <w:r w:rsidRPr="00D34ADF">
        <w:rPr>
          <w:rStyle w:val="StyleUnderline"/>
        </w:rPr>
        <w:t xml:space="preserve">ealth </w:t>
      </w:r>
      <w:r w:rsidRPr="006A168D">
        <w:rPr>
          <w:rStyle w:val="StyleUnderline"/>
          <w:highlight w:val="green"/>
        </w:rPr>
        <w:t>O</w:t>
      </w:r>
      <w:r w:rsidRPr="00D34ADF">
        <w:rPr>
          <w:rStyle w:val="StyleUnderline"/>
        </w:rPr>
        <w:t xml:space="preserve">rganization </w:t>
      </w:r>
      <w:r w:rsidRPr="006A168D">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6EDE6EFB" w14:textId="77777777" w:rsidR="00904DC7" w:rsidRPr="00D34ADF" w:rsidRDefault="00904DC7" w:rsidP="00904DC7">
      <w:pPr>
        <w:rPr>
          <w:sz w:val="12"/>
        </w:rPr>
      </w:pPr>
      <w:r w:rsidRPr="00D34ADF">
        <w:rPr>
          <w:rStyle w:val="StyleUnderline"/>
        </w:rPr>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665485F9" w14:textId="77777777" w:rsidR="00904DC7" w:rsidRPr="00D34ADF" w:rsidRDefault="00904DC7" w:rsidP="00904DC7">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6A168D">
        <w:rPr>
          <w:rStyle w:val="StyleUnderline"/>
          <w:highlight w:val="green"/>
        </w:rPr>
        <w:t>Improving health</w:t>
      </w:r>
      <w:r w:rsidRPr="00D34ADF">
        <w:rPr>
          <w:rStyle w:val="StyleUnderline"/>
        </w:rPr>
        <w:t xml:space="preserve"> outcomes abroad </w:t>
      </w:r>
      <w:r w:rsidRPr="006A168D">
        <w:rPr>
          <w:rStyle w:val="StyleUnderline"/>
          <w:highlight w:val="green"/>
        </w:rPr>
        <w:t>provides</w:t>
      </w:r>
      <w:r w:rsidRPr="00D34ADF">
        <w:rPr>
          <w:rStyle w:val="StyleUnderline"/>
        </w:rPr>
        <w:t xml:space="preserve"> greater </w:t>
      </w:r>
      <w:r w:rsidRPr="006A168D">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6A168D">
        <w:rPr>
          <w:rStyle w:val="Emphasis"/>
          <w:highlight w:val="green"/>
        </w:rPr>
        <w:t>it is in America’s</w:t>
      </w:r>
      <w:r w:rsidRPr="00D34ADF">
        <w:rPr>
          <w:rStyle w:val="Emphasis"/>
        </w:rPr>
        <w:t xml:space="preserve"> national </w:t>
      </w:r>
      <w:r w:rsidRPr="006A168D">
        <w:rPr>
          <w:rStyle w:val="Emphasis"/>
          <w:highlight w:val="green"/>
        </w:rPr>
        <w:t>security interest</w:t>
      </w:r>
      <w:r w:rsidRPr="00D34ADF">
        <w:rPr>
          <w:rStyle w:val="Emphasis"/>
        </w:rPr>
        <w:t xml:space="preserve"> for countries </w:t>
      </w:r>
      <w:r w:rsidRPr="006A168D">
        <w:rPr>
          <w:rStyle w:val="Emphasis"/>
          <w:highlight w:val="green"/>
        </w:rPr>
        <w:t>to</w:t>
      </w:r>
      <w:r w:rsidRPr="00D34ADF">
        <w:rPr>
          <w:rStyle w:val="Emphasis"/>
        </w:rPr>
        <w:t xml:space="preserve"> effectively detect and </w:t>
      </w:r>
      <w:r w:rsidRPr="006A168D">
        <w:rPr>
          <w:rStyle w:val="Emphasis"/>
          <w:highlight w:val="green"/>
        </w:rPr>
        <w:t>respond to</w:t>
      </w:r>
      <w:r w:rsidRPr="00D34ADF">
        <w:rPr>
          <w:rStyle w:val="Emphasis"/>
        </w:rPr>
        <w:t xml:space="preserve"> potential </w:t>
      </w:r>
      <w:r w:rsidRPr="006A168D">
        <w:rPr>
          <w:rStyle w:val="Emphasis"/>
          <w:highlight w:val="green"/>
        </w:rPr>
        <w:t>pandemics</w:t>
      </w:r>
      <w:r w:rsidRPr="00D34ADF">
        <w:rPr>
          <w:sz w:val="12"/>
        </w:rPr>
        <w:t xml:space="preserve"> before they reach our shores.</w:t>
      </w:r>
    </w:p>
    <w:p w14:paraId="53A485C9" w14:textId="77777777" w:rsidR="00904DC7" w:rsidRDefault="00904DC7" w:rsidP="00904DC7">
      <w:pPr>
        <w:rPr>
          <w:sz w:val="12"/>
        </w:rPr>
      </w:pPr>
      <w:r w:rsidRPr="00D34ADF">
        <w:rPr>
          <w:rStyle w:val="StyleUnderline"/>
        </w:rPr>
        <w:t xml:space="preserve">As the United States looks to develop a new global system of pandemic prevention, there is absolutely no way to do that job without </w:t>
      </w:r>
      <w:r w:rsidRPr="006A168D">
        <w:rPr>
          <w:rStyle w:val="StyleUnderline"/>
          <w:highlight w:val="green"/>
        </w:rPr>
        <w:t>the W</w:t>
      </w:r>
      <w:r w:rsidRPr="00D34ADF">
        <w:rPr>
          <w:rStyle w:val="StyleUnderline"/>
        </w:rPr>
        <w:t xml:space="preserve">orld </w:t>
      </w:r>
      <w:r w:rsidRPr="006A168D">
        <w:rPr>
          <w:rStyle w:val="StyleUnderline"/>
          <w:highlight w:val="green"/>
        </w:rPr>
        <w:t>H</w:t>
      </w:r>
      <w:r w:rsidRPr="00D34ADF">
        <w:rPr>
          <w:rStyle w:val="StyleUnderline"/>
        </w:rPr>
        <w:t xml:space="preserve">ealth </w:t>
      </w:r>
      <w:r w:rsidRPr="006A168D">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6A168D">
        <w:rPr>
          <w:rStyle w:val="Emphasis"/>
          <w:highlight w:val="green"/>
        </w:rPr>
        <w:t xml:space="preserve">puts </w:t>
      </w:r>
      <w:r w:rsidRPr="00D34ADF">
        <w:rPr>
          <w:rStyle w:val="Emphasis"/>
        </w:rPr>
        <w:t xml:space="preserve">traditional </w:t>
      </w:r>
      <w:r w:rsidRPr="006A168D">
        <w:rPr>
          <w:rStyle w:val="Emphasis"/>
          <w:highlight w:val="green"/>
        </w:rPr>
        <w:t>adversaries</w:t>
      </w:r>
      <w:r w:rsidRPr="00D34ADF">
        <w:rPr>
          <w:rStyle w:val="StyleUnderline"/>
        </w:rPr>
        <w:t xml:space="preserve"> – like </w:t>
      </w:r>
      <w:r w:rsidRPr="006A168D">
        <w:rPr>
          <w:rStyle w:val="StyleUnderline"/>
          <w:highlight w:val="green"/>
        </w:rPr>
        <w:t>Russia and the U</w:t>
      </w:r>
      <w:r w:rsidRPr="00D34ADF">
        <w:rPr>
          <w:rStyle w:val="StyleUnderline"/>
        </w:rPr>
        <w:t xml:space="preserve">nited </w:t>
      </w:r>
      <w:r w:rsidRPr="006A168D">
        <w:rPr>
          <w:rStyle w:val="StyleUnderline"/>
          <w:highlight w:val="green"/>
        </w:rPr>
        <w:t>S</w:t>
      </w:r>
      <w:r w:rsidRPr="00D34ADF">
        <w:rPr>
          <w:rStyle w:val="StyleUnderline"/>
        </w:rPr>
        <w:t xml:space="preserve">tates, </w:t>
      </w:r>
      <w:r w:rsidRPr="006A168D">
        <w:rPr>
          <w:rStyle w:val="StyleUnderline"/>
          <w:highlight w:val="green"/>
        </w:rPr>
        <w:t>India and Pakistan</w:t>
      </w:r>
      <w:r w:rsidRPr="00D34ADF">
        <w:rPr>
          <w:rStyle w:val="StyleUnderline"/>
        </w:rPr>
        <w:t xml:space="preserve">, or </w:t>
      </w:r>
      <w:r w:rsidRPr="006A168D">
        <w:rPr>
          <w:rStyle w:val="StyleUnderline"/>
          <w:highlight w:val="green"/>
        </w:rPr>
        <w:t>Iran and Saudi Arabia</w:t>
      </w:r>
      <w:r w:rsidRPr="00D34ADF">
        <w:rPr>
          <w:rStyle w:val="StyleUnderline"/>
        </w:rPr>
        <w:t xml:space="preserve"> – </w:t>
      </w:r>
      <w:r w:rsidRPr="00D34ADF">
        <w:rPr>
          <w:rStyle w:val="Emphasis"/>
        </w:rPr>
        <w:t xml:space="preserve">all </w:t>
      </w:r>
      <w:r w:rsidRPr="006A168D">
        <w:rPr>
          <w:rStyle w:val="Emphasis"/>
          <w:highlight w:val="green"/>
        </w:rPr>
        <w:t>around the same</w:t>
      </w:r>
      <w:r w:rsidRPr="00D34ADF">
        <w:rPr>
          <w:rStyle w:val="Emphasis"/>
        </w:rPr>
        <w:t xml:space="preserve"> big </w:t>
      </w:r>
      <w:r w:rsidRPr="006A168D">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6A168D">
        <w:rPr>
          <w:rStyle w:val="Emphasis"/>
          <w:highlight w:val="green"/>
        </w:rPr>
        <w:t>This ability to bridge divides and work across borders cannot be torn down and recreated</w:t>
      </w:r>
      <w:r w:rsidRPr="00D34ADF">
        <w:rPr>
          <w:rStyle w:val="Emphasis"/>
        </w:rPr>
        <w:t xml:space="preserve"> – not </w:t>
      </w:r>
      <w:r w:rsidRPr="006A168D">
        <w:rPr>
          <w:rStyle w:val="Emphasis"/>
          <w:highlight w:val="green"/>
        </w:rPr>
        <w:t>in today’s</w:t>
      </w:r>
      <w:r w:rsidRPr="00D34ADF">
        <w:rPr>
          <w:rStyle w:val="Emphasis"/>
        </w:rPr>
        <w:t xml:space="preserve"> environment </w:t>
      </w:r>
      <w:r w:rsidRPr="006A168D">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69AD522C" w14:textId="77777777" w:rsidR="00904DC7" w:rsidRPr="001E741E" w:rsidRDefault="00904DC7" w:rsidP="00904DC7">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3936603D" w14:textId="77777777" w:rsidR="00904DC7" w:rsidRPr="001E741E" w:rsidRDefault="00904DC7" w:rsidP="00904DC7">
      <w:r w:rsidRPr="001E741E">
        <w:rPr>
          <w:rStyle w:val="Style13ptBold"/>
        </w:rPr>
        <w:t>Merriam Webster, No Date</w:t>
      </w:r>
      <w:r w:rsidRPr="001E741E">
        <w:t xml:space="preserve"> – Merriam Webster’s Learner’s Dictionary, “ought”, </w:t>
      </w:r>
      <w:hyperlink r:id="rId6"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6A168D">
        <w:rPr>
          <w:rStyle w:val="StyleUnderline"/>
          <w:highlight w:val="green"/>
        </w:rPr>
        <w:t>ought</w:t>
      </w:r>
      <w:r w:rsidRPr="001E741E">
        <w:rPr>
          <w:rStyle w:val="StyleUnderline"/>
        </w:rPr>
        <w:t xml:space="preserve"> to </w:t>
      </w:r>
      <w:r w:rsidRPr="006A168D">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6A168D">
        <w:rPr>
          <w:rStyle w:val="StyleUnderline"/>
          <w:highlight w:val="green"/>
        </w:rPr>
        <w:t>used to say or suggest what should be done</w:t>
      </w:r>
      <w:r w:rsidRPr="001E741E">
        <w:t xml:space="preserve"> You ought to get some rest. That leak ought to be fixed. You ought to do your homework.</w:t>
      </w:r>
    </w:p>
    <w:p w14:paraId="7616E078" w14:textId="77777777" w:rsidR="00904DC7" w:rsidRPr="001E741E" w:rsidRDefault="00904DC7" w:rsidP="00904DC7">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66AE5367" w14:textId="77777777" w:rsidR="00904DC7" w:rsidRPr="001E741E" w:rsidRDefault="00904DC7" w:rsidP="00904DC7">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48C28157" w14:textId="77777777" w:rsidR="00904DC7" w:rsidRDefault="00904DC7" w:rsidP="00904DC7">
      <w:r w:rsidRPr="001E741E">
        <w:t xml:space="preserve">¶4 </w:t>
      </w:r>
      <w:r w:rsidRPr="001E741E">
        <w:rPr>
          <w:rStyle w:val="StyleUnderline"/>
        </w:rPr>
        <w:t xml:space="preserve">The legal question to be resolved by the court is whether the word </w:t>
      </w:r>
      <w:r w:rsidRPr="006A168D">
        <w:rPr>
          <w:rStyle w:val="StyleUnderline"/>
          <w:highlight w:val="green"/>
        </w:rPr>
        <w:t>"should</w:t>
      </w:r>
      <w:r w:rsidRPr="001E741E">
        <w:t>"</w:t>
      </w:r>
      <w:hyperlink r:id="rId7" w:anchor="marker3fn13" w:history="1">
        <w:r w:rsidRPr="001E741E">
          <w:rPr>
            <w:rStyle w:val="Hyperlink"/>
          </w:rPr>
          <w:t>13</w:t>
        </w:r>
      </w:hyperlink>
      <w:r w:rsidRPr="001E741E">
        <w:t xml:space="preserve"> in the May 18 order connotes futurity or </w:t>
      </w:r>
      <w:r w:rsidRPr="006A168D">
        <w:rPr>
          <w:rStyle w:val="StyleUnderline"/>
          <w:highlight w:val="green"/>
        </w:rPr>
        <w:t>may be deemed</w:t>
      </w:r>
      <w:r w:rsidRPr="001E741E">
        <w:rPr>
          <w:rStyle w:val="StyleUnderline"/>
        </w:rPr>
        <w:t xml:space="preserve"> a ruling </w:t>
      </w:r>
      <w:r w:rsidRPr="006A168D">
        <w:rPr>
          <w:rStyle w:val="StyleUnderline"/>
          <w:highlight w:val="green"/>
        </w:rPr>
        <w:t>in praesenti</w:t>
      </w:r>
      <w:r w:rsidRPr="001E741E">
        <w:t>.</w:t>
      </w:r>
      <w:hyperlink r:id="rId8" w:anchor="marker3fn14" w:history="1">
        <w:r w:rsidRPr="001E741E">
          <w:rPr>
            <w:rStyle w:val="Hyperlink"/>
          </w:rPr>
          <w:t>14</w:t>
        </w:r>
      </w:hyperlink>
      <w:r w:rsidRPr="001E741E">
        <w:t xml:space="preserve"> The answer to this query is not to be divined from rules of grammar;</w:t>
      </w:r>
      <w:hyperlink r:id="rId9"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0" w:anchor="marker3fn16" w:history="1">
        <w:r w:rsidRPr="001E741E">
          <w:rPr>
            <w:rStyle w:val="Hyperlink"/>
          </w:rPr>
          <w:t xml:space="preserve">16 </w:t>
        </w:r>
      </w:hyperlink>
      <w:r w:rsidRPr="001E741E">
        <w:t xml:space="preserve">[CONTINUES – TO FOOTNOTE] </w:t>
      </w:r>
      <w:hyperlink r:id="rId11"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6A168D">
        <w:rPr>
          <w:rStyle w:val="StyleUnderline"/>
          <w:highlight w:val="green"/>
        </w:rPr>
        <w:t>contexts mandate a construction of</w:t>
      </w:r>
      <w:r w:rsidRPr="001E741E">
        <w:rPr>
          <w:rStyle w:val="StyleUnderline"/>
        </w:rPr>
        <w:t xml:space="preserve"> the term "</w:t>
      </w:r>
      <w:r w:rsidRPr="006A168D">
        <w:rPr>
          <w:rStyle w:val="StyleUnderline"/>
          <w:highlight w:val="green"/>
        </w:rPr>
        <w:t xml:space="preserve">should" as </w:t>
      </w:r>
      <w:r w:rsidRPr="006A168D">
        <w:rPr>
          <w:rStyle w:val="Emphasis"/>
          <w:highlight w:val="green"/>
        </w:rPr>
        <w:t>more than</w:t>
      </w:r>
      <w:r w:rsidRPr="001E741E">
        <w:rPr>
          <w:rStyle w:val="StyleUnderline"/>
        </w:rPr>
        <w:t xml:space="preserve"> merely indicating preference or </w:t>
      </w:r>
      <w:r w:rsidRPr="006A168D">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2"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3"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6A168D">
        <w:rPr>
          <w:rStyle w:val="StyleUnderline"/>
          <w:highlight w:val="green"/>
        </w:rPr>
        <w:t>the phrase denotes that</w:t>
      </w:r>
      <w:r w:rsidRPr="001E741E">
        <w:rPr>
          <w:rStyle w:val="StyleUnderline"/>
        </w:rPr>
        <w:t xml:space="preserve"> which in </w:t>
      </w:r>
      <w:r w:rsidRPr="006A168D">
        <w:rPr>
          <w:rStyle w:val="StyleUnderline"/>
          <w:highlight w:val="green"/>
        </w:rPr>
        <w:t>law is</w:t>
      </w:r>
      <w:r w:rsidRPr="001E741E">
        <w:rPr>
          <w:rStyle w:val="StyleUnderline"/>
        </w:rPr>
        <w:t xml:space="preserve"> presently or </w:t>
      </w:r>
      <w:r w:rsidRPr="006A168D">
        <w:rPr>
          <w:rStyle w:val="Emphasis"/>
          <w:highlight w:val="green"/>
        </w:rPr>
        <w:t>immediately effective</w:t>
      </w:r>
      <w:r w:rsidRPr="006A168D">
        <w:rPr>
          <w:rStyle w:val="StyleUnderline"/>
          <w:highlight w:val="green"/>
        </w:rPr>
        <w:t>, as opposed to</w:t>
      </w:r>
      <w:r w:rsidRPr="001E741E">
        <w:rPr>
          <w:rStyle w:val="StyleUnderline"/>
        </w:rPr>
        <w:t xml:space="preserve"> something that will or would become effective </w:t>
      </w:r>
      <w:r w:rsidRPr="006A168D">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4"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3350245B" w14:textId="77777777" w:rsidR="002F6E0F" w:rsidRDefault="002F6E0F" w:rsidP="002F6E0F">
      <w:pPr>
        <w:pStyle w:val="Heading3"/>
      </w:pPr>
      <w:r>
        <w:t>1NC</w:t>
      </w:r>
    </w:p>
    <w:p w14:paraId="248F88CF" w14:textId="77777777" w:rsidR="002F6E0F" w:rsidRPr="00195C7A" w:rsidRDefault="002F6E0F" w:rsidP="002F6E0F">
      <w:pPr>
        <w:pStyle w:val="Heading4"/>
        <w:rPr>
          <w:rFonts w:asciiTheme="minorHAnsi" w:hAnsiTheme="minorHAnsi" w:cstheme="minorHAnsi"/>
        </w:rPr>
      </w:pPr>
      <w:proofErr w:type="spellStart"/>
      <w:r>
        <w:rPr>
          <w:rFonts w:asciiTheme="minorHAnsi" w:hAnsiTheme="minorHAnsi" w:cstheme="minorHAnsi"/>
        </w:rPr>
        <w:t>Interp</w:t>
      </w:r>
      <w:proofErr w:type="spellEnd"/>
      <w:r>
        <w:rPr>
          <w:rFonts w:asciiTheme="minorHAnsi" w:hAnsiTheme="minorHAnsi" w:cstheme="minorHAnsi"/>
        </w:rPr>
        <w:t xml:space="preserve">: </w:t>
      </w:r>
      <w:r w:rsidRPr="00195C7A">
        <w:rPr>
          <w:rFonts w:asciiTheme="minorHAnsi" w:hAnsiTheme="minorHAnsi" w:cstheme="minorHAnsi"/>
        </w:rPr>
        <w:t>Reduce means permanent reduction – it’s distinct from “suspend”</w:t>
      </w:r>
    </w:p>
    <w:p w14:paraId="31802732" w14:textId="77777777" w:rsidR="002F6E0F" w:rsidRPr="0001449C" w:rsidRDefault="002F6E0F" w:rsidP="002F6E0F">
      <w:pPr>
        <w:rPr>
          <w:rFonts w:asciiTheme="minorHAnsi" w:hAnsiTheme="minorHAnsi" w:cstheme="minorHAnsi"/>
          <w:sz w:val="24"/>
        </w:rPr>
      </w:pPr>
      <w:r w:rsidRPr="0001449C">
        <w:rPr>
          <w:rStyle w:val="verdana"/>
          <w:rFonts w:asciiTheme="minorHAnsi" w:hAnsiTheme="minorHAnsi" w:cstheme="minorHAnsi"/>
          <w:b/>
          <w:sz w:val="26"/>
          <w:szCs w:val="26"/>
        </w:rPr>
        <w:t>Reynolds 59</w:t>
      </w:r>
      <w:r w:rsidRPr="0001449C">
        <w:rPr>
          <w:rStyle w:val="verdana"/>
          <w:rFonts w:asciiTheme="minorHAnsi" w:hAnsiTheme="minorHAnsi" w:cstheme="minorHAnsi"/>
          <w:sz w:val="24"/>
          <w:szCs w:val="24"/>
        </w:rPr>
        <w:t xml:space="preserve"> </w:t>
      </w:r>
      <w:r w:rsidRPr="00195C7A">
        <w:rPr>
          <w:rStyle w:val="verdana"/>
          <w:rFonts w:asciiTheme="minorHAnsi" w:hAnsiTheme="minorHAnsi" w:cstheme="minorHAnsi"/>
        </w:rPr>
        <w:t>–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1C6C7345" w14:textId="77777777" w:rsidR="002F6E0F" w:rsidRPr="00395DB5" w:rsidRDefault="002F6E0F" w:rsidP="002F6E0F">
      <w:pPr>
        <w:rPr>
          <w:rFonts w:asciiTheme="minorHAnsi" w:hAnsiTheme="minorHAnsi" w:cstheme="minorHAnsi"/>
          <w:b/>
          <w:sz w:val="16"/>
        </w:rPr>
      </w:pPr>
      <w:r w:rsidRPr="00395DB5">
        <w:rPr>
          <w:rFonts w:asciiTheme="minorHAnsi" w:hAnsiTheme="minorHAnsi" w:cstheme="minorHAnsi"/>
          <w:color w:val="000000"/>
          <w:sz w:val="16"/>
        </w:rPr>
        <w:t>Section 83</w:t>
      </w:r>
      <w:r w:rsidRPr="00395DB5">
        <w:rPr>
          <w:rFonts w:asciiTheme="minorHAnsi" w:hAnsiTheme="minorHAnsi" w:cstheme="minorHAnsi"/>
          <w:sz w:val="16"/>
        </w:rPr>
        <w:t xml:space="preserve">'s counterpart </w:t>
      </w:r>
      <w:proofErr w:type="gramStart"/>
      <w:r w:rsidRPr="00395DB5">
        <w:rPr>
          <w:rFonts w:asciiTheme="minorHAnsi" w:hAnsiTheme="minorHAnsi" w:cstheme="minorHAnsi"/>
          <w:sz w:val="16"/>
        </w:rPr>
        <w:t>with regard to</w:t>
      </w:r>
      <w:proofErr w:type="gramEnd"/>
      <w:r w:rsidRPr="00395DB5">
        <w:rPr>
          <w:rFonts w:asciiTheme="minorHAnsi" w:hAnsiTheme="minorHAnsi" w:cstheme="minorHAnsi"/>
          <w:sz w:val="16"/>
        </w:rPr>
        <w:t xml:space="preserve"> </w:t>
      </w:r>
      <w:proofErr w:type="spellStart"/>
      <w:r w:rsidRPr="00395DB5">
        <w:rPr>
          <w:rFonts w:asciiTheme="minorHAnsi" w:hAnsiTheme="minorHAnsi" w:cstheme="minorHAnsi"/>
          <w:sz w:val="16"/>
        </w:rPr>
        <w:t>nondisability</w:t>
      </w:r>
      <w:proofErr w:type="spellEnd"/>
      <w:r w:rsidRPr="00395DB5">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395DB5">
        <w:rPr>
          <w:rStyle w:val="italic"/>
          <w:rFonts w:asciiTheme="minorHAnsi" w:hAnsiTheme="minorHAnsi" w:cstheme="minorHAnsi"/>
          <w:sz w:val="16"/>
        </w:rPr>
        <w:t>any</w:t>
      </w:r>
      <w:r w:rsidRPr="00395DB5">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395DB5">
        <w:rPr>
          <w:rFonts w:asciiTheme="minorHAnsi" w:hAnsiTheme="minorHAnsi" w:cstheme="minorHAnsi"/>
          <w:color w:val="000000"/>
          <w:sz w:val="16"/>
        </w:rPr>
        <w:t>section 83</w:t>
      </w:r>
      <w:r w:rsidRPr="00395DB5">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395DB5">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6A168D">
        <w:rPr>
          <w:rFonts w:asciiTheme="minorHAnsi" w:hAnsiTheme="minorHAnsi" w:cstheme="minorHAnsi"/>
          <w:highlight w:val="green"/>
          <w:u w:val="single"/>
        </w:rPr>
        <w:t>reduced</w:t>
      </w:r>
      <w:r w:rsidRPr="00195C7A">
        <w:rPr>
          <w:rFonts w:asciiTheme="minorHAnsi" w:hAnsiTheme="minorHAnsi" w:cstheme="minorHAnsi"/>
          <w:u w:val="single"/>
        </w:rPr>
        <w:t xml:space="preserve">", </w:t>
      </w:r>
      <w:r w:rsidRPr="006A168D">
        <w:rPr>
          <w:rFonts w:asciiTheme="minorHAnsi" w:hAnsiTheme="minorHAnsi" w:cstheme="minorHAnsi"/>
          <w:highlight w:val="green"/>
          <w:u w:val="single"/>
        </w:rPr>
        <w:t>does not</w:t>
      </w:r>
      <w:r w:rsidRPr="00195C7A">
        <w:rPr>
          <w:rFonts w:asciiTheme="minorHAnsi" w:hAnsiTheme="minorHAnsi" w:cstheme="minorHAnsi"/>
          <w:u w:val="single"/>
        </w:rPr>
        <w:t xml:space="preserve"> say that monthly payments shall be </w:t>
      </w:r>
      <w:r w:rsidRPr="006A168D">
        <w:rPr>
          <w:rFonts w:asciiTheme="minorHAnsi" w:hAnsiTheme="minorHAnsi" w:cstheme="minorHAnsi"/>
          <w:highlight w:val="green"/>
          <w:u w:val="single"/>
        </w:rPr>
        <w:t>temporarily suspend</w:t>
      </w:r>
      <w:r w:rsidRPr="00195C7A">
        <w:rPr>
          <w:rFonts w:asciiTheme="minorHAnsi" w:hAnsiTheme="minorHAnsi" w:cstheme="minorHAnsi"/>
          <w:u w:val="single"/>
        </w:rPr>
        <w:t xml:space="preserve">ed; it says that the pension itself shall be reduced. </w:t>
      </w:r>
      <w:r w:rsidRPr="006A168D">
        <w:rPr>
          <w:rFonts w:asciiTheme="minorHAnsi" w:hAnsiTheme="minorHAnsi" w:cstheme="minorHAnsi"/>
          <w:highlight w:val="green"/>
          <w:u w:val="single"/>
        </w:rPr>
        <w:t xml:space="preserve">The </w:t>
      </w:r>
      <w:r w:rsidRPr="00395DB5">
        <w:rPr>
          <w:rStyle w:val="Emphasis"/>
        </w:rPr>
        <w:t>plain</w:t>
      </w:r>
      <w:r w:rsidRPr="00202786">
        <w:rPr>
          <w:rStyle w:val="Emphasis"/>
        </w:rPr>
        <w:t xml:space="preserve"> </w:t>
      </w:r>
      <w:r w:rsidRPr="006A168D">
        <w:rPr>
          <w:rStyle w:val="Emphasis"/>
          <w:highlight w:val="green"/>
        </w:rPr>
        <w:t>dictionary meaning</w:t>
      </w:r>
      <w:r w:rsidRPr="006A168D">
        <w:rPr>
          <w:rFonts w:asciiTheme="minorHAnsi" w:hAnsiTheme="minorHAnsi" w:cstheme="minorHAnsi"/>
          <w:highlight w:val="green"/>
          <w:u w:val="single"/>
        </w:rPr>
        <w:t xml:space="preserve"> of the word is to </w:t>
      </w:r>
      <w:r w:rsidRPr="00395DB5">
        <w:rPr>
          <w:rFonts w:asciiTheme="minorHAnsi" w:hAnsiTheme="minorHAnsi" w:cstheme="minorHAnsi"/>
          <w:u w:val="single"/>
        </w:rPr>
        <w:t>diminish</w:t>
      </w:r>
      <w:r w:rsidRPr="00195C7A">
        <w:rPr>
          <w:rFonts w:asciiTheme="minorHAnsi" w:hAnsiTheme="minorHAnsi" w:cstheme="minorHAnsi"/>
          <w:u w:val="single"/>
        </w:rPr>
        <w:t xml:space="preserve">, </w:t>
      </w:r>
      <w:r w:rsidRPr="006A168D">
        <w:rPr>
          <w:rFonts w:asciiTheme="minorHAnsi" w:hAnsiTheme="minorHAnsi" w:cstheme="minorHAnsi"/>
          <w:highlight w:val="green"/>
          <w:u w:val="single"/>
        </w:rPr>
        <w:t xml:space="preserve">lower or degrade. </w:t>
      </w:r>
      <w:r w:rsidRPr="006A168D">
        <w:rPr>
          <w:rStyle w:val="StyleUnderline"/>
          <w:highlight w:val="green"/>
        </w:rPr>
        <w:t>The word "reduce" seems</w:t>
      </w:r>
      <w:r w:rsidRPr="00202786">
        <w:rPr>
          <w:rStyle w:val="StyleUnderline"/>
        </w:rPr>
        <w:t xml:space="preserve"> adequately </w:t>
      </w:r>
      <w:r w:rsidRPr="006A168D">
        <w:rPr>
          <w:rStyle w:val="StyleUnderline"/>
          <w:highlight w:val="green"/>
        </w:rPr>
        <w:t xml:space="preserve">to indicate </w:t>
      </w:r>
      <w:r w:rsidRPr="006A168D">
        <w:rPr>
          <w:rStyle w:val="Emphasis"/>
          <w:highlight w:val="green"/>
        </w:rPr>
        <w:t>permanency</w:t>
      </w:r>
      <w:r w:rsidRPr="00202786">
        <w:rPr>
          <w:rStyle w:val="StyleUnderline"/>
        </w:rPr>
        <w:t>.</w:t>
      </w:r>
    </w:p>
    <w:p w14:paraId="078EEA33" w14:textId="77777777" w:rsidR="002F6E0F" w:rsidRDefault="002F6E0F" w:rsidP="002F6E0F">
      <w:pPr>
        <w:pStyle w:val="Heading4"/>
      </w:pPr>
      <w:r>
        <w:t>Violation – they fiat a temporary suspension of IPP for medicines because it’s only when they’re “deemed essential”</w:t>
      </w:r>
    </w:p>
    <w:p w14:paraId="10BB489F" w14:textId="77777777" w:rsidR="002F6E0F" w:rsidRDefault="002F6E0F" w:rsidP="002F6E0F">
      <w:pPr>
        <w:pStyle w:val="Heading4"/>
      </w:pPr>
      <w:r>
        <w:t xml:space="preserve">1. Ground – allows </w:t>
      </w:r>
      <w:proofErr w:type="spellStart"/>
      <w:r>
        <w:t>affs</w:t>
      </w:r>
      <w:proofErr w:type="spellEnd"/>
      <w:r>
        <w:t xml:space="preserve"> to put infinite conditions in the plan and no-link every neg generic – makes it impossible to be neg</w:t>
      </w:r>
    </w:p>
    <w:p w14:paraId="7BDDC809" w14:textId="77777777" w:rsidR="002F6E0F" w:rsidRDefault="002F6E0F" w:rsidP="002F6E0F">
      <w:pPr>
        <w:pStyle w:val="Heading4"/>
      </w:pPr>
      <w:r>
        <w:t>2. Precision – if the condition in the plan is not met, IPP for medicines are not being reduced – means they don’t affirm</w:t>
      </w:r>
    </w:p>
    <w:p w14:paraId="064FFE07" w14:textId="77777777" w:rsidR="002F6E0F" w:rsidRDefault="002F6E0F" w:rsidP="002F6E0F">
      <w:pPr>
        <w:pStyle w:val="Heading4"/>
        <w:rPr>
          <w:rFonts w:asciiTheme="minorHAnsi" w:hAnsiTheme="minorHAnsi" w:cstheme="minorHAnsi"/>
        </w:rPr>
      </w:pPr>
      <w:r w:rsidRPr="00C8085E">
        <w:rPr>
          <w:rFonts w:asciiTheme="minorHAnsi" w:hAnsiTheme="minorHAnsi" w:cstheme="minorHAnsi"/>
        </w:rPr>
        <w:t xml:space="preserve">Paradigm Issues – </w:t>
      </w:r>
    </w:p>
    <w:p w14:paraId="45D116A7" w14:textId="77777777" w:rsidR="002F6E0F" w:rsidRPr="00C8085E" w:rsidRDefault="002F6E0F" w:rsidP="002F6E0F">
      <w:pPr>
        <w:pStyle w:val="Heading4"/>
      </w:pPr>
      <w:r>
        <w:t>1. Fairness first – debate is a game, and it’s the only way to determine the better debater</w:t>
      </w:r>
    </w:p>
    <w:p w14:paraId="015EE2C8" w14:textId="77777777" w:rsidR="002F6E0F" w:rsidRPr="00C8085E" w:rsidRDefault="002F6E0F" w:rsidP="002F6E0F">
      <w:pPr>
        <w:pStyle w:val="Heading4"/>
        <w:rPr>
          <w:rFonts w:asciiTheme="minorHAnsi" w:hAnsiTheme="minorHAnsi" w:cstheme="minorHAnsi"/>
        </w:rPr>
      </w:pPr>
      <w:r>
        <w:rPr>
          <w:rFonts w:asciiTheme="minorHAnsi" w:hAnsiTheme="minorHAnsi" w:cstheme="minorHAnsi"/>
        </w:rPr>
        <w:t>2.</w:t>
      </w:r>
      <w:r w:rsidRPr="00C8085E">
        <w:rPr>
          <w:rFonts w:asciiTheme="minorHAnsi" w:hAnsiTheme="minorHAnsi" w:cstheme="minorHAnsi"/>
        </w:rPr>
        <w:t xml:space="preserve"> Topicality is Drop the Debater – it’s a fundamental baseline for clash</w:t>
      </w:r>
      <w:r>
        <w:rPr>
          <w:rFonts w:asciiTheme="minorHAnsi" w:hAnsiTheme="minorHAnsi" w:cstheme="minorHAnsi"/>
        </w:rPr>
        <w:t>, best way to set norms</w:t>
      </w:r>
    </w:p>
    <w:p w14:paraId="302ECB87" w14:textId="77777777" w:rsidR="002F6E0F" w:rsidRPr="00C8085E" w:rsidRDefault="002F6E0F" w:rsidP="002F6E0F">
      <w:pPr>
        <w:pStyle w:val="Heading4"/>
        <w:rPr>
          <w:rFonts w:asciiTheme="minorHAnsi" w:hAnsiTheme="minorHAnsi" w:cstheme="minorHAnsi"/>
        </w:rPr>
      </w:pPr>
      <w:r>
        <w:rPr>
          <w:rFonts w:asciiTheme="minorHAnsi" w:hAnsiTheme="minorHAnsi" w:cstheme="minorHAnsi"/>
        </w:rPr>
        <w:t>3.</w:t>
      </w:r>
      <w:r w:rsidRPr="00C8085E">
        <w:rPr>
          <w:rFonts w:asciiTheme="minorHAnsi" w:hAnsiTheme="minorHAnsi" w:cstheme="minorHAnsi"/>
        </w:rPr>
        <w:t xml:space="preserve"> Use Competing </w:t>
      </w:r>
      <w:proofErr w:type="spellStart"/>
      <w:r w:rsidRPr="00C8085E">
        <w:rPr>
          <w:rFonts w:asciiTheme="minorHAnsi" w:hAnsiTheme="minorHAnsi" w:cstheme="minorHAnsi"/>
        </w:rPr>
        <w:t>Interps</w:t>
      </w:r>
      <w:proofErr w:type="spellEnd"/>
      <w:r w:rsidRPr="00C8085E">
        <w:rPr>
          <w:rFonts w:asciiTheme="minorHAnsi" w:hAnsiTheme="minorHAnsi" w:cstheme="minorHAnsi"/>
        </w:rPr>
        <w:t xml:space="preserve"> – </w:t>
      </w:r>
    </w:p>
    <w:p w14:paraId="0E42CEB7" w14:textId="77777777" w:rsidR="002F6E0F" w:rsidRDefault="002F6E0F" w:rsidP="002F6E0F">
      <w:pPr>
        <w:pStyle w:val="Heading4"/>
        <w:numPr>
          <w:ilvl w:val="0"/>
          <w:numId w:val="17"/>
        </w:numPr>
        <w:tabs>
          <w:tab w:val="num" w:pos="360"/>
        </w:tabs>
        <w:ind w:left="360"/>
        <w:rPr>
          <w:rFonts w:asciiTheme="minorHAnsi" w:hAnsiTheme="minorHAnsi" w:cstheme="minorHAnsi"/>
        </w:rPr>
      </w:pPr>
      <w:r w:rsidRPr="00C8085E">
        <w:rPr>
          <w:rFonts w:asciiTheme="minorHAnsi" w:hAnsiTheme="minorHAnsi" w:cstheme="minorHAnsi"/>
        </w:rPr>
        <w:t>Race to the top</w:t>
      </w:r>
    </w:p>
    <w:p w14:paraId="34010B33" w14:textId="77777777" w:rsidR="002F6E0F" w:rsidRPr="005D3118" w:rsidRDefault="002F6E0F" w:rsidP="002F6E0F">
      <w:pPr>
        <w:pStyle w:val="Heading4"/>
        <w:numPr>
          <w:ilvl w:val="0"/>
          <w:numId w:val="17"/>
        </w:numPr>
        <w:tabs>
          <w:tab w:val="num" w:pos="360"/>
        </w:tabs>
        <w:ind w:left="360"/>
        <w:rPr>
          <w:rFonts w:asciiTheme="minorHAnsi" w:hAnsiTheme="minorHAnsi" w:cstheme="minorHAnsi"/>
        </w:rPr>
      </w:pPr>
      <w:r w:rsidRPr="005D3118">
        <w:rPr>
          <w:rFonts w:asciiTheme="minorHAnsi" w:hAnsiTheme="minorHAnsi" w:cstheme="minorHAnsi"/>
        </w:rPr>
        <w:t>Reasonability is arbitrary and invites judge intervention</w:t>
      </w:r>
    </w:p>
    <w:p w14:paraId="27177504" w14:textId="77777777" w:rsidR="002F6E0F" w:rsidRPr="00C8085E" w:rsidRDefault="002F6E0F" w:rsidP="002F6E0F">
      <w:pPr>
        <w:pStyle w:val="Heading4"/>
        <w:rPr>
          <w:rFonts w:asciiTheme="minorHAnsi" w:hAnsiTheme="minorHAnsi" w:cstheme="minorHAnsi"/>
        </w:rPr>
      </w:pPr>
      <w:r>
        <w:rPr>
          <w:rFonts w:asciiTheme="minorHAnsi" w:hAnsiTheme="minorHAnsi" w:cstheme="minorHAnsi"/>
        </w:rPr>
        <w:t>4.</w:t>
      </w:r>
      <w:r w:rsidRPr="00C8085E">
        <w:rPr>
          <w:rFonts w:asciiTheme="minorHAnsi" w:hAnsiTheme="minorHAnsi" w:cstheme="minorHAnsi"/>
        </w:rPr>
        <w:t xml:space="preserve"> No RVI’s – </w:t>
      </w:r>
    </w:p>
    <w:p w14:paraId="49F0CF3D" w14:textId="77777777" w:rsidR="002F6E0F" w:rsidRDefault="002F6E0F" w:rsidP="002F6E0F">
      <w:pPr>
        <w:pStyle w:val="Heading4"/>
        <w:numPr>
          <w:ilvl w:val="0"/>
          <w:numId w:val="18"/>
        </w:numPr>
        <w:tabs>
          <w:tab w:val="num" w:pos="720"/>
        </w:tabs>
        <w:rPr>
          <w:rFonts w:asciiTheme="minorHAnsi" w:hAnsiTheme="minorHAnsi" w:cstheme="minorHAnsi"/>
        </w:rPr>
      </w:pPr>
      <w:r w:rsidRPr="00C8085E">
        <w:rPr>
          <w:rFonts w:asciiTheme="minorHAnsi" w:hAnsiTheme="minorHAnsi" w:cstheme="minorHAnsi"/>
        </w:rPr>
        <w:t>Chilling effect on T and theory</w:t>
      </w:r>
    </w:p>
    <w:p w14:paraId="364B42DF" w14:textId="77777777" w:rsidR="002F6E0F" w:rsidRDefault="002F6E0F" w:rsidP="002F6E0F">
      <w:pPr>
        <w:pStyle w:val="Heading4"/>
        <w:numPr>
          <w:ilvl w:val="0"/>
          <w:numId w:val="18"/>
        </w:numPr>
        <w:tabs>
          <w:tab w:val="num" w:pos="720"/>
        </w:tabs>
        <w:rPr>
          <w:rFonts w:asciiTheme="minorHAnsi" w:hAnsiTheme="minorHAnsi" w:cstheme="minorHAnsi"/>
        </w:rPr>
      </w:pPr>
      <w:r w:rsidRPr="005D3118">
        <w:rPr>
          <w:rFonts w:asciiTheme="minorHAnsi" w:hAnsiTheme="minorHAnsi" w:cstheme="minorHAnsi"/>
        </w:rPr>
        <w:t>Encourages baiting</w:t>
      </w:r>
    </w:p>
    <w:p w14:paraId="00512FCB" w14:textId="77777777" w:rsidR="002F6E0F" w:rsidRPr="005D3118" w:rsidRDefault="002F6E0F" w:rsidP="002F6E0F">
      <w:pPr>
        <w:pStyle w:val="Heading4"/>
        <w:numPr>
          <w:ilvl w:val="0"/>
          <w:numId w:val="18"/>
        </w:numPr>
        <w:tabs>
          <w:tab w:val="num" w:pos="720"/>
        </w:tabs>
        <w:rPr>
          <w:rFonts w:asciiTheme="minorHAnsi" w:hAnsiTheme="minorHAnsi" w:cstheme="minorHAnsi"/>
        </w:rPr>
      </w:pPr>
      <w:r w:rsidRPr="005D3118">
        <w:rPr>
          <w:rFonts w:asciiTheme="minorHAnsi" w:hAnsiTheme="minorHAnsi" w:cstheme="minorHAnsi"/>
        </w:rPr>
        <w:t xml:space="preserve">Illogical – you don’t win for being fair </w:t>
      </w:r>
    </w:p>
    <w:p w14:paraId="45A33CDD" w14:textId="77777777" w:rsidR="002F6E0F" w:rsidRDefault="002F6E0F" w:rsidP="002F6E0F">
      <w:pPr>
        <w:pStyle w:val="Heading4"/>
        <w:rPr>
          <w:rFonts w:asciiTheme="minorHAnsi" w:hAnsiTheme="minorHAnsi" w:cstheme="minorHAnsi"/>
        </w:rPr>
      </w:pPr>
      <w:r>
        <w:rPr>
          <w:rFonts w:asciiTheme="minorHAnsi" w:hAnsiTheme="minorHAnsi" w:cstheme="minorHAnsi"/>
        </w:rPr>
        <w:t>5. T</w:t>
      </w:r>
      <w:r w:rsidRPr="00C8085E">
        <w:rPr>
          <w:rFonts w:asciiTheme="minorHAnsi" w:hAnsiTheme="minorHAnsi" w:cstheme="minorHAnsi"/>
        </w:rPr>
        <w:t xml:space="preserve"> </w:t>
      </w:r>
      <w:r>
        <w:rPr>
          <w:rFonts w:asciiTheme="minorHAnsi" w:hAnsiTheme="minorHAnsi" w:cstheme="minorHAnsi"/>
        </w:rPr>
        <w:t>before</w:t>
      </w:r>
      <w:r w:rsidRPr="00C8085E">
        <w:rPr>
          <w:rFonts w:asciiTheme="minorHAnsi" w:hAnsiTheme="minorHAnsi" w:cstheme="minorHAnsi"/>
        </w:rPr>
        <w:t xml:space="preserve"> theory – </w:t>
      </w:r>
      <w:r>
        <w:rPr>
          <w:rFonts w:asciiTheme="minorHAnsi" w:hAnsiTheme="minorHAnsi" w:cstheme="minorHAnsi"/>
        </w:rPr>
        <w:t>less time to set norms, 1NC abuse was necessary to check 1AC abuse</w:t>
      </w:r>
    </w:p>
    <w:p w14:paraId="2262B405" w14:textId="77777777" w:rsidR="002F6E0F" w:rsidRPr="006A168D" w:rsidRDefault="002F6E0F" w:rsidP="002F6E0F"/>
    <w:p w14:paraId="610E9214" w14:textId="2D2A0BF4" w:rsidR="00904DC7" w:rsidRDefault="00904DC7" w:rsidP="00904DC7">
      <w:pPr>
        <w:pStyle w:val="Heading2"/>
      </w:pPr>
      <w:r>
        <w:t>Case</w:t>
      </w:r>
    </w:p>
    <w:p w14:paraId="41196AE7" w14:textId="625DD92F" w:rsidR="00904DC7" w:rsidRDefault="00904DC7" w:rsidP="00540609">
      <w:pPr>
        <w:pStyle w:val="Heading4"/>
      </w:pPr>
      <w:r>
        <w:t xml:space="preserve">Gastin – only answer to innovation is that governments would compensate the companies, which doesn’t answer </w:t>
      </w:r>
      <w:proofErr w:type="spellStart"/>
      <w:r>
        <w:t>i</w:t>
      </w:r>
      <w:proofErr w:type="spellEnd"/>
      <w:r>
        <w:t xml:space="preserve">/l – our </w:t>
      </w:r>
      <w:proofErr w:type="spellStart"/>
      <w:r>
        <w:t>i</w:t>
      </w:r>
      <w:proofErr w:type="spellEnd"/>
      <w:r>
        <w:t>/l is about perception for support</w:t>
      </w:r>
    </w:p>
    <w:p w14:paraId="75BC1697" w14:textId="396436A4" w:rsidR="00540609" w:rsidRDefault="00904DC7" w:rsidP="006A168D">
      <w:pPr>
        <w:pStyle w:val="Heading4"/>
      </w:pPr>
      <w:r>
        <w:t xml:space="preserve">HRW – also only says “public funding is important” – question is not whether vaccine is profitable, but whether the </w:t>
      </w:r>
      <w:proofErr w:type="spellStart"/>
      <w:r>
        <w:t>aff</w:t>
      </w:r>
      <w:proofErr w:type="spellEnd"/>
      <w:r>
        <w:t xml:space="preserve"> sends a signal to stocks and pharma companies and hurts the biopharmaceutical sector</w:t>
      </w:r>
    </w:p>
    <w:p w14:paraId="4E686ED2" w14:textId="77777777" w:rsidR="004E426D" w:rsidRDefault="004E426D" w:rsidP="004E426D">
      <w:pPr>
        <w:pStyle w:val="Heading4"/>
      </w:pPr>
      <w:r>
        <w:t xml:space="preserve">The </w:t>
      </w:r>
      <w:proofErr w:type="spellStart"/>
      <w:r>
        <w:t>aff</w:t>
      </w:r>
      <w:proofErr w:type="spellEnd"/>
      <w:r>
        <w:t xml:space="preserve"> fails, undermines effective response, stifles innovation, </w:t>
      </w:r>
      <w:r>
        <w:rPr>
          <w:u w:val="single"/>
        </w:rPr>
        <w:t>and</w:t>
      </w:r>
      <w:r>
        <w:t xml:space="preserve"> forces the U.S. to pay compensation to pharma companies.</w:t>
      </w:r>
    </w:p>
    <w:p w14:paraId="177056BE" w14:textId="77777777" w:rsidR="004E426D" w:rsidRDefault="004E426D" w:rsidP="004E426D">
      <w:r w:rsidRPr="00800989">
        <w:rPr>
          <w:rStyle w:val="Style13ptBold"/>
        </w:rPr>
        <w:t>Kowalski et al. 21</w:t>
      </w:r>
      <w:r>
        <w:t xml:space="preserve"> – Registered U.S. Patent Attorney, </w:t>
      </w:r>
      <w:r w:rsidRPr="00800989">
        <w:t>Duane Morris LLP</w:t>
      </w:r>
    </w:p>
    <w:p w14:paraId="4BBC7271" w14:textId="77777777" w:rsidR="004E426D" w:rsidRPr="00800989" w:rsidRDefault="004E426D" w:rsidP="004E426D">
      <w:r>
        <w:t xml:space="preserve">Thomas J. Kowalski, </w:t>
      </w:r>
      <w:r w:rsidRPr="00800989">
        <w:t>Deborah L. Lu</w:t>
      </w:r>
      <w:r>
        <w:t xml:space="preserve">, </w:t>
      </w:r>
      <w:r w:rsidRPr="00800989">
        <w:t xml:space="preserve">Heidi </w:t>
      </w:r>
      <w:proofErr w:type="spellStart"/>
      <w:r w:rsidRPr="00800989">
        <w:t>Lunasin</w:t>
      </w:r>
      <w:proofErr w:type="spellEnd"/>
      <w:r>
        <w:t xml:space="preserve">, </w:t>
      </w:r>
      <w:r w:rsidRPr="00800989">
        <w:t>Brandon A. Chan</w:t>
      </w:r>
      <w:r>
        <w:t>, “</w:t>
      </w:r>
      <w:r w:rsidRPr="00800989">
        <w:t>Considerations and Implications of the Proposed Temporary Waiver of COVID-19 Vaccine-Related Intellectual Property Rights</w:t>
      </w:r>
      <w:r>
        <w:t xml:space="preserve">,” </w:t>
      </w:r>
      <w:proofErr w:type="spellStart"/>
      <w:r>
        <w:t>Lexology</w:t>
      </w:r>
      <w:proofErr w:type="spellEnd"/>
      <w:r>
        <w:t xml:space="preserve">, May 2021, </w:t>
      </w:r>
      <w:r w:rsidRPr="00800989">
        <w:t>https://www.lexology.com/library/detail.aspx?g=103174a5-5d3e-45cb-9812-f07263cc8e89</w:t>
      </w:r>
    </w:p>
    <w:p w14:paraId="177F3477" w14:textId="77777777" w:rsidR="004E426D" w:rsidRDefault="004E426D" w:rsidP="004E426D">
      <w:r>
        <w:t xml:space="preserve">On the other side, in a May 5, 2021, press release, </w:t>
      </w:r>
      <w:r w:rsidRPr="00800989">
        <w:rPr>
          <w:rStyle w:val="StyleUnderline"/>
        </w:rPr>
        <w:t>the Pharmaceutical Research and Manufacturers of America</w:t>
      </w:r>
      <w:r>
        <w:t xml:space="preserve"> (PhRMA) </w:t>
      </w:r>
      <w:r w:rsidRPr="00800989">
        <w:rPr>
          <w:rStyle w:val="Emphasis"/>
        </w:rPr>
        <w:t>expressed opposition</w:t>
      </w:r>
      <w:r>
        <w:t xml:space="preserve"> to this proposal, </w:t>
      </w:r>
      <w:r w:rsidRPr="00800989">
        <w:rPr>
          <w:rStyle w:val="StyleUnderline"/>
        </w:rPr>
        <w:t xml:space="preserve">indicating that the </w:t>
      </w:r>
      <w:r w:rsidRPr="006A168D">
        <w:rPr>
          <w:rStyle w:val="Emphasis"/>
          <w:highlight w:val="green"/>
        </w:rPr>
        <w:t>waiver of patent protections</w:t>
      </w:r>
      <w:r>
        <w:t>:</w:t>
      </w:r>
    </w:p>
    <w:p w14:paraId="060C83CA" w14:textId="77777777" w:rsidR="004E426D" w:rsidRDefault="004E426D" w:rsidP="004E426D">
      <w:r>
        <w:t>[</w:t>
      </w:r>
      <w:r w:rsidRPr="006A168D">
        <w:rPr>
          <w:rStyle w:val="StyleUnderline"/>
          <w:highlight w:val="green"/>
        </w:rPr>
        <w:t>W</w:t>
      </w:r>
      <w:r w:rsidRPr="006A168D">
        <w:rPr>
          <w:highlight w:val="green"/>
        </w:rPr>
        <w:t>]</w:t>
      </w:r>
      <w:r w:rsidRPr="006A168D">
        <w:rPr>
          <w:rStyle w:val="StyleUnderline"/>
          <w:highlight w:val="green"/>
        </w:rPr>
        <w:t xml:space="preserve">ill </w:t>
      </w:r>
      <w:r w:rsidRPr="006A168D">
        <w:rPr>
          <w:rStyle w:val="Emphasis"/>
          <w:highlight w:val="green"/>
        </w:rPr>
        <w:t>undermine</w:t>
      </w:r>
      <w:r>
        <w:t xml:space="preserve"> </w:t>
      </w:r>
      <w:r w:rsidRPr="00800989">
        <w:rPr>
          <w:rStyle w:val="StyleUnderline"/>
        </w:rPr>
        <w:t xml:space="preserve">our </w:t>
      </w:r>
      <w:r w:rsidRPr="006A168D">
        <w:rPr>
          <w:rStyle w:val="Emphasis"/>
          <w:highlight w:val="green"/>
        </w:rPr>
        <w:t>global response</w:t>
      </w:r>
      <w:r>
        <w:t xml:space="preserve"> </w:t>
      </w:r>
      <w:r w:rsidRPr="00800989">
        <w:rPr>
          <w:rStyle w:val="StyleUnderline"/>
        </w:rPr>
        <w:t>to the pandemic and compromise safety</w:t>
      </w:r>
      <w:r>
        <w:t xml:space="preserve">… </w:t>
      </w:r>
      <w:r w:rsidRPr="006A168D">
        <w:rPr>
          <w:rStyle w:val="StyleUnderline"/>
          <w:highlight w:val="green"/>
        </w:rPr>
        <w:t xml:space="preserve">and </w:t>
      </w:r>
      <w:r w:rsidRPr="006A168D">
        <w:rPr>
          <w:rStyle w:val="Emphasis"/>
          <w:highlight w:val="green"/>
        </w:rPr>
        <w:t>sow confusion</w:t>
      </w:r>
      <w:r>
        <w:t xml:space="preserve"> </w:t>
      </w:r>
      <w:r w:rsidRPr="00800989">
        <w:rPr>
          <w:rStyle w:val="StyleUnderline"/>
        </w:rPr>
        <w:t>between public and private partners</w:t>
      </w:r>
      <w:r>
        <w:t xml:space="preserve">, </w:t>
      </w:r>
      <w:r w:rsidRPr="00800989">
        <w:rPr>
          <w:rStyle w:val="StyleUnderline"/>
        </w:rPr>
        <w:t xml:space="preserve">further </w:t>
      </w:r>
      <w:r w:rsidRPr="00800989">
        <w:rPr>
          <w:rStyle w:val="Emphasis"/>
        </w:rPr>
        <w:t xml:space="preserve">weaken </w:t>
      </w:r>
      <w:r w:rsidRPr="006A168D">
        <w:rPr>
          <w:rStyle w:val="Emphasis"/>
          <w:highlight w:val="green"/>
        </w:rPr>
        <w:t>already strained supply chains</w:t>
      </w:r>
      <w:r w:rsidRPr="006A168D">
        <w:rPr>
          <w:highlight w:val="green"/>
        </w:rPr>
        <w:t xml:space="preserve"> </w:t>
      </w:r>
      <w:r w:rsidRPr="006A168D">
        <w:rPr>
          <w:rStyle w:val="StyleUnderline"/>
          <w:highlight w:val="green"/>
        </w:rPr>
        <w:t xml:space="preserve">and </w:t>
      </w:r>
      <w:r w:rsidRPr="006A168D">
        <w:rPr>
          <w:rStyle w:val="Emphasis"/>
          <w:highlight w:val="green"/>
        </w:rPr>
        <w:t>foster</w:t>
      </w:r>
      <w:r w:rsidRPr="006A168D">
        <w:rPr>
          <w:rStyle w:val="StyleUnderline"/>
          <w:highlight w:val="green"/>
        </w:rPr>
        <w:t xml:space="preserve"> the </w:t>
      </w:r>
      <w:r w:rsidRPr="006A168D">
        <w:rPr>
          <w:rStyle w:val="Emphasis"/>
          <w:highlight w:val="green"/>
        </w:rPr>
        <w:t>proliferation of counterfeit vaccines</w:t>
      </w:r>
      <w:r>
        <w:t xml:space="preserve">… </w:t>
      </w:r>
      <w:r w:rsidRPr="00800989">
        <w:rPr>
          <w:rStyle w:val="StyleUnderline"/>
        </w:rPr>
        <w:t xml:space="preserve">and </w:t>
      </w:r>
      <w:r w:rsidRPr="006A168D">
        <w:rPr>
          <w:rStyle w:val="StyleUnderline"/>
          <w:highlight w:val="green"/>
        </w:rPr>
        <w:t>does nothing to address</w:t>
      </w:r>
      <w:r w:rsidRPr="00800989">
        <w:rPr>
          <w:rStyle w:val="StyleUnderline"/>
        </w:rPr>
        <w:t xml:space="preserve"> the </w:t>
      </w:r>
      <w:r w:rsidRPr="006A168D">
        <w:rPr>
          <w:rStyle w:val="Emphasis"/>
          <w:highlight w:val="green"/>
        </w:rPr>
        <w:t>real challenges</w:t>
      </w:r>
      <w:r w:rsidRPr="00800989">
        <w:rPr>
          <w:rStyle w:val="StyleUnderline"/>
        </w:rPr>
        <w:t xml:space="preserve"> to getting more shots in arms</w:t>
      </w:r>
      <w:r>
        <w:t xml:space="preserve">, </w:t>
      </w:r>
      <w:r w:rsidRPr="006A168D">
        <w:rPr>
          <w:rStyle w:val="StyleUnderline"/>
          <w:highlight w:val="green"/>
        </w:rPr>
        <w:t xml:space="preserve">including </w:t>
      </w:r>
      <w:r w:rsidRPr="006A168D">
        <w:rPr>
          <w:rStyle w:val="Emphasis"/>
          <w:highlight w:val="green"/>
        </w:rPr>
        <w:t>last-mile distribution</w:t>
      </w:r>
      <w:r>
        <w:t xml:space="preserve"> and </w:t>
      </w:r>
      <w:r w:rsidRPr="00800989">
        <w:rPr>
          <w:rStyle w:val="Emphasis"/>
        </w:rPr>
        <w:t>limite</w:t>
      </w:r>
      <w:r w:rsidRPr="001268B7">
        <w:rPr>
          <w:rStyle w:val="Emphasis"/>
        </w:rPr>
        <w:t>d</w:t>
      </w:r>
      <w:r w:rsidRPr="00800989">
        <w:rPr>
          <w:rStyle w:val="Emphasis"/>
        </w:rPr>
        <w:t xml:space="preserve"> </w:t>
      </w:r>
      <w:r w:rsidRPr="006A168D">
        <w:rPr>
          <w:rStyle w:val="Emphasis"/>
          <w:highlight w:val="green"/>
        </w:rPr>
        <w:t>availability of raw materials</w:t>
      </w:r>
      <w:r>
        <w:t>… the real challenges… this empty promise ignores.</w:t>
      </w:r>
    </w:p>
    <w:p w14:paraId="29288598" w14:textId="77777777" w:rsidR="004E426D" w:rsidRDefault="004E426D" w:rsidP="004E426D">
      <w:r w:rsidRPr="00800989">
        <w:rPr>
          <w:rStyle w:val="StyleUnderline"/>
        </w:rPr>
        <w:t>Other questions remain</w:t>
      </w:r>
      <w:r>
        <w:t xml:space="preserve">, </w:t>
      </w:r>
      <w:r w:rsidRPr="00800989">
        <w:rPr>
          <w:rStyle w:val="StyleUnderline"/>
        </w:rPr>
        <w:t>including whether</w:t>
      </w:r>
      <w:r>
        <w:t xml:space="preserve"> </w:t>
      </w:r>
      <w:r w:rsidRPr="00800989">
        <w:rPr>
          <w:rStyle w:val="StyleUnderline"/>
        </w:rPr>
        <w:t>the waiver</w:t>
      </w:r>
      <w:r>
        <w:t xml:space="preserve"> of patent protections related to the development of COVID-19 vaccines </w:t>
      </w:r>
      <w:r w:rsidRPr="00800989">
        <w:rPr>
          <w:rStyle w:val="StyleUnderline"/>
        </w:rPr>
        <w:t xml:space="preserve">will indeed lead to </w:t>
      </w:r>
      <w:r w:rsidRPr="00800989">
        <w:rPr>
          <w:rStyle w:val="Emphasis"/>
        </w:rPr>
        <w:t>faster production</w:t>
      </w:r>
      <w:r>
        <w:t xml:space="preserve"> </w:t>
      </w:r>
      <w:r w:rsidRPr="00800989">
        <w:rPr>
          <w:rStyle w:val="StyleUnderline"/>
        </w:rPr>
        <w:t>of vaccine doses</w:t>
      </w:r>
      <w:r>
        <w:t xml:space="preserve">, </w:t>
      </w:r>
      <w:r w:rsidRPr="00800989">
        <w:rPr>
          <w:rStyle w:val="StyleUnderline"/>
        </w:rPr>
        <w:t xml:space="preserve">especially if </w:t>
      </w:r>
      <w:r w:rsidRPr="006A168D">
        <w:rPr>
          <w:rStyle w:val="StyleUnderline"/>
          <w:highlight w:val="green"/>
        </w:rPr>
        <w:t xml:space="preserve">there is a </w:t>
      </w:r>
      <w:r w:rsidRPr="006A168D">
        <w:rPr>
          <w:rStyle w:val="Emphasis"/>
          <w:highlight w:val="green"/>
        </w:rPr>
        <w:t>lack of infrastructure</w:t>
      </w:r>
      <w:r w:rsidRPr="006A168D">
        <w:rPr>
          <w:highlight w:val="green"/>
        </w:rPr>
        <w:t xml:space="preserve"> </w:t>
      </w:r>
      <w:r w:rsidRPr="006A168D">
        <w:rPr>
          <w:rStyle w:val="StyleUnderline"/>
          <w:highlight w:val="green"/>
        </w:rPr>
        <w:t>in developing nations</w:t>
      </w:r>
      <w:r w:rsidRPr="00800989">
        <w:rPr>
          <w:rStyle w:val="StyleUnderline"/>
        </w:rPr>
        <w:t xml:space="preserve"> to produce the vaccine</w:t>
      </w:r>
      <w:r>
        <w:t xml:space="preserve">, </w:t>
      </w:r>
      <w:r w:rsidRPr="00800989">
        <w:rPr>
          <w:rStyle w:val="StyleUnderline"/>
        </w:rPr>
        <w:t xml:space="preserve">and if will </w:t>
      </w:r>
      <w:r w:rsidRPr="006A168D">
        <w:rPr>
          <w:rStyle w:val="StyleUnderline"/>
          <w:highlight w:val="green"/>
        </w:rPr>
        <w:t>it</w:t>
      </w:r>
      <w:r w:rsidRPr="00800989">
        <w:rPr>
          <w:rStyle w:val="StyleUnderline"/>
        </w:rPr>
        <w:t xml:space="preserve"> </w:t>
      </w:r>
      <w:proofErr w:type="gramStart"/>
      <w:r w:rsidRPr="00800989">
        <w:rPr>
          <w:rStyle w:val="StyleUnderline"/>
        </w:rPr>
        <w:t xml:space="preserve">actually </w:t>
      </w:r>
      <w:r w:rsidRPr="006A168D">
        <w:rPr>
          <w:rStyle w:val="Emphasis"/>
          <w:highlight w:val="green"/>
        </w:rPr>
        <w:t>harm</w:t>
      </w:r>
      <w:proofErr w:type="gramEnd"/>
      <w:r w:rsidRPr="00800989">
        <w:rPr>
          <w:rStyle w:val="StyleUnderline"/>
        </w:rPr>
        <w:t xml:space="preserve"> and </w:t>
      </w:r>
      <w:r w:rsidRPr="00800989">
        <w:rPr>
          <w:rStyle w:val="Emphasis"/>
        </w:rPr>
        <w:t xml:space="preserve">stifle </w:t>
      </w:r>
      <w:r w:rsidRPr="006A168D">
        <w:rPr>
          <w:rStyle w:val="Emphasis"/>
          <w:highlight w:val="green"/>
        </w:rPr>
        <w:t>future innovation</w:t>
      </w:r>
      <w:r>
        <w:t xml:space="preserve"> </w:t>
      </w:r>
      <w:r w:rsidRPr="00800989">
        <w:rPr>
          <w:rStyle w:val="StyleUnderline"/>
        </w:rPr>
        <w:t xml:space="preserve">because </w:t>
      </w:r>
      <w:r w:rsidRPr="00800989">
        <w:rPr>
          <w:rStyle w:val="Emphasis"/>
        </w:rPr>
        <w:t>valuable vaccine information</w:t>
      </w:r>
      <w:r>
        <w:t xml:space="preserve"> </w:t>
      </w:r>
      <w:r w:rsidRPr="00800989">
        <w:rPr>
          <w:rStyle w:val="StyleUnderline"/>
        </w:rPr>
        <w:t xml:space="preserve">may be </w:t>
      </w:r>
      <w:r w:rsidRPr="00800989">
        <w:rPr>
          <w:rStyle w:val="Emphasis"/>
        </w:rPr>
        <w:t>shared with international rivals</w:t>
      </w:r>
      <w:r>
        <w:t xml:space="preserve"> </w:t>
      </w:r>
      <w:r w:rsidRPr="00800989">
        <w:rPr>
          <w:rStyle w:val="StyleUnderline"/>
        </w:rPr>
        <w:t xml:space="preserve">and </w:t>
      </w:r>
      <w:r w:rsidRPr="00800989">
        <w:rPr>
          <w:rStyle w:val="Emphasis"/>
        </w:rPr>
        <w:t>competitors without patent protection</w:t>
      </w:r>
      <w:r>
        <w:t>.</w:t>
      </w:r>
    </w:p>
    <w:p w14:paraId="1299EE51" w14:textId="77777777" w:rsidR="004E426D" w:rsidRDefault="004E426D" w:rsidP="004E426D">
      <w:r>
        <w:t xml:space="preserve">A perspective as to the United States is that a </w:t>
      </w:r>
      <w:r w:rsidRPr="00800989">
        <w:rPr>
          <w:rStyle w:val="StyleUnderline"/>
        </w:rPr>
        <w:t xml:space="preserve">waiver of patent rights may </w:t>
      </w:r>
      <w:r w:rsidRPr="00800989">
        <w:rPr>
          <w:rStyle w:val="Emphasis"/>
        </w:rPr>
        <w:t xml:space="preserve">present </w:t>
      </w:r>
      <w:proofErr w:type="gramStart"/>
      <w:r w:rsidRPr="00800989">
        <w:rPr>
          <w:rStyle w:val="Emphasis"/>
        </w:rPr>
        <w:t>a number of</w:t>
      </w:r>
      <w:proofErr w:type="gramEnd"/>
      <w:r w:rsidRPr="00800989">
        <w:rPr>
          <w:rStyle w:val="Emphasis"/>
        </w:rPr>
        <w:t xml:space="preserve"> issues</w:t>
      </w:r>
      <w:r>
        <w:t xml:space="preserve">. </w:t>
      </w:r>
      <w:r w:rsidRPr="00800989">
        <w:rPr>
          <w:rStyle w:val="StyleUnderline"/>
        </w:rPr>
        <w:t>Absent an act of Congress</w:t>
      </w:r>
      <w:r>
        <w:t xml:space="preserve">, for instance, </w:t>
      </w:r>
      <w:r w:rsidRPr="00800989">
        <w:rPr>
          <w:rStyle w:val="StyleUnderline"/>
        </w:rPr>
        <w:t>that claims of infringement of patent rights related to the development of COVID-19 vaccines do not</w:t>
      </w:r>
      <w:r>
        <w:t xml:space="preserve"> </w:t>
      </w:r>
      <w:r w:rsidRPr="00800989">
        <w:rPr>
          <w:rStyle w:val="StyleUnderline"/>
        </w:rPr>
        <w:t>fall under the provisions of 35 U.S.C. § 271</w:t>
      </w:r>
      <w:r>
        <w:t xml:space="preserve">, or that such claims fall under 35 U.S.C. § 287(c), which exempts medical practitioners from infringement liability of medical process patents, </w:t>
      </w:r>
      <w:r w:rsidRPr="00800989">
        <w:rPr>
          <w:rStyle w:val="StyleUnderline"/>
        </w:rPr>
        <w:t>any administrative action that waives patent protection as to a U.S. patent is</w:t>
      </w:r>
      <w:r>
        <w:t xml:space="preserve"> </w:t>
      </w:r>
      <w:r w:rsidRPr="00800989">
        <w:rPr>
          <w:rStyle w:val="StyleUnderline"/>
        </w:rPr>
        <w:t>tantamount to a taking under the Takings Clause of the Fifth Amendment of the Constitution</w:t>
      </w:r>
      <w:r>
        <w:t xml:space="preserve">. </w:t>
      </w:r>
      <w:r w:rsidRPr="00800989">
        <w:rPr>
          <w:rStyle w:val="StyleUnderline"/>
        </w:rPr>
        <w:t>The federal government would be taking the private rights held by the patentees for public</w:t>
      </w:r>
      <w:r>
        <w:t xml:space="preserve"> </w:t>
      </w:r>
      <w:r w:rsidRPr="00800989">
        <w:rPr>
          <w:rStyle w:val="StyleUnderline"/>
        </w:rPr>
        <w:t>use in distributing the COVID-19 vaccine knowledge to other nations to develop</w:t>
      </w:r>
      <w:r>
        <w:t xml:space="preserve"> </w:t>
      </w:r>
      <w:r w:rsidRPr="00800989">
        <w:rPr>
          <w:rStyle w:val="StyleUnderline"/>
        </w:rPr>
        <w:t>their own vaccine supply</w:t>
      </w:r>
      <w:r>
        <w:t xml:space="preserve">. </w:t>
      </w:r>
      <w:r w:rsidRPr="00800989">
        <w:rPr>
          <w:rStyle w:val="StyleUnderline"/>
        </w:rPr>
        <w:t>In this situation</w:t>
      </w:r>
      <w:r>
        <w:t xml:space="preserve">, </w:t>
      </w:r>
      <w:r w:rsidRPr="00800989">
        <w:rPr>
          <w:rStyle w:val="StyleUnderline"/>
        </w:rPr>
        <w:t xml:space="preserve">the patentees may have </w:t>
      </w:r>
      <w:r w:rsidRPr="00800989">
        <w:rPr>
          <w:rStyle w:val="Emphasis"/>
        </w:rPr>
        <w:t>recourse</w:t>
      </w:r>
      <w:r w:rsidRPr="00800989">
        <w:rPr>
          <w:rStyle w:val="StyleUnderline"/>
        </w:rPr>
        <w:t xml:space="preserve"> to </w:t>
      </w:r>
      <w:r w:rsidRPr="00800989">
        <w:rPr>
          <w:rStyle w:val="Emphasis"/>
        </w:rPr>
        <w:t>obtain just compensation</w:t>
      </w:r>
      <w:r>
        <w:t xml:space="preserve"> </w:t>
      </w:r>
      <w:r w:rsidRPr="00800989">
        <w:rPr>
          <w:rStyle w:val="StyleUnderline"/>
        </w:rPr>
        <w:t>for the federal government’s use of the propert</w:t>
      </w:r>
      <w:r>
        <w:t xml:space="preserve">y, namely the patent rights. Another related question is </w:t>
      </w:r>
      <w:proofErr w:type="spellStart"/>
      <w:r>
        <w:t>is</w:t>
      </w:r>
      <w:proofErr w:type="spellEnd"/>
      <w:r>
        <w:t xml:space="preserve"> an administrative action that allows for the waiver of patent rights outside the United States would also be considered a taking under the Takings Clause.</w:t>
      </w:r>
    </w:p>
    <w:p w14:paraId="36584197" w14:textId="77777777" w:rsidR="004E426D" w:rsidRDefault="004E426D" w:rsidP="004E426D">
      <w:r>
        <w:t xml:space="preserve">It is a wait-and-see situation as to whether a temporary waiver of COVID-19 vaccine-related IPR will be implemented, as well as the conditions of such a waiver, including whether there will be any compensation to patent holders </w:t>
      </w:r>
      <w:proofErr w:type="gramStart"/>
      <w:r>
        <w:t>as a result of</w:t>
      </w:r>
      <w:proofErr w:type="gramEnd"/>
      <w:r>
        <w:t xml:space="preserve"> the waiver (or whether patent holders will be arguing in litigation in various jurisdictions that property rights were taken through such a waiver). Moreover, </w:t>
      </w:r>
      <w:r w:rsidRPr="00800989">
        <w:rPr>
          <w:rStyle w:val="StyleUnderline"/>
        </w:rPr>
        <w:t xml:space="preserve">the </w:t>
      </w:r>
      <w:r w:rsidRPr="006A168D">
        <w:rPr>
          <w:rStyle w:val="Emphasis"/>
          <w:highlight w:val="green"/>
        </w:rPr>
        <w:t>implications of the waiver</w:t>
      </w:r>
      <w:r>
        <w:t xml:space="preserve"> </w:t>
      </w:r>
      <w:r w:rsidRPr="00800989">
        <w:rPr>
          <w:rStyle w:val="StyleUnderline"/>
        </w:rPr>
        <w:t xml:space="preserve">may </w:t>
      </w:r>
      <w:r w:rsidRPr="006A168D">
        <w:rPr>
          <w:rStyle w:val="Emphasis"/>
          <w:highlight w:val="green"/>
        </w:rPr>
        <w:t>reach further</w:t>
      </w:r>
      <w:r w:rsidRPr="00800989">
        <w:rPr>
          <w:rStyle w:val="Emphasis"/>
        </w:rPr>
        <w:t xml:space="preserve"> </w:t>
      </w:r>
      <w:r w:rsidRPr="006A168D">
        <w:rPr>
          <w:rStyle w:val="Emphasis"/>
          <w:highlight w:val="green"/>
        </w:rPr>
        <w:t>beyond</w:t>
      </w:r>
      <w:r>
        <w:t xml:space="preserve"> </w:t>
      </w:r>
      <w:r w:rsidRPr="00800989">
        <w:rPr>
          <w:rStyle w:val="StyleUnderline"/>
        </w:rPr>
        <w:t xml:space="preserve">the current pandemic </w:t>
      </w:r>
      <w:r w:rsidRPr="006A168D">
        <w:rPr>
          <w:rStyle w:val="StyleUnderline"/>
          <w:highlight w:val="green"/>
        </w:rPr>
        <w:t xml:space="preserve">and </w:t>
      </w:r>
      <w:r w:rsidRPr="006A168D">
        <w:rPr>
          <w:rStyle w:val="Emphasis"/>
          <w:highlight w:val="green"/>
        </w:rPr>
        <w:t>impact patent owners</w:t>
      </w:r>
      <w:r>
        <w:t xml:space="preserve"> </w:t>
      </w:r>
      <w:r w:rsidRPr="00800989">
        <w:rPr>
          <w:rStyle w:val="StyleUnderline"/>
        </w:rPr>
        <w:t xml:space="preserve">and </w:t>
      </w:r>
      <w:r w:rsidRPr="00800989">
        <w:rPr>
          <w:rStyle w:val="Emphasis"/>
        </w:rPr>
        <w:t xml:space="preserve">patents </w:t>
      </w:r>
      <w:r w:rsidRPr="006A168D">
        <w:rPr>
          <w:rStyle w:val="Emphasis"/>
          <w:highlight w:val="green"/>
        </w:rPr>
        <w:t>beyond</w:t>
      </w:r>
      <w:r w:rsidRPr="00800989">
        <w:rPr>
          <w:rStyle w:val="Emphasis"/>
        </w:rPr>
        <w:t xml:space="preserve"> those involving COVID-19 </w:t>
      </w:r>
      <w:r w:rsidRPr="006A168D">
        <w:rPr>
          <w:rStyle w:val="Emphasis"/>
          <w:highlight w:val="green"/>
        </w:rPr>
        <w:t>vaccines</w:t>
      </w:r>
      <w:r>
        <w:t>. Thus, we are continuing to follow developments as to COVID-19 vaccine-related IPR and will offer analysis in additional Alerts.</w:t>
      </w:r>
    </w:p>
    <w:p w14:paraId="4FCBBA6D" w14:textId="77777777" w:rsidR="004E426D" w:rsidRDefault="004E426D" w:rsidP="004E426D">
      <w:pPr>
        <w:pStyle w:val="Heading4"/>
      </w:pPr>
      <w:bookmarkStart w:id="0" w:name="_Hlk82948195"/>
      <w:r>
        <w:t xml:space="preserve">Waivers fail to disseminate know-how </w:t>
      </w:r>
      <w:r>
        <w:rPr>
          <w:u w:val="single"/>
        </w:rPr>
        <w:t>and</w:t>
      </w:r>
      <w:r>
        <w:t xml:space="preserve"> </w:t>
      </w:r>
      <w:proofErr w:type="gramStart"/>
      <w:r>
        <w:t>opening up</w:t>
      </w:r>
      <w:proofErr w:type="gramEnd"/>
      <w:r>
        <w:t xml:space="preserve"> IP to the whole world is </w:t>
      </w:r>
      <w:r>
        <w:rPr>
          <w:u w:val="single"/>
        </w:rPr>
        <w:t>bad</w:t>
      </w:r>
      <w:r>
        <w:t xml:space="preserve"> for long-term innovation.</w:t>
      </w:r>
    </w:p>
    <w:p w14:paraId="55BBBEF7" w14:textId="77777777" w:rsidR="004E426D" w:rsidRDefault="004E426D" w:rsidP="004E426D">
      <w:r w:rsidRPr="00136A42">
        <w:rPr>
          <w:rStyle w:val="Style13ptBold"/>
        </w:rPr>
        <w:t>Bergmann 21</w:t>
      </w:r>
      <w:r>
        <w:t xml:space="preserve"> – P</w:t>
      </w:r>
      <w:r w:rsidRPr="00136A42">
        <w:t xml:space="preserve">artner at </w:t>
      </w:r>
      <w:proofErr w:type="spellStart"/>
      <w:r w:rsidRPr="00136A42">
        <w:t>BakerHostetler</w:t>
      </w:r>
      <w:proofErr w:type="spellEnd"/>
      <w:r>
        <w:t>,</w:t>
      </w:r>
      <w:r w:rsidRPr="00136A42">
        <w:t xml:space="preserve"> previously worked as a trial and appellate attorney for 12 years at the U.S. Department of Justice</w:t>
      </w:r>
    </w:p>
    <w:p w14:paraId="1E99DBA1" w14:textId="77777777" w:rsidR="004E426D" w:rsidRPr="00136A42" w:rsidRDefault="004E426D" w:rsidP="004E426D">
      <w:r>
        <w:t>William C. Bergmann, “</w:t>
      </w:r>
      <w:r w:rsidRPr="00136A42">
        <w:t>COVID IP Waiver Doesn't Resolve Vaccine Production Barriers</w:t>
      </w:r>
      <w:r>
        <w:t xml:space="preserve">,” Law360, May 2021, </w:t>
      </w:r>
      <w:r w:rsidRPr="00136A42">
        <w:t>https://www.law360.com/articles/1383618</w:t>
      </w:r>
    </w:p>
    <w:p w14:paraId="0F8B776C" w14:textId="77777777" w:rsidR="004E426D" w:rsidRDefault="004E426D" w:rsidP="004E426D">
      <w:r>
        <w:t xml:space="preserve">Notably </w:t>
      </w:r>
      <w:r w:rsidRPr="00136A42">
        <w:rPr>
          <w:rStyle w:val="StyleUnderline"/>
        </w:rPr>
        <w:t>absent from the WTO petition</w:t>
      </w:r>
      <w:r>
        <w:t xml:space="preserve">, and Tai's announcement, </w:t>
      </w:r>
      <w:r w:rsidRPr="00136A42">
        <w:rPr>
          <w:rStyle w:val="StyleUnderline"/>
        </w:rPr>
        <w:t xml:space="preserve">are any </w:t>
      </w:r>
      <w:r w:rsidRPr="006A168D">
        <w:rPr>
          <w:rStyle w:val="Emphasis"/>
          <w:highlight w:val="green"/>
        </w:rPr>
        <w:t>details or</w:t>
      </w:r>
      <w:r w:rsidRPr="00136A42">
        <w:rPr>
          <w:rStyle w:val="Emphasis"/>
        </w:rPr>
        <w:t xml:space="preserve"> proposed </w:t>
      </w:r>
      <w:r w:rsidRPr="006A168D">
        <w:rPr>
          <w:rStyle w:val="Emphasis"/>
          <w:highlight w:val="green"/>
        </w:rPr>
        <w:t>pathways</w:t>
      </w:r>
      <w:r w:rsidRPr="006A168D">
        <w:rPr>
          <w:highlight w:val="green"/>
        </w:rPr>
        <w:t xml:space="preserve"> </w:t>
      </w:r>
      <w:r w:rsidRPr="006A168D">
        <w:rPr>
          <w:rStyle w:val="StyleUnderline"/>
          <w:highlight w:val="green"/>
        </w:rPr>
        <w:t>with</w:t>
      </w:r>
      <w:r w:rsidRPr="00136A42">
        <w:rPr>
          <w:rStyle w:val="StyleUnderline"/>
        </w:rPr>
        <w:t xml:space="preserve"> respect to </w:t>
      </w:r>
      <w:r w:rsidRPr="006A168D">
        <w:rPr>
          <w:rStyle w:val="Emphasis"/>
          <w:highlight w:val="green"/>
        </w:rPr>
        <w:t>how patent rights</w:t>
      </w:r>
      <w:r>
        <w:t xml:space="preserve"> </w:t>
      </w:r>
      <w:r w:rsidRPr="00136A42">
        <w:rPr>
          <w:rStyle w:val="StyleUnderline"/>
        </w:rPr>
        <w:t xml:space="preserve">and </w:t>
      </w:r>
      <w:r w:rsidRPr="00136A42">
        <w:rPr>
          <w:rStyle w:val="Emphasis"/>
        </w:rPr>
        <w:t>know-how</w:t>
      </w:r>
      <w:r w:rsidRPr="00136A42">
        <w:rPr>
          <w:rStyle w:val="StyleUnderline"/>
        </w:rPr>
        <w:t xml:space="preserve"> currently </w:t>
      </w:r>
      <w:r w:rsidRPr="006A168D">
        <w:rPr>
          <w:rStyle w:val="StyleUnderline"/>
          <w:highlight w:val="green"/>
        </w:rPr>
        <w:t>held by</w:t>
      </w:r>
      <w:r w:rsidRPr="00136A42">
        <w:rPr>
          <w:rStyle w:val="StyleUnderline"/>
        </w:rPr>
        <w:t xml:space="preserve"> private </w:t>
      </w:r>
      <w:r w:rsidRPr="006A168D">
        <w:rPr>
          <w:rStyle w:val="StyleUnderline"/>
          <w:highlight w:val="green"/>
        </w:rPr>
        <w:t>pharmaceutical companies</w:t>
      </w:r>
      <w:r w:rsidRPr="006A168D">
        <w:rPr>
          <w:highlight w:val="green"/>
        </w:rPr>
        <w:t xml:space="preserve"> </w:t>
      </w:r>
      <w:r w:rsidRPr="006A168D">
        <w:rPr>
          <w:rStyle w:val="StyleUnderline"/>
          <w:highlight w:val="green"/>
        </w:rPr>
        <w:t xml:space="preserve">would be </w:t>
      </w:r>
      <w:r w:rsidRPr="006A168D">
        <w:rPr>
          <w:rStyle w:val="Emphasis"/>
          <w:highlight w:val="green"/>
        </w:rPr>
        <w:t>globally shared</w:t>
      </w:r>
      <w:r>
        <w:t xml:space="preserve"> </w:t>
      </w:r>
      <w:r w:rsidRPr="00136A42">
        <w:rPr>
          <w:rStyle w:val="StyleUnderline"/>
        </w:rPr>
        <w:t xml:space="preserve">and why these companies would have any </w:t>
      </w:r>
      <w:r w:rsidRPr="00136A42">
        <w:rPr>
          <w:rStyle w:val="Emphasis"/>
        </w:rPr>
        <w:t>incentive to do so</w:t>
      </w:r>
      <w:r>
        <w:t xml:space="preserve">. Indeed, </w:t>
      </w:r>
      <w:r w:rsidRPr="00136A42">
        <w:rPr>
          <w:rStyle w:val="StyleUnderline"/>
        </w:rPr>
        <w:t xml:space="preserve">there are </w:t>
      </w:r>
      <w:r w:rsidRPr="00136A42">
        <w:rPr>
          <w:rStyle w:val="Emphasis"/>
        </w:rPr>
        <w:t>many hurdles</w:t>
      </w:r>
      <w:r w:rsidRPr="00136A42">
        <w:rPr>
          <w:rStyle w:val="StyleUnderline"/>
        </w:rPr>
        <w:t xml:space="preserve"> that would</w:t>
      </w:r>
      <w:r>
        <w:t xml:space="preserve"> </w:t>
      </w:r>
      <w:r w:rsidRPr="00136A42">
        <w:rPr>
          <w:rStyle w:val="StyleUnderline"/>
        </w:rPr>
        <w:t>need to be overcome to implement such as plan</w:t>
      </w:r>
      <w:r>
        <w:t>, including the agreement of all WTO members.</w:t>
      </w:r>
    </w:p>
    <w:p w14:paraId="74712C18" w14:textId="77777777" w:rsidR="004E426D" w:rsidRDefault="004E426D" w:rsidP="004E426D">
      <w:r w:rsidRPr="00136A42">
        <w:rPr>
          <w:rStyle w:val="StyleUnderline"/>
        </w:rPr>
        <w:t>Those opposing the waiver</w:t>
      </w:r>
      <w:r>
        <w:t xml:space="preserve">, and there are many, </w:t>
      </w:r>
      <w:r w:rsidRPr="00136A42">
        <w:rPr>
          <w:rStyle w:val="StyleUnderline"/>
        </w:rPr>
        <w:t xml:space="preserve">argue that IP has not been a </w:t>
      </w:r>
      <w:r w:rsidRPr="00136A42">
        <w:rPr>
          <w:rStyle w:val="Emphasis"/>
        </w:rPr>
        <w:t>barrier</w:t>
      </w:r>
      <w:r w:rsidRPr="00136A42">
        <w:rPr>
          <w:rStyle w:val="StyleUnderline"/>
        </w:rPr>
        <w:t xml:space="preserve">, but a </w:t>
      </w:r>
      <w:r w:rsidRPr="00136A42">
        <w:rPr>
          <w:rStyle w:val="Emphasis"/>
        </w:rPr>
        <w:t>facilitator</w:t>
      </w:r>
      <w:r w:rsidRPr="00136A42">
        <w:rPr>
          <w:rStyle w:val="StyleUnderline"/>
        </w:rPr>
        <w:t xml:space="preserve"> of </w:t>
      </w:r>
      <w:r w:rsidRPr="00136A42">
        <w:rPr>
          <w:rStyle w:val="Emphasis"/>
        </w:rPr>
        <w:t>critical</w:t>
      </w:r>
      <w:r>
        <w:t xml:space="preserve">, </w:t>
      </w:r>
      <w:r w:rsidRPr="00136A42">
        <w:rPr>
          <w:rStyle w:val="Emphasis"/>
        </w:rPr>
        <w:t>cutting-edge innovation</w:t>
      </w:r>
      <w:r>
        <w:t xml:space="preserve"> </w:t>
      </w:r>
      <w:r w:rsidRPr="00136A42">
        <w:rPr>
          <w:rStyle w:val="StyleUnderline"/>
        </w:rPr>
        <w:t>to address the pandemic</w:t>
      </w:r>
      <w:r>
        <w:t>.[3] For example, Sen. Chris Coon, D-Del., remarked at Center for Strategic and International Studies conference in April:</w:t>
      </w:r>
    </w:p>
    <w:p w14:paraId="34B587F6" w14:textId="77777777" w:rsidR="004E426D" w:rsidRDefault="004E426D" w:rsidP="004E426D">
      <w:pPr>
        <w:ind w:left="720"/>
      </w:pPr>
      <w:r w:rsidRPr="00136A42">
        <w:rPr>
          <w:rStyle w:val="StyleUnderline"/>
        </w:rPr>
        <w:t xml:space="preserve">If we were to simply </w:t>
      </w:r>
      <w:proofErr w:type="gramStart"/>
      <w:r w:rsidRPr="006A168D">
        <w:rPr>
          <w:rStyle w:val="Emphasis"/>
          <w:highlight w:val="green"/>
        </w:rPr>
        <w:t>open up</w:t>
      </w:r>
      <w:proofErr w:type="gramEnd"/>
      <w:r w:rsidRPr="006A168D">
        <w:rPr>
          <w:rStyle w:val="Emphasis"/>
          <w:highlight w:val="green"/>
        </w:rPr>
        <w:t xml:space="preserve"> to the world all of the IP</w:t>
      </w:r>
      <w:r w:rsidRPr="00136A42">
        <w:rPr>
          <w:rStyle w:val="StyleUnderline"/>
        </w:rPr>
        <w:t xml:space="preserve"> at the core of these</w:t>
      </w:r>
      <w:r>
        <w:t xml:space="preserve"> </w:t>
      </w:r>
      <w:r w:rsidRPr="00136A42">
        <w:rPr>
          <w:rStyle w:val="StyleUnderline"/>
        </w:rPr>
        <w:t>groundbreaking developments</w:t>
      </w:r>
      <w:r>
        <w:t xml:space="preserve">, I think </w:t>
      </w:r>
      <w:r w:rsidRPr="00136A42">
        <w:rPr>
          <w:rStyle w:val="StyleUnderline"/>
        </w:rPr>
        <w:t xml:space="preserve">we </w:t>
      </w:r>
      <w:r w:rsidRPr="006A168D">
        <w:rPr>
          <w:rStyle w:val="StyleUnderline"/>
          <w:highlight w:val="green"/>
        </w:rPr>
        <w:t>would</w:t>
      </w:r>
      <w:r w:rsidRPr="00136A42">
        <w:rPr>
          <w:rStyle w:val="StyleUnderline"/>
        </w:rPr>
        <w:t xml:space="preserve"> then be at risk of </w:t>
      </w:r>
      <w:r w:rsidRPr="006A168D">
        <w:rPr>
          <w:rStyle w:val="Emphasis"/>
          <w:highlight w:val="green"/>
        </w:rPr>
        <w:t>losing</w:t>
      </w:r>
      <w:r w:rsidRPr="006A168D">
        <w:rPr>
          <w:highlight w:val="green"/>
        </w:rPr>
        <w:t xml:space="preserve"> </w:t>
      </w:r>
      <w:r w:rsidRPr="006A168D">
        <w:rPr>
          <w:rStyle w:val="StyleUnderline"/>
          <w:highlight w:val="green"/>
        </w:rPr>
        <w:t xml:space="preserve">the </w:t>
      </w:r>
      <w:r w:rsidRPr="006A168D">
        <w:rPr>
          <w:rStyle w:val="Emphasis"/>
          <w:highlight w:val="green"/>
        </w:rPr>
        <w:t>private sector investment in development</w:t>
      </w:r>
      <w:r w:rsidRPr="006A168D">
        <w:rPr>
          <w:highlight w:val="green"/>
        </w:rPr>
        <w:t xml:space="preserve"> </w:t>
      </w:r>
      <w:r w:rsidRPr="006A168D">
        <w:rPr>
          <w:rStyle w:val="StyleUnderline"/>
          <w:highlight w:val="green"/>
        </w:rPr>
        <w:t>that's critical to</w:t>
      </w:r>
      <w:r w:rsidRPr="00136A42">
        <w:rPr>
          <w:rStyle w:val="StyleUnderline"/>
        </w:rPr>
        <w:t xml:space="preserve"> this moment of </w:t>
      </w:r>
      <w:r w:rsidRPr="006A168D">
        <w:rPr>
          <w:rStyle w:val="StyleUnderline"/>
          <w:highlight w:val="green"/>
        </w:rPr>
        <w:t>personalized</w:t>
      </w:r>
      <w:r w:rsidRPr="006A168D">
        <w:rPr>
          <w:highlight w:val="green"/>
        </w:rPr>
        <w:t xml:space="preserve"> </w:t>
      </w:r>
      <w:r w:rsidRPr="006A168D">
        <w:rPr>
          <w:rStyle w:val="StyleUnderline"/>
          <w:highlight w:val="green"/>
        </w:rPr>
        <w:t>medicine</w:t>
      </w:r>
      <w:r w:rsidRPr="006A168D">
        <w:rPr>
          <w:highlight w:val="green"/>
        </w:rPr>
        <w:t>,</w:t>
      </w:r>
      <w:r>
        <w:t xml:space="preserve"> </w:t>
      </w:r>
      <w:r w:rsidRPr="00136A42">
        <w:rPr>
          <w:rStyle w:val="StyleUnderline"/>
        </w:rPr>
        <w:t>of breakthrough vaccines</w:t>
      </w:r>
      <w:r>
        <w:t xml:space="preserve"> </w:t>
      </w:r>
      <w:r w:rsidRPr="00136A42">
        <w:rPr>
          <w:rStyle w:val="StyleUnderline"/>
        </w:rPr>
        <w:t>and breakthrough medical diagnostics</w:t>
      </w:r>
      <w:r>
        <w:t xml:space="preserve">, </w:t>
      </w:r>
      <w:r w:rsidRPr="00136A42">
        <w:rPr>
          <w:rStyle w:val="StyleUnderline"/>
        </w:rPr>
        <w:t xml:space="preserve">and I think frankly </w:t>
      </w:r>
      <w:r w:rsidRPr="00136A42">
        <w:rPr>
          <w:rStyle w:val="Emphasis"/>
        </w:rPr>
        <w:t>the world would suffer</w:t>
      </w:r>
      <w:r w:rsidRPr="00136A42">
        <w:rPr>
          <w:rStyle w:val="StyleUnderline"/>
        </w:rPr>
        <w:t xml:space="preserve"> as a result</w:t>
      </w:r>
      <w:r>
        <w:t>.[4]</w:t>
      </w:r>
    </w:p>
    <w:p w14:paraId="332DA9EE" w14:textId="77777777" w:rsidR="004E426D" w:rsidRDefault="004E426D" w:rsidP="004E426D">
      <w:r w:rsidRPr="00136A42">
        <w:rPr>
          <w:rStyle w:val="StyleUnderline"/>
        </w:rPr>
        <w:t>Pharmaceutical companies</w:t>
      </w:r>
      <w:r>
        <w:t xml:space="preserve"> </w:t>
      </w:r>
      <w:r w:rsidRPr="00136A42">
        <w:rPr>
          <w:rStyle w:val="StyleUnderline"/>
        </w:rPr>
        <w:t xml:space="preserve">point out that the reason they have been able to </w:t>
      </w:r>
      <w:r w:rsidRPr="00136A42">
        <w:rPr>
          <w:rStyle w:val="Emphasis"/>
        </w:rPr>
        <w:t>create vaccines so quickly</w:t>
      </w:r>
      <w:r>
        <w:t xml:space="preserve"> </w:t>
      </w:r>
      <w:r w:rsidRPr="00136A42">
        <w:rPr>
          <w:rStyle w:val="StyleUnderline"/>
        </w:rPr>
        <w:t xml:space="preserve">is because they </w:t>
      </w:r>
      <w:r w:rsidRPr="00136A42">
        <w:rPr>
          <w:rStyle w:val="Emphasis"/>
        </w:rPr>
        <w:t>already had proprietary platforms</w:t>
      </w:r>
      <w:r>
        <w:t xml:space="preserve"> </w:t>
      </w:r>
      <w:r w:rsidRPr="00136A42">
        <w:rPr>
          <w:rStyle w:val="StyleUnderline"/>
        </w:rPr>
        <w:t>that have been developed over more than a decade</w:t>
      </w:r>
      <w:r>
        <w:t xml:space="preserve">, </w:t>
      </w:r>
      <w:r w:rsidRPr="00136A42">
        <w:rPr>
          <w:rStyle w:val="StyleUnderline"/>
        </w:rPr>
        <w:t>at the cost of hundreds of millions of dollars of private investment</w:t>
      </w:r>
      <w:r>
        <w:t xml:space="preserve">.[5] </w:t>
      </w:r>
      <w:r w:rsidRPr="00136A42">
        <w:rPr>
          <w:rStyle w:val="StyleUnderline"/>
        </w:rPr>
        <w:t xml:space="preserve">The </w:t>
      </w:r>
      <w:r w:rsidRPr="00136A42">
        <w:rPr>
          <w:rStyle w:val="Emphasis"/>
        </w:rPr>
        <w:t>biggest hurdle</w:t>
      </w:r>
      <w:r w:rsidRPr="00136A42">
        <w:rPr>
          <w:rStyle w:val="StyleUnderline"/>
        </w:rPr>
        <w:t xml:space="preserve"> to </w:t>
      </w:r>
      <w:r w:rsidRPr="00136A42">
        <w:rPr>
          <w:rStyle w:val="Emphasis"/>
        </w:rPr>
        <w:t>getting vaccines administered widely</w:t>
      </w:r>
      <w:r>
        <w:t xml:space="preserve"> </w:t>
      </w:r>
      <w:r w:rsidRPr="00136A42">
        <w:rPr>
          <w:rStyle w:val="StyleUnderline"/>
        </w:rPr>
        <w:t xml:space="preserve">around the world is </w:t>
      </w:r>
      <w:r w:rsidRPr="00136A42">
        <w:rPr>
          <w:rStyle w:val="Emphasis"/>
        </w:rPr>
        <w:t>not IP protections</w:t>
      </w:r>
      <w:r>
        <w:t xml:space="preserve">, </w:t>
      </w:r>
      <w:r w:rsidRPr="00136A42">
        <w:rPr>
          <w:rStyle w:val="StyleUnderline"/>
        </w:rPr>
        <w:t xml:space="preserve">but </w:t>
      </w:r>
      <w:r w:rsidRPr="00136A42">
        <w:rPr>
          <w:rStyle w:val="Emphasis"/>
        </w:rPr>
        <w:t>limited infrastructure</w:t>
      </w:r>
      <w:r w:rsidRPr="00136A42">
        <w:rPr>
          <w:rStyle w:val="StyleUnderline"/>
        </w:rPr>
        <w:t xml:space="preserve"> and </w:t>
      </w:r>
      <w:r w:rsidRPr="00136A42">
        <w:rPr>
          <w:rStyle w:val="Emphasis"/>
        </w:rPr>
        <w:t>supply chain bottlenecks</w:t>
      </w:r>
      <w:r>
        <w:t>.[6]</w:t>
      </w:r>
    </w:p>
    <w:p w14:paraId="79DCE6D3" w14:textId="77777777" w:rsidR="004E426D" w:rsidRDefault="004E426D" w:rsidP="004E426D">
      <w:r>
        <w:t>Although India is sometimes perceived as a relatively poor country, it has a well-developed generic pharmaceutical industry. The prospect of giving such a country technology that has been developed at private expense over several years raises many issues.</w:t>
      </w:r>
    </w:p>
    <w:p w14:paraId="2A9024EA" w14:textId="77777777" w:rsidR="004E426D" w:rsidRDefault="004E426D" w:rsidP="004E426D">
      <w:r w:rsidRPr="00136A42">
        <w:rPr>
          <w:rStyle w:val="StyleUnderline"/>
        </w:rPr>
        <w:t>Although the waiver</w:t>
      </w:r>
      <w:r>
        <w:t xml:space="preserve"> </w:t>
      </w:r>
      <w:r w:rsidRPr="00136A42">
        <w:rPr>
          <w:rStyle w:val="StyleUnderline"/>
        </w:rPr>
        <w:t>is supposed to be only for the duration of the COVID-19 pandemic</w:t>
      </w:r>
      <w:r>
        <w:t xml:space="preserve">, </w:t>
      </w:r>
      <w:r w:rsidRPr="00136A42">
        <w:rPr>
          <w:rStyle w:val="StyleUnderline"/>
        </w:rPr>
        <w:t xml:space="preserve">once the genie is out of the bottle there </w:t>
      </w:r>
      <w:r w:rsidRPr="00136A42">
        <w:rPr>
          <w:rStyle w:val="Emphasis"/>
        </w:rPr>
        <w:t>may be no way to put the genie back in</w:t>
      </w:r>
      <w:r>
        <w:t>.</w:t>
      </w:r>
    </w:p>
    <w:p w14:paraId="76E4ED03" w14:textId="77777777" w:rsidR="004E426D" w:rsidRPr="004D5C5D" w:rsidRDefault="004E426D" w:rsidP="004E426D">
      <w:r w:rsidRPr="00136A42">
        <w:rPr>
          <w:rStyle w:val="StyleUnderline"/>
        </w:rPr>
        <w:t xml:space="preserve">There may be no practical way to </w:t>
      </w:r>
      <w:r w:rsidRPr="00136A42">
        <w:rPr>
          <w:rStyle w:val="Emphasis"/>
        </w:rPr>
        <w:t>prevent companies</w:t>
      </w:r>
      <w:r>
        <w:t xml:space="preserve"> </w:t>
      </w:r>
      <w:r w:rsidRPr="00136A42">
        <w:rPr>
          <w:rStyle w:val="StyleUnderline"/>
        </w:rPr>
        <w:t>receiving such technology</w:t>
      </w:r>
      <w:r>
        <w:t xml:space="preserve"> </w:t>
      </w:r>
      <w:r w:rsidRPr="00136A42">
        <w:rPr>
          <w:rStyle w:val="Emphasis"/>
        </w:rPr>
        <w:t>from using it to compete in the future</w:t>
      </w:r>
      <w:r>
        <w:t xml:space="preserve"> </w:t>
      </w:r>
      <w:r w:rsidRPr="00136A42">
        <w:rPr>
          <w:rStyle w:val="StyleUnderline"/>
        </w:rPr>
        <w:t>against those companies that developed the vaccines with their own funding</w:t>
      </w:r>
      <w:r>
        <w:t xml:space="preserve">, </w:t>
      </w:r>
      <w:r w:rsidRPr="00136A42">
        <w:rPr>
          <w:rStyle w:val="StyleUnderline"/>
        </w:rPr>
        <w:t xml:space="preserve">particularly with respect to the </w:t>
      </w:r>
      <w:r w:rsidRPr="00136A42">
        <w:rPr>
          <w:rStyle w:val="Emphasis"/>
        </w:rPr>
        <w:t>knowledge</w:t>
      </w:r>
      <w:r>
        <w:t xml:space="preserve"> </w:t>
      </w:r>
      <w:r w:rsidRPr="00136A42">
        <w:rPr>
          <w:rStyle w:val="StyleUnderline"/>
        </w:rPr>
        <w:t xml:space="preserve">of the </w:t>
      </w:r>
      <w:r w:rsidRPr="00136A42">
        <w:rPr>
          <w:rStyle w:val="Emphasis"/>
        </w:rPr>
        <w:t>underlying platforms</w:t>
      </w:r>
      <w:r>
        <w:t xml:space="preserve"> </w:t>
      </w:r>
      <w:r w:rsidRPr="00136A42">
        <w:rPr>
          <w:rStyle w:val="StyleUnderline"/>
        </w:rPr>
        <w:t>that will be gained</w:t>
      </w:r>
      <w:r>
        <w:t xml:space="preserve"> </w:t>
      </w:r>
      <w:r w:rsidRPr="00136A42">
        <w:rPr>
          <w:rStyle w:val="StyleUnderline"/>
        </w:rPr>
        <w:t xml:space="preserve">and that will have a </w:t>
      </w:r>
      <w:r w:rsidRPr="00136A42">
        <w:rPr>
          <w:rStyle w:val="Emphasis"/>
        </w:rPr>
        <w:t>much wider application</w:t>
      </w:r>
      <w:r>
        <w:t xml:space="preserve"> than COVID-19 vaccines. [7]</w:t>
      </w:r>
    </w:p>
    <w:p w14:paraId="203CC827" w14:textId="77777777" w:rsidR="004E426D" w:rsidRDefault="004E426D" w:rsidP="004E426D">
      <w:pPr>
        <w:pStyle w:val="Heading4"/>
      </w:pPr>
      <w:bookmarkStart w:id="1" w:name="_Hlk82948092"/>
      <w:bookmarkEnd w:id="0"/>
      <w:proofErr w:type="gramStart"/>
      <w:r>
        <w:t>And,</w:t>
      </w:r>
      <w:proofErr w:type="gramEnd"/>
      <w:r>
        <w:t xml:space="preserve"> the </w:t>
      </w:r>
      <w:proofErr w:type="spellStart"/>
      <w:r>
        <w:t>aff’s</w:t>
      </w:r>
      <w:proofErr w:type="spellEnd"/>
      <w:r>
        <w:t xml:space="preserve"> suspension of intellectual property protections would </w:t>
      </w:r>
      <w:r>
        <w:rPr>
          <w:u w:val="single"/>
        </w:rPr>
        <w:t>only make things worse</w:t>
      </w:r>
      <w:r w:rsidRPr="00F16C90">
        <w:t>.</w:t>
      </w:r>
    </w:p>
    <w:p w14:paraId="56D74447" w14:textId="77777777" w:rsidR="004E426D" w:rsidRDefault="004E426D" w:rsidP="004E426D">
      <w:r w:rsidRPr="00247BDF">
        <w:rPr>
          <w:rStyle w:val="Style13ptBold"/>
        </w:rPr>
        <w:t>McMurry-Heath 08-1</w:t>
      </w:r>
      <w:r>
        <w:rPr>
          <w:rStyle w:val="Style13ptBold"/>
        </w:rPr>
        <w:t>8</w:t>
      </w:r>
      <w:r>
        <w:t xml:space="preserve"> – P</w:t>
      </w:r>
      <w:r w:rsidRPr="00247BDF">
        <w:t>hysician-scientist and president and CEO of the Biotechnology Innovation Organization</w:t>
      </w:r>
    </w:p>
    <w:p w14:paraId="1B6335E8" w14:textId="77777777" w:rsidR="004E426D" w:rsidRPr="00F16C90" w:rsidRDefault="004E426D" w:rsidP="004E426D">
      <w:r>
        <w:t>Michelle McMurry-Heath, “</w:t>
      </w:r>
      <w:r w:rsidRPr="00247BDF">
        <w:t>Waiving intellectual property rights would compromise global vaccination efforts</w:t>
      </w:r>
      <w:r>
        <w:t xml:space="preserve">,” STAT News, August 2021, </w:t>
      </w:r>
      <w:r w:rsidRPr="00247BDF">
        <w:t>https://www.statnews.com/2021/08/18/waiving-intellectual-property-rights-compromise-global-vaccination-efforts/</w:t>
      </w:r>
    </w:p>
    <w:p w14:paraId="4817BE27" w14:textId="77777777" w:rsidR="004E426D" w:rsidRDefault="004E426D" w:rsidP="004E426D">
      <w:r w:rsidRPr="00814041">
        <w:rPr>
          <w:rStyle w:val="StyleUnderline"/>
        </w:rPr>
        <w:t>The resurgence of Covid-19 cases</w:t>
      </w:r>
      <w:r>
        <w:t xml:space="preserve"> in the United States and around the world, in large part due to the highly transmissible Delta variant, </w:t>
      </w:r>
      <w:r w:rsidRPr="00814041">
        <w:rPr>
          <w:rStyle w:val="StyleUnderline"/>
        </w:rPr>
        <w:t>makes it even more crucial to step up the pace of the global vaccination campaign</w:t>
      </w:r>
      <w:r>
        <w:t>.</w:t>
      </w:r>
    </w:p>
    <w:p w14:paraId="51E6B2D6" w14:textId="77777777" w:rsidR="004E426D" w:rsidRDefault="004E426D" w:rsidP="004E426D">
      <w:r w:rsidRPr="00814041">
        <w:rPr>
          <w:rStyle w:val="StyleUnderline"/>
        </w:rPr>
        <w:t>To do that</w:t>
      </w:r>
      <w:r>
        <w:t xml:space="preserve">, </w:t>
      </w:r>
      <w:r w:rsidRPr="00814041">
        <w:rPr>
          <w:rStyle w:val="StyleUnderline"/>
        </w:rPr>
        <w:t xml:space="preserve">some countries have sought to </w:t>
      </w:r>
      <w:r w:rsidRPr="00814041">
        <w:rPr>
          <w:rStyle w:val="Emphasis"/>
        </w:rPr>
        <w:t>suspend intellectual property</w:t>
      </w:r>
      <w:r>
        <w:t xml:space="preserve"> (</w:t>
      </w:r>
      <w:r w:rsidRPr="00814041">
        <w:rPr>
          <w:rStyle w:val="StyleUnderline"/>
        </w:rPr>
        <w:t>IP</w:t>
      </w:r>
      <w:r>
        <w:t xml:space="preserve">) </w:t>
      </w:r>
      <w:r w:rsidRPr="00814041">
        <w:rPr>
          <w:rStyle w:val="Emphasis"/>
        </w:rPr>
        <w:t>protections</w:t>
      </w:r>
      <w:r>
        <w:t xml:space="preserve"> </w:t>
      </w:r>
      <w:r w:rsidRPr="00814041">
        <w:rPr>
          <w:rStyle w:val="StyleUnderline"/>
        </w:rPr>
        <w:t>on Covid-19 vaccines and therapies</w:t>
      </w:r>
      <w:r>
        <w:t xml:space="preserve">. </w:t>
      </w:r>
      <w:r w:rsidRPr="00814041">
        <w:rPr>
          <w:rStyle w:val="StyleUnderline"/>
        </w:rPr>
        <w:t xml:space="preserve">India and South Africa sponsored a proposal to that effect at the </w:t>
      </w:r>
      <w:r w:rsidRPr="00814041">
        <w:rPr>
          <w:rStyle w:val="Emphasis"/>
        </w:rPr>
        <w:t>World Trade Organization</w:t>
      </w:r>
      <w:r>
        <w:t xml:space="preserve"> (</w:t>
      </w:r>
      <w:r w:rsidRPr="00814041">
        <w:rPr>
          <w:rStyle w:val="StyleUnderline"/>
        </w:rPr>
        <w:t>WTO</w:t>
      </w:r>
      <w:r>
        <w:t xml:space="preserve">). The proposal has since been endorsed by other countries, including the United States. </w:t>
      </w:r>
      <w:r w:rsidRPr="00814041">
        <w:rPr>
          <w:rStyle w:val="StyleUnderline"/>
        </w:rPr>
        <w:t xml:space="preserve">They argue that eliminating IP protections would </w:t>
      </w:r>
      <w:r w:rsidRPr="00814041">
        <w:rPr>
          <w:rStyle w:val="Emphasis"/>
        </w:rPr>
        <w:t>allow any willing company</w:t>
      </w:r>
      <w:r w:rsidRPr="00814041">
        <w:rPr>
          <w:rStyle w:val="StyleUnderline"/>
        </w:rPr>
        <w:t xml:space="preserve"> to </w:t>
      </w:r>
      <w:r w:rsidRPr="00814041">
        <w:rPr>
          <w:rStyle w:val="Emphasis"/>
        </w:rPr>
        <w:t>produce lifesaving Covid-19 vaccines</w:t>
      </w:r>
      <w:r>
        <w:t xml:space="preserve">, </w:t>
      </w:r>
      <w:r w:rsidRPr="00814041">
        <w:rPr>
          <w:rStyle w:val="StyleUnderline"/>
        </w:rPr>
        <w:t xml:space="preserve">making them </w:t>
      </w:r>
      <w:r w:rsidRPr="00814041">
        <w:rPr>
          <w:rStyle w:val="Emphasis"/>
        </w:rPr>
        <w:t>cheaper</w:t>
      </w:r>
      <w:r w:rsidRPr="00814041">
        <w:rPr>
          <w:rStyle w:val="StyleUnderline"/>
        </w:rPr>
        <w:t xml:space="preserve"> and </w:t>
      </w:r>
      <w:r w:rsidRPr="00814041">
        <w:rPr>
          <w:rStyle w:val="Emphasis"/>
        </w:rPr>
        <w:t>more widely accessible</w:t>
      </w:r>
      <w:r w:rsidRPr="00814041">
        <w:rPr>
          <w:rStyle w:val="StyleUnderline"/>
        </w:rPr>
        <w:t xml:space="preserve"> in low-income nations</w:t>
      </w:r>
      <w:r>
        <w:t>.</w:t>
      </w:r>
    </w:p>
    <w:p w14:paraId="1A679F53" w14:textId="77777777" w:rsidR="004E426D" w:rsidRDefault="004E426D" w:rsidP="004E426D">
      <w:r w:rsidRPr="00814041">
        <w:rPr>
          <w:rStyle w:val="Emphasis"/>
        </w:rPr>
        <w:t>If true</w:t>
      </w:r>
      <w:r>
        <w:t xml:space="preserve">, </w:t>
      </w:r>
      <w:r w:rsidRPr="00814041">
        <w:rPr>
          <w:rStyle w:val="StyleUnderline"/>
        </w:rPr>
        <w:t xml:space="preserve">that would be a </w:t>
      </w:r>
      <w:r w:rsidRPr="00814041">
        <w:rPr>
          <w:rStyle w:val="Emphasis"/>
        </w:rPr>
        <w:t>compelling argument</w:t>
      </w:r>
      <w:r>
        <w:t xml:space="preserve">. </w:t>
      </w:r>
      <w:r w:rsidRPr="00814041">
        <w:rPr>
          <w:rStyle w:val="Emphasis"/>
        </w:rPr>
        <w:t>But it isn’t</w:t>
      </w:r>
      <w:r>
        <w:t>.</w:t>
      </w:r>
    </w:p>
    <w:p w14:paraId="1457F5FE" w14:textId="77777777" w:rsidR="004E426D" w:rsidRDefault="004E426D" w:rsidP="004E426D">
      <w:r w:rsidRPr="006A168D">
        <w:rPr>
          <w:rStyle w:val="StyleUnderline"/>
          <w:highlight w:val="green"/>
        </w:rPr>
        <w:t xml:space="preserve">Covid-19 vaccines are </w:t>
      </w:r>
      <w:r w:rsidRPr="006A168D">
        <w:rPr>
          <w:rStyle w:val="Emphasis"/>
          <w:highlight w:val="green"/>
        </w:rPr>
        <w:t>already remarkably cheap</w:t>
      </w:r>
      <w:r w:rsidRPr="006A168D">
        <w:rPr>
          <w:highlight w:val="green"/>
        </w:rPr>
        <w:t xml:space="preserve">, </w:t>
      </w:r>
      <w:r w:rsidRPr="006A168D">
        <w:rPr>
          <w:rStyle w:val="StyleUnderline"/>
          <w:highlight w:val="green"/>
        </w:rPr>
        <w:t xml:space="preserve">and companies are offering them at </w:t>
      </w:r>
      <w:r w:rsidRPr="006A168D">
        <w:rPr>
          <w:rStyle w:val="Emphasis"/>
          <w:highlight w:val="green"/>
        </w:rPr>
        <w:t>low or no cost</w:t>
      </w:r>
      <w:r w:rsidRPr="00814041">
        <w:rPr>
          <w:rStyle w:val="Emphasis"/>
        </w:rPr>
        <w:t xml:space="preserve"> to low-income countries</w:t>
      </w:r>
      <w:r>
        <w:t xml:space="preserve">. </w:t>
      </w:r>
      <w:r w:rsidRPr="006A168D">
        <w:rPr>
          <w:rStyle w:val="StyleUnderline"/>
          <w:highlight w:val="green"/>
        </w:rPr>
        <w:t>Poor access to clinics and transportation are barriers</w:t>
      </w:r>
      <w:r w:rsidRPr="00814041">
        <w:rPr>
          <w:rStyle w:val="StyleUnderline"/>
        </w:rPr>
        <w:t xml:space="preserve"> in some countries</w:t>
      </w:r>
      <w:r>
        <w:t xml:space="preserve">, </w:t>
      </w:r>
      <w:r w:rsidRPr="00814041">
        <w:rPr>
          <w:rStyle w:val="StyleUnderline"/>
        </w:rPr>
        <w:t xml:space="preserve">but </w:t>
      </w:r>
      <w:r w:rsidRPr="006A168D">
        <w:rPr>
          <w:rStyle w:val="StyleUnderline"/>
          <w:highlight w:val="green"/>
        </w:rPr>
        <w:t xml:space="preserve">the </w:t>
      </w:r>
      <w:r w:rsidRPr="006A168D">
        <w:rPr>
          <w:rStyle w:val="Emphasis"/>
          <w:highlight w:val="green"/>
        </w:rPr>
        <w:t>expense of the shot itself is not</w:t>
      </w:r>
      <w:r>
        <w:t xml:space="preserve">. In fact, </w:t>
      </w:r>
      <w:r w:rsidRPr="00814041">
        <w:rPr>
          <w:rStyle w:val="StyleUnderline"/>
        </w:rPr>
        <w:t xml:space="preserve">if the World Trade Organization </w:t>
      </w:r>
      <w:r w:rsidRPr="00814041">
        <w:rPr>
          <w:rStyle w:val="Emphasis"/>
        </w:rPr>
        <w:t xml:space="preserve">grants </w:t>
      </w:r>
      <w:r w:rsidRPr="006A168D">
        <w:rPr>
          <w:rStyle w:val="Emphasis"/>
          <w:highlight w:val="green"/>
        </w:rPr>
        <w:t>the</w:t>
      </w:r>
      <w:r w:rsidRPr="00814041">
        <w:rPr>
          <w:rStyle w:val="Emphasis"/>
        </w:rPr>
        <w:t xml:space="preserve"> </w:t>
      </w:r>
      <w:r w:rsidRPr="006A168D">
        <w:rPr>
          <w:rStyle w:val="Emphasis"/>
          <w:highlight w:val="green"/>
        </w:rPr>
        <w:t>IP waiver</w:t>
      </w:r>
      <w:r>
        <w:t xml:space="preserve">, </w:t>
      </w:r>
      <w:r w:rsidRPr="00814041">
        <w:rPr>
          <w:rStyle w:val="StyleUnderline"/>
        </w:rPr>
        <w:t xml:space="preserve">it </w:t>
      </w:r>
      <w:r w:rsidRPr="006A168D">
        <w:rPr>
          <w:rStyle w:val="StyleUnderline"/>
          <w:highlight w:val="green"/>
        </w:rPr>
        <w:t xml:space="preserve">could </w:t>
      </w:r>
      <w:r w:rsidRPr="006A168D">
        <w:rPr>
          <w:rStyle w:val="Emphasis"/>
          <w:highlight w:val="green"/>
        </w:rPr>
        <w:t>make these vaccines more expensive</w:t>
      </w:r>
      <w:r>
        <w:t>.</w:t>
      </w:r>
    </w:p>
    <w:p w14:paraId="0D84C5A7" w14:textId="77777777" w:rsidR="004E426D" w:rsidRDefault="004E426D" w:rsidP="004E426D">
      <w:r>
        <w:t xml:space="preserve">Here’s why. </w:t>
      </w:r>
      <w:r w:rsidRPr="00814041">
        <w:rPr>
          <w:rStyle w:val="StyleUnderline"/>
        </w:rPr>
        <w:t>Before Covid-19 emerged</w:t>
      </w:r>
      <w:r>
        <w:t xml:space="preserve">, </w:t>
      </w:r>
      <w:r w:rsidRPr="00814041">
        <w:rPr>
          <w:rStyle w:val="StyleUnderline"/>
        </w:rPr>
        <w:t>the world produced at most 5.5 billion doses of various vaccines every year</w:t>
      </w:r>
      <w:r>
        <w:t xml:space="preserve">. </w:t>
      </w:r>
      <w:r w:rsidRPr="00814041">
        <w:rPr>
          <w:rStyle w:val="StyleUnderline"/>
        </w:rPr>
        <w:t xml:space="preserve">Now the world needs an </w:t>
      </w:r>
      <w:r w:rsidRPr="00814041">
        <w:rPr>
          <w:rStyle w:val="Emphasis"/>
        </w:rPr>
        <w:t>additional 11 billion doses</w:t>
      </w:r>
      <w:r>
        <w:t xml:space="preserve"> — </w:t>
      </w:r>
      <w:r w:rsidRPr="00814041">
        <w:rPr>
          <w:rStyle w:val="StyleUnderline"/>
        </w:rPr>
        <w:t xml:space="preserve">including billions of doses of mRNA vaccines that </w:t>
      </w:r>
      <w:r w:rsidRPr="00814041">
        <w:rPr>
          <w:rStyle w:val="Emphasis"/>
        </w:rPr>
        <w:t>no one had ever mass-manufactured before</w:t>
      </w:r>
      <w:r>
        <w:t xml:space="preserve"> — </w:t>
      </w:r>
      <w:r w:rsidRPr="00814041">
        <w:rPr>
          <w:rStyle w:val="StyleUnderline"/>
        </w:rPr>
        <w:t xml:space="preserve">to </w:t>
      </w:r>
      <w:r w:rsidRPr="00814041">
        <w:rPr>
          <w:rStyle w:val="Emphasis"/>
        </w:rPr>
        <w:t>fully vaccinate every eligible person</w:t>
      </w:r>
      <w:r w:rsidRPr="00814041">
        <w:rPr>
          <w:rStyle w:val="StyleUnderline"/>
        </w:rPr>
        <w:t xml:space="preserve"> on the planet against the new disease</w:t>
      </w:r>
      <w:r>
        <w:t>.</w:t>
      </w:r>
    </w:p>
    <w:p w14:paraId="399F49DF" w14:textId="77777777" w:rsidR="004E426D" w:rsidRDefault="004E426D" w:rsidP="004E426D">
      <w:r w:rsidRPr="00814041">
        <w:rPr>
          <w:rStyle w:val="StyleUnderline"/>
        </w:rPr>
        <w:t>Even as Covid-19 vaccines were still being developed</w:t>
      </w:r>
      <w:r>
        <w:t xml:space="preserve">, </w:t>
      </w:r>
      <w:r w:rsidRPr="00814041">
        <w:rPr>
          <w:rStyle w:val="StyleUnderline"/>
        </w:rPr>
        <w:t>pharmaceutical companies began retrofitting and upgrading existing facilities to produce Covid-19 vaccines</w:t>
      </w:r>
      <w:r>
        <w:t xml:space="preserve">, at a cost of $40 to $100 million each. </w:t>
      </w:r>
      <w:r w:rsidRPr="00814041">
        <w:rPr>
          <w:rStyle w:val="StyleUnderline"/>
        </w:rPr>
        <w:t>Vaccine developers also licensed their technologies to well-established manufacturers</w:t>
      </w:r>
      <w:r>
        <w:t xml:space="preserve">, like the Serum Institute of India, </w:t>
      </w:r>
      <w:r w:rsidRPr="00814041">
        <w:rPr>
          <w:rStyle w:val="StyleUnderline"/>
        </w:rPr>
        <w:t>to further increase production</w:t>
      </w:r>
      <w:r>
        <w:t>.</w:t>
      </w:r>
    </w:p>
    <w:p w14:paraId="2EE1BE50" w14:textId="77777777" w:rsidR="004E426D" w:rsidRDefault="004E426D" w:rsidP="004E426D">
      <w:r w:rsidRPr="00814041">
        <w:rPr>
          <w:rStyle w:val="StyleUnderline"/>
        </w:rPr>
        <w:t>As a result</w:t>
      </w:r>
      <w:r>
        <w:t xml:space="preserve">, </w:t>
      </w:r>
      <w:r w:rsidRPr="006A168D">
        <w:rPr>
          <w:rStyle w:val="Emphasis"/>
          <w:highlight w:val="green"/>
        </w:rPr>
        <w:t>almost every facility in the world</w:t>
      </w:r>
      <w:r w:rsidRPr="006A168D">
        <w:rPr>
          <w:highlight w:val="green"/>
        </w:rPr>
        <w:t xml:space="preserve"> </w:t>
      </w:r>
      <w:r w:rsidRPr="006A168D">
        <w:rPr>
          <w:rStyle w:val="StyleUnderline"/>
          <w:highlight w:val="green"/>
        </w:rPr>
        <w:t>that can</w:t>
      </w:r>
      <w:r w:rsidRPr="00814041">
        <w:rPr>
          <w:rStyle w:val="StyleUnderline"/>
        </w:rPr>
        <w:t xml:space="preserve"> </w:t>
      </w:r>
      <w:r w:rsidRPr="00814041">
        <w:rPr>
          <w:rStyle w:val="Emphasis"/>
        </w:rPr>
        <w:t>quickly</w:t>
      </w:r>
      <w:r w:rsidRPr="00814041">
        <w:rPr>
          <w:rStyle w:val="StyleUnderline"/>
        </w:rPr>
        <w:t xml:space="preserve"> and</w:t>
      </w:r>
      <w:r>
        <w:t xml:space="preserve"> </w:t>
      </w:r>
      <w:r w:rsidRPr="00814041">
        <w:rPr>
          <w:rStyle w:val="Emphasis"/>
        </w:rPr>
        <w:t xml:space="preserve">safely </w:t>
      </w:r>
      <w:r w:rsidRPr="006A168D">
        <w:rPr>
          <w:rStyle w:val="Emphasis"/>
          <w:highlight w:val="green"/>
        </w:rPr>
        <w:t>make Covid-19 vaccines</w:t>
      </w:r>
      <w:r w:rsidRPr="006A168D">
        <w:rPr>
          <w:highlight w:val="green"/>
        </w:rPr>
        <w:t xml:space="preserve"> </w:t>
      </w:r>
      <w:r w:rsidRPr="006A168D">
        <w:rPr>
          <w:rStyle w:val="StyleUnderline"/>
          <w:highlight w:val="green"/>
        </w:rPr>
        <w:t xml:space="preserve">is </w:t>
      </w:r>
      <w:r w:rsidRPr="006A168D">
        <w:rPr>
          <w:rStyle w:val="Emphasis"/>
          <w:highlight w:val="green"/>
        </w:rPr>
        <w:t xml:space="preserve">already doing </w:t>
      </w:r>
      <w:proofErr w:type="gramStart"/>
      <w:r w:rsidRPr="006A168D">
        <w:rPr>
          <w:rStyle w:val="Emphasis"/>
          <w:highlight w:val="green"/>
        </w:rPr>
        <w:t>so</w:t>
      </w:r>
      <w:r>
        <w:t>, or</w:t>
      </w:r>
      <w:proofErr w:type="gramEnd"/>
      <w:r>
        <w:t xml:space="preserve"> will be in the next few months.</w:t>
      </w:r>
    </w:p>
    <w:p w14:paraId="254ED5C9" w14:textId="77777777" w:rsidR="004E426D" w:rsidRDefault="004E426D" w:rsidP="004E426D">
      <w:r>
        <w:t xml:space="preserve">The </w:t>
      </w:r>
      <w:r w:rsidRPr="00814041">
        <w:rPr>
          <w:rStyle w:val="StyleUnderline"/>
        </w:rPr>
        <w:t xml:space="preserve">cutting-edge </w:t>
      </w:r>
      <w:r w:rsidRPr="00814041">
        <w:rPr>
          <w:rStyle w:val="Emphasis"/>
        </w:rPr>
        <w:t>mRNA vaccines</w:t>
      </w:r>
      <w:r>
        <w:t xml:space="preserve"> </w:t>
      </w:r>
      <w:r w:rsidRPr="00814041">
        <w:rPr>
          <w:rStyle w:val="StyleUnderline"/>
        </w:rPr>
        <w:t xml:space="preserve">from Moderna and Pfizer-BioNTech face an </w:t>
      </w:r>
      <w:r w:rsidRPr="00814041">
        <w:rPr>
          <w:rStyle w:val="Emphasis"/>
        </w:rPr>
        <w:t>even bigger capacity issue</w:t>
      </w:r>
      <w:r w:rsidRPr="00814041">
        <w:t xml:space="preserve">. </w:t>
      </w:r>
      <w:r w:rsidRPr="00814041">
        <w:rPr>
          <w:rStyle w:val="StyleUnderline"/>
        </w:rPr>
        <w:t>Since the underlying technology is new</w:t>
      </w:r>
      <w:r w:rsidRPr="00814041">
        <w:t xml:space="preserve">, </w:t>
      </w:r>
      <w:r w:rsidRPr="006A168D">
        <w:rPr>
          <w:rStyle w:val="StyleUnderline"/>
          <w:highlight w:val="green"/>
        </w:rPr>
        <w:t xml:space="preserve">there are </w:t>
      </w:r>
      <w:r w:rsidRPr="006A168D">
        <w:rPr>
          <w:rStyle w:val="Emphasis"/>
          <w:highlight w:val="green"/>
        </w:rPr>
        <w:t>no mRNA manufacturing facilities</w:t>
      </w:r>
      <w:r w:rsidRPr="006A168D">
        <w:rPr>
          <w:rStyle w:val="StyleUnderline"/>
          <w:highlight w:val="green"/>
        </w:rPr>
        <w:t xml:space="preserve"> sitting idle</w:t>
      </w:r>
      <w:r w:rsidRPr="00814041">
        <w:rPr>
          <w:rStyle w:val="StyleUnderline"/>
        </w:rPr>
        <w:t xml:space="preserve"> with operators</w:t>
      </w:r>
      <w:r>
        <w:t xml:space="preserve"> </w:t>
      </w:r>
      <w:r w:rsidRPr="00814041">
        <w:rPr>
          <w:rStyle w:val="StyleUnderline"/>
        </w:rPr>
        <w:t>just waiting for licensing agreements to turn on the machines</w:t>
      </w:r>
      <w:r>
        <w:t xml:space="preserve">. </w:t>
      </w:r>
      <w:r w:rsidRPr="006A168D">
        <w:rPr>
          <w:rStyle w:val="StyleUnderline"/>
          <w:highlight w:val="green"/>
        </w:rPr>
        <w:t xml:space="preserve">Nor are there </w:t>
      </w:r>
      <w:r w:rsidRPr="006A168D">
        <w:rPr>
          <w:rStyle w:val="Emphasis"/>
          <w:highlight w:val="green"/>
        </w:rPr>
        <w:t>trained personnel</w:t>
      </w:r>
      <w:r w:rsidRPr="006A168D">
        <w:rPr>
          <w:highlight w:val="green"/>
        </w:rPr>
        <w:t xml:space="preserve"> </w:t>
      </w:r>
      <w:r w:rsidRPr="006A168D">
        <w:rPr>
          <w:rStyle w:val="StyleUnderline"/>
          <w:highlight w:val="green"/>
        </w:rPr>
        <w:t>to run them or ensure safety</w:t>
      </w:r>
      <w:r w:rsidRPr="00814041">
        <w:rPr>
          <w:rStyle w:val="StyleUnderline"/>
        </w:rPr>
        <w:t xml:space="preserve"> and quality </w:t>
      </w:r>
      <w:r w:rsidRPr="006A168D">
        <w:rPr>
          <w:rStyle w:val="StyleUnderline"/>
          <w:highlight w:val="green"/>
        </w:rPr>
        <w:t>control</w:t>
      </w:r>
      <w:r>
        <w:t>. Embedding delicate mRNA vaccine molecules inside lipid nanoparticle shells at temperatures colder than Antarctica isn’t as easy as following a recipe from Bon Appetit.</w:t>
      </w:r>
    </w:p>
    <w:p w14:paraId="5C6C47E0" w14:textId="77777777" w:rsidR="004E426D" w:rsidRDefault="004E426D" w:rsidP="004E426D">
      <w:r w:rsidRPr="006A168D">
        <w:rPr>
          <w:rStyle w:val="Emphasis"/>
          <w:highlight w:val="green"/>
        </w:rPr>
        <w:t>Another</w:t>
      </w:r>
      <w:r w:rsidRPr="00814041">
        <w:rPr>
          <w:rStyle w:val="Emphasis"/>
        </w:rPr>
        <w:t xml:space="preserve"> big </w:t>
      </w:r>
      <w:r w:rsidRPr="006A168D">
        <w:rPr>
          <w:rStyle w:val="Emphasis"/>
          <w:highlight w:val="green"/>
        </w:rPr>
        <w:t>barrier</w:t>
      </w:r>
      <w:r>
        <w:t xml:space="preserve"> </w:t>
      </w:r>
      <w:r w:rsidRPr="00814041">
        <w:rPr>
          <w:rStyle w:val="StyleUnderline"/>
        </w:rPr>
        <w:t xml:space="preserve">to producing more shots </w:t>
      </w:r>
      <w:r w:rsidRPr="006A168D">
        <w:rPr>
          <w:rStyle w:val="StyleUnderline"/>
          <w:highlight w:val="green"/>
        </w:rPr>
        <w:t xml:space="preserve">is a </w:t>
      </w:r>
      <w:r w:rsidRPr="006A168D">
        <w:rPr>
          <w:rStyle w:val="Emphasis"/>
          <w:highlight w:val="green"/>
        </w:rPr>
        <w:t>shortage of raw materials</w:t>
      </w:r>
      <w:r>
        <w:t xml:space="preserve">. </w:t>
      </w:r>
      <w:r w:rsidRPr="00814041">
        <w:rPr>
          <w:rStyle w:val="Emphasis"/>
        </w:rPr>
        <w:t>Suspending intellectual property protections</w:t>
      </w:r>
      <w:r>
        <w:t xml:space="preserve"> </w:t>
      </w:r>
      <w:r w:rsidRPr="00814041">
        <w:rPr>
          <w:rStyle w:val="StyleUnderline"/>
        </w:rPr>
        <w:t xml:space="preserve">and </w:t>
      </w:r>
      <w:r w:rsidRPr="00814041">
        <w:rPr>
          <w:rStyle w:val="Emphasis"/>
        </w:rPr>
        <w:t>allowing any manufacturer</w:t>
      </w:r>
      <w:r>
        <w:t xml:space="preserve"> to </w:t>
      </w:r>
      <w:r w:rsidRPr="00814041">
        <w:rPr>
          <w:rStyle w:val="StyleUnderline"/>
        </w:rPr>
        <w:t>try to produce these vaccines</w:t>
      </w:r>
      <w:r>
        <w:t xml:space="preserve">, </w:t>
      </w:r>
      <w:r w:rsidRPr="00814041">
        <w:rPr>
          <w:rStyle w:val="Emphasis"/>
        </w:rPr>
        <w:t>regardless of preparedness or experience</w:t>
      </w:r>
      <w:r>
        <w:t xml:space="preserve">, </w:t>
      </w:r>
      <w:r w:rsidRPr="00814041">
        <w:rPr>
          <w:rStyle w:val="StyleUnderline"/>
        </w:rPr>
        <w:t xml:space="preserve">would </w:t>
      </w:r>
      <w:r w:rsidRPr="00814041">
        <w:rPr>
          <w:rStyle w:val="Emphasis"/>
        </w:rPr>
        <w:t>increase</w:t>
      </w:r>
      <w:r w:rsidRPr="00814041">
        <w:rPr>
          <w:rStyle w:val="StyleUnderline"/>
        </w:rPr>
        <w:t xml:space="preserve"> the </w:t>
      </w:r>
      <w:r w:rsidRPr="00814041">
        <w:rPr>
          <w:rStyle w:val="Emphasis"/>
        </w:rPr>
        <w:t>demand for scarce raw materials</w:t>
      </w:r>
      <w:r>
        <w:t xml:space="preserve">, </w:t>
      </w:r>
      <w:r w:rsidRPr="00814041">
        <w:rPr>
          <w:rStyle w:val="Emphasis"/>
        </w:rPr>
        <w:t>driving up prices</w:t>
      </w:r>
      <w:r>
        <w:t xml:space="preserve"> </w:t>
      </w:r>
      <w:r w:rsidRPr="00814041">
        <w:rPr>
          <w:rStyle w:val="StyleUnderline"/>
        </w:rPr>
        <w:t xml:space="preserve">and </w:t>
      </w:r>
      <w:r w:rsidRPr="00814041">
        <w:rPr>
          <w:rStyle w:val="Emphasis"/>
        </w:rPr>
        <w:t>impeding production</w:t>
      </w:r>
      <w:r>
        <w:t>.</w:t>
      </w:r>
    </w:p>
    <w:p w14:paraId="410E3DA2" w14:textId="78B1B2C7" w:rsidR="004E426D" w:rsidRDefault="004E426D" w:rsidP="004E426D">
      <w:r w:rsidRPr="00814041">
        <w:rPr>
          <w:rStyle w:val="StyleUnderline"/>
        </w:rPr>
        <w:t>Nor could all companies that suddenly get a green light due to suspended intellectual property</w:t>
      </w:r>
      <w:r>
        <w:t xml:space="preserve"> </w:t>
      </w:r>
      <w:r w:rsidRPr="00814041">
        <w:rPr>
          <w:rStyle w:val="StyleUnderline"/>
        </w:rPr>
        <w:t xml:space="preserve">rights </w:t>
      </w:r>
      <w:r w:rsidRPr="00814041">
        <w:rPr>
          <w:rStyle w:val="Emphasis"/>
        </w:rPr>
        <w:t>produce vaccines</w:t>
      </w:r>
      <w:r w:rsidRPr="00814041">
        <w:rPr>
          <w:rStyle w:val="StyleUnderline"/>
        </w:rPr>
        <w:t xml:space="preserve"> as</w:t>
      </w:r>
      <w:r>
        <w:t xml:space="preserve"> </w:t>
      </w:r>
      <w:r w:rsidRPr="00814041">
        <w:rPr>
          <w:rStyle w:val="Emphasis"/>
        </w:rPr>
        <w:t>cheaply</w:t>
      </w:r>
      <w:r>
        <w:t xml:space="preserve"> </w:t>
      </w:r>
      <w:r w:rsidRPr="00814041">
        <w:rPr>
          <w:rStyle w:val="StyleUnderline"/>
        </w:rPr>
        <w:t xml:space="preserve">or </w:t>
      </w:r>
      <w:r w:rsidRPr="00814041">
        <w:rPr>
          <w:rStyle w:val="Emphasis"/>
        </w:rPr>
        <w:t>quickly</w:t>
      </w:r>
      <w:r w:rsidRPr="00814041">
        <w:rPr>
          <w:rStyle w:val="StyleUnderline"/>
        </w:rPr>
        <w:t xml:space="preserve"> as </w:t>
      </w:r>
      <w:r w:rsidRPr="00814041">
        <w:rPr>
          <w:rStyle w:val="Emphasis"/>
        </w:rPr>
        <w:t>existing manufacturers</w:t>
      </w:r>
      <w:r>
        <w:t xml:space="preserve">. </w:t>
      </w:r>
      <w:r w:rsidRPr="006A168D">
        <w:rPr>
          <w:rStyle w:val="StyleUnderline"/>
          <w:highlight w:val="green"/>
        </w:rPr>
        <w:t xml:space="preserve">Building a </w:t>
      </w:r>
      <w:proofErr w:type="gramStart"/>
      <w:r w:rsidRPr="006A168D">
        <w:rPr>
          <w:rStyle w:val="StyleUnderline"/>
          <w:highlight w:val="green"/>
        </w:rPr>
        <w:t>new vaccine manufacturing facility</w:t>
      </w:r>
      <w:r w:rsidRPr="00814041">
        <w:rPr>
          <w:rStyle w:val="StyleUnderline"/>
        </w:rPr>
        <w:t xml:space="preserve"> </w:t>
      </w:r>
      <w:r w:rsidRPr="006A168D">
        <w:rPr>
          <w:rStyle w:val="StyleUnderline"/>
          <w:highlight w:val="green"/>
        </w:rPr>
        <w:t>costs</w:t>
      </w:r>
      <w:proofErr w:type="gramEnd"/>
      <w:r w:rsidRPr="00814041">
        <w:rPr>
          <w:rStyle w:val="StyleUnderline"/>
        </w:rPr>
        <w:t xml:space="preserve"> about </w:t>
      </w:r>
      <w:r w:rsidRPr="00814041">
        <w:rPr>
          <w:rStyle w:val="Emphasis"/>
        </w:rPr>
        <w:t>$</w:t>
      </w:r>
      <w:r w:rsidRPr="006A168D">
        <w:rPr>
          <w:rStyle w:val="Emphasis"/>
          <w:highlight w:val="green"/>
        </w:rPr>
        <w:t>700 million</w:t>
      </w:r>
      <w:r w:rsidRPr="006A168D">
        <w:rPr>
          <w:highlight w:val="green"/>
        </w:rPr>
        <w:t>,</w:t>
      </w:r>
      <w:r>
        <w:t xml:space="preserve"> </w:t>
      </w:r>
      <w:r w:rsidRPr="006A168D">
        <w:rPr>
          <w:rStyle w:val="Emphasis"/>
          <w:highlight w:val="green"/>
        </w:rPr>
        <w:t>takes many months</w:t>
      </w:r>
      <w:r>
        <w:t xml:space="preserve"> — </w:t>
      </w:r>
      <w:r w:rsidRPr="00814041">
        <w:rPr>
          <w:rStyle w:val="StyleUnderline"/>
        </w:rPr>
        <w:t>if not years</w:t>
      </w:r>
      <w:r>
        <w:t xml:space="preserve"> — </w:t>
      </w:r>
      <w:r w:rsidRPr="00814041">
        <w:rPr>
          <w:rStyle w:val="StyleUnderline"/>
        </w:rPr>
        <w:t>to build and</w:t>
      </w:r>
      <w:r>
        <w:t xml:space="preserve">, once opened, </w:t>
      </w:r>
      <w:r w:rsidRPr="00814041">
        <w:rPr>
          <w:rStyle w:val="StyleUnderline"/>
        </w:rPr>
        <w:t>requires another</w:t>
      </w:r>
      <w:r>
        <w:t xml:space="preserve"> four to </w:t>
      </w:r>
      <w:r w:rsidRPr="00814041">
        <w:rPr>
          <w:rStyle w:val="Emphasis"/>
        </w:rPr>
        <w:t>six months</w:t>
      </w:r>
      <w:r>
        <w:t xml:space="preserve"> </w:t>
      </w:r>
      <w:r w:rsidRPr="00814041">
        <w:rPr>
          <w:rStyle w:val="StyleUnderline"/>
        </w:rPr>
        <w:t>to start producing vaccine doses</w:t>
      </w:r>
      <w:r>
        <w:t xml:space="preserve">. </w:t>
      </w:r>
      <w:r w:rsidRPr="00814041">
        <w:t>And because negotiations surrounding the WTO waiver</w:t>
      </w:r>
      <w:r>
        <w:t xml:space="preserve">, which began this summer, could take until December before they are completed, </w:t>
      </w:r>
      <w:r w:rsidRPr="00814041">
        <w:rPr>
          <w:rStyle w:val="StyleUnderline"/>
        </w:rPr>
        <w:t xml:space="preserve">it wouldn’t be </w:t>
      </w:r>
      <w:r w:rsidRPr="00814041">
        <w:rPr>
          <w:rStyle w:val="Emphasis"/>
        </w:rPr>
        <w:t>until well into 2023 or later</w:t>
      </w:r>
      <w:r>
        <w:t xml:space="preserve"> </w:t>
      </w:r>
      <w:r w:rsidRPr="00814041">
        <w:rPr>
          <w:rStyle w:val="StyleUnderline"/>
        </w:rPr>
        <w:t xml:space="preserve">that </w:t>
      </w:r>
      <w:r w:rsidRPr="00814041">
        <w:rPr>
          <w:rStyle w:val="Emphasis"/>
        </w:rPr>
        <w:t>any additional doses</w:t>
      </w:r>
      <w:r w:rsidRPr="00814041">
        <w:rPr>
          <w:rStyle w:val="StyleUnderline"/>
        </w:rPr>
        <w:t xml:space="preserve"> would become available</w:t>
      </w:r>
      <w:r>
        <w:t>.</w:t>
      </w:r>
    </w:p>
    <w:p w14:paraId="5424729B" w14:textId="7D430671" w:rsidR="006B6C05" w:rsidRDefault="006B6C05" w:rsidP="006B6C05">
      <w:pPr>
        <w:pStyle w:val="Heading4"/>
      </w:pPr>
      <w:proofErr w:type="spellStart"/>
      <w:proofErr w:type="gramStart"/>
      <w:r>
        <w:t>Cant</w:t>
      </w:r>
      <w:proofErr w:type="spellEnd"/>
      <w:proofErr w:type="gramEnd"/>
      <w:r>
        <w:t xml:space="preserve"> solve – </w:t>
      </w:r>
      <w:proofErr w:type="spellStart"/>
      <w:r>
        <w:t>erfani</w:t>
      </w:r>
      <w:proofErr w:type="spellEnd"/>
      <w:r>
        <w:t xml:space="preserve"> d </w:t>
      </w:r>
      <w:proofErr w:type="spellStart"/>
      <w:r>
        <w:t>oenst</w:t>
      </w:r>
      <w:proofErr w:type="spellEnd"/>
      <w:r>
        <w:t xml:space="preserve"> </w:t>
      </w:r>
      <w:proofErr w:type="spellStart"/>
      <w:r>
        <w:t>actualy</w:t>
      </w:r>
      <w:proofErr w:type="spellEnd"/>
      <w:r>
        <w:t xml:space="preserve"> say anything about countries having resources</w:t>
      </w:r>
    </w:p>
    <w:p w14:paraId="0F5B1FA7" w14:textId="613D663A" w:rsidR="006B6C05" w:rsidRPr="006B6C05" w:rsidRDefault="006B6C05" w:rsidP="006B6C05">
      <w:pPr>
        <w:pStyle w:val="Heading4"/>
      </w:pPr>
      <w:r>
        <w:t>No covid war -</w:t>
      </w:r>
    </w:p>
    <w:p w14:paraId="16FB270C" w14:textId="77777777" w:rsidR="006A168D" w:rsidRDefault="006A168D" w:rsidP="006A168D">
      <w:pPr>
        <w:pStyle w:val="Heading4"/>
      </w:pPr>
      <w:r>
        <w:t xml:space="preserve">AMR won’t get </w:t>
      </w:r>
      <w:r>
        <w:rPr>
          <w:u w:val="single"/>
        </w:rPr>
        <w:t>close</w:t>
      </w:r>
      <w:r>
        <w:t xml:space="preserve"> to extinction, intervening actors solve it, their internal link can’t </w:t>
      </w:r>
    </w:p>
    <w:p w14:paraId="3C15B5ED" w14:textId="77777777" w:rsidR="006A168D" w:rsidRDefault="006A168D" w:rsidP="006A168D">
      <w:r>
        <w:t xml:space="preserve">Ed </w:t>
      </w:r>
      <w:r>
        <w:rPr>
          <w:rStyle w:val="Style13ptBold"/>
        </w:rPr>
        <w:t>Cara 1</w:t>
      </w:r>
      <w:r w:rsidRPr="00E56778">
        <w:rPr>
          <w:rStyle w:val="Style13ptBold"/>
        </w:rPr>
        <w:t>7</w:t>
      </w:r>
      <w:r>
        <w:t xml:space="preserve">, science writer for The Atlantic, Newsweek, and </w:t>
      </w:r>
      <w:proofErr w:type="spellStart"/>
      <w:r>
        <w:t>Vocativ</w:t>
      </w:r>
      <w:proofErr w:type="spellEnd"/>
      <w:r>
        <w:t xml:space="preserve">, 1/27/17, “The Attack </w:t>
      </w:r>
      <w:proofErr w:type="gramStart"/>
      <w:r>
        <w:t>Of</w:t>
      </w:r>
      <w:proofErr w:type="gramEnd"/>
      <w:r>
        <w:t xml:space="preserve"> The Superbugs,” http://www.vocativ.com/394419/attack-of-the-superbugs/ </w:t>
      </w:r>
    </w:p>
    <w:p w14:paraId="5784A6AD" w14:textId="6D8B0779" w:rsidR="006A168D" w:rsidRDefault="006A168D" w:rsidP="004E426D">
      <w:pPr>
        <w:rPr>
          <w:sz w:val="16"/>
        </w:rPr>
      </w:pPr>
      <w:r w:rsidRPr="006A168D">
        <w:rPr>
          <w:rStyle w:val="Emphasis"/>
          <w:highlight w:val="green"/>
        </w:rPr>
        <w:t>A</w:t>
      </w:r>
      <w:r w:rsidRPr="00E56778">
        <w:rPr>
          <w:rStyle w:val="IntenseEmphasis"/>
        </w:rPr>
        <w:t>nti</w:t>
      </w:r>
      <w:r w:rsidRPr="006A168D">
        <w:rPr>
          <w:rStyle w:val="Emphasis"/>
          <w:highlight w:val="green"/>
        </w:rPr>
        <w:t>b</w:t>
      </w:r>
      <w:r w:rsidRPr="00E56778">
        <w:rPr>
          <w:rStyle w:val="IntenseEmphasis"/>
        </w:rPr>
        <w:t>iotic-</w:t>
      </w:r>
      <w:r w:rsidRPr="006A168D">
        <w:rPr>
          <w:rStyle w:val="Emphasis"/>
          <w:highlight w:val="green"/>
        </w:rPr>
        <w:t>r</w:t>
      </w:r>
      <w:r w:rsidRPr="00E56778">
        <w:rPr>
          <w:rStyle w:val="IntenseEmphasis"/>
        </w:rPr>
        <w:t>esistant infections</w:t>
      </w:r>
      <w:r w:rsidRPr="00E56778">
        <w:rPr>
          <w:sz w:val="16"/>
        </w:rPr>
        <w:t xml:space="preserve"> kill at least 700,000 people worldwide a year right now, according to an exhaustive report commissioned by the UK in 2014, and without any substantial medical breakthroughs or policy changes that slow down resistance, they </w:t>
      </w:r>
      <w:r w:rsidRPr="006A168D">
        <w:rPr>
          <w:rStyle w:val="IntenseEmphasis"/>
          <w:highlight w:val="green"/>
        </w:rPr>
        <w:t>may claim</w:t>
      </w:r>
      <w:r w:rsidRPr="00E56778">
        <w:rPr>
          <w:sz w:val="16"/>
        </w:rPr>
        <w:t xml:space="preserve"> some </w:t>
      </w:r>
      <w:r w:rsidRPr="006A168D">
        <w:rPr>
          <w:rStyle w:val="Emphasis"/>
          <w:sz w:val="24"/>
          <w:highlight w:val="green"/>
        </w:rPr>
        <w:t>10 million deaths</w:t>
      </w:r>
      <w:r w:rsidRPr="00E56778">
        <w:rPr>
          <w:rStyle w:val="Emphasis"/>
          <w:sz w:val="24"/>
        </w:rPr>
        <w:t xml:space="preserve"> </w:t>
      </w:r>
      <w:r w:rsidRPr="00631128">
        <w:rPr>
          <w:rStyle w:val="Emphasis"/>
          <w:sz w:val="24"/>
        </w:rPr>
        <w:t>annually by 2050</w:t>
      </w:r>
      <w:r w:rsidRPr="00631128">
        <w:rPr>
          <w:sz w:val="16"/>
        </w:rPr>
        <w:t xml:space="preserve"> — </w:t>
      </w:r>
      <w:r w:rsidRPr="00631128">
        <w:rPr>
          <w:rStyle w:val="IntenseEmphasis"/>
        </w:rPr>
        <w:t>eclipsing cancer</w:t>
      </w:r>
      <w:r w:rsidRPr="00631128">
        <w:rPr>
          <w:sz w:val="16"/>
        </w:rPr>
        <w:t xml:space="preserve"> in general as a leading cause. </w:t>
      </w:r>
      <w:r w:rsidRPr="00631128">
        <w:rPr>
          <w:rStyle w:val="IntenseEmphasis"/>
        </w:rPr>
        <w:t>These deaths</w:t>
      </w:r>
      <w:r w:rsidRPr="00631128">
        <w:rPr>
          <w:sz w:val="16"/>
        </w:rPr>
        <w:t xml:space="preserve"> largely </w:t>
      </w:r>
      <w:r w:rsidRPr="00631128">
        <w:rPr>
          <w:rStyle w:val="Emphasis"/>
        </w:rPr>
        <w:t>won’t</w:t>
      </w:r>
      <w:r w:rsidRPr="00631128">
        <w:rPr>
          <w:rStyle w:val="IntenseEmphasis"/>
        </w:rPr>
        <w:t xml:space="preserve"> come from pan-resistant infections</w:t>
      </w:r>
      <w:r w:rsidRPr="00631128">
        <w:rPr>
          <w:sz w:val="16"/>
        </w:rPr>
        <w:t xml:space="preserve">, just tougher ones. </w:t>
      </w:r>
      <w:r w:rsidRPr="00631128">
        <w:rPr>
          <w:rStyle w:val="IntenseEmphasis"/>
        </w:rPr>
        <w:t>A preventable death there</w:t>
      </w:r>
      <w:r w:rsidRPr="00631128">
        <w:rPr>
          <w:sz w:val="16"/>
        </w:rPr>
        <w:t xml:space="preserve">, a preventable death </w:t>
      </w:r>
      <w:r w:rsidRPr="00631128">
        <w:rPr>
          <w:rStyle w:val="IntenseEmphasis"/>
        </w:rPr>
        <w:t>here</w:t>
      </w:r>
      <w:r w:rsidRPr="00631128">
        <w:rPr>
          <w:sz w:val="16"/>
        </w:rPr>
        <w:t xml:space="preserve">. 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 </w:t>
      </w:r>
      <w:r w:rsidRPr="00631128">
        <w:rPr>
          <w:rStyle w:val="IntenseEmphasis"/>
        </w:rPr>
        <w:t>For all the</w:t>
      </w:r>
      <w:r w:rsidRPr="00631128">
        <w:rPr>
          <w:sz w:val="16"/>
        </w:rPr>
        <w:t xml:space="preserve"> warranted </w:t>
      </w:r>
      <w:r w:rsidRPr="00631128">
        <w:rPr>
          <w:rStyle w:val="IntenseEmphasis"/>
        </w:rPr>
        <w:t>gloom</w:t>
      </w:r>
      <w:r w:rsidRPr="00631128">
        <w:rPr>
          <w:sz w:val="16"/>
        </w:rPr>
        <w:t xml:space="preserve">, though, Farewell does think </w:t>
      </w:r>
      <w:r w:rsidRPr="00631128">
        <w:rPr>
          <w:rStyle w:val="IntenseEmphasis"/>
        </w:rPr>
        <w:t>there are reasons to be hopeful</w:t>
      </w:r>
      <w:r w:rsidRPr="00631128">
        <w:rPr>
          <w:sz w:val="16"/>
        </w:rPr>
        <w:t xml:space="preserve">. “I don’t think we are doing enough, but </w:t>
      </w:r>
      <w:r w:rsidRPr="00631128">
        <w:rPr>
          <w:rStyle w:val="IntenseEmphasis"/>
        </w:rPr>
        <w:t xml:space="preserve">the scientific community along with many governmental and private foundations are </w:t>
      </w:r>
      <w:r w:rsidRPr="00631128">
        <w:rPr>
          <w:rStyle w:val="Emphasis"/>
        </w:rPr>
        <w:t>very actively involved</w:t>
      </w:r>
      <w:r w:rsidRPr="00631128">
        <w:rPr>
          <w:rStyle w:val="IntenseEmphasis"/>
        </w:rPr>
        <w:t xml:space="preserve"> in</w:t>
      </w:r>
      <w:r w:rsidRPr="00631128">
        <w:rPr>
          <w:sz w:val="16"/>
        </w:rPr>
        <w:t xml:space="preserve"> finding </w:t>
      </w:r>
      <w:r w:rsidRPr="00631128">
        <w:rPr>
          <w:rStyle w:val="IntenseEmphasis"/>
        </w:rPr>
        <w:t>not only new antibiotics, but new solutions</w:t>
      </w:r>
      <w:r w:rsidRPr="00631128">
        <w:rPr>
          <w:sz w:val="16"/>
        </w:rPr>
        <w:t xml:space="preserve"> to this problem,” she said. </w:t>
      </w:r>
      <w:r w:rsidRPr="00631128">
        <w:rPr>
          <w:rStyle w:val="IntenseEmphasis"/>
        </w:rPr>
        <w:t>There’s been a noticeable change in attitude and increased urgency</w:t>
      </w:r>
      <w:r w:rsidRPr="00631128">
        <w:rPr>
          <w:sz w:val="16"/>
        </w:rPr>
        <w:t xml:space="preserve"> surrounding antibiotic resistance, she said, one that she hadn’t seen even five years ago, let alone twenty. Until recently, that attitude change could be seen from places as high up as the U.S. federal government. In 2014, former President </w:t>
      </w:r>
      <w:r w:rsidRPr="00631128">
        <w:rPr>
          <w:rStyle w:val="IntenseEmphasis"/>
        </w:rPr>
        <w:t>Obama issued an executive order aimed at addressing antibiotic resistance</w:t>
      </w:r>
      <w:r w:rsidRPr="00631128">
        <w:rPr>
          <w:sz w:val="1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 “</w:t>
      </w:r>
      <w:r w:rsidRPr="00631128">
        <w:rPr>
          <w:rStyle w:val="IntenseEmphasis"/>
        </w:rPr>
        <w:t>There has been a lot of work</w:t>
      </w:r>
      <w:r w:rsidRPr="00631128">
        <w:rPr>
          <w:sz w:val="16"/>
        </w:rPr>
        <w:t xml:space="preserve"> done the last couple of years, much of it spurned by [Obama’s] National Action Plan,” said Dr. David Hyun, a senior officer for Pew Charitable Trusts’ Antibiotic Resistance Project. The CDC</w:t>
      </w:r>
      <w:proofErr w:type="gramStart"/>
      <w:r w:rsidRPr="00631128">
        <w:rPr>
          <w:sz w:val="16"/>
        </w:rPr>
        <w:t>, in particular, has</w:t>
      </w:r>
      <w:proofErr w:type="gramEnd"/>
      <w:r w:rsidRPr="00631128">
        <w:rPr>
          <w:sz w:val="16"/>
        </w:rPr>
        <w:t xml:space="preserve"> used its funding to open up regional labs that allow them to better detect and respond to antibiotic-resistant outbreaks like the Nevada case, he said. They ultimately hope to create an expansive surveillance system that can easily keep track of resistance rates on a national, </w:t>
      </w:r>
      <w:proofErr w:type="gramStart"/>
      <w:r w:rsidRPr="00631128">
        <w:rPr>
          <w:sz w:val="16"/>
        </w:rPr>
        <w:t>state</w:t>
      </w:r>
      <w:proofErr w:type="gramEnd"/>
      <w:r w:rsidRPr="00631128">
        <w:rPr>
          <w:sz w:val="16"/>
        </w:rPr>
        <w:t xml:space="preserve"> and regional level. A parallel system also exists for monitoring resistance in the food chain, shepherded by the CDC and the U.S. Department of Agriculture. In fact,</w:t>
      </w:r>
      <w:r w:rsidRPr="00E56778">
        <w:rPr>
          <w:sz w:val="16"/>
        </w:rPr>
        <w:t xml:space="preserve"> it was this sort of </w:t>
      </w:r>
      <w:r w:rsidRPr="006A168D">
        <w:rPr>
          <w:rStyle w:val="IntenseEmphasis"/>
          <w:highlight w:val="green"/>
        </w:rPr>
        <w:t>coop</w:t>
      </w:r>
      <w:r w:rsidRPr="00E56778">
        <w:rPr>
          <w:rStyle w:val="IntenseEmphasis"/>
        </w:rPr>
        <w:t xml:space="preserve">eration </w:t>
      </w:r>
      <w:r w:rsidRPr="006A168D">
        <w:rPr>
          <w:rStyle w:val="IntenseEmphasis"/>
          <w:highlight w:val="green"/>
        </w:rPr>
        <w:t>between national and local health agencies</w:t>
      </w:r>
      <w:r w:rsidRPr="00E56778">
        <w:rPr>
          <w:sz w:val="16"/>
        </w:rPr>
        <w:t xml:space="preserve"> that </w:t>
      </w:r>
      <w:r w:rsidRPr="00E56778">
        <w:rPr>
          <w:rStyle w:val="IntenseEmphasis"/>
        </w:rPr>
        <w:t>enabled</w:t>
      </w:r>
      <w:r w:rsidRPr="00E56778">
        <w:rPr>
          <w:sz w:val="16"/>
        </w:rPr>
        <w:t xml:space="preserve"> Nevada </w:t>
      </w:r>
      <w:r w:rsidRPr="00E56778">
        <w:rPr>
          <w:rStyle w:val="IntenseEmphasis"/>
        </w:rPr>
        <w:t>doctors to stop the worst from happening</w:t>
      </w:r>
      <w:r w:rsidRPr="00E56778">
        <w:rPr>
          <w:sz w:val="1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E56778">
        <w:rPr>
          <w:rStyle w:val="IntenseEmphasis"/>
        </w:rPr>
        <w:t xml:space="preserve">it </w:t>
      </w:r>
      <w:r w:rsidRPr="00631128">
        <w:rPr>
          <w:rStyle w:val="IntenseEmphasis"/>
        </w:rPr>
        <w:t>may</w:t>
      </w:r>
      <w:r w:rsidRPr="00E56778">
        <w:rPr>
          <w:sz w:val="16"/>
        </w:rPr>
        <w:t xml:space="preserve"> help </w:t>
      </w:r>
      <w:r w:rsidRPr="006A168D">
        <w:rPr>
          <w:rStyle w:val="Emphasis"/>
          <w:highlight w:val="green"/>
        </w:rPr>
        <w:t>prevent future cases</w:t>
      </w:r>
      <w:r w:rsidRPr="00E56778">
        <w:rPr>
          <w:rStyle w:val="Emphasis"/>
        </w:rPr>
        <w:t xml:space="preserve"> from </w:t>
      </w:r>
      <w:r w:rsidRPr="006A168D">
        <w:rPr>
          <w:rStyle w:val="Emphasis"/>
          <w:highlight w:val="green"/>
        </w:rPr>
        <w:t>spilling into the public</w:t>
      </w:r>
      <w:r w:rsidRPr="00E56778">
        <w:rPr>
          <w:sz w:val="16"/>
        </w:rPr>
        <w:t>. According to Chen, the CDC has allocated funding this year to all of Nevada’s state public health departments so they can better detect CRE and other dangerous resistant strains.</w:t>
      </w:r>
      <w:r>
        <w:rPr>
          <w:sz w:val="16"/>
        </w:rPr>
        <w:t xml:space="preserve"> </w:t>
      </w:r>
      <w:r w:rsidRPr="00E56778">
        <w:rPr>
          <w:sz w:val="16"/>
        </w:rPr>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w:t>
      </w:r>
      <w:r w:rsidRPr="00631128">
        <w:rPr>
          <w:sz w:val="16"/>
        </w:rPr>
        <w:t xml:space="preserve">tried to bar USDA scientists from discussing their work with the public while stripping funding from other public health agencies isn’t encouraging. </w:t>
      </w:r>
      <w:r w:rsidRPr="00631128">
        <w:rPr>
          <w:rStyle w:val="Emphasis"/>
          <w:sz w:val="24"/>
        </w:rPr>
        <w:t>Even with the best public policy</w:t>
      </w:r>
      <w:r w:rsidRPr="00631128">
        <w:rPr>
          <w:sz w:val="16"/>
        </w:rPr>
        <w:t xml:space="preserve">, however, </w:t>
      </w:r>
      <w:r w:rsidRPr="00631128">
        <w:rPr>
          <w:rStyle w:val="IntenseEmphasis"/>
        </w:rPr>
        <w:t>there’s no clear light at the end of the tunnel. Antibiotic resistance has gradually been worsening</w:t>
      </w:r>
      <w:r w:rsidRPr="00631128">
        <w:rPr>
          <w:sz w:val="16"/>
        </w:rPr>
        <w:t xml:space="preserve">, even within the last 15 to 20 years, when superbugs like methicillin-resistant Staphylococcus aureus (MRSA) first became widely known, said Hyun. The </w:t>
      </w:r>
      <w:r w:rsidRPr="00631128">
        <w:rPr>
          <w:rStyle w:val="IntenseEmphasis"/>
        </w:rPr>
        <w:t>effort</w:t>
      </w:r>
      <w:r w:rsidRPr="00631128">
        <w:rPr>
          <w:sz w:val="16"/>
        </w:rPr>
        <w:t xml:space="preserve"> needed </w:t>
      </w:r>
      <w:r w:rsidRPr="00631128">
        <w:rPr>
          <w:rStyle w:val="IntenseEmphasis"/>
        </w:rPr>
        <w:t>to develop new drugs has been in short supply, hamstrung by pharmaceutical companies’ inability to recoup the costs of bringing new antibiotics to market</w:t>
      </w:r>
      <w:r w:rsidRPr="00631128">
        <w:rPr>
          <w:sz w:val="16"/>
        </w:rPr>
        <w:t xml:space="preserve">.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w:t>
      </w:r>
      <w:proofErr w:type="gramStart"/>
      <w:r w:rsidRPr="00631128">
        <w:rPr>
          <w:sz w:val="16"/>
        </w:rPr>
        <w:t>trillions</w:t>
      </w:r>
      <w:proofErr w:type="gramEnd"/>
      <w:r w:rsidRPr="00631128">
        <w:rPr>
          <w:sz w:val="16"/>
        </w:rPr>
        <w:t xml:space="preserve"> years down the road. And it already numbers in the billions now, according to the CDC. Of course, we need bacteria to survive. And most need or pay no mind to us in return. Even pan-resistant bacteria don’t really</w:t>
      </w:r>
      <w:r w:rsidRPr="00E56778">
        <w:rPr>
          <w:sz w:val="16"/>
        </w:rPr>
        <w:t xml:space="preserve"> mean harm. Some have been found in perfectly healthy people, a fact that’ll either comfort you or keep you awake at night, only causing problems when our immune system wavers. </w:t>
      </w:r>
      <w:r w:rsidRPr="006A168D">
        <w:rPr>
          <w:rStyle w:val="IntenseEmphasis"/>
          <w:highlight w:val="green"/>
        </w:rPr>
        <w:t xml:space="preserve">There’s </w:t>
      </w:r>
      <w:r w:rsidRPr="006A168D">
        <w:rPr>
          <w:rStyle w:val="Emphasis"/>
          <w:sz w:val="24"/>
          <w:highlight w:val="green"/>
        </w:rPr>
        <w:t>no army of</w:t>
      </w:r>
      <w:r w:rsidRPr="00E56778">
        <w:rPr>
          <w:rStyle w:val="Emphasis"/>
          <w:sz w:val="24"/>
        </w:rPr>
        <w:t xml:space="preserve"> sentient </w:t>
      </w:r>
      <w:r w:rsidRPr="006A168D">
        <w:rPr>
          <w:rStyle w:val="Emphasis"/>
          <w:sz w:val="24"/>
          <w:highlight w:val="green"/>
        </w:rPr>
        <w:t>E. coli that will</w:t>
      </w:r>
      <w:r w:rsidRPr="00E56778">
        <w:rPr>
          <w:rStyle w:val="Emphasis"/>
          <w:sz w:val="24"/>
        </w:rPr>
        <w:t xml:space="preserve"> </w:t>
      </w:r>
      <w:proofErr w:type="gramStart"/>
      <w:r w:rsidRPr="00E56778">
        <w:rPr>
          <w:rStyle w:val="Emphasis"/>
          <w:sz w:val="24"/>
        </w:rPr>
        <w:t>rise up</w:t>
      </w:r>
      <w:proofErr w:type="gramEnd"/>
      <w:r w:rsidRPr="00E56778">
        <w:rPr>
          <w:rStyle w:val="Emphasis"/>
          <w:sz w:val="24"/>
        </w:rPr>
        <w:t xml:space="preserve"> and someday </w:t>
      </w:r>
      <w:r w:rsidRPr="006A168D">
        <w:rPr>
          <w:rStyle w:val="Emphasis"/>
          <w:sz w:val="24"/>
          <w:highlight w:val="green"/>
        </w:rPr>
        <w:t>overthrow the human race</w:t>
      </w:r>
      <w:r w:rsidRPr="00E56778">
        <w:rPr>
          <w:sz w:val="16"/>
        </w:rPr>
        <w:t>.</w:t>
      </w:r>
      <w:r>
        <w:rPr>
          <w:sz w:val="16"/>
        </w:rPr>
        <w:t xml:space="preserve"> </w:t>
      </w:r>
      <w:r w:rsidRPr="00E56778">
        <w:rPr>
          <w:sz w:val="16"/>
        </w:rPr>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r>
        <w:rPr>
          <w:sz w:val="16"/>
        </w:rPr>
        <w:t xml:space="preserve"> </w:t>
      </w:r>
      <w:r w:rsidRPr="006A168D">
        <w:rPr>
          <w:rStyle w:val="Emphasis"/>
          <w:sz w:val="24"/>
          <w:highlight w:val="green"/>
        </w:rPr>
        <w:t>The antibiotic apocalypse will be gentle</w:t>
      </w:r>
      <w:r w:rsidRPr="00E56778">
        <w:rPr>
          <w:sz w:val="16"/>
        </w:rPr>
        <w:t>, if it fully arrives, but it won’t be any less devastating to the human spirit.</w:t>
      </w:r>
    </w:p>
    <w:p w14:paraId="09AA8E4B" w14:textId="70EE153D" w:rsidR="006B6C05" w:rsidRDefault="006B6C05" w:rsidP="006B6C05">
      <w:pPr>
        <w:pStyle w:val="Heading4"/>
      </w:pPr>
      <w:proofErr w:type="spellStart"/>
      <w:r>
        <w:t>Aff</w:t>
      </w:r>
      <w:proofErr w:type="spellEnd"/>
      <w:r>
        <w:t xml:space="preserve"> leads to more </w:t>
      </w:r>
      <w:proofErr w:type="spellStart"/>
      <w:r>
        <w:t>amr</w:t>
      </w:r>
      <w:proofErr w:type="spellEnd"/>
      <w:r>
        <w:t xml:space="preserve"> – they concede much more people </w:t>
      </w:r>
      <w:proofErr w:type="gramStart"/>
      <w:r>
        <w:t>are able to</w:t>
      </w:r>
      <w:proofErr w:type="gramEnd"/>
      <w:r>
        <w:t xml:space="preserve"> use antibiotics post </w:t>
      </w:r>
      <w:proofErr w:type="spellStart"/>
      <w:r>
        <w:t>aff</w:t>
      </w:r>
      <w:proofErr w:type="spellEnd"/>
      <w:r>
        <w:t xml:space="preserve"> – that’s the problem, people get overprescribed and get </w:t>
      </w:r>
    </w:p>
    <w:p w14:paraId="4E88E745" w14:textId="77777777" w:rsidR="006A168D" w:rsidRPr="001D7F71" w:rsidRDefault="006A168D" w:rsidP="006A168D">
      <w:pPr>
        <w:pStyle w:val="Heading4"/>
        <w:rPr>
          <w:rFonts w:cs="Calibri"/>
        </w:rPr>
      </w:pPr>
      <w:r w:rsidRPr="001D7F71">
        <w:rPr>
          <w:rFonts w:cs="Calibri"/>
        </w:rPr>
        <w:t>No war from COVID.</w:t>
      </w:r>
    </w:p>
    <w:p w14:paraId="751D1708" w14:textId="77777777" w:rsidR="006A168D" w:rsidRPr="001D7F71" w:rsidRDefault="006A168D" w:rsidP="006A168D">
      <w:r w:rsidRPr="001D7F71">
        <w:rPr>
          <w:rStyle w:val="Style13ptBold"/>
        </w:rPr>
        <w:t>Salemi 20</w:t>
      </w:r>
      <w:r w:rsidRPr="001D7F71">
        <w:t xml:space="preserve"> Colette Salemi [microeconomist PhD student in applied economics at the University of Minnesota. Her research focuses on conflict, forced displacement, environmental degradation and their intersections.], 10-15-2020, "Analysis," Washington Post, </w:t>
      </w:r>
      <w:hyperlink r:id="rId15" w:history="1">
        <w:r w:rsidRPr="001D7F71">
          <w:rPr>
            <w:rStyle w:val="Hyperlink"/>
          </w:rPr>
          <w:t>https://www.washingtonpost.com/politics/2020/10/15/does-covid-19-raise-risk-violent-conflict-not-everywhere/</w:t>
        </w:r>
      </w:hyperlink>
      <w:r w:rsidRPr="001D7F71">
        <w:t xml:space="preserve"> EH</w:t>
      </w:r>
    </w:p>
    <w:p w14:paraId="78098D5B" w14:textId="77777777" w:rsidR="006A168D" w:rsidRPr="001D7F71" w:rsidRDefault="006A168D" w:rsidP="006A168D">
      <w:pPr>
        <w:rPr>
          <w:sz w:val="16"/>
        </w:rPr>
      </w:pPr>
      <w:r w:rsidRPr="001D7F71">
        <w:rPr>
          <w:sz w:val="16"/>
        </w:rPr>
        <w:t xml:space="preserve">The situation in Iraq illustrates how the coronavirus threat and policy responses to the pandemic could lead to an increase in violent conflict. But </w:t>
      </w:r>
      <w:r w:rsidRPr="001D7F71">
        <w:rPr>
          <w:rStyle w:val="StyleUnderline"/>
        </w:rPr>
        <w:t xml:space="preserve">elsewhere in the world, </w:t>
      </w:r>
      <w:r w:rsidRPr="001D7F71">
        <w:rPr>
          <w:rStyle w:val="Emphasis"/>
        </w:rPr>
        <w:t xml:space="preserve">researchers who tally </w:t>
      </w:r>
      <w:r w:rsidRPr="006A168D">
        <w:rPr>
          <w:rStyle w:val="Emphasis"/>
          <w:highlight w:val="green"/>
        </w:rPr>
        <w:t>conflict-event counts</w:t>
      </w:r>
      <w:r w:rsidRPr="001D7F71">
        <w:rPr>
          <w:rStyle w:val="Emphasis"/>
        </w:rPr>
        <w:t xml:space="preserve"> see</w:t>
      </w:r>
      <w:r w:rsidRPr="001D7F71">
        <w:rPr>
          <w:rStyle w:val="StyleUnderline"/>
        </w:rPr>
        <w:t xml:space="preserve"> </w:t>
      </w:r>
      <w:r w:rsidRPr="006A168D">
        <w:rPr>
          <w:rStyle w:val="Emphasis"/>
          <w:highlight w:val="green"/>
        </w:rPr>
        <w:t>stagnant or</w:t>
      </w:r>
      <w:r w:rsidRPr="001D7F71">
        <w:rPr>
          <w:rStyle w:val="Emphasis"/>
        </w:rPr>
        <w:t xml:space="preserve"> even </w:t>
      </w:r>
      <w:r w:rsidRPr="006A168D">
        <w:rPr>
          <w:rStyle w:val="Emphasis"/>
          <w:highlight w:val="green"/>
        </w:rPr>
        <w:t>falling</w:t>
      </w:r>
      <w:r w:rsidRPr="001D7F71">
        <w:rPr>
          <w:rStyle w:val="Emphasis"/>
        </w:rPr>
        <w:t xml:space="preserve"> numbers</w:t>
      </w:r>
      <w:r w:rsidRPr="001D7F71">
        <w:rPr>
          <w:rStyle w:val="StyleUnderline"/>
        </w:rPr>
        <w:t>.</w:t>
      </w:r>
      <w:r w:rsidRPr="001D7F71">
        <w:rPr>
          <w:sz w:val="16"/>
        </w:rPr>
        <w:t xml:space="preserve"> And </w:t>
      </w:r>
      <w:r w:rsidRPr="001D7F71">
        <w:rPr>
          <w:rStyle w:val="StyleUnderline"/>
        </w:rPr>
        <w:t>in some countries</w:t>
      </w:r>
      <w:r w:rsidRPr="001D7F71">
        <w:rPr>
          <w:sz w:val="16"/>
        </w:rPr>
        <w:t xml:space="preserve">, </w:t>
      </w:r>
      <w:r w:rsidRPr="006A168D">
        <w:rPr>
          <w:rStyle w:val="Emphasis"/>
          <w:highlight w:val="green"/>
        </w:rPr>
        <w:t>conflict trends don’t</w:t>
      </w:r>
      <w:r w:rsidRPr="001D7F71">
        <w:rPr>
          <w:rStyle w:val="Emphasis"/>
        </w:rPr>
        <w:t xml:space="preserve"> appear to be </w:t>
      </w:r>
      <w:r w:rsidRPr="006A168D">
        <w:rPr>
          <w:rStyle w:val="Emphasis"/>
          <w:highlight w:val="green"/>
        </w:rPr>
        <w:t>respond</w:t>
      </w:r>
      <w:r w:rsidRPr="001D7F71">
        <w:rPr>
          <w:rStyle w:val="Emphasis"/>
        </w:rPr>
        <w:t xml:space="preserve">ing </w:t>
      </w:r>
      <w:r w:rsidRPr="006A168D">
        <w:rPr>
          <w:rStyle w:val="Emphasis"/>
          <w:highlight w:val="green"/>
        </w:rPr>
        <w:t>to covid</w:t>
      </w:r>
      <w:r w:rsidRPr="001D7F71">
        <w:rPr>
          <w:sz w:val="16"/>
        </w:rPr>
        <w:t xml:space="preserve">-19 </w:t>
      </w:r>
      <w:r w:rsidRPr="006A168D">
        <w:rPr>
          <w:rStyle w:val="Emphasis"/>
          <w:highlight w:val="green"/>
        </w:rPr>
        <w:t>at all</w:t>
      </w:r>
      <w:r w:rsidRPr="001D7F71">
        <w:rPr>
          <w:sz w:val="16"/>
        </w:rPr>
        <w:t xml:space="preserve">. My research with Jeff Bloem documents considerable differences in the frequency of conflict events across several countries in recent months. Our findings suggest that the </w:t>
      </w:r>
      <w:r w:rsidRPr="001D7F71">
        <w:rPr>
          <w:rStyle w:val="StyleUnderline"/>
        </w:rPr>
        <w:t xml:space="preserve">pandemic-conflict </w:t>
      </w:r>
      <w:r w:rsidRPr="006A168D">
        <w:rPr>
          <w:rStyle w:val="StyleUnderline"/>
          <w:highlight w:val="green"/>
        </w:rPr>
        <w:t>relationship</w:t>
      </w:r>
      <w:r w:rsidRPr="001D7F71">
        <w:rPr>
          <w:sz w:val="16"/>
        </w:rPr>
        <w:t xml:space="preserve"> seen </w:t>
      </w:r>
      <w:r w:rsidRPr="006A168D">
        <w:rPr>
          <w:rStyle w:val="StyleUnderline"/>
          <w:highlight w:val="green"/>
        </w:rPr>
        <w:t>in Iraq</w:t>
      </w:r>
      <w:r w:rsidRPr="001D7F71">
        <w:rPr>
          <w:rStyle w:val="StyleUnderline"/>
        </w:rPr>
        <w:t xml:space="preserve"> does</w:t>
      </w:r>
      <w:r w:rsidRPr="001D7F71">
        <w:rPr>
          <w:sz w:val="16"/>
        </w:rPr>
        <w:t xml:space="preserve"> </w:t>
      </w:r>
      <w:r w:rsidRPr="006A168D">
        <w:rPr>
          <w:rStyle w:val="Emphasis"/>
          <w:highlight w:val="green"/>
        </w:rPr>
        <w:t>not</w:t>
      </w:r>
      <w:r w:rsidRPr="001D7F71">
        <w:rPr>
          <w:rStyle w:val="Emphasis"/>
        </w:rPr>
        <w:t xml:space="preserve"> appear to exist </w:t>
      </w:r>
      <w:r w:rsidRPr="006A168D">
        <w:rPr>
          <w:rStyle w:val="Emphasis"/>
          <w:highlight w:val="green"/>
        </w:rPr>
        <w:t>in</w:t>
      </w:r>
      <w:r w:rsidRPr="001D7F71">
        <w:rPr>
          <w:rStyle w:val="Emphasis"/>
        </w:rPr>
        <w:t xml:space="preserve"> many </w:t>
      </w:r>
      <w:r w:rsidRPr="006A168D">
        <w:rPr>
          <w:rStyle w:val="Emphasis"/>
          <w:highlight w:val="green"/>
        </w:rPr>
        <w:t>other countries</w:t>
      </w:r>
      <w:r w:rsidRPr="001D7F71">
        <w:rPr>
          <w:rStyle w:val="Emphasis"/>
        </w:rPr>
        <w:t>.</w:t>
      </w:r>
      <w:r w:rsidRPr="001D7F71">
        <w:rPr>
          <w:sz w:val="16"/>
        </w:rPr>
        <w:t xml:space="preserve"> How we did our research We </w:t>
      </w:r>
      <w:r w:rsidRPr="001D7F71">
        <w:rPr>
          <w:rStyle w:val="StyleUnderline"/>
        </w:rPr>
        <w:t>used</w:t>
      </w:r>
      <w:r w:rsidRPr="001D7F71">
        <w:rPr>
          <w:sz w:val="16"/>
        </w:rPr>
        <w:t xml:space="preserve"> the Armed Conflict Location and Event Data (</w:t>
      </w:r>
      <w:r w:rsidRPr="006A168D">
        <w:rPr>
          <w:rStyle w:val="Emphasis"/>
          <w:highlight w:val="green"/>
        </w:rPr>
        <w:t>ACLED</w:t>
      </w:r>
      <w:r w:rsidRPr="001D7F71">
        <w:rPr>
          <w:sz w:val="16"/>
        </w:rPr>
        <w:t xml:space="preserve">), a </w:t>
      </w:r>
      <w:r w:rsidRPr="006A168D">
        <w:rPr>
          <w:rStyle w:val="StyleUnderline"/>
          <w:highlight w:val="green"/>
        </w:rPr>
        <w:t>database</w:t>
      </w:r>
      <w:r w:rsidRPr="001D7F71">
        <w:rPr>
          <w:rStyle w:val="StyleUnderline"/>
        </w:rPr>
        <w:t xml:space="preserve"> that </w:t>
      </w:r>
      <w:r w:rsidRPr="006A168D">
        <w:rPr>
          <w:rStyle w:val="StyleUnderline"/>
          <w:highlight w:val="green"/>
        </w:rPr>
        <w:t>counts</w:t>
      </w:r>
      <w:r w:rsidRPr="001D7F71">
        <w:rPr>
          <w:rStyle w:val="StyleUnderline"/>
        </w:rPr>
        <w:t xml:space="preserve"> the number of conflict </w:t>
      </w:r>
      <w:r w:rsidRPr="006A168D">
        <w:rPr>
          <w:rStyle w:val="StyleUnderline"/>
          <w:highlight w:val="green"/>
        </w:rPr>
        <w:t>events</w:t>
      </w:r>
      <w:r w:rsidRPr="001D7F71">
        <w:rPr>
          <w:rStyle w:val="StyleUnderline"/>
        </w:rPr>
        <w:t xml:space="preserve"> daily around the world</w:t>
      </w:r>
      <w:r w:rsidRPr="001D7F71">
        <w:rPr>
          <w:sz w:val="16"/>
        </w:rPr>
        <w:t xml:space="preserve">. For 2019 and 2020, ACLED includes more than 100 countries in Africa, Asia, Latin </w:t>
      </w:r>
      <w:proofErr w:type="gramStart"/>
      <w:r w:rsidRPr="001D7F71">
        <w:rPr>
          <w:sz w:val="16"/>
        </w:rPr>
        <w:t>America</w:t>
      </w:r>
      <w:proofErr w:type="gramEnd"/>
      <w:r w:rsidRPr="001D7F71">
        <w:rPr>
          <w:sz w:val="16"/>
        </w:rPr>
        <w:t xml:space="preserve"> and Eastern Europe — and tracks three categories of violent conflict: battles, violence against civilians and explosions/remote violence. We </w:t>
      </w:r>
      <w:r w:rsidRPr="001D7F71">
        <w:rPr>
          <w:rStyle w:val="StyleUnderline"/>
        </w:rPr>
        <w:t>examine trends in the number of conflict events over time.</w:t>
      </w:r>
      <w:r w:rsidRPr="001D7F71">
        <w:rPr>
          <w:sz w:val="16"/>
        </w:rPr>
        <w:t xml:space="preserve"> To see whether the trend changes in response to covid-19, we look at what happened after the World Health Organization declared a global pandemic (March 11) or the country declared a lockdown. The </w:t>
      </w:r>
      <w:r w:rsidRPr="006A168D">
        <w:rPr>
          <w:rStyle w:val="Emphasis"/>
          <w:highlight w:val="green"/>
        </w:rPr>
        <w:t>relationship</w:t>
      </w:r>
      <w:r w:rsidRPr="001D7F71">
        <w:rPr>
          <w:rStyle w:val="Emphasis"/>
        </w:rPr>
        <w:t xml:space="preserve"> </w:t>
      </w:r>
      <w:r w:rsidRPr="006A168D">
        <w:rPr>
          <w:rStyle w:val="Emphasis"/>
          <w:highlight w:val="green"/>
        </w:rPr>
        <w:t>between pandemics and conflict</w:t>
      </w:r>
      <w:r w:rsidRPr="001D7F71">
        <w:rPr>
          <w:rStyle w:val="Emphasis"/>
        </w:rPr>
        <w:t xml:space="preserve"> is theoretically </w:t>
      </w:r>
      <w:r w:rsidRPr="006A168D">
        <w:rPr>
          <w:rStyle w:val="Emphasis"/>
          <w:highlight w:val="green"/>
        </w:rPr>
        <w:t>unclear</w:t>
      </w:r>
      <w:r w:rsidRPr="001D7F71">
        <w:rPr>
          <w:rStyle w:val="Emphasis"/>
        </w:rPr>
        <w:t>.</w:t>
      </w:r>
      <w:r w:rsidRPr="001D7F71">
        <w:rPr>
          <w:sz w:val="16"/>
        </w:rPr>
        <w:t xml:space="preserve"> In some countries, job losses from the covid-19 pandemic mean people have fewer income-generating options — that can make participation in violence seem a more viable alternative. But </w:t>
      </w:r>
      <w:r w:rsidRPr="001D7F71">
        <w:rPr>
          <w:rStyle w:val="StyleUnderline"/>
        </w:rPr>
        <w:t xml:space="preserve">if market disruptions and reduced global demand are driving down the value of natural resources such as oil wells, then we may see less conflict over control of such resources. </w:t>
      </w:r>
      <w:r w:rsidRPr="001D7F71">
        <w:rPr>
          <w:sz w:val="16"/>
        </w:rPr>
        <w:t xml:space="preserve">We then conducted </w:t>
      </w:r>
      <w:r w:rsidRPr="001D7F71">
        <w:rPr>
          <w:rStyle w:val="Emphasis"/>
        </w:rPr>
        <w:t>case studies</w:t>
      </w:r>
      <w:r w:rsidRPr="001D7F71">
        <w:rPr>
          <w:sz w:val="16"/>
        </w:rPr>
        <w:t xml:space="preserve"> based </w:t>
      </w:r>
      <w:r w:rsidRPr="001D7F71">
        <w:rPr>
          <w:rStyle w:val="Emphasis"/>
        </w:rPr>
        <w:t>on</w:t>
      </w:r>
      <w:r w:rsidRPr="001D7F71">
        <w:rPr>
          <w:sz w:val="16"/>
        </w:rPr>
        <w:t xml:space="preserve"> our </w:t>
      </w:r>
      <w:r w:rsidRPr="001D7F71">
        <w:rPr>
          <w:rStyle w:val="Emphasis"/>
        </w:rPr>
        <w:t>knowledge of countries with high rates of violent conflict before covid</w:t>
      </w:r>
      <w:r w:rsidRPr="001D7F71">
        <w:rPr>
          <w:sz w:val="16"/>
        </w:rPr>
        <w:t xml:space="preserve">-19. These </w:t>
      </w:r>
      <w:r w:rsidRPr="001D7F71">
        <w:rPr>
          <w:rStyle w:val="StyleUnderline"/>
        </w:rPr>
        <w:t>include countries with active civil wars</w:t>
      </w:r>
      <w:r w:rsidRPr="001D7F71">
        <w:rPr>
          <w:sz w:val="16"/>
        </w:rPr>
        <w:t xml:space="preserve"> (such as Syria) as well as countries with </w:t>
      </w:r>
      <w:r w:rsidRPr="001D7F71">
        <w:rPr>
          <w:rStyle w:val="StyleUnderline"/>
        </w:rPr>
        <w:t>violent militia groups</w:t>
      </w:r>
      <w:r w:rsidRPr="001D7F71">
        <w:rPr>
          <w:sz w:val="16"/>
        </w:rPr>
        <w:t xml:space="preserve"> (such as the Philippines). </w:t>
      </w:r>
      <w:r w:rsidRPr="001D7F71">
        <w:rPr>
          <w:rStyle w:val="Emphasis"/>
        </w:rPr>
        <w:t xml:space="preserve">Conflict during the coronavirus pandemic varies greatly Worldwide, we </w:t>
      </w:r>
      <w:r w:rsidRPr="006A168D">
        <w:rPr>
          <w:rStyle w:val="Emphasis"/>
          <w:highlight w:val="green"/>
        </w:rPr>
        <w:t>didn’t observe</w:t>
      </w:r>
      <w:r w:rsidRPr="001D7F71">
        <w:rPr>
          <w:rStyle w:val="Emphasis"/>
        </w:rPr>
        <w:t xml:space="preserve"> an </w:t>
      </w:r>
      <w:r w:rsidRPr="006A168D">
        <w:rPr>
          <w:rStyle w:val="Emphasis"/>
          <w:highlight w:val="green"/>
        </w:rPr>
        <w:t>increase in</w:t>
      </w:r>
      <w:r w:rsidRPr="001D7F71">
        <w:rPr>
          <w:rStyle w:val="Emphasis"/>
        </w:rPr>
        <w:t xml:space="preserve"> violent </w:t>
      </w:r>
      <w:r w:rsidRPr="006A168D">
        <w:rPr>
          <w:rStyle w:val="Emphasis"/>
          <w:highlight w:val="green"/>
        </w:rPr>
        <w:t>conflict</w:t>
      </w:r>
      <w:r w:rsidRPr="001D7F71">
        <w:rPr>
          <w:rStyle w:val="Emphasis"/>
        </w:rPr>
        <w:t>.</w:t>
      </w:r>
      <w:r w:rsidRPr="001D7F71">
        <w:rPr>
          <w:sz w:val="16"/>
        </w:rPr>
        <w:t xml:space="preserve"> </w:t>
      </w:r>
      <w:r w:rsidRPr="006A168D">
        <w:rPr>
          <w:rStyle w:val="Emphasis"/>
          <w:highlight w:val="green"/>
        </w:rPr>
        <w:t>If anything</w:t>
      </w:r>
      <w:r w:rsidRPr="001D7F71">
        <w:rPr>
          <w:rStyle w:val="Emphasis"/>
        </w:rPr>
        <w:t>, conflict</w:t>
      </w:r>
      <w:r w:rsidRPr="001D7F71">
        <w:rPr>
          <w:rStyle w:val="Emphasis"/>
          <w:sz w:val="24"/>
          <w:szCs w:val="24"/>
        </w:rPr>
        <w:t xml:space="preserve"> </w:t>
      </w:r>
      <w:r w:rsidRPr="001D7F71">
        <w:rPr>
          <w:rStyle w:val="Emphasis"/>
        </w:rPr>
        <w:t xml:space="preserve">has </w:t>
      </w:r>
      <w:r w:rsidRPr="006A168D">
        <w:rPr>
          <w:rStyle w:val="Emphasis"/>
          <w:sz w:val="24"/>
          <w:szCs w:val="24"/>
          <w:highlight w:val="green"/>
        </w:rPr>
        <w:t>decreased</w:t>
      </w:r>
      <w:r w:rsidRPr="001D7F71">
        <w:rPr>
          <w:sz w:val="16"/>
        </w:rPr>
        <w:t xml:space="preserve">, as the figure below shows. </w:t>
      </w:r>
    </w:p>
    <w:p w14:paraId="2180DB37" w14:textId="77777777" w:rsidR="006A168D" w:rsidRPr="001D7F71" w:rsidRDefault="006A168D" w:rsidP="006A168D">
      <w:r w:rsidRPr="001D7F71">
        <w:rPr>
          <w:noProof/>
        </w:rPr>
        <w:drawing>
          <wp:inline distT="0" distB="0" distL="0" distR="0" wp14:anchorId="63C509E1" wp14:editId="1918E7F7">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6"/>
                    <a:stretch>
                      <a:fillRect/>
                    </a:stretch>
                  </pic:blipFill>
                  <pic:spPr>
                    <a:xfrm>
                      <a:off x="0" y="0"/>
                      <a:ext cx="2397794" cy="1335016"/>
                    </a:xfrm>
                    <a:prstGeom prst="rect">
                      <a:avLst/>
                    </a:prstGeom>
                  </pic:spPr>
                </pic:pic>
              </a:graphicData>
            </a:graphic>
          </wp:inline>
        </w:drawing>
      </w:r>
    </w:p>
    <w:p w14:paraId="676689E5" w14:textId="77777777" w:rsidR="006A168D" w:rsidRPr="001D7F71" w:rsidRDefault="006A168D" w:rsidP="006A168D">
      <w:pPr>
        <w:rPr>
          <w:sz w:val="16"/>
        </w:rPr>
      </w:pPr>
      <w:r w:rsidRPr="001D7F71">
        <w:rPr>
          <w:rStyle w:val="Emphasis"/>
        </w:rPr>
        <w:t xml:space="preserve">Violent </w:t>
      </w:r>
      <w:r w:rsidRPr="006A168D">
        <w:rPr>
          <w:rStyle w:val="Emphasis"/>
          <w:highlight w:val="green"/>
        </w:rPr>
        <w:t>conflict</w:t>
      </w:r>
      <w:r w:rsidRPr="001D7F71">
        <w:rPr>
          <w:rStyle w:val="StyleUnderline"/>
        </w:rPr>
        <w:t xml:space="preserve"> between </w:t>
      </w:r>
      <w:r w:rsidRPr="006A168D">
        <w:rPr>
          <w:rStyle w:val="StyleUnderline"/>
          <w:highlight w:val="green"/>
        </w:rPr>
        <w:t>March and August</w:t>
      </w:r>
      <w:r w:rsidRPr="006A168D">
        <w:rPr>
          <w:sz w:val="16"/>
          <w:highlight w:val="green"/>
        </w:rPr>
        <w:t xml:space="preserve"> </w:t>
      </w:r>
      <w:r w:rsidRPr="006A168D">
        <w:rPr>
          <w:rStyle w:val="Emphasis"/>
          <w:highlight w:val="green"/>
        </w:rPr>
        <w:t>2020</w:t>
      </w:r>
      <w:r w:rsidRPr="001D7F71">
        <w:rPr>
          <w:sz w:val="16"/>
        </w:rPr>
        <w:t xml:space="preserve"> was </w:t>
      </w:r>
      <w:r w:rsidRPr="006A168D">
        <w:rPr>
          <w:rStyle w:val="Emphasis"/>
          <w:highlight w:val="green"/>
        </w:rPr>
        <w:t>23 percent lower</w:t>
      </w:r>
      <w:r w:rsidRPr="006A168D">
        <w:rPr>
          <w:sz w:val="16"/>
          <w:highlight w:val="green"/>
        </w:rPr>
        <w:t xml:space="preserve"> </w:t>
      </w:r>
      <w:r w:rsidRPr="006A168D">
        <w:rPr>
          <w:rStyle w:val="Emphasis"/>
          <w:highlight w:val="green"/>
        </w:rPr>
        <w:t>than</w:t>
      </w:r>
      <w:r w:rsidRPr="001D7F71">
        <w:rPr>
          <w:rStyle w:val="Emphasis"/>
        </w:rPr>
        <w:t xml:space="preserve"> violent conflict during the same period in </w:t>
      </w:r>
      <w:r w:rsidRPr="006A168D">
        <w:rPr>
          <w:rStyle w:val="Emphasis"/>
          <w:highlight w:val="green"/>
        </w:rPr>
        <w:t>2019</w:t>
      </w:r>
      <w:r w:rsidRPr="001D7F71">
        <w:rPr>
          <w:sz w:val="16"/>
        </w:rPr>
        <w:t xml:space="preserve">. Comparing these time periods, </w:t>
      </w:r>
      <w:r w:rsidRPr="006A168D">
        <w:rPr>
          <w:rStyle w:val="Emphasis"/>
          <w:highlight w:val="green"/>
        </w:rPr>
        <w:t>battles</w:t>
      </w:r>
      <w:r w:rsidRPr="001D7F71">
        <w:rPr>
          <w:sz w:val="16"/>
        </w:rPr>
        <w:t xml:space="preserve"> are </w:t>
      </w:r>
      <w:r w:rsidRPr="006A168D">
        <w:rPr>
          <w:rStyle w:val="Emphasis"/>
          <w:highlight w:val="green"/>
        </w:rPr>
        <w:t>down 20 percent</w:t>
      </w:r>
      <w:r w:rsidRPr="001D7F71">
        <w:rPr>
          <w:sz w:val="16"/>
        </w:rPr>
        <w:t xml:space="preserve"> and </w:t>
      </w:r>
      <w:r w:rsidRPr="006A168D">
        <w:rPr>
          <w:rStyle w:val="Emphasis"/>
          <w:highlight w:val="green"/>
        </w:rPr>
        <w:t xml:space="preserve">remote </w:t>
      </w:r>
      <w:proofErr w:type="gramStart"/>
      <w:r w:rsidRPr="006A168D">
        <w:rPr>
          <w:rStyle w:val="Emphasis"/>
          <w:highlight w:val="green"/>
        </w:rPr>
        <w:t>violence</w:t>
      </w:r>
      <w:proofErr w:type="gramEnd"/>
      <w:r w:rsidRPr="001D7F71">
        <w:rPr>
          <w:rStyle w:val="Emphasis"/>
        </w:rPr>
        <w:t xml:space="preserve"> and </w:t>
      </w:r>
      <w:r w:rsidRPr="006A168D">
        <w:rPr>
          <w:rStyle w:val="Emphasis"/>
          <w:highlight w:val="green"/>
        </w:rPr>
        <w:t>bombings</w:t>
      </w:r>
      <w:r w:rsidRPr="001D7F71">
        <w:rPr>
          <w:rStyle w:val="Emphasis"/>
        </w:rPr>
        <w:t xml:space="preserve"> are </w:t>
      </w:r>
      <w:r w:rsidRPr="006A168D">
        <w:rPr>
          <w:rStyle w:val="Emphasis"/>
          <w:highlight w:val="green"/>
        </w:rPr>
        <w:t>down 40 percent</w:t>
      </w:r>
      <w:r w:rsidRPr="001D7F71">
        <w:rPr>
          <w:sz w:val="16"/>
        </w:rPr>
        <w:t xml:space="preserve">. But </w:t>
      </w:r>
      <w:r w:rsidRPr="001D7F71">
        <w:rPr>
          <w:rStyle w:val="Emphasis"/>
        </w:rPr>
        <w:t>violence against civilians</w:t>
      </w:r>
      <w:r w:rsidRPr="001D7F71">
        <w:rPr>
          <w:sz w:val="16"/>
        </w:rPr>
        <w:t xml:space="preserve"> — the deliberate attack of unarmed noncombatants by armed groups — </w:t>
      </w:r>
      <w:r w:rsidRPr="001D7F71">
        <w:rPr>
          <w:rStyle w:val="Emphasis"/>
        </w:rPr>
        <w:t>continued at similar rates globally</w:t>
      </w:r>
      <w:r w:rsidRPr="001D7F71">
        <w:rPr>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w:t>
      </w:r>
      <w:proofErr w:type="gramStart"/>
      <w:r w:rsidRPr="001D7F71">
        <w:rPr>
          <w:sz w:val="16"/>
        </w:rPr>
        <w:t>have to</w:t>
      </w:r>
      <w:proofErr w:type="gramEnd"/>
      <w:r w:rsidRPr="001D7F71">
        <w:rPr>
          <w:sz w:val="16"/>
        </w:rPr>
        <w:t xml:space="preserve"> recognize that declines could be driven by events that happened to take place around the same time as the pandemic’s arrival. The same could be true </w:t>
      </w:r>
      <w:r w:rsidRPr="001D7F71">
        <w:rPr>
          <w:rStyle w:val="StyleUnderline"/>
        </w:rPr>
        <w:t>in cases where violent conflict increased</w:t>
      </w:r>
      <w:r w:rsidRPr="001D7F71">
        <w:rPr>
          <w:sz w:val="16"/>
        </w:rPr>
        <w:t xml:space="preserve"> — these </w:t>
      </w:r>
      <w:r w:rsidRPr="006A168D">
        <w:rPr>
          <w:rStyle w:val="Emphasis"/>
          <w:highlight w:val="green"/>
        </w:rPr>
        <w:t>upticks</w:t>
      </w:r>
      <w:r w:rsidRPr="001D7F71">
        <w:rPr>
          <w:rStyle w:val="Emphasis"/>
        </w:rPr>
        <w:t xml:space="preserve"> in violence</w:t>
      </w:r>
      <w:r w:rsidRPr="001D7F71">
        <w:rPr>
          <w:sz w:val="16"/>
        </w:rPr>
        <w:t xml:space="preserve"> could </w:t>
      </w:r>
      <w:r w:rsidRPr="006A168D">
        <w:rPr>
          <w:rStyle w:val="Emphasis"/>
          <w:highlight w:val="green"/>
        </w:rPr>
        <w:t>have little to do with covid</w:t>
      </w:r>
      <w:r w:rsidRPr="001D7F71">
        <w:rPr>
          <w:sz w:val="16"/>
        </w:rPr>
        <w:t xml:space="preserve">-19. In the ongoing war </w:t>
      </w:r>
      <w:r w:rsidRPr="001D7F71">
        <w:rPr>
          <w:rStyle w:val="StyleUnderline"/>
        </w:rPr>
        <w:t>between</w:t>
      </w:r>
      <w:r w:rsidRPr="001D7F71">
        <w:rPr>
          <w:sz w:val="16"/>
        </w:rPr>
        <w:t xml:space="preserve"> Libya’s Government of National Accord (</w:t>
      </w:r>
      <w:r w:rsidRPr="001D7F71">
        <w:rPr>
          <w:rStyle w:val="StyleUnderline"/>
        </w:rPr>
        <w:t>GNA</w:t>
      </w:r>
      <w:r w:rsidRPr="001D7F71">
        <w:rPr>
          <w:sz w:val="16"/>
        </w:rPr>
        <w:t xml:space="preserve">) </w:t>
      </w:r>
      <w:r w:rsidRPr="001D7F71">
        <w:rPr>
          <w:rStyle w:val="StyleUnderline"/>
        </w:rPr>
        <w:t>and</w:t>
      </w:r>
      <w:r w:rsidRPr="001D7F71">
        <w:rPr>
          <w:sz w:val="16"/>
        </w:rPr>
        <w:t xml:space="preserve"> the Libyan National Army (</w:t>
      </w:r>
      <w:r w:rsidRPr="001D7F71">
        <w:rPr>
          <w:rStyle w:val="StyleUnderline"/>
        </w:rPr>
        <w:t>LNA</w:t>
      </w:r>
      <w:r w:rsidRPr="001D7F71">
        <w:rPr>
          <w:sz w:val="16"/>
        </w:rPr>
        <w:t xml:space="preserve">), the </w:t>
      </w:r>
      <w:r w:rsidRPr="001D7F71">
        <w:rPr>
          <w:rStyle w:val="StyleUnderline"/>
        </w:rPr>
        <w:t>number</w:t>
      </w:r>
      <w:r w:rsidRPr="001D7F71">
        <w:rPr>
          <w:sz w:val="16"/>
        </w:rPr>
        <w:t xml:space="preserve"> of violent events </w:t>
      </w:r>
      <w:r w:rsidRPr="001D7F71">
        <w:rPr>
          <w:rStyle w:val="StyleUnderline"/>
        </w:rPr>
        <w:t>rose steadily in the first half of 2020</w:t>
      </w:r>
      <w:r w:rsidRPr="001D7F71">
        <w:rPr>
          <w:sz w:val="16"/>
        </w:rPr>
        <w:t xml:space="preserve">. </w:t>
      </w:r>
      <w:r w:rsidRPr="001D7F71">
        <w:rPr>
          <w:rStyle w:val="Emphasis"/>
        </w:rPr>
        <w:t>The trend line does not change at all when Libya started to respond to covid-</w:t>
      </w:r>
      <w:r w:rsidRPr="001D7F71">
        <w:rPr>
          <w:sz w:val="16"/>
        </w:rPr>
        <w:t xml:space="preserve">19 in March. Libya’s </w:t>
      </w:r>
      <w:r w:rsidRPr="001D7F71">
        <w:rPr>
          <w:rStyle w:val="StyleUnderline"/>
        </w:rPr>
        <w:t>daily violent-incident counts began to fall in late spring, which corresponds with the GNA’s successful seizure of critical holdings from the LNA militia</w:t>
      </w:r>
      <w:r w:rsidRPr="001D7F71">
        <w:rPr>
          <w:sz w:val="16"/>
        </w:rPr>
        <w:t xml:space="preserve">. These results suggest that the </w:t>
      </w:r>
      <w:r w:rsidRPr="001D7F71">
        <w:rPr>
          <w:rStyle w:val="Emphasis"/>
        </w:rPr>
        <w:t>GNA and LNA continued their campaigns relatively undeterred by the pandemic</w:t>
      </w:r>
      <w:r w:rsidRPr="001D7F71">
        <w:rPr>
          <w:sz w:val="16"/>
        </w:rPr>
        <w:t xml:space="preserve">. </w:t>
      </w:r>
      <w:r w:rsidRPr="006A168D">
        <w:rPr>
          <w:rStyle w:val="Emphasis"/>
          <w:highlight w:val="green"/>
        </w:rPr>
        <w:t>Conflict</w:t>
      </w:r>
      <w:r w:rsidRPr="001D7F71">
        <w:rPr>
          <w:rStyle w:val="Emphasis"/>
        </w:rPr>
        <w:t xml:space="preserve"> eventually </w:t>
      </w:r>
      <w:r w:rsidRPr="006A168D">
        <w:rPr>
          <w:rStyle w:val="Emphasis"/>
          <w:highlight w:val="green"/>
        </w:rPr>
        <w:t>declined</w:t>
      </w:r>
      <w:r w:rsidRPr="001D7F71">
        <w:rPr>
          <w:sz w:val="16"/>
        </w:rPr>
        <w:t xml:space="preserve"> — but this largely reflects the LNA’s retreat. What about </w:t>
      </w:r>
      <w:r w:rsidRPr="001D7F71">
        <w:rPr>
          <w:rStyle w:val="Emphasis"/>
        </w:rPr>
        <w:t>other countries</w:t>
      </w:r>
      <w:r w:rsidRPr="001D7F71">
        <w:rPr>
          <w:sz w:val="16"/>
        </w:rPr>
        <w:t xml:space="preserve">? </w:t>
      </w:r>
      <w:r w:rsidRPr="001D7F71">
        <w:rPr>
          <w:rStyle w:val="StyleUnderline"/>
        </w:rPr>
        <w:t>In places with active rebel groups and militias</w:t>
      </w:r>
      <w:r w:rsidRPr="001D7F71">
        <w:rPr>
          <w:sz w:val="16"/>
        </w:rPr>
        <w:t xml:space="preserve">, such as the Philippines and Iraq, we find </w:t>
      </w:r>
      <w:r w:rsidRPr="001D7F71">
        <w:rPr>
          <w:rStyle w:val="Emphasis"/>
        </w:rPr>
        <w:t>mixed results</w:t>
      </w:r>
      <w:r w:rsidRPr="001D7F71">
        <w:rPr>
          <w:sz w:val="16"/>
        </w:rPr>
        <w:t xml:space="preserve">. Reports from both countries suggest that </w:t>
      </w:r>
      <w:r w:rsidRPr="001D7F71">
        <w:rPr>
          <w:rStyle w:val="Emphasis"/>
        </w:rPr>
        <w:t>rebel groups</w:t>
      </w:r>
      <w:r w:rsidRPr="001D7F71">
        <w:rPr>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sz w:val="16"/>
        </w:rPr>
        <w:t xml:space="preserve">. But we do see evidence of </w:t>
      </w:r>
      <w:r w:rsidRPr="001D7F71">
        <w:rPr>
          <w:rStyle w:val="StyleUnderline"/>
        </w:rPr>
        <w:t>escalating conflict in Iraq</w:t>
      </w:r>
      <w:r w:rsidRPr="001D7F71">
        <w:rPr>
          <w:sz w:val="16"/>
        </w:rPr>
        <w:t xml:space="preserve"> (see figure), much of it </w:t>
      </w:r>
      <w:r w:rsidRPr="001D7F71">
        <w:rPr>
          <w:rStyle w:val="Emphasis"/>
        </w:rPr>
        <w:t>attributed to a rise in Islamic State activity</w:t>
      </w:r>
      <w:r w:rsidRPr="001D7F71">
        <w:rPr>
          <w:sz w:val="16"/>
        </w:rPr>
        <w:t xml:space="preserve">. What happens in the Philippines is not an exception. While </w:t>
      </w:r>
      <w:r w:rsidRPr="001D7F71">
        <w:rPr>
          <w:rStyle w:val="StyleUnderline"/>
        </w:rPr>
        <w:t>violent conflict rose in Nigeria</w:t>
      </w:r>
      <w:r w:rsidRPr="001D7F71">
        <w:rPr>
          <w:sz w:val="16"/>
        </w:rPr>
        <w:t xml:space="preserve"> for some time, </w:t>
      </w:r>
      <w:r w:rsidRPr="001D7F71">
        <w:rPr>
          <w:rStyle w:val="Emphasis"/>
        </w:rPr>
        <w:t>trends are relatively unchanged in Somalia and Congo</w:t>
      </w:r>
      <w:r w:rsidRPr="001D7F71">
        <w:rPr>
          <w:sz w:val="16"/>
        </w:rPr>
        <w:t>. These mixed outcomes suggest that there’s still much to learn about pandemics and conflict.</w:t>
      </w:r>
    </w:p>
    <w:p w14:paraId="1A371702" w14:textId="77777777" w:rsidR="006A168D" w:rsidRPr="001D7F71" w:rsidRDefault="006A168D" w:rsidP="006A168D">
      <w:pPr>
        <w:pStyle w:val="Heading4"/>
        <w:rPr>
          <w:rFonts w:cs="Calibri"/>
          <w:color w:val="000000" w:themeColor="text1"/>
        </w:rPr>
      </w:pPr>
      <w:r w:rsidRPr="001D7F71">
        <w:rPr>
          <w:rFonts w:cs="Calibri"/>
          <w:color w:val="000000" w:themeColor="text1"/>
        </w:rPr>
        <w:t>Absolutely no chance of extinction from disease</w:t>
      </w:r>
    </w:p>
    <w:p w14:paraId="4E7A5834" w14:textId="77777777" w:rsidR="006A168D" w:rsidRPr="001D7F71" w:rsidRDefault="006A168D" w:rsidP="006A168D">
      <w:pPr>
        <w:rPr>
          <w:color w:val="000000" w:themeColor="text1"/>
        </w:rPr>
      </w:pPr>
      <w:r w:rsidRPr="001D7F71">
        <w:rPr>
          <w:rStyle w:val="Style13ptBold"/>
          <w:color w:val="000000" w:themeColor="text1"/>
        </w:rPr>
        <w:t>Adalja 16</w:t>
      </w:r>
      <w:r w:rsidRPr="001D7F71">
        <w:rPr>
          <w:color w:val="000000" w:themeColor="text1"/>
        </w:rPr>
        <w:t xml:space="preserve"> [Amesh Adalja, infectious disease physician at the University of Pittsburgh] “Why Hasn't Disease Wiped out the Human Race?” June 17, 2016 (http://www.theatlantic.com/health/archive/2016/06/infectious-diseases-extinction/487514/) - </w:t>
      </w:r>
      <w:proofErr w:type="spellStart"/>
      <w:r w:rsidRPr="001D7F71">
        <w:rPr>
          <w:color w:val="000000" w:themeColor="text1"/>
        </w:rPr>
        <w:t>MZhu</w:t>
      </w:r>
      <w:proofErr w:type="spellEnd"/>
    </w:p>
    <w:p w14:paraId="4696B0BC" w14:textId="77777777" w:rsidR="006A168D" w:rsidRPr="001D7F71" w:rsidRDefault="006A168D" w:rsidP="006A168D">
      <w:pPr>
        <w:rPr>
          <w:color w:val="000000" w:themeColor="text1"/>
          <w:sz w:val="16"/>
        </w:rPr>
      </w:pPr>
      <w:r w:rsidRPr="001D7F71">
        <w:rPr>
          <w:color w:val="000000" w:themeColor="text1"/>
          <w:sz w:val="16"/>
        </w:rPr>
        <w:t>But when people ask me if I’m worried about infectious diseases, they’re often not asking about the threat to human lives; they’re asking about the threat to human life.</w:t>
      </w:r>
      <w:r w:rsidRPr="001D7F71">
        <w:rPr>
          <w:rStyle w:val="StyleUnderline"/>
          <w:color w:val="000000" w:themeColor="text1"/>
        </w:rPr>
        <w:t xml:space="preserve"> With each outbreak of a headline-grabbing emerging infectious disease comes a fear of extinction itself</w:t>
      </w:r>
      <w:r w:rsidRPr="001D7F71">
        <w:rPr>
          <w:color w:val="000000" w:themeColor="text1"/>
          <w:sz w:val="16"/>
        </w:rPr>
        <w:t>. The fear envisions a large proportion of humans succumbing to infection, leaving no survivors or so few that the species can’t be sustained. I’m not afraid of this apocalyptic scenario, but I do understand the impulse.</w:t>
      </w:r>
      <w:r w:rsidRPr="001D7F71">
        <w:rPr>
          <w:rStyle w:val="StyleUnderline"/>
          <w:color w:val="000000" w:themeColor="text1"/>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1D7F71">
        <w:rPr>
          <w:color w:val="000000" w:themeColor="text1"/>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D7F71">
        <w:rPr>
          <w:rStyle w:val="StyleUnderline"/>
          <w:color w:val="000000" w:themeColor="text1"/>
        </w:rPr>
        <w:t xml:space="preserve">Any yet, of course, humanity continued to flourish. Our species’ recent explosion in lifespan is almost exclusively the result of the control of infectious diseases </w:t>
      </w:r>
      <w:r w:rsidRPr="001D7F71">
        <w:rPr>
          <w:rStyle w:val="Emphasis"/>
          <w:color w:val="000000" w:themeColor="text1"/>
        </w:rPr>
        <w:t>through sanitation, vaccination, and antimicrobial therapies</w:t>
      </w:r>
      <w:r w:rsidRPr="001D7F71">
        <w:rPr>
          <w:color w:val="000000" w:themeColor="text1"/>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D7F71">
        <w:rPr>
          <w:rStyle w:val="StyleUnderline"/>
          <w:color w:val="000000" w:themeColor="text1"/>
        </w:rPr>
        <w:t>So</w:t>
      </w:r>
      <w:proofErr w:type="gramEnd"/>
      <w:r w:rsidRPr="001D7F71">
        <w:rPr>
          <w:rStyle w:val="StyleUnderline"/>
          <w:color w:val="000000" w:themeColor="text1"/>
        </w:rPr>
        <w:t xml:space="preserve"> </w:t>
      </w:r>
      <w:r w:rsidRPr="001D7F71">
        <w:rPr>
          <w:rStyle w:val="Emphasis"/>
          <w:color w:val="000000" w:themeColor="text1"/>
        </w:rPr>
        <w:t xml:space="preserve">what would it take </w:t>
      </w:r>
      <w:r w:rsidRPr="006A168D">
        <w:rPr>
          <w:rStyle w:val="Emphasis"/>
          <w:color w:val="000000" w:themeColor="text1"/>
          <w:highlight w:val="green"/>
        </w:rPr>
        <w:t>for a disease to wipe out humanity</w:t>
      </w:r>
      <w:r w:rsidRPr="001D7F71">
        <w:rPr>
          <w:rStyle w:val="Emphasis"/>
          <w:color w:val="000000" w:themeColor="text1"/>
        </w:rPr>
        <w:t xml:space="preserve"> now?</w:t>
      </w:r>
      <w:r w:rsidRPr="001D7F71">
        <w:rPr>
          <w:rStyle w:val="StyleUnderline"/>
          <w:color w:val="000000" w:themeColor="text1"/>
        </w:rPr>
        <w:t xml:space="preserve"> </w:t>
      </w:r>
      <w:r w:rsidRPr="001D7F71">
        <w:rPr>
          <w:color w:val="000000" w:themeColor="text1"/>
          <w:sz w:val="16"/>
        </w:rPr>
        <w:t xml:space="preserve">In Michael Crichton’s The Andromeda Strain, the canonical book in the disease-outbreak genre, an alien microbe threatens </w:t>
      </w:r>
      <w:proofErr w:type="gramStart"/>
      <w:r w:rsidRPr="001D7F71">
        <w:rPr>
          <w:color w:val="000000" w:themeColor="text1"/>
          <w:sz w:val="16"/>
        </w:rPr>
        <w:t>the human race</w:t>
      </w:r>
      <w:proofErr w:type="gramEnd"/>
      <w:r w:rsidRPr="001D7F71">
        <w:rPr>
          <w:color w:val="000000" w:themeColor="text1"/>
          <w:sz w:val="16"/>
        </w:rPr>
        <w:t xml:space="preserve"> with extinction, and humanity’s best minds are marshaled to combat the enemy organism. Fortunately, outside of fiction, there’s no reason to expect alien pathogens to wage war on </w:t>
      </w:r>
      <w:proofErr w:type="gramStart"/>
      <w:r w:rsidRPr="001D7F71">
        <w:rPr>
          <w:color w:val="000000" w:themeColor="text1"/>
          <w:sz w:val="16"/>
        </w:rPr>
        <w:t>the human race</w:t>
      </w:r>
      <w:proofErr w:type="gramEnd"/>
      <w:r w:rsidRPr="001D7F71">
        <w:rPr>
          <w:color w:val="000000" w:themeColor="text1"/>
          <w:sz w:val="16"/>
        </w:rPr>
        <w:t xml:space="preserve"> any time soon, and</w:t>
      </w:r>
      <w:r w:rsidRPr="001D7F71">
        <w:rPr>
          <w:rStyle w:val="StyleUnderline"/>
          <w:color w:val="000000" w:themeColor="text1"/>
        </w:rPr>
        <w:t xml:space="preserve"> my analysis suggests that any real-life domestic microbe reaching an extinction level of threat probably is just as unlikely. Any apocalyptic pathogen would need to possess a very special combination of two attributes. </w:t>
      </w:r>
      <w:r w:rsidRPr="001D7F71">
        <w:rPr>
          <w:rStyle w:val="Emphasis"/>
          <w:color w:val="000000" w:themeColor="text1"/>
        </w:rPr>
        <w:t xml:space="preserve">First, </w:t>
      </w:r>
      <w:r w:rsidRPr="006A168D">
        <w:rPr>
          <w:rStyle w:val="Emphasis"/>
          <w:color w:val="000000" w:themeColor="text1"/>
          <w:highlight w:val="green"/>
        </w:rPr>
        <w:t>it would</w:t>
      </w:r>
      <w:r w:rsidRPr="001D7F71">
        <w:rPr>
          <w:rStyle w:val="Emphasis"/>
          <w:color w:val="000000" w:themeColor="text1"/>
        </w:rPr>
        <w:t xml:space="preserve"> </w:t>
      </w:r>
      <w:r w:rsidRPr="006A168D">
        <w:rPr>
          <w:rStyle w:val="Emphasis"/>
          <w:color w:val="000000" w:themeColor="text1"/>
          <w:highlight w:val="green"/>
        </w:rPr>
        <w:t>have to be so unfamiliar that no existing therapy or vaccine could be applied to it</w:t>
      </w:r>
      <w:r w:rsidRPr="001D7F71">
        <w:rPr>
          <w:rStyle w:val="StyleUnderline"/>
          <w:color w:val="000000" w:themeColor="text1"/>
        </w:rPr>
        <w:t xml:space="preserve">. </w:t>
      </w:r>
      <w:r w:rsidRPr="001D7F71">
        <w:rPr>
          <w:rStyle w:val="Emphasis"/>
          <w:color w:val="000000" w:themeColor="text1"/>
        </w:rPr>
        <w:t xml:space="preserve">Second, </w:t>
      </w:r>
      <w:r w:rsidRPr="006A168D">
        <w:rPr>
          <w:rStyle w:val="Emphasis"/>
          <w:color w:val="000000" w:themeColor="text1"/>
          <w:highlight w:val="green"/>
        </w:rPr>
        <w:t xml:space="preserve">it would need </w:t>
      </w:r>
      <w:r w:rsidRPr="001D7F71">
        <w:rPr>
          <w:rStyle w:val="Emphasis"/>
          <w:color w:val="000000" w:themeColor="text1"/>
        </w:rPr>
        <w:t xml:space="preserve">to have a </w:t>
      </w:r>
      <w:r w:rsidRPr="006A168D">
        <w:rPr>
          <w:rStyle w:val="Emphasis"/>
          <w:color w:val="000000" w:themeColor="text1"/>
          <w:highlight w:val="green"/>
        </w:rPr>
        <w:t xml:space="preserve">high and surreptitious transmissibility </w:t>
      </w:r>
      <w:r w:rsidRPr="001D7F71">
        <w:rPr>
          <w:rStyle w:val="Emphasis"/>
          <w:color w:val="000000" w:themeColor="text1"/>
        </w:rPr>
        <w:t>before symptoms occur</w:t>
      </w:r>
      <w:r w:rsidRPr="001D7F71">
        <w:rPr>
          <w:rStyle w:val="StyleUnderline"/>
          <w:color w:val="000000" w:themeColor="text1"/>
        </w:rPr>
        <w:t>. The first is essential because any microbe from a known class of pathogens would</w:t>
      </w:r>
      <w:r w:rsidRPr="001D7F71">
        <w:rPr>
          <w:color w:val="000000" w:themeColor="text1"/>
          <w:sz w:val="16"/>
        </w:rPr>
        <w:t xml:space="preserve">, by definition, </w:t>
      </w:r>
      <w:r w:rsidRPr="001D7F71">
        <w:rPr>
          <w:rStyle w:val="StyleUnderline"/>
          <w:color w:val="000000" w:themeColor="text1"/>
        </w:rPr>
        <w:t xml:space="preserve">have family members that could serve as models for containment and countermeasures. The second would allow the hypothetical disease to spread without being detected by even the most astute clinicians. </w:t>
      </w:r>
      <w:r w:rsidRPr="006A168D">
        <w:rPr>
          <w:rStyle w:val="StyleUnderline"/>
          <w:color w:val="000000" w:themeColor="text1"/>
          <w:highlight w:val="green"/>
        </w:rPr>
        <w:t>The</w:t>
      </w:r>
      <w:r w:rsidRPr="001D7F71">
        <w:rPr>
          <w:rStyle w:val="StyleUnderline"/>
          <w:color w:val="000000" w:themeColor="text1"/>
        </w:rPr>
        <w:t xml:space="preserve"> three infectious </w:t>
      </w:r>
      <w:r w:rsidRPr="006A168D">
        <w:rPr>
          <w:rStyle w:val="StyleUnderline"/>
          <w:color w:val="000000" w:themeColor="text1"/>
          <w:highlight w:val="green"/>
        </w:rPr>
        <w:t>diseases most likely to be considered extinction-level</w:t>
      </w:r>
      <w:r w:rsidRPr="001D7F71">
        <w:rPr>
          <w:rStyle w:val="StyleUnderline"/>
          <w:color w:val="000000" w:themeColor="text1"/>
        </w:rPr>
        <w:t xml:space="preserve"> threats </w:t>
      </w:r>
      <w:r w:rsidRPr="001D7F71">
        <w:rPr>
          <w:color w:val="000000" w:themeColor="text1"/>
          <w:sz w:val="16"/>
        </w:rPr>
        <w:t>in the world today—</w:t>
      </w:r>
      <w:r w:rsidRPr="001D7F71">
        <w:rPr>
          <w:rStyle w:val="StyleUnderline"/>
          <w:color w:val="000000" w:themeColor="text1"/>
        </w:rPr>
        <w:t>influenza, HIV, and Ebola</w:t>
      </w:r>
      <w:r w:rsidRPr="001D7F71">
        <w:rPr>
          <w:color w:val="000000" w:themeColor="text1"/>
          <w:sz w:val="16"/>
        </w:rPr>
        <w:t>—</w:t>
      </w:r>
      <w:r w:rsidRPr="006A168D">
        <w:rPr>
          <w:rStyle w:val="StyleUnderline"/>
          <w:color w:val="000000" w:themeColor="text1"/>
          <w:highlight w:val="green"/>
        </w:rPr>
        <w:t>don’t meet these</w:t>
      </w:r>
      <w:r w:rsidRPr="001D7F71">
        <w:rPr>
          <w:rStyle w:val="StyleUnderline"/>
          <w:color w:val="000000" w:themeColor="text1"/>
        </w:rPr>
        <w:t xml:space="preserve"> two requirements. Influenza</w:t>
      </w:r>
      <w:r w:rsidRPr="001D7F71">
        <w:rPr>
          <w:color w:val="000000" w:themeColor="text1"/>
          <w:sz w:val="16"/>
        </w:rPr>
        <w:t>, for instance, despite its well-established ability to kill on a large scale, its contagiousness, and its unrivaled ability to shift and drift away from our vaccines,</w:t>
      </w:r>
      <w:r w:rsidRPr="001D7F71">
        <w:rPr>
          <w:rStyle w:val="StyleUnderline"/>
          <w:color w:val="000000" w:themeColor="text1"/>
        </w:rPr>
        <w:t xml:space="preserve"> is still what I would call a “known unknown.” </w:t>
      </w:r>
      <w:r w:rsidRPr="001D7F71">
        <w:rPr>
          <w:color w:val="000000" w:themeColor="text1"/>
          <w:sz w:val="16"/>
        </w:rPr>
        <w:t>While there are many mysteries about how new flu strains emerge, from at least the time of Hippocrates,</w:t>
      </w:r>
      <w:r w:rsidRPr="001D7F71">
        <w:rPr>
          <w:rStyle w:val="StyleUnderline"/>
          <w:color w:val="000000" w:themeColor="text1"/>
        </w:rPr>
        <w:t xml:space="preserve"> humans have been attuned to its risk. And in the modern era, </w:t>
      </w:r>
      <w:r w:rsidRPr="001D7F71">
        <w:rPr>
          <w:rStyle w:val="Emphasis"/>
          <w:color w:val="000000" w:themeColor="text1"/>
        </w:rPr>
        <w:t>a full-fledged industry of influenza preparedness exists</w:t>
      </w:r>
      <w:r w:rsidRPr="001D7F71">
        <w:rPr>
          <w:rStyle w:val="StyleUnderline"/>
          <w:color w:val="000000" w:themeColor="text1"/>
        </w:rPr>
        <w:t xml:space="preserve">, with effective </w:t>
      </w:r>
      <w:r w:rsidRPr="001D7F71">
        <w:rPr>
          <w:rStyle w:val="Emphasis"/>
          <w:color w:val="000000" w:themeColor="text1"/>
        </w:rPr>
        <w:t>vaccine</w:t>
      </w:r>
      <w:r w:rsidRPr="001D7F71">
        <w:rPr>
          <w:rStyle w:val="StyleUnderline"/>
          <w:color w:val="000000" w:themeColor="text1"/>
        </w:rPr>
        <w:t xml:space="preserve"> strategies and </w:t>
      </w:r>
      <w:r w:rsidRPr="001D7F71">
        <w:rPr>
          <w:rStyle w:val="Emphasis"/>
          <w:color w:val="000000" w:themeColor="text1"/>
        </w:rPr>
        <w:t>antiviral</w:t>
      </w:r>
      <w:r w:rsidRPr="001D7F71">
        <w:rPr>
          <w:rStyle w:val="StyleUnderline"/>
          <w:color w:val="000000" w:themeColor="text1"/>
        </w:rPr>
        <w:t xml:space="preserve"> therapies. HIV</w:t>
      </w:r>
      <w:r w:rsidRPr="001D7F71">
        <w:rPr>
          <w:color w:val="000000" w:themeColor="text1"/>
          <w:sz w:val="16"/>
        </w:rPr>
        <w:t>, which has killed 39 million people over several decades,</w:t>
      </w:r>
      <w:r w:rsidRPr="001D7F71">
        <w:rPr>
          <w:rStyle w:val="StyleUnderline"/>
          <w:color w:val="000000" w:themeColor="text1"/>
        </w:rPr>
        <w:t xml:space="preserve"> is similarly limited </w:t>
      </w:r>
      <w:r w:rsidRPr="001D7F71">
        <w:rPr>
          <w:color w:val="000000" w:themeColor="text1"/>
          <w:sz w:val="16"/>
        </w:rPr>
        <w:t>due to several factors.</w:t>
      </w:r>
      <w:r w:rsidRPr="001D7F71">
        <w:rPr>
          <w:rStyle w:val="StyleUnderline"/>
          <w:color w:val="000000" w:themeColor="text1"/>
        </w:rPr>
        <w:t xml:space="preserve"> Most importantly, HIV’s dependency on </w:t>
      </w:r>
      <w:r w:rsidRPr="001D7F71">
        <w:rPr>
          <w:color w:val="000000" w:themeColor="text1"/>
          <w:sz w:val="16"/>
        </w:rPr>
        <w:t>blood and</w:t>
      </w:r>
      <w:r w:rsidRPr="001D7F71">
        <w:rPr>
          <w:rStyle w:val="StyleUnderline"/>
          <w:color w:val="000000" w:themeColor="text1"/>
        </w:rPr>
        <w:t xml:space="preserve"> body fluid for transmission (</w:t>
      </w:r>
      <w:proofErr w:type="gramStart"/>
      <w:r w:rsidRPr="001D7F71">
        <w:rPr>
          <w:rStyle w:val="StyleUnderline"/>
          <w:color w:val="000000" w:themeColor="text1"/>
        </w:rPr>
        <w:t>similar to</w:t>
      </w:r>
      <w:proofErr w:type="gramEnd"/>
      <w:r w:rsidRPr="001D7F71">
        <w:rPr>
          <w:rStyle w:val="StyleUnderline"/>
          <w:color w:val="000000" w:themeColor="text1"/>
        </w:rPr>
        <w:t xml:space="preserve"> Ebola) requires </w:t>
      </w:r>
      <w:r w:rsidRPr="001D7F71">
        <w:rPr>
          <w:rStyle w:val="Emphasis"/>
          <w:color w:val="000000" w:themeColor="text1"/>
        </w:rPr>
        <w:t>intimate human-to-human contact, which limits contagion</w:t>
      </w:r>
      <w:r w:rsidRPr="001D7F71">
        <w:rPr>
          <w:rStyle w:val="StyleUnderline"/>
          <w:color w:val="000000" w:themeColor="text1"/>
        </w:rPr>
        <w:t xml:space="preserve">. Highly potent antiviral therapy allows most people to live normally with the disease, and a substantial group of the population has </w:t>
      </w:r>
      <w:r w:rsidRPr="001D7F71">
        <w:rPr>
          <w:rStyle w:val="Emphasis"/>
          <w:color w:val="000000" w:themeColor="text1"/>
        </w:rPr>
        <w:t>genetic mutations that render them impervious</w:t>
      </w:r>
      <w:r w:rsidRPr="001D7F71">
        <w:rPr>
          <w:rStyle w:val="StyleUnderline"/>
          <w:color w:val="000000" w:themeColor="text1"/>
        </w:rPr>
        <w:t xml:space="preserve"> to infection in the first place. Lastly, </w:t>
      </w:r>
      <w:r w:rsidRPr="001D7F71">
        <w:rPr>
          <w:rStyle w:val="Emphasis"/>
          <w:color w:val="000000" w:themeColor="text1"/>
        </w:rPr>
        <w:t>simple prevention strategies</w:t>
      </w:r>
      <w:r w:rsidRPr="001D7F71">
        <w:rPr>
          <w:rStyle w:val="StyleUnderline"/>
          <w:color w:val="000000" w:themeColor="text1"/>
        </w:rPr>
        <w:t xml:space="preserve"> such as needle exchange for injection drug users and barrier contraceptives—when available—</w:t>
      </w:r>
      <w:r w:rsidRPr="001D7F71">
        <w:rPr>
          <w:rStyle w:val="Emphasis"/>
          <w:color w:val="000000" w:themeColor="text1"/>
        </w:rPr>
        <w:t>can curtail transmission risk</w:t>
      </w:r>
      <w:r w:rsidRPr="001D7F71">
        <w:rPr>
          <w:rStyle w:val="StyleUnderline"/>
          <w:color w:val="000000" w:themeColor="text1"/>
        </w:rPr>
        <w:t xml:space="preserve">. Ebola, for many of the same reasons as HIV </w:t>
      </w:r>
      <w:r w:rsidRPr="001D7F71">
        <w:rPr>
          <w:color w:val="000000" w:themeColor="text1"/>
          <w:sz w:val="16"/>
        </w:rPr>
        <w:t>as well as several others,</w:t>
      </w:r>
      <w:r w:rsidRPr="001D7F71">
        <w:rPr>
          <w:rStyle w:val="StyleUnderline"/>
          <w:color w:val="000000" w:themeColor="text1"/>
        </w:rPr>
        <w:t xml:space="preserve"> also falls short of the mark. </w:t>
      </w:r>
      <w:r w:rsidRPr="001D7F71">
        <w:rPr>
          <w:color w:val="000000" w:themeColor="text1"/>
          <w:sz w:val="16"/>
        </w:rPr>
        <w:t xml:space="preserve">This is especially </w:t>
      </w:r>
      <w:proofErr w:type="gramStart"/>
      <w:r w:rsidRPr="001D7F71">
        <w:rPr>
          <w:color w:val="000000" w:themeColor="text1"/>
          <w:sz w:val="16"/>
        </w:rPr>
        <w:t>due to the fact that</w:t>
      </w:r>
      <w:proofErr w:type="gramEnd"/>
      <w:r w:rsidRPr="001D7F71">
        <w:rPr>
          <w:color w:val="000000" w:themeColor="text1"/>
          <w:sz w:val="16"/>
        </w:rPr>
        <w:t xml:space="preserve"> </w:t>
      </w:r>
      <w:r w:rsidRPr="001D7F71">
        <w:rPr>
          <w:rStyle w:val="StyleUnderline"/>
          <w:color w:val="000000" w:themeColor="text1"/>
        </w:rPr>
        <w:t xml:space="preserve">it spreads almost exclusively through people with easily recognizable symptoms, plus the taming of its </w:t>
      </w:r>
      <w:r w:rsidRPr="001D7F71">
        <w:rPr>
          <w:color w:val="000000" w:themeColor="text1"/>
          <w:sz w:val="16"/>
        </w:rPr>
        <w:t>once unfathomable 90 percent</w:t>
      </w:r>
      <w:r w:rsidRPr="001D7F71">
        <w:rPr>
          <w:rStyle w:val="StyleUnderline"/>
          <w:color w:val="000000" w:themeColor="text1"/>
        </w:rPr>
        <w:t xml:space="preserve"> mortality rate by simple supportive care. Beyond those three, every other known disease falls short </w:t>
      </w:r>
      <w:r w:rsidRPr="001D7F71">
        <w:rPr>
          <w:color w:val="000000" w:themeColor="text1"/>
          <w:sz w:val="16"/>
        </w:rPr>
        <w:t xml:space="preserve">of what seems required to wipe out humans—which is, of course, why we’re still here. And it’s not </w:t>
      </w:r>
      <w:proofErr w:type="gramStart"/>
      <w:r w:rsidRPr="001D7F71">
        <w:rPr>
          <w:color w:val="000000" w:themeColor="text1"/>
          <w:sz w:val="16"/>
        </w:rPr>
        <w:t>that diseases</w:t>
      </w:r>
      <w:proofErr w:type="gramEnd"/>
      <w:r w:rsidRPr="001D7F71">
        <w:rPr>
          <w:color w:val="000000" w:themeColor="text1"/>
          <w:sz w:val="16"/>
        </w:rPr>
        <w:t xml:space="preserve"> are ineffective. On the contrary, diseases’ failure to knock us out is a testament to just how resilient humans are.</w:t>
      </w:r>
      <w:r w:rsidRPr="001D7F71">
        <w:rPr>
          <w:rStyle w:val="StyleUnderline"/>
          <w:color w:val="000000" w:themeColor="text1"/>
        </w:rPr>
        <w:t xml:space="preserve"> Part of our evolutionary heritage is </w:t>
      </w:r>
      <w:r w:rsidRPr="006A168D">
        <w:rPr>
          <w:rStyle w:val="StyleUnderline"/>
          <w:color w:val="000000" w:themeColor="text1"/>
          <w:highlight w:val="green"/>
        </w:rPr>
        <w:t>our immune system</w:t>
      </w:r>
      <w:r w:rsidRPr="001D7F71">
        <w:rPr>
          <w:rStyle w:val="StyleUnderline"/>
          <w:color w:val="000000" w:themeColor="text1"/>
        </w:rPr>
        <w:t xml:space="preserve">, one of the most complex on the planet, </w:t>
      </w:r>
      <w:r w:rsidRPr="006A168D">
        <w:rPr>
          <w:rStyle w:val="StyleUnderline"/>
          <w:color w:val="000000" w:themeColor="text1"/>
          <w:highlight w:val="green"/>
        </w:rPr>
        <w:t xml:space="preserve">even </w:t>
      </w:r>
      <w:r w:rsidRPr="006A168D">
        <w:rPr>
          <w:rStyle w:val="Emphasis"/>
          <w:color w:val="000000" w:themeColor="text1"/>
          <w:highlight w:val="green"/>
        </w:rPr>
        <w:t>without</w:t>
      </w:r>
      <w:r w:rsidRPr="001D7F71">
        <w:rPr>
          <w:rStyle w:val="StyleUnderline"/>
          <w:color w:val="000000" w:themeColor="text1"/>
        </w:rPr>
        <w:t xml:space="preserve"> </w:t>
      </w:r>
      <w:r w:rsidRPr="001D7F71">
        <w:rPr>
          <w:color w:val="000000" w:themeColor="text1"/>
          <w:sz w:val="16"/>
        </w:rPr>
        <w:t>the benefit of</w:t>
      </w:r>
      <w:r w:rsidRPr="001D7F71">
        <w:rPr>
          <w:rStyle w:val="StyleUnderline"/>
          <w:color w:val="000000" w:themeColor="text1"/>
        </w:rPr>
        <w:t xml:space="preserve"> </w:t>
      </w:r>
      <w:r w:rsidRPr="006A168D">
        <w:rPr>
          <w:rStyle w:val="Emphasis"/>
          <w:color w:val="000000" w:themeColor="text1"/>
          <w:highlight w:val="green"/>
        </w:rPr>
        <w:t>vaccines or</w:t>
      </w:r>
      <w:r w:rsidRPr="001D7F71">
        <w:rPr>
          <w:color w:val="000000" w:themeColor="text1"/>
          <w:sz w:val="16"/>
        </w:rPr>
        <w:t xml:space="preserve"> the helping hand of antimicrobial</w:t>
      </w:r>
      <w:r w:rsidRPr="001D7F71">
        <w:rPr>
          <w:rStyle w:val="StyleUnderline"/>
          <w:color w:val="000000" w:themeColor="text1"/>
        </w:rPr>
        <w:t xml:space="preserve"> </w:t>
      </w:r>
      <w:r w:rsidRPr="006A168D">
        <w:rPr>
          <w:rStyle w:val="Emphasis"/>
          <w:color w:val="000000" w:themeColor="text1"/>
          <w:highlight w:val="green"/>
        </w:rPr>
        <w:t>drugs</w:t>
      </w:r>
      <w:r w:rsidRPr="001D7F71">
        <w:rPr>
          <w:rStyle w:val="StyleUnderline"/>
          <w:color w:val="000000" w:themeColor="text1"/>
        </w:rPr>
        <w:t>. This system</w:t>
      </w:r>
      <w:r w:rsidRPr="001D7F71">
        <w:rPr>
          <w:color w:val="000000" w:themeColor="text1"/>
          <w:sz w:val="16"/>
        </w:rPr>
        <w:t>, when viewed at a species level,</w:t>
      </w:r>
      <w:r w:rsidRPr="001D7F71">
        <w:rPr>
          <w:rStyle w:val="StyleUnderline"/>
          <w:color w:val="000000" w:themeColor="text1"/>
        </w:rPr>
        <w:t xml:space="preserve"> </w:t>
      </w:r>
      <w:r w:rsidRPr="006A168D">
        <w:rPr>
          <w:rStyle w:val="Emphasis"/>
          <w:color w:val="000000" w:themeColor="text1"/>
          <w:highlight w:val="green"/>
        </w:rPr>
        <w:t>can adapt to almost any enemy imaginable</w:t>
      </w:r>
      <w:r w:rsidRPr="001D7F71">
        <w:rPr>
          <w:rStyle w:val="StyleUnderline"/>
          <w:color w:val="000000" w:themeColor="text1"/>
        </w:rPr>
        <w:t xml:space="preserve">. </w:t>
      </w:r>
      <w:r w:rsidRPr="006A168D">
        <w:rPr>
          <w:rStyle w:val="StyleUnderline"/>
          <w:color w:val="000000" w:themeColor="text1"/>
          <w:highlight w:val="green"/>
        </w:rPr>
        <w:t xml:space="preserve">Coupled to </w:t>
      </w:r>
      <w:r w:rsidRPr="006A168D">
        <w:rPr>
          <w:rStyle w:val="Emphasis"/>
          <w:color w:val="000000" w:themeColor="text1"/>
          <w:highlight w:val="green"/>
        </w:rPr>
        <w:t>genetic variations</w:t>
      </w:r>
      <w:r w:rsidRPr="001D7F71">
        <w:rPr>
          <w:rStyle w:val="Emphasis"/>
          <w:color w:val="000000" w:themeColor="text1"/>
        </w:rPr>
        <w:t xml:space="preserve"> </w:t>
      </w:r>
      <w:r w:rsidRPr="001D7F71">
        <w:rPr>
          <w:color w:val="000000" w:themeColor="text1"/>
          <w:sz w:val="16"/>
        </w:rPr>
        <w:t>amongst humans—</w:t>
      </w:r>
      <w:r w:rsidRPr="001D7F71">
        <w:rPr>
          <w:rStyle w:val="StyleUnderline"/>
          <w:color w:val="000000" w:themeColor="text1"/>
        </w:rPr>
        <w:t xml:space="preserve">which </w:t>
      </w:r>
      <w:proofErr w:type="gramStart"/>
      <w:r w:rsidRPr="001D7F71">
        <w:rPr>
          <w:rStyle w:val="StyleUnderline"/>
          <w:color w:val="000000" w:themeColor="text1"/>
        </w:rPr>
        <w:t>open up</w:t>
      </w:r>
      <w:proofErr w:type="gramEnd"/>
      <w:r w:rsidRPr="001D7F71">
        <w:rPr>
          <w:rStyle w:val="StyleUnderline"/>
          <w:color w:val="000000" w:themeColor="text1"/>
        </w:rPr>
        <w:t xml:space="preserve"> the possibility for </w:t>
      </w:r>
      <w:r w:rsidRPr="001D7F71">
        <w:rPr>
          <w:color w:val="000000" w:themeColor="text1"/>
          <w:sz w:val="16"/>
        </w:rPr>
        <w:t>a range of advantages, from</w:t>
      </w:r>
      <w:r w:rsidRPr="001D7F71">
        <w:rPr>
          <w:rStyle w:val="StyleUnderline"/>
          <w:color w:val="000000" w:themeColor="text1"/>
        </w:rPr>
        <w:t xml:space="preserve"> imperviousness to </w:t>
      </w:r>
      <w:r w:rsidRPr="001D7F71">
        <w:rPr>
          <w:color w:val="000000" w:themeColor="text1"/>
          <w:sz w:val="16"/>
        </w:rPr>
        <w:t xml:space="preserve">infection to </w:t>
      </w:r>
      <w:r w:rsidRPr="001D7F71">
        <w:rPr>
          <w:rStyle w:val="StyleUnderline"/>
          <w:color w:val="000000" w:themeColor="text1"/>
        </w:rPr>
        <w:t xml:space="preserve">a tendency for mild symptoms—this adaptability ensures that </w:t>
      </w:r>
      <w:r w:rsidRPr="006A168D">
        <w:rPr>
          <w:rStyle w:val="Emphasis"/>
          <w:color w:val="000000" w:themeColor="text1"/>
          <w:highlight w:val="green"/>
        </w:rPr>
        <w:t>almost any infectious disease onslaught will leave a large proportion of the population alive</w:t>
      </w:r>
      <w:r w:rsidRPr="001D7F71">
        <w:rPr>
          <w:rStyle w:val="Emphasis"/>
          <w:color w:val="000000" w:themeColor="text1"/>
        </w:rPr>
        <w:t xml:space="preserve"> to rebuild</w:t>
      </w:r>
      <w:r w:rsidRPr="001D7F71">
        <w:rPr>
          <w:rStyle w:val="StyleUnderline"/>
          <w:color w:val="000000" w:themeColor="text1"/>
        </w:rPr>
        <w:t xml:space="preserve">, </w:t>
      </w:r>
      <w:r w:rsidRPr="001D7F71">
        <w:rPr>
          <w:color w:val="000000" w:themeColor="text1"/>
          <w:sz w:val="16"/>
        </w:rPr>
        <w:t>in contrast to the fictional Hollywood versions.</w:t>
      </w:r>
      <w:r w:rsidRPr="001D7F71">
        <w:rPr>
          <w:rStyle w:val="StyleUnderline"/>
          <w:color w:val="000000" w:themeColor="text1"/>
        </w:rPr>
        <w:t xml:space="preserve"> </w:t>
      </w:r>
      <w:r w:rsidRPr="001D7F71">
        <w:rPr>
          <w:color w:val="000000" w:themeColor="text1"/>
          <w:sz w:val="16"/>
        </w:rPr>
        <w:t>While the immune system’s role can never be understated,</w:t>
      </w:r>
      <w:r w:rsidRPr="001D7F71">
        <w:rPr>
          <w:rStyle w:val="StyleUnderline"/>
          <w:color w:val="000000" w:themeColor="text1"/>
        </w:rPr>
        <w:t xml:space="preserve"> an even more powerful protector is the faculty of </w:t>
      </w:r>
      <w:r w:rsidRPr="006A168D">
        <w:rPr>
          <w:rStyle w:val="Emphasis"/>
          <w:color w:val="000000" w:themeColor="text1"/>
          <w:highlight w:val="green"/>
        </w:rPr>
        <w:t>consciousness</w:t>
      </w:r>
      <w:r w:rsidRPr="001D7F71">
        <w:rPr>
          <w:rStyle w:val="StyleUnderline"/>
          <w:color w:val="000000" w:themeColor="text1"/>
        </w:rPr>
        <w:t xml:space="preserve">. </w:t>
      </w:r>
      <w:r w:rsidRPr="001D7F71">
        <w:rPr>
          <w:color w:val="000000" w:themeColor="text1"/>
          <w:sz w:val="16"/>
        </w:rPr>
        <w:t>Humans are not the most prolific, quickly evolving, or strongest organisms on the planet, but as Aristotle identified,</w:t>
      </w:r>
      <w:r w:rsidRPr="001D7F71">
        <w:rPr>
          <w:rStyle w:val="StyleUnderline"/>
          <w:color w:val="000000" w:themeColor="text1"/>
        </w:rPr>
        <w:t xml:space="preserve"> </w:t>
      </w:r>
      <w:r w:rsidRPr="001D7F71">
        <w:rPr>
          <w:rStyle w:val="Emphasis"/>
          <w:color w:val="000000" w:themeColor="text1"/>
        </w:rPr>
        <w:t>humans are the rational animals</w:t>
      </w:r>
      <w:r w:rsidRPr="001D7F71">
        <w:rPr>
          <w:color w:val="000000" w:themeColor="text1"/>
          <w:sz w:val="16"/>
        </w:rPr>
        <w:t>—and it is this fundamental distinguishing characteristic that allows humans to form abstractions, think in principles, and plan long-range.</w:t>
      </w:r>
      <w:r w:rsidRPr="001D7F71">
        <w:rPr>
          <w:rStyle w:val="StyleUnderline"/>
          <w:color w:val="000000" w:themeColor="text1"/>
        </w:rPr>
        <w:t xml:space="preserve"> These capacities, in turn, </w:t>
      </w:r>
      <w:r w:rsidRPr="006A168D">
        <w:rPr>
          <w:rStyle w:val="StyleUnderline"/>
          <w:color w:val="000000" w:themeColor="text1"/>
          <w:highlight w:val="green"/>
        </w:rPr>
        <w:t>allow humans</w:t>
      </w:r>
      <w:r w:rsidRPr="001D7F71">
        <w:rPr>
          <w:rStyle w:val="StyleUnderline"/>
          <w:color w:val="000000" w:themeColor="text1"/>
        </w:rPr>
        <w:t xml:space="preserve"> to modify, </w:t>
      </w:r>
      <w:r w:rsidRPr="001D7F71">
        <w:rPr>
          <w:rStyle w:val="Emphasis"/>
          <w:color w:val="000000" w:themeColor="text1"/>
        </w:rPr>
        <w:t>alter</w:t>
      </w:r>
      <w:r w:rsidRPr="001D7F71">
        <w:rPr>
          <w:rStyle w:val="StyleUnderline"/>
          <w:color w:val="000000" w:themeColor="text1"/>
        </w:rPr>
        <w:t>, and improve themselves and their environments. Consciousness equips us</w:t>
      </w:r>
      <w:r w:rsidRPr="001D7F71">
        <w:rPr>
          <w:color w:val="000000" w:themeColor="text1"/>
          <w:sz w:val="16"/>
        </w:rPr>
        <w:t>, at an individual and a species level,</w:t>
      </w:r>
      <w:r w:rsidRPr="001D7F71">
        <w:rPr>
          <w:rStyle w:val="StyleUnderline"/>
          <w:color w:val="000000" w:themeColor="text1"/>
        </w:rPr>
        <w:t xml:space="preserve"> </w:t>
      </w:r>
      <w:r w:rsidRPr="006A168D">
        <w:rPr>
          <w:rStyle w:val="StyleUnderline"/>
          <w:color w:val="000000" w:themeColor="text1"/>
          <w:highlight w:val="green"/>
        </w:rPr>
        <w:t>to make nature safe</w:t>
      </w:r>
      <w:r w:rsidRPr="001D7F71">
        <w:rPr>
          <w:rStyle w:val="StyleUnderline"/>
          <w:color w:val="000000" w:themeColor="text1"/>
        </w:rPr>
        <w:t xml:space="preserve"> </w:t>
      </w:r>
      <w:r w:rsidRPr="001D7F71">
        <w:rPr>
          <w:color w:val="000000" w:themeColor="text1"/>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bookmarkEnd w:id="1"/>
    <w:p w14:paraId="344A2CFA" w14:textId="77777777" w:rsidR="006A168D" w:rsidRPr="006A168D" w:rsidRDefault="006A168D" w:rsidP="004E426D">
      <w:pPr>
        <w:rPr>
          <w:sz w:val="16"/>
        </w:rPr>
      </w:pPr>
    </w:p>
    <w:sectPr w:rsidR="006A168D" w:rsidRPr="006A1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F091F"/>
    <w:multiLevelType w:val="hybridMultilevel"/>
    <w:tmpl w:val="10248C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4743E"/>
    <w:multiLevelType w:val="hybridMultilevel"/>
    <w:tmpl w:val="7A745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7479CF"/>
    <w:multiLevelType w:val="hybridMultilevel"/>
    <w:tmpl w:val="88F6DA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D17C0F"/>
    <w:multiLevelType w:val="hybridMultilevel"/>
    <w:tmpl w:val="90488E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29674C"/>
    <w:multiLevelType w:val="hybridMultilevel"/>
    <w:tmpl w:val="C75A7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1"/>
  </w:num>
  <w:num w:numId="13">
    <w:abstractNumId w:val="14"/>
  </w:num>
  <w:num w:numId="14">
    <w:abstractNumId w:val="16"/>
  </w:num>
  <w:num w:numId="15">
    <w:abstractNumId w:val="0"/>
  </w:num>
  <w:num w:numId="16">
    <w:abstractNumId w:val="12"/>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5603"/>
    <w:rsid w:val="000139A3"/>
    <w:rsid w:val="0001671D"/>
    <w:rsid w:val="00100833"/>
    <w:rsid w:val="00104529"/>
    <w:rsid w:val="00105942"/>
    <w:rsid w:val="00107396"/>
    <w:rsid w:val="00144A4C"/>
    <w:rsid w:val="00176AB0"/>
    <w:rsid w:val="00176AB2"/>
    <w:rsid w:val="00177B7D"/>
    <w:rsid w:val="0018322D"/>
    <w:rsid w:val="001B5776"/>
    <w:rsid w:val="001E527A"/>
    <w:rsid w:val="001F78CE"/>
    <w:rsid w:val="00207D15"/>
    <w:rsid w:val="002304B3"/>
    <w:rsid w:val="00251FC7"/>
    <w:rsid w:val="002855A7"/>
    <w:rsid w:val="002B146A"/>
    <w:rsid w:val="002B5E17"/>
    <w:rsid w:val="002F6E0F"/>
    <w:rsid w:val="00315690"/>
    <w:rsid w:val="00316B75"/>
    <w:rsid w:val="00325646"/>
    <w:rsid w:val="003460F2"/>
    <w:rsid w:val="0038158C"/>
    <w:rsid w:val="003902BA"/>
    <w:rsid w:val="003A09E2"/>
    <w:rsid w:val="003B5603"/>
    <w:rsid w:val="00407037"/>
    <w:rsid w:val="00423288"/>
    <w:rsid w:val="004605D6"/>
    <w:rsid w:val="0049634B"/>
    <w:rsid w:val="004C60E8"/>
    <w:rsid w:val="004E3579"/>
    <w:rsid w:val="004E426D"/>
    <w:rsid w:val="004E728B"/>
    <w:rsid w:val="004F39E0"/>
    <w:rsid w:val="0051132B"/>
    <w:rsid w:val="00537BD5"/>
    <w:rsid w:val="00540609"/>
    <w:rsid w:val="0057268A"/>
    <w:rsid w:val="005C2086"/>
    <w:rsid w:val="005D2912"/>
    <w:rsid w:val="006065BD"/>
    <w:rsid w:val="00645FA9"/>
    <w:rsid w:val="00647866"/>
    <w:rsid w:val="00665003"/>
    <w:rsid w:val="006A168D"/>
    <w:rsid w:val="006A2AD0"/>
    <w:rsid w:val="006A7406"/>
    <w:rsid w:val="006B59C8"/>
    <w:rsid w:val="006B6C05"/>
    <w:rsid w:val="006C2375"/>
    <w:rsid w:val="006D317B"/>
    <w:rsid w:val="006D4ECC"/>
    <w:rsid w:val="00722258"/>
    <w:rsid w:val="007243E5"/>
    <w:rsid w:val="00766EA0"/>
    <w:rsid w:val="007A2226"/>
    <w:rsid w:val="007F5B66"/>
    <w:rsid w:val="00823A1C"/>
    <w:rsid w:val="00845B9D"/>
    <w:rsid w:val="008472AC"/>
    <w:rsid w:val="00853544"/>
    <w:rsid w:val="00860984"/>
    <w:rsid w:val="008B3ECB"/>
    <w:rsid w:val="008B4E85"/>
    <w:rsid w:val="008C1B2E"/>
    <w:rsid w:val="00904DC7"/>
    <w:rsid w:val="0091627E"/>
    <w:rsid w:val="0097032B"/>
    <w:rsid w:val="009D2EAD"/>
    <w:rsid w:val="009D54B2"/>
    <w:rsid w:val="009E1922"/>
    <w:rsid w:val="009F7ED2"/>
    <w:rsid w:val="00A93661"/>
    <w:rsid w:val="00A95652"/>
    <w:rsid w:val="00AC0AB8"/>
    <w:rsid w:val="00AC7C4E"/>
    <w:rsid w:val="00B064D8"/>
    <w:rsid w:val="00B10F09"/>
    <w:rsid w:val="00B33C6D"/>
    <w:rsid w:val="00B41E99"/>
    <w:rsid w:val="00B4508F"/>
    <w:rsid w:val="00B55AD5"/>
    <w:rsid w:val="00B8057C"/>
    <w:rsid w:val="00BD6238"/>
    <w:rsid w:val="00BF1312"/>
    <w:rsid w:val="00BF593B"/>
    <w:rsid w:val="00BF773A"/>
    <w:rsid w:val="00BF7E81"/>
    <w:rsid w:val="00C13773"/>
    <w:rsid w:val="00C17CC8"/>
    <w:rsid w:val="00C83417"/>
    <w:rsid w:val="00C9604F"/>
    <w:rsid w:val="00CA19AA"/>
    <w:rsid w:val="00CB4F73"/>
    <w:rsid w:val="00CC4364"/>
    <w:rsid w:val="00CC5298"/>
    <w:rsid w:val="00CD736E"/>
    <w:rsid w:val="00CD798D"/>
    <w:rsid w:val="00CE161E"/>
    <w:rsid w:val="00CE2046"/>
    <w:rsid w:val="00CF59A8"/>
    <w:rsid w:val="00D325A9"/>
    <w:rsid w:val="00D34A41"/>
    <w:rsid w:val="00D36A8A"/>
    <w:rsid w:val="00D61409"/>
    <w:rsid w:val="00D6691E"/>
    <w:rsid w:val="00D71170"/>
    <w:rsid w:val="00DA1C92"/>
    <w:rsid w:val="00DA25D4"/>
    <w:rsid w:val="00DA6538"/>
    <w:rsid w:val="00DE3978"/>
    <w:rsid w:val="00E15E75"/>
    <w:rsid w:val="00E5262C"/>
    <w:rsid w:val="00E56471"/>
    <w:rsid w:val="00EB19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D41D9"/>
  <w15:chartTrackingRefBased/>
  <w15:docId w15:val="{79F8CEBA-CD5B-4508-A6B1-3B4EB605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634B"/>
    <w:rPr>
      <w:rFonts w:ascii="Calibri" w:hAnsi="Calibri" w:cs="Calibri"/>
    </w:rPr>
  </w:style>
  <w:style w:type="paragraph" w:styleId="Heading1">
    <w:name w:val="heading 1"/>
    <w:aliases w:val="Pocket"/>
    <w:basedOn w:val="Normal"/>
    <w:next w:val="Normal"/>
    <w:link w:val="Heading1Char"/>
    <w:qFormat/>
    <w:rsid w:val="004963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63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63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963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6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34B"/>
  </w:style>
  <w:style w:type="character" w:customStyle="1" w:styleId="Heading1Char">
    <w:name w:val="Heading 1 Char"/>
    <w:aliases w:val="Pocket Char"/>
    <w:basedOn w:val="DefaultParagraphFont"/>
    <w:link w:val="Heading1"/>
    <w:rsid w:val="004963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63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634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963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49634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634B"/>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6"/>
    <w:qFormat/>
    <w:rsid w:val="0049634B"/>
    <w:rPr>
      <w:b w:val="0"/>
      <w:sz w:val="22"/>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
    <w:basedOn w:val="DefaultParagraphFont"/>
    <w:link w:val="NoSpacing"/>
    <w:uiPriority w:val="99"/>
    <w:unhideWhenUsed/>
    <w:rsid w:val="0049634B"/>
    <w:rPr>
      <w:color w:val="auto"/>
      <w:u w:val="none"/>
    </w:rPr>
  </w:style>
  <w:style w:type="character" w:styleId="FollowedHyperlink">
    <w:name w:val="FollowedHyperlink"/>
    <w:basedOn w:val="DefaultParagraphFont"/>
    <w:uiPriority w:val="99"/>
    <w:semiHidden/>
    <w:unhideWhenUsed/>
    <w:rsid w:val="0049634B"/>
    <w:rPr>
      <w:color w:val="auto"/>
      <w:u w:val="none"/>
    </w:rPr>
  </w:style>
  <w:style w:type="paragraph" w:customStyle="1" w:styleId="textbold">
    <w:name w:val="text bold"/>
    <w:basedOn w:val="Normal"/>
    <w:link w:val="Emphasis"/>
    <w:autoRedefine/>
    <w:uiPriority w:val="7"/>
    <w:qFormat/>
    <w:rsid w:val="00904DC7"/>
    <w:pP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
    <w:basedOn w:val="Heading1"/>
    <w:link w:val="Hyperlink"/>
    <w:autoRedefine/>
    <w:uiPriority w:val="99"/>
    <w:qFormat/>
    <w:rsid w:val="00904D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warrants">
    <w:name w:val="warrants"/>
    <w:basedOn w:val="Normal"/>
    <w:link w:val="warrantsChar"/>
    <w:autoRedefine/>
    <w:uiPriority w:val="4"/>
    <w:qFormat/>
    <w:rsid w:val="00904DC7"/>
    <w:rPr>
      <w:color w:val="5B9BD5" w:themeColor="accent1"/>
    </w:rPr>
  </w:style>
  <w:style w:type="character" w:customStyle="1" w:styleId="warrantsChar">
    <w:name w:val="warrants Char"/>
    <w:basedOn w:val="DefaultParagraphFont"/>
    <w:link w:val="warrants"/>
    <w:uiPriority w:val="4"/>
    <w:rsid w:val="00904DC7"/>
    <w:rPr>
      <w:rFonts w:ascii="Calibri" w:hAnsi="Calibri" w:cs="Calibri"/>
      <w:color w:val="5B9BD5" w:themeColor="accent1"/>
    </w:rPr>
  </w:style>
  <w:style w:type="character" w:customStyle="1" w:styleId="DocumentMapChar">
    <w:name w:val="Document Map Char"/>
    <w:basedOn w:val="DefaultParagraphFont"/>
    <w:link w:val="DocumentMap"/>
    <w:uiPriority w:val="99"/>
    <w:semiHidden/>
    <w:rsid w:val="00904DC7"/>
    <w:rPr>
      <w:rFonts w:ascii="Lucida Grande" w:hAnsi="Lucida Grande" w:cs="Lucida Grande"/>
      <w:sz w:val="24"/>
    </w:rPr>
  </w:style>
  <w:style w:type="paragraph" w:styleId="DocumentMap">
    <w:name w:val="Document Map"/>
    <w:basedOn w:val="Normal"/>
    <w:link w:val="DocumentMapChar"/>
    <w:uiPriority w:val="99"/>
    <w:semiHidden/>
    <w:unhideWhenUsed/>
    <w:rsid w:val="00904DC7"/>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904DC7"/>
    <w:rPr>
      <w:rFonts w:ascii="Segoe UI" w:hAnsi="Segoe UI" w:cs="Segoe UI"/>
      <w:sz w:val="16"/>
      <w:szCs w:val="16"/>
    </w:rPr>
  </w:style>
  <w:style w:type="paragraph" w:styleId="ListParagraph">
    <w:name w:val="List Paragraph"/>
    <w:basedOn w:val="Normal"/>
    <w:uiPriority w:val="34"/>
    <w:qFormat/>
    <w:rsid w:val="00904DC7"/>
    <w:pPr>
      <w:ind w:left="720"/>
      <w:contextualSpacing/>
    </w:pPr>
  </w:style>
  <w:style w:type="paragraph" w:customStyle="1" w:styleId="Emphasis1">
    <w:name w:val="Emphasis1"/>
    <w:basedOn w:val="Normal"/>
    <w:autoRedefine/>
    <w:uiPriority w:val="7"/>
    <w:qFormat/>
    <w:rsid w:val="004E426D"/>
    <w:pPr>
      <w:widowControl w:val="0"/>
      <w:pBdr>
        <w:top w:val="single" w:sz="4" w:space="1" w:color="auto"/>
        <w:left w:val="single" w:sz="4" w:space="4" w:color="auto"/>
        <w:bottom w:val="single" w:sz="4" w:space="1" w:color="auto"/>
        <w:right w:val="single" w:sz="4" w:space="4" w:color="auto"/>
      </w:pBdr>
      <w:ind w:left="720"/>
      <w:jc w:val="both"/>
    </w:pPr>
    <w:rPr>
      <w:b/>
      <w:iCs/>
      <w:szCs w:val="24"/>
      <w:u w:val="single"/>
    </w:rPr>
  </w:style>
  <w:style w:type="paragraph" w:customStyle="1" w:styleId="Smalltext">
    <w:name w:val="Small text"/>
    <w:basedOn w:val="Normal"/>
    <w:link w:val="SmalltextChar"/>
    <w:rsid w:val="004E426D"/>
    <w:rPr>
      <w:sz w:val="16"/>
    </w:rPr>
  </w:style>
  <w:style w:type="character" w:customStyle="1" w:styleId="SmalltextChar">
    <w:name w:val="Small text Char"/>
    <w:link w:val="Smalltext"/>
    <w:rsid w:val="004E426D"/>
    <w:rPr>
      <w:rFonts w:ascii="Calibri" w:hAnsi="Calibri" w:cs="Calibri"/>
      <w:sz w:val="16"/>
    </w:rPr>
  </w:style>
  <w:style w:type="paragraph" w:customStyle="1" w:styleId="Reallyfuckingsmall">
    <w:name w:val="Really fucking small"/>
    <w:basedOn w:val="Normal"/>
    <w:link w:val="ReallyfuckingsmallChar"/>
    <w:rsid w:val="004E426D"/>
    <w:rPr>
      <w:sz w:val="10"/>
    </w:rPr>
  </w:style>
  <w:style w:type="character" w:customStyle="1" w:styleId="ReallyfuckingsmallChar">
    <w:name w:val="Really fucking small Char"/>
    <w:link w:val="Reallyfuckingsmall"/>
    <w:rsid w:val="004E426D"/>
    <w:rPr>
      <w:rFonts w:ascii="Calibri" w:hAnsi="Calibri" w:cs="Calibri"/>
      <w:sz w:val="10"/>
    </w:rPr>
  </w:style>
  <w:style w:type="character" w:styleId="IntenseEmphasis">
    <w:name w:val="Intense Emphasis"/>
    <w:aliases w:val="cites Char Ch,Intense Emphasis4,9.5 pt,Intense Emphasi,Box Out,Intense Emphasis5,Heading 3 Char1 Char,Char Char Char1,Style Underli,Intense Emphasis1111,9.5 p,9.5 ,Cites and Cards Char1,Bold Underlined Char1,Title Cha,8.,Title Char2"/>
    <w:uiPriority w:val="6"/>
    <w:qFormat/>
    <w:rsid w:val="006A168D"/>
    <w:rPr>
      <w:rFonts w:ascii="Arial" w:hAnsi="Arial" w:cs="Arial" w:hint="default"/>
      <w:b w:val="0"/>
      <w:bCs w:val="0"/>
      <w:sz w:val="20"/>
      <w:u w:val="single"/>
    </w:rPr>
  </w:style>
  <w:style w:type="character" w:customStyle="1" w:styleId="verdana">
    <w:name w:val="verdana"/>
    <w:basedOn w:val="DefaultParagraphFont"/>
    <w:rsid w:val="006A168D"/>
    <w:rPr>
      <w:rFonts w:cs="Times New Roman"/>
    </w:rPr>
  </w:style>
  <w:style w:type="character" w:customStyle="1" w:styleId="italic">
    <w:name w:val="italic"/>
    <w:basedOn w:val="DefaultParagraphFont"/>
    <w:rsid w:val="006A16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802&amp;box2=P.2D&amp;box3=8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CiteID=20287" TargetMode="External"/><Relationship Id="rId5" Type="http://schemas.openxmlformats.org/officeDocument/2006/relationships/webSettings" Target="webSettings.xml"/><Relationship Id="rId15" Type="http://schemas.openxmlformats.org/officeDocument/2006/relationships/hyperlink" Target="https://www.washingtonpost.com/politics/2020/10/15/does-covid-19-raise-risk-violent-conflict-not-everywhere/"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my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12103</Words>
  <Characters>68988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Aceto</dc:creator>
  <cp:keywords>5.1.1</cp:keywords>
  <dc:description/>
  <cp:lastModifiedBy>Dominick Aceto</cp:lastModifiedBy>
  <cp:revision>6</cp:revision>
  <dcterms:created xsi:type="dcterms:W3CDTF">2021-10-16T15:08:00Z</dcterms:created>
  <dcterms:modified xsi:type="dcterms:W3CDTF">2021-10-16T16:57:00Z</dcterms:modified>
</cp:coreProperties>
</file>