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3AE7" w14:textId="0BEE89C7" w:rsidR="00FA0F28" w:rsidRDefault="00FA0F28" w:rsidP="00FA0F28">
      <w:pPr>
        <w:pStyle w:val="Heading1"/>
      </w:pPr>
      <w:r>
        <w:t>Highland HJ Rocky Mountain Aff</w:t>
      </w:r>
    </w:p>
    <w:p w14:paraId="22412CAB" w14:textId="0F33FE9B" w:rsidR="00FA0F28" w:rsidRDefault="00FA0F28" w:rsidP="00FA0F28">
      <w:pPr>
        <w:pStyle w:val="Heading4"/>
      </w:pPr>
      <w:r>
        <w:t>I affirm the resolution resolved: the appropriation of outer space by private entities is unjust</w:t>
      </w:r>
    </w:p>
    <w:p w14:paraId="395B4E66" w14:textId="77777777" w:rsidR="00FA0F28" w:rsidRDefault="00FA0F28" w:rsidP="00FA0F28"/>
    <w:p w14:paraId="7EDB7452" w14:textId="77777777" w:rsidR="00FA0F28" w:rsidRDefault="00FA0F28" w:rsidP="00FA0F28">
      <w:pPr>
        <w:pStyle w:val="Heading4"/>
      </w:pPr>
      <w:r>
        <w:t xml:space="preserve">First, an analysis of the resolution: Today’s topic asks us to discuss whether the private appropriation of space is justified, meaning the debate is one strictly centered around proving the morality surrounding the actions of private companies in outer space—NOT whether governments should step in to regulate appropriation. Thus, the burden of the affirmative is not one of solving any harms presented in the discussion, but rather one of proving an ethical justification for company actions. Likewise, the negative’s burden is to prove that private appropriation of outer space IS justified. </w:t>
      </w:r>
    </w:p>
    <w:p w14:paraId="440A62C1" w14:textId="77777777" w:rsidR="00FA0F28" w:rsidRDefault="00FA0F28" w:rsidP="00FA0F28"/>
    <w:p w14:paraId="5D7B4E6B" w14:textId="77777777" w:rsidR="00FA0F28" w:rsidRDefault="00FA0F28" w:rsidP="00FA0F28">
      <w:pPr>
        <w:pStyle w:val="Heading4"/>
      </w:pPr>
      <w:r>
        <w:t>With that, the highest moral value the judge should seek to uphold in relation to this topic is the Sanctity of Life, because all life holds inherent and infinite value, both in the current world and into the future. To measure the achievement of the sanctity of life, you ought to use the value criterion of promoting Global Security, defined by Cambridge Dictionary as protection of the world against war and catastrophe.</w:t>
      </w:r>
    </w:p>
    <w:p w14:paraId="5E7C4393" w14:textId="77777777" w:rsidR="00FA0F28" w:rsidRDefault="00FA0F28" w:rsidP="00FA0F28"/>
    <w:p w14:paraId="60393D09" w14:textId="77777777" w:rsidR="00FA0F28" w:rsidRDefault="00FA0F28" w:rsidP="00FA0F28">
      <w:pPr>
        <w:pStyle w:val="Heading2"/>
      </w:pPr>
      <w:r>
        <w:lastRenderedPageBreak/>
        <w:t>Contention 1 Concerns the Private Space Tourism Industry</w:t>
      </w:r>
    </w:p>
    <w:p w14:paraId="0EE76BEC" w14:textId="77777777" w:rsidR="00FA0F28" w:rsidRDefault="00FA0F28" w:rsidP="00FA0F28">
      <w:pPr>
        <w:pStyle w:val="Heading4"/>
      </w:pPr>
      <w:r>
        <w:t>In a series of events akin to something straight out of a classic 80’s sci fi film, the world’s most elite have begun taking private tours toward the borders of space. Howell from the University of North Dakota in December of last year writes that companies, such as Jeff Bezos’ Blue Origin and Elon Musk’s SpaceX, have formed flights that can bring anyone with the necessary financial capital to space. Howell notes that 2021 was just the beginning, and that this year we should expect to see more companies, both national and foreign, that will launch exponentially more flights. In fact, Rosenblum of the MIT Technology Review in 2013 calculates that as space tourism expands, we could see upwards of 1,000 rocket launches occurring every single year, growing into a multi-million-dollar industry.</w:t>
      </w:r>
    </w:p>
    <w:p w14:paraId="5F23F48E" w14:textId="77777777" w:rsidR="00FA0F28" w:rsidRPr="00D64C59" w:rsidRDefault="00FA0F28" w:rsidP="00FA0F28"/>
    <w:p w14:paraId="0169D1CB" w14:textId="77777777" w:rsidR="00FA0F28" w:rsidRDefault="00FA0F28" w:rsidP="00FA0F28">
      <w:pPr>
        <w:pStyle w:val="Heading4"/>
      </w:pPr>
      <w:r>
        <w:t xml:space="preserve">Unfortunately, while this industry brings some major monetary benefits, it also brings with it a unique destruction of our atmosphere because of the rocket’s black carbon emissions. A scientific report from Live Science in 2010 reports that tourism rockets emit soot and black carbon that buildup in the atmosphere at three times the height of airline traffic and remain there for years. The report finds that our atmosphere has a particular sensitivity to the type of particles that rockets emit because the emissions are injected directly into the stratosphere, with black carbon holding the potential to steadily warm the globe and shred the ozone. Grush 18 further explains that as rocket launches increase the effect on our ozone will only get worse, approaching a tipping point from which we cannot recover. Overall, Ross and Vedda from the University of Florida in 2018 conclude that while most man-made pollution is contained to the lower aspects of our atmosphere, rocket launches particle emissions directly affect the most sensitive outer layers of the stratosphere and are sufficient to spell a death sentence for the ozone. </w:t>
      </w:r>
    </w:p>
    <w:p w14:paraId="53A202EE" w14:textId="77777777" w:rsidR="00FA0F28" w:rsidRDefault="00FA0F28" w:rsidP="00FA0F28"/>
    <w:p w14:paraId="0957486C" w14:textId="77777777" w:rsidR="00FA0F28" w:rsidRDefault="00FA0F28" w:rsidP="00FA0F28">
      <w:pPr>
        <w:pStyle w:val="Heading4"/>
      </w:pPr>
      <w:r w:rsidRPr="008A78E3">
        <w:rPr>
          <w:u w:val="single"/>
        </w:rPr>
        <w:lastRenderedPageBreak/>
        <w:t>The Impact is Rapidly Accelerating the effects of Climate Change</w:t>
      </w:r>
      <w:r>
        <w:t xml:space="preserve">. Shulka 21 reports that scientific studies done on rocket launches found that a single space tourist flight, which only last for about an hour and a half, generates as much pollution as a 10-hour trans-Atlantic flight. Overall, Shulka concludes that the soot injected into the atmosphere from the space tourism industry would increase global temperatures over the poles by 1 degree and reduce polar sea ice levels by 5%. </w:t>
      </w:r>
    </w:p>
    <w:p w14:paraId="7481FBA6" w14:textId="77777777" w:rsidR="00FA0F28" w:rsidRPr="006D4753" w:rsidRDefault="00FA0F28" w:rsidP="00FA0F28"/>
    <w:p w14:paraId="399FF3C9" w14:textId="77777777" w:rsidR="00FA0F28" w:rsidRDefault="00FA0F28" w:rsidP="00FA0F28">
      <w:pPr>
        <w:pStyle w:val="Heading2"/>
      </w:pPr>
      <w:r>
        <w:lastRenderedPageBreak/>
        <w:t>Contention 2 Concerns Catalyzing the Next Arms Race in Space</w:t>
      </w:r>
    </w:p>
    <w:p w14:paraId="48582FD3" w14:textId="77777777" w:rsidR="00FA0F28" w:rsidRDefault="00FA0F28" w:rsidP="00FA0F28">
      <w:pPr>
        <w:pStyle w:val="Heading4"/>
      </w:pPr>
      <w:r>
        <w:t>As private space development has accelerated in the US over the past decade, the government has been swift to capitalize on the growth. Williams 20 writes that both every president since the days of Obama have enshrined the right of of private interests to claim, own, and sell resources in space. In addition to this legal support, Tosar of BBVA in 2020 confirms that the companies that are taking part in the space industry have been attracting millions of dollars in investment, with the potential economic incentives making space extremely appealing.</w:t>
      </w:r>
    </w:p>
    <w:p w14:paraId="7A2F8844" w14:textId="77777777" w:rsidR="00FA0F28" w:rsidRDefault="00FA0F28" w:rsidP="00FA0F28"/>
    <w:p w14:paraId="0C8B9802" w14:textId="77777777" w:rsidR="00FA0F28" w:rsidRDefault="00FA0F28" w:rsidP="00FA0F28">
      <w:pPr>
        <w:pStyle w:val="Heading4"/>
      </w:pPr>
      <w:r>
        <w:t>Unfortunately, as private sector appropriation has continued to expand, the US military has been stimulated into rapidly militarizing space in order to defend economic interests. Delgado-Perez of the International Scholar in 2020 reports that commercial space exploration holds the potential for great economic gains due to the abundance of scarce minerals that are hard to find here on Earth. Inevitably though, she reports that this commercialization would lead to geopolitical competition over these extraterrestrial resources that threaten both world peace and security, especially as more nations enter the arena. Delgado-Perez finds that this securitization of private assets has already begun when in 2018 President Trump established the Space Force in order to protect economic interests in space. This has created a snowball effect in space, as she writes that International Cooperation Instruments like the Outer Space Treaty were never designed for commercial developments in space, which has left private enterprises afloat in an unstable legal vacuum that threatens to implode in geopolitical competition. Overall, she concludes that to protect investments of national space industries, states are likely to resort to military power to protect and secure their assets, essentially making space the fourth border domain over which states claim and defend their sovereignty through force.</w:t>
      </w:r>
    </w:p>
    <w:p w14:paraId="62534F94" w14:textId="77777777" w:rsidR="00FA0F28" w:rsidRPr="0090364E" w:rsidRDefault="00FA0F28" w:rsidP="00FA0F28"/>
    <w:p w14:paraId="3120CC37" w14:textId="77777777" w:rsidR="00FA0F28" w:rsidRDefault="00FA0F28" w:rsidP="00FA0F28">
      <w:pPr>
        <w:pStyle w:val="Heading4"/>
      </w:pPr>
      <w:r>
        <w:lastRenderedPageBreak/>
        <w:t>For this reason, Reynolds of the New York Post on December 2</w:t>
      </w:r>
      <w:r w:rsidRPr="00897886">
        <w:rPr>
          <w:vertAlign w:val="superscript"/>
        </w:rPr>
        <w:t>nd</w:t>
      </w:r>
      <w:r>
        <w:t xml:space="preserve"> of last year writes that the US military’s expansion into space has forced major world powers, like China, to accelerate their militarization in response. China has gone all-in for space, developing new hypersonic missiles that can launch nuclear warheads from an orbital system that can deliver the payload with devastating speed and accuracy. In addition, Russia and China have begun continuously attacking US satellites with a variety of methods, from cyber warfare to radio jamming, as well as practicing the use of anti-satellite missiles that could destroy the US’s whole fleet. In essence, foreign powers are now not concerned about maintaining peace. </w:t>
      </w:r>
    </w:p>
    <w:p w14:paraId="52471F97" w14:textId="77777777" w:rsidR="00FA0F28" w:rsidRDefault="00FA0F28" w:rsidP="00FA0F28"/>
    <w:p w14:paraId="0D93B3E2" w14:textId="77777777" w:rsidR="00FA0F28" w:rsidRPr="00522995" w:rsidRDefault="00FA0F28" w:rsidP="00FA0F28">
      <w:pPr>
        <w:pStyle w:val="Heading4"/>
      </w:pPr>
      <w:r w:rsidRPr="00522995">
        <w:rPr>
          <w:u w:val="single"/>
        </w:rPr>
        <w:t>The Impact is a War Among the Stars</w:t>
      </w:r>
      <w:r>
        <w:rPr>
          <w:u w:val="single"/>
        </w:rPr>
        <w:t>.</w:t>
      </w:r>
      <w:r>
        <w:t xml:space="preserve"> </w:t>
      </w:r>
    </w:p>
    <w:p w14:paraId="76689846" w14:textId="77777777" w:rsidR="00FA0F28" w:rsidRDefault="00FA0F28" w:rsidP="00FA0F28">
      <w:pPr>
        <w:pStyle w:val="Heading4"/>
      </w:pPr>
      <w:r>
        <w:t xml:space="preserve">Hitchens of the Center for International and Security Studies in 2017 reports that rising tensions in space mean that warfare is now inevitable that threatens the now fragile diplomatic stability among nuclear powers. Overall, Grego of the Global Security Program in 2018 confirms the threat, reporting that because space is offense dominant, the pressure for nations to strike first means the chance of escalating to full scale warfare becomes a horrifying reality. The use it or lose it pressure force upon states due to the compressed reaction timelines are launched means the potential use of nuclear weapons increases exponentially. </w:t>
      </w:r>
    </w:p>
    <w:p w14:paraId="25A6B7F5" w14:textId="77777777" w:rsidR="00FA0F28" w:rsidRDefault="00FA0F28" w:rsidP="00FA0F28"/>
    <w:p w14:paraId="07EBF5AB" w14:textId="77777777" w:rsidR="00FA0F28" w:rsidRDefault="00FA0F28" w:rsidP="00FA0F28">
      <w:pPr>
        <w:pStyle w:val="Heading4"/>
      </w:pPr>
      <w:r>
        <w:t>Thus, because I believe that private appropriation of space threatens the security of mankind, and by extent the sanctity of life, that I am proud to affirm.</w:t>
      </w:r>
    </w:p>
    <w:p w14:paraId="023C556D" w14:textId="77777777" w:rsidR="00FA0F28" w:rsidRPr="00173F5F" w:rsidRDefault="00FA0F28" w:rsidP="00FA0F28"/>
    <w:p w14:paraId="5FA5E1D4" w14:textId="77777777" w:rsidR="00FA0F28" w:rsidRPr="001D247E" w:rsidRDefault="00FA0F28" w:rsidP="00FA0F28">
      <w:pPr>
        <w:rPr>
          <w:sz w:val="16"/>
        </w:rPr>
      </w:pPr>
    </w:p>
    <w:p w14:paraId="79D57ACD" w14:textId="77777777" w:rsidR="00FA0F28" w:rsidRDefault="00FA0F28" w:rsidP="00FA0F28">
      <w:pPr>
        <w:pStyle w:val="Heading1"/>
      </w:pPr>
      <w:r>
        <w:lastRenderedPageBreak/>
        <w:t>Evidence</w:t>
      </w:r>
    </w:p>
    <w:p w14:paraId="0DD4F3D3" w14:textId="77777777" w:rsidR="00FA0F28" w:rsidRDefault="00FA0F28" w:rsidP="00FA0F28">
      <w:pPr>
        <w:pStyle w:val="Heading3"/>
      </w:pPr>
      <w:r>
        <w:lastRenderedPageBreak/>
        <w:t>F/W</w:t>
      </w:r>
    </w:p>
    <w:p w14:paraId="3D9AA81D" w14:textId="77777777" w:rsidR="00FA0F28" w:rsidRDefault="00FA0F28" w:rsidP="00FA0F28">
      <w:pPr>
        <w:pStyle w:val="Heading4"/>
      </w:pPr>
      <w:r>
        <w:t>Security – Cambridge Dictionary</w:t>
      </w:r>
    </w:p>
    <w:p w14:paraId="71303ECB" w14:textId="77777777" w:rsidR="00FA0F28" w:rsidRPr="00E55472" w:rsidRDefault="00FA0F28" w:rsidP="00FA0F28">
      <w:r w:rsidRPr="00E55472">
        <w:t xml:space="preserve">“Global Security.” GLOBAL SECURITY | Definition in the </w:t>
      </w:r>
      <w:r w:rsidRPr="00E55472">
        <w:rPr>
          <w:rStyle w:val="Heading4Char"/>
        </w:rPr>
        <w:t>Cambridge English Dictionary</w:t>
      </w:r>
      <w:r w:rsidRPr="00E55472">
        <w:t>, Camb</w:t>
      </w:r>
      <w:r>
        <w:t>rid</w:t>
      </w:r>
      <w:r w:rsidRPr="00E55472">
        <w:t xml:space="preserve">ge English Dictionary, </w:t>
      </w:r>
      <w:r w:rsidRPr="00E55472">
        <w:rPr>
          <w:rStyle w:val="Heading4Char"/>
        </w:rPr>
        <w:t>n.d</w:t>
      </w:r>
      <w:r w:rsidRPr="00E55472">
        <w:t>., dictionary.cambridge.org/us/dictionary/english/global-security.</w:t>
      </w:r>
    </w:p>
    <w:p w14:paraId="62E5DEEA" w14:textId="77777777" w:rsidR="00FA0F28" w:rsidRPr="00E55472" w:rsidRDefault="00FA0F28" w:rsidP="00FA0F28">
      <w:pPr>
        <w:rPr>
          <w:sz w:val="16"/>
        </w:rPr>
      </w:pPr>
      <w:r w:rsidRPr="00E55472">
        <w:rPr>
          <w:sz w:val="16"/>
        </w:rPr>
        <w:t xml:space="preserve">Global Security: </w:t>
      </w:r>
      <w:r w:rsidRPr="00E55472">
        <w:rPr>
          <w:rStyle w:val="Emphasis"/>
          <w:highlight w:val="cyan"/>
        </w:rPr>
        <w:t>protection of the world against war and other threats</w:t>
      </w:r>
      <w:r w:rsidRPr="00E55472">
        <w:rPr>
          <w:sz w:val="16"/>
        </w:rPr>
        <w:t>:</w:t>
      </w:r>
    </w:p>
    <w:p w14:paraId="27A5A9E0" w14:textId="77777777" w:rsidR="00FA0F28" w:rsidRDefault="00FA0F28" w:rsidP="00FA0F28">
      <w:pPr>
        <w:pStyle w:val="Heading2"/>
      </w:pPr>
      <w:r>
        <w:lastRenderedPageBreak/>
        <w:t>C1</w:t>
      </w:r>
    </w:p>
    <w:p w14:paraId="1972BB50" w14:textId="77777777" w:rsidR="00FA0F28" w:rsidRDefault="00FA0F28" w:rsidP="00FA0F28">
      <w:pPr>
        <w:pStyle w:val="Heading3"/>
      </w:pPr>
      <w:r>
        <w:lastRenderedPageBreak/>
        <w:t>UQ</w:t>
      </w:r>
    </w:p>
    <w:p w14:paraId="6188A3BC" w14:textId="77777777" w:rsidR="00FA0F28" w:rsidRPr="0023355B" w:rsidRDefault="00FA0F28" w:rsidP="00FA0F28">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w:t>
      </w:r>
      <w:r>
        <w:rPr>
          <w:rFonts w:asciiTheme="majorHAnsi" w:hAnsiTheme="majorHAnsi" w:cstheme="majorHAnsi"/>
        </w:rPr>
        <w:t>rapidly growing</w:t>
      </w:r>
      <w:r w:rsidRPr="0023355B">
        <w:rPr>
          <w:rFonts w:asciiTheme="majorHAnsi" w:hAnsiTheme="majorHAnsi" w:cstheme="majorHAnsi"/>
        </w:rPr>
        <w:t xml:space="preserve">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51FE3B90" w14:textId="77777777" w:rsidR="00FA0F28" w:rsidRPr="0023355B" w:rsidRDefault="00FA0F28" w:rsidP="00FA0F28">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D13E9C">
        <w:rPr>
          <w:rStyle w:val="Emphasis"/>
          <w:highlight w:val="cyan"/>
        </w:rPr>
        <w:t>Space Tourism Took a Giant Leap in 2021</w:t>
      </w:r>
      <w:r w:rsidRPr="0023355B">
        <w:rPr>
          <w:rFonts w:asciiTheme="majorHAnsi" w:hAnsiTheme="majorHAnsi" w:cstheme="majorHAnsi"/>
          <w:sz w:val="16"/>
          <w:szCs w:val="18"/>
        </w:rPr>
        <w:t>: Here’s 10 Milestones from the Year.”  December 27, 2021.  https://www.space.com/space-tourism-giant-leap-2021-milestones]</w:t>
      </w:r>
    </w:p>
    <w:p w14:paraId="213FDC1B" w14:textId="77777777" w:rsidR="00FA0F28" w:rsidRPr="003A5B77" w:rsidRDefault="00FA0F28" w:rsidP="00FA0F28">
      <w:pPr>
        <w:rPr>
          <w:rFonts w:asciiTheme="majorHAnsi" w:hAnsiTheme="majorHAnsi" w:cstheme="majorHAnsi"/>
          <w:sz w:val="14"/>
        </w:rPr>
      </w:pPr>
      <w:r w:rsidRPr="00D13E9C">
        <w:rPr>
          <w:rStyle w:val="Emphasis"/>
          <w:highlight w:val="cyan"/>
        </w:rPr>
        <w:t>This year</w:t>
      </w:r>
      <w:r w:rsidRPr="007E5487">
        <w:rPr>
          <w:rFonts w:asciiTheme="majorHAnsi" w:hAnsiTheme="majorHAnsi" w:cstheme="majorHAnsi"/>
          <w:u w:val="single"/>
        </w:rPr>
        <w:t xml:space="preserve"> saw </w:t>
      </w:r>
      <w:r w:rsidRPr="00D13E9C">
        <w:rPr>
          <w:rStyle w:val="Emphasis"/>
          <w:highlight w:val="cyan"/>
        </w:rPr>
        <w:t>more space tourists fly to space</w:t>
      </w:r>
      <w:r w:rsidRPr="007E5487">
        <w:rPr>
          <w:rFonts w:asciiTheme="majorHAnsi" w:hAnsiTheme="majorHAnsi" w:cstheme="majorHAnsi"/>
          <w:u w:val="single"/>
        </w:rPr>
        <w:t xml:space="preserve"> on a bunch of different systems, and </w:t>
      </w:r>
      <w:r w:rsidRPr="00D13E9C">
        <w:rPr>
          <w:rStyle w:val="Emphasis"/>
          <w:highlight w:val="cyan"/>
        </w:rPr>
        <w:t>the story has only just begun</w:t>
      </w:r>
      <w:r w:rsidRPr="003A5B77">
        <w:rPr>
          <w:rFonts w:asciiTheme="majorHAnsi" w:hAnsiTheme="majorHAnsi" w:cstheme="majorHAnsi"/>
          <w:sz w:val="14"/>
        </w:rPr>
        <w:t xml:space="preserve">. Virgin </w:t>
      </w:r>
      <w:r w:rsidRPr="00D13E9C">
        <w:rPr>
          <w:rStyle w:val="Emphasis"/>
          <w:highlight w:val="cyan"/>
        </w:rPr>
        <w:t>Galactic, Blue Origin and SpaceX</w:t>
      </w:r>
      <w:r w:rsidRPr="007E5487">
        <w:rPr>
          <w:rFonts w:asciiTheme="majorHAnsi" w:hAnsiTheme="majorHAnsi" w:cstheme="majorHAnsi"/>
          <w:u w:val="single"/>
        </w:rPr>
        <w:t xml:space="preserve"> each flew their </w:t>
      </w:r>
      <w:r w:rsidRPr="00D13E9C">
        <w:rPr>
          <w:rStyle w:val="Emphasis"/>
          <w:highlight w:val="cyan"/>
        </w:rPr>
        <w:t>first tourist-focused missions</w:t>
      </w:r>
      <w:r w:rsidRPr="007E5487">
        <w:rPr>
          <w:rFonts w:asciiTheme="majorHAnsi" w:hAnsiTheme="majorHAnsi" w:cstheme="majorHAnsi"/>
          <w:u w:val="single"/>
        </w:rPr>
        <w:t xml:space="preserve"> this year</w:t>
      </w:r>
      <w:r w:rsidRPr="003A5B77">
        <w:rPr>
          <w:rFonts w:asciiTheme="majorHAnsi" w:hAnsiTheme="majorHAnsi" w:cstheme="majorHAnsi"/>
          <w:sz w:val="14"/>
        </w:rPr>
        <w:t>, sending aloft several people each with minimal training in professional spaceflight. Meanwhile</w:t>
      </w:r>
      <w:r w:rsidRPr="00D13E9C">
        <w:rPr>
          <w:rFonts w:asciiTheme="majorHAnsi" w:hAnsiTheme="majorHAnsi" w:cstheme="majorHAnsi"/>
          <w:sz w:val="14"/>
        </w:rPr>
        <w:t xml:space="preserve">, </w:t>
      </w:r>
      <w:r w:rsidRPr="00D13E9C">
        <w:rPr>
          <w:rFonts w:asciiTheme="majorHAnsi" w:hAnsiTheme="majorHAnsi" w:cstheme="majorHAnsi"/>
          <w:u w:val="single"/>
        </w:rPr>
        <w:t>Roscosmos</w:t>
      </w:r>
      <w:r w:rsidRPr="00D13E9C">
        <w:rPr>
          <w:rFonts w:asciiTheme="majorHAnsi" w:hAnsiTheme="majorHAnsi" w:cstheme="majorHAnsi"/>
          <w:sz w:val="14"/>
        </w:rPr>
        <w:t xml:space="preserve"> (</w:t>
      </w:r>
      <w:r w:rsidRPr="003A5B77">
        <w:rPr>
          <w:rFonts w:asciiTheme="majorHAnsi" w:hAnsiTheme="majorHAnsi" w:cstheme="majorHAnsi"/>
          <w:sz w:val="14"/>
        </w:rPr>
        <w:t xml:space="preserve">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D13E9C">
        <w:rPr>
          <w:rStyle w:val="Emphasis"/>
          <w:highlight w:val="cyan"/>
        </w:rPr>
        <w:t>2022</w:t>
      </w:r>
      <w:r w:rsidRPr="00F86DBC">
        <w:rPr>
          <w:rStyle w:val="Emphasis"/>
        </w:rPr>
        <w:t xml:space="preserve"> also </w:t>
      </w:r>
      <w:r w:rsidRPr="00D13E9C">
        <w:rPr>
          <w:rStyle w:val="Emphasis"/>
          <w:highlight w:val="cyan"/>
        </w:rPr>
        <w:t>set to be busy</w:t>
      </w:r>
      <w:r w:rsidRPr="007E5487">
        <w:rPr>
          <w:rFonts w:asciiTheme="majorHAnsi" w:hAnsiTheme="majorHAnsi" w:cstheme="majorHAnsi"/>
          <w:u w:val="single"/>
        </w:rPr>
        <w:t xml:space="preserve">, between </w:t>
      </w:r>
      <w:r w:rsidRPr="00D13E9C">
        <w:rPr>
          <w:rStyle w:val="Emphasis"/>
          <w:highlight w:val="cyan"/>
        </w:rPr>
        <w:t>more tourist flights and</w:t>
      </w:r>
      <w:r w:rsidRPr="007E5487">
        <w:rPr>
          <w:rFonts w:asciiTheme="majorHAnsi" w:hAnsiTheme="majorHAnsi" w:cstheme="majorHAnsi"/>
          <w:u w:val="single"/>
        </w:rPr>
        <w:t xml:space="preserve"> the expected </w:t>
      </w:r>
      <w:r w:rsidRPr="00D13E9C">
        <w:rPr>
          <w:rStyle w:val="Emphasis"/>
          <w:highlight w:val="cyan"/>
        </w:rPr>
        <w:t>addition of</w:t>
      </w:r>
      <w:r w:rsidRPr="007E5487">
        <w:rPr>
          <w:rFonts w:asciiTheme="majorHAnsi" w:hAnsiTheme="majorHAnsi" w:cstheme="majorHAnsi"/>
          <w:u w:val="single"/>
        </w:rPr>
        <w:t xml:space="preserve"> company </w:t>
      </w:r>
      <w:r w:rsidRPr="00D13E9C">
        <w:rPr>
          <w:rStyle w:val="Emphasis"/>
          <w:highlight w:val="cyan"/>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investor and philanthropist; and Eytan Stibbe, Israeli businessman and fighter pilot. (Image credit: collectSPACE.com) Axiom Space revealed its clients Jan. 26 for its first privately-funded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On July 11, </w:t>
      </w:r>
      <w:r w:rsidRPr="00D13E9C">
        <w:rPr>
          <w:rFonts w:asciiTheme="majorHAnsi" w:hAnsiTheme="majorHAnsi" w:cstheme="majorHAnsi"/>
          <w:u w:val="single"/>
        </w:rPr>
        <w:t>Virgin Galactic launched its first operational tourist flight, featuring founder Richard Branson.</w:t>
      </w:r>
      <w:r w:rsidRPr="00D13E9C">
        <w:rPr>
          <w:rFonts w:asciiTheme="majorHAnsi" w:hAnsiTheme="majorHAnsi" w:cstheme="majorHAnsi"/>
          <w:sz w:val="14"/>
        </w:rPr>
        <w:t xml:space="preserve"> It was "the experience of a lifetime," Branson said during a live broadcast of the flight. The four-person crew and two pilots of the Unity 22 test flight mission too</w:t>
      </w:r>
      <w:r w:rsidRPr="003A5B77">
        <w:rPr>
          <w:rFonts w:asciiTheme="majorHAnsi" w:hAnsiTheme="majorHAnsi" w:cstheme="majorHAnsi"/>
          <w:sz w:val="14"/>
        </w:rPr>
        <w:t xml:space="preserve">k off from the company's Spaceport America facility in New Mexico and flew just above the boundary of space, where everyone experienced about four minutes of weightlessness. Future flights of Virgin Galactic, though, have been </w:t>
      </w:r>
      <w:r w:rsidRPr="00D13E9C">
        <w:rPr>
          <w:rFonts w:asciiTheme="majorHAnsi" w:hAnsiTheme="majorHAnsi" w:cstheme="majorHAnsi"/>
          <w:sz w:val="14"/>
        </w:rPr>
        <w:t xml:space="preserve">delayed due to a Federal Aviation Administration investigation into a reported incident that happened during the spaceflight. That said, </w:t>
      </w:r>
      <w:r w:rsidRPr="00D13E9C">
        <w:rPr>
          <w:rFonts w:asciiTheme="majorHAnsi" w:hAnsiTheme="majorHAnsi" w:cstheme="majorHAnsi"/>
          <w:u w:val="single"/>
        </w:rPr>
        <w:t xml:space="preserve">Virgin has </w:t>
      </w:r>
      <w:r w:rsidRPr="00D13E9C">
        <w:rPr>
          <w:rStyle w:val="Emphasis"/>
        </w:rPr>
        <w:t>opened up tickets</w:t>
      </w:r>
      <w:r w:rsidRPr="00D13E9C">
        <w:rPr>
          <w:rFonts w:asciiTheme="majorHAnsi" w:hAnsiTheme="majorHAnsi" w:cstheme="majorHAnsi"/>
          <w:u w:val="single"/>
        </w:rPr>
        <w:t xml:space="preserve"> again to paying spaceflyers, </w:t>
      </w:r>
      <w:r w:rsidRPr="00D13E9C">
        <w:rPr>
          <w:rFonts w:asciiTheme="majorHAnsi" w:hAnsiTheme="majorHAnsi" w:cstheme="majorHAnsi"/>
          <w:sz w:val="14"/>
        </w:rPr>
        <w:t xml:space="preserve">now at $450,000 apiece. 4) Blue Origin launches Jeff Bezos to space Days after the Virgin flight, </w:t>
      </w:r>
      <w:r w:rsidRPr="00D13E9C">
        <w:rPr>
          <w:rFonts w:asciiTheme="majorHAnsi" w:hAnsiTheme="majorHAnsi" w:cstheme="majorHAnsi"/>
          <w:u w:val="single"/>
        </w:rPr>
        <w:t xml:space="preserve">Blue Origin launched its </w:t>
      </w:r>
      <w:r w:rsidRPr="00D13E9C">
        <w:rPr>
          <w:rStyle w:val="Emphasis"/>
        </w:rPr>
        <w:t>first crewed spaceflight</w:t>
      </w:r>
      <w:r w:rsidRPr="00D13E9C">
        <w:rPr>
          <w:rFonts w:asciiTheme="majorHAnsi" w:hAnsiTheme="majorHAnsi" w:cstheme="majorHAnsi"/>
          <w:u w:val="single"/>
        </w:rPr>
        <w:t xml:space="preserve"> on July 20, featuring founder Jeff Bezos and a set of other three space tourists</w:t>
      </w:r>
      <w:r w:rsidRPr="00D13E9C">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competition, but building a "road to space." The company has adopted that catchphrase as a tagline and repeats it frequently during live broadcasts. 5) SpaceX stacks tallest booster ever with Starship </w:t>
      </w:r>
      <w:r w:rsidRPr="00D13E9C">
        <w:rPr>
          <w:rFonts w:asciiTheme="majorHAnsi" w:hAnsiTheme="majorHAnsi" w:cstheme="majorHAnsi"/>
          <w:sz w:val="14"/>
        </w:rPr>
        <w:fldChar w:fldCharType="begin"/>
      </w:r>
      <w:r w:rsidRPr="00D13E9C">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D13E9C">
        <w:rPr>
          <w:rFonts w:asciiTheme="majorHAnsi" w:hAnsiTheme="majorHAnsi" w:cstheme="majorHAnsi"/>
          <w:sz w:val="14"/>
        </w:rPr>
        <w:fldChar w:fldCharType="end"/>
      </w:r>
      <w:r w:rsidRPr="00D13E9C">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new record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D13E9C">
        <w:rPr>
          <w:rFonts w:asciiTheme="majorHAnsi" w:hAnsiTheme="majorHAnsi" w:cstheme="majorHAnsi"/>
          <w:u w:val="single"/>
        </w:rPr>
        <w:t xml:space="preserve">Inspiration4 launches 4 </w:t>
      </w:r>
      <w:r w:rsidRPr="00D13E9C">
        <w:rPr>
          <w:rStyle w:val="Emphasis"/>
        </w:rPr>
        <w:t>civilians on</w:t>
      </w:r>
      <w:r w:rsidRPr="00D13E9C">
        <w:rPr>
          <w:rFonts w:asciiTheme="majorHAnsi" w:hAnsiTheme="majorHAnsi" w:cstheme="majorHAnsi"/>
          <w:u w:val="single"/>
        </w:rPr>
        <w:t xml:space="preserve"> first orbital mission</w:t>
      </w:r>
      <w:r w:rsidRPr="00D13E9C">
        <w:rPr>
          <w:rFonts w:asciiTheme="majorHAnsi" w:hAnsiTheme="majorHAnsi" w:cstheme="majorHAnsi"/>
          <w:sz w:val="14"/>
        </w:rPr>
        <w:t xml:space="preserve"> Billionaire Jared Isaacman's </w:t>
      </w:r>
      <w:r w:rsidRPr="00D13E9C">
        <w:rPr>
          <w:rStyle w:val="Emphasis"/>
        </w:rPr>
        <w:t>privately chartered spaceflight</w:t>
      </w:r>
      <w:r w:rsidRPr="00D13E9C">
        <w:rPr>
          <w:rFonts w:asciiTheme="majorHAnsi" w:hAnsiTheme="majorHAnsi" w:cstheme="majorHAnsi"/>
          <w:u w:val="single"/>
        </w:rPr>
        <w:t xml:space="preserve"> launched on Sept. 15, 2021 aboard a SpaceX Crew Dragon spacecraft, flying high in Earth orbit on a nearly</w:t>
      </w:r>
      <w:r w:rsidRPr="007E5487">
        <w:rPr>
          <w:rFonts w:asciiTheme="majorHAnsi" w:hAnsiTheme="majorHAnsi" w:cstheme="majorHAnsi"/>
          <w:u w:val="single"/>
        </w:rPr>
        <w:t xml:space="preserve">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ever flown to space, beating the record set by Wally Funk, 82, who flew on Blue Origin's first crewed flight July 20. Crew member Glen de Vries died in a </w:t>
      </w:r>
      <w:r w:rsidRPr="003A5B77">
        <w:rPr>
          <w:rFonts w:asciiTheme="majorHAnsi" w:hAnsiTheme="majorHAnsi" w:cstheme="majorHAnsi"/>
          <w:sz w:val="14"/>
        </w:rPr>
        <w:lastRenderedPageBreak/>
        <w:t xml:space="preserve">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w:t>
      </w:r>
    </w:p>
    <w:p w14:paraId="29EBB4A7" w14:textId="77777777" w:rsidR="00FA0F28" w:rsidRPr="0023355B" w:rsidRDefault="00FA0F28" w:rsidP="00FA0F28">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527E3106" w14:textId="77777777" w:rsidR="00FA0F28" w:rsidRPr="0023355B" w:rsidRDefault="00FA0F28" w:rsidP="00FA0F28">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E2BA286" w14:textId="77777777" w:rsidR="00FA0F28" w:rsidRDefault="00FA0F28" w:rsidP="00FA0F28">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D13E9C">
        <w:rPr>
          <w:rStyle w:val="Emphasis"/>
          <w:highlight w:val="cyan"/>
        </w:rPr>
        <w:t>number of space launches</w:t>
      </w:r>
      <w:r w:rsidRPr="00E14A26">
        <w:rPr>
          <w:rFonts w:asciiTheme="majorHAnsi" w:hAnsiTheme="majorHAnsi" w:cstheme="majorHAnsi"/>
          <w:u w:val="single"/>
        </w:rPr>
        <w:t xml:space="preserve"> annually around the world numbers around 70 today, but that figure </w:t>
      </w:r>
      <w:r w:rsidRPr="00D13E9C">
        <w:rPr>
          <w:rStyle w:val="Emphasis"/>
          <w:highlight w:val="cyan"/>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D13E9C">
        <w:rPr>
          <w:rStyle w:val="Emphasis"/>
          <w:highlight w:val="cyan"/>
        </w:rPr>
        <w:t>market</w:t>
      </w:r>
      <w:r w:rsidRPr="00275C15">
        <w:rPr>
          <w:rFonts w:asciiTheme="majorHAnsi" w:hAnsiTheme="majorHAnsi" w:cstheme="majorHAnsi"/>
          <w:u w:val="single"/>
        </w:rPr>
        <w:t xml:space="preserve"> will </w:t>
      </w:r>
      <w:r w:rsidRPr="00D13E9C">
        <w:rPr>
          <w:rStyle w:val="Emphasis"/>
          <w:highlight w:val="cyan"/>
        </w:rPr>
        <w:t>consist of 13,000 potential customers</w:t>
      </w:r>
      <w:r w:rsidRPr="00275C15">
        <w:rPr>
          <w:rFonts w:asciiTheme="majorHAnsi" w:hAnsiTheme="majorHAnsi" w:cstheme="majorHAnsi"/>
          <w:u w:val="single"/>
        </w:rPr>
        <w:t xml:space="preserve">, with </w:t>
      </w:r>
      <w:r w:rsidRPr="00D13E9C">
        <w:rPr>
          <w:rStyle w:val="Emphasis"/>
          <w:highlight w:val="cyan"/>
        </w:rPr>
        <w:t>possible revenues of</w:t>
      </w:r>
      <w:r w:rsidRPr="00275C15">
        <w:rPr>
          <w:rFonts w:asciiTheme="majorHAnsi" w:hAnsiTheme="majorHAnsi" w:cstheme="majorHAnsi"/>
          <w:u w:val="single"/>
        </w:rPr>
        <w:t xml:space="preserve"> roughly </w:t>
      </w:r>
      <w:r w:rsidRPr="00D13E9C">
        <w:rPr>
          <w:rStyle w:val="Emphasis"/>
          <w:highlight w:val="cyan"/>
        </w:rPr>
        <w:t>$650 million per year.</w:t>
      </w:r>
      <w:r w:rsidRPr="003E636E">
        <w:rPr>
          <w:rFonts w:asciiTheme="majorHAnsi" w:hAnsiTheme="majorHAnsi" w:cstheme="majorHAnsi"/>
          <w:sz w:val="16"/>
        </w:rPr>
        <w:t xml:space="preserve"> Assuming the business is successful, </w:t>
      </w:r>
      <w:r w:rsidRPr="00D13E9C">
        <w:rPr>
          <w:rStyle w:val="Emphasis"/>
          <w:highlight w:val="cyan"/>
        </w:rPr>
        <w:t>commercial space travel</w:t>
      </w:r>
      <w:r w:rsidRPr="00CC1AB7">
        <w:rPr>
          <w:rFonts w:asciiTheme="majorHAnsi" w:hAnsiTheme="majorHAnsi" w:cstheme="majorHAnsi"/>
          <w:u w:val="single"/>
        </w:rPr>
        <w:t xml:space="preserve"> might very well </w:t>
      </w:r>
      <w:r w:rsidRPr="00D13E9C">
        <w:rPr>
          <w:rStyle w:val="Emphasis"/>
          <w:highlight w:val="cyan"/>
        </w:rPr>
        <w:t>reach 1,000 launches per year</w:t>
      </w:r>
      <w:r w:rsidRPr="003E636E">
        <w:rPr>
          <w:rFonts w:asciiTheme="majorHAnsi" w:hAnsiTheme="majorHAnsi" w:cstheme="majorHAnsi"/>
          <w:sz w:val="16"/>
        </w:rPr>
        <w:t xml:space="preserve"> some time in the next decade – </w:t>
      </w:r>
      <w:r w:rsidRPr="00D13E9C">
        <w:rPr>
          <w:rStyle w:val="Emphasis"/>
          <w:highlight w:val="cyan"/>
        </w:rPr>
        <w:t>XCOR alone</w:t>
      </w:r>
      <w:r w:rsidRPr="003F5A79">
        <w:rPr>
          <w:rFonts w:asciiTheme="majorHAnsi" w:hAnsiTheme="majorHAnsi" w:cstheme="majorHAnsi"/>
          <w:u w:val="single"/>
        </w:rPr>
        <w:t xml:space="preserve"> plans to ramp up to </w:t>
      </w:r>
      <w:r w:rsidRPr="00D13E9C">
        <w:rPr>
          <w:rStyle w:val="Emphasis"/>
          <w:highlight w:val="cyan"/>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D13E9C">
        <w:rPr>
          <w:rStyle w:val="Emphasis"/>
          <w:highlight w:val="cyan"/>
        </w:rPr>
        <w:t>That</w:t>
      </w:r>
      <w:r w:rsidRPr="00D13E9C">
        <w:rPr>
          <w:rStyle w:val="Emphasis"/>
        </w:rPr>
        <w:t xml:space="preserve"> </w:t>
      </w:r>
      <w:r w:rsidRPr="0076345D">
        <w:rPr>
          <w:rFonts w:asciiTheme="majorHAnsi" w:hAnsiTheme="majorHAnsi" w:cstheme="majorHAnsi"/>
          <w:u w:val="single"/>
        </w:rPr>
        <w:t xml:space="preserve">creates 1,000 opportunities to </w:t>
      </w:r>
      <w:r w:rsidRPr="00D13E9C">
        <w:rPr>
          <w:rStyle w:val="Emphasis"/>
          <w:highlight w:val="cyan"/>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D13E9C">
        <w:rPr>
          <w:rStyle w:val="Emphasis"/>
          <w:highlight w:val="cyan"/>
        </w:rPr>
        <w:t>The space-tourism industry has downplayed black carbon’s potential harm</w:t>
      </w:r>
      <w:r w:rsidRPr="003E636E">
        <w:rPr>
          <w:rFonts w:asciiTheme="majorHAnsi" w:hAnsiTheme="majorHAnsi" w:cstheme="majorHAnsi"/>
          <w:sz w:val="16"/>
        </w:rPr>
        <w:t>.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have ] 20-40 times less aromatics than traditional rocket fuels, and hundreds, if not thousands of times less particulate matter than hybrids or solids. So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“So I think it is fair to say that we need studies to benchmark the emissions of all rocket types in order to be able to assess their impacts.”</w:t>
      </w:r>
    </w:p>
    <w:p w14:paraId="7B06C55E" w14:textId="77777777" w:rsidR="00FA0F28" w:rsidRDefault="00FA0F28" w:rsidP="00FA0F28">
      <w:pPr>
        <w:pStyle w:val="Heading3"/>
      </w:pPr>
      <w:r>
        <w:lastRenderedPageBreak/>
        <w:t>Link</w:t>
      </w:r>
    </w:p>
    <w:p w14:paraId="4DCEAD6B" w14:textId="77777777" w:rsidR="00FA0F28" w:rsidRPr="0023355B" w:rsidRDefault="00FA0F28" w:rsidP="00FA0F28">
      <w:pPr>
        <w:pStyle w:val="Heading4"/>
        <w:rPr>
          <w:rFonts w:asciiTheme="majorHAnsi" w:hAnsiTheme="majorHAnsi" w:cstheme="majorHAnsi"/>
        </w:rPr>
      </w:pPr>
      <w:r>
        <w:rPr>
          <w:rFonts w:asciiTheme="majorHAnsi" w:hAnsiTheme="majorHAnsi" w:cstheme="majorHAnsi"/>
        </w:rPr>
        <w:t xml:space="preserve">Space tourism destroys the ozone due to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0CDFCEE5" w14:textId="77777777" w:rsidR="00FA0F28" w:rsidRPr="0023355B" w:rsidRDefault="00FA0F28" w:rsidP="00FA0F28">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10E5B0" w14:textId="77777777" w:rsidR="00FA0F28" w:rsidRPr="00247394" w:rsidRDefault="00FA0F28" w:rsidP="00FA0F28">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D13E9C">
        <w:rPr>
          <w:rStyle w:val="Emphasis"/>
          <w:highlight w:val="cyan"/>
        </w:rPr>
        <w:t>new study</w:t>
      </w:r>
      <w:r w:rsidRPr="00BD2D75">
        <w:rPr>
          <w:rFonts w:asciiTheme="majorHAnsi" w:hAnsiTheme="majorHAnsi" w:cstheme="majorHAnsi"/>
          <w:u w:val="single"/>
        </w:rPr>
        <w:t xml:space="preserve"> that </w:t>
      </w:r>
      <w:r w:rsidRPr="00D13E9C">
        <w:rPr>
          <w:rStyle w:val="Emphasis"/>
          <w:highlight w:val="cyan"/>
        </w:rPr>
        <w:t>finds soot emitted by space tourism rockets</w:t>
      </w:r>
      <w:r w:rsidRPr="00BD2D75">
        <w:rPr>
          <w:rFonts w:asciiTheme="majorHAnsi" w:hAnsiTheme="majorHAnsi" w:cstheme="majorHAnsi"/>
          <w:u w:val="single"/>
        </w:rPr>
        <w:t xml:space="preserve"> could significantly </w:t>
      </w:r>
      <w:r w:rsidRPr="00D13E9C">
        <w:rPr>
          <w:rStyle w:val="Emphasis"/>
          <w:highlight w:val="cyan"/>
        </w:rPr>
        <w:t xml:space="preserve">contribute to </w:t>
      </w:r>
      <w:r w:rsidRPr="003C4A8C">
        <w:rPr>
          <w:rStyle w:val="Emphasis"/>
        </w:rPr>
        <w:t xml:space="preserve">global </w:t>
      </w:r>
      <w:r w:rsidRPr="00D13E9C">
        <w:rPr>
          <w:rStyle w:val="Emphasis"/>
          <w:highlight w:val="cyan"/>
        </w:rPr>
        <w:t>climate change</w:t>
      </w:r>
      <w:r w:rsidRPr="00D13E9C">
        <w:rPr>
          <w:rStyle w:val="Emphasis"/>
        </w:rPr>
        <w:t xml:space="preserve"> </w:t>
      </w:r>
      <w:r w:rsidRPr="00BD2D75">
        <w:rPr>
          <w:rFonts w:asciiTheme="majorHAnsi" w:hAnsiTheme="majorHAnsi" w:cstheme="majorHAnsi"/>
          <w:u w:val="single"/>
        </w:rPr>
        <w:t>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D13E9C">
        <w:rPr>
          <w:rStyle w:val="Emphasis"/>
          <w:highlight w:val="cyan"/>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D13E9C">
        <w:rPr>
          <w:rStyle w:val="Emphasis"/>
          <w:highlight w:val="cyan"/>
        </w:rPr>
        <w:t>soot particles</w:t>
      </w:r>
      <w:r w:rsidRPr="00AB6D79">
        <w:rPr>
          <w:rFonts w:asciiTheme="majorHAnsi" w:hAnsiTheme="majorHAnsi" w:cstheme="majorHAnsi"/>
          <w:u w:val="single"/>
        </w:rPr>
        <w:t xml:space="preserve"> emitted by the proposed fleet of space tourism rockets would </w:t>
      </w:r>
      <w:r w:rsidRPr="00D13E9C">
        <w:rPr>
          <w:rStyle w:val="Emphasis"/>
          <w:highlight w:val="cyan"/>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D13E9C">
        <w:rPr>
          <w:rStyle w:val="Emphasis"/>
          <w:highlight w:val="cyan"/>
        </w:rPr>
        <w:t>three times higher than</w:t>
      </w:r>
      <w:r w:rsidRPr="00BB4A17">
        <w:rPr>
          <w:rFonts w:asciiTheme="majorHAnsi" w:hAnsiTheme="majorHAnsi" w:cstheme="majorHAnsi"/>
          <w:u w:val="single"/>
        </w:rPr>
        <w:t xml:space="preserve"> the altitude of </w:t>
      </w:r>
      <w:r w:rsidRPr="00D13E9C">
        <w:rPr>
          <w:rStyle w:val="Emphasis"/>
          <w:highlight w:val="cyan"/>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D13E9C">
        <w:rPr>
          <w:rStyle w:val="Emphasis"/>
          <w:highlight w:val="cyan"/>
        </w:rPr>
        <w:t>remain in the atmosphere for years</w:t>
      </w:r>
      <w:r w:rsidRPr="00174B5F">
        <w:rPr>
          <w:rFonts w:asciiTheme="majorHAnsi" w:hAnsiTheme="majorHAnsi" w:cstheme="majorHAnsi"/>
          <w:u w:val="single"/>
        </w:rPr>
        <w:t xml:space="preserve">, </w:t>
      </w:r>
      <w:r w:rsidRPr="00D13E9C">
        <w:rPr>
          <w:rFonts w:asciiTheme="majorHAnsi" w:hAnsiTheme="majorHAnsi" w:cstheme="majorHAnsi"/>
          <w:u w:val="single"/>
        </w:rPr>
        <w:t>efficiently absorbing sunlight that would otherwise reach the Earth's surface.</w:t>
      </w:r>
      <w:r w:rsidRPr="00D13E9C">
        <w:rPr>
          <w:rFonts w:asciiTheme="majorHAnsi" w:hAnsiTheme="majorHAnsi" w:cstheme="majorHAnsi"/>
          <w:sz w:val="16"/>
        </w:rPr>
        <w:t xml:space="preserve"> The result is a </w:t>
      </w:r>
      <w:r w:rsidRPr="00D13E9C">
        <w:rPr>
          <w:rFonts w:asciiTheme="majorHAnsi" w:hAnsiTheme="majorHAnsi" w:cstheme="majorHAnsi"/>
          <w:u w:val="single"/>
        </w:rPr>
        <w:t>global pattern of change</w:t>
      </w:r>
      <w:r w:rsidRPr="00D13E9C">
        <w:rPr>
          <w:rFonts w:asciiTheme="majorHAnsi" w:hAnsiTheme="majorHAnsi" w:cstheme="majorHAnsi"/>
          <w:sz w:val="16"/>
        </w:rPr>
        <w:t>, according to researcher Michael</w:t>
      </w:r>
      <w:r w:rsidRPr="002D1FED">
        <w:rPr>
          <w:rFonts w:asciiTheme="majorHAnsi" w:hAnsiTheme="majorHAnsi" w:cstheme="majorHAnsi"/>
          <w:sz w:val="16"/>
        </w:rPr>
        <w:t xml:space="preserve">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D13E9C">
        <w:rPr>
          <w:rStyle w:val="Emphasis"/>
          <w:highlight w:val="cyan"/>
        </w:rPr>
        <w:t>particular</w:t>
      </w:r>
      <w:r w:rsidRPr="00D13E9C">
        <w:rPr>
          <w:rStyle w:val="Emphasis"/>
        </w:rPr>
        <w:t xml:space="preserve"> </w:t>
      </w:r>
      <w:r w:rsidRPr="00667B3D">
        <w:rPr>
          <w:rStyle w:val="Emphasis"/>
        </w:rPr>
        <w:t xml:space="preserve">climate system </w:t>
      </w:r>
      <w:r w:rsidRPr="00D13E9C">
        <w:rPr>
          <w:rStyle w:val="Emphasis"/>
          <w:highlight w:val="cyan"/>
        </w:rPr>
        <w:t>sensitivity to the type of particles that rockets emit.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D13E9C">
        <w:rPr>
          <w:rStyle w:val="Emphasis"/>
          <w:highlight w:val="cyan"/>
        </w:rPr>
        <w:t>Antarctica would warm</w:t>
      </w:r>
      <w:r w:rsidRPr="007F4882">
        <w:rPr>
          <w:rStyle w:val="Emphasis"/>
        </w:rPr>
        <w:t xml:space="preserve"> by </w:t>
      </w:r>
      <w:r w:rsidRPr="00D13E9C">
        <w:rPr>
          <w:rStyle w:val="Emphasis"/>
          <w:highlight w:val="cya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D13E9C">
        <w:rPr>
          <w:rStyle w:val="Emphasis"/>
          <w:highlight w:val="cyan"/>
        </w:rPr>
        <w:t>equatorial regions</w:t>
      </w:r>
      <w:r w:rsidRPr="00583843">
        <w:rPr>
          <w:rFonts w:asciiTheme="majorHAnsi" w:hAnsiTheme="majorHAnsi" w:cstheme="majorHAnsi"/>
          <w:u w:val="single"/>
        </w:rPr>
        <w:t xml:space="preserve"> could </w:t>
      </w:r>
      <w:r w:rsidRPr="00D13E9C">
        <w:rPr>
          <w:rStyle w:val="Emphasis"/>
          <w:highlight w:val="cyan"/>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D13E9C">
        <w:rPr>
          <w:rStyle w:val="Emphasis"/>
          <w:highlight w:val="cyan"/>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w:t>
      </w:r>
      <w:r w:rsidRPr="00D13E9C">
        <w:rPr>
          <w:rFonts w:asciiTheme="majorHAnsi" w:hAnsiTheme="majorHAnsi" w:cstheme="majorHAnsi"/>
          <w:u w:val="single"/>
        </w:rPr>
        <w:t xml:space="preserve">an </w:t>
      </w:r>
      <w:r w:rsidRPr="00D13E9C">
        <w:rPr>
          <w:rStyle w:val="Emphasis"/>
        </w:rPr>
        <w:t>increase in the amount of solar energy absorbed</w:t>
      </w:r>
      <w:r w:rsidRPr="00D13E9C">
        <w:rPr>
          <w:rFonts w:asciiTheme="majorHAnsi" w:hAnsiTheme="majorHAnsi" w:cstheme="majorHAnsi"/>
          <w:u w:val="single"/>
        </w:rPr>
        <w:t xml:space="preserve"> by the Earth's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D13E9C">
        <w:rPr>
          <w:rStyle w:val="Emphasis"/>
          <w:highlight w:val="cyan"/>
        </w:rPr>
        <w:t>soot from</w:t>
      </w:r>
      <w:r w:rsidRPr="00EF0B03">
        <w:rPr>
          <w:rFonts w:asciiTheme="majorHAnsi" w:hAnsiTheme="majorHAnsi" w:cstheme="majorHAnsi"/>
          <w:u w:val="single"/>
        </w:rPr>
        <w:t xml:space="preserve"> the </w:t>
      </w:r>
      <w:r w:rsidRPr="00D13E9C">
        <w:rPr>
          <w:rStyle w:val="Emphasis"/>
          <w:highlight w:val="cyan"/>
        </w:rPr>
        <w:t>rockets 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D13E9C">
        <w:rPr>
          <w:rStyle w:val="Emphasis"/>
          <w:highlight w:val="cyan"/>
        </w:rPr>
        <w:t>emissions</w:t>
      </w:r>
      <w:r w:rsidRPr="006C7C86">
        <w:rPr>
          <w:rFonts w:asciiTheme="majorHAnsi" w:hAnsiTheme="majorHAnsi" w:cstheme="majorHAnsi"/>
          <w:u w:val="single"/>
        </w:rPr>
        <w:t xml:space="preserve"> are </w:t>
      </w:r>
      <w:r w:rsidRPr="00D13E9C">
        <w:rPr>
          <w:rStyle w:val="Emphasis"/>
          <w:highlight w:val="cyan"/>
        </w:rPr>
        <w:t>particularly harmful to</w:t>
      </w:r>
      <w:r w:rsidRPr="006C7C86">
        <w:rPr>
          <w:rFonts w:asciiTheme="majorHAnsi" w:hAnsiTheme="majorHAnsi" w:cstheme="majorHAnsi"/>
          <w:u w:val="single"/>
        </w:rPr>
        <w:t xml:space="preserve"> the </w:t>
      </w:r>
      <w:r w:rsidRPr="00D13E9C">
        <w:rPr>
          <w:rStyle w:val="Emphasis"/>
          <w:highlight w:val="cyan"/>
        </w:rPr>
        <w:t>ozone because</w:t>
      </w:r>
      <w:r w:rsidRPr="006C7C86">
        <w:rPr>
          <w:rFonts w:asciiTheme="majorHAnsi" w:hAnsiTheme="majorHAnsi" w:cstheme="majorHAnsi"/>
          <w:u w:val="single"/>
        </w:rPr>
        <w:t xml:space="preserve"> they're </w:t>
      </w:r>
      <w:r w:rsidRPr="00D13E9C">
        <w:rPr>
          <w:rStyle w:val="Emphasis"/>
          <w:highlight w:val="cyan"/>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13E9C">
        <w:rPr>
          <w:rStyle w:val="Emphasis"/>
          <w:highlight w:val="cyan"/>
        </w:rPr>
        <w:t>black carbon</w:t>
      </w:r>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004830C9" w14:textId="77777777" w:rsidR="00FA0F28" w:rsidRPr="0023355B" w:rsidRDefault="00FA0F28" w:rsidP="00FA0F28">
      <w:pPr>
        <w:pStyle w:val="Heading4"/>
        <w:rPr>
          <w:rFonts w:asciiTheme="majorHAnsi" w:hAnsiTheme="majorHAnsi" w:cstheme="majorHAnsi"/>
          <w:u w:val="single"/>
        </w:rPr>
      </w:pPr>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r w:rsidRPr="0023355B">
        <w:rPr>
          <w:rFonts w:asciiTheme="majorHAnsi" w:hAnsiTheme="majorHAnsi" w:cstheme="majorHAnsi"/>
        </w:rPr>
        <w:t xml:space="preserve"> </w:t>
      </w:r>
      <w:r>
        <w:rPr>
          <w:rFonts w:asciiTheme="majorHAnsi" w:hAnsiTheme="majorHAnsi" w:cstheme="majorHAnsi"/>
        </w:rPr>
        <w:t xml:space="preserve">crucial </w:t>
      </w:r>
      <w:r w:rsidRPr="0023355B">
        <w:rPr>
          <w:rFonts w:asciiTheme="majorHAnsi" w:hAnsiTheme="majorHAnsi" w:cstheme="majorHAnsi"/>
          <w:u w:val="single"/>
        </w:rPr>
        <w:t>tipping points</w:t>
      </w:r>
    </w:p>
    <w:p w14:paraId="6C844A10" w14:textId="77777777" w:rsidR="00FA0F28" w:rsidRPr="0023355B" w:rsidRDefault="00FA0F28" w:rsidP="00FA0F28">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2A1A323F" w14:textId="77777777" w:rsidR="00FA0F28" w:rsidRDefault="00FA0F28" w:rsidP="00FA0F28">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TitleChar"/>
          <w:rFonts w:asciiTheme="majorHAnsi" w:hAnsiTheme="majorHAnsi" w:cstheme="majorHAnsi"/>
        </w:rPr>
        <w:t>scientists</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TitleChar"/>
          <w:rFonts w:asciiTheme="majorHAnsi" w:hAnsiTheme="majorHAnsi" w:cstheme="majorHAnsi"/>
        </w:rPr>
        <w:t xml:space="preserve"> before </w:t>
      </w:r>
      <w:r w:rsidRPr="0023355B">
        <w:rPr>
          <w:rStyle w:val="TitleChar"/>
          <w:rFonts w:asciiTheme="majorHAnsi" w:hAnsiTheme="majorHAnsi" w:cstheme="majorHAnsi"/>
        </w:rPr>
        <w:lastRenderedPageBreak/>
        <w:t>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TitleChar"/>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D13E9C">
        <w:rPr>
          <w:rStyle w:val="Emphasis"/>
          <w:highlight w:val="cyan"/>
        </w:rPr>
        <w:t>rocket launches.</w:t>
      </w:r>
      <w:r w:rsidRPr="00D13E9C">
        <w:rPr>
          <w:rStyle w:val="Emphasis"/>
        </w:rPr>
        <w:t xml:space="preserve"> </w:t>
      </w:r>
      <w:r w:rsidRPr="0023355B">
        <w:rPr>
          <w:rFonts w:asciiTheme="majorHAnsi" w:hAnsiTheme="majorHAnsi" w:cstheme="majorHAnsi"/>
          <w:sz w:val="16"/>
        </w:rPr>
        <w:t xml:space="preserve">They then get injected into the stratosphere, the layer of Earth’s atmosphere that begins six miles up and ends around 32 miles high. Research shows that this material </w:t>
      </w:r>
      <w:r w:rsidRPr="00D13E9C">
        <w:rPr>
          <w:rStyle w:val="Emphasis"/>
          <w:highlight w:val="cyan"/>
        </w:rPr>
        <w:t>may</w:t>
      </w:r>
      <w:r w:rsidRPr="00D13E9C">
        <w:rPr>
          <w:rStyle w:val="Emphasis"/>
        </w:rPr>
        <w:t xml:space="preserve"> </w:t>
      </w:r>
      <w:r w:rsidRPr="0023355B">
        <w:rPr>
          <w:rStyle w:val="TitleChar"/>
          <w:rFonts w:asciiTheme="majorHAnsi" w:hAnsiTheme="majorHAnsi" w:cstheme="majorHAnsi"/>
        </w:rPr>
        <w:t xml:space="preserve">build up in the stratosphere over time and slowly </w:t>
      </w:r>
      <w:r w:rsidRPr="00D13E9C">
        <w:rPr>
          <w:rStyle w:val="Emphasis"/>
          <w:highlight w:val="cyan"/>
        </w:rPr>
        <w:t>lead to the 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D13E9C">
        <w:rPr>
          <w:rStyle w:val="Emphasis"/>
          <w:highlight w:val="cya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D13E9C">
        <w:rPr>
          <w:rStyle w:val="Emphasis"/>
          <w:highlight w:val="cyan"/>
        </w:rPr>
        <w:t>Currently, the number of launches</w:t>
      </w:r>
      <w:r w:rsidRPr="0023355B">
        <w:rPr>
          <w:rStyle w:val="TitleChar"/>
          <w:rFonts w:asciiTheme="majorHAnsi" w:hAnsiTheme="majorHAnsi" w:cstheme="majorHAnsi"/>
        </w:rPr>
        <w:t xml:space="preserve"> each year </w:t>
      </w:r>
      <w:r w:rsidRPr="00D13E9C">
        <w:rPr>
          <w:rStyle w:val="Emphasis"/>
          <w:highlight w:val="cyan"/>
        </w:rPr>
        <w:t>is</w:t>
      </w:r>
      <w:r w:rsidRPr="00D13E9C">
        <w:rPr>
          <w:rStyle w:val="Emphasis"/>
        </w:rPr>
        <w:t xml:space="preserve"> </w:t>
      </w:r>
      <w:r w:rsidRPr="0023355B">
        <w:rPr>
          <w:rStyle w:val="TitleChar"/>
          <w:rFonts w:asciiTheme="majorHAnsi" w:hAnsiTheme="majorHAnsi" w:cstheme="majorHAnsi"/>
        </w:rPr>
        <w:t xml:space="preserve">relatively </w:t>
      </w:r>
      <w:r w:rsidRPr="00D13E9C">
        <w:rPr>
          <w:rStyle w:val="Emphasis"/>
          <w:highlight w:val="cyan"/>
        </w:rPr>
        <w:t>small</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around 80 to 90, </w:t>
      </w:r>
      <w:r w:rsidRPr="00D13E9C">
        <w:rPr>
          <w:rStyle w:val="Emphasis"/>
          <w:highlight w:val="cyan"/>
        </w:rPr>
        <w:t>so the</w:t>
      </w:r>
      <w:r w:rsidRPr="0023355B">
        <w:rPr>
          <w:rStyle w:val="TitleChar"/>
          <w:rFonts w:asciiTheme="majorHAnsi" w:hAnsiTheme="majorHAnsi" w:cstheme="majorHAnsi"/>
        </w:rPr>
        <w:t xml:space="preserve"> aerospace industry’s </w:t>
      </w:r>
      <w:r w:rsidRPr="00D13E9C">
        <w:rPr>
          <w:rStyle w:val="Emphasis"/>
          <w:highlight w:val="cyan"/>
        </w:rPr>
        <w:t>impact</w:t>
      </w:r>
      <w:r w:rsidRPr="0023355B">
        <w:rPr>
          <w:rStyle w:val="TitleChar"/>
          <w:rFonts w:asciiTheme="majorHAnsi" w:hAnsiTheme="majorHAnsi" w:cstheme="majorHAnsi"/>
        </w:rPr>
        <w:t xml:space="preserve"> on the atmosphere </w:t>
      </w:r>
      <w:r w:rsidRPr="00D13E9C">
        <w:rPr>
          <w:rStyle w:val="Emphasis"/>
          <w:highlight w:val="cya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TitleChar"/>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TitleChar"/>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TitleChar"/>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xml:space="preserve">.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TitleChar"/>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D13E9C">
        <w:rPr>
          <w:rStyle w:val="Emphasis"/>
          <w:highlight w:val="cyan"/>
        </w:rPr>
        <w:t>Black carbon and alumina</w:t>
      </w:r>
      <w:r w:rsidRPr="0023355B">
        <w:rPr>
          <w:rFonts w:asciiTheme="majorHAnsi" w:hAnsiTheme="majorHAnsi" w:cstheme="majorHAnsi"/>
          <w:sz w:val="16"/>
        </w:rPr>
        <w:t xml:space="preserve"> have actually been proposed by scientists as possible geoengineering agents or tools for cooling down our warming climate. But while they may keep the lower atmosphere cool, </w:t>
      </w:r>
      <w:r w:rsidRPr="0023355B">
        <w:rPr>
          <w:rStyle w:val="TitleChar"/>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TitleChar"/>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TitleChar"/>
          <w:rFonts w:asciiTheme="majorHAnsi" w:hAnsiTheme="majorHAnsi" w:cstheme="majorHAnsi"/>
        </w:rPr>
        <w:t xml:space="preserve">They </w:t>
      </w:r>
      <w:r w:rsidRPr="00D13E9C">
        <w:rPr>
          <w:rStyle w:val="Emphasis"/>
          <w:highlight w:val="cyan"/>
        </w:rPr>
        <w:t>might</w:t>
      </w:r>
      <w:r w:rsidRPr="00D13E9C">
        <w:rPr>
          <w:rStyle w:val="Emphasis"/>
        </w:rPr>
        <w:t xml:space="preserve"> </w:t>
      </w:r>
      <w:r w:rsidRPr="0023355B">
        <w:rPr>
          <w:rStyle w:val="TitleChar"/>
          <w:rFonts w:asciiTheme="majorHAnsi" w:hAnsiTheme="majorHAnsi" w:cstheme="majorHAnsi"/>
        </w:rPr>
        <w:t xml:space="preserve">interact with jet streams, </w:t>
      </w:r>
      <w:r w:rsidRPr="00D13E9C">
        <w:rPr>
          <w:rStyle w:val="Emphasis"/>
          <w:highlight w:val="cyan"/>
        </w:rPr>
        <w:t>caus</w:t>
      </w:r>
      <w:r w:rsidRPr="0023355B">
        <w:rPr>
          <w:rStyle w:val="TitleChar"/>
          <w:rFonts w:asciiTheme="majorHAnsi" w:hAnsiTheme="majorHAnsi" w:cstheme="majorHAnsi"/>
        </w:rPr>
        <w:t xml:space="preserve">ing </w:t>
      </w:r>
      <w:r w:rsidRPr="00D13E9C">
        <w:rPr>
          <w:rStyle w:val="Emphasis"/>
          <w:highlight w:val="cya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w:t>
      </w:r>
      <w:r w:rsidRPr="00D13E9C">
        <w:rPr>
          <w:rFonts w:asciiTheme="majorHAnsi" w:hAnsiTheme="majorHAnsi" w:cstheme="majorHAnsi"/>
          <w:sz w:val="16"/>
        </w:rPr>
        <w:t xml:space="preserve">Ross and Vedda. </w:t>
      </w:r>
      <w:r w:rsidRPr="00D13E9C">
        <w:rPr>
          <w:rStyle w:val="TitleChar"/>
          <w:rFonts w:asciiTheme="majorHAnsi" w:hAnsiTheme="majorHAnsi" w:cstheme="majorHAnsi"/>
        </w:rPr>
        <w:t>As the ozone diminishes, more of the Sun’s harmful radiation could reach the ground</w:t>
      </w:r>
      <w:r w:rsidRPr="00D13E9C">
        <w:rPr>
          <w:rFonts w:asciiTheme="majorHAnsi" w:hAnsiTheme="majorHAnsi" w:cstheme="majorHAnsi"/>
          <w:sz w:val="16"/>
        </w:rPr>
        <w:t xml:space="preserve">. </w:t>
      </w:r>
      <w:r w:rsidRPr="00D13E9C">
        <w:rPr>
          <w:rStyle w:val="TitleChar"/>
          <w:rFonts w:asciiTheme="majorHAnsi" w:hAnsiTheme="majorHAnsi" w:cstheme="majorHAnsi"/>
        </w:rPr>
        <w:t>These</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TitleChar"/>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TitleChar"/>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TitleChar"/>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TitleChar"/>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TitleChar"/>
          <w:rFonts w:asciiTheme="majorHAnsi" w:hAnsiTheme="majorHAnsi" w:cstheme="majorHAnsi"/>
        </w:rPr>
        <w:t>as</w:t>
      </w:r>
      <w:r w:rsidRPr="0023355B">
        <w:rPr>
          <w:rFonts w:asciiTheme="majorHAnsi" w:hAnsiTheme="majorHAnsi" w:cstheme="majorHAnsi"/>
          <w:sz w:val="16"/>
        </w:rPr>
        <w:t xml:space="preserve"> these </w:t>
      </w:r>
      <w:r w:rsidRPr="0023355B">
        <w:rPr>
          <w:rStyle w:val="TitleChar"/>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D13E9C">
        <w:rPr>
          <w:rStyle w:val="Emphasis"/>
          <w:highlight w:val="cyan"/>
        </w:rPr>
        <w:t>Rocket emissions have been</w:t>
      </w:r>
      <w:r w:rsidRPr="0023355B">
        <w:rPr>
          <w:rStyle w:val="TitleChar"/>
          <w:rFonts w:asciiTheme="majorHAnsi" w:hAnsiTheme="majorHAnsi" w:cstheme="majorHAnsi"/>
        </w:rPr>
        <w:t xml:space="preserve"> a pretty </w:t>
      </w:r>
      <w:r w:rsidRPr="00D13E9C">
        <w:rPr>
          <w:rStyle w:val="Emphasis"/>
          <w:highlight w:val="cyan"/>
        </w:rPr>
        <w:t>minuscule</w:t>
      </w:r>
      <w:r w:rsidRPr="0023355B">
        <w:rPr>
          <w:rStyle w:val="TitleChar"/>
          <w:rFonts w:asciiTheme="majorHAnsi" w:hAnsiTheme="majorHAnsi" w:cstheme="majorHAnsi"/>
        </w:rPr>
        <w:t xml:space="preserve"> part </w:t>
      </w:r>
      <w:r w:rsidRPr="0023355B">
        <w:rPr>
          <w:rStyle w:val="TitleChar"/>
          <w:rFonts w:asciiTheme="majorHAnsi" w:hAnsiTheme="majorHAnsi" w:cstheme="majorHAnsi"/>
        </w:rPr>
        <w:lastRenderedPageBreak/>
        <w:t xml:space="preserve">of the emissions into the atmosphere, but </w:t>
      </w:r>
      <w:r w:rsidRPr="00D13E9C">
        <w:rPr>
          <w:rStyle w:val="Emphasis"/>
          <w:highlight w:val="cyan"/>
        </w:rPr>
        <w:t>this is going to change</w:t>
      </w:r>
      <w:r w:rsidRPr="00D13E9C">
        <w:rPr>
          <w:rStyle w:val="Emphasis"/>
          <w:rFonts w:asciiTheme="majorHAnsi" w:hAnsiTheme="majorHAnsi" w:cstheme="majorHAnsi"/>
          <w:highlight w:val="cyan"/>
        </w:rPr>
        <w:t xml:space="preserv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TitleChar"/>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TitleChar"/>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TitleChar"/>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D13E9C">
        <w:rPr>
          <w:rStyle w:val="Emphasis"/>
          <w:highlight w:val="cyan"/>
        </w:rPr>
        <w:t>We want to be proactive before this tipping point occurs</w:t>
      </w:r>
      <w:r w:rsidRPr="0023355B">
        <w:rPr>
          <w:rFonts w:asciiTheme="majorHAnsi" w:hAnsiTheme="majorHAnsi" w:cstheme="majorHAnsi"/>
        </w:rPr>
        <w:t>.”</w:t>
      </w:r>
    </w:p>
    <w:p w14:paraId="4A067493" w14:textId="77777777" w:rsidR="00FA0F28" w:rsidRPr="0023355B" w:rsidRDefault="00FA0F28" w:rsidP="00FA0F28">
      <w:pPr>
        <w:pStyle w:val="Heading4"/>
        <w:rPr>
          <w:rFonts w:asciiTheme="majorHAnsi" w:hAnsiTheme="majorHAnsi" w:cstheme="majorHAnsi"/>
        </w:rPr>
      </w:pPr>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74B3157F" w14:textId="77777777" w:rsidR="00FA0F28" w:rsidRPr="0023355B" w:rsidRDefault="00FA0F28" w:rsidP="00FA0F28">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The Air About Launch Pollution". SpaceNews. 7-3-2018. https://spacenews.com/op-ed-time-to-clear-the-air-about-launch-pollution/</w:t>
      </w:r>
    </w:p>
    <w:p w14:paraId="154CB122" w14:textId="77777777" w:rsidR="00FA0F28" w:rsidRPr="0023355B" w:rsidRDefault="00FA0F28" w:rsidP="00FA0F28">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85981">
        <w:rPr>
          <w:rStyle w:val="Emphasis"/>
          <w:highlight w:val="cyan"/>
        </w:rPr>
        <w:t>Most</w:t>
      </w:r>
      <w:r w:rsidRPr="0023355B">
        <w:rPr>
          <w:rStyle w:val="TitleChar"/>
          <w:rFonts w:asciiTheme="majorHAnsi" w:hAnsiTheme="majorHAnsi" w:cstheme="majorHAnsi"/>
        </w:rPr>
        <w:t xml:space="preserve"> human-generated </w:t>
      </w:r>
      <w:r w:rsidRPr="00285981">
        <w:rPr>
          <w:rStyle w:val="Emphasis"/>
          <w:highlight w:val="cyan"/>
        </w:rPr>
        <w:t>pollution is concentrated</w:t>
      </w:r>
      <w:r w:rsidRPr="0023355B">
        <w:rPr>
          <w:rStyle w:val="TitleChar"/>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85981">
        <w:rPr>
          <w:rStyle w:val="Emphasis"/>
          <w:highlight w:val="cyan"/>
        </w:rPr>
        <w:t>in the troposphere</w:t>
      </w:r>
      <w:r w:rsidRPr="0023355B">
        <w:rPr>
          <w:rFonts w:asciiTheme="majorHAnsi" w:hAnsiTheme="majorHAnsi" w:cstheme="majorHAnsi"/>
          <w:sz w:val="16"/>
        </w:rPr>
        <w:t xml:space="preserve">, the lowest layer of the atmosphere. </w:t>
      </w:r>
      <w:r w:rsidRPr="0023355B">
        <w:rPr>
          <w:rStyle w:val="TitleChar"/>
          <w:rFonts w:asciiTheme="majorHAnsi" w:hAnsiTheme="majorHAnsi" w:cstheme="majorHAnsi"/>
        </w:rPr>
        <w:t xml:space="preserve">However, </w:t>
      </w:r>
      <w:r w:rsidRPr="00285981">
        <w:rPr>
          <w:rStyle w:val="Emphasis"/>
          <w:highlight w:val="cyan"/>
        </w:rPr>
        <w:t>rockets emit</w:t>
      </w:r>
      <w:r w:rsidRPr="0023355B">
        <w:rPr>
          <w:rStyle w:val="TitleChar"/>
          <w:rFonts w:asciiTheme="majorHAnsi" w:hAnsiTheme="majorHAnsi" w:cstheme="majorHAnsi"/>
        </w:rPr>
        <w:t xml:space="preserve"> a variety of gases and </w:t>
      </w:r>
      <w:r w:rsidRPr="00285981">
        <w:rPr>
          <w:rStyle w:val="Emphasis"/>
          <w:highlight w:val="cyan"/>
        </w:rPr>
        <w:t>particles directly into</w:t>
      </w:r>
      <w:r w:rsidRPr="0023355B">
        <w:rPr>
          <w:rStyle w:val="TitleChar"/>
          <w:rFonts w:asciiTheme="majorHAnsi" w:hAnsiTheme="majorHAnsi" w:cstheme="majorHAnsi"/>
        </w:rPr>
        <w:t xml:space="preserve"> all levels of </w:t>
      </w:r>
      <w:r w:rsidRPr="00285981">
        <w:rPr>
          <w:rStyle w:val="Emphasis"/>
          <w:highlight w:val="cyan"/>
        </w:rPr>
        <w:t>the stratosphere, the only industrial activity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85981">
        <w:rPr>
          <w:rStyle w:val="Emphasis"/>
          <w:highlight w:val="cyan"/>
        </w:rPr>
        <w:t>the most consequential emissions are soot and alumina, which</w:t>
      </w:r>
      <w:r w:rsidRPr="0023355B">
        <w:rPr>
          <w:rStyle w:val="TitleChar"/>
          <w:rFonts w:asciiTheme="majorHAnsi" w:hAnsiTheme="majorHAnsi" w:cstheme="majorHAnsi"/>
        </w:rPr>
        <w:t xml:space="preserve"> are long-lived and </w:t>
      </w:r>
      <w:r w:rsidRPr="00285981">
        <w:rPr>
          <w:rStyle w:val="Emphasis"/>
          <w:highlight w:val="cya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85981">
        <w:rPr>
          <w:rStyle w:val="Emphasis"/>
          <w:highlight w:val="cyan"/>
        </w:rPr>
        <w:t>these processes reduce</w:t>
      </w:r>
      <w:r w:rsidRPr="0023355B">
        <w:rPr>
          <w:rStyle w:val="TitleChar"/>
          <w:rFonts w:asciiTheme="majorHAnsi" w:hAnsiTheme="majorHAnsi" w:cstheme="majorHAnsi"/>
        </w:rPr>
        <w:t xml:space="preserve"> stratospheric </w:t>
      </w:r>
      <w:r w:rsidRPr="00285981">
        <w:rPr>
          <w:rStyle w:val="Emphasis"/>
          <w:highlight w:val="cyan"/>
        </w:rPr>
        <w:t>ozone, warm the stratosphere</w:t>
      </w:r>
      <w:r w:rsidRPr="0023355B">
        <w:rPr>
          <w:rStyle w:val="TitleChar"/>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TitleChar"/>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TitleChar"/>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TitleChar"/>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TitleChar"/>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85981">
        <w:rPr>
          <w:rStyle w:val="Emphasis"/>
          <w:highlight w:val="cyan"/>
        </w:rPr>
        <w:t>Even with</w:t>
      </w:r>
      <w:r w:rsidRPr="0023355B">
        <w:rPr>
          <w:rFonts w:asciiTheme="majorHAnsi" w:hAnsiTheme="majorHAnsi" w:cstheme="majorHAnsi"/>
          <w:sz w:val="16"/>
        </w:rPr>
        <w:t xml:space="preserve"> recent </w:t>
      </w:r>
      <w:r w:rsidRPr="0023355B">
        <w:rPr>
          <w:rStyle w:val="TitleChar"/>
          <w:rFonts w:asciiTheme="majorHAnsi" w:hAnsiTheme="majorHAnsi" w:cstheme="majorHAnsi"/>
        </w:rPr>
        <w:t xml:space="preserve">advances in </w:t>
      </w:r>
      <w:r w:rsidRPr="00285981">
        <w:rPr>
          <w:rStyle w:val="Emphasis"/>
          <w:highlight w:val="cyan"/>
        </w:rPr>
        <w:t>reusability</w:t>
      </w:r>
      <w:r w:rsidRPr="0023355B">
        <w:rPr>
          <w:rStyle w:val="TitleChar"/>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TitleChar"/>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85981">
        <w:rPr>
          <w:rStyle w:val="Emphasis"/>
          <w:highlight w:val="cyan"/>
        </w:rPr>
        <w:t>rocket launches occur irregularly so</w:t>
      </w:r>
      <w:r w:rsidRPr="0023355B">
        <w:rPr>
          <w:rStyle w:val="TitleChar"/>
          <w:rFonts w:asciiTheme="majorHAnsi" w:hAnsiTheme="majorHAnsi" w:cstheme="majorHAnsi"/>
        </w:rPr>
        <w:t xml:space="preserve"> that </w:t>
      </w:r>
      <w:r w:rsidRPr="00285981">
        <w:rPr>
          <w:rStyle w:val="Emphasis"/>
          <w:highlight w:val="cyan"/>
        </w:rPr>
        <w:t>concerns</w:t>
      </w:r>
      <w:r w:rsidRPr="0023355B">
        <w:rPr>
          <w:rStyle w:val="TitleChar"/>
          <w:rFonts w:asciiTheme="majorHAnsi" w:hAnsiTheme="majorHAnsi" w:cstheme="majorHAnsi"/>
        </w:rPr>
        <w:t xml:space="preserve"> about the damage done to the ozone layer by rocket emissions </w:t>
      </w:r>
      <w:r w:rsidRPr="00285981">
        <w:rPr>
          <w:rStyle w:val="Emphasis"/>
          <w:highlight w:val="cyan"/>
        </w:rPr>
        <w:t>have not elicited regulation.</w:t>
      </w:r>
      <w:r w:rsidRPr="0023355B">
        <w:rPr>
          <w:rFonts w:asciiTheme="majorHAnsi" w:hAnsiTheme="majorHAnsi" w:cstheme="majorHAnsi"/>
          <w:sz w:val="16"/>
        </w:rPr>
        <w:t xml:space="preserve"> </w:t>
      </w:r>
      <w:r w:rsidRPr="0023355B">
        <w:rPr>
          <w:rStyle w:val="TitleChar"/>
          <w:rFonts w:asciiTheme="majorHAnsi" w:hAnsiTheme="majorHAnsi" w:cstheme="majorHAnsi"/>
        </w:rPr>
        <w:t xml:space="preserve">But </w:t>
      </w:r>
      <w:r w:rsidRPr="00285981">
        <w:rPr>
          <w:rStyle w:val="Emphasis"/>
          <w:highlight w:val="cyan"/>
        </w:rPr>
        <w:t>with projections that the global launch rate will at least double</w:t>
      </w:r>
      <w:r w:rsidRPr="0023355B">
        <w:rPr>
          <w:rStyle w:val="TitleChar"/>
          <w:rFonts w:asciiTheme="majorHAnsi" w:hAnsiTheme="majorHAnsi" w:cstheme="majorHAnsi"/>
        </w:rPr>
        <w:t xml:space="preserve"> in the coming decade</w:t>
      </w:r>
      <w:r w:rsidRPr="0023355B">
        <w:rPr>
          <w:rFonts w:asciiTheme="majorHAnsi" w:hAnsiTheme="majorHAnsi" w:cstheme="majorHAnsi"/>
          <w:sz w:val="16"/>
        </w:rPr>
        <w:t xml:space="preserve">, </w:t>
      </w:r>
      <w:r w:rsidRPr="00285981">
        <w:rPr>
          <w:rStyle w:val="Emphasis"/>
          <w:highlight w:val="cyan"/>
        </w:rPr>
        <w:t>increased scrutiny</w:t>
      </w:r>
      <w:r w:rsidRPr="0023355B">
        <w:rPr>
          <w:rFonts w:asciiTheme="majorHAnsi" w:hAnsiTheme="majorHAnsi" w:cstheme="majorHAnsi"/>
          <w:sz w:val="16"/>
        </w:rPr>
        <w:t xml:space="preserve"> under the Montreal Protocol </w:t>
      </w:r>
      <w:r w:rsidRPr="00285981">
        <w:rPr>
          <w:rStyle w:val="Emphasis"/>
          <w:highlight w:val="cyan"/>
        </w:rPr>
        <w:t>is likely.</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w:t>
      </w:r>
      <w:r w:rsidRPr="00285981">
        <w:rPr>
          <w:rFonts w:asciiTheme="majorHAnsi" w:hAnsiTheme="majorHAnsi" w:cstheme="majorHAnsi"/>
          <w:sz w:val="16"/>
        </w:rPr>
        <w:t xml:space="preserve">communities. The launch industry has enjoyed freedom of action with respect to rocket engine emissions since the start of the space age. </w:t>
      </w:r>
      <w:r w:rsidRPr="00285981">
        <w:rPr>
          <w:rStyle w:val="TitleChar"/>
          <w:rFonts w:asciiTheme="majorHAnsi" w:hAnsiTheme="majorHAnsi" w:cstheme="majorHAnsi"/>
        </w:rPr>
        <w:t>Studies of future launch</w:t>
      </w:r>
      <w:r w:rsidRPr="00285981">
        <w:rPr>
          <w:rFonts w:asciiTheme="majorHAnsi" w:hAnsiTheme="majorHAnsi" w:cstheme="majorHAnsi"/>
          <w:sz w:val="16"/>
        </w:rPr>
        <w:t xml:space="preserve"> architectures, market demand, and lifecycle costs </w:t>
      </w:r>
      <w:r w:rsidRPr="00285981">
        <w:rPr>
          <w:rStyle w:val="TitleChar"/>
          <w:rFonts w:asciiTheme="majorHAnsi" w:hAnsiTheme="majorHAnsi" w:cstheme="majorHAnsi"/>
        </w:rPr>
        <w:t xml:space="preserve">rarely consider regulation of emissions as a </w:t>
      </w:r>
      <w:r w:rsidRPr="00285981">
        <w:rPr>
          <w:rStyle w:val="Emphasis"/>
          <w:rFonts w:asciiTheme="majorHAnsi" w:hAnsiTheme="majorHAnsi" w:cstheme="majorHAnsi"/>
        </w:rPr>
        <w:t>potential future risk factor</w:t>
      </w:r>
      <w:r w:rsidRPr="00285981">
        <w:rPr>
          <w:rFonts w:asciiTheme="majorHAnsi" w:hAnsiTheme="majorHAnsi" w:cstheme="majorHAnsi"/>
          <w:sz w:val="16"/>
        </w:rPr>
        <w:t xml:space="preserve">. </w:t>
      </w:r>
      <w:r w:rsidRPr="00285981">
        <w:rPr>
          <w:rStyle w:val="TitleChar"/>
          <w:rFonts w:asciiTheme="majorHAnsi" w:hAnsiTheme="majorHAnsi" w:cstheme="majorHAnsi"/>
        </w:rPr>
        <w:t>Even</w:t>
      </w:r>
      <w:r w:rsidRPr="00285981">
        <w:rPr>
          <w:rFonts w:asciiTheme="majorHAnsi" w:hAnsiTheme="majorHAnsi" w:cstheme="majorHAnsi"/>
          <w:sz w:val="16"/>
        </w:rPr>
        <w:t xml:space="preserve"> </w:t>
      </w:r>
      <w:r w:rsidRPr="00285981">
        <w:rPr>
          <w:rStyle w:val="TitleChar"/>
          <w:rFonts w:asciiTheme="majorHAnsi" w:hAnsiTheme="majorHAnsi" w:cstheme="majorHAnsi"/>
        </w:rPr>
        <w:t>when emissions are considered</w:t>
      </w:r>
      <w:r w:rsidRPr="00285981">
        <w:rPr>
          <w:rFonts w:asciiTheme="majorHAnsi" w:hAnsiTheme="majorHAnsi" w:cstheme="majorHAnsi"/>
          <w:sz w:val="16"/>
        </w:rPr>
        <w:t xml:space="preserve">, the impacts are examined on a system-by-system basis; </w:t>
      </w:r>
      <w:r w:rsidRPr="00285981">
        <w:rPr>
          <w:rStyle w:val="TitleChar"/>
          <w:rFonts w:asciiTheme="majorHAnsi" w:hAnsiTheme="majorHAnsi" w:cstheme="majorHAnsi"/>
        </w:rPr>
        <w:t xml:space="preserve">the </w:t>
      </w:r>
      <w:r w:rsidRPr="00285981">
        <w:rPr>
          <w:rStyle w:val="Emphasis"/>
          <w:rFonts w:asciiTheme="majorHAnsi" w:hAnsiTheme="majorHAnsi" w:cstheme="majorHAnsi"/>
        </w:rPr>
        <w:t xml:space="preserve">cumulative </w:t>
      </w:r>
      <w:r w:rsidRPr="00285981">
        <w:rPr>
          <w:rStyle w:val="Emphasis"/>
          <w:rFonts w:asciiTheme="majorHAnsi" w:hAnsiTheme="majorHAnsi" w:cstheme="majorHAnsi"/>
        </w:rPr>
        <w:lastRenderedPageBreak/>
        <w:t>impact</w:t>
      </w:r>
      <w:r w:rsidRPr="00285981">
        <w:rPr>
          <w:rStyle w:val="TitleChar"/>
          <w:rFonts w:asciiTheme="majorHAnsi" w:hAnsiTheme="majorHAnsi" w:cstheme="majorHAnsi"/>
        </w:rPr>
        <w:t xml:space="preserve"> of the </w:t>
      </w:r>
      <w:r w:rsidRPr="00285981">
        <w:rPr>
          <w:rStyle w:val="Emphasis"/>
          <w:rFonts w:asciiTheme="majorHAnsi" w:hAnsiTheme="majorHAnsi" w:cstheme="majorHAnsi"/>
        </w:rPr>
        <w:t>global launch fleet</w:t>
      </w:r>
      <w:r w:rsidRPr="00285981">
        <w:rPr>
          <w:rStyle w:val="TitleChar"/>
          <w:rFonts w:asciiTheme="majorHAnsi" w:hAnsiTheme="majorHAnsi" w:cstheme="majorHAnsi"/>
        </w:rPr>
        <w:t xml:space="preserve"> is not acknowledged</w:t>
      </w:r>
      <w:r w:rsidRPr="00285981">
        <w:rPr>
          <w:rFonts w:asciiTheme="majorHAnsi" w:hAnsiTheme="majorHAnsi" w:cstheme="majorHAnsi"/>
          <w:sz w:val="16"/>
        </w:rPr>
        <w:t>. The net impacts</w:t>
      </w:r>
      <w:r w:rsidRPr="0023355B">
        <w:rPr>
          <w:rFonts w:asciiTheme="majorHAnsi" w:hAnsiTheme="majorHAnsi" w:cstheme="majorHAnsi"/>
          <w:sz w:val="16"/>
        </w:rPr>
        <w:t xml:space="preserve">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All of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particular rocket engine types. These profiles, with various growth assumptions, would be used to construct global emission projections. Finally, the global emissions scenarios would provide data to construct input profiles for modern three-dimensional whole atmospheric chemistry and climate models in order to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emissions, and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High Speed Research (HSR) program. One of the goals of HSR was to understand how High Speed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85981">
        <w:rPr>
          <w:rStyle w:val="Emphasis"/>
          <w:highlight w:val="cyan"/>
        </w:rPr>
        <w:t>As launch rates</w:t>
      </w:r>
      <w:r w:rsidRPr="0023355B">
        <w:rPr>
          <w:rStyle w:val="TitleChar"/>
          <w:rFonts w:asciiTheme="majorHAnsi" w:hAnsiTheme="majorHAnsi" w:cstheme="majorHAnsi"/>
        </w:rPr>
        <w:t xml:space="preserve"> and launch vehicle sizes </w:t>
      </w:r>
      <w:r w:rsidRPr="00285981">
        <w:rPr>
          <w:rStyle w:val="Emphasis"/>
          <w:highlight w:val="cyan"/>
        </w:rPr>
        <w:t>increase, the impact of rocket emissions approaches a “tipping point”</w:t>
      </w:r>
      <w:r w:rsidRPr="00285981">
        <w:rPr>
          <w:rStyle w:val="Emphasis"/>
        </w:rPr>
        <w:t xml:space="preserve"> </w:t>
      </w:r>
      <w:r w:rsidRPr="0023355B">
        <w:rPr>
          <w:rStyle w:val="TitleChar"/>
          <w:rFonts w:asciiTheme="majorHAnsi" w:hAnsiTheme="majorHAnsi" w:cstheme="majorHAnsi"/>
        </w:rPr>
        <w:t>when</w:t>
      </w:r>
      <w:r w:rsidRPr="0023355B">
        <w:rPr>
          <w:rFonts w:asciiTheme="majorHAnsi" w:hAnsiTheme="majorHAnsi" w:cstheme="majorHAnsi"/>
          <w:sz w:val="16"/>
        </w:rPr>
        <w:t xml:space="preserve"> international </w:t>
      </w:r>
      <w:r w:rsidRPr="0023355B">
        <w:rPr>
          <w:rStyle w:val="TitleChar"/>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p w14:paraId="3A3432E7" w14:textId="77777777" w:rsidR="00FA0F28" w:rsidRPr="00A53602" w:rsidRDefault="00FA0F28" w:rsidP="00FA0F28"/>
    <w:p w14:paraId="7F91A1AE" w14:textId="77777777" w:rsidR="00FA0F28" w:rsidRDefault="00FA0F28" w:rsidP="00FA0F28">
      <w:pPr>
        <w:pStyle w:val="Heading3"/>
      </w:pPr>
      <w:r>
        <w:lastRenderedPageBreak/>
        <w:t>Impact</w:t>
      </w:r>
    </w:p>
    <w:p w14:paraId="10F48148" w14:textId="77777777" w:rsidR="00FA0F28" w:rsidRPr="008A78E3" w:rsidRDefault="00FA0F28" w:rsidP="00FA0F28">
      <w:pPr>
        <w:pStyle w:val="Heading4"/>
      </w:pPr>
      <w:r>
        <w:t>Space Tourism is devastating for the Earth’s Climate – studies prove</w:t>
      </w:r>
    </w:p>
    <w:p w14:paraId="0F105E62" w14:textId="77777777" w:rsidR="00FA0F28" w:rsidRPr="006D4753" w:rsidRDefault="00FA0F28" w:rsidP="00FA0F28">
      <w:r w:rsidRPr="006D4753">
        <w:rPr>
          <w:rStyle w:val="Heading4Char"/>
        </w:rPr>
        <w:t>Shulka</w:t>
      </w:r>
      <w:r w:rsidRPr="006D4753">
        <w:t>, Nikita. “The Environmental Costs of the Space Tourism Business.” Earth.Org - Past | Present | Future, 6 Sept. 20</w:t>
      </w:r>
      <w:r w:rsidRPr="006D4753">
        <w:rPr>
          <w:rStyle w:val="Heading4Char"/>
        </w:rPr>
        <w:t>21</w:t>
      </w:r>
      <w:r w:rsidRPr="006D4753">
        <w:t>, earth.org/environmental-costs-of-space-tourism-business/.</w:t>
      </w:r>
    </w:p>
    <w:p w14:paraId="02018410" w14:textId="77777777" w:rsidR="00FA0F28" w:rsidRPr="008A78E3" w:rsidRDefault="00FA0F28" w:rsidP="00FA0F28">
      <w:pPr>
        <w:rPr>
          <w:sz w:val="16"/>
        </w:rPr>
      </w:pPr>
      <w:r w:rsidRPr="008A78E3">
        <w:rPr>
          <w:sz w:val="16"/>
        </w:rPr>
        <w:t xml:space="preserve">On July 20, Jeff Bezos, the founder of Amazon, flew into space along with three other companions in one of Blue Origin’s human-rated capsules. Just nine days prior, Richard Branson boarded the Virgin Galactic Unity 22 Spaceflight, which blasted off into suborbital space for a few minutes. Both companies plan on selling commercial tickets to their spacecrafts soon. SpaceX, owned by Elon Musk, plans to launch its first civilian mission in September 2021. While much of the world watched in awe as these billionaires soared into space, scientists worry that </w:t>
      </w:r>
      <w:r w:rsidRPr="006D4753">
        <w:rPr>
          <w:rStyle w:val="Emphasis"/>
        </w:rPr>
        <w:t>the rise and future of space tourism business could harm the Earth’s atmosphere and exacerbate the effects of climate change.</w:t>
      </w:r>
      <w:r w:rsidRPr="008A78E3">
        <w:rPr>
          <w:sz w:val="16"/>
        </w:rPr>
        <w:t xml:space="preserve"> </w:t>
      </w:r>
      <w:r w:rsidRPr="006D4753">
        <w:rPr>
          <w:rStyle w:val="Emphasis"/>
        </w:rPr>
        <w:t>Space exploration pollution</w:t>
      </w:r>
      <w:r w:rsidRPr="008A78E3">
        <w:rPr>
          <w:sz w:val="16"/>
        </w:rPr>
        <w:t xml:space="preserve"> has been gaining more attention in recent years and </w:t>
      </w:r>
      <w:r w:rsidRPr="006D4753">
        <w:rPr>
          <w:rStyle w:val="Emphasis"/>
        </w:rPr>
        <w:t>should not be ignored</w:t>
      </w:r>
      <w:r w:rsidRPr="008A78E3">
        <w:rPr>
          <w:sz w:val="16"/>
        </w:rPr>
        <w:t xml:space="preserve">. The spacecraft operated by Branson’s </w:t>
      </w:r>
      <w:r w:rsidRPr="006D4753">
        <w:rPr>
          <w:rStyle w:val="Emphasis"/>
        </w:rPr>
        <w:t>Virgin Galactic</w:t>
      </w:r>
      <w:r w:rsidRPr="008A78E3">
        <w:rPr>
          <w:sz w:val="16"/>
        </w:rPr>
        <w:t xml:space="preserve"> is powered by a </w:t>
      </w:r>
      <w:r w:rsidRPr="006D4753">
        <w:rPr>
          <w:rStyle w:val="Emphasis"/>
        </w:rPr>
        <w:t>hybrid engine</w:t>
      </w:r>
      <w:r w:rsidRPr="008A78E3">
        <w:rPr>
          <w:sz w:val="16"/>
        </w:rPr>
        <w:t xml:space="preserve">. These engines </w:t>
      </w:r>
      <w:r w:rsidRPr="006D4753">
        <w:rPr>
          <w:rStyle w:val="Emphasis"/>
        </w:rPr>
        <w:t>burn rubber and other fuels, and they generate a lot of soot</w:t>
      </w:r>
      <w:r w:rsidRPr="008A78E3">
        <w:rPr>
          <w:sz w:val="16"/>
        </w:rPr>
        <w:t xml:space="preserve">. </w:t>
      </w:r>
      <w:r w:rsidRPr="006D4753">
        <w:rPr>
          <w:rStyle w:val="Emphasis"/>
          <w:highlight w:val="cyan"/>
        </w:rPr>
        <w:t>A space tourism flight, which lasts about an hour-and-a-half, generates as much pollution as a 10-hour trans-Atlantic flight</w:t>
      </w:r>
      <w:r w:rsidRPr="008A78E3">
        <w:rPr>
          <w:sz w:val="16"/>
        </w:rPr>
        <w:t xml:space="preserve">. This raises concern considering Virgin Galactic’s ambitions to fly tourists several times a day. Small particles such as soot and aluminium oxides, can have a severe impact on the atmosphere. </w:t>
      </w:r>
      <w:r w:rsidRPr="006D4753">
        <w:rPr>
          <w:rStyle w:val="Emphasis"/>
          <w:highlight w:val="cyan"/>
        </w:rPr>
        <w:t>A 2010 research paper modelled the effects of soot injected into the atmosphere from a thousand private suborbital flights a year and found that it would increase the temperature over the poles by 1 degree Celsius and reduce polar sea ice levels by 5%.</w:t>
      </w:r>
      <w:r w:rsidRPr="008A78E3">
        <w:rPr>
          <w:sz w:val="16"/>
        </w:rPr>
        <w:t xml:space="preserve"> SpaceX plans on launching 395 flights in space annually. However, a single flight reportedly can generate a carbon footprint equivalent of 278 people combined. The fuel for its Falcon 9 engine consists of kerosene and liquid oxygen, which creates a lot of carbon dioxide when burnt. Holding 440 tonnes of fuel, SpaceX would release 4,000 tonnes of carbon dioxide into the atmosphere per year if its plans of launching every two weeks are achieved. Bezos’ New Shepard, on the other hand, has been hailed as one of the cleanest in the industry. </w:t>
      </w:r>
    </w:p>
    <w:p w14:paraId="5F6B8E54" w14:textId="77777777" w:rsidR="002067F6" w:rsidRDefault="002067F6" w:rsidP="002067F6">
      <w:pPr>
        <w:pStyle w:val="Heading2"/>
      </w:pPr>
      <w:r>
        <w:lastRenderedPageBreak/>
        <w:t>C2</w:t>
      </w:r>
    </w:p>
    <w:p w14:paraId="3C400A54" w14:textId="77777777" w:rsidR="002067F6" w:rsidRDefault="002067F6" w:rsidP="002067F6">
      <w:pPr>
        <w:pStyle w:val="Heading3"/>
      </w:pPr>
      <w:r>
        <w:lastRenderedPageBreak/>
        <w:t>UQ</w:t>
      </w:r>
    </w:p>
    <w:p w14:paraId="7FD8FBDF" w14:textId="77777777" w:rsidR="002067F6" w:rsidRPr="00100A2B" w:rsidRDefault="002067F6" w:rsidP="002067F6">
      <w:pPr>
        <w:pStyle w:val="Heading4"/>
        <w:rPr>
          <w:rFonts w:cs="Calibri"/>
        </w:rPr>
      </w:pPr>
      <w:r w:rsidRPr="00100A2B">
        <w:rPr>
          <w:rFonts w:cs="Calibri"/>
        </w:rPr>
        <w:t>Private space</w:t>
      </w:r>
      <w:r>
        <w:rPr>
          <w:rFonts w:cs="Calibri"/>
        </w:rPr>
        <w:t xml:space="preserve"> appropriation is enshrined in US law across presidencies</w:t>
      </w:r>
    </w:p>
    <w:p w14:paraId="4243A587" w14:textId="77777777" w:rsidR="002067F6" w:rsidRPr="00100A2B" w:rsidRDefault="002067F6" w:rsidP="002067F6">
      <w:r w:rsidRPr="00200FA1">
        <w:rPr>
          <w:rStyle w:val="Heading4Char"/>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w:t>
      </w:r>
    </w:p>
    <w:p w14:paraId="38320E46" w14:textId="77777777" w:rsidR="002067F6" w:rsidRPr="00200FA1" w:rsidRDefault="002067F6" w:rsidP="002067F6">
      <w:pPr>
        <w:rPr>
          <w:sz w:val="16"/>
        </w:rPr>
      </w:pPr>
      <w:r w:rsidRPr="00745B2A">
        <w:rPr>
          <w:rStyle w:val="TitleChar"/>
        </w:rPr>
        <w:t>Trump signs an executive order allowing mining the moon and asteroids</w:t>
      </w:r>
      <w:r w:rsidRPr="00DE7AFF">
        <w:rPr>
          <w:b/>
          <w:bCs/>
          <w:sz w:val="16"/>
        </w:rPr>
        <w:t xml:space="preserve"> </w:t>
      </w:r>
      <w:r w:rsidRPr="00DE7AFF">
        <w:rPr>
          <w:sz w:val="16"/>
        </w:rPr>
        <w:t xml:space="preserve">In 2015, the </w:t>
      </w:r>
      <w:r w:rsidRPr="00200FA1">
        <w:rPr>
          <w:rStyle w:val="Emphasis"/>
          <w:highlight w:val="cyan"/>
        </w:rPr>
        <w:t>Obama</w:t>
      </w:r>
      <w:r w:rsidRPr="00745B2A">
        <w:rPr>
          <w:rStyle w:val="TitleChar"/>
        </w:rPr>
        <w:t xml:space="preserve"> administration </w:t>
      </w:r>
      <w:r w:rsidRPr="00200FA1">
        <w:rPr>
          <w:rStyle w:val="Emphasis"/>
          <w:highlight w:val="cyan"/>
        </w:rPr>
        <w:t>signed</w:t>
      </w:r>
      <w:r w:rsidRPr="00745B2A">
        <w:rPr>
          <w:rStyle w:val="TitleChar"/>
        </w:rPr>
        <w:t xml:space="preserve"> the</w:t>
      </w:r>
      <w:r>
        <w:rPr>
          <w:rStyle w:val="TitleChar"/>
        </w:rPr>
        <w:t xml:space="preserve"> </w:t>
      </w:r>
      <w:r w:rsidRPr="00745B2A">
        <w:rPr>
          <w:rStyle w:val="TitleChar"/>
        </w:rPr>
        <w:t xml:space="preserve">U.S. Commercial Space Launch Competitiveness </w:t>
      </w:r>
      <w:r w:rsidRPr="00200FA1">
        <w:rPr>
          <w:rStyle w:val="Emphasis"/>
          <w:highlight w:val="cyan"/>
        </w:rPr>
        <w:t>Act</w:t>
      </w:r>
      <w:r w:rsidRPr="00DE7AFF">
        <w:rPr>
          <w:sz w:val="16"/>
        </w:rPr>
        <w:t xml:space="preserve"> (CSLCA, or H.R. 2262) into law. This bill was intended to "facilitate a pro-growth environment for the developing commercial space industry" by </w:t>
      </w:r>
      <w:r w:rsidRPr="00200FA1">
        <w:rPr>
          <w:rStyle w:val="Emphasis"/>
          <w:highlight w:val="cyan"/>
        </w:rPr>
        <w:t>making it legal for American companies</w:t>
      </w:r>
      <w:r w:rsidRPr="002E4133">
        <w:rPr>
          <w:rStyle w:val="TitleChar"/>
        </w:rPr>
        <w:t xml:space="preserve"> and citizens </w:t>
      </w:r>
      <w:r w:rsidRPr="00200FA1">
        <w:rPr>
          <w:rStyle w:val="Emphasis"/>
          <w:highlight w:val="cyan"/>
        </w:rPr>
        <w:t>to own and sell resources that they extract from</w:t>
      </w:r>
      <w:r w:rsidRPr="00200FA1">
        <w:rPr>
          <w:rStyle w:val="Emphasis"/>
        </w:rPr>
        <w:t xml:space="preserve"> </w:t>
      </w:r>
      <w:r w:rsidRPr="002E4133">
        <w:rPr>
          <w:rStyle w:val="TitleChar"/>
        </w:rPr>
        <w:t xml:space="preserve">asteroids and </w:t>
      </w:r>
      <w:r w:rsidRPr="00200FA1">
        <w:rPr>
          <w:rStyle w:val="Emphasis"/>
          <w:highlight w:val="cyan"/>
        </w:rPr>
        <w:t>off-world locations</w:t>
      </w:r>
      <w:r w:rsidRPr="00DE7AFF">
        <w:rPr>
          <w:sz w:val="16"/>
        </w:rPr>
        <w:t xml:space="preserve"> (like the moon, Mars or beyond). On April 6th, the </w:t>
      </w:r>
      <w:r w:rsidRPr="00200FA1">
        <w:rPr>
          <w:rStyle w:val="Emphasis"/>
          <w:highlight w:val="cyan"/>
        </w:rPr>
        <w:t>Trump</w:t>
      </w:r>
      <w:r w:rsidRPr="00100A2B">
        <w:rPr>
          <w:rStyle w:val="TitleChar"/>
        </w:rPr>
        <w:t xml:space="preserve"> administration took things a step further by </w:t>
      </w:r>
      <w:r w:rsidRPr="00200FA1">
        <w:rPr>
          <w:rStyle w:val="Emphasis"/>
          <w:highlight w:val="cyan"/>
        </w:rPr>
        <w:t>sign</w:t>
      </w:r>
      <w:r w:rsidRPr="00100A2B">
        <w:rPr>
          <w:rStyle w:val="TitleChar"/>
        </w:rPr>
        <w:t xml:space="preserve">ing </w:t>
      </w:r>
      <w:r w:rsidRPr="00200FA1">
        <w:rPr>
          <w:rStyle w:val="Emphasis"/>
          <w:highlight w:val="cyan"/>
        </w:rPr>
        <w:t>an executive order that</w:t>
      </w:r>
      <w:r w:rsidRPr="00100A2B">
        <w:rPr>
          <w:rStyle w:val="TitleChar"/>
        </w:rPr>
        <w:t xml:space="preserve"> </w:t>
      </w:r>
      <w:r w:rsidRPr="002E4133">
        <w:rPr>
          <w:rStyle w:val="TitleChar"/>
        </w:rPr>
        <w:t xml:space="preserve">formally </w:t>
      </w:r>
      <w:r w:rsidRPr="00200FA1">
        <w:rPr>
          <w:rStyle w:val="Emphasis"/>
          <w:highlight w:val="cyan"/>
        </w:rPr>
        <w:t xml:space="preserve">recognizes the rights of private interests to claim resources in </w:t>
      </w:r>
      <w:hyperlink r:id="rId10" w:history="1">
        <w:r w:rsidRPr="00200FA1">
          <w:rPr>
            <w:rStyle w:val="Emphasis"/>
            <w:highlight w:val="cyan"/>
          </w:rPr>
          <w:t>space</w:t>
        </w:r>
      </w:hyperlink>
      <w:r w:rsidRPr="00200FA1">
        <w:rPr>
          <w:rStyle w:val="Emphasis"/>
          <w:highlight w:val="cyan"/>
        </w:rPr>
        <w:t>.</w:t>
      </w:r>
      <w:r w:rsidRPr="00DE7AFF">
        <w:rPr>
          <w:sz w:val="16"/>
        </w:rPr>
        <w:t xml:space="preserve"> This order, titled "</w:t>
      </w:r>
      <w:hyperlink r:id="rId11" w:history="1">
        <w:r w:rsidRPr="00DE7AFF">
          <w:rPr>
            <w:rStyle w:val="Hyperlink"/>
            <w:sz w:val="16"/>
          </w:rPr>
          <w:t>Encouraging International Support for the Recovery and Use of Space Resources</w:t>
        </w:r>
      </w:hyperlink>
      <w:r w:rsidRPr="00DE7AFF">
        <w:rPr>
          <w:sz w:val="16"/>
        </w:rPr>
        <w:t xml:space="preserve">," effectively ends the decades-long debate that began with the signing of </w:t>
      </w:r>
      <w:hyperlink r:id="rId12" w:history="1">
        <w:r w:rsidRPr="00DE7AFF">
          <w:rPr>
            <w:rStyle w:val="Hyperlink"/>
            <w:sz w:val="16"/>
          </w:rPr>
          <w:t>the Outer Space Treaty</w:t>
        </w:r>
      </w:hyperlink>
      <w:r w:rsidRPr="00DE7AFF">
        <w:rPr>
          <w:sz w:val="16"/>
        </w:rPr>
        <w:t xml:space="preserve"> in 1967.</w:t>
      </w:r>
    </w:p>
    <w:p w14:paraId="735A7249" w14:textId="77777777" w:rsidR="002067F6" w:rsidRPr="00100A2B" w:rsidRDefault="002067F6" w:rsidP="002067F6">
      <w:pPr>
        <w:pStyle w:val="Heading4"/>
      </w:pPr>
      <w:r w:rsidRPr="00100A2B">
        <w:t xml:space="preserve">New investments coming and companies are launching – economic incentives make </w:t>
      </w:r>
      <w:r>
        <w:t>space appealing</w:t>
      </w:r>
    </w:p>
    <w:p w14:paraId="6FDF5912" w14:textId="77777777" w:rsidR="002067F6" w:rsidRPr="00100A2B" w:rsidRDefault="002067F6" w:rsidP="002067F6">
      <w:r w:rsidRPr="00C808E5">
        <w:rPr>
          <w:rStyle w:val="Heading4Char"/>
        </w:rPr>
        <w:t>Tosar 20</w:t>
      </w:r>
      <w:r w:rsidRPr="00100A2B">
        <w:t xml:space="preserve"> [(Borja Tosar, reporter) “Asteroid Mining: A New Space Race,” OpenMind BBVA, May 18, 2020, </w:t>
      </w:r>
      <w:hyperlink r:id="rId13" w:history="1">
        <w:r w:rsidRPr="00100A2B">
          <w:rPr>
            <w:rStyle w:val="Hyperlink"/>
          </w:rPr>
          <w:t>https://www.bbvaopenmind.com/en/science/physics/asteroid-mining-a-new-space-race/</w:t>
        </w:r>
      </w:hyperlink>
      <w:r w:rsidRPr="00100A2B">
        <w:t>]</w:t>
      </w:r>
    </w:p>
    <w:p w14:paraId="6668FFCC" w14:textId="77777777" w:rsidR="002067F6" w:rsidRPr="00AB4886" w:rsidRDefault="002067F6" w:rsidP="002067F6">
      <w:pPr>
        <w:rPr>
          <w:u w:val="single"/>
        </w:rPr>
      </w:pPr>
      <w:r w:rsidRPr="00100A2B">
        <w:rPr>
          <w:rStyle w:val="TitleChar"/>
        </w:rPr>
        <w:t xml:space="preserve">This is not science fiction. There are now </w:t>
      </w:r>
      <w:r w:rsidRPr="000D1503">
        <w:rPr>
          <w:rStyle w:val="TitleChar"/>
        </w:rPr>
        <w:t>space</w:t>
      </w:r>
      <w:r w:rsidRPr="00100A2B">
        <w:rPr>
          <w:rStyle w:val="TitleChar"/>
        </w:rPr>
        <w:t xml:space="preserve"> mining companies, such as</w:t>
      </w:r>
      <w:r>
        <w:rPr>
          <w:rStyle w:val="TitleChar"/>
        </w:rPr>
        <w:t xml:space="preserve"> </w:t>
      </w:r>
      <w:hyperlink r:id="rId14" w:tgtFrame="_blank" w:history="1">
        <w:r w:rsidRPr="00100A2B">
          <w:rPr>
            <w:rStyle w:val="TitleChar"/>
          </w:rPr>
          <w:t>Planetary Resources,</w:t>
        </w:r>
      </w:hyperlink>
      <w:r>
        <w:rPr>
          <w:rStyle w:val="TitleChar"/>
        </w:rPr>
        <w:t xml:space="preserve"> </w:t>
      </w:r>
      <w:r w:rsidRPr="00100A2B">
        <w:rPr>
          <w:rStyle w:val="TitleChar"/>
        </w:rPr>
        <w:t xml:space="preserve">which has already launched several mini-satellites to test several of its patents. Other </w:t>
      </w:r>
      <w:r w:rsidRPr="00200FA1">
        <w:rPr>
          <w:rStyle w:val="Emphasis"/>
          <w:highlight w:val="cyan"/>
        </w:rPr>
        <w:t>companies</w:t>
      </w:r>
      <w:r w:rsidRPr="00100A2B">
        <w:rPr>
          <w:rStyle w:val="TitleChar"/>
        </w:rPr>
        <w:t xml:space="preserve"> like</w:t>
      </w:r>
      <w:r>
        <w:rPr>
          <w:rStyle w:val="TitleChar"/>
        </w:rPr>
        <w:t xml:space="preserve"> </w:t>
      </w:r>
      <w:hyperlink r:id="rId15" w:tgtFrame="_blank" w:history="1">
        <w:r w:rsidRPr="00100A2B">
          <w:rPr>
            <w:rStyle w:val="TitleChar"/>
          </w:rPr>
          <w:t>Asteroid Mining Corporation</w:t>
        </w:r>
      </w:hyperlink>
      <w:r>
        <w:rPr>
          <w:rStyle w:val="TitleChar"/>
        </w:rPr>
        <w:t xml:space="preserve"> </w:t>
      </w:r>
      <w:r w:rsidRPr="00100A2B">
        <w:rPr>
          <w:rStyle w:val="TitleChar"/>
        </w:rPr>
        <w:t>or</w:t>
      </w:r>
      <w:r>
        <w:rPr>
          <w:rStyle w:val="TitleChar"/>
        </w:rPr>
        <w:t xml:space="preserve"> </w:t>
      </w:r>
      <w:hyperlink r:id="rId16" w:tgtFrame="_blank" w:history="1">
        <w:r w:rsidRPr="00100A2B">
          <w:rPr>
            <w:rStyle w:val="TitleChar"/>
          </w:rPr>
          <w:t>Trans Astronautica Corporation,</w:t>
        </w:r>
      </w:hyperlink>
      <w:r w:rsidRPr="00200FA1">
        <w:rPr>
          <w:sz w:val="16"/>
        </w:rPr>
        <w:t xml:space="preserve"> although still far from their goal, </w:t>
      </w:r>
      <w:r w:rsidRPr="00100A2B">
        <w:rPr>
          <w:rStyle w:val="TitleChar"/>
        </w:rPr>
        <w:t xml:space="preserve">are </w:t>
      </w:r>
      <w:r w:rsidRPr="00984EE1">
        <w:rPr>
          <w:rStyle w:val="TitleChar"/>
        </w:rPr>
        <w:t xml:space="preserve">already </w:t>
      </w:r>
      <w:r w:rsidRPr="00200FA1">
        <w:rPr>
          <w:rStyle w:val="Emphasis"/>
          <w:highlight w:val="cyan"/>
        </w:rPr>
        <w:t>attract</w:t>
      </w:r>
      <w:r w:rsidRPr="00984EE1">
        <w:rPr>
          <w:rStyle w:val="TitleChar"/>
        </w:rPr>
        <w:t>ing</w:t>
      </w:r>
      <w:r w:rsidRPr="00100A2B">
        <w:rPr>
          <w:rStyle w:val="TitleChar"/>
        </w:rPr>
        <w:t xml:space="preserve"> </w:t>
      </w:r>
      <w:r w:rsidRPr="00200FA1">
        <w:rPr>
          <w:rStyle w:val="Emphasis"/>
          <w:highlight w:val="cyan"/>
        </w:rPr>
        <w:t>millions</w:t>
      </w:r>
      <w:r w:rsidRPr="00100A2B">
        <w:rPr>
          <w:rStyle w:val="TitleChar"/>
        </w:rPr>
        <w:t xml:space="preserve"> of dollars of private </w:t>
      </w:r>
      <w:r>
        <w:rPr>
          <w:rStyle w:val="Emphasis"/>
          <w:highlight w:val="cyan"/>
        </w:rPr>
        <w:t>[in] i</w:t>
      </w:r>
      <w:r w:rsidRPr="00200FA1">
        <w:rPr>
          <w:rStyle w:val="Emphasis"/>
          <w:highlight w:val="cyan"/>
        </w:rPr>
        <w:t>nvestment</w:t>
      </w:r>
      <w:r w:rsidRPr="00100A2B">
        <w:rPr>
          <w:rStyle w:val="TitleChar"/>
        </w:rPr>
        <w:t xml:space="preserve"> interested </w:t>
      </w:r>
      <w:r w:rsidRPr="00200FA1">
        <w:rPr>
          <w:rStyle w:val="Emphasis"/>
          <w:highlight w:val="cyan"/>
        </w:rPr>
        <w:t>in</w:t>
      </w:r>
      <w:r w:rsidRPr="00100A2B">
        <w:rPr>
          <w:rStyle w:val="TitleChar"/>
        </w:rPr>
        <w:t xml:space="preserve"> being on the front line of a possible </w:t>
      </w:r>
      <w:r w:rsidRPr="00200FA1">
        <w:rPr>
          <w:rStyle w:val="Emphasis"/>
          <w:highlight w:val="cyan"/>
        </w:rPr>
        <w:t>future space business</w:t>
      </w:r>
      <w:r w:rsidRPr="00200FA1">
        <w:rPr>
          <w:sz w:val="16"/>
        </w:rPr>
        <w:t xml:space="preserve">. Is asteroid mining possible? This new space race already began back when </w:t>
      </w:r>
      <w:r w:rsidRPr="00100A2B">
        <w:rPr>
          <w:rStyle w:val="TitleChar"/>
        </w:rPr>
        <w:t>the</w:t>
      </w:r>
      <w:r>
        <w:rPr>
          <w:rStyle w:val="TitleChar"/>
        </w:rPr>
        <w:t xml:space="preserve"> </w:t>
      </w:r>
      <w:r w:rsidRPr="00100A2B">
        <w:rPr>
          <w:rStyle w:val="TitleChar"/>
        </w:rPr>
        <w:t>Hayabusa</w:t>
      </w:r>
      <w:r>
        <w:rPr>
          <w:rStyle w:val="TitleChar"/>
        </w:rPr>
        <w:t xml:space="preserve"> </w:t>
      </w:r>
      <w:r w:rsidRPr="00100A2B">
        <w:rPr>
          <w:rStyle w:val="TitleChar"/>
        </w:rPr>
        <w:t xml:space="preserve">missions successfully returned a few grams of an asteroid’s regolith, so the technology to harvest asteroid material exists, we just have to change the scale. </w:t>
      </w:r>
      <w:r w:rsidRPr="00984EE1">
        <w:rPr>
          <w:rStyle w:val="TitleChar"/>
          <w:highlight w:val="cyan"/>
        </w:rPr>
        <w:t>I</w:t>
      </w:r>
      <w:r w:rsidRPr="00200FA1">
        <w:rPr>
          <w:rStyle w:val="Emphasis"/>
          <w:highlight w:val="cyan"/>
        </w:rPr>
        <w:t>t is no longer a technological problem.</w:t>
      </w:r>
      <w:r>
        <w:rPr>
          <w:rStyle w:val="TitleChar"/>
        </w:rPr>
        <w:t xml:space="preserve"> </w:t>
      </w:r>
      <w:r w:rsidRPr="00200FA1">
        <w:rPr>
          <w:sz w:val="16"/>
        </w:rPr>
        <w:t xml:space="preserve">Is it economically viable? </w:t>
      </w:r>
      <w:r w:rsidRPr="00100A2B">
        <w:rPr>
          <w:rStyle w:val="TitleChar"/>
        </w:rPr>
        <w:t xml:space="preserve">We are increasingly dependent on </w:t>
      </w:r>
      <w:r w:rsidRPr="00200FA1">
        <w:rPr>
          <w:rStyle w:val="Emphasis"/>
          <w:highlight w:val="cyan"/>
        </w:rPr>
        <w:t>rare elements</w:t>
      </w:r>
      <w:r w:rsidRPr="00200FA1">
        <w:rPr>
          <w:sz w:val="16"/>
        </w:rPr>
        <w:t xml:space="preserve"> (such as those in the palladium group), </w:t>
      </w:r>
      <w:r w:rsidRPr="00100A2B">
        <w:rPr>
          <w:rStyle w:val="TitleChar"/>
        </w:rPr>
        <w:t xml:space="preserve">which </w:t>
      </w:r>
      <w:r w:rsidRPr="00200FA1">
        <w:rPr>
          <w:rStyle w:val="Emphasis"/>
          <w:highlight w:val="cyan"/>
        </w:rPr>
        <w:t>are expensive</w:t>
      </w:r>
      <w:r w:rsidRPr="00100A2B">
        <w:rPr>
          <w:rStyle w:val="TitleChar"/>
        </w:rPr>
        <w:t xml:space="preserve"> to exploit </w:t>
      </w:r>
      <w:r w:rsidRPr="006F7DDF">
        <w:rPr>
          <w:rStyle w:val="Emphasis"/>
          <w:highlight w:val="cyan"/>
        </w:rPr>
        <w:t>on Earth and come with</w:t>
      </w:r>
      <w:r w:rsidRPr="00100A2B">
        <w:rPr>
          <w:rStyle w:val="TitleChar"/>
        </w:rPr>
        <w:t xml:space="preserve"> a </w:t>
      </w:r>
      <w:r w:rsidRPr="00200FA1">
        <w:rPr>
          <w:rStyle w:val="Emphasis"/>
          <w:highlight w:val="cyan"/>
        </w:rPr>
        <w:t>high environmental cost</w:t>
      </w:r>
      <w:r w:rsidRPr="00984EE1">
        <w:rPr>
          <w:rStyle w:val="TitleChar"/>
        </w:rPr>
        <w:t>,</w:t>
      </w:r>
      <w:r w:rsidRPr="00100A2B">
        <w:rPr>
          <w:rStyle w:val="TitleChar"/>
        </w:rPr>
        <w:t xml:space="preserve"> so the sum of </w:t>
      </w:r>
      <w:r w:rsidRPr="00200FA1">
        <w:rPr>
          <w:rStyle w:val="Emphasis"/>
          <w:highlight w:val="cyan"/>
        </w:rPr>
        <w:t>these two factors</w:t>
      </w:r>
      <w:r w:rsidRPr="00100A2B">
        <w:rPr>
          <w:rStyle w:val="TitleChar"/>
        </w:rPr>
        <w:t xml:space="preserve"> could </w:t>
      </w:r>
      <w:r w:rsidRPr="00200FA1">
        <w:rPr>
          <w:rStyle w:val="Emphasis"/>
          <w:highlight w:val="cyan"/>
        </w:rPr>
        <w:t xml:space="preserve">make it </w:t>
      </w:r>
      <w:r w:rsidRPr="006F7DDF">
        <w:rPr>
          <w:rStyle w:val="Emphasis"/>
          <w:highlight w:val="cyan"/>
        </w:rPr>
        <w:t>profitable to travel to</w:t>
      </w:r>
      <w:r w:rsidRPr="00100A2B">
        <w:rPr>
          <w:rStyle w:val="TitleChar"/>
        </w:rPr>
        <w:t xml:space="preserve"> the </w:t>
      </w:r>
      <w:r w:rsidRPr="006F7DDF">
        <w:rPr>
          <w:rStyle w:val="Emphasis"/>
          <w:highlight w:val="cyan"/>
        </w:rPr>
        <w:t xml:space="preserve">asteroids to extract </w:t>
      </w:r>
      <w:r w:rsidRPr="00200FA1">
        <w:rPr>
          <w:rStyle w:val="Emphasis"/>
          <w:highlight w:val="cyan"/>
        </w:rPr>
        <w:t>these raw materials</w:t>
      </w:r>
      <w:r w:rsidRPr="00200FA1">
        <w:rPr>
          <w:sz w:val="16"/>
          <w:highlight w:val="cyan"/>
        </w:rPr>
        <w:t xml:space="preserve">. </w:t>
      </w:r>
      <w:r w:rsidRPr="00200FA1">
        <w:rPr>
          <w:sz w:val="16"/>
        </w:rPr>
        <w:t xml:space="preserve">Astrophysicist Neil deGrasse argues that </w:t>
      </w:r>
      <w:hyperlink r:id="rId17" w:tgtFrame="_blank" w:history="1">
        <w:r w:rsidRPr="00100A2B">
          <w:rPr>
            <w:rStyle w:val="TitleChar"/>
          </w:rPr>
          <w:t>the planet’s first trillionaire will undoubtedly be a space miner.</w:t>
        </w:r>
      </w:hyperlink>
    </w:p>
    <w:p w14:paraId="652A237A" w14:textId="77777777" w:rsidR="002067F6" w:rsidRPr="006054AC" w:rsidRDefault="002067F6" w:rsidP="002067F6"/>
    <w:p w14:paraId="1C9FEE84" w14:textId="254819AA" w:rsidR="002067F6" w:rsidRDefault="002067F6" w:rsidP="002067F6">
      <w:pPr>
        <w:pStyle w:val="Heading3"/>
      </w:pPr>
      <w:r>
        <w:lastRenderedPageBreak/>
        <w:t>L</w:t>
      </w:r>
      <w:r>
        <w:t>ink</w:t>
      </w:r>
    </w:p>
    <w:p w14:paraId="3E8E06B5" w14:textId="77777777" w:rsidR="002067F6" w:rsidRDefault="002067F6" w:rsidP="002067F6">
      <w:pPr>
        <w:pStyle w:val="Heading4"/>
      </w:pPr>
      <w:r>
        <w:t xml:space="preserve">US private sector space expansion has forced the government to militarize to defend national interests and assets – it’s oil in the middle east all over again </w:t>
      </w:r>
    </w:p>
    <w:p w14:paraId="69A435E7" w14:textId="77777777" w:rsidR="002067F6" w:rsidRPr="003A7EEA" w:rsidRDefault="002067F6" w:rsidP="002067F6">
      <w:r w:rsidRPr="003A7EEA">
        <w:rPr>
          <w:rStyle w:val="Heading4Char"/>
        </w:rPr>
        <w:t>Delgado-Perez</w:t>
      </w:r>
      <w:r w:rsidRPr="003A7EEA">
        <w:t>, Veronica. “Analisis: The Commercialization of Space Risks Launching a Militarized Space Race.” The International Scholar, The International Scholar, 14 Dec. 20</w:t>
      </w:r>
      <w:r w:rsidRPr="00750676">
        <w:rPr>
          <w:rStyle w:val="Heading4Char"/>
        </w:rPr>
        <w:t>20</w:t>
      </w:r>
      <w:r w:rsidRPr="003A7EEA">
        <w:t>, www.theintlscholar.com/periodical/12/14/20</w:t>
      </w:r>
      <w:r w:rsidRPr="00750676">
        <w:t>20</w:t>
      </w:r>
      <w:r w:rsidRPr="003A7EEA">
        <w:t>/analysis-commercialization-space-risk-international-law-military-space-race.</w:t>
      </w:r>
    </w:p>
    <w:p w14:paraId="5BB4CB30" w14:textId="77777777" w:rsidR="002067F6" w:rsidRDefault="002067F6" w:rsidP="002067F6">
      <w:pPr>
        <w:rPr>
          <w:sz w:val="16"/>
        </w:rPr>
      </w:pPr>
      <w:r w:rsidRPr="003A7EEA">
        <w:rPr>
          <w:sz w:val="16"/>
        </w:rPr>
        <w:t xml:space="preserve">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w:t>
      </w:r>
      <w:r w:rsidRPr="00080EDB">
        <w:rPr>
          <w:rStyle w:val="Emphasis"/>
          <w:highlight w:val="cyan"/>
        </w:rPr>
        <w:t>commercial space exploration</w:t>
      </w:r>
      <w:r w:rsidRPr="003A7EEA">
        <w:rPr>
          <w:sz w:val="16"/>
        </w:rPr>
        <w:t xml:space="preserve"> cannot be ignored. From an economic standpoint, the space industry </w:t>
      </w:r>
      <w:r w:rsidRPr="00080EDB">
        <w:rPr>
          <w:rStyle w:val="Emphasis"/>
          <w:highlight w:val="cyan"/>
        </w:rPr>
        <w:t>would generate a significant economic boon for</w:t>
      </w:r>
      <w:r w:rsidRPr="003A7EEA">
        <w:rPr>
          <w:sz w:val="16"/>
        </w:rPr>
        <w:t xml:space="preserve"> both </w:t>
      </w:r>
      <w:r w:rsidRPr="00080EDB">
        <w:rPr>
          <w:rStyle w:val="Emphasis"/>
          <w:highlight w:val="cyan"/>
        </w:rPr>
        <w:t>states</w:t>
      </w:r>
      <w:r w:rsidRPr="003A7EEA">
        <w:rPr>
          <w:sz w:val="16"/>
        </w:rPr>
        <w:t xml:space="preserve"> and private companies, </w:t>
      </w:r>
      <w:r w:rsidRPr="00080EDB">
        <w:rPr>
          <w:rStyle w:val="Emphasis"/>
          <w:highlight w:val="cyan"/>
        </w:rPr>
        <w:t>due to the abundance</w:t>
      </w:r>
      <w:r w:rsidRPr="003A7EEA">
        <w:rPr>
          <w:sz w:val="16"/>
        </w:rPr>
        <w:t xml:space="preserve"> and variety </w:t>
      </w:r>
      <w:r w:rsidRPr="00080EDB">
        <w:rPr>
          <w:rStyle w:val="Emphasis"/>
          <w:highlight w:val="cyan"/>
        </w:rPr>
        <w:t>of</w:t>
      </w:r>
      <w:r w:rsidRPr="003A7EEA">
        <w:rPr>
          <w:sz w:val="16"/>
        </w:rPr>
        <w:t xml:space="preserve"> resources — particularly </w:t>
      </w:r>
      <w:r w:rsidRPr="00080EDB">
        <w:rPr>
          <w:rStyle w:val="Emphasis"/>
          <w:highlight w:val="cyan"/>
        </w:rPr>
        <w:t>scarce minerals</w:t>
      </w:r>
      <w:r w:rsidRPr="003A7EEA">
        <w:rPr>
          <w:sz w:val="16"/>
        </w:rPr>
        <w:t xml:space="preserve"> that are difficult to extract on Earth. As one example of the vastness of resources held in outer space, </w:t>
      </w:r>
      <w:r w:rsidRPr="00080EDB">
        <w:rPr>
          <w:rStyle w:val="Emphasis"/>
          <w:highlight w:val="cyan"/>
        </w:rPr>
        <w:t>one asteroid has</w:t>
      </w:r>
      <w:r w:rsidRPr="003A7EEA">
        <w:rPr>
          <w:sz w:val="16"/>
        </w:rPr>
        <w:t xml:space="preserve"> the potential to contain </w:t>
      </w:r>
      <w:r w:rsidRPr="00080EDB">
        <w:rPr>
          <w:rStyle w:val="Emphasis"/>
          <w:highlight w:val="cyan"/>
        </w:rPr>
        <w:t>more</w:t>
      </w:r>
      <w:r w:rsidRPr="003A7EEA">
        <w:rPr>
          <w:sz w:val="16"/>
        </w:rPr>
        <w:t xml:space="preserve"> than the total supply of </w:t>
      </w:r>
      <w:r w:rsidRPr="00080EDB">
        <w:rPr>
          <w:rStyle w:val="Emphasis"/>
          <w:highlight w:val="cyan"/>
        </w:rPr>
        <w:t xml:space="preserve">platinum </w:t>
      </w:r>
      <w:r>
        <w:rPr>
          <w:rStyle w:val="Emphasis"/>
          <w:highlight w:val="cyan"/>
        </w:rPr>
        <w:t xml:space="preserve">[than has been] </w:t>
      </w:r>
      <w:r w:rsidRPr="00080EDB">
        <w:rPr>
          <w:rStyle w:val="Emphasis"/>
          <w:highlight w:val="cyan"/>
        </w:rPr>
        <w:t>extracted throughout</w:t>
      </w:r>
      <w:r w:rsidRPr="003A7EEA">
        <w:rPr>
          <w:sz w:val="16"/>
        </w:rPr>
        <w:t xml:space="preserve"> the </w:t>
      </w:r>
      <w:r w:rsidRPr="00080EDB">
        <w:rPr>
          <w:rStyle w:val="Emphasis"/>
          <w:highlight w:val="cyan"/>
        </w:rPr>
        <w:t>history</w:t>
      </w:r>
      <w:r w:rsidRPr="003A7EEA">
        <w:rPr>
          <w:sz w:val="16"/>
        </w:rPr>
        <w:t xml:space="preserve"> of mankind. It may very well open the door to an advanced era of space navigation, building extraterrestrial infrastructure that facilitates the exploration and use of space’s resources, and extra-planetary human habitation. </w:t>
      </w:r>
      <w:r w:rsidRPr="00A91E86">
        <w:rPr>
          <w:rStyle w:val="Emphasis"/>
          <w:highlight w:val="cyan"/>
        </w:rPr>
        <w:t>Inevitably</w:t>
      </w:r>
      <w:r w:rsidRPr="003A7EEA">
        <w:rPr>
          <w:sz w:val="16"/>
        </w:rPr>
        <w:t xml:space="preserve">, there are significant drawbacks to </w:t>
      </w:r>
      <w:r w:rsidRPr="00A91E86">
        <w:rPr>
          <w:rStyle w:val="Emphasis"/>
          <w:highlight w:val="cyan"/>
        </w:rPr>
        <w:t>the commercialization of space</w:t>
      </w:r>
      <w:r w:rsidRPr="003A7EEA">
        <w:rPr>
          <w:sz w:val="16"/>
        </w:rPr>
        <w:t xml:space="preserve"> exploration. These can vary, for instance, from the commercial dominance of space’s natural resources only by those states with the technical and financial capital to support space missions, </w:t>
      </w:r>
      <w:r>
        <w:rPr>
          <w:rStyle w:val="Emphasis"/>
          <w:highlight w:val="cyan"/>
        </w:rPr>
        <w:t>[would lead] t</w:t>
      </w:r>
      <w:r w:rsidRPr="00A91E86">
        <w:rPr>
          <w:rStyle w:val="Emphasis"/>
          <w:highlight w:val="cyan"/>
        </w:rPr>
        <w:t>o geopolitical competition over extraterrestrial resources that threatens world peace and security</w:t>
      </w:r>
      <w:r w:rsidRPr="003A7EEA">
        <w:rPr>
          <w:sz w:val="16"/>
        </w:rPr>
        <w:t xml:space="preserve">, to the potential for the monopolization of extraterrestrial resources by states and private companies. As was the case during the Cold War, the Soviet Union and the United States began a Space Race in which they struggled to achieve supremacy in space exploration and domination of science. Today, </w:t>
      </w:r>
      <w:r w:rsidRPr="0033405B">
        <w:rPr>
          <w:rStyle w:val="Emphasis"/>
        </w:rPr>
        <w:t>the number of space powers has increased thanks to continual advancements in flight, combustion, and fueling technologies.</w:t>
      </w:r>
      <w:r w:rsidRPr="003A7EEA">
        <w:rPr>
          <w:sz w:val="16"/>
        </w:rPr>
        <w:t xml:space="preserve"> In the three decades since the end of the Cold War, technologically advanced countries like China, Japan, and France which previously had no space program have successfully navigated to the top tier of space-faring agencies and programs. In 2018, </w:t>
      </w:r>
      <w:r w:rsidRPr="0033405B">
        <w:rPr>
          <w:rStyle w:val="Emphasis"/>
        </w:rPr>
        <w:t>the U.S</w:t>
      </w:r>
      <w:r w:rsidRPr="003A7EEA">
        <w:rPr>
          <w:sz w:val="16"/>
        </w:rPr>
        <w:t xml:space="preserve">. allocated $41 billion to space programs, followed by </w:t>
      </w:r>
      <w:r w:rsidRPr="0033405B">
        <w:rPr>
          <w:rStyle w:val="Emphasis"/>
        </w:rPr>
        <w:t>China</w:t>
      </w:r>
      <w:r w:rsidRPr="003A7EEA">
        <w:rPr>
          <w:sz w:val="16"/>
        </w:rPr>
        <w:t xml:space="preserve"> at $5.8 billion, </w:t>
      </w:r>
      <w:r w:rsidRPr="0033405B">
        <w:rPr>
          <w:rStyle w:val="Emphasis"/>
        </w:rPr>
        <w:t>and Russia</w:t>
      </w:r>
      <w:r w:rsidRPr="003A7EEA">
        <w:rPr>
          <w:sz w:val="16"/>
        </w:rPr>
        <w:t xml:space="preserve"> at $3.1 billion. </w:t>
      </w:r>
      <w:r w:rsidRPr="0033405B">
        <w:rPr>
          <w:rStyle w:val="Emphasis"/>
        </w:rPr>
        <w:t>Collectively</w:t>
      </w:r>
      <w:r w:rsidRPr="003A7EEA">
        <w:rPr>
          <w:sz w:val="16"/>
        </w:rPr>
        <w:t xml:space="preserve">, the three major space powers </w:t>
      </w:r>
      <w:r w:rsidRPr="0033405B">
        <w:rPr>
          <w:rStyle w:val="Emphasis"/>
        </w:rPr>
        <w:t>control almost 65% of the global industry, showing space powers are monopolizing space</w:t>
      </w:r>
      <w:r w:rsidRPr="003A7EEA">
        <w:rPr>
          <w:sz w:val="16"/>
        </w:rPr>
        <w:t xml:space="preserve"> and reinforcing the inequality gap between states that do not have sufficient economic and technological capacity to invest. </w:t>
      </w:r>
      <w:r w:rsidRPr="0033405B">
        <w:rPr>
          <w:rStyle w:val="Emphasis"/>
          <w:highlight w:val="cyan"/>
        </w:rPr>
        <w:t>With new actors</w:t>
      </w:r>
      <w:r w:rsidRPr="003A7EEA">
        <w:rPr>
          <w:sz w:val="16"/>
        </w:rPr>
        <w:t xml:space="preserve"> on the game stage, </w:t>
      </w:r>
      <w:r w:rsidRPr="0033405B">
        <w:rPr>
          <w:rStyle w:val="Emphasis"/>
          <w:highlight w:val="cyan"/>
        </w:rPr>
        <w:t>conflicts of interest may arise</w:t>
      </w:r>
      <w:r w:rsidRPr="003A7EEA">
        <w:rPr>
          <w:sz w:val="16"/>
        </w:rPr>
        <w:t xml:space="preserve">. There is a risk that each actor adopts a kind of </w:t>
      </w:r>
      <w:r w:rsidRPr="0033405B">
        <w:rPr>
          <w:rStyle w:val="Emphasis"/>
          <w:highlight w:val="cyan"/>
        </w:rPr>
        <w:t>short-term Realist approach to space policy</w:t>
      </w:r>
      <w:r w:rsidRPr="003A7EEA">
        <w:rPr>
          <w:sz w:val="16"/>
        </w:rPr>
        <w:t xml:space="preserve"> — one which </w:t>
      </w:r>
      <w:r w:rsidRPr="0033405B">
        <w:rPr>
          <w:rStyle w:val="Emphasis"/>
          <w:highlight w:val="cyan"/>
        </w:rPr>
        <w:t>is driven by self-interest in reaping</w:t>
      </w:r>
      <w:r w:rsidRPr="003A7EEA">
        <w:rPr>
          <w:sz w:val="16"/>
        </w:rPr>
        <w:t xml:space="preserve"> the greatest </w:t>
      </w:r>
      <w:r w:rsidRPr="0033405B">
        <w:rPr>
          <w:rStyle w:val="Emphasis"/>
          <w:highlight w:val="cyan"/>
        </w:rPr>
        <w:t>benefits of extraterrestrial exploration and commercialization while controlling access</w:t>
      </w:r>
      <w:r w:rsidRPr="003A7EEA">
        <w:rPr>
          <w:sz w:val="16"/>
        </w:rPr>
        <w:t xml:space="preserve"> to others. If unmitigated, </w:t>
      </w:r>
      <w:r w:rsidRPr="0033405B">
        <w:rPr>
          <w:rStyle w:val="Emphasis"/>
          <w:highlight w:val="cyan"/>
        </w:rPr>
        <w:t>states may choose to militarize outer space to gain a strategic edge over competitors and adversaries. This process has already begun.</w:t>
      </w:r>
      <w:r w:rsidRPr="003A7EEA">
        <w:rPr>
          <w:sz w:val="16"/>
        </w:rPr>
        <w:t xml:space="preserve"> Under the </w:t>
      </w:r>
      <w:r w:rsidRPr="0033405B">
        <w:rPr>
          <w:rStyle w:val="Emphasis"/>
          <w:highlight w:val="cyan"/>
        </w:rPr>
        <w:t>Trump</w:t>
      </w:r>
      <w:r w:rsidRPr="003A7EEA">
        <w:rPr>
          <w:sz w:val="16"/>
        </w:rPr>
        <w:t xml:space="preserve"> administration, the Pentagon </w:t>
      </w:r>
      <w:r w:rsidRPr="0033405B">
        <w:rPr>
          <w:rStyle w:val="Emphasis"/>
          <w:highlight w:val="cyan"/>
        </w:rPr>
        <w:t>established the</w:t>
      </w:r>
      <w:r w:rsidRPr="003A7EEA">
        <w:rPr>
          <w:sz w:val="16"/>
        </w:rPr>
        <w:t xml:space="preserve"> U.S. </w:t>
      </w:r>
      <w:r w:rsidRPr="0033405B">
        <w:rPr>
          <w:rStyle w:val="Emphasis"/>
          <w:highlight w:val="cyan"/>
        </w:rPr>
        <w:t>Space Force</w:t>
      </w:r>
      <w:r w:rsidRPr="003A7EEA">
        <w:rPr>
          <w:sz w:val="16"/>
        </w:rPr>
        <w:t xml:space="preserve"> as a new branch of the Armed Forces </w:t>
      </w:r>
      <w:r w:rsidRPr="0033405B">
        <w:rPr>
          <w:rStyle w:val="Emphasis"/>
          <w:highlight w:val="cyan"/>
        </w:rPr>
        <w:t>to protect</w:t>
      </w:r>
      <w:r w:rsidRPr="003A7EEA">
        <w:rPr>
          <w:sz w:val="16"/>
        </w:rPr>
        <w:t xml:space="preserve"> the country and allied </w:t>
      </w:r>
      <w:r w:rsidRPr="0033405B">
        <w:rPr>
          <w:rStyle w:val="Emphasis"/>
          <w:highlight w:val="cyan"/>
        </w:rPr>
        <w:t>interests in space</w:t>
      </w:r>
      <w:r w:rsidRPr="003A7EEA">
        <w:rPr>
          <w:sz w:val="16"/>
        </w:rPr>
        <w:t xml:space="preserve">. Already, Delta 4 — one of the U.S. Space Force’s missions — conducts strategic and theater missile warnings, manages weapon systems, and provides information to missile defense forces. The measure shows that </w:t>
      </w:r>
      <w:r w:rsidRPr="0033405B">
        <w:rPr>
          <w:rStyle w:val="Emphasis"/>
          <w:highlight w:val="cyan"/>
        </w:rPr>
        <w:t>for the U.S., outer space</w:t>
      </w:r>
      <w:r w:rsidRPr="003A7EEA">
        <w:rPr>
          <w:sz w:val="16"/>
        </w:rPr>
        <w:t xml:space="preserve"> is not only a domain of scientific exploration but </w:t>
      </w:r>
      <w:r w:rsidRPr="0033405B">
        <w:rPr>
          <w:rStyle w:val="Emphasis"/>
          <w:highlight w:val="cyan"/>
        </w:rPr>
        <w:t>has the potential to become increasingly securitized.</w:t>
      </w:r>
      <w:r w:rsidRPr="003A7EEA">
        <w:rPr>
          <w:sz w:val="16"/>
        </w:rPr>
        <w:t xml:space="preserve"> With the impending expiration of the Strategic Arms Reduction Treaty (START) between the U.S. and Russia on February 5, 2021, a number of security dilemmas could arise. If the world’s two largest nuclear powers do not edge toward extending the treaty, Washington and Moscow risk returning to the era of unrestricted expansion of launch platforms and strategically-deployed nuclear warheads — potentially with the aid of military infrastructure in space.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w:t>
      </w:r>
      <w:r w:rsidRPr="003A7EEA">
        <w:rPr>
          <w:sz w:val="16"/>
        </w:rPr>
        <w:lastRenderedPageBreak/>
        <w:t xml:space="preserve">the deployment of nuclear weapons and weapons of mass destruction in outer space. More than the risk of the securitization of space, state, and private actors could begin to claim exclusive legal rights over the resources they discover. Indeed, </w:t>
      </w:r>
      <w:r w:rsidRPr="003A7EEA">
        <w:rPr>
          <w:rStyle w:val="Emphasis"/>
        </w:rPr>
        <w:t>the U.S.</w:t>
      </w:r>
      <w:r w:rsidRPr="003A7EEA">
        <w:rPr>
          <w:sz w:val="16"/>
        </w:rPr>
        <w:t xml:space="preserve"> Commercial Space Launch Competitiveness Act, which came into force in 2015, expressly </w:t>
      </w:r>
      <w:r w:rsidRPr="003A7EEA">
        <w:rPr>
          <w:rStyle w:val="Emphasis"/>
        </w:rPr>
        <w:t>recognizes the right of</w:t>
      </w:r>
      <w:r w:rsidRPr="003A7EEA">
        <w:rPr>
          <w:sz w:val="16"/>
        </w:rPr>
        <w:t xml:space="preserve"> U.S. </w:t>
      </w:r>
      <w:r w:rsidRPr="003A7EEA">
        <w:rPr>
          <w:rStyle w:val="Emphasis"/>
        </w:rPr>
        <w:t>Citizens to possess</w:t>
      </w:r>
      <w:r w:rsidRPr="003A7EEA">
        <w:rPr>
          <w:sz w:val="16"/>
        </w:rPr>
        <w:t xml:space="preserve">, own, transport, use, </w:t>
      </w:r>
      <w:r w:rsidRPr="003A7EEA">
        <w:rPr>
          <w:rStyle w:val="Emphasis"/>
        </w:rPr>
        <w:t>and sell space resources</w:t>
      </w:r>
      <w:r w:rsidRPr="003A7EEA">
        <w:rPr>
          <w:sz w:val="16"/>
        </w:rPr>
        <w:t xml:space="preserve">. By this means, </w:t>
      </w:r>
      <w:r w:rsidRPr="003A7EEA">
        <w:rPr>
          <w:rStyle w:val="Emphasis"/>
        </w:rPr>
        <w:t xml:space="preserve">domestic law </w:t>
      </w:r>
      <w:r w:rsidRPr="003A7EEA">
        <w:rPr>
          <w:sz w:val="16"/>
        </w:rPr>
        <w:t xml:space="preserve">already </w:t>
      </w:r>
      <w:r w:rsidRPr="003A7EEA">
        <w:rPr>
          <w:rStyle w:val="Emphasis"/>
        </w:rPr>
        <w:t>acknowledges the</w:t>
      </w:r>
      <w:r w:rsidRPr="003A7EEA">
        <w:rPr>
          <w:sz w:val="16"/>
        </w:rPr>
        <w:t xml:space="preserve"> legal </w:t>
      </w:r>
      <w:r w:rsidRPr="003A7EEA">
        <w:rPr>
          <w:rStyle w:val="Emphasis"/>
        </w:rPr>
        <w:t>claim to property by individuals</w:t>
      </w:r>
      <w:r w:rsidRPr="003A7EEA">
        <w:rPr>
          <w:sz w:val="16"/>
        </w:rPr>
        <w:t xml:space="preserve">,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w:t>
      </w:r>
      <w:r w:rsidRPr="00DE3D3A">
        <w:rPr>
          <w:rStyle w:val="Emphasis"/>
          <w:highlight w:val="cyan"/>
        </w:rPr>
        <w:t>international cooperation</w:t>
      </w:r>
      <w:r w:rsidRPr="003A7EEA">
        <w:rPr>
          <w:sz w:val="16"/>
        </w:rPr>
        <w:t xml:space="preserve"> in the peaceful exploration of outer space. These </w:t>
      </w:r>
      <w:r w:rsidRPr="00DE3D3A">
        <w:rPr>
          <w:rStyle w:val="Emphasis"/>
          <w:highlight w:val="cyan"/>
        </w:rPr>
        <w:t>instruments were never designed</w:t>
      </w:r>
      <w:r w:rsidRPr="003A7EEA">
        <w:rPr>
          <w:sz w:val="16"/>
        </w:rPr>
        <w:t xml:space="preserve"> to respond to </w:t>
      </w:r>
      <w:r>
        <w:rPr>
          <w:rStyle w:val="Emphasis"/>
          <w:highlight w:val="cyan"/>
        </w:rPr>
        <w:t>[for] c</w:t>
      </w:r>
      <w:r w:rsidRPr="00DE3D3A">
        <w:rPr>
          <w:rStyle w:val="Emphasis"/>
          <w:highlight w:val="cyan"/>
        </w:rPr>
        <w:t>ommercial</w:t>
      </w:r>
      <w:r w:rsidRPr="003A7EEA">
        <w:rPr>
          <w:sz w:val="16"/>
        </w:rPr>
        <w:t xml:space="preserve"> questions over </w:t>
      </w:r>
      <w:r w:rsidRPr="00DE3D3A">
        <w:rPr>
          <w:rStyle w:val="Emphasis"/>
          <w:highlight w:val="cyan"/>
        </w:rPr>
        <w:t>mining or tourism in space</w:t>
      </w:r>
      <w:r w:rsidRPr="003A7EEA">
        <w:rPr>
          <w:sz w:val="16"/>
        </w:rPr>
        <w:t xml:space="preserve">, private investment in space activities, or the emergence of non-state private enterprises operating in space. As a result, </w:t>
      </w:r>
      <w:r w:rsidRPr="00DE3D3A">
        <w:rPr>
          <w:rStyle w:val="Emphasis"/>
          <w:highlight w:val="cyan"/>
        </w:rPr>
        <w:t>private enterprises operating in</w:t>
      </w:r>
      <w:r w:rsidRPr="003A7EEA">
        <w:rPr>
          <w:sz w:val="16"/>
        </w:rPr>
        <w:t xml:space="preserve"> the vacuum of </w:t>
      </w:r>
      <w:r w:rsidRPr="00DE3D3A">
        <w:rPr>
          <w:rStyle w:val="Emphasis"/>
          <w:highlight w:val="cyan"/>
        </w:rPr>
        <w:t>space</w:t>
      </w:r>
      <w:r w:rsidRPr="003A7EEA">
        <w:rPr>
          <w:sz w:val="16"/>
        </w:rPr>
        <w:t xml:space="preserve"> also </w:t>
      </w:r>
      <w:r w:rsidRPr="00DE3D3A">
        <w:rPr>
          <w:rStyle w:val="Emphasis"/>
          <w:highlight w:val="cyan"/>
        </w:rPr>
        <w:t>float in an unstable legal vacuum which threatens to implode in geopolitical competition.</w:t>
      </w:r>
      <w:r w:rsidRPr="003A7EEA">
        <w:rPr>
          <w:sz w:val="16"/>
        </w:rPr>
        <w:t xml:space="preserve"> Beyond Stars and States. </w:t>
      </w:r>
      <w:r w:rsidRPr="00C47137">
        <w:rPr>
          <w:rStyle w:val="Emphasis"/>
        </w:rPr>
        <w:t>In an increasingly commercial outer space in which there are no set limits to the exploitation of resources or claim to property, states and private companies will inevitably pursue the development of new extraterrestrial industries to suit their geoeconomic interests</w:t>
      </w:r>
      <w:r w:rsidRPr="003A7EEA">
        <w:rPr>
          <w:sz w:val="16"/>
        </w:rPr>
        <w:t xml:space="preserve">. If unchecked, the legal protection of outer space as a domain of exploration for the benefit of all humanity would functionally fail. </w:t>
      </w:r>
      <w:r w:rsidRPr="00C47137">
        <w:rPr>
          <w:rStyle w:val="Emphasis"/>
          <w:highlight w:val="cyan"/>
        </w:rPr>
        <w:t>To protect investments and profit from national space industries, states would likely resort to military force to protect and secure private assets</w:t>
      </w:r>
      <w:r w:rsidRPr="003A7EEA">
        <w:rPr>
          <w:sz w:val="16"/>
        </w:rPr>
        <w:t xml:space="preserve">. Over time, </w:t>
      </w:r>
      <w:r w:rsidRPr="00C47137">
        <w:rPr>
          <w:rStyle w:val="Emphasis"/>
          <w:highlight w:val="cyan"/>
        </w:rPr>
        <w:t>space would ultimately become a fourth border domain over which states claim</w:t>
      </w:r>
      <w:r w:rsidRPr="003A7EEA">
        <w:rPr>
          <w:sz w:val="16"/>
        </w:rPr>
        <w:t xml:space="preserve">, exercise, </w:t>
      </w:r>
      <w:r w:rsidRPr="00C47137">
        <w:rPr>
          <w:rStyle w:val="Emphasis"/>
          <w:highlight w:val="cyan"/>
        </w:rPr>
        <w:t>and defend sovereignty</w:t>
      </w:r>
      <w:r w:rsidRPr="003A7EEA">
        <w:rPr>
          <w:sz w:val="16"/>
        </w:rPr>
        <w:t xml:space="preserve"> — including </w:t>
      </w:r>
      <w:r w:rsidRPr="00C47137">
        <w:rPr>
          <w:rStyle w:val="Emphasis"/>
          <w:highlight w:val="cyan"/>
        </w:rPr>
        <w:t>through</w:t>
      </w:r>
      <w:r w:rsidRPr="003A7EEA">
        <w:rPr>
          <w:sz w:val="16"/>
        </w:rPr>
        <w:t xml:space="preserve"> the use of </w:t>
      </w:r>
      <w:r w:rsidRPr="00C47137">
        <w:rPr>
          <w:rStyle w:val="Emphasis"/>
          <w:highlight w:val="cyan"/>
        </w:rPr>
        <w:t>force</w:t>
      </w:r>
      <w:r w:rsidRPr="003A7EEA">
        <w:rPr>
          <w:sz w:val="16"/>
        </w:rPr>
        <w:t>. The challenge is thus to prevent the circumstances that could lead to space-borne conflict before it is made possible. Notwithstanding, commercial exploration and the use of natural resources need not lead to predation among actors involved in space. The potential rewards — both technological and environmental — that could come from investment in the harvesting of resources in space are immense. International law cannot afford to wait for the security dilemma posed by commercial activity in space to manifest before addressing it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w:t>
      </w:r>
    </w:p>
    <w:p w14:paraId="41E3DC56" w14:textId="77777777" w:rsidR="002067F6" w:rsidRPr="00B970FF" w:rsidRDefault="002067F6" w:rsidP="002067F6"/>
    <w:p w14:paraId="5D88984C" w14:textId="77777777" w:rsidR="002067F6" w:rsidRDefault="002067F6" w:rsidP="002067F6">
      <w:pPr>
        <w:pStyle w:val="Heading3"/>
      </w:pPr>
      <w:r>
        <w:lastRenderedPageBreak/>
        <w:t>IL</w:t>
      </w:r>
    </w:p>
    <w:p w14:paraId="5C477945" w14:textId="77777777" w:rsidR="002067F6" w:rsidRDefault="002067F6" w:rsidP="002067F6">
      <w:pPr>
        <w:pStyle w:val="Heading4"/>
      </w:pPr>
      <w:r>
        <w:t>IL - US militaristic expansion has forced both China and Russia’s hand – new space race is upon us and the US is losing</w:t>
      </w:r>
    </w:p>
    <w:p w14:paraId="3D0427DB" w14:textId="77777777" w:rsidR="002067F6" w:rsidRPr="001D247E" w:rsidRDefault="002067F6" w:rsidP="002067F6">
      <w:r w:rsidRPr="001D247E">
        <w:rPr>
          <w:rStyle w:val="Heading4Char"/>
        </w:rPr>
        <w:t>Reynolds</w:t>
      </w:r>
      <w:r w:rsidRPr="001D247E">
        <w:t>, Glenn H. “America Is behind in the New Space Race China Is Determined to Win.” New York Post, New York Post, 2 Dec. 20</w:t>
      </w:r>
      <w:r w:rsidRPr="001D247E">
        <w:rPr>
          <w:rStyle w:val="Heading4Char"/>
        </w:rPr>
        <w:t>21</w:t>
      </w:r>
      <w:r w:rsidRPr="001D247E">
        <w:t>, nypost.com/2021/12/02/america-is-behind-in-space-race-china-is-determined-to-win/.</w:t>
      </w:r>
    </w:p>
    <w:p w14:paraId="6379C397" w14:textId="77777777" w:rsidR="002067F6" w:rsidRDefault="002067F6" w:rsidP="002067F6">
      <w:pPr>
        <w:rPr>
          <w:sz w:val="16"/>
        </w:rPr>
      </w:pPr>
      <w:r w:rsidRPr="001D247E">
        <w:rPr>
          <w:sz w:val="16"/>
        </w:rPr>
        <w:t xml:space="preserve">After that things kind of died down. Apollo was a Democratic initiative, pushed by Presidents John F. Kennedy and Lyndon Johnson. Republican President Richard Nixon wasn’t as supportive, and the 1967 Outer Space Treaty had eliminated the prize by banning “national appropriation” of the Moon and other celestial bodies and by limiting (though not banning) the militarization of outer space. The Soviet Union, crippled by communism, couldn’t really afford to compete anyway, and the US government preferred to put its money into social programs. We got Skylab and eventually the white-elephant Space Shuttle, but both the United States and the Soviets (later the Russians) settled That’s changed. A new rising power, </w:t>
      </w:r>
      <w:r w:rsidRPr="00341582">
        <w:rPr>
          <w:rStyle w:val="Emphasis"/>
          <w:highlight w:val="cyan"/>
        </w:rPr>
        <w:t>China</w:t>
      </w:r>
      <w:r w:rsidRPr="001D247E">
        <w:rPr>
          <w:sz w:val="16"/>
        </w:rPr>
        <w:t xml:space="preserve">, </w:t>
      </w:r>
      <w:r w:rsidRPr="00341582">
        <w:rPr>
          <w:rStyle w:val="Emphasis"/>
          <w:highlight w:val="cyan"/>
        </w:rPr>
        <w:t>is looking</w:t>
      </w:r>
      <w:r w:rsidRPr="001D247E">
        <w:rPr>
          <w:sz w:val="16"/>
        </w:rPr>
        <w:t xml:space="preserve"> for places where it can </w:t>
      </w:r>
      <w:r>
        <w:rPr>
          <w:rStyle w:val="Emphasis"/>
          <w:highlight w:val="cyan"/>
        </w:rPr>
        <w:t>[to] o</w:t>
      </w:r>
      <w:r w:rsidRPr="00341582">
        <w:rPr>
          <w:rStyle w:val="Emphasis"/>
          <w:highlight w:val="cyan"/>
        </w:rPr>
        <w:t>utflank America</w:t>
      </w:r>
      <w:r w:rsidRPr="001D247E">
        <w:rPr>
          <w:sz w:val="16"/>
        </w:rPr>
        <w:t xml:space="preserve">. </w:t>
      </w:r>
      <w:r w:rsidRPr="00341582">
        <w:rPr>
          <w:rStyle w:val="Emphasis"/>
          <w:highlight w:val="cyan"/>
        </w:rPr>
        <w:t>China has gone all-in for space</w:t>
      </w:r>
      <w:r w:rsidRPr="001D247E">
        <w:rPr>
          <w:sz w:val="16"/>
        </w:rPr>
        <w:t xml:space="preserve">, </w:t>
      </w:r>
      <w:r w:rsidRPr="00341582">
        <w:rPr>
          <w:rStyle w:val="Emphasis"/>
          <w:highlight w:val="cyan"/>
        </w:rPr>
        <w:t>and</w:t>
      </w:r>
      <w:r w:rsidRPr="001D247E">
        <w:rPr>
          <w:sz w:val="16"/>
        </w:rPr>
        <w:t xml:space="preserve"> it’s </w:t>
      </w:r>
      <w:r w:rsidRPr="00341582">
        <w:rPr>
          <w:rStyle w:val="Emphasis"/>
          <w:highlight w:val="cyan"/>
        </w:rPr>
        <w:t>not shy about space militarization</w:t>
      </w:r>
      <w:r w:rsidRPr="001D247E">
        <w:rPr>
          <w:sz w:val="16"/>
        </w:rPr>
        <w:t xml:space="preserve">, either. China’s sometime-ally Russia is also trying harder, and </w:t>
      </w:r>
      <w:r w:rsidRPr="00341582">
        <w:rPr>
          <w:rStyle w:val="Emphasis"/>
          <w:highlight w:val="cyan"/>
        </w:rPr>
        <w:t>the U</w:t>
      </w:r>
      <w:r w:rsidRPr="001D247E">
        <w:rPr>
          <w:sz w:val="16"/>
        </w:rPr>
        <w:t xml:space="preserve">nited </w:t>
      </w:r>
      <w:r w:rsidRPr="00341582">
        <w:rPr>
          <w:rStyle w:val="Emphasis"/>
          <w:highlight w:val="cyan"/>
        </w:rPr>
        <w:t>S</w:t>
      </w:r>
      <w:r w:rsidRPr="001D247E">
        <w:rPr>
          <w:sz w:val="16"/>
        </w:rPr>
        <w:t xml:space="preserve">tates, </w:t>
      </w:r>
      <w:r w:rsidRPr="00341582">
        <w:rPr>
          <w:rStyle w:val="Emphasis"/>
        </w:rPr>
        <w:t>despite the recent creation of the Space Force</w:t>
      </w:r>
      <w:r w:rsidRPr="001D247E">
        <w:rPr>
          <w:sz w:val="16"/>
        </w:rPr>
        <w:t xml:space="preserve">, </w:t>
      </w:r>
      <w:r w:rsidRPr="00341582">
        <w:rPr>
          <w:rStyle w:val="Emphasis"/>
          <w:highlight w:val="cyan"/>
        </w:rPr>
        <w:t>is</w:t>
      </w:r>
      <w:r w:rsidRPr="001D247E">
        <w:rPr>
          <w:sz w:val="16"/>
        </w:rPr>
        <w:t xml:space="preserve"> frankly </w:t>
      </w:r>
      <w:r w:rsidRPr="00341582">
        <w:rPr>
          <w:rStyle w:val="Emphasis"/>
          <w:highlight w:val="cyan"/>
        </w:rPr>
        <w:t>behind</w:t>
      </w:r>
      <w:r w:rsidRPr="001D247E">
        <w:rPr>
          <w:sz w:val="16"/>
        </w:rPr>
        <w:t xml:space="preserve">. </w:t>
      </w:r>
      <w:r w:rsidRPr="00341582">
        <w:rPr>
          <w:rStyle w:val="Emphasis"/>
          <w:highlight w:val="cyan"/>
        </w:rPr>
        <w:t>Beijing</w:t>
      </w:r>
      <w:r w:rsidRPr="001D247E">
        <w:rPr>
          <w:sz w:val="16"/>
        </w:rPr>
        <w:t xml:space="preserve"> just </w:t>
      </w:r>
      <w:r w:rsidRPr="00341582">
        <w:rPr>
          <w:rStyle w:val="Emphasis"/>
          <w:highlight w:val="cyan"/>
        </w:rPr>
        <w:t>tested</w:t>
      </w:r>
      <w:r w:rsidRPr="001D247E">
        <w:rPr>
          <w:sz w:val="16"/>
        </w:rPr>
        <w:t xml:space="preserve"> a </w:t>
      </w:r>
      <w:r w:rsidRPr="00341582">
        <w:rPr>
          <w:rStyle w:val="Emphasis"/>
          <w:highlight w:val="cyan"/>
        </w:rPr>
        <w:t>hypersonic</w:t>
      </w:r>
      <w:r w:rsidRPr="001D247E">
        <w:rPr>
          <w:sz w:val="16"/>
        </w:rPr>
        <w:t xml:space="preserve"> missile that can deliver </w:t>
      </w:r>
      <w:r w:rsidRPr="00341582">
        <w:rPr>
          <w:rStyle w:val="Emphasis"/>
          <w:highlight w:val="cyan"/>
        </w:rPr>
        <w:t>nuclear weapons and a</w:t>
      </w:r>
      <w:r w:rsidRPr="001D247E">
        <w:rPr>
          <w:sz w:val="16"/>
        </w:rPr>
        <w:t xml:space="preserve"> Fractional </w:t>
      </w:r>
      <w:r w:rsidRPr="00341582">
        <w:rPr>
          <w:rStyle w:val="Emphasis"/>
          <w:highlight w:val="cyan"/>
        </w:rPr>
        <w:t>Orbital</w:t>
      </w:r>
      <w:r w:rsidRPr="001D247E">
        <w:rPr>
          <w:sz w:val="16"/>
        </w:rPr>
        <w:t xml:space="preserve"> Bombardment </w:t>
      </w:r>
      <w:r w:rsidRPr="00341582">
        <w:rPr>
          <w:rStyle w:val="Emphasis"/>
          <w:highlight w:val="cyan"/>
        </w:rPr>
        <w:t>System</w:t>
      </w:r>
      <w:r w:rsidRPr="001D247E">
        <w:rPr>
          <w:sz w:val="16"/>
        </w:rPr>
        <w:t xml:space="preserve"> </w:t>
      </w:r>
      <w:r w:rsidRPr="00341582">
        <w:rPr>
          <w:rStyle w:val="Emphasis"/>
          <w:highlight w:val="cyan"/>
        </w:rPr>
        <w:t>that can place</w:t>
      </w:r>
      <w:r w:rsidRPr="001D247E">
        <w:rPr>
          <w:sz w:val="16"/>
        </w:rPr>
        <w:t xml:space="preserve"> those </w:t>
      </w:r>
      <w:r w:rsidRPr="00341582">
        <w:rPr>
          <w:rStyle w:val="Emphasis"/>
          <w:highlight w:val="cyan"/>
        </w:rPr>
        <w:t>missiles</w:t>
      </w:r>
      <w:r w:rsidRPr="001D247E">
        <w:rPr>
          <w:sz w:val="16"/>
        </w:rPr>
        <w:t xml:space="preserve"> in hard-to-notice paths or even (though this would violate the Outer Space Treaty) </w:t>
      </w:r>
      <w:r w:rsidRPr="00341582">
        <w:rPr>
          <w:rStyle w:val="Emphasis"/>
          <w:highlight w:val="cyan"/>
        </w:rPr>
        <w:t>in full orbit</w:t>
      </w:r>
      <w:r w:rsidRPr="001D247E">
        <w:rPr>
          <w:sz w:val="16"/>
        </w:rPr>
        <w:t xml:space="preserve">. China is researching how to build very large structures in space that could support solar-power beaming or military uses. Russia recently destroyed a satellite with an anti-satellite weapon in a demonstration of power that has created a debris cloud threatening the International Space Station, Starlink satellites and more. And </w:t>
      </w:r>
      <w:r w:rsidRPr="00341582">
        <w:rPr>
          <w:rStyle w:val="Emphasis"/>
          <w:highlight w:val="cyan"/>
        </w:rPr>
        <w:t>both Russia and China are continuously attacking US satellites</w:t>
      </w:r>
      <w:r w:rsidRPr="001D247E">
        <w:rPr>
          <w:sz w:val="16"/>
        </w:rPr>
        <w:t xml:space="preserve">. These are what are called “reversible” attacks: </w:t>
      </w:r>
      <w:r w:rsidRPr="00341582">
        <w:rPr>
          <w:rStyle w:val="Emphasis"/>
          <w:highlight w:val="cyan"/>
        </w:rPr>
        <w:t>blinding sat</w:t>
      </w:r>
      <w:r w:rsidRPr="001D247E">
        <w:rPr>
          <w:sz w:val="16"/>
        </w:rPr>
        <w:t xml:space="preserve">ellites </w:t>
      </w:r>
      <w:r w:rsidRPr="00341582">
        <w:rPr>
          <w:rStyle w:val="Emphasis"/>
          <w:highlight w:val="cyan"/>
        </w:rPr>
        <w:t>with laser beams</w:t>
      </w:r>
      <w:r w:rsidRPr="001D247E">
        <w:rPr>
          <w:sz w:val="16"/>
        </w:rPr>
        <w:t xml:space="preserve">, </w:t>
      </w:r>
      <w:r w:rsidRPr="00341582">
        <w:rPr>
          <w:rStyle w:val="Emphasis"/>
          <w:highlight w:val="cyan"/>
        </w:rPr>
        <w:t>jamming radio</w:t>
      </w:r>
      <w:r w:rsidRPr="001D247E">
        <w:rPr>
          <w:sz w:val="16"/>
        </w:rPr>
        <w:t xml:space="preserve"> frequencies </w:t>
      </w:r>
      <w:r w:rsidRPr="00341582">
        <w:rPr>
          <w:rStyle w:val="Emphasis"/>
          <w:highlight w:val="cyan"/>
        </w:rPr>
        <w:t>and launching cy</w:t>
      </w:r>
      <w:r w:rsidRPr="001D247E">
        <w:rPr>
          <w:sz w:val="16"/>
        </w:rPr>
        <w:t>ber</w:t>
      </w:r>
      <w:r w:rsidRPr="00341582">
        <w:rPr>
          <w:rStyle w:val="Emphasis"/>
          <w:highlight w:val="cyan"/>
        </w:rPr>
        <w:t>attack</w:t>
      </w:r>
      <w:r w:rsidRPr="001D247E">
        <w:rPr>
          <w:sz w:val="16"/>
        </w:rPr>
        <w:t xml:space="preserve">s. But </w:t>
      </w:r>
      <w:r w:rsidRPr="001D247E">
        <w:rPr>
          <w:rStyle w:val="Emphasis"/>
          <w:highlight w:val="cyan"/>
        </w:rPr>
        <w:t>both</w:t>
      </w:r>
      <w:r w:rsidRPr="001D247E">
        <w:rPr>
          <w:sz w:val="16"/>
        </w:rPr>
        <w:t xml:space="preserve"> countries are </w:t>
      </w:r>
      <w:r w:rsidRPr="001D247E">
        <w:rPr>
          <w:rStyle w:val="Emphasis"/>
          <w:highlight w:val="cyan"/>
        </w:rPr>
        <w:t>also practic</w:t>
      </w:r>
      <w:r w:rsidRPr="001D247E">
        <w:rPr>
          <w:sz w:val="16"/>
        </w:rPr>
        <w:t>ing “</w:t>
      </w:r>
      <w:r w:rsidRPr="001D247E">
        <w:rPr>
          <w:rStyle w:val="Emphasis"/>
          <w:highlight w:val="cyan"/>
        </w:rPr>
        <w:t>kinetic</w:t>
      </w:r>
      <w:r w:rsidRPr="001D247E">
        <w:rPr>
          <w:sz w:val="16"/>
        </w:rPr>
        <w:t xml:space="preserve">” </w:t>
      </w:r>
      <w:r w:rsidRPr="001D247E">
        <w:rPr>
          <w:rStyle w:val="Emphasis"/>
          <w:highlight w:val="cyan"/>
        </w:rPr>
        <w:t>attacks</w:t>
      </w:r>
      <w:r w:rsidRPr="001D247E">
        <w:rPr>
          <w:sz w:val="16"/>
        </w:rPr>
        <w:t xml:space="preserve"> — attacks </w:t>
      </w:r>
      <w:r w:rsidRPr="001D247E">
        <w:rPr>
          <w:rStyle w:val="Emphasis"/>
          <w:highlight w:val="cyan"/>
        </w:rPr>
        <w:t>that would destroy satellites and spacecraft</w:t>
      </w:r>
      <w:r w:rsidRPr="001D247E">
        <w:rPr>
          <w:sz w:val="16"/>
        </w:rPr>
        <w:t xml:space="preserve">, as Russia did with that satellite. In an actual war, they’d want to blind US satellites and cripple US navigation and communications. (The Navy has gone back to teaching cadets how to navigate old-school using the stars just in case GPS goes out.) Short of a hot war, China might want to take out satellites for other reasons: Satellite images have been instrumental in exposing the Uighur concentration camps and new Chinese missile deployments and raised questions about whether the Wuhan coronavirus came from a lab. (Parking-lot photos suggest yes.) </w:t>
      </w:r>
      <w:r w:rsidRPr="001D247E">
        <w:rPr>
          <w:rStyle w:val="Emphasis"/>
          <w:highlight w:val="cyan"/>
        </w:rPr>
        <w:t>China</w:t>
      </w:r>
      <w:r w:rsidRPr="001D247E">
        <w:rPr>
          <w:sz w:val="16"/>
        </w:rPr>
        <w:t xml:space="preserve"> is </w:t>
      </w:r>
      <w:r w:rsidRPr="001D247E">
        <w:rPr>
          <w:rStyle w:val="Emphasis"/>
          <w:highlight w:val="cyan"/>
        </w:rPr>
        <w:t>also working on space nuclear power</w:t>
      </w:r>
      <w:r w:rsidRPr="001D247E">
        <w:rPr>
          <w:sz w:val="16"/>
        </w:rPr>
        <w:t xml:space="preserve">, both </w:t>
      </w:r>
      <w:r w:rsidRPr="001D247E">
        <w:rPr>
          <w:rStyle w:val="Emphasis"/>
          <w:highlight w:val="cyan"/>
        </w:rPr>
        <w:t>for</w:t>
      </w:r>
      <w:r w:rsidRPr="001D247E">
        <w:rPr>
          <w:rStyle w:val="Emphasis"/>
        </w:rPr>
        <w:t xml:space="preserve"> </w:t>
      </w:r>
      <w:r w:rsidRPr="001D247E">
        <w:rPr>
          <w:sz w:val="16"/>
        </w:rPr>
        <w:t xml:space="preserve">electricity on </w:t>
      </w:r>
      <w:r w:rsidRPr="001D247E">
        <w:rPr>
          <w:rStyle w:val="Emphasis"/>
          <w:highlight w:val="cyan"/>
        </w:rPr>
        <w:t>lunar bases</w:t>
      </w:r>
      <w:r w:rsidRPr="001D247E">
        <w:rPr>
          <w:sz w:val="16"/>
        </w:rPr>
        <w:t xml:space="preserve"> (which they’re planning) </w:t>
      </w:r>
      <w:r w:rsidRPr="001D247E">
        <w:rPr>
          <w:rStyle w:val="Emphasis"/>
          <w:highlight w:val="cyan"/>
        </w:rPr>
        <w:t>and</w:t>
      </w:r>
      <w:r w:rsidRPr="001D247E">
        <w:rPr>
          <w:sz w:val="16"/>
        </w:rPr>
        <w:t xml:space="preserve"> for </w:t>
      </w:r>
      <w:r w:rsidRPr="001D247E">
        <w:rPr>
          <w:rStyle w:val="Emphasis"/>
          <w:highlight w:val="cyan"/>
        </w:rPr>
        <w:t>propulsion.</w:t>
      </w:r>
      <w:r w:rsidRPr="001D247E">
        <w:rPr>
          <w:sz w:val="16"/>
        </w:rPr>
        <w:t xml:space="preserve"> (No word on whether they’re looking at America’s never-deployed nuclear-pulse propulsion system, Orion, but I wouldn’t rule it out.) </w:t>
      </w:r>
      <w:r w:rsidRPr="001D247E">
        <w:rPr>
          <w:rStyle w:val="Emphasis"/>
          <w:highlight w:val="cyan"/>
        </w:rPr>
        <w:t>In</w:t>
      </w:r>
      <w:r w:rsidRPr="001D247E">
        <w:rPr>
          <w:sz w:val="16"/>
        </w:rPr>
        <w:t xml:space="preserve"> short, it’s </w:t>
      </w:r>
      <w:r w:rsidRPr="001D247E">
        <w:rPr>
          <w:rStyle w:val="Emphasis"/>
        </w:rPr>
        <w:t xml:space="preserve">a </w:t>
      </w:r>
      <w:r w:rsidRPr="001D247E">
        <w:rPr>
          <w:rStyle w:val="Emphasis"/>
          <w:highlight w:val="cyan"/>
        </w:rPr>
        <w:t>new space race</w:t>
      </w:r>
      <w:r w:rsidRPr="001D247E">
        <w:rPr>
          <w:sz w:val="16"/>
        </w:rPr>
        <w:t xml:space="preserve">, and </w:t>
      </w:r>
      <w:r w:rsidRPr="001D247E">
        <w:rPr>
          <w:rStyle w:val="Emphasis"/>
          <w:highlight w:val="cyan"/>
        </w:rPr>
        <w:t>the Chinese</w:t>
      </w:r>
      <w:r w:rsidRPr="001D247E">
        <w:rPr>
          <w:sz w:val="16"/>
        </w:rPr>
        <w:t xml:space="preserve">, unlike the old Soviet Union, </w:t>
      </w:r>
      <w:r w:rsidRPr="001D247E">
        <w:rPr>
          <w:rStyle w:val="Emphasis"/>
          <w:highlight w:val="cyan"/>
        </w:rPr>
        <w:t>aren’t concerned about</w:t>
      </w:r>
      <w:r w:rsidRPr="001D247E">
        <w:rPr>
          <w:sz w:val="16"/>
        </w:rPr>
        <w:t xml:space="preserve"> projecting a </w:t>
      </w:r>
      <w:r w:rsidRPr="001D247E">
        <w:rPr>
          <w:rStyle w:val="Emphasis"/>
          <w:highlight w:val="cyan"/>
        </w:rPr>
        <w:t>peace</w:t>
      </w:r>
      <w:r w:rsidRPr="001D247E">
        <w:rPr>
          <w:sz w:val="16"/>
        </w:rPr>
        <w:t>ful image. So what is the United States doing? Well, we’ve created the Space Force. A new bureaucracy generally acts energetic and creative for a decade or so before it ossifies (like NASA in the 1960s), so Space Force’s creation is an indication that the powers that be think we need that kind of energy and creativity in the coming decade. (Though Pentagon higher-ups don’t inspire much confidence these days.)</w:t>
      </w:r>
    </w:p>
    <w:p w14:paraId="51515930" w14:textId="77777777" w:rsidR="002067F6" w:rsidRPr="00DB3F6E" w:rsidRDefault="002067F6" w:rsidP="002067F6"/>
    <w:p w14:paraId="38D75E67" w14:textId="77777777" w:rsidR="002067F6" w:rsidRDefault="002067F6" w:rsidP="002067F6">
      <w:pPr>
        <w:pStyle w:val="Heading3"/>
      </w:pPr>
      <w:r>
        <w:lastRenderedPageBreak/>
        <w:t>Impact</w:t>
      </w:r>
    </w:p>
    <w:p w14:paraId="394D78B3" w14:textId="77777777" w:rsidR="002067F6" w:rsidRDefault="002067F6" w:rsidP="002067F6">
      <w:pPr>
        <w:pStyle w:val="Heading4"/>
      </w:pPr>
      <w:r>
        <w:t>Thus the Impact is a new nuclear arms race</w:t>
      </w:r>
    </w:p>
    <w:p w14:paraId="6C1C385A" w14:textId="77777777" w:rsidR="002067F6" w:rsidRPr="003500C1" w:rsidRDefault="002067F6" w:rsidP="002067F6">
      <w:pPr>
        <w:pStyle w:val="Heading4"/>
      </w:pPr>
      <w:r w:rsidRPr="003C12D0">
        <w:t xml:space="preserve">Space </w:t>
      </w:r>
      <w:r>
        <w:t>weaponization and arms racing shatters diplomatic ties and threatens political stability</w:t>
      </w:r>
    </w:p>
    <w:p w14:paraId="11AABFEC" w14:textId="77777777" w:rsidR="002067F6" w:rsidRPr="003C12D0" w:rsidRDefault="002067F6" w:rsidP="002067F6">
      <w:pPr>
        <w:rPr>
          <w:rFonts w:eastAsia="Cambria"/>
        </w:rPr>
      </w:pPr>
      <w:r w:rsidRPr="00515D95">
        <w:rPr>
          <w:rStyle w:val="Heading4Char"/>
        </w:rPr>
        <w:t>Hitchens ’17</w:t>
      </w:r>
      <w:r w:rsidRPr="003C12D0">
        <w:rPr>
          <w:rFonts w:eastAsia="Cambria"/>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8" w:history="1">
        <w:r w:rsidRPr="003C12D0">
          <w:rPr>
            <w:rFonts w:eastAsia="Cambria"/>
          </w:rPr>
          <w:t>https://aip.scitation.org/doi/pdf/10.1063/1.5009221?class=pdf</w:t>
        </w:r>
      </w:hyperlink>
      <w:r w:rsidRPr="003C12D0">
        <w:rPr>
          <w:rFonts w:eastAsia="Cambria"/>
        </w:rPr>
        <w:t>, November 2017)</w:t>
      </w:r>
    </w:p>
    <w:p w14:paraId="5E917183" w14:textId="77777777" w:rsidR="002067F6" w:rsidRDefault="002067F6" w:rsidP="002067F6">
      <w:pPr>
        <w:rPr>
          <w:rFonts w:eastAsia="Cambria"/>
          <w:sz w:val="16"/>
        </w:rPr>
      </w:pPr>
      <w:r w:rsidRPr="00515D95">
        <w:rPr>
          <w:rFonts w:eastAsia="Cambria"/>
          <w:sz w:val="16"/>
        </w:rPr>
        <w:t xml:space="preserve">Abstract. </w:t>
      </w:r>
      <w:r w:rsidRPr="003C12D0">
        <w:rPr>
          <w:rFonts w:eastAsia="Cambria"/>
          <w:u w:val="single"/>
        </w:rPr>
        <w:t>The military use of space, including in support of nuclear weapons infrastructure, has greatly increased over the past 30 years</w:t>
      </w:r>
      <w:r w:rsidRPr="00515D95">
        <w:rPr>
          <w:rFonts w:eastAsia="Cambria"/>
          <w:sz w:val="16"/>
        </w:rPr>
        <w:t xml:space="preserve">. In the current era, </w:t>
      </w:r>
      <w:r w:rsidRPr="003C12D0">
        <w:rPr>
          <w:rFonts w:eastAsia="Cambria"/>
          <w:b/>
          <w:iCs/>
          <w:highlight w:val="cyan"/>
          <w:u w:val="single"/>
        </w:rPr>
        <w:t>rising</w:t>
      </w:r>
      <w:r w:rsidRPr="003C12D0">
        <w:rPr>
          <w:rFonts w:eastAsia="Cambria"/>
          <w:b/>
          <w:iCs/>
          <w:u w:val="single"/>
        </w:rPr>
        <w:t xml:space="preserve"> geopolitical </w:t>
      </w:r>
      <w:r w:rsidRPr="003C12D0">
        <w:rPr>
          <w:rFonts w:eastAsia="Cambria"/>
          <w:b/>
          <w:iCs/>
          <w:highlight w:val="cyan"/>
          <w:u w:val="single"/>
        </w:rPr>
        <w:t>tensions</w:t>
      </w:r>
      <w:r w:rsidRPr="003C12D0">
        <w:rPr>
          <w:rFonts w:eastAsia="Cambria"/>
          <w:b/>
          <w:iCs/>
          <w:u w:val="single"/>
        </w:rPr>
        <w:t xml:space="preserve"> between </w:t>
      </w:r>
      <w:r w:rsidRPr="003C12D0">
        <w:rPr>
          <w:rFonts w:eastAsia="Cambria"/>
          <w:u w:val="single"/>
        </w:rPr>
        <w:t>the United States and Russia and China</w:t>
      </w:r>
      <w:r w:rsidRPr="003C12D0">
        <w:rPr>
          <w:rFonts w:eastAsia="Cambria"/>
          <w:b/>
          <w:iCs/>
          <w:u w:val="single"/>
        </w:rPr>
        <w:t xml:space="preserve"> have </w:t>
      </w:r>
      <w:r w:rsidRPr="003C12D0">
        <w:rPr>
          <w:rFonts w:eastAsia="Cambria"/>
          <w:b/>
          <w:iCs/>
          <w:highlight w:val="cyan"/>
          <w:u w:val="single"/>
        </w:rPr>
        <w:t>led to assumptions</w:t>
      </w:r>
      <w:r w:rsidRPr="00515D95">
        <w:rPr>
          <w:rFonts w:eastAsia="Cambria"/>
          <w:sz w:val="16"/>
        </w:rPr>
        <w:t xml:space="preserve"> in all three major space powers </w:t>
      </w:r>
      <w:r w:rsidRPr="003C12D0">
        <w:rPr>
          <w:rFonts w:eastAsia="Cambria"/>
          <w:b/>
          <w:iCs/>
          <w:u w:val="single"/>
        </w:rPr>
        <w:t xml:space="preserve">that </w:t>
      </w:r>
      <w:r w:rsidRPr="003C12D0">
        <w:rPr>
          <w:rFonts w:eastAsia="Cambria"/>
          <w:b/>
          <w:iCs/>
          <w:highlight w:val="cyan"/>
          <w:u w:val="single"/>
        </w:rPr>
        <w:t>warfighting in spac</w:t>
      </w:r>
      <w:r w:rsidRPr="003C12D0">
        <w:rPr>
          <w:rFonts w:eastAsia="Cambria"/>
          <w:b/>
          <w:iCs/>
          <w:u w:val="single"/>
        </w:rPr>
        <w:t xml:space="preserve">e now </w:t>
      </w:r>
      <w:r w:rsidRPr="003C12D0">
        <w:rPr>
          <w:rFonts w:eastAsia="Cambria"/>
          <w:b/>
          <w:iCs/>
          <w:highlight w:val="cyan"/>
          <w:u w:val="single"/>
        </w:rPr>
        <w:t>is inevitable</w:t>
      </w:r>
      <w:r w:rsidRPr="003C12D0">
        <w:rPr>
          <w:rFonts w:eastAsia="Cambria"/>
          <w:b/>
          <w:iCs/>
          <w:u w:val="single"/>
        </w:rPr>
        <w:t>, and possible because of rapid technological advancements</w:t>
      </w:r>
      <w:r w:rsidRPr="00515D95">
        <w:rPr>
          <w:rFonts w:eastAsia="Cambria"/>
          <w:sz w:val="16"/>
        </w:rPr>
        <w:t xml:space="preserve">. New capabilities for disrupting and destroying satellites include radio-frequency jamming, the use of lasers, maneuverable space objects and more capable direct-ascent anti-satellite weapons. </w:t>
      </w:r>
      <w:r w:rsidRPr="003C12D0">
        <w:rPr>
          <w:rFonts w:eastAsia="Cambria"/>
          <w:b/>
          <w:iCs/>
          <w:highlight w:val="cyan"/>
          <w:u w:val="single"/>
        </w:rPr>
        <w:t>This</w:t>
      </w:r>
      <w:r w:rsidRPr="003C12D0">
        <w:rPr>
          <w:rFonts w:eastAsia="Cambria"/>
          <w:b/>
          <w:iCs/>
          <w:u w:val="single"/>
        </w:rPr>
        <w:t xml:space="preserve"> situation, however, </w:t>
      </w:r>
      <w:r w:rsidRPr="003C12D0">
        <w:rPr>
          <w:rFonts w:eastAsia="Cambria"/>
          <w:b/>
          <w:iCs/>
          <w:highlight w:val="cyan"/>
          <w:u w:val="single"/>
        </w:rPr>
        <w:t>threatens</w:t>
      </w:r>
      <w:r w:rsidRPr="003C12D0">
        <w:rPr>
          <w:rFonts w:eastAsia="Cambria"/>
          <w:b/>
          <w:iCs/>
          <w:u w:val="single"/>
        </w:rPr>
        <w:t xml:space="preserve"> international security and </w:t>
      </w:r>
      <w:r w:rsidRPr="003C12D0">
        <w:rPr>
          <w:rFonts w:eastAsia="Cambria"/>
          <w:b/>
          <w:iCs/>
          <w:highlight w:val="cyan"/>
          <w:u w:val="single"/>
          <w:bdr w:val="single" w:sz="4" w:space="0" w:color="auto"/>
        </w:rPr>
        <w:t>stability among nuclear powers</w:t>
      </w:r>
      <w:r w:rsidRPr="003C12D0">
        <w:rPr>
          <w:rFonts w:eastAsia="Cambria"/>
          <w:b/>
          <w:iCs/>
          <w:highlight w:val="cyan"/>
          <w:u w:val="single"/>
        </w:rPr>
        <w:t>.</w:t>
      </w:r>
      <w:r w:rsidRPr="003C12D0">
        <w:rPr>
          <w:rFonts w:eastAsia="Cambria"/>
          <w:b/>
          <w:iCs/>
          <w:u w:val="single"/>
        </w:rPr>
        <w:t xml:space="preserve"> </w:t>
      </w:r>
      <w:r w:rsidRPr="003C12D0">
        <w:rPr>
          <w:rFonts w:eastAsia="Cambria"/>
          <w:b/>
          <w:iCs/>
          <w:highlight w:val="cyan"/>
          <w:u w:val="single"/>
        </w:rPr>
        <w:t>There is a</w:t>
      </w:r>
      <w:r w:rsidRPr="003C12D0">
        <w:rPr>
          <w:rFonts w:eastAsia="Cambria"/>
          <w:b/>
          <w:iCs/>
          <w:u w:val="single"/>
        </w:rPr>
        <w:t xml:space="preserve"> continuing and </w:t>
      </w:r>
      <w:r w:rsidRPr="003C12D0">
        <w:rPr>
          <w:rFonts w:eastAsia="Cambria"/>
          <w:b/>
          <w:iCs/>
          <w:highlight w:val="cyan"/>
          <w:u w:val="single"/>
          <w:bdr w:val="single" w:sz="4" w:space="0" w:color="auto"/>
        </w:rPr>
        <w:t>necessary role for diplomacy</w:t>
      </w:r>
      <w:r w:rsidRPr="003C12D0">
        <w:rPr>
          <w:rFonts w:eastAsia="Cambria"/>
          <w:b/>
          <w:iCs/>
          <w:highlight w:val="cyan"/>
          <w:u w:val="single"/>
        </w:rPr>
        <w:t>, especially</w:t>
      </w:r>
      <w:r w:rsidRPr="003C12D0">
        <w:rPr>
          <w:rFonts w:eastAsia="Cambria"/>
          <w:b/>
          <w:iCs/>
          <w:u w:val="single"/>
        </w:rPr>
        <w:t xml:space="preserve"> the </w:t>
      </w:r>
      <w:r w:rsidRPr="003C12D0">
        <w:rPr>
          <w:rFonts w:eastAsia="Cambria"/>
          <w:b/>
          <w:iCs/>
          <w:highlight w:val="cyan"/>
          <w:u w:val="single"/>
          <w:bdr w:val="single" w:sz="4" w:space="0" w:color="auto"/>
        </w:rPr>
        <w:t>establishment of normative rules of behavior</w:t>
      </w:r>
      <w:r w:rsidRPr="003C12D0">
        <w:rPr>
          <w:rFonts w:eastAsia="Cambria"/>
          <w:b/>
          <w:iCs/>
          <w:u w:val="single"/>
        </w:rPr>
        <w:t xml:space="preserve">, </w:t>
      </w:r>
      <w:r w:rsidRPr="003C12D0">
        <w:rPr>
          <w:rFonts w:eastAsia="Cambria"/>
          <w:b/>
          <w:iCs/>
          <w:highlight w:val="cyan"/>
          <w:u w:val="single"/>
        </w:rPr>
        <w:t>to reduce risks of misperceptions and crisis</w:t>
      </w:r>
      <w:r w:rsidRPr="003C12D0">
        <w:rPr>
          <w:rFonts w:eastAsia="Cambria"/>
          <w:b/>
          <w:iCs/>
          <w:u w:val="single"/>
        </w:rPr>
        <w:t xml:space="preserve"> escalation, </w:t>
      </w:r>
      <w:r w:rsidRPr="003C12D0">
        <w:rPr>
          <w:rFonts w:eastAsia="Cambria"/>
          <w:b/>
          <w:iCs/>
          <w:highlight w:val="cyan"/>
          <w:u w:val="single"/>
          <w:bdr w:val="single" w:sz="4" w:space="0" w:color="auto"/>
        </w:rPr>
        <w:t>including</w:t>
      </w:r>
      <w:r w:rsidRPr="003C12D0">
        <w:rPr>
          <w:rFonts w:eastAsia="Cambria"/>
          <w:b/>
          <w:iCs/>
          <w:u w:val="single"/>
          <w:bdr w:val="single" w:sz="4" w:space="0" w:color="auto"/>
        </w:rPr>
        <w:t xml:space="preserve"> </w:t>
      </w:r>
      <w:r w:rsidRPr="003C12D0">
        <w:rPr>
          <w:rFonts w:eastAsia="Cambria"/>
          <w:u w:val="single"/>
        </w:rPr>
        <w:t>up to the</w:t>
      </w:r>
      <w:r w:rsidRPr="003C12D0">
        <w:rPr>
          <w:rFonts w:eastAsia="Cambria"/>
          <w:b/>
          <w:iCs/>
          <w:u w:val="single"/>
          <w:bdr w:val="single" w:sz="4" w:space="0" w:color="auto"/>
        </w:rPr>
        <w:t xml:space="preserve"> </w:t>
      </w:r>
      <w:r w:rsidRPr="003C12D0">
        <w:rPr>
          <w:rFonts w:eastAsia="Cambria"/>
          <w:b/>
          <w:iCs/>
          <w:highlight w:val="cyan"/>
          <w:u w:val="single"/>
          <w:bdr w:val="single" w:sz="4" w:space="0" w:color="auto"/>
        </w:rPr>
        <w:t>use of nuclear weapons</w:t>
      </w:r>
      <w:r w:rsidRPr="00515D95">
        <w:rPr>
          <w:rFonts w:eastAsia="Cambria"/>
          <w:sz w:val="16"/>
        </w:rPr>
        <w:t>. U</w:t>
      </w:r>
      <w:r w:rsidRPr="003C12D0">
        <w:rPr>
          <w:rFonts w:eastAsia="Cambria"/>
          <w:b/>
          <w:iCs/>
          <w:u w:val="single"/>
        </w:rPr>
        <w:t xml:space="preserve">.S. policy and strategy should seek a balance between traditional military approaches to protecting its space assets and diplomatic tools to create a more secure space environment. </w:t>
      </w:r>
      <w:r w:rsidRPr="00515D95">
        <w:rPr>
          <w:rFonts w:eastAsia="Cambria"/>
          <w:sz w:val="16"/>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w:t>
      </w:r>
      <w:r w:rsidRPr="003C12D0">
        <w:rPr>
          <w:rFonts w:eastAsia="Cambria"/>
          <w:u w:val="single"/>
        </w:rPr>
        <w:t xml:space="preserve">Every state has both an interest in making use of space, and reason to deal with its use by other states, because </w:t>
      </w:r>
      <w:r w:rsidRPr="003C12D0">
        <w:rPr>
          <w:rFonts w:eastAsia="Cambria"/>
          <w:b/>
          <w:iCs/>
          <w:u w:val="single"/>
        </w:rPr>
        <w:t>the activities in space by one actor have the potential to impact all others</w:t>
      </w:r>
      <w:r w:rsidRPr="003C12D0">
        <w:rPr>
          <w:rFonts w:eastAsia="Cambria"/>
          <w:u w:val="single"/>
        </w:rPr>
        <w:t>, for good or for bad. I</w:t>
      </w:r>
      <w:r w:rsidRPr="00515D95">
        <w:rPr>
          <w:rFonts w:eastAsia="Cambria"/>
          <w:sz w:val="16"/>
        </w:rPr>
        <w:t xml:space="preserve">n </w:t>
      </w:r>
      <w:r w:rsidRPr="003C12D0">
        <w:rPr>
          <w:rFonts w:eastAsia="Cambria"/>
          <w:u w:val="single"/>
        </w:rPr>
        <w:t>addressing international and national security, and nuclear security in particular, the space environment has played a role of great importance from almost the beginning of the nuclear age</w:t>
      </w:r>
      <w:r w:rsidRPr="00515D95">
        <w:rPr>
          <w:rFonts w:eastAsia="Cambria"/>
          <w:sz w:val="16"/>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3C12D0">
        <w:rPr>
          <w:rFonts w:eastAsia="Cambria"/>
          <w:u w:val="single"/>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w:t>
      </w:r>
      <w:r w:rsidRPr="003C12D0">
        <w:rPr>
          <w:rFonts w:eastAsia="Cambria"/>
          <w:u w:val="single"/>
        </w:rPr>
        <w:lastRenderedPageBreak/>
        <w:t>of those weapons against an adversary.</w:t>
      </w:r>
      <w:r w:rsidRPr="00515D95">
        <w:rPr>
          <w:rFonts w:eastAsia="Cambria"/>
          <w:sz w:val="16"/>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 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piece, since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3C12D0">
        <w:rPr>
          <w:rFonts w:eastAsia="Cambria"/>
          <w:b/>
          <w:iCs/>
          <w:u w:val="single"/>
        </w:rPr>
        <w:t xml:space="preserve">It is widely agreed that </w:t>
      </w:r>
      <w:r w:rsidRPr="003C12D0">
        <w:rPr>
          <w:rFonts w:eastAsia="Cambria"/>
          <w:b/>
          <w:iCs/>
          <w:highlight w:val="cyan"/>
          <w:u w:val="single"/>
        </w:rPr>
        <w:t>new international measures to</w:t>
      </w:r>
      <w:r w:rsidRPr="003C12D0">
        <w:rPr>
          <w:rFonts w:eastAsia="Cambria"/>
          <w:b/>
          <w:iCs/>
          <w:u w:val="single"/>
        </w:rPr>
        <w:t xml:space="preserve"> better </w:t>
      </w:r>
      <w:r w:rsidRPr="003C12D0">
        <w:rPr>
          <w:rFonts w:eastAsia="Cambria"/>
          <w:b/>
          <w:iCs/>
          <w:highlight w:val="cyan"/>
          <w:u w:val="single"/>
        </w:rPr>
        <w:t>coordinate space activities are required to ensure</w:t>
      </w:r>
      <w:r w:rsidRPr="003C12D0">
        <w:rPr>
          <w:rFonts w:eastAsia="Cambria"/>
          <w:b/>
          <w:iCs/>
          <w:u w:val="single"/>
        </w:rPr>
        <w:t xml:space="preserve"> that the </w:t>
      </w:r>
      <w:r w:rsidRPr="003C12D0">
        <w:rPr>
          <w:rFonts w:eastAsia="Cambria"/>
          <w:b/>
          <w:iCs/>
          <w:highlight w:val="cyan"/>
          <w:u w:val="single"/>
        </w:rPr>
        <w:t>space</w:t>
      </w:r>
      <w:r w:rsidRPr="003C12D0">
        <w:rPr>
          <w:rFonts w:eastAsia="Cambria"/>
          <w:b/>
          <w:iCs/>
          <w:u w:val="single"/>
        </w:rPr>
        <w:t xml:space="preserve"> environment </w:t>
      </w:r>
      <w:r w:rsidRPr="003C12D0">
        <w:rPr>
          <w:rFonts w:eastAsia="Cambria"/>
          <w:b/>
          <w:iCs/>
          <w:highlight w:val="cyan"/>
          <w:u w:val="single"/>
        </w:rPr>
        <w:t>is sustained</w:t>
      </w:r>
      <w:r w:rsidRPr="00515D95">
        <w:rPr>
          <w:rFonts w:eastAsia="Cambria"/>
          <w:sz w:val="16"/>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w:t>
      </w:r>
    </w:p>
    <w:p w14:paraId="0CBC91F3" w14:textId="77777777" w:rsidR="002067F6" w:rsidRPr="00DF65BB" w:rsidRDefault="002067F6" w:rsidP="002067F6">
      <w:pPr>
        <w:pStyle w:val="Heading4"/>
        <w:rPr>
          <w:rFonts w:cs="Times New Roman"/>
        </w:rPr>
      </w:pPr>
      <w:r>
        <w:rPr>
          <w:rFonts w:cs="Times New Roman"/>
        </w:rPr>
        <w:lastRenderedPageBreak/>
        <w:t>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3937C536" w14:textId="77777777" w:rsidR="002067F6" w:rsidRPr="00A42713" w:rsidRDefault="002067F6" w:rsidP="002067F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9" w:history="1">
        <w:r w:rsidRPr="00A42713">
          <w:rPr>
            <w:rStyle w:val="Hyperlink"/>
          </w:rPr>
          <w:t>https://www.law.upenn.edu/live/files/7804-grego-space-and-crisis-stabilitypdf</w:t>
        </w:r>
      </w:hyperlink>
    </w:p>
    <w:p w14:paraId="26AE09CD" w14:textId="1DF79F81" w:rsidR="00E42E4C" w:rsidRPr="002067F6" w:rsidRDefault="002067F6" w:rsidP="00F601E6">
      <w:pPr>
        <w:rPr>
          <w:sz w:val="14"/>
        </w:rPr>
      </w:pPr>
      <w:r w:rsidRPr="00384989">
        <w:rPr>
          <w:sz w:val="14"/>
        </w:rPr>
        <w:t xml:space="preserve">Why </w:t>
      </w:r>
      <w:r w:rsidRPr="00A42713">
        <w:rPr>
          <w:rStyle w:val="Emphasis"/>
        </w:rPr>
        <w:t>space is a particular problem for crisis stability</w:t>
      </w:r>
      <w:r w:rsidRPr="00384989">
        <w:rPr>
          <w:sz w:val="14"/>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A42713">
        <w:rPr>
          <w:rStyle w:val="TitleChar"/>
        </w:rPr>
        <w:t>Satellites are inherently fragile and difficult to protect</w:t>
      </w:r>
      <w:r w:rsidRPr="00384989">
        <w:rPr>
          <w:sz w:val="14"/>
        </w:rPr>
        <w:t xml:space="preserve">; in the language of strategic planners, </w:t>
      </w:r>
      <w:r w:rsidRPr="00847559">
        <w:rPr>
          <w:rStyle w:val="TitleChar"/>
          <w:highlight w:val="cyan"/>
        </w:rPr>
        <w:t>space is</w:t>
      </w:r>
      <w:r w:rsidRPr="00A42713">
        <w:rPr>
          <w:rStyle w:val="TitleChar"/>
        </w:rPr>
        <w:t xml:space="preserve"> an</w:t>
      </w:r>
      <w:r w:rsidRPr="00384989">
        <w:rPr>
          <w:sz w:val="14"/>
        </w:rPr>
        <w:t xml:space="preserve"> </w:t>
      </w:r>
      <w:r w:rsidRPr="00847559">
        <w:rPr>
          <w:rStyle w:val="Emphasis"/>
          <w:highlight w:val="cyan"/>
        </w:rPr>
        <w:t>“offense-dominant”</w:t>
      </w:r>
      <w:r w:rsidRPr="00384989">
        <w:rPr>
          <w:sz w:val="14"/>
        </w:rPr>
        <w:t xml:space="preserve"> </w:t>
      </w:r>
      <w:r w:rsidRPr="00A42713">
        <w:rPr>
          <w:rStyle w:val="TitleChar"/>
        </w:rPr>
        <w:t>regime</w:t>
      </w:r>
      <w:r w:rsidRPr="00384989">
        <w:rPr>
          <w:sz w:val="14"/>
        </w:rPr>
        <w:t xml:space="preserve">. </w:t>
      </w:r>
      <w:r w:rsidRPr="00F83D0E">
        <w:rPr>
          <w:rStyle w:val="TitleChar"/>
        </w:rPr>
        <w:t>This can lead</w:t>
      </w:r>
      <w:r w:rsidRPr="00384989">
        <w:rPr>
          <w:sz w:val="14"/>
        </w:rPr>
        <w:t xml:space="preserve"> to a number of </w:t>
      </w:r>
      <w:r w:rsidRPr="00847559">
        <w:rPr>
          <w:rStyle w:val="TitleChar"/>
          <w:highlight w:val="cyan"/>
        </w:rPr>
        <w:t xml:space="preserve">pressures to strike first </w:t>
      </w:r>
      <w:r w:rsidRPr="00F83D0E">
        <w:rPr>
          <w:rStyle w:val="TitleChar"/>
        </w:rPr>
        <w:t xml:space="preserve">that </w:t>
      </w:r>
      <w:r w:rsidRPr="00F83D0E">
        <w:rPr>
          <w:rStyle w:val="Emphasis"/>
        </w:rPr>
        <w:t>don‘t exist for other, better-protected domains</w:t>
      </w:r>
      <w:r w:rsidRPr="00384989">
        <w:rPr>
          <w:sz w:val="14"/>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A42713">
        <w:rPr>
          <w:rStyle w:val="TitleChar"/>
        </w:rPr>
        <w:t>an actor with substantial dependence on space has an incentive to strike first if hostilities look probable</w:t>
      </w:r>
      <w:r w:rsidRPr="00384989">
        <w:rPr>
          <w:sz w:val="14"/>
        </w:rPr>
        <w:t xml:space="preserve">, </w:t>
      </w:r>
      <w:r w:rsidRPr="00A42713">
        <w:rPr>
          <w:rStyle w:val="TitleChar"/>
        </w:rPr>
        <w:t>to ensure</w:t>
      </w:r>
      <w:r w:rsidRPr="00384989">
        <w:rPr>
          <w:sz w:val="14"/>
        </w:rPr>
        <w:t xml:space="preserve"> these </w:t>
      </w:r>
      <w:r w:rsidRPr="00A42713">
        <w:rPr>
          <w:rStyle w:val="TitleChar"/>
        </w:rPr>
        <w:t>valuable assets are not lost</w:t>
      </w:r>
      <w:r w:rsidRPr="00384989">
        <w:rPr>
          <w:sz w:val="14"/>
        </w:rPr>
        <w:t xml:space="preserve">. </w:t>
      </w:r>
      <w:r w:rsidRPr="00847559">
        <w:rPr>
          <w:rStyle w:val="Emphasis"/>
          <w:highlight w:val="cyan"/>
        </w:rPr>
        <w:t>Even if</w:t>
      </w:r>
      <w:r w:rsidRPr="00384989">
        <w:rPr>
          <w:sz w:val="14"/>
        </w:rPr>
        <w:t xml:space="preserve"> both (or </w:t>
      </w:r>
      <w:r w:rsidRPr="00847559">
        <w:rPr>
          <w:rStyle w:val="TitleChar"/>
          <w:highlight w:val="cyan"/>
        </w:rPr>
        <w:t>all</w:t>
      </w:r>
      <w:r w:rsidRPr="00384989">
        <w:rPr>
          <w:sz w:val="14"/>
        </w:rPr>
        <w:t xml:space="preserve">) </w:t>
      </w:r>
      <w:r w:rsidRPr="00847559">
        <w:rPr>
          <w:rStyle w:val="TitleChar"/>
          <w:highlight w:val="cyan"/>
        </w:rPr>
        <w:t>sides</w:t>
      </w:r>
      <w:r w:rsidRPr="00384989">
        <w:rPr>
          <w:sz w:val="14"/>
        </w:rPr>
        <w:t xml:space="preserve"> in a conflict </w:t>
      </w:r>
      <w:r w:rsidRPr="00847559">
        <w:rPr>
          <w:rStyle w:val="TitleChar"/>
          <w:highlight w:val="cyan"/>
        </w:rPr>
        <w:t>prefer not to engage in war</w:t>
      </w:r>
      <w:r w:rsidRPr="00384989">
        <w:rPr>
          <w:sz w:val="14"/>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TitleChar"/>
          <w:highlight w:val="cyan"/>
        </w:rPr>
        <w:t>any actor for which</w:t>
      </w:r>
      <w:r w:rsidRPr="00384989">
        <w:rPr>
          <w:sz w:val="14"/>
        </w:rPr>
        <w:t xml:space="preserve"> satellites or </w:t>
      </w:r>
      <w:r w:rsidRPr="00847559">
        <w:rPr>
          <w:rStyle w:val="TitleChar"/>
          <w:highlight w:val="cyan"/>
        </w:rPr>
        <w:t>space</w:t>
      </w:r>
      <w:r w:rsidRPr="00A42713">
        <w:rPr>
          <w:rStyle w:val="TitleChar"/>
        </w:rPr>
        <w:t xml:space="preserve">-based </w:t>
      </w:r>
      <w:r w:rsidRPr="00847559">
        <w:rPr>
          <w:rStyle w:val="TitleChar"/>
          <w:highlight w:val="cyan"/>
        </w:rPr>
        <w:t>weapons are an important part of its military posture</w:t>
      </w:r>
      <w:r w:rsidRPr="00384989">
        <w:rPr>
          <w:sz w:val="14"/>
        </w:rPr>
        <w:t xml:space="preserve">, </w:t>
      </w:r>
      <w:r w:rsidRPr="00A42713">
        <w:rPr>
          <w:rStyle w:val="TitleChar"/>
        </w:rPr>
        <w:t>whether for support missions or on-orbit weapons</w:t>
      </w:r>
      <w:r w:rsidRPr="00384989">
        <w:rPr>
          <w:sz w:val="14"/>
        </w:rPr>
        <w:t xml:space="preserve">, </w:t>
      </w:r>
      <w:r w:rsidRPr="00847559">
        <w:rPr>
          <w:rStyle w:val="TitleChar"/>
          <w:highlight w:val="cyan"/>
        </w:rPr>
        <w:t xml:space="preserve">will feel </w:t>
      </w:r>
      <w:r w:rsidRPr="00847559">
        <w:rPr>
          <w:rStyle w:val="Emphasis"/>
          <w:highlight w:val="cyan"/>
        </w:rPr>
        <w:t>“use it or lose it”</w:t>
      </w:r>
      <w:r w:rsidRPr="00847559">
        <w:rPr>
          <w:rStyle w:val="TitleChar"/>
          <w:highlight w:val="cyan"/>
        </w:rPr>
        <w:t xml:space="preserve"> pressure</w:t>
      </w:r>
      <w:r w:rsidRPr="00384989">
        <w:rPr>
          <w:sz w:val="14"/>
        </w:rPr>
        <w:t xml:space="preserve"> because of the inherent vulnerability of satellites. Short timelines and difficulty of attribution The </w:t>
      </w:r>
      <w:r w:rsidRPr="00847559">
        <w:rPr>
          <w:rStyle w:val="Emphasis"/>
          <w:highlight w:val="cyan"/>
        </w:rPr>
        <w:t>compressed timelines</w:t>
      </w:r>
      <w:r w:rsidRPr="00384989">
        <w:rPr>
          <w:sz w:val="14"/>
        </w:rPr>
        <w:t xml:space="preserve"> characteristic </w:t>
      </w:r>
      <w:r w:rsidRPr="00A42713">
        <w:rPr>
          <w:rStyle w:val="TitleChar"/>
        </w:rPr>
        <w:t>of crises</w:t>
      </w:r>
      <w:r w:rsidRPr="00384989">
        <w:rPr>
          <w:sz w:val="14"/>
        </w:rPr>
        <w:t xml:space="preserve"> </w:t>
      </w:r>
      <w:r w:rsidRPr="00A42713">
        <w:rPr>
          <w:rStyle w:val="TitleChar"/>
        </w:rPr>
        <w:t>combine with these</w:t>
      </w:r>
      <w:r w:rsidRPr="00384989">
        <w:rPr>
          <w:sz w:val="14"/>
        </w:rPr>
        <w:t xml:space="preserve"> </w:t>
      </w:r>
      <w:r w:rsidRPr="00A42713">
        <w:rPr>
          <w:rStyle w:val="TitleChar"/>
        </w:rPr>
        <w:t>“use it or lose it” pressures to shrink timelines</w:t>
      </w:r>
      <w:r w:rsidRPr="00384989">
        <w:rPr>
          <w:sz w:val="14"/>
        </w:rPr>
        <w:t xml:space="preserve">. This dynamic </w:t>
      </w:r>
      <w:r w:rsidRPr="00847559">
        <w:rPr>
          <w:rStyle w:val="TitleChar"/>
          <w:highlight w:val="cyan"/>
        </w:rPr>
        <w:t xml:space="preserve">couples </w:t>
      </w:r>
      <w:r w:rsidRPr="00A42713">
        <w:rPr>
          <w:rStyle w:val="TitleChar"/>
        </w:rPr>
        <w:t xml:space="preserve">dangerously </w:t>
      </w:r>
      <w:r w:rsidRPr="00847559">
        <w:rPr>
          <w:rStyle w:val="TitleChar"/>
          <w:highlight w:val="cyan"/>
        </w:rPr>
        <w:t>with</w:t>
      </w:r>
      <w:r w:rsidRPr="00384989">
        <w:rPr>
          <w:sz w:val="14"/>
        </w:rPr>
        <w:t xml:space="preserve"> the </w:t>
      </w:r>
      <w:r w:rsidRPr="00A42713">
        <w:rPr>
          <w:rStyle w:val="TitleChar"/>
        </w:rPr>
        <w:t xml:space="preserve">inherent </w:t>
      </w:r>
      <w:r w:rsidRPr="00847559">
        <w:rPr>
          <w:rStyle w:val="TitleChar"/>
          <w:highlight w:val="cyan"/>
        </w:rPr>
        <w:t>difficulty of determining</w:t>
      </w:r>
      <w:r w:rsidRPr="00A42713">
        <w:rPr>
          <w:rStyle w:val="TitleChar"/>
        </w:rPr>
        <w:t xml:space="preserve"> the </w:t>
      </w:r>
      <w:r w:rsidRPr="00847559">
        <w:rPr>
          <w:rStyle w:val="TitleChar"/>
          <w:highlight w:val="cyan"/>
        </w:rPr>
        <w:t>causes of satellite degradation</w:t>
      </w:r>
      <w:r w:rsidRPr="00384989">
        <w:rPr>
          <w:sz w:val="14"/>
        </w:rPr>
        <w:t xml:space="preserve">, </w:t>
      </w:r>
      <w:r w:rsidRPr="00A42713">
        <w:rPr>
          <w:rStyle w:val="TitleChar"/>
        </w:rPr>
        <w:t>whether malicious or from natural causes, in a timely way</w:t>
      </w:r>
      <w:r w:rsidRPr="00384989">
        <w:rPr>
          <w:sz w:val="14"/>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A42713">
        <w:rPr>
          <w:rStyle w:val="TitleChar"/>
        </w:rPr>
        <w:t xml:space="preserve">where the </w:t>
      </w:r>
      <w:r w:rsidRPr="00847559">
        <w:rPr>
          <w:rStyle w:val="TitleChar"/>
          <w:highlight w:val="cyan"/>
        </w:rPr>
        <w:t xml:space="preserve">lines </w:t>
      </w:r>
      <w:r w:rsidRPr="00A42713">
        <w:rPr>
          <w:rStyle w:val="TitleChar"/>
        </w:rPr>
        <w:t xml:space="preserve">between strategic satellite missions and other </w:t>
      </w:r>
      <w:r w:rsidRPr="00847559">
        <w:rPr>
          <w:rStyle w:val="TitleChar"/>
          <w:highlight w:val="cyan"/>
        </w:rPr>
        <w:t xml:space="preserve">missions are </w:t>
      </w:r>
      <w:r w:rsidRPr="00847559">
        <w:rPr>
          <w:rStyle w:val="Emphasis"/>
          <w:highlight w:val="cyan"/>
        </w:rPr>
        <w:t>blurred</w:t>
      </w:r>
      <w:r w:rsidRPr="00384989">
        <w:rPr>
          <w:sz w:val="14"/>
        </w:rPr>
        <w:t xml:space="preserve">, these norms can be weakened. For example, the </w:t>
      </w:r>
      <w:r w:rsidRPr="00847559">
        <w:rPr>
          <w:rStyle w:val="TitleChar"/>
          <w:highlight w:val="cyan"/>
        </w:rPr>
        <w:t xml:space="preserve">satellites that provide </w:t>
      </w:r>
      <w:r w:rsidRPr="00847559">
        <w:rPr>
          <w:rStyle w:val="Emphasis"/>
          <w:highlight w:val="cyan"/>
        </w:rPr>
        <w:t>early warning</w:t>
      </w:r>
      <w:r w:rsidRPr="00847559">
        <w:rPr>
          <w:rStyle w:val="TitleChar"/>
          <w:highlight w:val="cyan"/>
        </w:rPr>
        <w:t xml:space="preserve"> </w:t>
      </w:r>
      <w:r w:rsidRPr="00A42713">
        <w:rPr>
          <w:rStyle w:val="TitleChar"/>
        </w:rPr>
        <w:t>of ballistic missile launch</w:t>
      </w:r>
      <w:r w:rsidRPr="00847559">
        <w:rPr>
          <w:rStyle w:val="TitleChar"/>
          <w:highlight w:val="cyan"/>
        </w:rPr>
        <w:t xml:space="preserve"> are associated with </w:t>
      </w:r>
      <w:r w:rsidRPr="00847559">
        <w:rPr>
          <w:rStyle w:val="Emphasis"/>
          <w:highlight w:val="cyan"/>
        </w:rPr>
        <w:t>nuclear deterrent</w:t>
      </w:r>
      <w:r w:rsidRPr="00A42713">
        <w:rPr>
          <w:rStyle w:val="TitleChar"/>
        </w:rPr>
        <w:t xml:space="preserve"> posture</w:t>
      </w:r>
      <w:r w:rsidRPr="00384989">
        <w:rPr>
          <w:sz w:val="14"/>
        </w:rPr>
        <w:t xml:space="preserve">, </w:t>
      </w:r>
      <w:r w:rsidRPr="00847559">
        <w:rPr>
          <w:rStyle w:val="TitleChar"/>
          <w:highlight w:val="cyan"/>
        </w:rPr>
        <w:t xml:space="preserve">but also are </w:t>
      </w:r>
      <w:r w:rsidRPr="00A42713">
        <w:rPr>
          <w:rStyle w:val="TitleChar"/>
        </w:rPr>
        <w:t xml:space="preserve">critical sensors </w:t>
      </w:r>
      <w:r w:rsidRPr="00847559">
        <w:rPr>
          <w:rStyle w:val="TitleChar"/>
          <w:highlight w:val="cyan"/>
        </w:rPr>
        <w:t xml:space="preserve">for </w:t>
      </w:r>
      <w:r w:rsidRPr="00847559">
        <w:rPr>
          <w:rStyle w:val="Emphasis"/>
          <w:highlight w:val="cyan"/>
        </w:rPr>
        <w:t>missile defenses</w:t>
      </w:r>
      <w:r w:rsidRPr="00384989">
        <w:rPr>
          <w:sz w:val="14"/>
        </w:rPr>
        <w:t xml:space="preserve">. Strategic surveillance and missile warning satellites also support efforts to locate and destroy mobile conventional missile launchers. </w:t>
      </w:r>
      <w:r w:rsidRPr="00A42713">
        <w:rPr>
          <w:rStyle w:val="TitleChar"/>
        </w:rPr>
        <w:t xml:space="preserve">Interfering with an early warning sensor satellite might be intended to dissuade an adversary from using </w:t>
      </w:r>
      <w:r w:rsidRPr="00A42713">
        <w:rPr>
          <w:rStyle w:val="TitleChar"/>
        </w:rPr>
        <w:lastRenderedPageBreak/>
        <w:t>nuclear weapons first by degrading their missile defenses and thus hindering their first-strike posture</w:t>
      </w:r>
      <w:r w:rsidRPr="00384989">
        <w:rPr>
          <w:sz w:val="14"/>
        </w:rPr>
        <w:t xml:space="preserve">. </w:t>
      </w:r>
      <w:r w:rsidRPr="00A42713">
        <w:rPr>
          <w:rStyle w:val="Emphasis"/>
        </w:rPr>
        <w:t>However</w:t>
      </w:r>
      <w:r w:rsidRPr="00384989">
        <w:rPr>
          <w:sz w:val="14"/>
        </w:rPr>
        <w:t xml:space="preserve">, </w:t>
      </w:r>
      <w:r w:rsidRPr="00847559">
        <w:rPr>
          <w:rStyle w:val="TitleChar"/>
          <w:highlight w:val="cyan"/>
        </w:rPr>
        <w:t>for a state that uses early warning</w:t>
      </w:r>
      <w:r w:rsidRPr="00A42713">
        <w:rPr>
          <w:rStyle w:val="TitleChar"/>
        </w:rPr>
        <w:t xml:space="preserve"> satellites </w:t>
      </w:r>
      <w:r w:rsidRPr="00847559">
        <w:rPr>
          <w:rStyle w:val="TitleChar"/>
          <w:highlight w:val="cyan"/>
        </w:rPr>
        <w:t>to enable a</w:t>
      </w:r>
      <w:r w:rsidRPr="00A42713">
        <w:rPr>
          <w:rStyle w:val="TitleChar"/>
        </w:rPr>
        <w:t xml:space="preserve"> </w:t>
      </w:r>
      <w:r w:rsidRPr="00A42713">
        <w:rPr>
          <w:rStyle w:val="Emphasis"/>
        </w:rPr>
        <w:t>“hair trigger”</w:t>
      </w:r>
      <w:r w:rsidRPr="00384989">
        <w:rPr>
          <w:sz w:val="14"/>
        </w:rPr>
        <w:t xml:space="preserve"> or </w:t>
      </w:r>
      <w:r w:rsidRPr="00847559">
        <w:rPr>
          <w:rStyle w:val="Emphasis"/>
          <w:highlight w:val="cyan"/>
        </w:rPr>
        <w:t xml:space="preserve">launch-on-attack </w:t>
      </w:r>
      <w:r w:rsidRPr="00A42713">
        <w:rPr>
          <w:rStyle w:val="Emphasis"/>
        </w:rPr>
        <w:t>posture</w:t>
      </w:r>
      <w:r w:rsidRPr="00384989">
        <w:rPr>
          <w:sz w:val="14"/>
        </w:rPr>
        <w:t xml:space="preserve">, </w:t>
      </w:r>
      <w:r w:rsidRPr="00A42713">
        <w:rPr>
          <w:rStyle w:val="TitleChar"/>
        </w:rPr>
        <w:t>the</w:t>
      </w:r>
      <w:r w:rsidRPr="00384989">
        <w:rPr>
          <w:sz w:val="14"/>
        </w:rPr>
        <w:t xml:space="preserve"> </w:t>
      </w:r>
      <w:r w:rsidRPr="00847559">
        <w:rPr>
          <w:rStyle w:val="Emphasis"/>
          <w:highlight w:val="cyan"/>
        </w:rPr>
        <w:t>interference</w:t>
      </w:r>
      <w:r w:rsidRPr="00384989">
        <w:rPr>
          <w:sz w:val="14"/>
        </w:rPr>
        <w:t xml:space="preserve"> with such a satellite </w:t>
      </w:r>
      <w:r w:rsidRPr="00847559">
        <w:rPr>
          <w:rStyle w:val="TitleChar"/>
          <w:highlight w:val="cyan"/>
        </w:rPr>
        <w:t>might</w:t>
      </w:r>
      <w:r w:rsidRPr="00384989">
        <w:rPr>
          <w:sz w:val="14"/>
        </w:rPr>
        <w:t xml:space="preserve"> instead </w:t>
      </w:r>
      <w:r w:rsidRPr="00847559">
        <w:rPr>
          <w:rStyle w:val="TitleChar"/>
          <w:highlight w:val="cyan"/>
        </w:rPr>
        <w:t xml:space="preserve">be interpreted as a precursor to a </w:t>
      </w:r>
      <w:r w:rsidRPr="00847559">
        <w:rPr>
          <w:rStyle w:val="Emphasis"/>
          <w:highlight w:val="cyan"/>
        </w:rPr>
        <w:t>nuclear attack</w:t>
      </w:r>
      <w:r w:rsidRPr="00384989">
        <w:rPr>
          <w:sz w:val="14"/>
        </w:rPr>
        <w:t xml:space="preserve">. </w:t>
      </w:r>
      <w:r w:rsidRPr="00A42713">
        <w:rPr>
          <w:rStyle w:val="TitleChar"/>
        </w:rPr>
        <w:t xml:space="preserve">It </w:t>
      </w:r>
      <w:r w:rsidRPr="00847559">
        <w:rPr>
          <w:rStyle w:val="TitleChar"/>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384989">
        <w:rPr>
          <w:sz w:val="14"/>
          <w:szCs w:val="28"/>
        </w:rPr>
        <w:t xml:space="preserve"> </w:t>
      </w:r>
      <w:r w:rsidRPr="00384989">
        <w:rPr>
          <w:sz w:val="14"/>
        </w:rPr>
        <w:t xml:space="preserve">rather than inhibit it. Misperception and dual-use technologies Some space technologies and activities can be used both for relatively benign purposes but also for hostile ones. </w:t>
      </w:r>
      <w:r w:rsidRPr="00A42713">
        <w:rPr>
          <w:rStyle w:val="TitleChar"/>
        </w:rPr>
        <w:t>It may be difficult for an actor to understand the intent</w:t>
      </w:r>
      <w:r w:rsidRPr="00384989">
        <w:rPr>
          <w:sz w:val="14"/>
        </w:rPr>
        <w:t xml:space="preserve"> </w:t>
      </w:r>
      <w:r w:rsidRPr="00A42713">
        <w:rPr>
          <w:rStyle w:val="TitleChar"/>
        </w:rPr>
        <w:t>behind the development</w:t>
      </w:r>
      <w:r w:rsidRPr="00384989">
        <w:rPr>
          <w:sz w:val="14"/>
        </w:rPr>
        <w:t xml:space="preserve">, testing, </w:t>
      </w:r>
      <w:r w:rsidRPr="00A42713">
        <w:rPr>
          <w:rStyle w:val="TitleChar"/>
        </w:rPr>
        <w:t>use</w:t>
      </w:r>
      <w:r w:rsidRPr="00384989">
        <w:rPr>
          <w:sz w:val="14"/>
        </w:rPr>
        <w:t xml:space="preserve">, and stockpiling </w:t>
      </w:r>
      <w:r w:rsidRPr="00A42713">
        <w:rPr>
          <w:rStyle w:val="TitleChar"/>
        </w:rPr>
        <w:t>of</w:t>
      </w:r>
      <w:r w:rsidRPr="00384989">
        <w:rPr>
          <w:sz w:val="14"/>
        </w:rPr>
        <w:t xml:space="preserve"> these </w:t>
      </w:r>
      <w:r w:rsidRPr="00A42713">
        <w:rPr>
          <w:rStyle w:val="TitleChar"/>
        </w:rPr>
        <w:t>technologies</w:t>
      </w:r>
      <w:r w:rsidRPr="00384989">
        <w:rPr>
          <w:sz w:val="14"/>
        </w:rPr>
        <w:t xml:space="preserve">, and see threats where there are none. (Or miss a threat until it is too late.) </w:t>
      </w:r>
      <w:r w:rsidRPr="00A42713">
        <w:rPr>
          <w:rStyle w:val="TitleChar"/>
        </w:rPr>
        <w:t xml:space="preserve">This may start a cycle of action and reaction based on </w:t>
      </w:r>
      <w:r w:rsidRPr="00A42713">
        <w:rPr>
          <w:rStyle w:val="Emphasis"/>
        </w:rPr>
        <w:t>misperception</w:t>
      </w:r>
      <w:r w:rsidRPr="00384989">
        <w:rPr>
          <w:sz w:val="14"/>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42713">
        <w:rPr>
          <w:rStyle w:val="TitleChar"/>
        </w:rPr>
        <w:t>the Pentagon‘s annual wargame</w:t>
      </w:r>
      <w:r w:rsidRPr="00384989">
        <w:rPr>
          <w:sz w:val="14"/>
        </w:rPr>
        <w:t xml:space="preserve">, or simulated conflict, involving space assets focused on a future regional conflict. The official report out24 </w:t>
      </w:r>
      <w:r w:rsidRPr="00A42713">
        <w:rPr>
          <w:rStyle w:val="TitleChar"/>
        </w:rPr>
        <w:t>warned</w:t>
      </w:r>
      <w:r w:rsidRPr="00384989">
        <w:rPr>
          <w:sz w:val="14"/>
        </w:rPr>
        <w:t xml:space="preserve"> that </w:t>
      </w:r>
      <w:r w:rsidRPr="00A42713">
        <w:rPr>
          <w:rStyle w:val="TitleChar"/>
        </w:rPr>
        <w:t xml:space="preserve">it was hard to keep the conflict </w:t>
      </w:r>
      <w:r w:rsidRPr="00A42713">
        <w:rPr>
          <w:rStyle w:val="Emphasis"/>
        </w:rPr>
        <w:t>contained geographically</w:t>
      </w:r>
      <w:r w:rsidRPr="00384989">
        <w:rPr>
          <w:sz w:val="14"/>
        </w:rPr>
        <w:t xml:space="preserve"> when using anti-satellite weapons: As the wargame unfolded, a regional crisis quickly escalated, partly because of the interconnectedness of a multi-domain fight involving a capable adversary. The </w:t>
      </w:r>
      <w:r w:rsidRPr="00A42713">
        <w:rPr>
          <w:rStyle w:val="TitleChar"/>
        </w:rPr>
        <w:t xml:space="preserve">wargame participants emphasized the </w:t>
      </w:r>
      <w:r w:rsidRPr="00847559">
        <w:rPr>
          <w:rStyle w:val="TitleChar"/>
          <w:highlight w:val="cyan"/>
        </w:rPr>
        <w:t xml:space="preserve">challenges in containing </w:t>
      </w:r>
      <w:r w:rsidRPr="00847559">
        <w:rPr>
          <w:rStyle w:val="Emphasis"/>
          <w:highlight w:val="cyan"/>
        </w:rPr>
        <w:t>horizontal escalation</w:t>
      </w:r>
      <w:r w:rsidRPr="00A42713">
        <w:rPr>
          <w:rStyle w:val="TitleChar"/>
        </w:rPr>
        <w:t xml:space="preserve"> once space control capabilities are employed</w:t>
      </w:r>
      <w:r w:rsidRPr="00384989">
        <w:rPr>
          <w:sz w:val="14"/>
        </w:rPr>
        <w:t xml:space="preserve"> to achieve limited national objectives. Lack of shared understanding of consequences/proportionality </w:t>
      </w:r>
      <w:r w:rsidRPr="00A42713">
        <w:rPr>
          <w:rStyle w:val="TitleChar"/>
        </w:rPr>
        <w:t>States have</w:t>
      </w:r>
      <w:r w:rsidRPr="00384989">
        <w:rPr>
          <w:sz w:val="14"/>
        </w:rPr>
        <w:t xml:space="preserve"> fairly </w:t>
      </w:r>
      <w:r w:rsidRPr="00A42713">
        <w:rPr>
          <w:rStyle w:val="Emphasis"/>
        </w:rPr>
        <w:t>similar understandings</w:t>
      </w:r>
      <w:r w:rsidRPr="00384989">
        <w:rPr>
          <w:sz w:val="14"/>
        </w:rPr>
        <w:t xml:space="preserve"> </w:t>
      </w:r>
      <w:r w:rsidRPr="00A42713">
        <w:rPr>
          <w:rStyle w:val="TitleChar"/>
        </w:rPr>
        <w:t>of</w:t>
      </w:r>
      <w:r w:rsidRPr="00384989">
        <w:rPr>
          <w:sz w:val="14"/>
        </w:rPr>
        <w:t xml:space="preserve"> the </w:t>
      </w:r>
      <w:r w:rsidRPr="00A42713">
        <w:rPr>
          <w:rStyle w:val="TitleChar"/>
        </w:rPr>
        <w:t xml:space="preserve">implications of military actions on the </w:t>
      </w:r>
      <w:r w:rsidRPr="00A42713">
        <w:rPr>
          <w:rStyle w:val="Emphasis"/>
        </w:rPr>
        <w:t>ground</w:t>
      </w:r>
      <w:r w:rsidRPr="00384989">
        <w:rPr>
          <w:sz w:val="14"/>
        </w:rPr>
        <w:t xml:space="preserve">, in the </w:t>
      </w:r>
      <w:r w:rsidRPr="00A42713">
        <w:rPr>
          <w:rStyle w:val="Emphasis"/>
        </w:rPr>
        <w:t>air</w:t>
      </w:r>
      <w:r w:rsidRPr="00384989">
        <w:rPr>
          <w:sz w:val="14"/>
        </w:rPr>
        <w:t xml:space="preserve">, </w:t>
      </w:r>
      <w:r w:rsidRPr="00A42713">
        <w:rPr>
          <w:rStyle w:val="TitleChar"/>
        </w:rPr>
        <w:t>and</w:t>
      </w:r>
      <w:r w:rsidRPr="00384989">
        <w:rPr>
          <w:sz w:val="14"/>
        </w:rPr>
        <w:t xml:space="preserve"> at </w:t>
      </w:r>
      <w:r w:rsidRPr="00A42713">
        <w:rPr>
          <w:rStyle w:val="Emphasis"/>
        </w:rPr>
        <w:t>sea</w:t>
      </w:r>
      <w:r w:rsidRPr="00384989">
        <w:rPr>
          <w:sz w:val="14"/>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A42713">
        <w:rPr>
          <w:rStyle w:val="TitleChar"/>
        </w:rPr>
        <w:t xml:space="preserve">Because of a lack of experience </w:t>
      </w:r>
      <w:r w:rsidRPr="00847559">
        <w:rPr>
          <w:rStyle w:val="TitleChar"/>
          <w:highlight w:val="cyan"/>
        </w:rPr>
        <w:t>in hostilities that target space</w:t>
      </w:r>
      <w:r w:rsidRPr="00A42713">
        <w:rPr>
          <w:rStyle w:val="TitleChar"/>
        </w:rPr>
        <w:t xml:space="preserve">-based </w:t>
      </w:r>
      <w:r w:rsidRPr="00847559">
        <w:rPr>
          <w:rStyle w:val="TitleChar"/>
          <w:highlight w:val="cyan"/>
        </w:rPr>
        <w:t>capabilities</w:t>
      </w:r>
      <w:r w:rsidRPr="00384989">
        <w:rPr>
          <w:sz w:val="14"/>
        </w:rPr>
        <w:t xml:space="preserve">, </w:t>
      </w:r>
      <w:r w:rsidRPr="00847559">
        <w:rPr>
          <w:rStyle w:val="TitleChar"/>
          <w:highlight w:val="cyan"/>
        </w:rPr>
        <w:t>it is not</w:t>
      </w:r>
      <w:r w:rsidRPr="00384989">
        <w:rPr>
          <w:sz w:val="14"/>
        </w:rPr>
        <w:t xml:space="preserve"> entirely </w:t>
      </w:r>
      <w:r w:rsidRPr="00847559">
        <w:rPr>
          <w:rStyle w:val="TitleChar"/>
          <w:highlight w:val="cyan"/>
        </w:rPr>
        <w:t>clear</w:t>
      </w:r>
      <w:r w:rsidRPr="00384989">
        <w:rPr>
          <w:sz w:val="14"/>
        </w:rPr>
        <w:t xml:space="preserve"> what the proper response to a space activity is and </w:t>
      </w:r>
      <w:r w:rsidRPr="00847559">
        <w:rPr>
          <w:rStyle w:val="TitleChar"/>
          <w:highlight w:val="cyan"/>
        </w:rPr>
        <w:t>where</w:t>
      </w:r>
      <w:r w:rsidRPr="00384989">
        <w:rPr>
          <w:sz w:val="14"/>
        </w:rPr>
        <w:t xml:space="preserve"> </w:t>
      </w:r>
      <w:r w:rsidRPr="00A42713">
        <w:rPr>
          <w:rStyle w:val="TitleChar"/>
        </w:rPr>
        <w:t>the escalation thresholds or</w:t>
      </w:r>
      <w:r w:rsidRPr="00384989">
        <w:rPr>
          <w:sz w:val="14"/>
        </w:rPr>
        <w:t xml:space="preserve"> </w:t>
      </w:r>
      <w:r w:rsidRPr="00847559">
        <w:rPr>
          <w:rStyle w:val="Emphasis"/>
          <w:highlight w:val="cyan"/>
        </w:rPr>
        <w:t>“red lines”</w:t>
      </w:r>
      <w:r w:rsidRPr="00847559">
        <w:rPr>
          <w:rStyle w:val="TitleChar"/>
          <w:highlight w:val="cyan"/>
        </w:rPr>
        <w:t xml:space="preserve"> lie</w:t>
      </w:r>
      <w:r w:rsidRPr="00384989">
        <w:rPr>
          <w:sz w:val="14"/>
        </w:rPr>
        <w:t xml:space="preserve">. Exacerbating this is the asymmetry in space investments; not all actors will assign the same value to a given target or same escalatory nature to different weapons. </w:t>
      </w:r>
    </w:p>
    <w:sectPr w:rsidR="00E42E4C" w:rsidRPr="002067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0F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7F6"/>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41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3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F2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3BD23"/>
  <w14:defaultImageDpi w14:val="300"/>
  <w15:docId w15:val="{BE856DE0-8018-0546-9DDF-AE7F2E2E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0F2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0F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0F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0F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A0F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0F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F28"/>
  </w:style>
  <w:style w:type="character" w:customStyle="1" w:styleId="Heading1Char">
    <w:name w:val="Heading 1 Char"/>
    <w:aliases w:val="Pocket Char"/>
    <w:basedOn w:val="DefaultParagraphFont"/>
    <w:link w:val="Heading1"/>
    <w:uiPriority w:val="9"/>
    <w:rsid w:val="00FA0F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0F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0F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A0F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0F28"/>
    <w:rPr>
      <w:b/>
      <w:sz w:val="26"/>
      <w:u w:val="none"/>
    </w:rPr>
  </w:style>
  <w:style w:type="character" w:customStyle="1" w:styleId="StyleUnderline">
    <w:name w:val="Style Underline"/>
    <w:aliases w:val="Underline"/>
    <w:basedOn w:val="DefaultParagraphFont"/>
    <w:uiPriority w:val="1"/>
    <w:qFormat/>
    <w:rsid w:val="00FA0F2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A0F2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0F2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1 Char"/>
    <w:basedOn w:val="DefaultParagraphFont"/>
    <w:link w:val="NoSpacing"/>
    <w:uiPriority w:val="99"/>
    <w:unhideWhenUsed/>
    <w:rsid w:val="00FA0F28"/>
    <w:rPr>
      <w:color w:val="auto"/>
      <w:u w:val="none"/>
    </w:rPr>
  </w:style>
  <w:style w:type="paragraph" w:styleId="DocumentMap">
    <w:name w:val="Document Map"/>
    <w:basedOn w:val="Normal"/>
    <w:link w:val="DocumentMapChar"/>
    <w:uiPriority w:val="99"/>
    <w:semiHidden/>
    <w:unhideWhenUsed/>
    <w:rsid w:val="00FA0F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0F28"/>
    <w:rPr>
      <w:rFonts w:ascii="Lucida Grande" w:hAnsi="Lucida Grande" w:cs="Lucida Grande"/>
    </w:rPr>
  </w:style>
  <w:style w:type="character" w:customStyle="1" w:styleId="TitleChar">
    <w:name w:val="Title Char"/>
    <w:basedOn w:val="DefaultParagraphFont"/>
    <w:link w:val="Title"/>
    <w:uiPriority w:val="1"/>
    <w:qFormat/>
    <w:rsid w:val="00FA0F28"/>
    <w:rPr>
      <w:sz w:val="22"/>
      <w:u w:val="single"/>
    </w:rPr>
  </w:style>
  <w:style w:type="paragraph" w:customStyle="1" w:styleId="Emphasis1">
    <w:name w:val="Emphasis1"/>
    <w:basedOn w:val="Normal"/>
    <w:link w:val="Emphasis"/>
    <w:autoRedefine/>
    <w:uiPriority w:val="20"/>
    <w:qFormat/>
    <w:rsid w:val="00FA0F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basedOn w:val="Normal"/>
    <w:next w:val="BodyText"/>
    <w:link w:val="TitleChar"/>
    <w:uiPriority w:val="6"/>
    <w:qFormat/>
    <w:rsid w:val="00FA0F28"/>
    <w:pPr>
      <w:keepNext/>
      <w:keepLines/>
      <w:spacing w:after="240"/>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FA0F28"/>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FA0F28"/>
    <w:pPr>
      <w:spacing w:after="120"/>
    </w:pPr>
  </w:style>
  <w:style w:type="character" w:customStyle="1" w:styleId="BodyTextChar">
    <w:name w:val="Body Text Char"/>
    <w:basedOn w:val="DefaultParagraphFont"/>
    <w:link w:val="BodyText"/>
    <w:uiPriority w:val="99"/>
    <w:semiHidden/>
    <w:rsid w:val="00FA0F28"/>
    <w:rPr>
      <w:rFonts w:ascii="Calibri" w:hAnsi="Calibri" w:cs="Calibri"/>
      <w:sz w:val="22"/>
    </w:rPr>
  </w:style>
  <w:style w:type="paragraph" w:styleId="NoSpacing">
    <w:name w:val="No Spacing"/>
    <w:aliases w:val="Note Level 2,Small Text,Card Format,Note Level 21,ClearFormatting,Clear,DDI Tag,Tag Title,No Spacing51,No Spacing11211,Tag and Cite,No Spacing8,No Spacing311,Very Small Text,No Spacing1111111,No Spacing7,CD - Ci,No Spacing111112,No Spacing31"/>
    <w:basedOn w:val="Heading1"/>
    <w:link w:val="Hyperlink"/>
    <w:autoRedefine/>
    <w:uiPriority w:val="99"/>
    <w:qFormat/>
    <w:rsid w:val="002067F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aip.scitation.org/doi/pdf/10.1063/1.5009221?class=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 Type="http://schemas.openxmlformats.org/officeDocument/2006/relationships/customXml" Target="../customXml/item2.xml"/><Relationship Id="rId16" Type="http://schemas.openxmlformats.org/officeDocument/2006/relationships/hyperlink" Target="https://www.transastracor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presidential-actions/executive-order-encouraging-international-support-recovery-use-space-resources/" TargetMode="External"/><Relationship Id="rId5" Type="http://schemas.openxmlformats.org/officeDocument/2006/relationships/numbering" Target="numbering.xml"/><Relationship Id="rId15" Type="http://schemas.openxmlformats.org/officeDocument/2006/relationships/hyperlink" Target="https://asteroidminingcorporation.co.uk/" TargetMode="External"/><Relationship Id="rId10" Type="http://schemas.openxmlformats.org/officeDocument/2006/relationships/hyperlink" Target="https://phys.org/tags/space/" TargetMode="External"/><Relationship Id="rId19" Type="http://schemas.openxmlformats.org/officeDocument/2006/relationships/hyperlink" Target="https://www.law.upenn.edu/live/files/7804-grego-space-and-crisis-stabilitypdf"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consensys.space/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nryjohnst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12316</Words>
  <Characters>70204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Henry Johnston</cp:lastModifiedBy>
  <cp:revision>2</cp:revision>
  <dcterms:created xsi:type="dcterms:W3CDTF">2022-01-22T14:46:00Z</dcterms:created>
  <dcterms:modified xsi:type="dcterms:W3CDTF">2022-01-22T14:47:00Z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