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4C394" w14:textId="2BD4CC49" w:rsidR="0071579C" w:rsidRDefault="0071579C" w:rsidP="0071579C">
      <w:pPr>
        <w:pStyle w:val="Heading1"/>
      </w:pPr>
      <w:r>
        <w:t>Highland HJ HW 1AC</w:t>
      </w:r>
    </w:p>
    <w:p w14:paraId="3FBE7A1A" w14:textId="4123F903" w:rsidR="0071579C" w:rsidRDefault="0071579C" w:rsidP="0071579C">
      <w:pPr>
        <w:pStyle w:val="Heading2"/>
      </w:pPr>
      <w:r>
        <w:t>C1: Tourism</w:t>
      </w:r>
    </w:p>
    <w:p w14:paraId="095F158F" w14:textId="77777777" w:rsidR="0071579C" w:rsidRPr="0023355B" w:rsidRDefault="0071579C" w:rsidP="0071579C">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w:t>
      </w:r>
      <w:r>
        <w:rPr>
          <w:rFonts w:asciiTheme="majorHAnsi" w:hAnsiTheme="majorHAnsi" w:cstheme="majorHAnsi"/>
        </w:rPr>
        <w:t>rapidly growing</w:t>
      </w:r>
      <w:r w:rsidRPr="0023355B">
        <w:rPr>
          <w:rFonts w:asciiTheme="majorHAnsi" w:hAnsiTheme="majorHAnsi" w:cstheme="majorHAnsi"/>
        </w:rPr>
        <w:t xml:space="preserve">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1FCAC7D2" w14:textId="77777777" w:rsidR="0071579C" w:rsidRPr="0023355B" w:rsidRDefault="0071579C" w:rsidP="0071579C">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D13E9C">
        <w:rPr>
          <w:rStyle w:val="Emphasis"/>
          <w:highlight w:val="cyan"/>
        </w:rPr>
        <w:t>Space Tourism Took a Giant Leap in 2021</w:t>
      </w:r>
      <w:r w:rsidRPr="0023355B">
        <w:rPr>
          <w:rFonts w:asciiTheme="majorHAnsi" w:hAnsiTheme="majorHAnsi" w:cstheme="majorHAnsi"/>
          <w:sz w:val="16"/>
          <w:szCs w:val="18"/>
        </w:rPr>
        <w:t>: Here’s 10 Milestones from the Year.”  December 27, 2021.  https://www.space.com/space-tourism-giant-leap-2021-milestones]</w:t>
      </w:r>
    </w:p>
    <w:p w14:paraId="416097F5" w14:textId="77777777" w:rsidR="0071579C" w:rsidRPr="003A5B77" w:rsidRDefault="0071579C" w:rsidP="0071579C">
      <w:pPr>
        <w:rPr>
          <w:rFonts w:asciiTheme="majorHAnsi" w:hAnsiTheme="majorHAnsi" w:cstheme="majorHAnsi"/>
          <w:sz w:val="14"/>
        </w:rPr>
      </w:pPr>
      <w:r w:rsidRPr="00D13E9C">
        <w:rPr>
          <w:rStyle w:val="Emphasis"/>
          <w:highlight w:val="cyan"/>
        </w:rPr>
        <w:t>This year</w:t>
      </w:r>
      <w:r w:rsidRPr="007E5487">
        <w:rPr>
          <w:rFonts w:asciiTheme="majorHAnsi" w:hAnsiTheme="majorHAnsi" w:cstheme="majorHAnsi"/>
          <w:u w:val="single"/>
        </w:rPr>
        <w:t xml:space="preserve"> saw </w:t>
      </w:r>
      <w:r w:rsidRPr="00D13E9C">
        <w:rPr>
          <w:rStyle w:val="Emphasis"/>
          <w:highlight w:val="cyan"/>
        </w:rPr>
        <w:t>more space tourists fly to space</w:t>
      </w:r>
      <w:r w:rsidRPr="007E5487">
        <w:rPr>
          <w:rFonts w:asciiTheme="majorHAnsi" w:hAnsiTheme="majorHAnsi" w:cstheme="majorHAnsi"/>
          <w:u w:val="single"/>
        </w:rPr>
        <w:t xml:space="preserve"> on a bunch of different systems, and </w:t>
      </w:r>
      <w:r w:rsidRPr="00D13E9C">
        <w:rPr>
          <w:rStyle w:val="Emphasis"/>
          <w:highlight w:val="cyan"/>
        </w:rPr>
        <w:t>the story has only just begun</w:t>
      </w:r>
      <w:r w:rsidRPr="003A5B77">
        <w:rPr>
          <w:rFonts w:asciiTheme="majorHAnsi" w:hAnsiTheme="majorHAnsi" w:cstheme="majorHAnsi"/>
          <w:sz w:val="14"/>
        </w:rPr>
        <w:t xml:space="preserve">. Virgin </w:t>
      </w:r>
      <w:r w:rsidRPr="00D13E9C">
        <w:rPr>
          <w:rStyle w:val="Emphasis"/>
          <w:highlight w:val="cyan"/>
        </w:rPr>
        <w:t>Galactic, Blue Origin and SpaceX</w:t>
      </w:r>
      <w:r w:rsidRPr="007E5487">
        <w:rPr>
          <w:rFonts w:asciiTheme="majorHAnsi" w:hAnsiTheme="majorHAnsi" w:cstheme="majorHAnsi"/>
          <w:u w:val="single"/>
        </w:rPr>
        <w:t xml:space="preserve"> each flew their </w:t>
      </w:r>
      <w:r w:rsidRPr="00D13E9C">
        <w:rPr>
          <w:rStyle w:val="Emphasis"/>
          <w:highlight w:val="cyan"/>
        </w:rPr>
        <w:t>first tourist-focused missions</w:t>
      </w:r>
      <w:r w:rsidRPr="007E5487">
        <w:rPr>
          <w:rFonts w:asciiTheme="majorHAnsi" w:hAnsiTheme="majorHAnsi" w:cstheme="majorHAnsi"/>
          <w:u w:val="single"/>
        </w:rPr>
        <w:t xml:space="preserve"> this year</w:t>
      </w:r>
      <w:r w:rsidRPr="003A5B77">
        <w:rPr>
          <w:rFonts w:asciiTheme="majorHAnsi" w:hAnsiTheme="majorHAnsi" w:cstheme="majorHAnsi"/>
          <w:sz w:val="14"/>
        </w:rPr>
        <w:t>, sending aloft several people each with minimal training in professional spaceflight. Meanwhile</w:t>
      </w:r>
      <w:r w:rsidRPr="00D13E9C">
        <w:rPr>
          <w:rFonts w:asciiTheme="majorHAnsi" w:hAnsiTheme="majorHAnsi" w:cstheme="majorHAnsi"/>
          <w:sz w:val="14"/>
        </w:rPr>
        <w:t xml:space="preserve">, </w:t>
      </w:r>
      <w:r w:rsidRPr="00D13E9C">
        <w:rPr>
          <w:rFonts w:asciiTheme="majorHAnsi" w:hAnsiTheme="majorHAnsi" w:cstheme="majorHAnsi"/>
          <w:u w:val="single"/>
        </w:rPr>
        <w:t>Roscosmos</w:t>
      </w:r>
      <w:r w:rsidRPr="00D13E9C">
        <w:rPr>
          <w:rFonts w:asciiTheme="majorHAnsi" w:hAnsiTheme="majorHAnsi" w:cstheme="majorHAnsi"/>
          <w:sz w:val="14"/>
        </w:rPr>
        <w:t xml:space="preserve"> (</w:t>
      </w:r>
      <w:r w:rsidRPr="003A5B77">
        <w:rPr>
          <w:rFonts w:asciiTheme="majorHAnsi" w:hAnsiTheme="majorHAnsi" w:cstheme="majorHAnsi"/>
          <w:sz w:val="14"/>
        </w:rPr>
        <w:t xml:space="preserve">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D13E9C">
        <w:rPr>
          <w:rStyle w:val="Emphasis"/>
          <w:highlight w:val="cyan"/>
        </w:rPr>
        <w:t>2022</w:t>
      </w:r>
      <w:r w:rsidRPr="00F86DBC">
        <w:rPr>
          <w:rStyle w:val="Emphasis"/>
        </w:rPr>
        <w:t xml:space="preserve"> also </w:t>
      </w:r>
      <w:r w:rsidRPr="00D13E9C">
        <w:rPr>
          <w:rStyle w:val="Emphasis"/>
          <w:highlight w:val="cyan"/>
        </w:rPr>
        <w:t>set to be busy</w:t>
      </w:r>
      <w:r w:rsidRPr="007E5487">
        <w:rPr>
          <w:rFonts w:asciiTheme="majorHAnsi" w:hAnsiTheme="majorHAnsi" w:cstheme="majorHAnsi"/>
          <w:u w:val="single"/>
        </w:rPr>
        <w:t xml:space="preserve">, between </w:t>
      </w:r>
      <w:r w:rsidRPr="00D13E9C">
        <w:rPr>
          <w:rStyle w:val="Emphasis"/>
          <w:highlight w:val="cyan"/>
        </w:rPr>
        <w:t>more tourist flights and</w:t>
      </w:r>
      <w:r w:rsidRPr="007E5487">
        <w:rPr>
          <w:rFonts w:asciiTheme="majorHAnsi" w:hAnsiTheme="majorHAnsi" w:cstheme="majorHAnsi"/>
          <w:u w:val="single"/>
        </w:rPr>
        <w:t xml:space="preserve"> the expected </w:t>
      </w:r>
      <w:r w:rsidRPr="00D13E9C">
        <w:rPr>
          <w:rStyle w:val="Emphasis"/>
          <w:highlight w:val="cyan"/>
        </w:rPr>
        <w:t>addition of</w:t>
      </w:r>
      <w:r w:rsidRPr="007E5487">
        <w:rPr>
          <w:rFonts w:asciiTheme="majorHAnsi" w:hAnsiTheme="majorHAnsi" w:cstheme="majorHAnsi"/>
          <w:u w:val="single"/>
        </w:rPr>
        <w:t xml:space="preserve"> company </w:t>
      </w:r>
      <w:r w:rsidRPr="00D13E9C">
        <w:rPr>
          <w:rStyle w:val="Emphasis"/>
          <w:highlight w:val="cyan"/>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D13E9C">
        <w:rPr>
          <w:rFonts w:asciiTheme="majorHAnsi" w:hAnsiTheme="majorHAnsi" w:cstheme="majorHAnsi"/>
          <w:u w:val="single"/>
        </w:rPr>
        <w:t>Virgin Galactic launched its first operational tourist flight, featuring founder Richard Branson.</w:t>
      </w:r>
      <w:r w:rsidRPr="00D13E9C">
        <w:rPr>
          <w:rFonts w:asciiTheme="majorHAnsi" w:hAnsiTheme="majorHAnsi" w:cstheme="majorHAnsi"/>
          <w:sz w:val="14"/>
        </w:rPr>
        <w:t xml:space="preserve"> It was "the experience of a lifetime," Branson said during a live broadcast of the flight. The four-person crew and two pilots of the Unity 22 test flight mission too</w:t>
      </w:r>
      <w:r w:rsidRPr="003A5B77">
        <w:rPr>
          <w:rFonts w:asciiTheme="majorHAnsi" w:hAnsiTheme="majorHAnsi" w:cstheme="majorHAnsi"/>
          <w:sz w:val="14"/>
        </w:rPr>
        <w:t xml:space="preserve">k off from the company's Spaceport America facility in New Mexico and flew just above the boundary of space, where everyone experienced about four minutes of weightlessness. Future flights of Virgin Galactic, though, have been </w:t>
      </w:r>
      <w:r w:rsidRPr="00D13E9C">
        <w:rPr>
          <w:rFonts w:asciiTheme="majorHAnsi" w:hAnsiTheme="majorHAnsi" w:cstheme="majorHAnsi"/>
          <w:sz w:val="14"/>
        </w:rPr>
        <w:t xml:space="preserve">delayed due to a Federal Aviation Administration investigation into a reported incident that happened during the spaceflight. That said, </w:t>
      </w:r>
      <w:r w:rsidRPr="00D13E9C">
        <w:rPr>
          <w:rFonts w:asciiTheme="majorHAnsi" w:hAnsiTheme="majorHAnsi" w:cstheme="majorHAnsi"/>
          <w:u w:val="single"/>
        </w:rPr>
        <w:t xml:space="preserve">Virgin has </w:t>
      </w:r>
      <w:r w:rsidRPr="00D13E9C">
        <w:rPr>
          <w:rStyle w:val="Emphasis"/>
        </w:rPr>
        <w:t>opened up tickets</w:t>
      </w:r>
      <w:r w:rsidRPr="00D13E9C">
        <w:rPr>
          <w:rFonts w:asciiTheme="majorHAnsi" w:hAnsiTheme="majorHAnsi" w:cstheme="majorHAnsi"/>
          <w:u w:val="single"/>
        </w:rPr>
        <w:t xml:space="preserve"> again to paying spaceflyers, </w:t>
      </w:r>
      <w:r w:rsidRPr="00D13E9C">
        <w:rPr>
          <w:rFonts w:asciiTheme="majorHAnsi" w:hAnsiTheme="majorHAnsi" w:cstheme="majorHAnsi"/>
          <w:sz w:val="14"/>
        </w:rPr>
        <w:t xml:space="preserve">now at $450,000 apiece. 4) Blue Origin launches Jeff Bezos to space Days after the Virgin flight, </w:t>
      </w:r>
      <w:r w:rsidRPr="00D13E9C">
        <w:rPr>
          <w:rFonts w:asciiTheme="majorHAnsi" w:hAnsiTheme="majorHAnsi" w:cstheme="majorHAnsi"/>
          <w:u w:val="single"/>
        </w:rPr>
        <w:t xml:space="preserve">Blue Origin launched its </w:t>
      </w:r>
      <w:r w:rsidRPr="00D13E9C">
        <w:rPr>
          <w:rStyle w:val="Emphasis"/>
        </w:rPr>
        <w:t>first crewed spaceflight</w:t>
      </w:r>
      <w:r w:rsidRPr="00D13E9C">
        <w:rPr>
          <w:rFonts w:asciiTheme="majorHAnsi" w:hAnsiTheme="majorHAnsi" w:cstheme="majorHAnsi"/>
          <w:u w:val="single"/>
        </w:rPr>
        <w:t xml:space="preserve"> on July 20, featuring founder Jeff Bezos and a set of other three space tourists</w:t>
      </w:r>
      <w:r w:rsidRPr="00D13E9C">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D13E9C">
        <w:rPr>
          <w:rFonts w:asciiTheme="majorHAnsi" w:hAnsiTheme="majorHAnsi" w:cstheme="majorHAnsi"/>
          <w:sz w:val="14"/>
        </w:rPr>
        <w:fldChar w:fldCharType="begin"/>
      </w:r>
      <w:r w:rsidRPr="00D13E9C">
        <w:rPr>
          <w:rFonts w:asciiTheme="majorHAnsi" w:hAnsiTheme="majorHAnsi" w:cstheme="majorHAnsi"/>
          <w:sz w:val="14"/>
        </w:rPr>
        <w:instrText xml:space="preserve"> INCLUDEPICTURE "https://vanilla.futurecdn.net/space/media/img/missing-image.svg" \* MERGEFORMATINET </w:instrText>
      </w:r>
      <w:r w:rsidRPr="00D13E9C">
        <w:rPr>
          <w:rFonts w:asciiTheme="majorHAnsi" w:hAnsiTheme="majorHAnsi" w:cstheme="majorHAnsi"/>
          <w:sz w:val="14"/>
        </w:rPr>
        <w:fldChar w:fldCharType="separate"/>
      </w:r>
      <w:r w:rsidRPr="00D13E9C">
        <w:rPr>
          <w:rFonts w:asciiTheme="majorHAnsi" w:hAnsiTheme="majorHAnsi" w:cstheme="majorHAnsi"/>
          <w:sz w:val="14"/>
        </w:rPr>
        <w:fldChar w:fldCharType="end"/>
      </w:r>
      <w:r w:rsidRPr="00D13E9C">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D13E9C">
        <w:rPr>
          <w:rFonts w:asciiTheme="majorHAnsi" w:hAnsiTheme="majorHAnsi" w:cstheme="majorHAnsi"/>
          <w:u w:val="single"/>
        </w:rPr>
        <w:t xml:space="preserve">Inspiration4 launches 4 </w:t>
      </w:r>
      <w:r w:rsidRPr="00D13E9C">
        <w:rPr>
          <w:rStyle w:val="Emphasis"/>
        </w:rPr>
        <w:t>civilians on</w:t>
      </w:r>
      <w:r w:rsidRPr="00D13E9C">
        <w:rPr>
          <w:rFonts w:asciiTheme="majorHAnsi" w:hAnsiTheme="majorHAnsi" w:cstheme="majorHAnsi"/>
          <w:u w:val="single"/>
        </w:rPr>
        <w:t xml:space="preserve"> first orbital mission</w:t>
      </w:r>
      <w:r w:rsidRPr="00D13E9C">
        <w:rPr>
          <w:rFonts w:asciiTheme="majorHAnsi" w:hAnsiTheme="majorHAnsi" w:cstheme="majorHAnsi"/>
          <w:sz w:val="14"/>
        </w:rPr>
        <w:t xml:space="preserve"> Billionaire Jared Isaacman's </w:t>
      </w:r>
      <w:r w:rsidRPr="00D13E9C">
        <w:rPr>
          <w:rStyle w:val="Emphasis"/>
        </w:rPr>
        <w:t>privately chartered spaceflight</w:t>
      </w:r>
      <w:r w:rsidRPr="00D13E9C">
        <w:rPr>
          <w:rFonts w:asciiTheme="majorHAnsi" w:hAnsiTheme="majorHAnsi" w:cstheme="majorHAnsi"/>
          <w:u w:val="single"/>
        </w:rPr>
        <w:t xml:space="preserve"> launched on Sept. 15, 2021 aboard a SpaceX Crew Dragon spacecraft, flying high in Earth orbit on a nearly</w:t>
      </w:r>
      <w:r w:rsidRPr="007E5487">
        <w:rPr>
          <w:rFonts w:asciiTheme="majorHAnsi" w:hAnsiTheme="majorHAnsi" w:cstheme="majorHAnsi"/>
          <w:u w:val="single"/>
        </w:rPr>
        <w:t xml:space="preserve">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w:t>
      </w:r>
    </w:p>
    <w:p w14:paraId="31B27596" w14:textId="77777777" w:rsidR="0071579C" w:rsidRPr="0023355B" w:rsidRDefault="0071579C" w:rsidP="0071579C">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2655BE55" w14:textId="77777777" w:rsidR="0071579C" w:rsidRPr="0023355B" w:rsidRDefault="0071579C" w:rsidP="0071579C">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2737741" w14:textId="77777777" w:rsidR="0071579C" w:rsidRDefault="0071579C" w:rsidP="0071579C">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D13E9C">
        <w:rPr>
          <w:rStyle w:val="Emphasis"/>
          <w:highlight w:val="cyan"/>
        </w:rPr>
        <w:t>number of space launches</w:t>
      </w:r>
      <w:r w:rsidRPr="00E14A26">
        <w:rPr>
          <w:rFonts w:asciiTheme="majorHAnsi" w:hAnsiTheme="majorHAnsi" w:cstheme="majorHAnsi"/>
          <w:u w:val="single"/>
        </w:rPr>
        <w:t xml:space="preserve"> annually around the world numbers around 70 today, but that figure </w:t>
      </w:r>
      <w:r w:rsidRPr="00D13E9C">
        <w:rPr>
          <w:rStyle w:val="Emphasis"/>
          <w:highlight w:val="cyan"/>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D13E9C">
        <w:rPr>
          <w:rStyle w:val="Emphasis"/>
          <w:highlight w:val="cyan"/>
        </w:rPr>
        <w:t>market</w:t>
      </w:r>
      <w:r w:rsidRPr="00275C15">
        <w:rPr>
          <w:rFonts w:asciiTheme="majorHAnsi" w:hAnsiTheme="majorHAnsi" w:cstheme="majorHAnsi"/>
          <w:u w:val="single"/>
        </w:rPr>
        <w:t xml:space="preserve"> will </w:t>
      </w:r>
      <w:r w:rsidRPr="00D13E9C">
        <w:rPr>
          <w:rStyle w:val="Emphasis"/>
          <w:highlight w:val="cyan"/>
        </w:rPr>
        <w:t>consist of 13,000 potential customers</w:t>
      </w:r>
      <w:r w:rsidRPr="00275C15">
        <w:rPr>
          <w:rFonts w:asciiTheme="majorHAnsi" w:hAnsiTheme="majorHAnsi" w:cstheme="majorHAnsi"/>
          <w:u w:val="single"/>
        </w:rPr>
        <w:t xml:space="preserve">, with </w:t>
      </w:r>
      <w:r w:rsidRPr="00D13E9C">
        <w:rPr>
          <w:rStyle w:val="Emphasis"/>
          <w:highlight w:val="cyan"/>
        </w:rPr>
        <w:t>possible revenues of</w:t>
      </w:r>
      <w:r w:rsidRPr="00275C15">
        <w:rPr>
          <w:rFonts w:asciiTheme="majorHAnsi" w:hAnsiTheme="majorHAnsi" w:cstheme="majorHAnsi"/>
          <w:u w:val="single"/>
        </w:rPr>
        <w:t xml:space="preserve"> roughly </w:t>
      </w:r>
      <w:r w:rsidRPr="00D13E9C">
        <w:rPr>
          <w:rStyle w:val="Emphasis"/>
          <w:highlight w:val="cyan"/>
        </w:rPr>
        <w:t>$650 million per year.</w:t>
      </w:r>
      <w:r w:rsidRPr="003E636E">
        <w:rPr>
          <w:rFonts w:asciiTheme="majorHAnsi" w:hAnsiTheme="majorHAnsi" w:cstheme="majorHAnsi"/>
          <w:sz w:val="16"/>
        </w:rPr>
        <w:t xml:space="preserve"> Assuming the business is successful, </w:t>
      </w:r>
      <w:r w:rsidRPr="00D13E9C">
        <w:rPr>
          <w:rStyle w:val="Emphasis"/>
          <w:highlight w:val="cyan"/>
        </w:rPr>
        <w:t>commercial space travel</w:t>
      </w:r>
      <w:r w:rsidRPr="00CC1AB7">
        <w:rPr>
          <w:rFonts w:asciiTheme="majorHAnsi" w:hAnsiTheme="majorHAnsi" w:cstheme="majorHAnsi"/>
          <w:u w:val="single"/>
        </w:rPr>
        <w:t xml:space="preserve"> might very well </w:t>
      </w:r>
      <w:r w:rsidRPr="00D13E9C">
        <w:rPr>
          <w:rStyle w:val="Emphasis"/>
          <w:highlight w:val="cyan"/>
        </w:rPr>
        <w:t>reach 1,000 launches per year</w:t>
      </w:r>
      <w:r w:rsidRPr="003E636E">
        <w:rPr>
          <w:rFonts w:asciiTheme="majorHAnsi" w:hAnsiTheme="majorHAnsi" w:cstheme="majorHAnsi"/>
          <w:sz w:val="16"/>
        </w:rPr>
        <w:t xml:space="preserve"> some time in the next decade – </w:t>
      </w:r>
      <w:r w:rsidRPr="00D13E9C">
        <w:rPr>
          <w:rStyle w:val="Emphasis"/>
          <w:highlight w:val="cyan"/>
        </w:rPr>
        <w:t>XCOR alone</w:t>
      </w:r>
      <w:r w:rsidRPr="003F5A79">
        <w:rPr>
          <w:rFonts w:asciiTheme="majorHAnsi" w:hAnsiTheme="majorHAnsi" w:cstheme="majorHAnsi"/>
          <w:u w:val="single"/>
        </w:rPr>
        <w:t xml:space="preserve"> plans to ramp up to </w:t>
      </w:r>
      <w:r w:rsidRPr="00D13E9C">
        <w:rPr>
          <w:rStyle w:val="Emphasis"/>
          <w:highlight w:val="cyan"/>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D13E9C">
        <w:rPr>
          <w:rStyle w:val="Emphasis"/>
          <w:highlight w:val="cyan"/>
        </w:rPr>
        <w:t>That</w:t>
      </w:r>
      <w:r w:rsidRPr="00D13E9C">
        <w:rPr>
          <w:rStyle w:val="Emphasis"/>
        </w:rPr>
        <w:t xml:space="preserve"> </w:t>
      </w:r>
      <w:r w:rsidRPr="0076345D">
        <w:rPr>
          <w:rFonts w:asciiTheme="majorHAnsi" w:hAnsiTheme="majorHAnsi" w:cstheme="majorHAnsi"/>
          <w:u w:val="single"/>
        </w:rPr>
        <w:t xml:space="preserve">creates 1,000 opportunities to </w:t>
      </w:r>
      <w:r w:rsidRPr="00D13E9C">
        <w:rPr>
          <w:rStyle w:val="Emphasis"/>
          <w:highlight w:val="cyan"/>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D13E9C">
        <w:rPr>
          <w:rStyle w:val="Emphasis"/>
          <w:highlight w:val="cyan"/>
        </w:rPr>
        <w:t>The space-tourism industry has downplayed black carbon’s potential 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62B2D12D" w14:textId="77777777" w:rsidR="0071579C" w:rsidRPr="0023355B" w:rsidRDefault="0071579C" w:rsidP="0071579C">
      <w:pPr>
        <w:pStyle w:val="Heading4"/>
        <w:rPr>
          <w:rFonts w:asciiTheme="majorHAnsi" w:hAnsiTheme="majorHAnsi" w:cstheme="majorHAnsi"/>
        </w:rPr>
      </w:pPr>
      <w:r>
        <w:rPr>
          <w:rFonts w:asciiTheme="majorHAnsi" w:hAnsiTheme="majorHAnsi" w:cstheme="majorHAnsi"/>
        </w:rPr>
        <w:t xml:space="preserve">Space tourism destroys the ozone due to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010FA004" w14:textId="77777777" w:rsidR="0071579C" w:rsidRPr="0023355B" w:rsidRDefault="0071579C" w:rsidP="0071579C">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4F7A65CF" w14:textId="77777777" w:rsidR="0071579C" w:rsidRPr="00247394" w:rsidRDefault="0071579C" w:rsidP="0071579C">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D13E9C">
        <w:rPr>
          <w:rStyle w:val="Emphasis"/>
          <w:highlight w:val="cyan"/>
        </w:rPr>
        <w:t>new study</w:t>
      </w:r>
      <w:r w:rsidRPr="00BD2D75">
        <w:rPr>
          <w:rFonts w:asciiTheme="majorHAnsi" w:hAnsiTheme="majorHAnsi" w:cstheme="majorHAnsi"/>
          <w:u w:val="single"/>
        </w:rPr>
        <w:t xml:space="preserve"> that </w:t>
      </w:r>
      <w:r w:rsidRPr="00D13E9C">
        <w:rPr>
          <w:rStyle w:val="Emphasis"/>
          <w:highlight w:val="cyan"/>
        </w:rPr>
        <w:t>finds soot emitted by space tourism rockets</w:t>
      </w:r>
      <w:r w:rsidRPr="00BD2D75">
        <w:rPr>
          <w:rFonts w:asciiTheme="majorHAnsi" w:hAnsiTheme="majorHAnsi" w:cstheme="majorHAnsi"/>
          <w:u w:val="single"/>
        </w:rPr>
        <w:t xml:space="preserve"> could significantly </w:t>
      </w:r>
      <w:r w:rsidRPr="00D13E9C">
        <w:rPr>
          <w:rStyle w:val="Emphasis"/>
          <w:highlight w:val="cyan"/>
        </w:rPr>
        <w:t xml:space="preserve">contribute to </w:t>
      </w:r>
      <w:r w:rsidRPr="003C4A8C">
        <w:rPr>
          <w:rStyle w:val="Emphasis"/>
        </w:rPr>
        <w:t xml:space="preserve">global </w:t>
      </w:r>
      <w:r w:rsidRPr="00D13E9C">
        <w:rPr>
          <w:rStyle w:val="Emphasis"/>
          <w:highlight w:val="cyan"/>
        </w:rPr>
        <w:t>climate change</w:t>
      </w:r>
      <w:r w:rsidRPr="00D13E9C">
        <w:rPr>
          <w:rStyle w:val="Emphasis"/>
        </w:rPr>
        <w:t xml:space="preserve"> </w:t>
      </w:r>
      <w:r w:rsidRPr="00BD2D75">
        <w:rPr>
          <w:rFonts w:asciiTheme="majorHAnsi" w:hAnsiTheme="majorHAnsi" w:cstheme="majorHAnsi"/>
          <w:u w:val="single"/>
        </w:rPr>
        <w:t>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D13E9C">
        <w:rPr>
          <w:rStyle w:val="Emphasis"/>
          <w:highlight w:val="cyan"/>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D13E9C">
        <w:rPr>
          <w:rStyle w:val="Emphasis"/>
          <w:highlight w:val="cyan"/>
        </w:rPr>
        <w:t>soot particles</w:t>
      </w:r>
      <w:r w:rsidRPr="00AB6D79">
        <w:rPr>
          <w:rFonts w:asciiTheme="majorHAnsi" w:hAnsiTheme="majorHAnsi" w:cstheme="majorHAnsi"/>
          <w:u w:val="single"/>
        </w:rPr>
        <w:t xml:space="preserve"> emitted by the proposed fleet of space tourism rockets would </w:t>
      </w:r>
      <w:r w:rsidRPr="00D13E9C">
        <w:rPr>
          <w:rStyle w:val="Emphasis"/>
          <w:highlight w:val="cyan"/>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D13E9C">
        <w:rPr>
          <w:rStyle w:val="Emphasis"/>
          <w:highlight w:val="cyan"/>
        </w:rPr>
        <w:t>three times higher than</w:t>
      </w:r>
      <w:r w:rsidRPr="00BB4A17">
        <w:rPr>
          <w:rFonts w:asciiTheme="majorHAnsi" w:hAnsiTheme="majorHAnsi" w:cstheme="majorHAnsi"/>
          <w:u w:val="single"/>
        </w:rPr>
        <w:t xml:space="preserve"> the altitude of </w:t>
      </w:r>
      <w:r w:rsidRPr="00D13E9C">
        <w:rPr>
          <w:rStyle w:val="Emphasis"/>
          <w:highlight w:val="cyan"/>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D13E9C">
        <w:rPr>
          <w:rStyle w:val="Emphasis"/>
          <w:highlight w:val="cyan"/>
        </w:rPr>
        <w:t>remain in the atmosphere for years</w:t>
      </w:r>
      <w:r w:rsidRPr="00174B5F">
        <w:rPr>
          <w:rFonts w:asciiTheme="majorHAnsi" w:hAnsiTheme="majorHAnsi" w:cstheme="majorHAnsi"/>
          <w:u w:val="single"/>
        </w:rPr>
        <w:t xml:space="preserve">, </w:t>
      </w:r>
      <w:r w:rsidRPr="00D13E9C">
        <w:rPr>
          <w:rFonts w:asciiTheme="majorHAnsi" w:hAnsiTheme="majorHAnsi" w:cstheme="majorHAnsi"/>
          <w:u w:val="single"/>
        </w:rPr>
        <w:t>efficiently absorbing sunlight that would otherwise reach the Earth's surface.</w:t>
      </w:r>
      <w:r w:rsidRPr="00D13E9C">
        <w:rPr>
          <w:rFonts w:asciiTheme="majorHAnsi" w:hAnsiTheme="majorHAnsi" w:cstheme="majorHAnsi"/>
          <w:sz w:val="16"/>
        </w:rPr>
        <w:t xml:space="preserve"> The result is a </w:t>
      </w:r>
      <w:r w:rsidRPr="00D13E9C">
        <w:rPr>
          <w:rFonts w:asciiTheme="majorHAnsi" w:hAnsiTheme="majorHAnsi" w:cstheme="majorHAnsi"/>
          <w:u w:val="single"/>
        </w:rPr>
        <w:t>global pattern of change</w:t>
      </w:r>
      <w:r w:rsidRPr="00D13E9C">
        <w:rPr>
          <w:rFonts w:asciiTheme="majorHAnsi" w:hAnsiTheme="majorHAnsi" w:cstheme="majorHAnsi"/>
          <w:sz w:val="16"/>
        </w:rPr>
        <w:t>, according to researcher Michael</w:t>
      </w:r>
      <w:r w:rsidRPr="002D1FED">
        <w:rPr>
          <w:rFonts w:asciiTheme="majorHAnsi" w:hAnsiTheme="majorHAnsi" w:cstheme="majorHAnsi"/>
          <w:sz w:val="16"/>
        </w:rPr>
        <w:t xml:space="preserve">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D13E9C">
        <w:rPr>
          <w:rStyle w:val="Emphasis"/>
          <w:highlight w:val="cyan"/>
        </w:rPr>
        <w:t>particular</w:t>
      </w:r>
      <w:r w:rsidRPr="00D13E9C">
        <w:rPr>
          <w:rStyle w:val="Emphasis"/>
        </w:rPr>
        <w:t xml:space="preserve"> </w:t>
      </w:r>
      <w:r w:rsidRPr="00667B3D">
        <w:rPr>
          <w:rStyle w:val="Emphasis"/>
        </w:rPr>
        <w:t xml:space="preserve">climate system </w:t>
      </w:r>
      <w:r w:rsidRPr="00D13E9C">
        <w:rPr>
          <w:rStyle w:val="Emphasis"/>
          <w:highlight w:val="cyan"/>
        </w:rPr>
        <w:t>sensitivity to the type of particles that rockets emit.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D13E9C">
        <w:rPr>
          <w:rStyle w:val="Emphasis"/>
          <w:highlight w:val="cyan"/>
        </w:rPr>
        <w:t>Antarctica would warm</w:t>
      </w:r>
      <w:r w:rsidRPr="007F4882">
        <w:rPr>
          <w:rStyle w:val="Emphasis"/>
        </w:rPr>
        <w:t xml:space="preserve"> by </w:t>
      </w:r>
      <w:r w:rsidRPr="00D13E9C">
        <w:rPr>
          <w:rStyle w:val="Emphasis"/>
          <w:highlight w:val="cya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D13E9C">
        <w:rPr>
          <w:rStyle w:val="Emphasis"/>
          <w:highlight w:val="cyan"/>
        </w:rPr>
        <w:t>equatorial regions</w:t>
      </w:r>
      <w:r w:rsidRPr="00583843">
        <w:rPr>
          <w:rFonts w:asciiTheme="majorHAnsi" w:hAnsiTheme="majorHAnsi" w:cstheme="majorHAnsi"/>
          <w:u w:val="single"/>
        </w:rPr>
        <w:t xml:space="preserve"> could </w:t>
      </w:r>
      <w:r w:rsidRPr="00D13E9C">
        <w:rPr>
          <w:rStyle w:val="Emphasis"/>
          <w:highlight w:val="cyan"/>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D13E9C">
        <w:rPr>
          <w:rStyle w:val="Emphasis"/>
          <w:highlight w:val="cyan"/>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w:t>
      </w:r>
      <w:r w:rsidRPr="00D13E9C">
        <w:rPr>
          <w:rFonts w:asciiTheme="majorHAnsi" w:hAnsiTheme="majorHAnsi" w:cstheme="majorHAnsi"/>
          <w:u w:val="single"/>
        </w:rPr>
        <w:t xml:space="preserve">an </w:t>
      </w:r>
      <w:r w:rsidRPr="00D13E9C">
        <w:rPr>
          <w:rStyle w:val="Emphasis"/>
        </w:rPr>
        <w:t>increase in the amount of solar energy absorbed</w:t>
      </w:r>
      <w:r w:rsidRPr="00D13E9C">
        <w:rPr>
          <w:rFonts w:asciiTheme="majorHAnsi" w:hAnsiTheme="majorHAnsi" w:cstheme="majorHAnsi"/>
          <w:u w:val="single"/>
        </w:rPr>
        <w:t xml:space="preserve"> by the Earth's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D13E9C">
        <w:rPr>
          <w:rStyle w:val="Emphasis"/>
          <w:highlight w:val="cyan"/>
        </w:rPr>
        <w:t>soot from</w:t>
      </w:r>
      <w:r w:rsidRPr="00EF0B03">
        <w:rPr>
          <w:rFonts w:asciiTheme="majorHAnsi" w:hAnsiTheme="majorHAnsi" w:cstheme="majorHAnsi"/>
          <w:u w:val="single"/>
        </w:rPr>
        <w:t xml:space="preserve"> the </w:t>
      </w:r>
      <w:r w:rsidRPr="00D13E9C">
        <w:rPr>
          <w:rStyle w:val="Emphasis"/>
          <w:highlight w:val="cyan"/>
        </w:rPr>
        <w:t>rockets 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D13E9C">
        <w:rPr>
          <w:rStyle w:val="Emphasis"/>
          <w:highlight w:val="cyan"/>
        </w:rPr>
        <w:t>emissions</w:t>
      </w:r>
      <w:r w:rsidRPr="006C7C86">
        <w:rPr>
          <w:rFonts w:asciiTheme="majorHAnsi" w:hAnsiTheme="majorHAnsi" w:cstheme="majorHAnsi"/>
          <w:u w:val="single"/>
        </w:rPr>
        <w:t xml:space="preserve"> are </w:t>
      </w:r>
      <w:r w:rsidRPr="00D13E9C">
        <w:rPr>
          <w:rStyle w:val="Emphasis"/>
          <w:highlight w:val="cyan"/>
        </w:rPr>
        <w:t>particularly harmful to</w:t>
      </w:r>
      <w:r w:rsidRPr="006C7C86">
        <w:rPr>
          <w:rFonts w:asciiTheme="majorHAnsi" w:hAnsiTheme="majorHAnsi" w:cstheme="majorHAnsi"/>
          <w:u w:val="single"/>
        </w:rPr>
        <w:t xml:space="preserve"> the </w:t>
      </w:r>
      <w:r w:rsidRPr="00D13E9C">
        <w:rPr>
          <w:rStyle w:val="Emphasis"/>
          <w:highlight w:val="cyan"/>
        </w:rPr>
        <w:t>ozone because</w:t>
      </w:r>
      <w:r w:rsidRPr="006C7C86">
        <w:rPr>
          <w:rFonts w:asciiTheme="majorHAnsi" w:hAnsiTheme="majorHAnsi" w:cstheme="majorHAnsi"/>
          <w:u w:val="single"/>
        </w:rPr>
        <w:t xml:space="preserve"> they're </w:t>
      </w:r>
      <w:r w:rsidRPr="00D13E9C">
        <w:rPr>
          <w:rStyle w:val="Emphasis"/>
          <w:highlight w:val="cyan"/>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13E9C">
        <w:rPr>
          <w:rStyle w:val="Emphasis"/>
          <w:highlight w:val="cya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25A0A46C" w14:textId="77777777" w:rsidR="0071579C" w:rsidRPr="0023355B" w:rsidRDefault="0071579C" w:rsidP="0071579C">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Pr>
          <w:rFonts w:asciiTheme="majorHAnsi" w:hAnsiTheme="majorHAnsi" w:cstheme="majorHAnsi"/>
        </w:rPr>
        <w:t xml:space="preserve">crucial </w:t>
      </w:r>
      <w:r w:rsidRPr="0023355B">
        <w:rPr>
          <w:rFonts w:asciiTheme="majorHAnsi" w:hAnsiTheme="majorHAnsi" w:cstheme="majorHAnsi"/>
          <w:u w:val="single"/>
        </w:rPr>
        <w:t>tipping points</w:t>
      </w:r>
    </w:p>
    <w:p w14:paraId="1ED08998" w14:textId="77777777" w:rsidR="0071579C" w:rsidRPr="0023355B" w:rsidRDefault="0071579C" w:rsidP="0071579C">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413B5533" w14:textId="77777777" w:rsidR="0071579C" w:rsidRDefault="0071579C" w:rsidP="0071579C">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TitleChar"/>
          <w:rFonts w:asciiTheme="majorHAnsi" w:hAnsiTheme="majorHAnsi" w:cstheme="majorHAnsi"/>
        </w:rPr>
        <w:t>scientists</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TitleChar"/>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TitleChar"/>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D13E9C">
        <w:rPr>
          <w:rStyle w:val="Emphasis"/>
          <w:highlight w:val="cyan"/>
        </w:rPr>
        <w:t>rocket launches.</w:t>
      </w:r>
      <w:r w:rsidRPr="00D13E9C">
        <w:rPr>
          <w:rStyle w:val="Emphasis"/>
        </w:rPr>
        <w:t xml:space="preserve"> </w:t>
      </w:r>
      <w:r w:rsidRPr="0023355B">
        <w:rPr>
          <w:rFonts w:asciiTheme="majorHAnsi" w:hAnsiTheme="majorHAnsi" w:cstheme="majorHAnsi"/>
          <w:sz w:val="16"/>
        </w:rPr>
        <w:t xml:space="preserve">They then get injected into the stratosphere, the layer of Earth’s atmosphere that begins six miles up and ends around 32 miles high. Research shows that this material </w:t>
      </w:r>
      <w:r w:rsidRPr="00D13E9C">
        <w:rPr>
          <w:rStyle w:val="Emphasis"/>
          <w:highlight w:val="cyan"/>
        </w:rPr>
        <w:t>may</w:t>
      </w:r>
      <w:r w:rsidRPr="00D13E9C">
        <w:rPr>
          <w:rStyle w:val="Emphasis"/>
        </w:rPr>
        <w:t xml:space="preserve"> </w:t>
      </w:r>
      <w:r w:rsidRPr="0023355B">
        <w:rPr>
          <w:rStyle w:val="TitleChar"/>
          <w:rFonts w:asciiTheme="majorHAnsi" w:hAnsiTheme="majorHAnsi" w:cstheme="majorHAnsi"/>
        </w:rPr>
        <w:t xml:space="preserve">build up in the stratosphere over time and slowly </w:t>
      </w:r>
      <w:r w:rsidRPr="00D13E9C">
        <w:rPr>
          <w:rStyle w:val="Emphasis"/>
          <w:highlight w:val="cyan"/>
        </w:rPr>
        <w:t>lead to the 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D13E9C">
        <w:rPr>
          <w:rStyle w:val="Emphasis"/>
          <w:highlight w:val="cya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D13E9C">
        <w:rPr>
          <w:rStyle w:val="Emphasis"/>
          <w:highlight w:val="cyan"/>
        </w:rPr>
        <w:t>Currently, the number of launches</w:t>
      </w:r>
      <w:r w:rsidRPr="0023355B">
        <w:rPr>
          <w:rStyle w:val="TitleChar"/>
          <w:rFonts w:asciiTheme="majorHAnsi" w:hAnsiTheme="majorHAnsi" w:cstheme="majorHAnsi"/>
        </w:rPr>
        <w:t xml:space="preserve"> each year </w:t>
      </w:r>
      <w:r w:rsidRPr="00D13E9C">
        <w:rPr>
          <w:rStyle w:val="Emphasis"/>
          <w:highlight w:val="cyan"/>
        </w:rPr>
        <w:t>is</w:t>
      </w:r>
      <w:r w:rsidRPr="00D13E9C">
        <w:rPr>
          <w:rStyle w:val="Emphasis"/>
        </w:rPr>
        <w:t xml:space="preserve"> </w:t>
      </w:r>
      <w:r w:rsidRPr="0023355B">
        <w:rPr>
          <w:rStyle w:val="TitleChar"/>
          <w:rFonts w:asciiTheme="majorHAnsi" w:hAnsiTheme="majorHAnsi" w:cstheme="majorHAnsi"/>
        </w:rPr>
        <w:t xml:space="preserve">relatively </w:t>
      </w:r>
      <w:r w:rsidRPr="00D13E9C">
        <w:rPr>
          <w:rStyle w:val="Emphasis"/>
          <w:highlight w:val="cyan"/>
        </w:rPr>
        <w:t>small</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around 80 to 90, </w:t>
      </w:r>
      <w:r w:rsidRPr="00D13E9C">
        <w:rPr>
          <w:rStyle w:val="Emphasis"/>
          <w:highlight w:val="cyan"/>
        </w:rPr>
        <w:t>so the</w:t>
      </w:r>
      <w:r w:rsidRPr="0023355B">
        <w:rPr>
          <w:rStyle w:val="TitleChar"/>
          <w:rFonts w:asciiTheme="majorHAnsi" w:hAnsiTheme="majorHAnsi" w:cstheme="majorHAnsi"/>
        </w:rPr>
        <w:t xml:space="preserve"> aerospace industry’s </w:t>
      </w:r>
      <w:r w:rsidRPr="00D13E9C">
        <w:rPr>
          <w:rStyle w:val="Emphasis"/>
          <w:highlight w:val="cyan"/>
        </w:rPr>
        <w:t>impact</w:t>
      </w:r>
      <w:r w:rsidRPr="0023355B">
        <w:rPr>
          <w:rStyle w:val="TitleChar"/>
          <w:rFonts w:asciiTheme="majorHAnsi" w:hAnsiTheme="majorHAnsi" w:cstheme="majorHAnsi"/>
        </w:rPr>
        <w:t xml:space="preserve"> on the atmosphere </w:t>
      </w:r>
      <w:r w:rsidRPr="00D13E9C">
        <w:rPr>
          <w:rStyle w:val="Emphasis"/>
          <w:highlight w:val="cya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TitleChar"/>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TitleChar"/>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TitleChar"/>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TitleChar"/>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D13E9C">
        <w:rPr>
          <w:rStyle w:val="Emphasis"/>
          <w:highlight w:val="cya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TitleChar"/>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TitleChar"/>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TitleChar"/>
          <w:rFonts w:asciiTheme="majorHAnsi" w:hAnsiTheme="majorHAnsi" w:cstheme="majorHAnsi"/>
        </w:rPr>
        <w:t xml:space="preserve">They </w:t>
      </w:r>
      <w:r w:rsidRPr="00D13E9C">
        <w:rPr>
          <w:rStyle w:val="Emphasis"/>
          <w:highlight w:val="cyan"/>
        </w:rPr>
        <w:t>might</w:t>
      </w:r>
      <w:r w:rsidRPr="00D13E9C">
        <w:rPr>
          <w:rStyle w:val="Emphasis"/>
        </w:rPr>
        <w:t xml:space="preserve"> </w:t>
      </w:r>
      <w:r w:rsidRPr="0023355B">
        <w:rPr>
          <w:rStyle w:val="TitleChar"/>
          <w:rFonts w:asciiTheme="majorHAnsi" w:hAnsiTheme="majorHAnsi" w:cstheme="majorHAnsi"/>
        </w:rPr>
        <w:t xml:space="preserve">interact with jet streams, </w:t>
      </w:r>
      <w:r w:rsidRPr="00D13E9C">
        <w:rPr>
          <w:rStyle w:val="Emphasis"/>
          <w:highlight w:val="cyan"/>
        </w:rPr>
        <w:t>caus</w:t>
      </w:r>
      <w:r w:rsidRPr="0023355B">
        <w:rPr>
          <w:rStyle w:val="TitleChar"/>
          <w:rFonts w:asciiTheme="majorHAnsi" w:hAnsiTheme="majorHAnsi" w:cstheme="majorHAnsi"/>
        </w:rPr>
        <w:t xml:space="preserve">ing </w:t>
      </w:r>
      <w:r w:rsidRPr="00D13E9C">
        <w:rPr>
          <w:rStyle w:val="Emphasis"/>
          <w:highlight w:val="cya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w:t>
      </w:r>
      <w:r w:rsidRPr="00D13E9C">
        <w:rPr>
          <w:rFonts w:asciiTheme="majorHAnsi" w:hAnsiTheme="majorHAnsi" w:cstheme="majorHAnsi"/>
          <w:sz w:val="16"/>
        </w:rPr>
        <w:t xml:space="preserve">Ross and Vedda. </w:t>
      </w:r>
      <w:r w:rsidRPr="00D13E9C">
        <w:rPr>
          <w:rStyle w:val="TitleChar"/>
          <w:rFonts w:asciiTheme="majorHAnsi" w:hAnsiTheme="majorHAnsi" w:cstheme="majorHAnsi"/>
        </w:rPr>
        <w:t>As the ozone diminishes, more of the Sun’s harmful radiation could reach the ground</w:t>
      </w:r>
      <w:r w:rsidRPr="00D13E9C">
        <w:rPr>
          <w:rFonts w:asciiTheme="majorHAnsi" w:hAnsiTheme="majorHAnsi" w:cstheme="majorHAnsi"/>
          <w:sz w:val="16"/>
        </w:rPr>
        <w:t xml:space="preserve">. </w:t>
      </w:r>
      <w:r w:rsidRPr="00D13E9C">
        <w:rPr>
          <w:rStyle w:val="TitleChar"/>
          <w:rFonts w:asciiTheme="majorHAnsi" w:hAnsiTheme="majorHAnsi" w:cstheme="majorHAnsi"/>
        </w:rPr>
        <w:t>These</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TitleChar"/>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TitleChar"/>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TitleChar"/>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TitleChar"/>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TitleChar"/>
          <w:rFonts w:asciiTheme="majorHAnsi" w:hAnsiTheme="majorHAnsi" w:cstheme="majorHAnsi"/>
        </w:rPr>
        <w:t>as</w:t>
      </w:r>
      <w:r w:rsidRPr="0023355B">
        <w:rPr>
          <w:rFonts w:asciiTheme="majorHAnsi" w:hAnsiTheme="majorHAnsi" w:cstheme="majorHAnsi"/>
          <w:sz w:val="16"/>
        </w:rPr>
        <w:t xml:space="preserve"> these </w:t>
      </w:r>
      <w:r w:rsidRPr="0023355B">
        <w:rPr>
          <w:rStyle w:val="TitleChar"/>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D13E9C">
        <w:rPr>
          <w:rStyle w:val="Emphasis"/>
          <w:highlight w:val="cyan"/>
        </w:rPr>
        <w:t>Rocket emissions have been</w:t>
      </w:r>
      <w:r w:rsidRPr="0023355B">
        <w:rPr>
          <w:rStyle w:val="TitleChar"/>
          <w:rFonts w:asciiTheme="majorHAnsi" w:hAnsiTheme="majorHAnsi" w:cstheme="majorHAnsi"/>
        </w:rPr>
        <w:t xml:space="preserve"> a pretty </w:t>
      </w:r>
      <w:r w:rsidRPr="00D13E9C">
        <w:rPr>
          <w:rStyle w:val="Emphasis"/>
          <w:highlight w:val="cyan"/>
        </w:rPr>
        <w:t>minuscule</w:t>
      </w:r>
      <w:r w:rsidRPr="0023355B">
        <w:rPr>
          <w:rStyle w:val="TitleChar"/>
          <w:rFonts w:asciiTheme="majorHAnsi" w:hAnsiTheme="majorHAnsi" w:cstheme="majorHAnsi"/>
        </w:rPr>
        <w:t xml:space="preserve"> part of the emissions into the atmosphere, but </w:t>
      </w:r>
      <w:r w:rsidRPr="00D13E9C">
        <w:rPr>
          <w:rStyle w:val="Emphasis"/>
          <w:highlight w:val="cyan"/>
        </w:rPr>
        <w:t>this is going to change</w:t>
      </w:r>
      <w:r w:rsidRPr="00D13E9C">
        <w:rPr>
          <w:rStyle w:val="Emphasis"/>
          <w:rFonts w:asciiTheme="majorHAnsi" w:hAnsiTheme="majorHAnsi" w:cstheme="majorHAnsi"/>
          <w:highlight w:val="cyan"/>
        </w:rPr>
        <w:t xml:space="preserv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TitleChar"/>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TitleChar"/>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TitleChar"/>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D13E9C">
        <w:rPr>
          <w:rStyle w:val="Emphasis"/>
          <w:highlight w:val="cyan"/>
        </w:rPr>
        <w:t>We want to be proactive before this tipping point occurs</w:t>
      </w:r>
      <w:r w:rsidRPr="0023355B">
        <w:rPr>
          <w:rFonts w:asciiTheme="majorHAnsi" w:hAnsiTheme="majorHAnsi" w:cstheme="majorHAnsi"/>
        </w:rPr>
        <w:t>.”</w:t>
      </w:r>
    </w:p>
    <w:p w14:paraId="1C405C39" w14:textId="77777777" w:rsidR="0071579C" w:rsidRPr="0023355B" w:rsidRDefault="0071579C" w:rsidP="0071579C">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6C1EB040" w14:textId="77777777" w:rsidR="0071579C" w:rsidRPr="0023355B" w:rsidRDefault="0071579C" w:rsidP="0071579C">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705C7445" w14:textId="77777777" w:rsidR="0071579C" w:rsidRPr="0023355B" w:rsidRDefault="0071579C" w:rsidP="0071579C">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85981">
        <w:rPr>
          <w:rStyle w:val="Emphasis"/>
          <w:highlight w:val="cyan"/>
        </w:rPr>
        <w:t>Most</w:t>
      </w:r>
      <w:r w:rsidRPr="0023355B">
        <w:rPr>
          <w:rStyle w:val="TitleChar"/>
          <w:rFonts w:asciiTheme="majorHAnsi" w:hAnsiTheme="majorHAnsi" w:cstheme="majorHAnsi"/>
        </w:rPr>
        <w:t xml:space="preserve"> human-generated </w:t>
      </w:r>
      <w:r w:rsidRPr="00285981">
        <w:rPr>
          <w:rStyle w:val="Emphasis"/>
          <w:highlight w:val="cyan"/>
        </w:rPr>
        <w:t>pollution is concentrated</w:t>
      </w:r>
      <w:r w:rsidRPr="0023355B">
        <w:rPr>
          <w:rStyle w:val="TitleChar"/>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85981">
        <w:rPr>
          <w:rStyle w:val="Emphasis"/>
          <w:highlight w:val="cyan"/>
        </w:rPr>
        <w:t>in the troposphere</w:t>
      </w:r>
      <w:r w:rsidRPr="0023355B">
        <w:rPr>
          <w:rFonts w:asciiTheme="majorHAnsi" w:hAnsiTheme="majorHAnsi" w:cstheme="majorHAnsi"/>
          <w:sz w:val="16"/>
        </w:rPr>
        <w:t xml:space="preserve">, the lowest layer of the atmosphere. </w:t>
      </w:r>
      <w:r w:rsidRPr="0023355B">
        <w:rPr>
          <w:rStyle w:val="TitleChar"/>
          <w:rFonts w:asciiTheme="majorHAnsi" w:hAnsiTheme="majorHAnsi" w:cstheme="majorHAnsi"/>
        </w:rPr>
        <w:t xml:space="preserve">However, </w:t>
      </w:r>
      <w:r w:rsidRPr="00285981">
        <w:rPr>
          <w:rStyle w:val="Emphasis"/>
          <w:highlight w:val="cyan"/>
        </w:rPr>
        <w:t>rockets emit</w:t>
      </w:r>
      <w:r w:rsidRPr="0023355B">
        <w:rPr>
          <w:rStyle w:val="TitleChar"/>
          <w:rFonts w:asciiTheme="majorHAnsi" w:hAnsiTheme="majorHAnsi" w:cstheme="majorHAnsi"/>
        </w:rPr>
        <w:t xml:space="preserve"> a variety of gases and </w:t>
      </w:r>
      <w:r w:rsidRPr="00285981">
        <w:rPr>
          <w:rStyle w:val="Emphasis"/>
          <w:highlight w:val="cyan"/>
        </w:rPr>
        <w:t>particles directly into</w:t>
      </w:r>
      <w:r w:rsidRPr="0023355B">
        <w:rPr>
          <w:rStyle w:val="TitleChar"/>
          <w:rFonts w:asciiTheme="majorHAnsi" w:hAnsiTheme="majorHAnsi" w:cstheme="majorHAnsi"/>
        </w:rPr>
        <w:t xml:space="preserve"> all levels of </w:t>
      </w:r>
      <w:r w:rsidRPr="00285981">
        <w:rPr>
          <w:rStyle w:val="Emphasis"/>
          <w:highlight w:val="cyan"/>
        </w:rPr>
        <w:t>the stratosphere, the only industrial activity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85981">
        <w:rPr>
          <w:rStyle w:val="Emphasis"/>
          <w:highlight w:val="cyan"/>
        </w:rPr>
        <w:t>the most consequential emissions are soot and alumina, which</w:t>
      </w:r>
      <w:r w:rsidRPr="0023355B">
        <w:rPr>
          <w:rStyle w:val="TitleChar"/>
          <w:rFonts w:asciiTheme="majorHAnsi" w:hAnsiTheme="majorHAnsi" w:cstheme="majorHAnsi"/>
        </w:rPr>
        <w:t xml:space="preserve"> are long-lived and </w:t>
      </w:r>
      <w:r w:rsidRPr="00285981">
        <w:rPr>
          <w:rStyle w:val="Emphasis"/>
          <w:highlight w:val="cya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85981">
        <w:rPr>
          <w:rStyle w:val="Emphasis"/>
          <w:highlight w:val="cyan"/>
        </w:rPr>
        <w:t>these processes reduce</w:t>
      </w:r>
      <w:r w:rsidRPr="0023355B">
        <w:rPr>
          <w:rStyle w:val="TitleChar"/>
          <w:rFonts w:asciiTheme="majorHAnsi" w:hAnsiTheme="majorHAnsi" w:cstheme="majorHAnsi"/>
        </w:rPr>
        <w:t xml:space="preserve"> stratospheric </w:t>
      </w:r>
      <w:r w:rsidRPr="00285981">
        <w:rPr>
          <w:rStyle w:val="Emphasis"/>
          <w:highlight w:val="cyan"/>
        </w:rPr>
        <w:t>ozone, warm the stratosphere</w:t>
      </w:r>
      <w:r w:rsidRPr="0023355B">
        <w:rPr>
          <w:rStyle w:val="TitleChar"/>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TitleChar"/>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TitleChar"/>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TitleChar"/>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TitleChar"/>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85981">
        <w:rPr>
          <w:rStyle w:val="Emphasis"/>
          <w:highlight w:val="cyan"/>
        </w:rPr>
        <w:t>Even with</w:t>
      </w:r>
      <w:r w:rsidRPr="0023355B">
        <w:rPr>
          <w:rFonts w:asciiTheme="majorHAnsi" w:hAnsiTheme="majorHAnsi" w:cstheme="majorHAnsi"/>
          <w:sz w:val="16"/>
        </w:rPr>
        <w:t xml:space="preserve"> recent </w:t>
      </w:r>
      <w:r w:rsidRPr="0023355B">
        <w:rPr>
          <w:rStyle w:val="TitleChar"/>
          <w:rFonts w:asciiTheme="majorHAnsi" w:hAnsiTheme="majorHAnsi" w:cstheme="majorHAnsi"/>
        </w:rPr>
        <w:t xml:space="preserve">advances in </w:t>
      </w:r>
      <w:r w:rsidRPr="00285981">
        <w:rPr>
          <w:rStyle w:val="Emphasis"/>
          <w:highlight w:val="cyan"/>
        </w:rPr>
        <w:t>reusability</w:t>
      </w:r>
      <w:r w:rsidRPr="0023355B">
        <w:rPr>
          <w:rStyle w:val="TitleChar"/>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TitleChar"/>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85981">
        <w:rPr>
          <w:rStyle w:val="Emphasis"/>
          <w:highlight w:val="cyan"/>
        </w:rPr>
        <w:t>rocket launches occur irregularly so</w:t>
      </w:r>
      <w:r w:rsidRPr="0023355B">
        <w:rPr>
          <w:rStyle w:val="TitleChar"/>
          <w:rFonts w:asciiTheme="majorHAnsi" w:hAnsiTheme="majorHAnsi" w:cstheme="majorHAnsi"/>
        </w:rPr>
        <w:t xml:space="preserve"> that </w:t>
      </w:r>
      <w:r w:rsidRPr="00285981">
        <w:rPr>
          <w:rStyle w:val="Emphasis"/>
          <w:highlight w:val="cyan"/>
        </w:rPr>
        <w:t>concerns</w:t>
      </w:r>
      <w:r w:rsidRPr="0023355B">
        <w:rPr>
          <w:rStyle w:val="TitleChar"/>
          <w:rFonts w:asciiTheme="majorHAnsi" w:hAnsiTheme="majorHAnsi" w:cstheme="majorHAnsi"/>
        </w:rPr>
        <w:t xml:space="preserve"> about the damage done to the ozone layer by rocket emissions </w:t>
      </w:r>
      <w:r w:rsidRPr="00285981">
        <w:rPr>
          <w:rStyle w:val="Emphasis"/>
          <w:highlight w:val="cyan"/>
        </w:rPr>
        <w:t>have not elicited regulation.</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But </w:t>
      </w:r>
      <w:r w:rsidRPr="00285981">
        <w:rPr>
          <w:rStyle w:val="Emphasis"/>
          <w:highlight w:val="cyan"/>
        </w:rPr>
        <w:t>with projections that the global launch rate will at least double</w:t>
      </w:r>
      <w:r w:rsidRPr="0023355B">
        <w:rPr>
          <w:rStyle w:val="TitleChar"/>
          <w:rFonts w:asciiTheme="majorHAnsi" w:hAnsiTheme="majorHAnsi" w:cstheme="majorHAnsi"/>
        </w:rPr>
        <w:t xml:space="preserve"> in the coming decade</w:t>
      </w:r>
      <w:r w:rsidRPr="0023355B">
        <w:rPr>
          <w:rFonts w:asciiTheme="majorHAnsi" w:hAnsiTheme="majorHAnsi" w:cstheme="majorHAnsi"/>
          <w:sz w:val="16"/>
        </w:rPr>
        <w:t xml:space="preserve">, </w:t>
      </w:r>
      <w:r w:rsidRPr="00285981">
        <w:rPr>
          <w:rStyle w:val="Emphasis"/>
          <w:highlight w:val="cyan"/>
        </w:rPr>
        <w:t>increased scrutiny</w:t>
      </w:r>
      <w:r w:rsidRPr="0023355B">
        <w:rPr>
          <w:rFonts w:asciiTheme="majorHAnsi" w:hAnsiTheme="majorHAnsi" w:cstheme="majorHAnsi"/>
          <w:sz w:val="16"/>
        </w:rPr>
        <w:t xml:space="preserve"> under the Montreal Protocol </w:t>
      </w:r>
      <w:r w:rsidRPr="00285981">
        <w:rPr>
          <w:rStyle w:val="Emphasis"/>
          <w:highlight w:val="cyan"/>
        </w:rPr>
        <w:t>is likely.</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w:t>
      </w:r>
      <w:r w:rsidRPr="00285981">
        <w:rPr>
          <w:rFonts w:asciiTheme="majorHAnsi" w:hAnsiTheme="majorHAnsi" w:cstheme="majorHAnsi"/>
          <w:sz w:val="16"/>
        </w:rPr>
        <w:t xml:space="preserve">communities. The launch industry has enjoyed freedom of action with respect to rocket engine emissions since the start of the space age. </w:t>
      </w:r>
      <w:r w:rsidRPr="00285981">
        <w:rPr>
          <w:rStyle w:val="TitleChar"/>
          <w:rFonts w:asciiTheme="majorHAnsi" w:hAnsiTheme="majorHAnsi" w:cstheme="majorHAnsi"/>
        </w:rPr>
        <w:t>Studies of future launch</w:t>
      </w:r>
      <w:r w:rsidRPr="00285981">
        <w:rPr>
          <w:rFonts w:asciiTheme="majorHAnsi" w:hAnsiTheme="majorHAnsi" w:cstheme="majorHAnsi"/>
          <w:sz w:val="16"/>
        </w:rPr>
        <w:t xml:space="preserve"> architectures, market demand, and lifecycle costs </w:t>
      </w:r>
      <w:r w:rsidRPr="00285981">
        <w:rPr>
          <w:rStyle w:val="TitleChar"/>
          <w:rFonts w:asciiTheme="majorHAnsi" w:hAnsiTheme="majorHAnsi" w:cstheme="majorHAnsi"/>
        </w:rPr>
        <w:t xml:space="preserve">rarely consider regulation of emissions as a </w:t>
      </w:r>
      <w:r w:rsidRPr="00285981">
        <w:rPr>
          <w:rStyle w:val="Emphasis"/>
          <w:rFonts w:asciiTheme="majorHAnsi" w:hAnsiTheme="majorHAnsi" w:cstheme="majorHAnsi"/>
        </w:rPr>
        <w:t>potential future risk factor</w:t>
      </w:r>
      <w:r w:rsidRPr="00285981">
        <w:rPr>
          <w:rFonts w:asciiTheme="majorHAnsi" w:hAnsiTheme="majorHAnsi" w:cstheme="majorHAnsi"/>
          <w:sz w:val="16"/>
        </w:rPr>
        <w:t xml:space="preserve">. </w:t>
      </w:r>
      <w:r w:rsidRPr="00285981">
        <w:rPr>
          <w:rStyle w:val="TitleChar"/>
          <w:rFonts w:asciiTheme="majorHAnsi" w:hAnsiTheme="majorHAnsi" w:cstheme="majorHAnsi"/>
        </w:rPr>
        <w:t>Even</w:t>
      </w:r>
      <w:r w:rsidRPr="00285981">
        <w:rPr>
          <w:rFonts w:asciiTheme="majorHAnsi" w:hAnsiTheme="majorHAnsi" w:cstheme="majorHAnsi"/>
          <w:sz w:val="16"/>
        </w:rPr>
        <w:t xml:space="preserve"> </w:t>
      </w:r>
      <w:r w:rsidRPr="00285981">
        <w:rPr>
          <w:rStyle w:val="TitleChar"/>
          <w:rFonts w:asciiTheme="majorHAnsi" w:hAnsiTheme="majorHAnsi" w:cstheme="majorHAnsi"/>
        </w:rPr>
        <w:t>when emissions are considered</w:t>
      </w:r>
      <w:r w:rsidRPr="00285981">
        <w:rPr>
          <w:rFonts w:asciiTheme="majorHAnsi" w:hAnsiTheme="majorHAnsi" w:cstheme="majorHAnsi"/>
          <w:sz w:val="16"/>
        </w:rPr>
        <w:t xml:space="preserve">, the impacts are examined on a system-by-system basis; </w:t>
      </w:r>
      <w:r w:rsidRPr="00285981">
        <w:rPr>
          <w:rStyle w:val="TitleChar"/>
          <w:rFonts w:asciiTheme="majorHAnsi" w:hAnsiTheme="majorHAnsi" w:cstheme="majorHAnsi"/>
        </w:rPr>
        <w:t xml:space="preserve">the </w:t>
      </w:r>
      <w:r w:rsidRPr="00285981">
        <w:rPr>
          <w:rStyle w:val="Emphasis"/>
          <w:rFonts w:asciiTheme="majorHAnsi" w:hAnsiTheme="majorHAnsi" w:cstheme="majorHAnsi"/>
        </w:rPr>
        <w:t>cumulative impact</w:t>
      </w:r>
      <w:r w:rsidRPr="00285981">
        <w:rPr>
          <w:rStyle w:val="TitleChar"/>
          <w:rFonts w:asciiTheme="majorHAnsi" w:hAnsiTheme="majorHAnsi" w:cstheme="majorHAnsi"/>
        </w:rPr>
        <w:t xml:space="preserve"> of the </w:t>
      </w:r>
      <w:r w:rsidRPr="00285981">
        <w:rPr>
          <w:rStyle w:val="Emphasis"/>
          <w:rFonts w:asciiTheme="majorHAnsi" w:hAnsiTheme="majorHAnsi" w:cstheme="majorHAnsi"/>
        </w:rPr>
        <w:t>global launch fleet</w:t>
      </w:r>
      <w:r w:rsidRPr="00285981">
        <w:rPr>
          <w:rStyle w:val="TitleChar"/>
          <w:rFonts w:asciiTheme="majorHAnsi" w:hAnsiTheme="majorHAnsi" w:cstheme="majorHAnsi"/>
        </w:rPr>
        <w:t xml:space="preserve"> is not acknowledged</w:t>
      </w:r>
      <w:r w:rsidRPr="00285981">
        <w:rPr>
          <w:rFonts w:asciiTheme="majorHAnsi" w:hAnsiTheme="majorHAnsi" w:cstheme="majorHAnsi"/>
          <w:sz w:val="16"/>
        </w:rPr>
        <w:t>. The net impacts</w:t>
      </w:r>
      <w:r w:rsidRPr="0023355B">
        <w:rPr>
          <w:rFonts w:asciiTheme="majorHAnsi" w:hAnsiTheme="majorHAnsi" w:cstheme="majorHAnsi"/>
          <w:sz w:val="16"/>
        </w:rPr>
        <w:t xml:space="preserve">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85981">
        <w:rPr>
          <w:rStyle w:val="Emphasis"/>
          <w:highlight w:val="cyan"/>
        </w:rPr>
        <w:t>As launch rates</w:t>
      </w:r>
      <w:r w:rsidRPr="0023355B">
        <w:rPr>
          <w:rStyle w:val="TitleChar"/>
          <w:rFonts w:asciiTheme="majorHAnsi" w:hAnsiTheme="majorHAnsi" w:cstheme="majorHAnsi"/>
        </w:rPr>
        <w:t xml:space="preserve"> and launch vehicle sizes </w:t>
      </w:r>
      <w:r w:rsidRPr="00285981">
        <w:rPr>
          <w:rStyle w:val="Emphasis"/>
          <w:highlight w:val="cyan"/>
        </w:rPr>
        <w:t>increase, the impact of rocket emissions approaches a “tipping point”</w:t>
      </w:r>
      <w:r w:rsidRPr="00285981">
        <w:rPr>
          <w:rStyle w:val="Emphasis"/>
        </w:rPr>
        <w:t xml:space="preserve"> </w:t>
      </w:r>
      <w:r w:rsidRPr="0023355B">
        <w:rPr>
          <w:rStyle w:val="TitleChar"/>
          <w:rFonts w:asciiTheme="majorHAnsi" w:hAnsiTheme="majorHAnsi" w:cstheme="majorHAnsi"/>
        </w:rPr>
        <w:t>when</w:t>
      </w:r>
      <w:r w:rsidRPr="0023355B">
        <w:rPr>
          <w:rFonts w:asciiTheme="majorHAnsi" w:hAnsiTheme="majorHAnsi" w:cstheme="majorHAnsi"/>
          <w:sz w:val="16"/>
        </w:rPr>
        <w:t xml:space="preserve"> international </w:t>
      </w:r>
      <w:r w:rsidRPr="0023355B">
        <w:rPr>
          <w:rStyle w:val="TitleChar"/>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25E55FFF" w14:textId="77777777" w:rsidR="0071579C" w:rsidRPr="00633C03" w:rsidRDefault="0071579C" w:rsidP="0071579C">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ocean biodiversity loss</w:t>
      </w:r>
    </w:p>
    <w:p w14:paraId="6BA086E3" w14:textId="77777777" w:rsidR="0071579C" w:rsidRPr="0023355B" w:rsidRDefault="0071579C" w:rsidP="0071579C">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086396B9" w14:textId="77777777" w:rsidR="0071579C" w:rsidRDefault="0071579C" w:rsidP="0071579C">
      <w:pPr>
        <w:rPr>
          <w:rFonts w:asciiTheme="majorHAnsi" w:hAnsiTheme="majorHAnsi" w:cstheme="majorHAnsi"/>
          <w:sz w:val="16"/>
        </w:rPr>
      </w:pPr>
      <w:r w:rsidRPr="0023355B">
        <w:rPr>
          <w:rStyle w:val="TitleChar"/>
          <w:rFonts w:asciiTheme="majorHAnsi" w:hAnsiTheme="majorHAnsi" w:cstheme="majorHAnsi"/>
        </w:rPr>
        <w:t xml:space="preserve">Stratospheric </w:t>
      </w:r>
      <w:r w:rsidRPr="00674473">
        <w:rPr>
          <w:rStyle w:val="Emphasis"/>
          <w:highlight w:val="cyan"/>
        </w:rPr>
        <w:t>ozone depletion</w:t>
      </w:r>
      <w:r w:rsidRPr="0023355B">
        <w:rPr>
          <w:rFonts w:asciiTheme="majorHAnsi" w:hAnsiTheme="majorHAnsi" w:cstheme="majorHAnsi"/>
          <w:sz w:val="16"/>
        </w:rPr>
        <w:t xml:space="preserve"> was recognized as an environmental problem </w:t>
      </w:r>
      <w:r w:rsidRPr="0023355B">
        <w:rPr>
          <w:rStyle w:val="TitleChar"/>
          <w:rFonts w:asciiTheme="majorHAnsi" w:hAnsiTheme="majorHAnsi" w:cstheme="majorHAnsi"/>
        </w:rPr>
        <w:t xml:space="preserve">in need of international attention because it </w:t>
      </w:r>
      <w:r w:rsidRPr="00674473">
        <w:rPr>
          <w:rStyle w:val="Emphasis"/>
          <w:highlight w:val="cyan"/>
        </w:rPr>
        <w:t>impacts both humans and the</w:t>
      </w:r>
      <w:r w:rsidRPr="0023355B">
        <w:rPr>
          <w:rFonts w:asciiTheme="majorHAnsi" w:hAnsiTheme="majorHAnsi" w:cstheme="majorHAnsi"/>
          <w:sz w:val="16"/>
        </w:rPr>
        <w:t xml:space="preserve"> natural </w:t>
      </w:r>
      <w:r w:rsidRPr="00674473">
        <w:rPr>
          <w:rStyle w:val="Emphasis"/>
          <w:highlight w:val="cyan"/>
        </w:rPr>
        <w:t>environment.</w:t>
      </w:r>
      <w:r w:rsidRPr="0023355B">
        <w:rPr>
          <w:rStyle w:val="TitleChar"/>
          <w:rFonts w:asciiTheme="majorHAnsi" w:hAnsiTheme="majorHAnsi" w:cstheme="majorHAnsi"/>
        </w:rPr>
        <w:t xml:space="preserve"> </w:t>
      </w:r>
      <w:r w:rsidRPr="00674473">
        <w:rPr>
          <w:rStyle w:val="Emphasis"/>
          <w:highlight w:val="cyan"/>
        </w:rPr>
        <w:t>When</w:t>
      </w:r>
      <w:r w:rsidRPr="0023355B">
        <w:rPr>
          <w:rStyle w:val="TitleChar"/>
          <w:rFonts w:asciiTheme="majorHAnsi" w:hAnsiTheme="majorHAnsi" w:cstheme="majorHAnsi"/>
        </w:rPr>
        <w:t xml:space="preserve"> stratospheric </w:t>
      </w:r>
      <w:r w:rsidRPr="00674473">
        <w:rPr>
          <w:rStyle w:val="Emphasis"/>
          <w:highlight w:val="cyan"/>
        </w:rPr>
        <w:t>ozone levels decrease</w:t>
      </w:r>
      <w:r w:rsidRPr="0023355B">
        <w:rPr>
          <w:rStyle w:val="TitleChar"/>
          <w:rFonts w:asciiTheme="majorHAnsi" w:hAnsiTheme="majorHAnsi" w:cstheme="majorHAnsi"/>
        </w:rPr>
        <w:t xml:space="preserve">, the amount of </w:t>
      </w:r>
      <w:r w:rsidRPr="00674473">
        <w:rPr>
          <w:rStyle w:val="Emphasis"/>
          <w:highlight w:val="cyan"/>
        </w:rPr>
        <w:t>UV</w:t>
      </w:r>
      <w:r w:rsidRPr="0023355B">
        <w:rPr>
          <w:rStyle w:val="TitleChar"/>
          <w:rFonts w:asciiTheme="majorHAnsi" w:hAnsiTheme="majorHAnsi" w:cstheme="majorHAnsi"/>
        </w:rPr>
        <w:t xml:space="preserve">-B reaching Earth's surface </w:t>
      </w:r>
      <w:r w:rsidRPr="00674473">
        <w:rPr>
          <w:rStyle w:val="Emphasis"/>
          <w:highlight w:val="cyan"/>
        </w:rPr>
        <w:t>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TitleChar"/>
          <w:rFonts w:asciiTheme="majorHAnsi" w:hAnsiTheme="majorHAnsi" w:cstheme="majorHAnsi"/>
        </w:rPr>
        <w:t xml:space="preserve">Increased levels of UV-B </w:t>
      </w:r>
      <w:r w:rsidRPr="00674473">
        <w:rPr>
          <w:rStyle w:val="Emphasis"/>
          <w:highlight w:val="cyan"/>
        </w:rPr>
        <w:t>affect human health</w:t>
      </w:r>
      <w:r w:rsidRPr="0023355B">
        <w:rPr>
          <w:rStyle w:val="TitleChar"/>
          <w:rFonts w:asciiTheme="majorHAnsi" w:hAnsiTheme="majorHAnsi" w:cstheme="majorHAnsi"/>
        </w:rPr>
        <w:t xml:space="preserve">, the </w:t>
      </w:r>
      <w:r w:rsidRPr="00674473">
        <w:rPr>
          <w:rStyle w:val="Emphasis"/>
          <w:highlight w:val="cyan"/>
        </w:rPr>
        <w:t>productivity of</w:t>
      </w:r>
      <w:r w:rsidRPr="0023355B">
        <w:rPr>
          <w:rStyle w:val="TitleChar"/>
          <w:rFonts w:asciiTheme="majorHAnsi" w:hAnsiTheme="majorHAnsi" w:cstheme="majorHAnsi"/>
        </w:rPr>
        <w:t xml:space="preserve"> plant and animal </w:t>
      </w:r>
      <w:r w:rsidRPr="00674473">
        <w:rPr>
          <w:rStyle w:val="Emphasis"/>
          <w:highlight w:val="cyan"/>
        </w:rPr>
        <w:t>species</w:t>
      </w:r>
      <w:r w:rsidRPr="0023355B">
        <w:rPr>
          <w:rStyle w:val="TitleChar"/>
          <w:rFonts w:asciiTheme="majorHAnsi" w:hAnsiTheme="majorHAnsi" w:cstheme="majorHAnsi"/>
        </w:rPr>
        <w:t xml:space="preserve">, </w:t>
      </w:r>
      <w:r w:rsidRPr="00674473">
        <w:rPr>
          <w:rStyle w:val="Emphasis"/>
          <w:highlight w:val="cyan"/>
        </w:rPr>
        <w:t>as well as</w:t>
      </w:r>
      <w:r w:rsidRPr="0023355B">
        <w:rPr>
          <w:rStyle w:val="TitleChar"/>
          <w:rFonts w:asciiTheme="majorHAnsi" w:hAnsiTheme="majorHAnsi" w:cstheme="majorHAnsi"/>
        </w:rPr>
        <w:t xml:space="preserve"> the </w:t>
      </w:r>
      <w:r w:rsidRPr="00674473">
        <w:rPr>
          <w:rStyle w:val="Emphasis"/>
          <w:highlight w:val="cyan"/>
        </w:rPr>
        <w:t>composition of ecosystems</w:t>
      </w:r>
      <w:r w:rsidRPr="0023355B">
        <w:rPr>
          <w:rStyle w:val="TitleChar"/>
          <w:rFonts w:asciiTheme="majorHAnsi" w:hAnsiTheme="majorHAnsi" w:cstheme="majorHAnsi"/>
        </w:rPr>
        <w:t>.</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TitleChar"/>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TitleChar"/>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TitleChar"/>
          <w:rFonts w:asciiTheme="majorHAnsi" w:hAnsiTheme="majorHAnsi" w:cstheme="majorHAnsi"/>
        </w:rPr>
        <w:t xml:space="preserve">that skin exposure to increased levels of UV-B </w:t>
      </w:r>
      <w:r w:rsidRPr="00674473">
        <w:rPr>
          <w:rStyle w:val="Emphasis"/>
          <w:highlight w:val="cyan"/>
        </w:rPr>
        <w:t xml:space="preserve">radiation is also linked </w:t>
      </w:r>
      <w:r w:rsidRPr="0023355B">
        <w:rPr>
          <w:rStyle w:val="TitleChar"/>
          <w:rFonts w:asciiTheme="majorHAnsi" w:hAnsiTheme="majorHAnsi" w:cstheme="majorHAnsi"/>
        </w:rPr>
        <w:t xml:space="preserve">to modifications in </w:t>
      </w:r>
      <w:r w:rsidRPr="00674473">
        <w:rPr>
          <w:rStyle w:val="Emphasis"/>
          <w:highlight w:val="cyan"/>
        </w:rPr>
        <w:t>the</w:t>
      </w:r>
      <w:r w:rsidRPr="0023355B">
        <w:rPr>
          <w:rStyle w:val="TitleChar"/>
          <w:rFonts w:asciiTheme="majorHAnsi" w:hAnsiTheme="majorHAnsi" w:cstheme="majorHAnsi"/>
          <w:highlight w:val="green"/>
        </w:rPr>
        <w:t xml:space="preserve"> </w:t>
      </w:r>
      <w:r w:rsidRPr="0023355B">
        <w:rPr>
          <w:rStyle w:val="TitleChar"/>
          <w:rFonts w:asciiTheme="majorHAnsi" w:hAnsiTheme="majorHAnsi" w:cstheme="majorHAnsi"/>
        </w:rPr>
        <w:t xml:space="preserve">human </w:t>
      </w:r>
      <w:r w:rsidRPr="00674473">
        <w:rPr>
          <w:rStyle w:val="Emphasis"/>
          <w:highlight w:val="cyan"/>
        </w:rPr>
        <w:t>immune system.</w:t>
      </w:r>
      <w:r w:rsidRPr="00674473">
        <w:rPr>
          <w:rStyle w:val="TitleChar"/>
          <w:rFonts w:asciiTheme="majorHAnsi" w:hAnsiTheme="majorHAnsi" w:cstheme="majorHAnsi"/>
          <w:highlight w:val="cyan"/>
        </w:rPr>
        <w:t xml:space="preserve"> </w:t>
      </w:r>
      <w:r w:rsidRPr="0023355B">
        <w:rPr>
          <w:rStyle w:val="TitleChar"/>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TitleChar"/>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TitleChar"/>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674473">
        <w:rPr>
          <w:rStyle w:val="Emphasis"/>
          <w:highlight w:val="cyan"/>
        </w:rPr>
        <w:t>higher levels</w:t>
      </w:r>
      <w:r w:rsidRPr="0023355B">
        <w:rPr>
          <w:rStyle w:val="TitleChar"/>
          <w:rFonts w:asciiTheme="majorHAnsi" w:hAnsiTheme="majorHAnsi" w:cstheme="majorHAnsi"/>
        </w:rPr>
        <w:t xml:space="preserve"> of UV-B will </w:t>
      </w:r>
      <w:r w:rsidRPr="00674473">
        <w:rPr>
          <w:rStyle w:val="Emphasis"/>
          <w:highlight w:val="cyan"/>
        </w:rPr>
        <w:t>result in increased</w:t>
      </w:r>
      <w:r w:rsidRPr="0023355B">
        <w:rPr>
          <w:rStyle w:val="Style13ptBold"/>
          <w:rFonts w:asciiTheme="majorHAnsi" w:hAnsiTheme="majorHAnsi" w:cstheme="majorHAnsi"/>
          <w:sz w:val="16"/>
        </w:rPr>
        <w:t xml:space="preserve"> </w:t>
      </w:r>
      <w:r w:rsidRPr="0023355B">
        <w:rPr>
          <w:rStyle w:val="TitleChar"/>
          <w:rFonts w:asciiTheme="majorHAnsi" w:hAnsiTheme="majorHAnsi" w:cstheme="majorHAnsi"/>
        </w:rPr>
        <w:t xml:space="preserve">severity and duration of </w:t>
      </w:r>
      <w:r w:rsidRPr="00674473">
        <w:rPr>
          <w:rStyle w:val="Emphasis"/>
          <w:highlight w:val="cya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674473">
        <w:rPr>
          <w:rStyle w:val="Emphasis"/>
          <w:highlight w:val="cyan"/>
        </w:rPr>
        <w:t>studies</w:t>
      </w:r>
      <w:r w:rsidRPr="0023355B">
        <w:rPr>
          <w:rFonts w:asciiTheme="majorHAnsi" w:hAnsiTheme="majorHAnsi" w:cstheme="majorHAnsi"/>
          <w:sz w:val="16"/>
        </w:rPr>
        <w:t xml:space="preserve"> in the Antarctic </w:t>
      </w:r>
      <w:r w:rsidRPr="0023355B">
        <w:rPr>
          <w:rStyle w:val="TitleChar"/>
          <w:rFonts w:asciiTheme="majorHAnsi" w:hAnsiTheme="majorHAnsi" w:cstheme="majorHAnsi"/>
        </w:rPr>
        <w:t xml:space="preserve">have </w:t>
      </w:r>
      <w:r w:rsidRPr="00674473">
        <w:rPr>
          <w:rStyle w:val="Emphasis"/>
          <w:highlight w:val="cyan"/>
        </w:rPr>
        <w:t>linked increased UV</w:t>
      </w:r>
      <w:r w:rsidRPr="0023355B">
        <w:rPr>
          <w:rStyle w:val="TitleChar"/>
          <w:rFonts w:asciiTheme="majorHAnsi" w:hAnsiTheme="majorHAnsi" w:cstheme="majorHAnsi"/>
        </w:rPr>
        <w:t xml:space="preserve">-B levels </w:t>
      </w:r>
      <w:r w:rsidRPr="00674473">
        <w:rPr>
          <w:rStyle w:val="Emphasis"/>
          <w:highlight w:val="cyan"/>
        </w:rPr>
        <w:t>to reduced phytoplankton productivity</w:t>
      </w:r>
      <w:r w:rsidRPr="0023355B">
        <w:rPr>
          <w:rStyle w:val="TitleChar"/>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674473">
        <w:rPr>
          <w:rStyle w:val="Emphasis"/>
          <w:highlight w:val="cyan"/>
        </w:rPr>
        <w:t xml:space="preserve">causing </w:t>
      </w:r>
      <w:r w:rsidRPr="0023355B">
        <w:rPr>
          <w:rStyle w:val="TitleChar"/>
          <w:rFonts w:asciiTheme="majorHAnsi" w:hAnsiTheme="majorHAnsi" w:cstheme="majorHAnsi"/>
        </w:rPr>
        <w:t xml:space="preserve">a </w:t>
      </w:r>
      <w:r w:rsidRPr="00674473">
        <w:rPr>
          <w:rStyle w:val="Emphasis"/>
          <w:highlight w:val="cyan"/>
        </w:rPr>
        <w:t>loss of 7 million tons of fish</w:t>
      </w:r>
      <w:r w:rsidRPr="00674473">
        <w:rPr>
          <w:rStyle w:val="Emphasis"/>
          <w:rFonts w:asciiTheme="majorHAnsi" w:hAnsiTheme="majorHAnsi" w:cstheme="majorHAnsi"/>
          <w:highlight w:val="cyan"/>
        </w:rPr>
        <w:t xml:space="preserve"> </w:t>
      </w:r>
      <w:r w:rsidRPr="0023355B">
        <w:rPr>
          <w:rStyle w:val="TitleChar"/>
          <w:rFonts w:asciiTheme="majorHAnsi" w:hAnsiTheme="majorHAnsi" w:cstheme="majorHAnsi"/>
        </w:rPr>
        <w:t xml:space="preserve">worldwide </w:t>
      </w:r>
      <w:r w:rsidRPr="00674473">
        <w:rPr>
          <w:rStyle w:val="Emphasis"/>
          <w:highlight w:val="cya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TitleChar"/>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TitleChar"/>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674473">
        <w:rPr>
          <w:rStyle w:val="Emphasis"/>
          <w:highlight w:val="cyan"/>
        </w:rPr>
        <w:t>ozone depletion has serious implications for the world food supply.</w:t>
      </w:r>
      <w:r w:rsidRPr="00674473">
        <w:rPr>
          <w:rStyle w:val="TitleChar"/>
          <w:rFonts w:asciiTheme="majorHAnsi" w:hAnsiTheme="majorHAnsi" w:cstheme="majorHAnsi"/>
          <w:highlight w:val="cyan"/>
        </w:rPr>
        <w:t xml:space="preserve"> </w:t>
      </w:r>
      <w:r w:rsidRPr="0023355B">
        <w:rPr>
          <w:rStyle w:val="TitleChar"/>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TitleChar"/>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TitleChar"/>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TitleChar"/>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674473">
        <w:rPr>
          <w:rStyle w:val="Emphasis"/>
          <w:highlight w:val="cyan"/>
        </w:rPr>
        <w:t>UV</w:t>
      </w:r>
      <w:r w:rsidRPr="0023355B">
        <w:rPr>
          <w:rStyle w:val="TitleChar"/>
          <w:rFonts w:asciiTheme="majorHAnsi" w:hAnsiTheme="majorHAnsi" w:cstheme="majorHAnsi"/>
        </w:rPr>
        <w:t xml:space="preserve">-B may also </w:t>
      </w:r>
      <w:r w:rsidRPr="00674473">
        <w:rPr>
          <w:rStyle w:val="Emphasis"/>
          <w:highlight w:val="cyan"/>
        </w:rPr>
        <w:t>inhibit photosynthesis, damage plant DNA</w:t>
      </w:r>
      <w:r w:rsidRPr="0023355B">
        <w:rPr>
          <w:rStyle w:val="TitleChar"/>
          <w:rFonts w:asciiTheme="majorHAnsi" w:hAnsiTheme="majorHAnsi" w:cstheme="majorHAnsi"/>
          <w:highlight w:val="green"/>
        </w:rPr>
        <w:t xml:space="preserve">, </w:t>
      </w:r>
      <w:r w:rsidRPr="0023355B">
        <w:rPr>
          <w:rStyle w:val="TitleChar"/>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TitleChar"/>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TitleChar"/>
          <w:rFonts w:asciiTheme="majorHAnsi" w:hAnsiTheme="majorHAnsi" w:cstheme="majorHAnsi"/>
        </w:rPr>
        <w:t xml:space="preserve">enhanced </w:t>
      </w:r>
      <w:r w:rsidRPr="00674473">
        <w:rPr>
          <w:rStyle w:val="Emphasis"/>
          <w:highlight w:val="cyan"/>
        </w:rPr>
        <w:t>UV</w:t>
      </w:r>
      <w:r w:rsidRPr="0023355B">
        <w:rPr>
          <w:rStyle w:val="TitleChar"/>
          <w:rFonts w:asciiTheme="majorHAnsi" w:hAnsiTheme="majorHAnsi" w:cstheme="majorHAnsi"/>
        </w:rPr>
        <w:t xml:space="preserve">-B radiation may ultimately </w:t>
      </w:r>
      <w:r w:rsidRPr="00674473">
        <w:rPr>
          <w:rStyle w:val="Emphasis"/>
          <w:highlight w:val="cyan"/>
        </w:rPr>
        <w:t>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6F99EC2E" w14:textId="77777777" w:rsidR="0071579C" w:rsidRPr="0023355B" w:rsidRDefault="0071579C" w:rsidP="0071579C">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7F068AA8" w14:textId="77777777" w:rsidR="0071579C" w:rsidRPr="0023355B" w:rsidRDefault="0071579C" w:rsidP="0071579C">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3902493D" w14:textId="77777777" w:rsidR="0071579C" w:rsidRDefault="0071579C" w:rsidP="0071579C">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F13FBB">
        <w:rPr>
          <w:rStyle w:val="Emphasis"/>
          <w:highlight w:val="cyan"/>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F13FBB">
        <w:rPr>
          <w:rStyle w:val="Emphasis"/>
          <w:highlight w:val="cyan"/>
        </w:rPr>
        <w:t xml:space="preserve">engine of </w:t>
      </w:r>
      <w:r w:rsidRPr="0023355B">
        <w:rPr>
          <w:rFonts w:asciiTheme="majorHAnsi" w:hAnsiTheme="majorHAnsi" w:cstheme="majorHAnsi"/>
          <w:sz w:val="16"/>
        </w:rPr>
        <w:t xml:space="preserve">the chemical and </w:t>
      </w:r>
      <w:r w:rsidRPr="00F13FBB">
        <w:rPr>
          <w:rStyle w:val="Emphasis"/>
          <w:highlight w:val="cyan"/>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F13FBB">
        <w:rPr>
          <w:rStyle w:val="Emphasis"/>
          <w:highlight w:val="cyan"/>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F13FBB">
        <w:rPr>
          <w:rStyle w:val="Emphasis"/>
          <w:highlight w:val="cyan"/>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F13FBB">
        <w:rPr>
          <w:rStyle w:val="Emphasis"/>
          <w:highlight w:val="cyan"/>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F13FBB">
        <w:rPr>
          <w:rStyle w:val="Emphasis"/>
          <w:highlight w:val="cyan"/>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F13FBB">
        <w:rPr>
          <w:rStyle w:val="Emphasis"/>
          <w:highlight w:val="cyan"/>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F13FBB">
        <w:rPr>
          <w:rStyle w:val="Emphasis"/>
          <w:highlight w:val="cyan"/>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F13FBB">
        <w:rPr>
          <w:rStyle w:val="Emphasis"/>
          <w:highlight w:val="cyan"/>
        </w:rPr>
        <w:t>human degradation</w:t>
      </w:r>
      <w:r w:rsidRPr="0023355B">
        <w:rPr>
          <w:rFonts w:asciiTheme="majorHAnsi" w:hAnsiTheme="majorHAnsi" w:cstheme="majorHAnsi"/>
          <w:u w:val="single"/>
        </w:rPr>
        <w:t xml:space="preserve"> of marine ecosystems </w:t>
      </w:r>
      <w:r w:rsidRPr="00F13FBB">
        <w:rPr>
          <w:rStyle w:val="Emphasis"/>
          <w:highlight w:val="cyan"/>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an ecosystem’s ability 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F13FBB">
        <w:rPr>
          <w:rStyle w:val="Emphasis"/>
          <w:highlight w:val="cyan"/>
        </w:rPr>
        <w:t>If we kill the ocean we kill ourselves, 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F13FBB">
        <w:rPr>
          <w:rStyle w:val="Emphasis"/>
          <w:highlight w:val="cyan"/>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27C08CE4" w14:textId="77777777" w:rsidR="0071579C" w:rsidRPr="00DE6C52" w:rsidRDefault="0071579C" w:rsidP="0071579C">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20E9D79A" w14:textId="77777777" w:rsidR="0071579C" w:rsidRPr="00DE6C52" w:rsidRDefault="0071579C" w:rsidP="0071579C">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46010171" w14:textId="77777777" w:rsidR="0071579C" w:rsidRDefault="0071579C" w:rsidP="0071579C">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F13FBB">
        <w:rPr>
          <w:rStyle w:val="Emphasis"/>
          <w:highlight w:val="cyan"/>
        </w:rPr>
        <w:t>warming</w:t>
      </w:r>
      <w:r w:rsidRPr="00DE6C52">
        <w:rPr>
          <w:rFonts w:eastAsia="Cambria"/>
          <w:b/>
          <w:iCs/>
          <w:u w:val="single"/>
        </w:rPr>
        <w:t xml:space="preserve"> will </w:t>
      </w:r>
      <w:r w:rsidRPr="00F13FBB">
        <w:rPr>
          <w:rStyle w:val="Emphasis"/>
          <w:highlight w:val="cyan"/>
        </w:rPr>
        <w:t>invariably result in</w:t>
      </w:r>
      <w:r w:rsidRPr="00DE6C52">
        <w:rPr>
          <w:rFonts w:eastAsia="Cambria"/>
          <w:b/>
          <w:iCs/>
          <w:u w:val="single"/>
        </w:rPr>
        <w:t xml:space="preserve"> the </w:t>
      </w:r>
      <w:r w:rsidRPr="00F13FBB">
        <w:rPr>
          <w:rStyle w:val="Emphasis"/>
          <w:highlight w:val="cyan"/>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F13FBB">
        <w:rPr>
          <w:rStyle w:val="Emphasis"/>
          <w:highlight w:val="cyan"/>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F13FBB">
        <w:rPr>
          <w:rStyle w:val="Emphasis"/>
          <w:highlight w:val="cyan"/>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F13FBB">
        <w:rPr>
          <w:rStyle w:val="Emphasis"/>
          <w:highlight w:val="cyan"/>
        </w:rPr>
        <w:t>food and</w:t>
      </w:r>
      <w:r w:rsidRPr="00DE6C52">
        <w:rPr>
          <w:rFonts w:eastAsia="Cambria"/>
          <w:b/>
          <w:iCs/>
          <w:u w:val="single"/>
        </w:rPr>
        <w:t xml:space="preserve"> fresh </w:t>
      </w:r>
      <w:r w:rsidRPr="00F13FBB">
        <w:rPr>
          <w:rStyle w:val="Emphasis"/>
          <w:highlight w:val="cyan"/>
        </w:rPr>
        <w:t>water sources</w:t>
      </w:r>
      <w:r w:rsidRPr="00DE6C52">
        <w:rPr>
          <w:rFonts w:eastAsia="Cambria"/>
          <w:b/>
          <w:iCs/>
          <w:u w:val="single"/>
        </w:rPr>
        <w:t xml:space="preserve"> are being </w:t>
      </w:r>
      <w:r w:rsidRPr="00F13FBB">
        <w:rPr>
          <w:rStyle w:val="Emphasis"/>
          <w:highlight w:val="cyan"/>
        </w:rPr>
        <w:t>drastically reduced</w:t>
      </w:r>
      <w:r w:rsidRPr="00DE6C52">
        <w:rPr>
          <w:rFonts w:eastAsia="Cambria"/>
          <w:sz w:val="16"/>
        </w:rPr>
        <w:t xml:space="preserve">. Then, of course, </w:t>
      </w:r>
      <w:r w:rsidRPr="00DE6C52">
        <w:rPr>
          <w:rFonts w:eastAsia="Cambria"/>
          <w:b/>
          <w:iCs/>
          <w:u w:val="single"/>
        </w:rPr>
        <w:t xml:space="preserve">there are the </w:t>
      </w:r>
      <w:r w:rsidRPr="00F13FBB">
        <w:rPr>
          <w:rStyle w:val="Emphasis"/>
          <w:highlight w:val="cyan"/>
        </w:rPr>
        <w:t>rising</w:t>
      </w:r>
      <w:r w:rsidRPr="00F13FBB">
        <w:rPr>
          <w:rStyle w:val="Emphasis"/>
        </w:rPr>
        <w:t xml:space="preserve"> </w:t>
      </w:r>
      <w:r w:rsidRPr="00DE6C52">
        <w:rPr>
          <w:rFonts w:eastAsia="Cambria"/>
          <w:b/>
          <w:iCs/>
          <w:u w:val="single"/>
        </w:rPr>
        <w:t xml:space="preserve">global </w:t>
      </w:r>
      <w:r w:rsidRPr="00F13FBB">
        <w:rPr>
          <w:rStyle w:val="Emphasis"/>
          <w:highlight w:val="cyan"/>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F13FBB">
        <w:rPr>
          <w:rStyle w:val="Emphasis"/>
          <w:highlight w:val="cyan"/>
        </w:rPr>
        <w:t>create</w:t>
      </w:r>
      <w:r w:rsidRPr="00DE6C52">
        <w:rPr>
          <w:rFonts w:eastAsia="Cambria"/>
          <w:b/>
          <w:iCs/>
          <w:u w:val="single"/>
        </w:rPr>
        <w:t xml:space="preserve"> a perfect storm of </w:t>
      </w:r>
      <w:r w:rsidRPr="00F13FBB">
        <w:rPr>
          <w:rStyle w:val="Emphasis"/>
          <w:highlight w:val="cyan"/>
        </w:rPr>
        <w:t>extinction</w:t>
      </w:r>
      <w:r w:rsidRPr="00F13FBB">
        <w:rPr>
          <w:rStyle w:val="Emphasis"/>
        </w:rPr>
        <w:t xml:space="preserve"> </w:t>
      </w:r>
      <w:r w:rsidRPr="00DE6C52">
        <w:rPr>
          <w:rFonts w:eastAsia="Cambria"/>
          <w:b/>
          <w:iCs/>
          <w:u w:val="single"/>
        </w:rPr>
        <w:t>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F13FBB">
        <w:rPr>
          <w:rStyle w:val="Emphasis"/>
          <w:highlight w:val="cyan"/>
        </w:rPr>
        <w:t>carbon dioxide</w:t>
      </w:r>
      <w:r w:rsidRPr="00DE6C52">
        <w:rPr>
          <w:rFonts w:eastAsia="Cambria"/>
          <w:b/>
          <w:iCs/>
          <w:u w:val="single"/>
        </w:rPr>
        <w:t xml:space="preserve"> levels in the atmosphere and oceans have already </w:t>
      </w:r>
      <w:r w:rsidRPr="00F13FBB">
        <w:rPr>
          <w:rStyle w:val="Emphasis"/>
          <w:highlight w:val="cyan"/>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F13FBB">
        <w:rPr>
          <w:rStyle w:val="Emphasis"/>
          <w:highlight w:val="cyan"/>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F13FBB">
        <w:rPr>
          <w:rStyle w:val="Emphasis"/>
          <w:highlight w:val="cyan"/>
        </w:rPr>
        <w:t>increased hardship across the world</w:t>
      </w:r>
      <w:r w:rsidRPr="00DE6C52">
        <w:rPr>
          <w:rFonts w:eastAsia="Cambria"/>
          <w:b/>
          <w:iCs/>
          <w:u w:val="single"/>
        </w:rPr>
        <w:t xml:space="preserve"> — especially in low-income areas </w:t>
      </w:r>
      <w:r w:rsidRPr="00F13FBB">
        <w:rPr>
          <w:rStyle w:val="Emphasis"/>
          <w:highlight w:val="cyan"/>
        </w:rPr>
        <w:t>and</w:t>
      </w:r>
      <w:r w:rsidRPr="00F13FBB">
        <w:rPr>
          <w:rStyle w:val="Emphasis"/>
        </w:rPr>
        <w:t xml:space="preserve"> </w:t>
      </w:r>
      <w:r w:rsidRPr="00DE6C52">
        <w:rPr>
          <w:rFonts w:eastAsia="Cambria"/>
          <w:b/>
          <w:iCs/>
          <w:u w:val="single"/>
        </w:rPr>
        <w:t xml:space="preserve">developing countries. This increase will also mean </w:t>
      </w:r>
      <w:r w:rsidRPr="00F13FBB">
        <w:rPr>
          <w:rStyle w:val="Emphasis"/>
          <w:highlight w:val="cyan"/>
        </w:rPr>
        <w:t>more pandemics</w:t>
      </w:r>
      <w:r w:rsidRPr="00DE6C52">
        <w:rPr>
          <w:rFonts w:eastAsia="Cambria"/>
          <w:b/>
          <w:iCs/>
          <w:u w:val="single"/>
        </w:rPr>
        <w:t>, devastating storms, and uncontrollable wildfires</w:t>
      </w:r>
      <w:r w:rsidRPr="00DE6C52">
        <w:rPr>
          <w:rFonts w:eastAsia="Cambria"/>
          <w:sz w:val="16"/>
        </w:rPr>
        <w:t>.</w:t>
      </w:r>
    </w:p>
    <w:p w14:paraId="2FA1255E" w14:textId="77777777" w:rsidR="0071579C" w:rsidRPr="003E636E" w:rsidRDefault="0071579C" w:rsidP="0071579C">
      <w:pPr>
        <w:rPr>
          <w:rFonts w:asciiTheme="majorHAnsi" w:hAnsiTheme="majorHAnsi" w:cstheme="majorHAnsi"/>
          <w:sz w:val="16"/>
        </w:rPr>
      </w:pPr>
    </w:p>
    <w:p w14:paraId="54234E68" w14:textId="77777777" w:rsidR="0071579C" w:rsidRDefault="0071579C" w:rsidP="0071579C">
      <w:pPr>
        <w:pStyle w:val="Heading2"/>
      </w:pPr>
      <w:r>
        <w:t xml:space="preserve">C2: US Militarization </w:t>
      </w:r>
    </w:p>
    <w:p w14:paraId="6983BBA7" w14:textId="77777777" w:rsidR="0071579C" w:rsidRPr="00100A2B" w:rsidRDefault="0071579C" w:rsidP="0071579C">
      <w:pPr>
        <w:pStyle w:val="Heading4"/>
        <w:rPr>
          <w:rFonts w:cs="Calibri"/>
        </w:rPr>
      </w:pPr>
      <w:r w:rsidRPr="00100A2B">
        <w:rPr>
          <w:rFonts w:cs="Calibri"/>
        </w:rPr>
        <w:t>Private space</w:t>
      </w:r>
      <w:r>
        <w:rPr>
          <w:rFonts w:cs="Calibri"/>
        </w:rPr>
        <w:t xml:space="preserve"> appropriation is enshrined in US law across presidencies</w:t>
      </w:r>
    </w:p>
    <w:p w14:paraId="7DC2E7A1" w14:textId="77777777" w:rsidR="0071579C" w:rsidRPr="00100A2B" w:rsidRDefault="0071579C" w:rsidP="0071579C">
      <w:r w:rsidRPr="00200FA1">
        <w:rPr>
          <w:rStyle w:val="Heading4Char"/>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w:t>
      </w:r>
    </w:p>
    <w:p w14:paraId="393D1642" w14:textId="77777777" w:rsidR="0071579C" w:rsidRPr="00200FA1" w:rsidRDefault="0071579C" w:rsidP="0071579C">
      <w:pPr>
        <w:rPr>
          <w:sz w:val="16"/>
        </w:rPr>
      </w:pPr>
      <w:r w:rsidRPr="00745B2A">
        <w:rPr>
          <w:rStyle w:val="TitleChar"/>
        </w:rPr>
        <w:t>Trump signs an executive order allowing mining the moon and asteroids</w:t>
      </w:r>
      <w:r w:rsidRPr="00DE7AFF">
        <w:rPr>
          <w:b/>
          <w:bCs/>
          <w:sz w:val="16"/>
        </w:rPr>
        <w:t xml:space="preserve"> </w:t>
      </w:r>
      <w:r w:rsidRPr="00DE7AFF">
        <w:rPr>
          <w:sz w:val="16"/>
        </w:rPr>
        <w:t xml:space="preserve">In 2015, the </w:t>
      </w:r>
      <w:r w:rsidRPr="00200FA1">
        <w:rPr>
          <w:rStyle w:val="Emphasis"/>
          <w:highlight w:val="cyan"/>
        </w:rPr>
        <w:t>Obama</w:t>
      </w:r>
      <w:r w:rsidRPr="00745B2A">
        <w:rPr>
          <w:rStyle w:val="TitleChar"/>
        </w:rPr>
        <w:t xml:space="preserve"> administration </w:t>
      </w:r>
      <w:r w:rsidRPr="00200FA1">
        <w:rPr>
          <w:rStyle w:val="Emphasis"/>
          <w:highlight w:val="cyan"/>
        </w:rPr>
        <w:t>signed</w:t>
      </w:r>
      <w:r w:rsidRPr="00745B2A">
        <w:rPr>
          <w:rStyle w:val="TitleChar"/>
        </w:rPr>
        <w:t xml:space="preserve"> the</w:t>
      </w:r>
      <w:r>
        <w:rPr>
          <w:rStyle w:val="TitleChar"/>
        </w:rPr>
        <w:t xml:space="preserve"> </w:t>
      </w:r>
      <w:r w:rsidRPr="00745B2A">
        <w:rPr>
          <w:rStyle w:val="TitleChar"/>
        </w:rPr>
        <w:t xml:space="preserve">U.S. Commercial Space Launch Competitiveness </w:t>
      </w:r>
      <w:r w:rsidRPr="00200FA1">
        <w:rPr>
          <w:rStyle w:val="Emphasis"/>
          <w:highlight w:val="cyan"/>
        </w:rPr>
        <w:t>Act</w:t>
      </w:r>
      <w:r w:rsidRPr="00DE7AFF">
        <w:rPr>
          <w:sz w:val="16"/>
        </w:rPr>
        <w:t xml:space="preserve"> (CSLCA, or H.R. 2262) into law. This bill was intended to "facilitate a pro-growth environment for the developing commercial space industry" by </w:t>
      </w:r>
      <w:r w:rsidRPr="00200FA1">
        <w:rPr>
          <w:rStyle w:val="Emphasis"/>
          <w:highlight w:val="cyan"/>
        </w:rPr>
        <w:t>making it legal for American companies</w:t>
      </w:r>
      <w:r w:rsidRPr="002E4133">
        <w:rPr>
          <w:rStyle w:val="TitleChar"/>
        </w:rPr>
        <w:t xml:space="preserve"> and citizens </w:t>
      </w:r>
      <w:r w:rsidRPr="00200FA1">
        <w:rPr>
          <w:rStyle w:val="Emphasis"/>
          <w:highlight w:val="cyan"/>
        </w:rPr>
        <w:t>to own and sell resources that they extract from</w:t>
      </w:r>
      <w:r w:rsidRPr="00200FA1">
        <w:rPr>
          <w:rStyle w:val="Emphasis"/>
        </w:rPr>
        <w:t xml:space="preserve"> </w:t>
      </w:r>
      <w:r w:rsidRPr="002E4133">
        <w:rPr>
          <w:rStyle w:val="TitleChar"/>
        </w:rPr>
        <w:t xml:space="preserve">asteroids and </w:t>
      </w:r>
      <w:r w:rsidRPr="00200FA1">
        <w:rPr>
          <w:rStyle w:val="Emphasis"/>
          <w:highlight w:val="cyan"/>
        </w:rPr>
        <w:t>off-world locations</w:t>
      </w:r>
      <w:r w:rsidRPr="00DE7AFF">
        <w:rPr>
          <w:sz w:val="16"/>
        </w:rPr>
        <w:t xml:space="preserve"> (like the moon, Mars or beyond). On April 6th, the </w:t>
      </w:r>
      <w:r w:rsidRPr="00200FA1">
        <w:rPr>
          <w:rStyle w:val="Emphasis"/>
          <w:highlight w:val="cyan"/>
        </w:rPr>
        <w:t>Trump</w:t>
      </w:r>
      <w:r w:rsidRPr="00100A2B">
        <w:rPr>
          <w:rStyle w:val="TitleChar"/>
        </w:rPr>
        <w:t xml:space="preserve"> administration took things a step further by </w:t>
      </w:r>
      <w:r w:rsidRPr="00200FA1">
        <w:rPr>
          <w:rStyle w:val="Emphasis"/>
          <w:highlight w:val="cyan"/>
        </w:rPr>
        <w:t>sign</w:t>
      </w:r>
      <w:r w:rsidRPr="00100A2B">
        <w:rPr>
          <w:rStyle w:val="TitleChar"/>
        </w:rPr>
        <w:t xml:space="preserve">ing </w:t>
      </w:r>
      <w:r w:rsidRPr="00200FA1">
        <w:rPr>
          <w:rStyle w:val="Emphasis"/>
          <w:highlight w:val="cyan"/>
        </w:rPr>
        <w:t>an executive order that</w:t>
      </w:r>
      <w:r w:rsidRPr="00100A2B">
        <w:rPr>
          <w:rStyle w:val="TitleChar"/>
        </w:rPr>
        <w:t xml:space="preserve"> </w:t>
      </w:r>
      <w:r w:rsidRPr="002E4133">
        <w:rPr>
          <w:rStyle w:val="TitleChar"/>
        </w:rPr>
        <w:t xml:space="preserve">formally </w:t>
      </w:r>
      <w:r w:rsidRPr="00200FA1">
        <w:rPr>
          <w:rStyle w:val="Emphasis"/>
          <w:highlight w:val="cyan"/>
        </w:rPr>
        <w:t xml:space="preserve">recognizes the rights of private interests to claim resources in </w:t>
      </w:r>
      <w:hyperlink r:id="rId10" w:history="1">
        <w:r w:rsidRPr="00200FA1">
          <w:rPr>
            <w:rStyle w:val="Emphasis"/>
            <w:highlight w:val="cyan"/>
          </w:rPr>
          <w:t>space</w:t>
        </w:r>
      </w:hyperlink>
      <w:r w:rsidRPr="00200FA1">
        <w:rPr>
          <w:rStyle w:val="Emphasis"/>
          <w:highlight w:val="cyan"/>
        </w:rPr>
        <w:t>.</w:t>
      </w:r>
      <w:r w:rsidRPr="00DE7AFF">
        <w:rPr>
          <w:sz w:val="16"/>
        </w:rPr>
        <w:t xml:space="preserve"> This order, titled "</w:t>
      </w:r>
      <w:hyperlink r:id="rId11" w:history="1">
        <w:r w:rsidRPr="00DE7AFF">
          <w:rPr>
            <w:rStyle w:val="Hyperlink"/>
            <w:sz w:val="16"/>
          </w:rPr>
          <w:t>Encouraging International Support for the Recovery and Use of Space Resources</w:t>
        </w:r>
      </w:hyperlink>
      <w:r w:rsidRPr="00DE7AFF">
        <w:rPr>
          <w:sz w:val="16"/>
        </w:rPr>
        <w:t xml:space="preserve">," effectively ends the decades-long debate that began with the signing of </w:t>
      </w:r>
      <w:hyperlink r:id="rId12" w:history="1">
        <w:r w:rsidRPr="00DE7AFF">
          <w:rPr>
            <w:rStyle w:val="Hyperlink"/>
            <w:sz w:val="16"/>
          </w:rPr>
          <w:t>the Outer Space Treaty</w:t>
        </w:r>
      </w:hyperlink>
      <w:r w:rsidRPr="00DE7AFF">
        <w:rPr>
          <w:sz w:val="16"/>
        </w:rPr>
        <w:t xml:space="preserve"> in 1967.</w:t>
      </w:r>
    </w:p>
    <w:p w14:paraId="778BA4BC" w14:textId="77777777" w:rsidR="0071579C" w:rsidRPr="00100A2B" w:rsidRDefault="0071579C" w:rsidP="0071579C">
      <w:pPr>
        <w:pStyle w:val="Heading4"/>
      </w:pPr>
      <w:r w:rsidRPr="00100A2B">
        <w:t xml:space="preserve">New investments coming and companies are launching – economic incentives make </w:t>
      </w:r>
      <w:r>
        <w:t>space appealing</w:t>
      </w:r>
    </w:p>
    <w:p w14:paraId="433BBA6E" w14:textId="77777777" w:rsidR="0071579C" w:rsidRPr="00100A2B" w:rsidRDefault="0071579C" w:rsidP="0071579C">
      <w:r w:rsidRPr="00C808E5">
        <w:rPr>
          <w:rStyle w:val="Heading4Char"/>
        </w:rPr>
        <w:t>Tosar 20</w:t>
      </w:r>
      <w:r w:rsidRPr="00100A2B">
        <w:t xml:space="preserve"> [(Borja Tosar, reporter) “Asteroid Mining: A New Space Race,” OpenMind BBVA, May 18, 2020, </w:t>
      </w:r>
      <w:hyperlink r:id="rId13" w:history="1">
        <w:r w:rsidRPr="00100A2B">
          <w:rPr>
            <w:rStyle w:val="Hyperlink"/>
          </w:rPr>
          <w:t>https://www.bbvaopenmind.com/en/science/physics/asteroid-mining-a-new-space-race/</w:t>
        </w:r>
      </w:hyperlink>
      <w:r w:rsidRPr="00100A2B">
        <w:t>]</w:t>
      </w:r>
    </w:p>
    <w:p w14:paraId="656BEACC" w14:textId="77777777" w:rsidR="0071579C" w:rsidRPr="00AB4886" w:rsidRDefault="0071579C" w:rsidP="0071579C">
      <w:pPr>
        <w:rPr>
          <w:u w:val="single"/>
        </w:rPr>
      </w:pPr>
      <w:r w:rsidRPr="00100A2B">
        <w:rPr>
          <w:rStyle w:val="TitleChar"/>
        </w:rPr>
        <w:t xml:space="preserve">This is not science fiction. There are now </w:t>
      </w:r>
      <w:r w:rsidRPr="000D1503">
        <w:rPr>
          <w:rStyle w:val="TitleChar"/>
        </w:rPr>
        <w:t>space</w:t>
      </w:r>
      <w:r w:rsidRPr="00100A2B">
        <w:rPr>
          <w:rStyle w:val="TitleChar"/>
        </w:rPr>
        <w:t xml:space="preserve"> mining companies, such as</w:t>
      </w:r>
      <w:r>
        <w:rPr>
          <w:rStyle w:val="TitleChar"/>
        </w:rPr>
        <w:t xml:space="preserve"> </w:t>
      </w:r>
      <w:hyperlink r:id="rId14" w:tgtFrame="_blank" w:history="1">
        <w:r w:rsidRPr="00100A2B">
          <w:rPr>
            <w:rStyle w:val="TitleChar"/>
          </w:rPr>
          <w:t>Planetary Resources,</w:t>
        </w:r>
      </w:hyperlink>
      <w:r>
        <w:rPr>
          <w:rStyle w:val="TitleChar"/>
        </w:rPr>
        <w:t xml:space="preserve"> </w:t>
      </w:r>
      <w:r w:rsidRPr="00100A2B">
        <w:rPr>
          <w:rStyle w:val="TitleChar"/>
        </w:rPr>
        <w:t xml:space="preserve">which has already launched several mini-satellites to test several of its patents. Other </w:t>
      </w:r>
      <w:r w:rsidRPr="00200FA1">
        <w:rPr>
          <w:rStyle w:val="Emphasis"/>
          <w:highlight w:val="cyan"/>
        </w:rPr>
        <w:t>companies</w:t>
      </w:r>
      <w:r w:rsidRPr="00100A2B">
        <w:rPr>
          <w:rStyle w:val="TitleChar"/>
        </w:rPr>
        <w:t xml:space="preserve"> like</w:t>
      </w:r>
      <w:r>
        <w:rPr>
          <w:rStyle w:val="TitleChar"/>
        </w:rPr>
        <w:t xml:space="preserve"> </w:t>
      </w:r>
      <w:hyperlink r:id="rId15" w:tgtFrame="_blank" w:history="1">
        <w:r w:rsidRPr="00100A2B">
          <w:rPr>
            <w:rStyle w:val="TitleChar"/>
          </w:rPr>
          <w:t>Asteroid Mining Corporation</w:t>
        </w:r>
      </w:hyperlink>
      <w:r>
        <w:rPr>
          <w:rStyle w:val="TitleChar"/>
        </w:rPr>
        <w:t xml:space="preserve"> </w:t>
      </w:r>
      <w:r w:rsidRPr="00100A2B">
        <w:rPr>
          <w:rStyle w:val="TitleChar"/>
        </w:rPr>
        <w:t>or</w:t>
      </w:r>
      <w:r>
        <w:rPr>
          <w:rStyle w:val="TitleChar"/>
        </w:rPr>
        <w:t xml:space="preserve"> </w:t>
      </w:r>
      <w:hyperlink r:id="rId16" w:tgtFrame="_blank" w:history="1">
        <w:r w:rsidRPr="00100A2B">
          <w:rPr>
            <w:rStyle w:val="TitleChar"/>
          </w:rPr>
          <w:t>Trans Astronautica Corporation,</w:t>
        </w:r>
      </w:hyperlink>
      <w:r w:rsidRPr="00200FA1">
        <w:rPr>
          <w:sz w:val="16"/>
        </w:rPr>
        <w:t xml:space="preserve"> although still far from their goal, </w:t>
      </w:r>
      <w:r w:rsidRPr="00100A2B">
        <w:rPr>
          <w:rStyle w:val="TitleChar"/>
        </w:rPr>
        <w:t xml:space="preserve">are </w:t>
      </w:r>
      <w:r w:rsidRPr="00984EE1">
        <w:rPr>
          <w:rStyle w:val="TitleChar"/>
        </w:rPr>
        <w:t xml:space="preserve">already </w:t>
      </w:r>
      <w:r w:rsidRPr="00200FA1">
        <w:rPr>
          <w:rStyle w:val="Emphasis"/>
          <w:highlight w:val="cyan"/>
        </w:rPr>
        <w:t>attract</w:t>
      </w:r>
      <w:r w:rsidRPr="00984EE1">
        <w:rPr>
          <w:rStyle w:val="TitleChar"/>
        </w:rPr>
        <w:t>ing</w:t>
      </w:r>
      <w:r w:rsidRPr="00100A2B">
        <w:rPr>
          <w:rStyle w:val="TitleChar"/>
        </w:rPr>
        <w:t xml:space="preserve"> </w:t>
      </w:r>
      <w:r w:rsidRPr="00200FA1">
        <w:rPr>
          <w:rStyle w:val="Emphasis"/>
          <w:highlight w:val="cyan"/>
        </w:rPr>
        <w:t>millions</w:t>
      </w:r>
      <w:r w:rsidRPr="00100A2B">
        <w:rPr>
          <w:rStyle w:val="TitleChar"/>
        </w:rPr>
        <w:t xml:space="preserve"> of dollars of private </w:t>
      </w:r>
      <w:r>
        <w:rPr>
          <w:rStyle w:val="Emphasis"/>
          <w:highlight w:val="cyan"/>
        </w:rPr>
        <w:t>[in] i</w:t>
      </w:r>
      <w:r w:rsidRPr="00200FA1">
        <w:rPr>
          <w:rStyle w:val="Emphasis"/>
          <w:highlight w:val="cyan"/>
        </w:rPr>
        <w:t>nvestment</w:t>
      </w:r>
      <w:r w:rsidRPr="00100A2B">
        <w:rPr>
          <w:rStyle w:val="TitleChar"/>
        </w:rPr>
        <w:t xml:space="preserve"> interested </w:t>
      </w:r>
      <w:r w:rsidRPr="00200FA1">
        <w:rPr>
          <w:rStyle w:val="Emphasis"/>
          <w:highlight w:val="cyan"/>
        </w:rPr>
        <w:t>in</w:t>
      </w:r>
      <w:r w:rsidRPr="00100A2B">
        <w:rPr>
          <w:rStyle w:val="TitleChar"/>
        </w:rPr>
        <w:t xml:space="preserve"> being on the front line of a possible </w:t>
      </w:r>
      <w:r w:rsidRPr="00200FA1">
        <w:rPr>
          <w:rStyle w:val="Emphasis"/>
          <w:highlight w:val="cyan"/>
        </w:rPr>
        <w:t>future space business</w:t>
      </w:r>
      <w:r w:rsidRPr="00200FA1">
        <w:rPr>
          <w:sz w:val="16"/>
        </w:rPr>
        <w:t xml:space="preserve">. Is asteroid mining possible? This new space race already began back when </w:t>
      </w:r>
      <w:r w:rsidRPr="00100A2B">
        <w:rPr>
          <w:rStyle w:val="TitleChar"/>
        </w:rPr>
        <w:t>the</w:t>
      </w:r>
      <w:r>
        <w:rPr>
          <w:rStyle w:val="TitleChar"/>
        </w:rPr>
        <w:t xml:space="preserve"> </w:t>
      </w:r>
      <w:r w:rsidRPr="00100A2B">
        <w:rPr>
          <w:rStyle w:val="TitleChar"/>
        </w:rPr>
        <w:t>Hayabusa</w:t>
      </w:r>
      <w:r>
        <w:rPr>
          <w:rStyle w:val="TitleChar"/>
        </w:rPr>
        <w:t xml:space="preserve"> </w:t>
      </w:r>
      <w:r w:rsidRPr="00100A2B">
        <w:rPr>
          <w:rStyle w:val="TitleChar"/>
        </w:rPr>
        <w:t xml:space="preserve">missions successfully returned a few grams of an asteroid’s regolith, so the technology to harvest asteroid material exists, we just have to change the scale. </w:t>
      </w:r>
      <w:r w:rsidRPr="00984EE1">
        <w:rPr>
          <w:rStyle w:val="TitleChar"/>
          <w:highlight w:val="cyan"/>
        </w:rPr>
        <w:t>I</w:t>
      </w:r>
      <w:r w:rsidRPr="00200FA1">
        <w:rPr>
          <w:rStyle w:val="Emphasis"/>
          <w:highlight w:val="cyan"/>
        </w:rPr>
        <w:t>t is no longer a technological problem.</w:t>
      </w:r>
      <w:r>
        <w:rPr>
          <w:rStyle w:val="TitleChar"/>
        </w:rPr>
        <w:t xml:space="preserve"> </w:t>
      </w:r>
      <w:r w:rsidRPr="00200FA1">
        <w:rPr>
          <w:sz w:val="16"/>
        </w:rPr>
        <w:t xml:space="preserve">Is it economically viable? </w:t>
      </w:r>
      <w:r w:rsidRPr="00100A2B">
        <w:rPr>
          <w:rStyle w:val="TitleChar"/>
        </w:rPr>
        <w:t xml:space="preserve">We are increasingly dependent on </w:t>
      </w:r>
      <w:r w:rsidRPr="00200FA1">
        <w:rPr>
          <w:rStyle w:val="Emphasis"/>
          <w:highlight w:val="cyan"/>
        </w:rPr>
        <w:t>rare elements</w:t>
      </w:r>
      <w:r w:rsidRPr="00200FA1">
        <w:rPr>
          <w:sz w:val="16"/>
        </w:rPr>
        <w:t xml:space="preserve"> (such as those in the palladium group), </w:t>
      </w:r>
      <w:r w:rsidRPr="00100A2B">
        <w:rPr>
          <w:rStyle w:val="TitleChar"/>
        </w:rPr>
        <w:t xml:space="preserve">which </w:t>
      </w:r>
      <w:r w:rsidRPr="00200FA1">
        <w:rPr>
          <w:rStyle w:val="Emphasis"/>
          <w:highlight w:val="cyan"/>
        </w:rPr>
        <w:t>are expensive</w:t>
      </w:r>
      <w:r w:rsidRPr="00100A2B">
        <w:rPr>
          <w:rStyle w:val="TitleChar"/>
        </w:rPr>
        <w:t xml:space="preserve"> to exploit </w:t>
      </w:r>
      <w:r w:rsidRPr="006F7DDF">
        <w:rPr>
          <w:rStyle w:val="Emphasis"/>
          <w:highlight w:val="cyan"/>
        </w:rPr>
        <w:t>on Earth and come with</w:t>
      </w:r>
      <w:r w:rsidRPr="00100A2B">
        <w:rPr>
          <w:rStyle w:val="TitleChar"/>
        </w:rPr>
        <w:t xml:space="preserve"> a </w:t>
      </w:r>
      <w:r w:rsidRPr="00200FA1">
        <w:rPr>
          <w:rStyle w:val="Emphasis"/>
          <w:highlight w:val="cyan"/>
        </w:rPr>
        <w:t>high environmental cost</w:t>
      </w:r>
      <w:r w:rsidRPr="00984EE1">
        <w:rPr>
          <w:rStyle w:val="TitleChar"/>
        </w:rPr>
        <w:t>,</w:t>
      </w:r>
      <w:r w:rsidRPr="00100A2B">
        <w:rPr>
          <w:rStyle w:val="TitleChar"/>
        </w:rPr>
        <w:t xml:space="preserve"> so the sum of </w:t>
      </w:r>
      <w:r w:rsidRPr="00200FA1">
        <w:rPr>
          <w:rStyle w:val="Emphasis"/>
          <w:highlight w:val="cyan"/>
        </w:rPr>
        <w:t>these two factors</w:t>
      </w:r>
      <w:r w:rsidRPr="00100A2B">
        <w:rPr>
          <w:rStyle w:val="TitleChar"/>
        </w:rPr>
        <w:t xml:space="preserve"> could </w:t>
      </w:r>
      <w:r w:rsidRPr="00200FA1">
        <w:rPr>
          <w:rStyle w:val="Emphasis"/>
          <w:highlight w:val="cyan"/>
        </w:rPr>
        <w:t xml:space="preserve">make it </w:t>
      </w:r>
      <w:r w:rsidRPr="006F7DDF">
        <w:rPr>
          <w:rStyle w:val="Emphasis"/>
          <w:highlight w:val="cyan"/>
        </w:rPr>
        <w:t>profitable to travel to</w:t>
      </w:r>
      <w:r w:rsidRPr="00100A2B">
        <w:rPr>
          <w:rStyle w:val="TitleChar"/>
        </w:rPr>
        <w:t xml:space="preserve"> the </w:t>
      </w:r>
      <w:r w:rsidRPr="006F7DDF">
        <w:rPr>
          <w:rStyle w:val="Emphasis"/>
          <w:highlight w:val="cyan"/>
        </w:rPr>
        <w:t xml:space="preserve">asteroids to extract </w:t>
      </w:r>
      <w:r w:rsidRPr="00200FA1">
        <w:rPr>
          <w:rStyle w:val="Emphasis"/>
          <w:highlight w:val="cyan"/>
        </w:rPr>
        <w:t>these raw materials</w:t>
      </w:r>
      <w:r w:rsidRPr="00200FA1">
        <w:rPr>
          <w:sz w:val="16"/>
          <w:highlight w:val="cyan"/>
        </w:rPr>
        <w:t xml:space="preserve">. </w:t>
      </w:r>
      <w:r w:rsidRPr="00200FA1">
        <w:rPr>
          <w:sz w:val="16"/>
        </w:rPr>
        <w:t xml:space="preserve">Astrophysicist Neil deGrasse argues that </w:t>
      </w:r>
      <w:hyperlink r:id="rId17" w:tgtFrame="_blank" w:history="1">
        <w:r w:rsidRPr="00100A2B">
          <w:rPr>
            <w:rStyle w:val="TitleChar"/>
          </w:rPr>
          <w:t>the planet’s first trillionaire will undoubtedly be a space miner.</w:t>
        </w:r>
      </w:hyperlink>
    </w:p>
    <w:p w14:paraId="781B6FF8" w14:textId="77777777" w:rsidR="0071579C" w:rsidRDefault="0071579C" w:rsidP="0071579C">
      <w:pPr>
        <w:pStyle w:val="Heading4"/>
      </w:pPr>
      <w:r>
        <w:t xml:space="preserve">US private sector space expansion has forced the government to militarize to defend national interests and assets – it’s oil in the middle east all over again </w:t>
      </w:r>
    </w:p>
    <w:p w14:paraId="4FA37175" w14:textId="77777777" w:rsidR="0071579C" w:rsidRPr="003A7EEA" w:rsidRDefault="0071579C" w:rsidP="0071579C">
      <w:r w:rsidRPr="003A7EEA">
        <w:rPr>
          <w:rStyle w:val="Heading4Char"/>
        </w:rPr>
        <w:t>Delgado-Perez</w:t>
      </w:r>
      <w:r w:rsidRPr="003A7EEA">
        <w:t>, Veronica. “Analisis: The Commercialization of Space Risks Launching a Militarized Space Race.” The International Scholar, The International Scholar, 14 Dec. 20</w:t>
      </w:r>
      <w:r w:rsidRPr="00750676">
        <w:rPr>
          <w:rStyle w:val="Heading4Char"/>
        </w:rPr>
        <w:t>20</w:t>
      </w:r>
      <w:r w:rsidRPr="003A7EEA">
        <w:t>, www.theintlscholar.com/periodical/12/14/20</w:t>
      </w:r>
      <w:r w:rsidRPr="00750676">
        <w:t>20</w:t>
      </w:r>
      <w:r w:rsidRPr="003A7EEA">
        <w:t>/analysis-commercialization-space-risk-international-law-military-space-race.</w:t>
      </w:r>
    </w:p>
    <w:p w14:paraId="4C4472CA" w14:textId="77777777" w:rsidR="0071579C" w:rsidRDefault="0071579C" w:rsidP="0071579C">
      <w:pPr>
        <w:rPr>
          <w:sz w:val="16"/>
        </w:rPr>
      </w:pPr>
      <w:r w:rsidRPr="003A7EEA">
        <w:rPr>
          <w:sz w:val="16"/>
        </w:rPr>
        <w:t xml:space="preserve">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w:t>
      </w:r>
      <w:r w:rsidRPr="00080EDB">
        <w:rPr>
          <w:rStyle w:val="Emphasis"/>
          <w:highlight w:val="cyan"/>
        </w:rPr>
        <w:t>commercial space exploration</w:t>
      </w:r>
      <w:r w:rsidRPr="003A7EEA">
        <w:rPr>
          <w:sz w:val="16"/>
        </w:rPr>
        <w:t xml:space="preserve"> cannot be ignored. From an economic standpoint, the space industry </w:t>
      </w:r>
      <w:r w:rsidRPr="00080EDB">
        <w:rPr>
          <w:rStyle w:val="Emphasis"/>
          <w:highlight w:val="cyan"/>
        </w:rPr>
        <w:t>would generate a significant economic boon for</w:t>
      </w:r>
      <w:r w:rsidRPr="003A7EEA">
        <w:rPr>
          <w:sz w:val="16"/>
        </w:rPr>
        <w:t xml:space="preserve"> both </w:t>
      </w:r>
      <w:r w:rsidRPr="00080EDB">
        <w:rPr>
          <w:rStyle w:val="Emphasis"/>
          <w:highlight w:val="cyan"/>
        </w:rPr>
        <w:t>states</w:t>
      </w:r>
      <w:r w:rsidRPr="003A7EEA">
        <w:rPr>
          <w:sz w:val="16"/>
        </w:rPr>
        <w:t xml:space="preserve"> and private companies, </w:t>
      </w:r>
      <w:r w:rsidRPr="00080EDB">
        <w:rPr>
          <w:rStyle w:val="Emphasis"/>
          <w:highlight w:val="cyan"/>
        </w:rPr>
        <w:t>due to the abundance</w:t>
      </w:r>
      <w:r w:rsidRPr="003A7EEA">
        <w:rPr>
          <w:sz w:val="16"/>
        </w:rPr>
        <w:t xml:space="preserve"> and variety </w:t>
      </w:r>
      <w:r w:rsidRPr="00080EDB">
        <w:rPr>
          <w:rStyle w:val="Emphasis"/>
          <w:highlight w:val="cyan"/>
        </w:rPr>
        <w:t>of</w:t>
      </w:r>
      <w:r w:rsidRPr="003A7EEA">
        <w:rPr>
          <w:sz w:val="16"/>
        </w:rPr>
        <w:t xml:space="preserve"> resources — particularly </w:t>
      </w:r>
      <w:r w:rsidRPr="00080EDB">
        <w:rPr>
          <w:rStyle w:val="Emphasis"/>
          <w:highlight w:val="cyan"/>
        </w:rPr>
        <w:t>scarce minerals</w:t>
      </w:r>
      <w:r w:rsidRPr="003A7EEA">
        <w:rPr>
          <w:sz w:val="16"/>
        </w:rPr>
        <w:t xml:space="preserve"> that are difficult to extract on Earth. As one example of the vastness of resources held in outer space, </w:t>
      </w:r>
      <w:r w:rsidRPr="00080EDB">
        <w:rPr>
          <w:rStyle w:val="Emphasis"/>
          <w:highlight w:val="cyan"/>
        </w:rPr>
        <w:t>one asteroid has</w:t>
      </w:r>
      <w:r w:rsidRPr="003A7EEA">
        <w:rPr>
          <w:sz w:val="16"/>
        </w:rPr>
        <w:t xml:space="preserve"> the potential to contain </w:t>
      </w:r>
      <w:r w:rsidRPr="00080EDB">
        <w:rPr>
          <w:rStyle w:val="Emphasis"/>
          <w:highlight w:val="cyan"/>
        </w:rPr>
        <w:t>more</w:t>
      </w:r>
      <w:r w:rsidRPr="003A7EEA">
        <w:rPr>
          <w:sz w:val="16"/>
        </w:rPr>
        <w:t xml:space="preserve"> than the total supply of </w:t>
      </w:r>
      <w:r w:rsidRPr="00080EDB">
        <w:rPr>
          <w:rStyle w:val="Emphasis"/>
          <w:highlight w:val="cyan"/>
        </w:rPr>
        <w:t xml:space="preserve">platinum </w:t>
      </w:r>
      <w:r>
        <w:rPr>
          <w:rStyle w:val="Emphasis"/>
          <w:highlight w:val="cyan"/>
        </w:rPr>
        <w:t xml:space="preserve">[than has been] </w:t>
      </w:r>
      <w:r w:rsidRPr="00080EDB">
        <w:rPr>
          <w:rStyle w:val="Emphasis"/>
          <w:highlight w:val="cyan"/>
        </w:rPr>
        <w:t>extracted throughout</w:t>
      </w:r>
      <w:r w:rsidRPr="003A7EEA">
        <w:rPr>
          <w:sz w:val="16"/>
        </w:rPr>
        <w:t xml:space="preserve"> the </w:t>
      </w:r>
      <w:r w:rsidRPr="00080EDB">
        <w:rPr>
          <w:rStyle w:val="Emphasis"/>
          <w:highlight w:val="cyan"/>
        </w:rPr>
        <w:t>history</w:t>
      </w:r>
      <w:r w:rsidRPr="003A7EEA">
        <w:rPr>
          <w:sz w:val="16"/>
        </w:rPr>
        <w:t xml:space="preserve"> of mankind. It may very well open the door to an advanced era of space navigation, building extraterrestrial infrastructure that facilitates the exploration and use of space’s resources, and extra-planetary human habitation. </w:t>
      </w:r>
      <w:r w:rsidRPr="00A91E86">
        <w:rPr>
          <w:rStyle w:val="Emphasis"/>
          <w:highlight w:val="cyan"/>
        </w:rPr>
        <w:t>Inevitably</w:t>
      </w:r>
      <w:r w:rsidRPr="003A7EEA">
        <w:rPr>
          <w:sz w:val="16"/>
        </w:rPr>
        <w:t xml:space="preserve">, there are significant drawbacks to </w:t>
      </w:r>
      <w:r w:rsidRPr="00A91E86">
        <w:rPr>
          <w:rStyle w:val="Emphasis"/>
          <w:highlight w:val="cyan"/>
        </w:rPr>
        <w:t>the commercialization of space</w:t>
      </w:r>
      <w:r w:rsidRPr="003A7EEA">
        <w:rPr>
          <w:sz w:val="16"/>
        </w:rPr>
        <w:t xml:space="preserve"> exploration. These can vary, for instance, from the commercial dominance of space’s natural resources only by those states with the technical and financial capital to support space missions, </w:t>
      </w:r>
      <w:r>
        <w:rPr>
          <w:rStyle w:val="Emphasis"/>
          <w:highlight w:val="cyan"/>
        </w:rPr>
        <w:t>[would lead] t</w:t>
      </w:r>
      <w:r w:rsidRPr="00A91E86">
        <w:rPr>
          <w:rStyle w:val="Emphasis"/>
          <w:highlight w:val="cyan"/>
        </w:rPr>
        <w:t>o geopolitical competition over extraterrestrial resources that threatens world peace and security</w:t>
      </w:r>
      <w:r w:rsidRPr="003A7EEA">
        <w:rPr>
          <w:sz w:val="16"/>
        </w:rPr>
        <w:t xml:space="preserve">, to the potential for the monopolization of extraterrestrial resources by states and private companies. As was the case during the Cold War, the Soviet Union and the United States began a Space Race in which they struggled to achieve supremacy in space exploration and domination of science. Today, </w:t>
      </w:r>
      <w:r w:rsidRPr="0033405B">
        <w:rPr>
          <w:rStyle w:val="Emphasis"/>
        </w:rPr>
        <w:t>the number of space powers has increased thanks to continual advancements in flight, combustion, and fueling technologies.</w:t>
      </w:r>
      <w:r w:rsidRPr="003A7EEA">
        <w:rPr>
          <w:sz w:val="16"/>
        </w:rPr>
        <w:t xml:space="preserve"> In the three decades since the end of the Cold War, technologically advanced countries like China, Japan, and France which previously had no space program have successfully navigated to the top tier of space-faring agencies and programs. In 2018, </w:t>
      </w:r>
      <w:r w:rsidRPr="0033405B">
        <w:rPr>
          <w:rStyle w:val="Emphasis"/>
        </w:rPr>
        <w:t>the U.S</w:t>
      </w:r>
      <w:r w:rsidRPr="003A7EEA">
        <w:rPr>
          <w:sz w:val="16"/>
        </w:rPr>
        <w:t xml:space="preserve">. allocated $41 billion to space programs, followed by </w:t>
      </w:r>
      <w:r w:rsidRPr="0033405B">
        <w:rPr>
          <w:rStyle w:val="Emphasis"/>
        </w:rPr>
        <w:t>China</w:t>
      </w:r>
      <w:r w:rsidRPr="003A7EEA">
        <w:rPr>
          <w:sz w:val="16"/>
        </w:rPr>
        <w:t xml:space="preserve"> at $5.8 billion, </w:t>
      </w:r>
      <w:r w:rsidRPr="0033405B">
        <w:rPr>
          <w:rStyle w:val="Emphasis"/>
        </w:rPr>
        <w:t>and Russia</w:t>
      </w:r>
      <w:r w:rsidRPr="003A7EEA">
        <w:rPr>
          <w:sz w:val="16"/>
        </w:rPr>
        <w:t xml:space="preserve"> at $3.1 billion. </w:t>
      </w:r>
      <w:r w:rsidRPr="0033405B">
        <w:rPr>
          <w:rStyle w:val="Emphasis"/>
        </w:rPr>
        <w:t>Collectively</w:t>
      </w:r>
      <w:r w:rsidRPr="003A7EEA">
        <w:rPr>
          <w:sz w:val="16"/>
        </w:rPr>
        <w:t xml:space="preserve">, the three major space powers </w:t>
      </w:r>
      <w:r w:rsidRPr="0033405B">
        <w:rPr>
          <w:rStyle w:val="Emphasis"/>
        </w:rPr>
        <w:t>control almost 65% of the global industry, showing space powers are monopolizing space</w:t>
      </w:r>
      <w:r w:rsidRPr="003A7EEA">
        <w:rPr>
          <w:sz w:val="16"/>
        </w:rPr>
        <w:t xml:space="preserve"> and reinforcing the inequality gap between states that do not have sufficient economic and technological capacity to invest. </w:t>
      </w:r>
      <w:r w:rsidRPr="0033405B">
        <w:rPr>
          <w:rStyle w:val="Emphasis"/>
          <w:highlight w:val="cyan"/>
        </w:rPr>
        <w:t>With new actors</w:t>
      </w:r>
      <w:r w:rsidRPr="003A7EEA">
        <w:rPr>
          <w:sz w:val="16"/>
        </w:rPr>
        <w:t xml:space="preserve"> on the game stage, </w:t>
      </w:r>
      <w:r w:rsidRPr="0033405B">
        <w:rPr>
          <w:rStyle w:val="Emphasis"/>
          <w:highlight w:val="cyan"/>
        </w:rPr>
        <w:t>conflicts of interest may arise</w:t>
      </w:r>
      <w:r w:rsidRPr="003A7EEA">
        <w:rPr>
          <w:sz w:val="16"/>
        </w:rPr>
        <w:t xml:space="preserve">. There is a risk that each actor adopts a kind of </w:t>
      </w:r>
      <w:r w:rsidRPr="0033405B">
        <w:rPr>
          <w:rStyle w:val="Emphasis"/>
          <w:highlight w:val="cyan"/>
        </w:rPr>
        <w:t>short-term Realist approach to space policy</w:t>
      </w:r>
      <w:r w:rsidRPr="003A7EEA">
        <w:rPr>
          <w:sz w:val="16"/>
        </w:rPr>
        <w:t xml:space="preserve"> — one which </w:t>
      </w:r>
      <w:r w:rsidRPr="0033405B">
        <w:rPr>
          <w:rStyle w:val="Emphasis"/>
          <w:highlight w:val="cyan"/>
        </w:rPr>
        <w:t>is driven by self-interest in reaping</w:t>
      </w:r>
      <w:r w:rsidRPr="003A7EEA">
        <w:rPr>
          <w:sz w:val="16"/>
        </w:rPr>
        <w:t xml:space="preserve"> the greatest </w:t>
      </w:r>
      <w:r w:rsidRPr="0033405B">
        <w:rPr>
          <w:rStyle w:val="Emphasis"/>
          <w:highlight w:val="cyan"/>
        </w:rPr>
        <w:t>benefits of extraterrestrial exploration and commercialization while controlling access</w:t>
      </w:r>
      <w:r w:rsidRPr="003A7EEA">
        <w:rPr>
          <w:sz w:val="16"/>
        </w:rPr>
        <w:t xml:space="preserve"> to others. If unmitigated, </w:t>
      </w:r>
      <w:r w:rsidRPr="0033405B">
        <w:rPr>
          <w:rStyle w:val="Emphasis"/>
          <w:highlight w:val="cyan"/>
        </w:rPr>
        <w:t>states may choose to militarize outer space to gain a strategic edge over competitors and adversaries. This process has already begun.</w:t>
      </w:r>
      <w:r w:rsidRPr="003A7EEA">
        <w:rPr>
          <w:sz w:val="16"/>
        </w:rPr>
        <w:t xml:space="preserve"> Under the </w:t>
      </w:r>
      <w:r w:rsidRPr="0033405B">
        <w:rPr>
          <w:rStyle w:val="Emphasis"/>
          <w:highlight w:val="cyan"/>
        </w:rPr>
        <w:t>Trump</w:t>
      </w:r>
      <w:r w:rsidRPr="003A7EEA">
        <w:rPr>
          <w:sz w:val="16"/>
        </w:rPr>
        <w:t xml:space="preserve"> administration, the Pentagon </w:t>
      </w:r>
      <w:r w:rsidRPr="0033405B">
        <w:rPr>
          <w:rStyle w:val="Emphasis"/>
          <w:highlight w:val="cyan"/>
        </w:rPr>
        <w:t>established the</w:t>
      </w:r>
      <w:r w:rsidRPr="003A7EEA">
        <w:rPr>
          <w:sz w:val="16"/>
        </w:rPr>
        <w:t xml:space="preserve"> U.S. </w:t>
      </w:r>
      <w:r w:rsidRPr="0033405B">
        <w:rPr>
          <w:rStyle w:val="Emphasis"/>
          <w:highlight w:val="cyan"/>
        </w:rPr>
        <w:t>Space Force</w:t>
      </w:r>
      <w:r w:rsidRPr="003A7EEA">
        <w:rPr>
          <w:sz w:val="16"/>
        </w:rPr>
        <w:t xml:space="preserve"> as a new branch of the Armed Forces </w:t>
      </w:r>
      <w:r w:rsidRPr="0033405B">
        <w:rPr>
          <w:rStyle w:val="Emphasis"/>
          <w:highlight w:val="cyan"/>
        </w:rPr>
        <w:t>to protect</w:t>
      </w:r>
      <w:r w:rsidRPr="003A7EEA">
        <w:rPr>
          <w:sz w:val="16"/>
        </w:rPr>
        <w:t xml:space="preserve"> the country and allied </w:t>
      </w:r>
      <w:r w:rsidRPr="0033405B">
        <w:rPr>
          <w:rStyle w:val="Emphasis"/>
          <w:highlight w:val="cyan"/>
        </w:rPr>
        <w:t>interests in space</w:t>
      </w:r>
      <w:r w:rsidRPr="003A7EEA">
        <w:rPr>
          <w:sz w:val="16"/>
        </w:rPr>
        <w:t xml:space="preserve">. Already, Delta 4 — one of the U.S. Space Force’s missions — conducts strategic and theater missile warnings, manages weapon systems, and provides information to missile defense forces. The measure shows that </w:t>
      </w:r>
      <w:r w:rsidRPr="0033405B">
        <w:rPr>
          <w:rStyle w:val="Emphasis"/>
          <w:highlight w:val="cyan"/>
        </w:rPr>
        <w:t>for the U.S., outer space</w:t>
      </w:r>
      <w:r w:rsidRPr="003A7EEA">
        <w:rPr>
          <w:sz w:val="16"/>
        </w:rPr>
        <w:t xml:space="preserve"> is not only a domain of scientific exploration but </w:t>
      </w:r>
      <w:r w:rsidRPr="0033405B">
        <w:rPr>
          <w:rStyle w:val="Emphasis"/>
          <w:highlight w:val="cyan"/>
        </w:rPr>
        <w:t>has the potential to become increasingly securitized.</w:t>
      </w:r>
      <w:r w:rsidRPr="003A7EEA">
        <w:rPr>
          <w:sz w:val="16"/>
        </w:rPr>
        <w:t xml:space="preserve"> With the impending expiration of the Strategic Arms Reduction Treaty (START) between the U.S. and Russia on February 5, 2021, a number of security dilemmas could arise. If the world’s two largest nuclear powers do not edge toward extending the treaty, Washington and Moscow risk returning to the era of unrestricted expansion of launch platforms and strategically-deployed nuclear warheads — potentially with the aid of military infrastructure in space.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w:t>
      </w:r>
      <w:r w:rsidRPr="003A7EEA">
        <w:rPr>
          <w:rStyle w:val="Emphasis"/>
        </w:rPr>
        <w:t>the U.S.</w:t>
      </w:r>
      <w:r w:rsidRPr="003A7EEA">
        <w:rPr>
          <w:sz w:val="16"/>
        </w:rPr>
        <w:t xml:space="preserve"> Commercial Space Launch Competitiveness Act, which came into force in 2015, expressly </w:t>
      </w:r>
      <w:r w:rsidRPr="003A7EEA">
        <w:rPr>
          <w:rStyle w:val="Emphasis"/>
        </w:rPr>
        <w:t>recognizes the right of</w:t>
      </w:r>
      <w:r w:rsidRPr="003A7EEA">
        <w:rPr>
          <w:sz w:val="16"/>
        </w:rPr>
        <w:t xml:space="preserve"> U.S. </w:t>
      </w:r>
      <w:r w:rsidRPr="003A7EEA">
        <w:rPr>
          <w:rStyle w:val="Emphasis"/>
        </w:rPr>
        <w:t>Citizens to possess</w:t>
      </w:r>
      <w:r w:rsidRPr="003A7EEA">
        <w:rPr>
          <w:sz w:val="16"/>
        </w:rPr>
        <w:t xml:space="preserve">, own, transport, use, </w:t>
      </w:r>
      <w:r w:rsidRPr="003A7EEA">
        <w:rPr>
          <w:rStyle w:val="Emphasis"/>
        </w:rPr>
        <w:t>and sell space resources</w:t>
      </w:r>
      <w:r w:rsidRPr="003A7EEA">
        <w:rPr>
          <w:sz w:val="16"/>
        </w:rPr>
        <w:t xml:space="preserve">. By this means, </w:t>
      </w:r>
      <w:r w:rsidRPr="003A7EEA">
        <w:rPr>
          <w:rStyle w:val="Emphasis"/>
        </w:rPr>
        <w:t xml:space="preserve">domestic law </w:t>
      </w:r>
      <w:r w:rsidRPr="003A7EEA">
        <w:rPr>
          <w:sz w:val="16"/>
        </w:rPr>
        <w:t xml:space="preserve">already </w:t>
      </w:r>
      <w:r w:rsidRPr="003A7EEA">
        <w:rPr>
          <w:rStyle w:val="Emphasis"/>
        </w:rPr>
        <w:t>acknowledges the</w:t>
      </w:r>
      <w:r w:rsidRPr="003A7EEA">
        <w:rPr>
          <w:sz w:val="16"/>
        </w:rPr>
        <w:t xml:space="preserve"> legal </w:t>
      </w:r>
      <w:r w:rsidRPr="003A7EEA">
        <w:rPr>
          <w:rStyle w:val="Emphasis"/>
        </w:rPr>
        <w:t>claim to property by individuals</w:t>
      </w:r>
      <w:r w:rsidRPr="003A7EEA">
        <w:rPr>
          <w:sz w:val="16"/>
        </w:rPr>
        <w:t xml:space="preserve">,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w:t>
      </w:r>
      <w:r w:rsidRPr="00DE3D3A">
        <w:rPr>
          <w:rStyle w:val="Emphasis"/>
          <w:highlight w:val="cyan"/>
        </w:rPr>
        <w:t>international cooperation</w:t>
      </w:r>
      <w:r w:rsidRPr="003A7EEA">
        <w:rPr>
          <w:sz w:val="16"/>
        </w:rPr>
        <w:t xml:space="preserve"> in the peaceful exploration of outer space. These </w:t>
      </w:r>
      <w:r w:rsidRPr="00DE3D3A">
        <w:rPr>
          <w:rStyle w:val="Emphasis"/>
          <w:highlight w:val="cyan"/>
        </w:rPr>
        <w:t>instruments were never designed</w:t>
      </w:r>
      <w:r w:rsidRPr="003A7EEA">
        <w:rPr>
          <w:sz w:val="16"/>
        </w:rPr>
        <w:t xml:space="preserve"> to respond to </w:t>
      </w:r>
      <w:r>
        <w:rPr>
          <w:rStyle w:val="Emphasis"/>
          <w:highlight w:val="cyan"/>
        </w:rPr>
        <w:t>[for] c</w:t>
      </w:r>
      <w:r w:rsidRPr="00DE3D3A">
        <w:rPr>
          <w:rStyle w:val="Emphasis"/>
          <w:highlight w:val="cyan"/>
        </w:rPr>
        <w:t>ommercial</w:t>
      </w:r>
      <w:r w:rsidRPr="003A7EEA">
        <w:rPr>
          <w:sz w:val="16"/>
        </w:rPr>
        <w:t xml:space="preserve"> questions over </w:t>
      </w:r>
      <w:r w:rsidRPr="00DE3D3A">
        <w:rPr>
          <w:rStyle w:val="Emphasis"/>
          <w:highlight w:val="cyan"/>
        </w:rPr>
        <w:t>mining or tourism in space</w:t>
      </w:r>
      <w:r w:rsidRPr="003A7EEA">
        <w:rPr>
          <w:sz w:val="16"/>
        </w:rPr>
        <w:t xml:space="preserve">, private investment in space activities, or the emergence of non-state private enterprises operating in space. As a result, </w:t>
      </w:r>
      <w:r w:rsidRPr="00DE3D3A">
        <w:rPr>
          <w:rStyle w:val="Emphasis"/>
          <w:highlight w:val="cyan"/>
        </w:rPr>
        <w:t>private enterprises operating in</w:t>
      </w:r>
      <w:r w:rsidRPr="003A7EEA">
        <w:rPr>
          <w:sz w:val="16"/>
        </w:rPr>
        <w:t xml:space="preserve"> the vacuum of </w:t>
      </w:r>
      <w:r w:rsidRPr="00DE3D3A">
        <w:rPr>
          <w:rStyle w:val="Emphasis"/>
          <w:highlight w:val="cyan"/>
        </w:rPr>
        <w:t>space</w:t>
      </w:r>
      <w:r w:rsidRPr="003A7EEA">
        <w:rPr>
          <w:sz w:val="16"/>
        </w:rPr>
        <w:t xml:space="preserve"> also </w:t>
      </w:r>
      <w:r w:rsidRPr="00DE3D3A">
        <w:rPr>
          <w:rStyle w:val="Emphasis"/>
          <w:highlight w:val="cyan"/>
        </w:rPr>
        <w:t>float in an unstable legal vacuum which threatens to implode in geopolitical competition.</w:t>
      </w:r>
      <w:r w:rsidRPr="003A7EEA">
        <w:rPr>
          <w:sz w:val="16"/>
        </w:rPr>
        <w:t xml:space="preserve"> Beyond Stars and States. </w:t>
      </w:r>
      <w:r w:rsidRPr="00C47137">
        <w:rPr>
          <w:rStyle w:val="Emphasis"/>
        </w:rPr>
        <w:t>In an increasingly commercial outer space in which there are no set limits to the exploitation of resources or claim to property, states and private companies will inevitably pursue the development of new extraterrestrial industries to suit their geoeconomic interests</w:t>
      </w:r>
      <w:r w:rsidRPr="003A7EEA">
        <w:rPr>
          <w:sz w:val="16"/>
        </w:rPr>
        <w:t xml:space="preserve">. If unchecked, the legal protection of outer space as a domain of exploration for the benefit of all humanity would functionally fail. </w:t>
      </w:r>
      <w:r w:rsidRPr="00C47137">
        <w:rPr>
          <w:rStyle w:val="Emphasis"/>
          <w:highlight w:val="cyan"/>
        </w:rPr>
        <w:t>To protect investments and profit from national space industries, states would likely resort to military force to protect and secure private assets</w:t>
      </w:r>
      <w:r w:rsidRPr="003A7EEA">
        <w:rPr>
          <w:sz w:val="16"/>
        </w:rPr>
        <w:t xml:space="preserve">. Over time, </w:t>
      </w:r>
      <w:r w:rsidRPr="00C47137">
        <w:rPr>
          <w:rStyle w:val="Emphasis"/>
          <w:highlight w:val="cyan"/>
        </w:rPr>
        <w:t>space would ultimately become a fourth border domain over which states claim</w:t>
      </w:r>
      <w:r w:rsidRPr="003A7EEA">
        <w:rPr>
          <w:sz w:val="16"/>
        </w:rPr>
        <w:t xml:space="preserve">, exercise, </w:t>
      </w:r>
      <w:r w:rsidRPr="00C47137">
        <w:rPr>
          <w:rStyle w:val="Emphasis"/>
          <w:highlight w:val="cyan"/>
        </w:rPr>
        <w:t>and defend sovereignty</w:t>
      </w:r>
      <w:r w:rsidRPr="003A7EEA">
        <w:rPr>
          <w:sz w:val="16"/>
        </w:rPr>
        <w:t xml:space="preserve"> — including </w:t>
      </w:r>
      <w:r w:rsidRPr="00C47137">
        <w:rPr>
          <w:rStyle w:val="Emphasis"/>
          <w:highlight w:val="cyan"/>
        </w:rPr>
        <w:t>through</w:t>
      </w:r>
      <w:r w:rsidRPr="003A7EEA">
        <w:rPr>
          <w:sz w:val="16"/>
        </w:rPr>
        <w:t xml:space="preserve"> the use of </w:t>
      </w:r>
      <w:r w:rsidRPr="00C47137">
        <w:rPr>
          <w:rStyle w:val="Emphasis"/>
          <w:highlight w:val="cyan"/>
        </w:rPr>
        <w:t>force</w:t>
      </w:r>
      <w:r w:rsidRPr="003A7EEA">
        <w:rPr>
          <w:sz w:val="16"/>
        </w:rPr>
        <w:t>. The challenge is thus to prevent the circumstances that could lead to space-borne conflict before it is made possible. Notwithstanding, commercial exploration and the use of natural resources need not lead to predation among actors involved in space. The potential rewards — both technological and environmental — that could come from investment in the harvesting of resources in space are immense. International law cannot afford to wait for the security dilemma posed by commercial activity in space to manifest before addressing it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w:t>
      </w:r>
    </w:p>
    <w:p w14:paraId="78F48EB0" w14:textId="77777777" w:rsidR="0071579C" w:rsidRPr="003A7EEA" w:rsidRDefault="0071579C" w:rsidP="0071579C">
      <w:pPr>
        <w:rPr>
          <w:sz w:val="16"/>
        </w:rPr>
      </w:pPr>
    </w:p>
    <w:p w14:paraId="5912F7F0" w14:textId="77777777" w:rsidR="0071579C" w:rsidRDefault="0071579C" w:rsidP="0071579C">
      <w:pPr>
        <w:pStyle w:val="Heading4"/>
      </w:pPr>
      <w:r>
        <w:t>IL - US militaristic expansion has forced both China and Russia’s hand – new space race is upon us and the US is losing</w:t>
      </w:r>
    </w:p>
    <w:p w14:paraId="47BE91B9" w14:textId="77777777" w:rsidR="0071579C" w:rsidRPr="001D247E" w:rsidRDefault="0071579C" w:rsidP="0071579C">
      <w:r w:rsidRPr="001D247E">
        <w:rPr>
          <w:rStyle w:val="Heading4Char"/>
        </w:rPr>
        <w:t>Reynolds</w:t>
      </w:r>
      <w:r w:rsidRPr="001D247E">
        <w:t>, Glenn H. “America Is behind in the New Space Race China Is Determined to Win.” New York Post, New York Post, 2 Dec. 20</w:t>
      </w:r>
      <w:r w:rsidRPr="001D247E">
        <w:rPr>
          <w:rStyle w:val="Heading4Char"/>
        </w:rPr>
        <w:t>21</w:t>
      </w:r>
      <w:r w:rsidRPr="001D247E">
        <w:t>, nypost.com/2021/12/02/america-is-behind-in-space-race-china-is-determined-to-win/.</w:t>
      </w:r>
    </w:p>
    <w:p w14:paraId="74E93062" w14:textId="77777777" w:rsidR="0071579C" w:rsidRDefault="0071579C" w:rsidP="0071579C">
      <w:pPr>
        <w:rPr>
          <w:sz w:val="16"/>
        </w:rPr>
      </w:pPr>
      <w:r w:rsidRPr="001D247E">
        <w:rPr>
          <w:sz w:val="16"/>
        </w:rPr>
        <w:t xml:space="preserve">After that things kind of died down. Apollo was a Democratic initiative, pushed by Presidents John F. Kennedy and Lyndon Johnson. Republican President Richard Nixon wasn’t as supportive, and the 1967 Outer Space Treaty had eliminated the prize by banning “national appropriation” of the Moon and other celestial bodies and by limiting (though not banning) the militarization of outer space. The Soviet Union, crippled by communism, couldn’t really afford to compete anyway, and the US government preferred to put its money into social programs. We got Skylab and eventually the white-elephant Space Shuttle, but both the United States and the Soviets (later the Russians) settled That’s changed. A new rising power, </w:t>
      </w:r>
      <w:r w:rsidRPr="00341582">
        <w:rPr>
          <w:rStyle w:val="Emphasis"/>
          <w:highlight w:val="cyan"/>
        </w:rPr>
        <w:t>China</w:t>
      </w:r>
      <w:r w:rsidRPr="001D247E">
        <w:rPr>
          <w:sz w:val="16"/>
        </w:rPr>
        <w:t xml:space="preserve">, </w:t>
      </w:r>
      <w:r w:rsidRPr="00341582">
        <w:rPr>
          <w:rStyle w:val="Emphasis"/>
          <w:highlight w:val="cyan"/>
        </w:rPr>
        <w:t>is looking</w:t>
      </w:r>
      <w:r w:rsidRPr="001D247E">
        <w:rPr>
          <w:sz w:val="16"/>
        </w:rPr>
        <w:t xml:space="preserve"> for places where it can </w:t>
      </w:r>
      <w:r>
        <w:rPr>
          <w:rStyle w:val="Emphasis"/>
          <w:highlight w:val="cyan"/>
        </w:rPr>
        <w:t>[to] o</w:t>
      </w:r>
      <w:r w:rsidRPr="00341582">
        <w:rPr>
          <w:rStyle w:val="Emphasis"/>
          <w:highlight w:val="cyan"/>
        </w:rPr>
        <w:t>utflank America</w:t>
      </w:r>
      <w:r w:rsidRPr="001D247E">
        <w:rPr>
          <w:sz w:val="16"/>
        </w:rPr>
        <w:t xml:space="preserve">. </w:t>
      </w:r>
      <w:r w:rsidRPr="00341582">
        <w:rPr>
          <w:rStyle w:val="Emphasis"/>
          <w:highlight w:val="cyan"/>
        </w:rPr>
        <w:t>China has gone all-in for space</w:t>
      </w:r>
      <w:r w:rsidRPr="001D247E">
        <w:rPr>
          <w:sz w:val="16"/>
        </w:rPr>
        <w:t xml:space="preserve">, </w:t>
      </w:r>
      <w:r w:rsidRPr="00341582">
        <w:rPr>
          <w:rStyle w:val="Emphasis"/>
          <w:highlight w:val="cyan"/>
        </w:rPr>
        <w:t>and</w:t>
      </w:r>
      <w:r w:rsidRPr="001D247E">
        <w:rPr>
          <w:sz w:val="16"/>
        </w:rPr>
        <w:t xml:space="preserve"> it’s </w:t>
      </w:r>
      <w:r w:rsidRPr="00341582">
        <w:rPr>
          <w:rStyle w:val="Emphasis"/>
          <w:highlight w:val="cyan"/>
        </w:rPr>
        <w:t>not shy about space militarization</w:t>
      </w:r>
      <w:r w:rsidRPr="001D247E">
        <w:rPr>
          <w:sz w:val="16"/>
        </w:rPr>
        <w:t xml:space="preserve">, either. China’s sometime-ally Russia is also trying harder, and </w:t>
      </w:r>
      <w:r w:rsidRPr="00341582">
        <w:rPr>
          <w:rStyle w:val="Emphasis"/>
          <w:highlight w:val="cyan"/>
        </w:rPr>
        <w:t>the U</w:t>
      </w:r>
      <w:r w:rsidRPr="001D247E">
        <w:rPr>
          <w:sz w:val="16"/>
        </w:rPr>
        <w:t xml:space="preserve">nited </w:t>
      </w:r>
      <w:r w:rsidRPr="00341582">
        <w:rPr>
          <w:rStyle w:val="Emphasis"/>
          <w:highlight w:val="cyan"/>
        </w:rPr>
        <w:t>S</w:t>
      </w:r>
      <w:r w:rsidRPr="001D247E">
        <w:rPr>
          <w:sz w:val="16"/>
        </w:rPr>
        <w:t xml:space="preserve">tates, </w:t>
      </w:r>
      <w:r w:rsidRPr="00341582">
        <w:rPr>
          <w:rStyle w:val="Emphasis"/>
        </w:rPr>
        <w:t>despite the recent creation of the Space Force</w:t>
      </w:r>
      <w:r w:rsidRPr="001D247E">
        <w:rPr>
          <w:sz w:val="16"/>
        </w:rPr>
        <w:t xml:space="preserve">, </w:t>
      </w:r>
      <w:r w:rsidRPr="00341582">
        <w:rPr>
          <w:rStyle w:val="Emphasis"/>
          <w:highlight w:val="cyan"/>
        </w:rPr>
        <w:t>is</w:t>
      </w:r>
      <w:r w:rsidRPr="001D247E">
        <w:rPr>
          <w:sz w:val="16"/>
        </w:rPr>
        <w:t xml:space="preserve"> frankly </w:t>
      </w:r>
      <w:r w:rsidRPr="00341582">
        <w:rPr>
          <w:rStyle w:val="Emphasis"/>
          <w:highlight w:val="cyan"/>
        </w:rPr>
        <w:t>behind</w:t>
      </w:r>
      <w:r w:rsidRPr="001D247E">
        <w:rPr>
          <w:sz w:val="16"/>
        </w:rPr>
        <w:t xml:space="preserve">. </w:t>
      </w:r>
      <w:r w:rsidRPr="00341582">
        <w:rPr>
          <w:rStyle w:val="Emphasis"/>
          <w:highlight w:val="cyan"/>
        </w:rPr>
        <w:t>Beijing</w:t>
      </w:r>
      <w:r w:rsidRPr="001D247E">
        <w:rPr>
          <w:sz w:val="16"/>
        </w:rPr>
        <w:t xml:space="preserve"> just </w:t>
      </w:r>
      <w:r w:rsidRPr="00341582">
        <w:rPr>
          <w:rStyle w:val="Emphasis"/>
          <w:highlight w:val="cyan"/>
        </w:rPr>
        <w:t>tested</w:t>
      </w:r>
      <w:r w:rsidRPr="001D247E">
        <w:rPr>
          <w:sz w:val="16"/>
        </w:rPr>
        <w:t xml:space="preserve"> a </w:t>
      </w:r>
      <w:r w:rsidRPr="00341582">
        <w:rPr>
          <w:rStyle w:val="Emphasis"/>
          <w:highlight w:val="cyan"/>
        </w:rPr>
        <w:t>hypersonic</w:t>
      </w:r>
      <w:r w:rsidRPr="001D247E">
        <w:rPr>
          <w:sz w:val="16"/>
        </w:rPr>
        <w:t xml:space="preserve"> missile that can deliver </w:t>
      </w:r>
      <w:r w:rsidRPr="00341582">
        <w:rPr>
          <w:rStyle w:val="Emphasis"/>
          <w:highlight w:val="cyan"/>
        </w:rPr>
        <w:t>nuclear weapons and a</w:t>
      </w:r>
      <w:r w:rsidRPr="001D247E">
        <w:rPr>
          <w:sz w:val="16"/>
        </w:rPr>
        <w:t xml:space="preserve"> Fractional </w:t>
      </w:r>
      <w:r w:rsidRPr="00341582">
        <w:rPr>
          <w:rStyle w:val="Emphasis"/>
          <w:highlight w:val="cyan"/>
        </w:rPr>
        <w:t>Orbital</w:t>
      </w:r>
      <w:r w:rsidRPr="001D247E">
        <w:rPr>
          <w:sz w:val="16"/>
        </w:rPr>
        <w:t xml:space="preserve"> Bombardment </w:t>
      </w:r>
      <w:r w:rsidRPr="00341582">
        <w:rPr>
          <w:rStyle w:val="Emphasis"/>
          <w:highlight w:val="cyan"/>
        </w:rPr>
        <w:t>System</w:t>
      </w:r>
      <w:r w:rsidRPr="001D247E">
        <w:rPr>
          <w:sz w:val="16"/>
        </w:rPr>
        <w:t xml:space="preserve"> </w:t>
      </w:r>
      <w:r w:rsidRPr="00341582">
        <w:rPr>
          <w:rStyle w:val="Emphasis"/>
          <w:highlight w:val="cyan"/>
        </w:rPr>
        <w:t>that can place</w:t>
      </w:r>
      <w:r w:rsidRPr="001D247E">
        <w:rPr>
          <w:sz w:val="16"/>
        </w:rPr>
        <w:t xml:space="preserve"> those </w:t>
      </w:r>
      <w:r w:rsidRPr="00341582">
        <w:rPr>
          <w:rStyle w:val="Emphasis"/>
          <w:highlight w:val="cyan"/>
        </w:rPr>
        <w:t>missiles</w:t>
      </w:r>
      <w:r w:rsidRPr="001D247E">
        <w:rPr>
          <w:sz w:val="16"/>
        </w:rPr>
        <w:t xml:space="preserve"> in hard-to-notice paths or even (though this would violate the Outer Space Treaty) </w:t>
      </w:r>
      <w:r w:rsidRPr="00341582">
        <w:rPr>
          <w:rStyle w:val="Emphasis"/>
          <w:highlight w:val="cyan"/>
        </w:rPr>
        <w:t>in full orbit</w:t>
      </w:r>
      <w:r w:rsidRPr="001D247E">
        <w:rPr>
          <w:sz w:val="16"/>
        </w:rPr>
        <w:t xml:space="preserve">. China is researching how to build very large structures in space that could support solar-power beaming or military uses. Russia recently destroyed a satellite with an anti-satellite weapon in a demonstration of power that has created a debris cloud threatening the International Space Station, Starlink satellites and more. And </w:t>
      </w:r>
      <w:r w:rsidRPr="00341582">
        <w:rPr>
          <w:rStyle w:val="Emphasis"/>
          <w:highlight w:val="cyan"/>
        </w:rPr>
        <w:t>both Russia and China are continuously attacking US satellites</w:t>
      </w:r>
      <w:r w:rsidRPr="001D247E">
        <w:rPr>
          <w:sz w:val="16"/>
        </w:rPr>
        <w:t xml:space="preserve">. These are what are called “reversible” attacks: </w:t>
      </w:r>
      <w:r w:rsidRPr="00341582">
        <w:rPr>
          <w:rStyle w:val="Emphasis"/>
          <w:highlight w:val="cyan"/>
        </w:rPr>
        <w:t>blinding sat</w:t>
      </w:r>
      <w:r w:rsidRPr="001D247E">
        <w:rPr>
          <w:sz w:val="16"/>
        </w:rPr>
        <w:t xml:space="preserve">ellites </w:t>
      </w:r>
      <w:r w:rsidRPr="00341582">
        <w:rPr>
          <w:rStyle w:val="Emphasis"/>
          <w:highlight w:val="cyan"/>
        </w:rPr>
        <w:t>with laser beams</w:t>
      </w:r>
      <w:r w:rsidRPr="001D247E">
        <w:rPr>
          <w:sz w:val="16"/>
        </w:rPr>
        <w:t xml:space="preserve">, </w:t>
      </w:r>
      <w:r w:rsidRPr="00341582">
        <w:rPr>
          <w:rStyle w:val="Emphasis"/>
          <w:highlight w:val="cyan"/>
        </w:rPr>
        <w:t>jamming radio</w:t>
      </w:r>
      <w:r w:rsidRPr="001D247E">
        <w:rPr>
          <w:sz w:val="16"/>
        </w:rPr>
        <w:t xml:space="preserve"> frequencies </w:t>
      </w:r>
      <w:r w:rsidRPr="00341582">
        <w:rPr>
          <w:rStyle w:val="Emphasis"/>
          <w:highlight w:val="cyan"/>
        </w:rPr>
        <w:t>and launching cy</w:t>
      </w:r>
      <w:r w:rsidRPr="001D247E">
        <w:rPr>
          <w:sz w:val="16"/>
        </w:rPr>
        <w:t>ber</w:t>
      </w:r>
      <w:r w:rsidRPr="00341582">
        <w:rPr>
          <w:rStyle w:val="Emphasis"/>
          <w:highlight w:val="cyan"/>
        </w:rPr>
        <w:t>attack</w:t>
      </w:r>
      <w:r w:rsidRPr="001D247E">
        <w:rPr>
          <w:sz w:val="16"/>
        </w:rPr>
        <w:t xml:space="preserve">s. But </w:t>
      </w:r>
      <w:r w:rsidRPr="001D247E">
        <w:rPr>
          <w:rStyle w:val="Emphasis"/>
          <w:highlight w:val="cyan"/>
        </w:rPr>
        <w:t>both</w:t>
      </w:r>
      <w:r w:rsidRPr="001D247E">
        <w:rPr>
          <w:sz w:val="16"/>
        </w:rPr>
        <w:t xml:space="preserve"> countries are </w:t>
      </w:r>
      <w:r w:rsidRPr="001D247E">
        <w:rPr>
          <w:rStyle w:val="Emphasis"/>
          <w:highlight w:val="cyan"/>
        </w:rPr>
        <w:t>also practic</w:t>
      </w:r>
      <w:r w:rsidRPr="001D247E">
        <w:rPr>
          <w:sz w:val="16"/>
        </w:rPr>
        <w:t>ing “</w:t>
      </w:r>
      <w:r w:rsidRPr="001D247E">
        <w:rPr>
          <w:rStyle w:val="Emphasis"/>
          <w:highlight w:val="cyan"/>
        </w:rPr>
        <w:t>kinetic</w:t>
      </w:r>
      <w:r w:rsidRPr="001D247E">
        <w:rPr>
          <w:sz w:val="16"/>
        </w:rPr>
        <w:t xml:space="preserve">” </w:t>
      </w:r>
      <w:r w:rsidRPr="001D247E">
        <w:rPr>
          <w:rStyle w:val="Emphasis"/>
          <w:highlight w:val="cyan"/>
        </w:rPr>
        <w:t>attacks</w:t>
      </w:r>
      <w:r w:rsidRPr="001D247E">
        <w:rPr>
          <w:sz w:val="16"/>
        </w:rPr>
        <w:t xml:space="preserve"> — attacks </w:t>
      </w:r>
      <w:r w:rsidRPr="001D247E">
        <w:rPr>
          <w:rStyle w:val="Emphasis"/>
          <w:highlight w:val="cyan"/>
        </w:rPr>
        <w:t>that would destroy satellites and spacecraft</w:t>
      </w:r>
      <w:r w:rsidRPr="001D247E">
        <w:rPr>
          <w:sz w:val="16"/>
        </w:rPr>
        <w:t xml:space="preserve">, as Russia did with that satellite. In an actual war, they’d want to blind US satellites and cripple US navigation and communications. (The Navy has gone back to teaching cadets how to navigate old-school using the stars just in case GPS goes out.) Short of a hot war, China might want to take out satellites for other reasons: Satellite images have been instrumental in exposing the Uighur concentration camps and new Chinese missile deployments and raised questions about whether the Wuhan coronavirus came from a lab. (Parking-lot photos suggest yes.) </w:t>
      </w:r>
      <w:r w:rsidRPr="001D247E">
        <w:rPr>
          <w:rStyle w:val="Emphasis"/>
          <w:highlight w:val="cyan"/>
        </w:rPr>
        <w:t>China</w:t>
      </w:r>
      <w:r w:rsidRPr="001D247E">
        <w:rPr>
          <w:sz w:val="16"/>
        </w:rPr>
        <w:t xml:space="preserve"> is </w:t>
      </w:r>
      <w:r w:rsidRPr="001D247E">
        <w:rPr>
          <w:rStyle w:val="Emphasis"/>
          <w:highlight w:val="cyan"/>
        </w:rPr>
        <w:t>also working on space nuclear power</w:t>
      </w:r>
      <w:r w:rsidRPr="001D247E">
        <w:rPr>
          <w:sz w:val="16"/>
        </w:rPr>
        <w:t xml:space="preserve">, both </w:t>
      </w:r>
      <w:r w:rsidRPr="001D247E">
        <w:rPr>
          <w:rStyle w:val="Emphasis"/>
          <w:highlight w:val="cyan"/>
        </w:rPr>
        <w:t>for</w:t>
      </w:r>
      <w:r w:rsidRPr="001D247E">
        <w:rPr>
          <w:rStyle w:val="Emphasis"/>
        </w:rPr>
        <w:t xml:space="preserve"> </w:t>
      </w:r>
      <w:r w:rsidRPr="001D247E">
        <w:rPr>
          <w:sz w:val="16"/>
        </w:rPr>
        <w:t xml:space="preserve">electricity on </w:t>
      </w:r>
      <w:r w:rsidRPr="001D247E">
        <w:rPr>
          <w:rStyle w:val="Emphasis"/>
          <w:highlight w:val="cyan"/>
        </w:rPr>
        <w:t>lunar bases</w:t>
      </w:r>
      <w:r w:rsidRPr="001D247E">
        <w:rPr>
          <w:sz w:val="16"/>
        </w:rPr>
        <w:t xml:space="preserve"> (which they’re planning) </w:t>
      </w:r>
      <w:r w:rsidRPr="001D247E">
        <w:rPr>
          <w:rStyle w:val="Emphasis"/>
          <w:highlight w:val="cyan"/>
        </w:rPr>
        <w:t>and</w:t>
      </w:r>
      <w:r w:rsidRPr="001D247E">
        <w:rPr>
          <w:sz w:val="16"/>
        </w:rPr>
        <w:t xml:space="preserve"> for </w:t>
      </w:r>
      <w:r w:rsidRPr="001D247E">
        <w:rPr>
          <w:rStyle w:val="Emphasis"/>
          <w:highlight w:val="cyan"/>
        </w:rPr>
        <w:t>propulsion.</w:t>
      </w:r>
      <w:r w:rsidRPr="001D247E">
        <w:rPr>
          <w:sz w:val="16"/>
        </w:rPr>
        <w:t xml:space="preserve"> (No word on whether they’re looking at America’s never-deployed nuclear-pulse propulsion system, Orion, but I wouldn’t rule it out.) </w:t>
      </w:r>
      <w:r w:rsidRPr="001D247E">
        <w:rPr>
          <w:rStyle w:val="Emphasis"/>
          <w:highlight w:val="cyan"/>
        </w:rPr>
        <w:t>In</w:t>
      </w:r>
      <w:r w:rsidRPr="001D247E">
        <w:rPr>
          <w:sz w:val="16"/>
        </w:rPr>
        <w:t xml:space="preserve"> short, it’s </w:t>
      </w:r>
      <w:r w:rsidRPr="001D247E">
        <w:rPr>
          <w:rStyle w:val="Emphasis"/>
        </w:rPr>
        <w:t xml:space="preserve">a </w:t>
      </w:r>
      <w:r w:rsidRPr="001D247E">
        <w:rPr>
          <w:rStyle w:val="Emphasis"/>
          <w:highlight w:val="cyan"/>
        </w:rPr>
        <w:t>new space race</w:t>
      </w:r>
      <w:r w:rsidRPr="001D247E">
        <w:rPr>
          <w:sz w:val="16"/>
        </w:rPr>
        <w:t xml:space="preserve">, and </w:t>
      </w:r>
      <w:r w:rsidRPr="001D247E">
        <w:rPr>
          <w:rStyle w:val="Emphasis"/>
          <w:highlight w:val="cyan"/>
        </w:rPr>
        <w:t>the Chinese</w:t>
      </w:r>
      <w:r w:rsidRPr="001D247E">
        <w:rPr>
          <w:sz w:val="16"/>
        </w:rPr>
        <w:t xml:space="preserve">, unlike the old Soviet Union, </w:t>
      </w:r>
      <w:r w:rsidRPr="001D247E">
        <w:rPr>
          <w:rStyle w:val="Emphasis"/>
          <w:highlight w:val="cyan"/>
        </w:rPr>
        <w:t>aren’t concerned about</w:t>
      </w:r>
      <w:r w:rsidRPr="001D247E">
        <w:rPr>
          <w:sz w:val="16"/>
        </w:rPr>
        <w:t xml:space="preserve"> projecting a </w:t>
      </w:r>
      <w:r w:rsidRPr="001D247E">
        <w:rPr>
          <w:rStyle w:val="Emphasis"/>
          <w:highlight w:val="cyan"/>
        </w:rPr>
        <w:t>peace</w:t>
      </w:r>
      <w:r w:rsidRPr="001D247E">
        <w:rPr>
          <w:sz w:val="16"/>
        </w:rPr>
        <w:t>ful image. So what is the United States doing? Well, we’ve created the Space Force. A new bureaucracy generally acts energetic and creative for a decade or so before it ossifies (like NASA in the 1960s), so Space Force’s creation is an indication that the powers that be think we need that kind of energy and creativity in the coming decade. (Though Pentagon higher-ups don’t inspire much confidence these days.)</w:t>
      </w:r>
    </w:p>
    <w:p w14:paraId="30F21910" w14:textId="77777777" w:rsidR="0071579C" w:rsidRPr="001D247E" w:rsidRDefault="0071579C" w:rsidP="0071579C">
      <w:pPr>
        <w:rPr>
          <w:sz w:val="16"/>
        </w:rPr>
      </w:pPr>
    </w:p>
    <w:p w14:paraId="52B83F39" w14:textId="77777777" w:rsidR="0071579C" w:rsidRDefault="0071579C" w:rsidP="0071579C">
      <w:pPr>
        <w:pStyle w:val="Heading4"/>
      </w:pPr>
      <w:r>
        <w:t>Thus the Impact is a new nuclear arms race</w:t>
      </w:r>
    </w:p>
    <w:p w14:paraId="015E4155" w14:textId="77777777" w:rsidR="0071579C" w:rsidRPr="003500C1" w:rsidRDefault="0071579C" w:rsidP="0071579C">
      <w:pPr>
        <w:pStyle w:val="Heading4"/>
      </w:pPr>
      <w:r w:rsidRPr="003C12D0">
        <w:t xml:space="preserve">Space </w:t>
      </w:r>
      <w:r>
        <w:t>weaponization and arms racing shatters diplomatic ties and threatens political stability</w:t>
      </w:r>
    </w:p>
    <w:p w14:paraId="17FD0245" w14:textId="77777777" w:rsidR="0071579C" w:rsidRPr="003C12D0" w:rsidRDefault="0071579C" w:rsidP="0071579C">
      <w:pPr>
        <w:rPr>
          <w:rFonts w:eastAsia="Cambria"/>
        </w:rPr>
      </w:pPr>
      <w:r w:rsidRPr="00515D95">
        <w:rPr>
          <w:rStyle w:val="Heading4Char"/>
        </w:rPr>
        <w:t>Hitchens ’17</w:t>
      </w:r>
      <w:r w:rsidRPr="003C12D0">
        <w:rPr>
          <w:rFonts w:eastAsia="Cambria"/>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8" w:history="1">
        <w:r w:rsidRPr="003C12D0">
          <w:rPr>
            <w:rFonts w:eastAsia="Cambria"/>
          </w:rPr>
          <w:t>https://aip.scitation.org/doi/pdf/10.1063/1.5009221?class=pdf</w:t>
        </w:r>
      </w:hyperlink>
      <w:r w:rsidRPr="003C12D0">
        <w:rPr>
          <w:rFonts w:eastAsia="Cambria"/>
        </w:rPr>
        <w:t>, November 2017)</w:t>
      </w:r>
    </w:p>
    <w:p w14:paraId="604CC0DF" w14:textId="77777777" w:rsidR="0071579C" w:rsidRDefault="0071579C" w:rsidP="0071579C">
      <w:pPr>
        <w:rPr>
          <w:rFonts w:eastAsia="Cambria"/>
          <w:sz w:val="16"/>
        </w:rPr>
      </w:pPr>
      <w:r w:rsidRPr="00515D95">
        <w:rPr>
          <w:rFonts w:eastAsia="Cambria"/>
          <w:sz w:val="16"/>
        </w:rPr>
        <w:t xml:space="preserve">Abstract. </w:t>
      </w:r>
      <w:r w:rsidRPr="003C12D0">
        <w:rPr>
          <w:rFonts w:eastAsia="Cambria"/>
          <w:u w:val="single"/>
        </w:rPr>
        <w:t>The military use of space, including in support of nuclear weapons infrastructure, has greatly increased over the past 30 years</w:t>
      </w:r>
      <w:r w:rsidRPr="00515D95">
        <w:rPr>
          <w:rFonts w:eastAsia="Cambria"/>
          <w:sz w:val="16"/>
        </w:rPr>
        <w:t xml:space="preserve">. In the current era, </w:t>
      </w:r>
      <w:r w:rsidRPr="003C12D0">
        <w:rPr>
          <w:rFonts w:eastAsia="Cambria"/>
          <w:b/>
          <w:iCs/>
          <w:highlight w:val="cyan"/>
          <w:u w:val="single"/>
        </w:rPr>
        <w:t>rising</w:t>
      </w:r>
      <w:r w:rsidRPr="003C12D0">
        <w:rPr>
          <w:rFonts w:eastAsia="Cambria"/>
          <w:b/>
          <w:iCs/>
          <w:u w:val="single"/>
        </w:rPr>
        <w:t xml:space="preserve"> geopolitical </w:t>
      </w:r>
      <w:r w:rsidRPr="003C12D0">
        <w:rPr>
          <w:rFonts w:eastAsia="Cambria"/>
          <w:b/>
          <w:iCs/>
          <w:highlight w:val="cyan"/>
          <w:u w:val="single"/>
        </w:rPr>
        <w:t>tensions</w:t>
      </w:r>
      <w:r w:rsidRPr="003C12D0">
        <w:rPr>
          <w:rFonts w:eastAsia="Cambria"/>
          <w:b/>
          <w:iCs/>
          <w:u w:val="single"/>
        </w:rPr>
        <w:t xml:space="preserve"> between </w:t>
      </w:r>
      <w:r w:rsidRPr="003C12D0">
        <w:rPr>
          <w:rFonts w:eastAsia="Cambria"/>
          <w:u w:val="single"/>
        </w:rPr>
        <w:t>the United States and Russia and China</w:t>
      </w:r>
      <w:r w:rsidRPr="003C12D0">
        <w:rPr>
          <w:rFonts w:eastAsia="Cambria"/>
          <w:b/>
          <w:iCs/>
          <w:u w:val="single"/>
        </w:rPr>
        <w:t xml:space="preserve"> have </w:t>
      </w:r>
      <w:r w:rsidRPr="003C12D0">
        <w:rPr>
          <w:rFonts w:eastAsia="Cambria"/>
          <w:b/>
          <w:iCs/>
          <w:highlight w:val="cyan"/>
          <w:u w:val="single"/>
        </w:rPr>
        <w:t>led to assumptions</w:t>
      </w:r>
      <w:r w:rsidRPr="00515D95">
        <w:rPr>
          <w:rFonts w:eastAsia="Cambria"/>
          <w:sz w:val="16"/>
        </w:rPr>
        <w:t xml:space="preserve"> in all three major space powers </w:t>
      </w:r>
      <w:r w:rsidRPr="003C12D0">
        <w:rPr>
          <w:rFonts w:eastAsia="Cambria"/>
          <w:b/>
          <w:iCs/>
          <w:u w:val="single"/>
        </w:rPr>
        <w:t xml:space="preserve">that </w:t>
      </w:r>
      <w:r w:rsidRPr="003C12D0">
        <w:rPr>
          <w:rFonts w:eastAsia="Cambria"/>
          <w:b/>
          <w:iCs/>
          <w:highlight w:val="cyan"/>
          <w:u w:val="single"/>
        </w:rPr>
        <w:t>warfighting in spac</w:t>
      </w:r>
      <w:r w:rsidRPr="003C12D0">
        <w:rPr>
          <w:rFonts w:eastAsia="Cambria"/>
          <w:b/>
          <w:iCs/>
          <w:u w:val="single"/>
        </w:rPr>
        <w:t xml:space="preserve">e now </w:t>
      </w:r>
      <w:r w:rsidRPr="003C12D0">
        <w:rPr>
          <w:rFonts w:eastAsia="Cambria"/>
          <w:b/>
          <w:iCs/>
          <w:highlight w:val="cyan"/>
          <w:u w:val="single"/>
        </w:rPr>
        <w:t>is inevitable</w:t>
      </w:r>
      <w:r w:rsidRPr="003C12D0">
        <w:rPr>
          <w:rFonts w:eastAsia="Cambria"/>
          <w:b/>
          <w:iCs/>
          <w:u w:val="single"/>
        </w:rPr>
        <w:t>, and possible because of rapid technological advancements</w:t>
      </w:r>
      <w:r w:rsidRPr="00515D95">
        <w:rPr>
          <w:rFonts w:eastAsia="Cambria"/>
          <w:sz w:val="16"/>
        </w:rPr>
        <w:t xml:space="preserve">. New capabilities for disrupting and destroying satellites include radio-frequency jamming, the use of lasers, maneuverable space objects and more capable direct-ascent anti-satellite weapons. </w:t>
      </w:r>
      <w:r w:rsidRPr="003C12D0">
        <w:rPr>
          <w:rFonts w:eastAsia="Cambria"/>
          <w:b/>
          <w:iCs/>
          <w:highlight w:val="cyan"/>
          <w:u w:val="single"/>
        </w:rPr>
        <w:t>This</w:t>
      </w:r>
      <w:r w:rsidRPr="003C12D0">
        <w:rPr>
          <w:rFonts w:eastAsia="Cambria"/>
          <w:b/>
          <w:iCs/>
          <w:u w:val="single"/>
        </w:rPr>
        <w:t xml:space="preserve"> situation, however, </w:t>
      </w:r>
      <w:r w:rsidRPr="003C12D0">
        <w:rPr>
          <w:rFonts w:eastAsia="Cambria"/>
          <w:b/>
          <w:iCs/>
          <w:highlight w:val="cyan"/>
          <w:u w:val="single"/>
        </w:rPr>
        <w:t>threatens</w:t>
      </w:r>
      <w:r w:rsidRPr="003C12D0">
        <w:rPr>
          <w:rFonts w:eastAsia="Cambria"/>
          <w:b/>
          <w:iCs/>
          <w:u w:val="single"/>
        </w:rPr>
        <w:t xml:space="preserve"> international security and </w:t>
      </w:r>
      <w:r w:rsidRPr="003C12D0">
        <w:rPr>
          <w:rFonts w:eastAsia="Cambria"/>
          <w:b/>
          <w:iCs/>
          <w:highlight w:val="cyan"/>
          <w:u w:val="single"/>
          <w:bdr w:val="single" w:sz="4" w:space="0" w:color="auto"/>
        </w:rPr>
        <w:t>stability among nuclear powers</w:t>
      </w:r>
      <w:r w:rsidRPr="003C12D0">
        <w:rPr>
          <w:rFonts w:eastAsia="Cambria"/>
          <w:b/>
          <w:iCs/>
          <w:highlight w:val="cyan"/>
          <w:u w:val="single"/>
        </w:rPr>
        <w:t>.</w:t>
      </w:r>
      <w:r w:rsidRPr="003C12D0">
        <w:rPr>
          <w:rFonts w:eastAsia="Cambria"/>
          <w:b/>
          <w:iCs/>
          <w:u w:val="single"/>
        </w:rPr>
        <w:t xml:space="preserve"> </w:t>
      </w:r>
      <w:r w:rsidRPr="003C12D0">
        <w:rPr>
          <w:rFonts w:eastAsia="Cambria"/>
          <w:b/>
          <w:iCs/>
          <w:highlight w:val="cyan"/>
          <w:u w:val="single"/>
        </w:rPr>
        <w:t>There is a</w:t>
      </w:r>
      <w:r w:rsidRPr="003C12D0">
        <w:rPr>
          <w:rFonts w:eastAsia="Cambria"/>
          <w:b/>
          <w:iCs/>
          <w:u w:val="single"/>
        </w:rPr>
        <w:t xml:space="preserve"> continuing and </w:t>
      </w:r>
      <w:r w:rsidRPr="003C12D0">
        <w:rPr>
          <w:rFonts w:eastAsia="Cambria"/>
          <w:b/>
          <w:iCs/>
          <w:highlight w:val="cyan"/>
          <w:u w:val="single"/>
          <w:bdr w:val="single" w:sz="4" w:space="0" w:color="auto"/>
        </w:rPr>
        <w:t>necessary role for diplomacy</w:t>
      </w:r>
      <w:r w:rsidRPr="003C12D0">
        <w:rPr>
          <w:rFonts w:eastAsia="Cambria"/>
          <w:b/>
          <w:iCs/>
          <w:highlight w:val="cyan"/>
          <w:u w:val="single"/>
        </w:rPr>
        <w:t>, especially</w:t>
      </w:r>
      <w:r w:rsidRPr="003C12D0">
        <w:rPr>
          <w:rFonts w:eastAsia="Cambria"/>
          <w:b/>
          <w:iCs/>
          <w:u w:val="single"/>
        </w:rPr>
        <w:t xml:space="preserve"> the </w:t>
      </w:r>
      <w:r w:rsidRPr="003C12D0">
        <w:rPr>
          <w:rFonts w:eastAsia="Cambria"/>
          <w:b/>
          <w:iCs/>
          <w:highlight w:val="cyan"/>
          <w:u w:val="single"/>
          <w:bdr w:val="single" w:sz="4" w:space="0" w:color="auto"/>
        </w:rPr>
        <w:t>establishment of normative rules of behavior</w:t>
      </w:r>
      <w:r w:rsidRPr="003C12D0">
        <w:rPr>
          <w:rFonts w:eastAsia="Cambria"/>
          <w:b/>
          <w:iCs/>
          <w:u w:val="single"/>
        </w:rPr>
        <w:t xml:space="preserve">, </w:t>
      </w:r>
      <w:r w:rsidRPr="003C12D0">
        <w:rPr>
          <w:rFonts w:eastAsia="Cambria"/>
          <w:b/>
          <w:iCs/>
          <w:highlight w:val="cyan"/>
          <w:u w:val="single"/>
        </w:rPr>
        <w:t>to reduce risks of misperceptions and crisis</w:t>
      </w:r>
      <w:r w:rsidRPr="003C12D0">
        <w:rPr>
          <w:rFonts w:eastAsia="Cambria"/>
          <w:b/>
          <w:iCs/>
          <w:u w:val="single"/>
        </w:rPr>
        <w:t xml:space="preserve"> escalation, </w:t>
      </w:r>
      <w:r w:rsidRPr="003C12D0">
        <w:rPr>
          <w:rFonts w:eastAsia="Cambria"/>
          <w:b/>
          <w:iCs/>
          <w:highlight w:val="cyan"/>
          <w:u w:val="single"/>
          <w:bdr w:val="single" w:sz="4" w:space="0" w:color="auto"/>
        </w:rPr>
        <w:t>including</w:t>
      </w:r>
      <w:r w:rsidRPr="003C12D0">
        <w:rPr>
          <w:rFonts w:eastAsia="Cambria"/>
          <w:b/>
          <w:iCs/>
          <w:u w:val="single"/>
          <w:bdr w:val="single" w:sz="4" w:space="0" w:color="auto"/>
        </w:rPr>
        <w:t xml:space="preserve"> </w:t>
      </w:r>
      <w:r w:rsidRPr="003C12D0">
        <w:rPr>
          <w:rFonts w:eastAsia="Cambria"/>
          <w:u w:val="single"/>
        </w:rPr>
        <w:t>up to the</w:t>
      </w:r>
      <w:r w:rsidRPr="003C12D0">
        <w:rPr>
          <w:rFonts w:eastAsia="Cambria"/>
          <w:b/>
          <w:iCs/>
          <w:u w:val="single"/>
          <w:bdr w:val="single" w:sz="4" w:space="0" w:color="auto"/>
        </w:rPr>
        <w:t xml:space="preserve"> </w:t>
      </w:r>
      <w:r w:rsidRPr="003C12D0">
        <w:rPr>
          <w:rFonts w:eastAsia="Cambria"/>
          <w:b/>
          <w:iCs/>
          <w:highlight w:val="cyan"/>
          <w:u w:val="single"/>
          <w:bdr w:val="single" w:sz="4" w:space="0" w:color="auto"/>
        </w:rPr>
        <w:t>use of nuclear weapons</w:t>
      </w:r>
      <w:r w:rsidRPr="00515D95">
        <w:rPr>
          <w:rFonts w:eastAsia="Cambria"/>
          <w:sz w:val="16"/>
        </w:rPr>
        <w:t>. U</w:t>
      </w:r>
      <w:r w:rsidRPr="003C12D0">
        <w:rPr>
          <w:rFonts w:eastAsia="Cambria"/>
          <w:b/>
          <w:iCs/>
          <w:u w:val="single"/>
        </w:rPr>
        <w:t xml:space="preserve">.S. policy and strategy should seek a balance between traditional military approaches to protecting its space assets and diplomatic tools to create a more secure space environment. </w:t>
      </w:r>
      <w:r w:rsidRPr="00515D95">
        <w:rPr>
          <w:rFonts w:eastAsia="Cambria"/>
          <w:sz w:val="16"/>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w:t>
      </w:r>
      <w:r w:rsidRPr="003C12D0">
        <w:rPr>
          <w:rFonts w:eastAsia="Cambria"/>
          <w:u w:val="single"/>
        </w:rPr>
        <w:t xml:space="preserve">Every state has both an interest in making use of space, and reason to deal with its use by other states, because </w:t>
      </w:r>
      <w:r w:rsidRPr="003C12D0">
        <w:rPr>
          <w:rFonts w:eastAsia="Cambria"/>
          <w:b/>
          <w:iCs/>
          <w:u w:val="single"/>
        </w:rPr>
        <w:t>the activities in space by one actor have the potential to impact all others</w:t>
      </w:r>
      <w:r w:rsidRPr="003C12D0">
        <w:rPr>
          <w:rFonts w:eastAsia="Cambria"/>
          <w:u w:val="single"/>
        </w:rPr>
        <w:t>, for good or for bad. I</w:t>
      </w:r>
      <w:r w:rsidRPr="00515D95">
        <w:rPr>
          <w:rFonts w:eastAsia="Cambria"/>
          <w:sz w:val="16"/>
        </w:rPr>
        <w:t xml:space="preserve">n </w:t>
      </w:r>
      <w:r w:rsidRPr="003C12D0">
        <w:rPr>
          <w:rFonts w:eastAsia="Cambria"/>
          <w:u w:val="single"/>
        </w:rPr>
        <w:t>addressing international and national security, and nuclear security in particular, the space environment has played a role of great importance from almost the beginning of the nuclear age</w:t>
      </w:r>
      <w:r w:rsidRPr="00515D95">
        <w:rPr>
          <w:rFonts w:eastAsia="Cambria"/>
          <w:sz w:val="16"/>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3C12D0">
        <w:rPr>
          <w:rFonts w:eastAsia="Cambria"/>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515D95">
        <w:rPr>
          <w:rFonts w:eastAsia="Cambria"/>
          <w:sz w:val="16"/>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3C12D0">
        <w:rPr>
          <w:rFonts w:eastAsia="Cambria"/>
          <w:b/>
          <w:iCs/>
          <w:u w:val="single"/>
        </w:rPr>
        <w:t xml:space="preserve">It is widely agreed that </w:t>
      </w:r>
      <w:r w:rsidRPr="003C12D0">
        <w:rPr>
          <w:rFonts w:eastAsia="Cambria"/>
          <w:b/>
          <w:iCs/>
          <w:highlight w:val="cyan"/>
          <w:u w:val="single"/>
        </w:rPr>
        <w:t>new international measures to</w:t>
      </w:r>
      <w:r w:rsidRPr="003C12D0">
        <w:rPr>
          <w:rFonts w:eastAsia="Cambria"/>
          <w:b/>
          <w:iCs/>
          <w:u w:val="single"/>
        </w:rPr>
        <w:t xml:space="preserve"> better </w:t>
      </w:r>
      <w:r w:rsidRPr="003C12D0">
        <w:rPr>
          <w:rFonts w:eastAsia="Cambria"/>
          <w:b/>
          <w:iCs/>
          <w:highlight w:val="cyan"/>
          <w:u w:val="single"/>
        </w:rPr>
        <w:t>coordinate space activities are required to ensure</w:t>
      </w:r>
      <w:r w:rsidRPr="003C12D0">
        <w:rPr>
          <w:rFonts w:eastAsia="Cambria"/>
          <w:b/>
          <w:iCs/>
          <w:u w:val="single"/>
        </w:rPr>
        <w:t xml:space="preserve"> that the </w:t>
      </w:r>
      <w:r w:rsidRPr="003C12D0">
        <w:rPr>
          <w:rFonts w:eastAsia="Cambria"/>
          <w:b/>
          <w:iCs/>
          <w:highlight w:val="cyan"/>
          <w:u w:val="single"/>
        </w:rPr>
        <w:t>space</w:t>
      </w:r>
      <w:r w:rsidRPr="003C12D0">
        <w:rPr>
          <w:rFonts w:eastAsia="Cambria"/>
          <w:b/>
          <w:iCs/>
          <w:u w:val="single"/>
        </w:rPr>
        <w:t xml:space="preserve"> environment </w:t>
      </w:r>
      <w:r w:rsidRPr="003C12D0">
        <w:rPr>
          <w:rFonts w:eastAsia="Cambria"/>
          <w:b/>
          <w:iCs/>
          <w:highlight w:val="cyan"/>
          <w:u w:val="single"/>
        </w:rPr>
        <w:t>is sustained</w:t>
      </w:r>
      <w:r w:rsidRPr="00515D95">
        <w:rPr>
          <w:rFonts w:eastAsia="Cambria"/>
          <w:sz w:val="16"/>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w:t>
      </w:r>
    </w:p>
    <w:p w14:paraId="7B900C01" w14:textId="77777777" w:rsidR="0071579C" w:rsidRPr="00DF65BB" w:rsidRDefault="0071579C" w:rsidP="0071579C">
      <w:pPr>
        <w:pStyle w:val="Heading4"/>
        <w:rPr>
          <w:rFonts w:cs="Times New Roman"/>
        </w:rPr>
      </w:pPr>
      <w:r>
        <w:rPr>
          <w:rFonts w:cs="Times New Roman"/>
        </w:rPr>
        <w:t>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6029748D" w14:textId="77777777" w:rsidR="0071579C" w:rsidRPr="00A42713" w:rsidRDefault="0071579C" w:rsidP="0071579C">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9" w:history="1">
        <w:r w:rsidRPr="00A42713">
          <w:rPr>
            <w:rStyle w:val="Hyperlink"/>
          </w:rPr>
          <w:t>https://www.law.upenn.edu/live/files/7804-grego-space-and-crisis-stabilitypdf</w:t>
        </w:r>
      </w:hyperlink>
    </w:p>
    <w:p w14:paraId="31693E88" w14:textId="77777777" w:rsidR="0071579C" w:rsidRPr="00384989" w:rsidRDefault="0071579C" w:rsidP="0071579C">
      <w:pPr>
        <w:rPr>
          <w:sz w:val="14"/>
        </w:rPr>
      </w:pPr>
      <w:r w:rsidRPr="00384989">
        <w:rPr>
          <w:sz w:val="14"/>
        </w:rPr>
        <w:t xml:space="preserve">Why </w:t>
      </w:r>
      <w:r w:rsidRPr="00A42713">
        <w:rPr>
          <w:rStyle w:val="Emphasis"/>
        </w:rPr>
        <w:t>space is a particular problem for crisis stability</w:t>
      </w:r>
      <w:r w:rsidRPr="00384989">
        <w:rPr>
          <w:sz w:val="14"/>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A42713">
        <w:rPr>
          <w:rStyle w:val="TitleChar"/>
        </w:rPr>
        <w:t>Satellites are inherently fragile and difficult to protect</w:t>
      </w:r>
      <w:r w:rsidRPr="00384989">
        <w:rPr>
          <w:sz w:val="14"/>
        </w:rPr>
        <w:t xml:space="preserve">; in the language of strategic planners, </w:t>
      </w:r>
      <w:r w:rsidRPr="00847559">
        <w:rPr>
          <w:rStyle w:val="TitleChar"/>
          <w:highlight w:val="cyan"/>
        </w:rPr>
        <w:t>space is</w:t>
      </w:r>
      <w:r w:rsidRPr="00A42713">
        <w:rPr>
          <w:rStyle w:val="TitleChar"/>
        </w:rPr>
        <w:t xml:space="preserve"> an</w:t>
      </w:r>
      <w:r w:rsidRPr="00384989">
        <w:rPr>
          <w:sz w:val="14"/>
        </w:rPr>
        <w:t xml:space="preserve"> </w:t>
      </w:r>
      <w:r w:rsidRPr="00847559">
        <w:rPr>
          <w:rStyle w:val="Emphasis"/>
          <w:highlight w:val="cyan"/>
        </w:rPr>
        <w:t>“offense-dominant”</w:t>
      </w:r>
      <w:r w:rsidRPr="00384989">
        <w:rPr>
          <w:sz w:val="14"/>
        </w:rPr>
        <w:t xml:space="preserve"> </w:t>
      </w:r>
      <w:r w:rsidRPr="00A42713">
        <w:rPr>
          <w:rStyle w:val="TitleChar"/>
        </w:rPr>
        <w:t>regime</w:t>
      </w:r>
      <w:r w:rsidRPr="00384989">
        <w:rPr>
          <w:sz w:val="14"/>
        </w:rPr>
        <w:t xml:space="preserve">. </w:t>
      </w:r>
      <w:r w:rsidRPr="00F83D0E">
        <w:rPr>
          <w:rStyle w:val="TitleChar"/>
        </w:rPr>
        <w:t>This can lead</w:t>
      </w:r>
      <w:r w:rsidRPr="00384989">
        <w:rPr>
          <w:sz w:val="14"/>
        </w:rPr>
        <w:t xml:space="preserve"> to a number of </w:t>
      </w:r>
      <w:r w:rsidRPr="00847559">
        <w:rPr>
          <w:rStyle w:val="TitleChar"/>
          <w:highlight w:val="cyan"/>
        </w:rPr>
        <w:t xml:space="preserve">pressures to strike first </w:t>
      </w:r>
      <w:r w:rsidRPr="00F83D0E">
        <w:rPr>
          <w:rStyle w:val="TitleChar"/>
        </w:rPr>
        <w:t xml:space="preserve">that </w:t>
      </w:r>
      <w:r w:rsidRPr="00F83D0E">
        <w:rPr>
          <w:rStyle w:val="Emphasis"/>
        </w:rPr>
        <w:t>don‘t exist for other, better-protected domains</w:t>
      </w:r>
      <w:r w:rsidRPr="00384989">
        <w:rPr>
          <w:sz w:val="14"/>
        </w:rPr>
        <w:t xml:space="preserve">.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A42713">
        <w:rPr>
          <w:rStyle w:val="TitleChar"/>
        </w:rPr>
        <w:t>an actor with substantial dependence on space has an incentive to strike first if hostilities look probable</w:t>
      </w:r>
      <w:r w:rsidRPr="00384989">
        <w:rPr>
          <w:sz w:val="14"/>
        </w:rPr>
        <w:t xml:space="preserve">, </w:t>
      </w:r>
      <w:r w:rsidRPr="00A42713">
        <w:rPr>
          <w:rStyle w:val="TitleChar"/>
        </w:rPr>
        <w:t>to ensure</w:t>
      </w:r>
      <w:r w:rsidRPr="00384989">
        <w:rPr>
          <w:sz w:val="14"/>
        </w:rPr>
        <w:t xml:space="preserve"> these </w:t>
      </w:r>
      <w:r w:rsidRPr="00A42713">
        <w:rPr>
          <w:rStyle w:val="TitleChar"/>
        </w:rPr>
        <w:t>valuable assets are not lost</w:t>
      </w:r>
      <w:r w:rsidRPr="00384989">
        <w:rPr>
          <w:sz w:val="14"/>
        </w:rPr>
        <w:t xml:space="preserve">. </w:t>
      </w:r>
      <w:r w:rsidRPr="00847559">
        <w:rPr>
          <w:rStyle w:val="Emphasis"/>
          <w:highlight w:val="cyan"/>
        </w:rPr>
        <w:t>Even if</w:t>
      </w:r>
      <w:r w:rsidRPr="00384989">
        <w:rPr>
          <w:sz w:val="14"/>
        </w:rPr>
        <w:t xml:space="preserve"> both (or </w:t>
      </w:r>
      <w:r w:rsidRPr="00847559">
        <w:rPr>
          <w:rStyle w:val="TitleChar"/>
          <w:highlight w:val="cyan"/>
        </w:rPr>
        <w:t>all</w:t>
      </w:r>
      <w:r w:rsidRPr="00384989">
        <w:rPr>
          <w:sz w:val="14"/>
        </w:rPr>
        <w:t xml:space="preserve">) </w:t>
      </w:r>
      <w:r w:rsidRPr="00847559">
        <w:rPr>
          <w:rStyle w:val="TitleChar"/>
          <w:highlight w:val="cyan"/>
        </w:rPr>
        <w:t>sides</w:t>
      </w:r>
      <w:r w:rsidRPr="00384989">
        <w:rPr>
          <w:sz w:val="14"/>
        </w:rPr>
        <w:t xml:space="preserve"> in a conflict </w:t>
      </w:r>
      <w:r w:rsidRPr="00847559">
        <w:rPr>
          <w:rStyle w:val="TitleChar"/>
          <w:highlight w:val="cyan"/>
        </w:rPr>
        <w:t>prefer not to engage in war</w:t>
      </w:r>
      <w:r w:rsidRPr="00384989">
        <w:rPr>
          <w:sz w:val="14"/>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TitleChar"/>
          <w:highlight w:val="cyan"/>
        </w:rPr>
        <w:t>any actor for which</w:t>
      </w:r>
      <w:r w:rsidRPr="00384989">
        <w:rPr>
          <w:sz w:val="14"/>
        </w:rPr>
        <w:t xml:space="preserve"> satellites or </w:t>
      </w:r>
      <w:r w:rsidRPr="00847559">
        <w:rPr>
          <w:rStyle w:val="TitleChar"/>
          <w:highlight w:val="cyan"/>
        </w:rPr>
        <w:t>space</w:t>
      </w:r>
      <w:r w:rsidRPr="00A42713">
        <w:rPr>
          <w:rStyle w:val="TitleChar"/>
        </w:rPr>
        <w:t xml:space="preserve">-based </w:t>
      </w:r>
      <w:r w:rsidRPr="00847559">
        <w:rPr>
          <w:rStyle w:val="TitleChar"/>
          <w:highlight w:val="cyan"/>
        </w:rPr>
        <w:t>weapons are an important part of its military posture</w:t>
      </w:r>
      <w:r w:rsidRPr="00384989">
        <w:rPr>
          <w:sz w:val="14"/>
        </w:rPr>
        <w:t xml:space="preserve">, </w:t>
      </w:r>
      <w:r w:rsidRPr="00A42713">
        <w:rPr>
          <w:rStyle w:val="TitleChar"/>
        </w:rPr>
        <w:t>whether for support missions or on-orbit weapons</w:t>
      </w:r>
      <w:r w:rsidRPr="00384989">
        <w:rPr>
          <w:sz w:val="14"/>
        </w:rPr>
        <w:t xml:space="preserve">, </w:t>
      </w:r>
      <w:r w:rsidRPr="00847559">
        <w:rPr>
          <w:rStyle w:val="TitleChar"/>
          <w:highlight w:val="cyan"/>
        </w:rPr>
        <w:t xml:space="preserve">will feel </w:t>
      </w:r>
      <w:r w:rsidRPr="00847559">
        <w:rPr>
          <w:rStyle w:val="Emphasis"/>
          <w:highlight w:val="cyan"/>
        </w:rPr>
        <w:t>“use it or lose it”</w:t>
      </w:r>
      <w:r w:rsidRPr="00847559">
        <w:rPr>
          <w:rStyle w:val="TitleChar"/>
          <w:highlight w:val="cyan"/>
        </w:rPr>
        <w:t xml:space="preserve"> pressure</w:t>
      </w:r>
      <w:r w:rsidRPr="00384989">
        <w:rPr>
          <w:sz w:val="14"/>
        </w:rPr>
        <w:t xml:space="preserve"> because of the inherent vulnerability of satellites. Short timelines and difficulty of attribution The </w:t>
      </w:r>
      <w:r w:rsidRPr="00847559">
        <w:rPr>
          <w:rStyle w:val="Emphasis"/>
          <w:highlight w:val="cyan"/>
        </w:rPr>
        <w:t>compressed timelines</w:t>
      </w:r>
      <w:r w:rsidRPr="00384989">
        <w:rPr>
          <w:sz w:val="14"/>
        </w:rPr>
        <w:t xml:space="preserve"> characteristic </w:t>
      </w:r>
      <w:r w:rsidRPr="00A42713">
        <w:rPr>
          <w:rStyle w:val="TitleChar"/>
        </w:rPr>
        <w:t>of crises</w:t>
      </w:r>
      <w:r w:rsidRPr="00384989">
        <w:rPr>
          <w:sz w:val="14"/>
        </w:rPr>
        <w:t xml:space="preserve"> </w:t>
      </w:r>
      <w:r w:rsidRPr="00A42713">
        <w:rPr>
          <w:rStyle w:val="TitleChar"/>
        </w:rPr>
        <w:t>combine with these</w:t>
      </w:r>
      <w:r w:rsidRPr="00384989">
        <w:rPr>
          <w:sz w:val="14"/>
        </w:rPr>
        <w:t xml:space="preserve"> </w:t>
      </w:r>
      <w:r w:rsidRPr="00A42713">
        <w:rPr>
          <w:rStyle w:val="TitleChar"/>
        </w:rPr>
        <w:t>“use it or lose it” pressures to shrink timelines</w:t>
      </w:r>
      <w:r w:rsidRPr="00384989">
        <w:rPr>
          <w:sz w:val="14"/>
        </w:rPr>
        <w:t xml:space="preserve">. This dynamic </w:t>
      </w:r>
      <w:r w:rsidRPr="00847559">
        <w:rPr>
          <w:rStyle w:val="TitleChar"/>
          <w:highlight w:val="cyan"/>
        </w:rPr>
        <w:t xml:space="preserve">couples </w:t>
      </w:r>
      <w:r w:rsidRPr="00A42713">
        <w:rPr>
          <w:rStyle w:val="TitleChar"/>
        </w:rPr>
        <w:t xml:space="preserve">dangerously </w:t>
      </w:r>
      <w:r w:rsidRPr="00847559">
        <w:rPr>
          <w:rStyle w:val="TitleChar"/>
          <w:highlight w:val="cyan"/>
        </w:rPr>
        <w:t>with</w:t>
      </w:r>
      <w:r w:rsidRPr="00384989">
        <w:rPr>
          <w:sz w:val="14"/>
        </w:rPr>
        <w:t xml:space="preserve"> the </w:t>
      </w:r>
      <w:r w:rsidRPr="00A42713">
        <w:rPr>
          <w:rStyle w:val="TitleChar"/>
        </w:rPr>
        <w:t xml:space="preserve">inherent </w:t>
      </w:r>
      <w:r w:rsidRPr="00847559">
        <w:rPr>
          <w:rStyle w:val="TitleChar"/>
          <w:highlight w:val="cyan"/>
        </w:rPr>
        <w:t>difficulty of determining</w:t>
      </w:r>
      <w:r w:rsidRPr="00A42713">
        <w:rPr>
          <w:rStyle w:val="TitleChar"/>
        </w:rPr>
        <w:t xml:space="preserve"> the </w:t>
      </w:r>
      <w:r w:rsidRPr="00847559">
        <w:rPr>
          <w:rStyle w:val="TitleChar"/>
          <w:highlight w:val="cyan"/>
        </w:rPr>
        <w:t>causes of satellite degradation</w:t>
      </w:r>
      <w:r w:rsidRPr="00384989">
        <w:rPr>
          <w:sz w:val="14"/>
        </w:rPr>
        <w:t xml:space="preserve">, </w:t>
      </w:r>
      <w:r w:rsidRPr="00A42713">
        <w:rPr>
          <w:rStyle w:val="TitleChar"/>
        </w:rPr>
        <w:t>whether malicious or from natural causes, in a timely way</w:t>
      </w:r>
      <w:r w:rsidRPr="00384989">
        <w:rPr>
          <w:sz w:val="14"/>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A42713">
        <w:rPr>
          <w:rStyle w:val="TitleChar"/>
        </w:rPr>
        <w:t xml:space="preserve">where the </w:t>
      </w:r>
      <w:r w:rsidRPr="00847559">
        <w:rPr>
          <w:rStyle w:val="TitleChar"/>
          <w:highlight w:val="cyan"/>
        </w:rPr>
        <w:t xml:space="preserve">lines </w:t>
      </w:r>
      <w:r w:rsidRPr="00A42713">
        <w:rPr>
          <w:rStyle w:val="TitleChar"/>
        </w:rPr>
        <w:t xml:space="preserve">between strategic satellite missions and other </w:t>
      </w:r>
      <w:r w:rsidRPr="00847559">
        <w:rPr>
          <w:rStyle w:val="TitleChar"/>
          <w:highlight w:val="cyan"/>
        </w:rPr>
        <w:t xml:space="preserve">missions are </w:t>
      </w:r>
      <w:r w:rsidRPr="00847559">
        <w:rPr>
          <w:rStyle w:val="Emphasis"/>
          <w:highlight w:val="cyan"/>
        </w:rPr>
        <w:t>blurred</w:t>
      </w:r>
      <w:r w:rsidRPr="00384989">
        <w:rPr>
          <w:sz w:val="14"/>
        </w:rPr>
        <w:t xml:space="preserve">, these norms can be weakened. For example, the </w:t>
      </w:r>
      <w:r w:rsidRPr="00847559">
        <w:rPr>
          <w:rStyle w:val="TitleChar"/>
          <w:highlight w:val="cyan"/>
        </w:rPr>
        <w:t xml:space="preserve">satellites that provide </w:t>
      </w:r>
      <w:r w:rsidRPr="00847559">
        <w:rPr>
          <w:rStyle w:val="Emphasis"/>
          <w:highlight w:val="cyan"/>
        </w:rPr>
        <w:t>early warning</w:t>
      </w:r>
      <w:r w:rsidRPr="00847559">
        <w:rPr>
          <w:rStyle w:val="TitleChar"/>
          <w:highlight w:val="cyan"/>
        </w:rPr>
        <w:t xml:space="preserve"> </w:t>
      </w:r>
      <w:r w:rsidRPr="00A42713">
        <w:rPr>
          <w:rStyle w:val="TitleChar"/>
        </w:rPr>
        <w:t>of ballistic missile launch</w:t>
      </w:r>
      <w:r w:rsidRPr="00847559">
        <w:rPr>
          <w:rStyle w:val="TitleChar"/>
          <w:highlight w:val="cyan"/>
        </w:rPr>
        <w:t xml:space="preserve"> are associated with </w:t>
      </w:r>
      <w:r w:rsidRPr="00847559">
        <w:rPr>
          <w:rStyle w:val="Emphasis"/>
          <w:highlight w:val="cyan"/>
        </w:rPr>
        <w:t>nuclear deterrent</w:t>
      </w:r>
      <w:r w:rsidRPr="00A42713">
        <w:rPr>
          <w:rStyle w:val="TitleChar"/>
        </w:rPr>
        <w:t xml:space="preserve"> posture</w:t>
      </w:r>
      <w:r w:rsidRPr="00384989">
        <w:rPr>
          <w:sz w:val="14"/>
        </w:rPr>
        <w:t xml:space="preserve">, </w:t>
      </w:r>
      <w:r w:rsidRPr="00847559">
        <w:rPr>
          <w:rStyle w:val="TitleChar"/>
          <w:highlight w:val="cyan"/>
        </w:rPr>
        <w:t xml:space="preserve">but also are </w:t>
      </w:r>
      <w:r w:rsidRPr="00A42713">
        <w:rPr>
          <w:rStyle w:val="TitleChar"/>
        </w:rPr>
        <w:t xml:space="preserve">critical sensors </w:t>
      </w:r>
      <w:r w:rsidRPr="00847559">
        <w:rPr>
          <w:rStyle w:val="TitleChar"/>
          <w:highlight w:val="cyan"/>
        </w:rPr>
        <w:t xml:space="preserve">for </w:t>
      </w:r>
      <w:r w:rsidRPr="00847559">
        <w:rPr>
          <w:rStyle w:val="Emphasis"/>
          <w:highlight w:val="cyan"/>
        </w:rPr>
        <w:t>missile defenses</w:t>
      </w:r>
      <w:r w:rsidRPr="00384989">
        <w:rPr>
          <w:sz w:val="14"/>
        </w:rPr>
        <w:t xml:space="preserve">. Strategic surveillance and missile warning satellites also support efforts to locate and destroy mobile conventional missile launchers. </w:t>
      </w:r>
      <w:r w:rsidRPr="00A42713">
        <w:rPr>
          <w:rStyle w:val="TitleChar"/>
        </w:rPr>
        <w:t>Interfering with an early warning sensor satellite might be intended to dissuade an adversary from using nuclear weapons first by degrading their missile defenses and thus hindering their first-strike posture</w:t>
      </w:r>
      <w:r w:rsidRPr="00384989">
        <w:rPr>
          <w:sz w:val="14"/>
        </w:rPr>
        <w:t xml:space="preserve">. </w:t>
      </w:r>
      <w:r w:rsidRPr="00A42713">
        <w:rPr>
          <w:rStyle w:val="Emphasis"/>
        </w:rPr>
        <w:t>However</w:t>
      </w:r>
      <w:r w:rsidRPr="00384989">
        <w:rPr>
          <w:sz w:val="14"/>
        </w:rPr>
        <w:t xml:space="preserve">, </w:t>
      </w:r>
      <w:r w:rsidRPr="00847559">
        <w:rPr>
          <w:rStyle w:val="TitleChar"/>
          <w:highlight w:val="cyan"/>
        </w:rPr>
        <w:t>for a state that uses early warning</w:t>
      </w:r>
      <w:r w:rsidRPr="00A42713">
        <w:rPr>
          <w:rStyle w:val="TitleChar"/>
        </w:rPr>
        <w:t xml:space="preserve"> satellites </w:t>
      </w:r>
      <w:r w:rsidRPr="00847559">
        <w:rPr>
          <w:rStyle w:val="TitleChar"/>
          <w:highlight w:val="cyan"/>
        </w:rPr>
        <w:t>to enable a</w:t>
      </w:r>
      <w:r w:rsidRPr="00A42713">
        <w:rPr>
          <w:rStyle w:val="TitleChar"/>
        </w:rPr>
        <w:t xml:space="preserve"> </w:t>
      </w:r>
      <w:r w:rsidRPr="00A42713">
        <w:rPr>
          <w:rStyle w:val="Emphasis"/>
        </w:rPr>
        <w:t>“hair trigger”</w:t>
      </w:r>
      <w:r w:rsidRPr="00384989">
        <w:rPr>
          <w:sz w:val="14"/>
        </w:rPr>
        <w:t xml:space="preserve"> or </w:t>
      </w:r>
      <w:r w:rsidRPr="00847559">
        <w:rPr>
          <w:rStyle w:val="Emphasis"/>
          <w:highlight w:val="cyan"/>
        </w:rPr>
        <w:t xml:space="preserve">launch-on-attack </w:t>
      </w:r>
      <w:r w:rsidRPr="00A42713">
        <w:rPr>
          <w:rStyle w:val="Emphasis"/>
        </w:rPr>
        <w:t>posture</w:t>
      </w:r>
      <w:r w:rsidRPr="00384989">
        <w:rPr>
          <w:sz w:val="14"/>
        </w:rPr>
        <w:t xml:space="preserve">, </w:t>
      </w:r>
      <w:r w:rsidRPr="00A42713">
        <w:rPr>
          <w:rStyle w:val="TitleChar"/>
        </w:rPr>
        <w:t>the</w:t>
      </w:r>
      <w:r w:rsidRPr="00384989">
        <w:rPr>
          <w:sz w:val="14"/>
        </w:rPr>
        <w:t xml:space="preserve"> </w:t>
      </w:r>
      <w:r w:rsidRPr="00847559">
        <w:rPr>
          <w:rStyle w:val="Emphasis"/>
          <w:highlight w:val="cyan"/>
        </w:rPr>
        <w:t>interference</w:t>
      </w:r>
      <w:r w:rsidRPr="00384989">
        <w:rPr>
          <w:sz w:val="14"/>
        </w:rPr>
        <w:t xml:space="preserve"> with such a satellite </w:t>
      </w:r>
      <w:r w:rsidRPr="00847559">
        <w:rPr>
          <w:rStyle w:val="TitleChar"/>
          <w:highlight w:val="cyan"/>
        </w:rPr>
        <w:t>might</w:t>
      </w:r>
      <w:r w:rsidRPr="00384989">
        <w:rPr>
          <w:sz w:val="14"/>
        </w:rPr>
        <w:t xml:space="preserve"> instead </w:t>
      </w:r>
      <w:r w:rsidRPr="00847559">
        <w:rPr>
          <w:rStyle w:val="TitleChar"/>
          <w:highlight w:val="cyan"/>
        </w:rPr>
        <w:t xml:space="preserve">be interpreted as a precursor to a </w:t>
      </w:r>
      <w:r w:rsidRPr="00847559">
        <w:rPr>
          <w:rStyle w:val="Emphasis"/>
          <w:highlight w:val="cyan"/>
        </w:rPr>
        <w:t>nuclear attack</w:t>
      </w:r>
      <w:r w:rsidRPr="00384989">
        <w:rPr>
          <w:sz w:val="14"/>
        </w:rPr>
        <w:t xml:space="preserve">. </w:t>
      </w:r>
      <w:r w:rsidRPr="00A42713">
        <w:rPr>
          <w:rStyle w:val="TitleChar"/>
        </w:rPr>
        <w:t xml:space="preserve">It </w:t>
      </w:r>
      <w:r w:rsidRPr="00847559">
        <w:rPr>
          <w:rStyle w:val="TitleChar"/>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384989">
        <w:rPr>
          <w:sz w:val="14"/>
          <w:szCs w:val="28"/>
        </w:rPr>
        <w:t xml:space="preserve"> </w:t>
      </w:r>
      <w:r w:rsidRPr="00384989">
        <w:rPr>
          <w:sz w:val="14"/>
        </w:rPr>
        <w:t xml:space="preserve">rather than inhibit it. Misperception and dual-use technologies Some space technologies and activities can be used both for relatively benign purposes but also for hostile ones. </w:t>
      </w:r>
      <w:r w:rsidRPr="00A42713">
        <w:rPr>
          <w:rStyle w:val="TitleChar"/>
        </w:rPr>
        <w:t>It may be difficult for an actor to understand the intent</w:t>
      </w:r>
      <w:r w:rsidRPr="00384989">
        <w:rPr>
          <w:sz w:val="14"/>
        </w:rPr>
        <w:t xml:space="preserve"> </w:t>
      </w:r>
      <w:r w:rsidRPr="00A42713">
        <w:rPr>
          <w:rStyle w:val="TitleChar"/>
        </w:rPr>
        <w:t>behind the development</w:t>
      </w:r>
      <w:r w:rsidRPr="00384989">
        <w:rPr>
          <w:sz w:val="14"/>
        </w:rPr>
        <w:t xml:space="preserve">, testing, </w:t>
      </w:r>
      <w:r w:rsidRPr="00A42713">
        <w:rPr>
          <w:rStyle w:val="TitleChar"/>
        </w:rPr>
        <w:t>use</w:t>
      </w:r>
      <w:r w:rsidRPr="00384989">
        <w:rPr>
          <w:sz w:val="14"/>
        </w:rPr>
        <w:t xml:space="preserve">, and stockpiling </w:t>
      </w:r>
      <w:r w:rsidRPr="00A42713">
        <w:rPr>
          <w:rStyle w:val="TitleChar"/>
        </w:rPr>
        <w:t>of</w:t>
      </w:r>
      <w:r w:rsidRPr="00384989">
        <w:rPr>
          <w:sz w:val="14"/>
        </w:rPr>
        <w:t xml:space="preserve"> these </w:t>
      </w:r>
      <w:r w:rsidRPr="00A42713">
        <w:rPr>
          <w:rStyle w:val="TitleChar"/>
        </w:rPr>
        <w:t>technologies</w:t>
      </w:r>
      <w:r w:rsidRPr="00384989">
        <w:rPr>
          <w:sz w:val="14"/>
        </w:rPr>
        <w:t xml:space="preserve">, and see threats where there are none. (Or miss a threat until it is too late.) </w:t>
      </w:r>
      <w:r w:rsidRPr="00A42713">
        <w:rPr>
          <w:rStyle w:val="TitleChar"/>
        </w:rPr>
        <w:t xml:space="preserve">This may start a cycle of action and reaction based on </w:t>
      </w:r>
      <w:r w:rsidRPr="00A42713">
        <w:rPr>
          <w:rStyle w:val="Emphasis"/>
        </w:rPr>
        <w:t>misperception</w:t>
      </w:r>
      <w:r w:rsidRPr="00384989">
        <w:rPr>
          <w:sz w:val="14"/>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42713">
        <w:rPr>
          <w:rStyle w:val="TitleChar"/>
        </w:rPr>
        <w:t>the Pentagon‘s annual wargame</w:t>
      </w:r>
      <w:r w:rsidRPr="00384989">
        <w:rPr>
          <w:sz w:val="14"/>
        </w:rPr>
        <w:t xml:space="preserve">, or simulated conflict, involving space assets focused on a future regional conflict. The official report out24 </w:t>
      </w:r>
      <w:r w:rsidRPr="00A42713">
        <w:rPr>
          <w:rStyle w:val="TitleChar"/>
        </w:rPr>
        <w:t>warned</w:t>
      </w:r>
      <w:r w:rsidRPr="00384989">
        <w:rPr>
          <w:sz w:val="14"/>
        </w:rPr>
        <w:t xml:space="preserve"> that </w:t>
      </w:r>
      <w:r w:rsidRPr="00A42713">
        <w:rPr>
          <w:rStyle w:val="TitleChar"/>
        </w:rPr>
        <w:t xml:space="preserve">it was hard to keep the conflict </w:t>
      </w:r>
      <w:r w:rsidRPr="00A42713">
        <w:rPr>
          <w:rStyle w:val="Emphasis"/>
        </w:rPr>
        <w:t>contained geographically</w:t>
      </w:r>
      <w:r w:rsidRPr="00384989">
        <w:rPr>
          <w:sz w:val="14"/>
        </w:rPr>
        <w:t xml:space="preserve"> when using anti-satellite weapons: As the wargame unfolded, a regional crisis quickly escalated, partly because of the interconnectedness of a multi-domain fight involving a capable adversary. The </w:t>
      </w:r>
      <w:r w:rsidRPr="00A42713">
        <w:rPr>
          <w:rStyle w:val="TitleChar"/>
        </w:rPr>
        <w:t xml:space="preserve">wargame participants emphasized the </w:t>
      </w:r>
      <w:r w:rsidRPr="00847559">
        <w:rPr>
          <w:rStyle w:val="TitleChar"/>
          <w:highlight w:val="cyan"/>
        </w:rPr>
        <w:t xml:space="preserve">challenges in containing </w:t>
      </w:r>
      <w:r w:rsidRPr="00847559">
        <w:rPr>
          <w:rStyle w:val="Emphasis"/>
          <w:highlight w:val="cyan"/>
        </w:rPr>
        <w:t>horizontal escalation</w:t>
      </w:r>
      <w:r w:rsidRPr="00A42713">
        <w:rPr>
          <w:rStyle w:val="TitleChar"/>
        </w:rPr>
        <w:t xml:space="preserve"> once space control capabilities are employed</w:t>
      </w:r>
      <w:r w:rsidRPr="00384989">
        <w:rPr>
          <w:sz w:val="14"/>
        </w:rPr>
        <w:t xml:space="preserve"> to achieve limited national objectives. Lack of shared understanding of consequences/proportionality </w:t>
      </w:r>
      <w:r w:rsidRPr="00A42713">
        <w:rPr>
          <w:rStyle w:val="TitleChar"/>
        </w:rPr>
        <w:t>States have</w:t>
      </w:r>
      <w:r w:rsidRPr="00384989">
        <w:rPr>
          <w:sz w:val="14"/>
        </w:rPr>
        <w:t xml:space="preserve"> fairly </w:t>
      </w:r>
      <w:r w:rsidRPr="00A42713">
        <w:rPr>
          <w:rStyle w:val="Emphasis"/>
        </w:rPr>
        <w:t>similar understandings</w:t>
      </w:r>
      <w:r w:rsidRPr="00384989">
        <w:rPr>
          <w:sz w:val="14"/>
        </w:rPr>
        <w:t xml:space="preserve"> </w:t>
      </w:r>
      <w:r w:rsidRPr="00A42713">
        <w:rPr>
          <w:rStyle w:val="TitleChar"/>
        </w:rPr>
        <w:t>of</w:t>
      </w:r>
      <w:r w:rsidRPr="00384989">
        <w:rPr>
          <w:sz w:val="14"/>
        </w:rPr>
        <w:t xml:space="preserve"> the </w:t>
      </w:r>
      <w:r w:rsidRPr="00A42713">
        <w:rPr>
          <w:rStyle w:val="TitleChar"/>
        </w:rPr>
        <w:t xml:space="preserve">implications of military actions on the </w:t>
      </w:r>
      <w:r w:rsidRPr="00A42713">
        <w:rPr>
          <w:rStyle w:val="Emphasis"/>
        </w:rPr>
        <w:t>ground</w:t>
      </w:r>
      <w:r w:rsidRPr="00384989">
        <w:rPr>
          <w:sz w:val="14"/>
        </w:rPr>
        <w:t xml:space="preserve">, in the </w:t>
      </w:r>
      <w:r w:rsidRPr="00A42713">
        <w:rPr>
          <w:rStyle w:val="Emphasis"/>
        </w:rPr>
        <w:t>air</w:t>
      </w:r>
      <w:r w:rsidRPr="00384989">
        <w:rPr>
          <w:sz w:val="14"/>
        </w:rPr>
        <w:t xml:space="preserve">, </w:t>
      </w:r>
      <w:r w:rsidRPr="00A42713">
        <w:rPr>
          <w:rStyle w:val="TitleChar"/>
        </w:rPr>
        <w:t>and</w:t>
      </w:r>
      <w:r w:rsidRPr="00384989">
        <w:rPr>
          <w:sz w:val="14"/>
        </w:rPr>
        <w:t xml:space="preserve"> at </w:t>
      </w:r>
      <w:r w:rsidRPr="00A42713">
        <w:rPr>
          <w:rStyle w:val="Emphasis"/>
        </w:rPr>
        <w:t>sea</w:t>
      </w:r>
      <w:r w:rsidRPr="00384989">
        <w:rPr>
          <w:sz w:val="14"/>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A42713">
        <w:rPr>
          <w:rStyle w:val="TitleChar"/>
        </w:rPr>
        <w:t xml:space="preserve">Because of a lack of experience </w:t>
      </w:r>
      <w:r w:rsidRPr="00847559">
        <w:rPr>
          <w:rStyle w:val="TitleChar"/>
          <w:highlight w:val="cyan"/>
        </w:rPr>
        <w:t>in hostilities that target space</w:t>
      </w:r>
      <w:r w:rsidRPr="00A42713">
        <w:rPr>
          <w:rStyle w:val="TitleChar"/>
        </w:rPr>
        <w:t xml:space="preserve">-based </w:t>
      </w:r>
      <w:r w:rsidRPr="00847559">
        <w:rPr>
          <w:rStyle w:val="TitleChar"/>
          <w:highlight w:val="cyan"/>
        </w:rPr>
        <w:t>capabilities</w:t>
      </w:r>
      <w:r w:rsidRPr="00384989">
        <w:rPr>
          <w:sz w:val="14"/>
        </w:rPr>
        <w:t xml:space="preserve">, </w:t>
      </w:r>
      <w:r w:rsidRPr="00847559">
        <w:rPr>
          <w:rStyle w:val="TitleChar"/>
          <w:highlight w:val="cyan"/>
        </w:rPr>
        <w:t>it is not</w:t>
      </w:r>
      <w:r w:rsidRPr="00384989">
        <w:rPr>
          <w:sz w:val="14"/>
        </w:rPr>
        <w:t xml:space="preserve"> entirely </w:t>
      </w:r>
      <w:r w:rsidRPr="00847559">
        <w:rPr>
          <w:rStyle w:val="TitleChar"/>
          <w:highlight w:val="cyan"/>
        </w:rPr>
        <w:t>clear</w:t>
      </w:r>
      <w:r w:rsidRPr="00384989">
        <w:rPr>
          <w:sz w:val="14"/>
        </w:rPr>
        <w:t xml:space="preserve"> what the proper response to a space activity is and </w:t>
      </w:r>
      <w:r w:rsidRPr="00847559">
        <w:rPr>
          <w:rStyle w:val="TitleChar"/>
          <w:highlight w:val="cyan"/>
        </w:rPr>
        <w:t>where</w:t>
      </w:r>
      <w:r w:rsidRPr="00384989">
        <w:rPr>
          <w:sz w:val="14"/>
        </w:rPr>
        <w:t xml:space="preserve"> </w:t>
      </w:r>
      <w:r w:rsidRPr="00A42713">
        <w:rPr>
          <w:rStyle w:val="TitleChar"/>
        </w:rPr>
        <w:t>the escalation thresholds or</w:t>
      </w:r>
      <w:r w:rsidRPr="00384989">
        <w:rPr>
          <w:sz w:val="14"/>
        </w:rPr>
        <w:t xml:space="preserve"> </w:t>
      </w:r>
      <w:r w:rsidRPr="00847559">
        <w:rPr>
          <w:rStyle w:val="Emphasis"/>
          <w:highlight w:val="cyan"/>
        </w:rPr>
        <w:t>“red lines”</w:t>
      </w:r>
      <w:r w:rsidRPr="00847559">
        <w:rPr>
          <w:rStyle w:val="TitleChar"/>
          <w:highlight w:val="cyan"/>
        </w:rPr>
        <w:t xml:space="preserve"> lie</w:t>
      </w:r>
      <w:r w:rsidRPr="00384989">
        <w:rPr>
          <w:sz w:val="14"/>
        </w:rPr>
        <w:t xml:space="preserve">. Exacerbating this is the asymmetry in space investments; not all actors will assign the same value to a given target or same escalatory nature to different weapons. </w:t>
      </w:r>
    </w:p>
    <w:p w14:paraId="2D90C42B" w14:textId="77777777" w:rsidR="0071579C" w:rsidRDefault="0071579C" w:rsidP="0071579C">
      <w:pPr>
        <w:pStyle w:val="Heading2"/>
      </w:pPr>
      <w:r>
        <w:t>F/W</w:t>
      </w:r>
    </w:p>
    <w:p w14:paraId="25C27A84" w14:textId="77777777" w:rsidR="0071579C" w:rsidRDefault="0071579C" w:rsidP="0071579C">
      <w:pPr>
        <w:pStyle w:val="Heading4"/>
      </w:pPr>
      <w:r>
        <w:t>The standard is maximizing expected wellbeing.  Prefer ---</w:t>
      </w:r>
    </w:p>
    <w:p w14:paraId="30E2EC13" w14:textId="77777777" w:rsidR="0071579C" w:rsidRPr="006403B6" w:rsidRDefault="0071579C" w:rsidP="0071579C">
      <w:pPr>
        <w:pStyle w:val="Heading4"/>
        <w:numPr>
          <w:ilvl w:val="0"/>
          <w:numId w:val="12"/>
        </w:numPr>
        <w:tabs>
          <w:tab w:val="num" w:pos="360"/>
        </w:tabs>
        <w:ind w:left="0" w:firstLine="0"/>
      </w:pPr>
      <w:r>
        <w:t>Extinction outweighs.</w:t>
      </w:r>
    </w:p>
    <w:p w14:paraId="0C8771BE" w14:textId="77777777" w:rsidR="0071579C" w:rsidRPr="005C1912" w:rsidRDefault="0071579C" w:rsidP="0071579C">
      <w:pPr>
        <w:rPr>
          <w:sz w:val="16"/>
        </w:rPr>
      </w:pPr>
      <w:r w:rsidRPr="005C1912">
        <w:rPr>
          <w:sz w:val="16"/>
        </w:rPr>
        <w:t>--</w:t>
      </w:r>
      <w:r>
        <w:rPr>
          <w:sz w:val="16"/>
        </w:rPr>
        <w:t>-</w:t>
      </w:r>
      <w:r w:rsidRPr="005C1912">
        <w:rPr>
          <w:sz w:val="16"/>
        </w:rPr>
        <w:t xml:space="preserve"> must preserve infinite lives and generations</w:t>
      </w:r>
      <w:r>
        <w:rPr>
          <w:sz w:val="16"/>
        </w:rPr>
        <w:t>.</w:t>
      </w:r>
    </w:p>
    <w:p w14:paraId="43233B86" w14:textId="77777777" w:rsidR="0071579C" w:rsidRPr="005C1912" w:rsidRDefault="0071579C" w:rsidP="0071579C">
      <w:pPr>
        <w:rPr>
          <w:sz w:val="16"/>
        </w:rPr>
      </w:pPr>
      <w:r w:rsidRPr="005C1912">
        <w:rPr>
          <w:sz w:val="16"/>
        </w:rPr>
        <w:t>--</w:t>
      </w:r>
      <w:r>
        <w:rPr>
          <w:sz w:val="16"/>
        </w:rPr>
        <w:t>-</w:t>
      </w:r>
      <w:r w:rsidRPr="005C1912">
        <w:rPr>
          <w:sz w:val="16"/>
        </w:rPr>
        <w:t xml:space="preserve"> question of intergenerational equity</w:t>
      </w:r>
      <w:r>
        <w:rPr>
          <w:sz w:val="16"/>
        </w:rPr>
        <w:t>.</w:t>
      </w:r>
    </w:p>
    <w:p w14:paraId="39AF51AE" w14:textId="77777777" w:rsidR="0071579C" w:rsidRPr="005C1912" w:rsidRDefault="0071579C" w:rsidP="0071579C">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15DD5D6D" w14:textId="77777777" w:rsidR="0071579C" w:rsidRDefault="0071579C" w:rsidP="0071579C">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20" w:history="1">
        <w:r w:rsidRPr="001B5A67">
          <w:rPr>
            <w:rStyle w:val="Hyperlink"/>
            <w:sz w:val="16"/>
          </w:rPr>
          <w:t>https://www.fhi.ox.ac.uk/wp-content/uploads/Existential-Risks-2017-01-23.pdf</w:t>
        </w:r>
      </w:hyperlink>
      <w:r w:rsidRPr="001B5A67">
        <w:rPr>
          <w:sz w:val="16"/>
        </w:rPr>
        <w:t xml:space="preserve">, Accessed 7/22/2017, Kent Denver-jKIM) </w:t>
      </w:r>
    </w:p>
    <w:p w14:paraId="6855D093" w14:textId="77777777" w:rsidR="0071579C" w:rsidRPr="001B5A67" w:rsidRDefault="0071579C" w:rsidP="0071579C">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TitleChar"/>
          <w:highlight w:val="green"/>
        </w:rPr>
        <w:t>Compare</w:t>
      </w:r>
      <w:r>
        <w:rPr>
          <w:rStyle w:val="TitleChar"/>
        </w:rPr>
        <w:t xml:space="preserve"> three outcomes: (1) </w:t>
      </w:r>
      <w:r w:rsidRPr="00182A39">
        <w:rPr>
          <w:rStyle w:val="TitleChar"/>
          <w:highlight w:val="green"/>
        </w:rPr>
        <w:t>Peace</w:t>
      </w:r>
      <w:r>
        <w:rPr>
          <w:rStyle w:val="TitleChar"/>
        </w:rPr>
        <w:t xml:space="preserve">. (2) A nuclear </w:t>
      </w:r>
      <w:r w:rsidRPr="00182A39">
        <w:rPr>
          <w:rStyle w:val="TitleChar"/>
          <w:highlight w:val="green"/>
        </w:rPr>
        <w:t>war that kills 99%</w:t>
      </w:r>
      <w:r>
        <w:rPr>
          <w:rStyle w:val="TitleChar"/>
        </w:rPr>
        <w:t xml:space="preserve"> of the world’s existing population. (3) A nuclear </w:t>
      </w:r>
      <w:r w:rsidRPr="00182A39">
        <w:rPr>
          <w:rStyle w:val="TitleChar"/>
          <w:highlight w:val="green"/>
        </w:rPr>
        <w:t>war that kills 100%</w:t>
      </w:r>
      <w:r>
        <w:rPr>
          <w:rStyle w:val="TitleChar"/>
        </w:rPr>
        <w:t xml:space="preserve">. </w:t>
      </w:r>
      <w:r w:rsidRPr="001B5A67">
        <w:rPr>
          <w:sz w:val="16"/>
        </w:rPr>
        <w:t xml:space="preserve">(2) would be worse than (1), and (3) would be worse than (2). Which is the greater of these two differences? </w:t>
      </w:r>
      <w:r>
        <w:rPr>
          <w:rStyle w:val="TitleChar"/>
        </w:rPr>
        <w:t>Most people believe that the greater difference is between (1) and (2).</w:t>
      </w:r>
      <w:r w:rsidRPr="001B5A67">
        <w:rPr>
          <w:sz w:val="16"/>
        </w:rPr>
        <w:t xml:space="preserve"> </w:t>
      </w:r>
      <w:r>
        <w:rPr>
          <w:rStyle w:val="TitleChar"/>
        </w:rPr>
        <w:t xml:space="preserve">I believe that </w:t>
      </w:r>
      <w:r w:rsidRPr="00182A39">
        <w:rPr>
          <w:rStyle w:val="TitleChar"/>
          <w:highlight w:val="green"/>
        </w:rPr>
        <w:t>the difference between (2) and (3) is</w:t>
      </w:r>
      <w:r>
        <w:rPr>
          <w:rStyle w:val="TitleChar"/>
        </w:rPr>
        <w:t xml:space="preserve"> very </w:t>
      </w:r>
      <w:r w:rsidRPr="00182A39">
        <w:rPr>
          <w:rStyle w:val="TitleChar"/>
          <w:highlight w:val="green"/>
        </w:rPr>
        <w:t>much greater</w:t>
      </w:r>
      <w:r w:rsidRPr="001B5A67">
        <w:rPr>
          <w:sz w:val="16"/>
        </w:rPr>
        <w:t xml:space="preserve">. ... </w:t>
      </w:r>
      <w:r>
        <w:rPr>
          <w:rStyle w:val="TitleChar"/>
        </w:rPr>
        <w:t xml:space="preserve">The Earth will remain habitable for </w:t>
      </w:r>
      <w:r>
        <w:rPr>
          <w:rStyle w:val="Emphasis"/>
        </w:rPr>
        <w:t>at least another billion years</w:t>
      </w:r>
      <w:r>
        <w:rPr>
          <w:rStyle w:val="TitleChar"/>
        </w:rPr>
        <w:t>.</w:t>
      </w:r>
      <w:r w:rsidRPr="001B5A67">
        <w:rPr>
          <w:sz w:val="16"/>
        </w:rPr>
        <w:t xml:space="preserve"> </w:t>
      </w:r>
      <w:r>
        <w:rPr>
          <w:rStyle w:val="TitleChar"/>
        </w:rPr>
        <w:t>Civilization began only a few thousand years ago.</w:t>
      </w:r>
      <w:r w:rsidRPr="001B5A67">
        <w:rPr>
          <w:sz w:val="16"/>
        </w:rPr>
        <w:t xml:space="preserve"> </w:t>
      </w:r>
      <w:r w:rsidRPr="00182A39">
        <w:rPr>
          <w:rStyle w:val="TitleChar"/>
          <w:highlight w:val="green"/>
        </w:rPr>
        <w:t>If we do not destroy mankind, these</w:t>
      </w:r>
      <w:r>
        <w:rPr>
          <w:rStyle w:val="TitleChar"/>
        </w:rPr>
        <w:t xml:space="preserve"> few thousand </w:t>
      </w:r>
      <w:r w:rsidRPr="00182A39">
        <w:rPr>
          <w:rStyle w:val="TitleChar"/>
          <w:highlight w:val="green"/>
        </w:rPr>
        <w:t>years may be</w:t>
      </w:r>
      <w:r>
        <w:rPr>
          <w:rStyle w:val="TitleChar"/>
        </w:rPr>
        <w:t xml:space="preserve"> only </w:t>
      </w:r>
      <w:r w:rsidRPr="00182A39">
        <w:rPr>
          <w:rStyle w:val="Emphasis"/>
          <w:highlight w:val="green"/>
        </w:rPr>
        <w:t>a tiny fraction</w:t>
      </w:r>
      <w:r w:rsidRPr="00182A39">
        <w:rPr>
          <w:rStyle w:val="TitleChar"/>
          <w:highlight w:val="green"/>
        </w:rPr>
        <w:t xml:space="preserve"> of the whole of civilized</w:t>
      </w:r>
      <w:r>
        <w:rPr>
          <w:rStyle w:val="TitleChar"/>
        </w:rPr>
        <w:t xml:space="preserve"> human </w:t>
      </w:r>
      <w:r w:rsidRPr="00182A39">
        <w:rPr>
          <w:rStyle w:val="TitleChar"/>
          <w:highlight w:val="green"/>
        </w:rPr>
        <w:t>history</w:t>
      </w:r>
      <w:r>
        <w:rPr>
          <w:rStyle w:val="TitleChar"/>
        </w:rPr>
        <w:t>.</w:t>
      </w:r>
      <w:r w:rsidRPr="001B5A67">
        <w:rPr>
          <w:sz w:val="16"/>
        </w:rPr>
        <w:t xml:space="preserve"> </w:t>
      </w:r>
      <w:r>
        <w:rPr>
          <w:rStyle w:val="TitleChar"/>
        </w:rPr>
        <w:t>The difference between (2) and (3) may thus be the difference between this tiny fraction and all of the rest of this history.</w:t>
      </w:r>
      <w:r w:rsidRPr="001B5A67">
        <w:rPr>
          <w:sz w:val="16"/>
        </w:rPr>
        <w:t xml:space="preserve"> </w:t>
      </w:r>
      <w:r>
        <w:rPr>
          <w:rStyle w:val="TitleChar"/>
        </w:rPr>
        <w:t xml:space="preserve">If we compare this possible history to a day, what has occurred so far is only a </w:t>
      </w:r>
      <w:r>
        <w:rPr>
          <w:rStyle w:val="Emphasis"/>
        </w:rPr>
        <w:t>fraction of a second</w:t>
      </w:r>
      <w:r>
        <w:rPr>
          <w:rStyle w:val="TitleChar"/>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TitleChar"/>
        </w:rPr>
        <w:t xml:space="preserve">What makes </w:t>
      </w:r>
      <w:r w:rsidRPr="00182A39">
        <w:rPr>
          <w:rStyle w:val="TitleChar"/>
          <w:highlight w:val="green"/>
        </w:rPr>
        <w:t>existential catastrophes</w:t>
      </w:r>
      <w:r>
        <w:rPr>
          <w:rStyle w:val="TitleChar"/>
        </w:rPr>
        <w:t xml:space="preserve"> especially bad is that they </w:t>
      </w:r>
      <w:r w:rsidRPr="00182A39">
        <w:rPr>
          <w:rStyle w:val="TitleChar"/>
          <w:highlight w:val="green"/>
        </w:rPr>
        <w:t>would “</w:t>
      </w:r>
      <w:r w:rsidRPr="00182A39">
        <w:rPr>
          <w:rStyle w:val="Emphasis"/>
          <w:highlight w:val="green"/>
        </w:rPr>
        <w:t>destroy the future</w:t>
      </w:r>
      <w:r w:rsidRPr="00182A39">
        <w:rPr>
          <w:rStyle w:val="TitleChar"/>
          <w:highlight w:val="green"/>
        </w:rPr>
        <w:t>,”</w:t>
      </w:r>
      <w:r>
        <w:rPr>
          <w:rStyle w:val="TitleChar"/>
        </w:rPr>
        <w:t xml:space="preserve"> as</w:t>
      </w:r>
      <w:r w:rsidRPr="001B5A67">
        <w:rPr>
          <w:sz w:val="16"/>
        </w:rPr>
        <w:t xml:space="preserve"> another Oxford philosopher, Nick </w:t>
      </w:r>
      <w:r>
        <w:rPr>
          <w:rStyle w:val="TitleChar"/>
        </w:rPr>
        <w:t>Bostrom, puts it.</w:t>
      </w:r>
      <w:r w:rsidRPr="001B5A67">
        <w:rPr>
          <w:sz w:val="16"/>
        </w:rPr>
        <w:t xml:space="preserve">66 </w:t>
      </w:r>
      <w:r w:rsidRPr="00182A39">
        <w:rPr>
          <w:rStyle w:val="TitleChar"/>
          <w:highlight w:val="green"/>
        </w:rPr>
        <w:t>This future could</w:t>
      </w:r>
      <w:r>
        <w:rPr>
          <w:rStyle w:val="TitleChar"/>
        </w:rPr>
        <w:t xml:space="preserve"> potentially </w:t>
      </w:r>
      <w:r w:rsidRPr="00182A39">
        <w:rPr>
          <w:rStyle w:val="TitleChar"/>
          <w:highlight w:val="green"/>
        </w:rPr>
        <w:t>be</w:t>
      </w:r>
      <w:r>
        <w:rPr>
          <w:rStyle w:val="TitleChar"/>
        </w:rPr>
        <w:t xml:space="preserve"> extremely </w:t>
      </w:r>
      <w:r w:rsidRPr="00182A39">
        <w:rPr>
          <w:rStyle w:val="TitleChar"/>
          <w:highlight w:val="green"/>
        </w:rPr>
        <w:t>long</w:t>
      </w:r>
      <w:r>
        <w:rPr>
          <w:rStyle w:val="TitleChar"/>
        </w:rPr>
        <w:t xml:space="preserve"> and full of </w:t>
      </w:r>
      <w:r w:rsidRPr="00182A39">
        <w:rPr>
          <w:rStyle w:val="TitleChar"/>
          <w:highlight w:val="green"/>
        </w:rPr>
        <w:t>flourishing, and</w:t>
      </w:r>
      <w:r>
        <w:rPr>
          <w:rStyle w:val="TitleChar"/>
        </w:rPr>
        <w:t xml:space="preserve"> would therefore </w:t>
      </w:r>
      <w:r w:rsidRPr="00182A39">
        <w:rPr>
          <w:rStyle w:val="TitleChar"/>
          <w:highlight w:val="green"/>
        </w:rPr>
        <w:t>have</w:t>
      </w:r>
      <w:r>
        <w:rPr>
          <w:rStyle w:val="TitleChar"/>
        </w:rPr>
        <w:t xml:space="preserve"> extremely </w:t>
      </w:r>
      <w:r w:rsidRPr="00182A39">
        <w:rPr>
          <w:rStyle w:val="TitleChar"/>
          <w:highlight w:val="green"/>
        </w:rPr>
        <w:t>large value</w:t>
      </w:r>
      <w:r>
        <w:rPr>
          <w:rStyle w:val="TitleChar"/>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TitleChar"/>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TitleChar"/>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TitleChar"/>
        </w:rPr>
        <w:t>However, when it comes to existential risk, it would seem that we fail to live up to principles of intergenerational equity.</w:t>
      </w:r>
      <w:r w:rsidRPr="001B5A67">
        <w:rPr>
          <w:sz w:val="16"/>
        </w:rPr>
        <w:t xml:space="preserve"> </w:t>
      </w:r>
      <w:r w:rsidRPr="00182A39">
        <w:rPr>
          <w:rStyle w:val="TitleChar"/>
          <w:highlight w:val="green"/>
        </w:rPr>
        <w:t>Existential catastrophe would</w:t>
      </w:r>
      <w:r>
        <w:rPr>
          <w:rStyle w:val="TitleChar"/>
        </w:rPr>
        <w:t xml:space="preserve"> not only </w:t>
      </w:r>
      <w:r w:rsidRPr="00182A39">
        <w:rPr>
          <w:rStyle w:val="TitleChar"/>
          <w:highlight w:val="green"/>
        </w:rPr>
        <w:t>give future generations</w:t>
      </w:r>
      <w:r>
        <w:rPr>
          <w:rStyle w:val="TitleChar"/>
        </w:rPr>
        <w:t xml:space="preserve"> less than the current generations; </w:t>
      </w:r>
      <w:r>
        <w:rPr>
          <w:rStyle w:val="Emphasis"/>
        </w:rPr>
        <w:t xml:space="preserve">it would give them </w:t>
      </w:r>
      <w:r w:rsidRPr="00182A39">
        <w:rPr>
          <w:rStyle w:val="Emphasis"/>
          <w:highlight w:val="green"/>
        </w:rPr>
        <w:t>nothing</w:t>
      </w:r>
      <w:r>
        <w:rPr>
          <w:rStyle w:val="TitleChar"/>
        </w:rPr>
        <w:t>.</w:t>
      </w:r>
      <w:r w:rsidRPr="001B5A67">
        <w:rPr>
          <w:sz w:val="16"/>
        </w:rPr>
        <w:t xml:space="preserve"> Indeed, </w:t>
      </w:r>
      <w:r>
        <w:rPr>
          <w:rStyle w:val="TitleChar"/>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TitleChar"/>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TitleChar"/>
        </w:rPr>
        <w:t xml:space="preserve">In spite of the importance of </w:t>
      </w:r>
      <w:r w:rsidRPr="00182A39">
        <w:rPr>
          <w:rStyle w:val="TitleChar"/>
          <w:highlight w:val="green"/>
        </w:rPr>
        <w:t>existential risk</w:t>
      </w:r>
      <w:r>
        <w:rPr>
          <w:rStyle w:val="TitleChar"/>
        </w:rPr>
        <w:t xml:space="preserve"> reduction, it probably </w:t>
      </w:r>
      <w:r w:rsidRPr="00182A39">
        <w:rPr>
          <w:rStyle w:val="TitleChar"/>
          <w:highlight w:val="green"/>
        </w:rPr>
        <w:t>receives less attention than</w:t>
      </w:r>
      <w:r>
        <w:rPr>
          <w:rStyle w:val="TitleChar"/>
        </w:rPr>
        <w:t xml:space="preserve"> is </w:t>
      </w:r>
      <w:r w:rsidRPr="00182A39">
        <w:rPr>
          <w:rStyle w:val="TitleChar"/>
          <w:highlight w:val="green"/>
        </w:rPr>
        <w:t>warranted</w:t>
      </w:r>
      <w:r>
        <w:rPr>
          <w:rStyle w:val="TitleChar"/>
        </w:rPr>
        <w:t>.</w:t>
      </w:r>
      <w:r w:rsidRPr="001B5A67">
        <w:rPr>
          <w:sz w:val="16"/>
        </w:rPr>
        <w:t xml:space="preserve"> As a result, concerted international cooperation is required if we are to receive adequate protection from existential risks. 1.3.1. Why existential risks are likely to be underinvested in </w:t>
      </w:r>
      <w:r>
        <w:rPr>
          <w:rStyle w:val="TitleChar"/>
        </w:rPr>
        <w:t>There are several reasons why existential risk reduction is likely to be underinvested in.</w:t>
      </w:r>
      <w:r w:rsidRPr="001B5A67">
        <w:rPr>
          <w:sz w:val="16"/>
        </w:rPr>
        <w:t xml:space="preserve"> </w:t>
      </w:r>
      <w:r>
        <w:rPr>
          <w:rStyle w:val="TitleChar"/>
        </w:rPr>
        <w:t xml:space="preserve">Firstly, </w:t>
      </w:r>
      <w:r w:rsidRPr="00182A39">
        <w:rPr>
          <w:rStyle w:val="TitleChar"/>
          <w:highlight w:val="green"/>
        </w:rPr>
        <w:t>it is a global public</w:t>
      </w:r>
      <w:r>
        <w:rPr>
          <w:rStyle w:val="TitleChar"/>
        </w:rPr>
        <w:t xml:space="preserve"> good.</w:t>
      </w:r>
      <w:r w:rsidRPr="001B5A67">
        <w:rPr>
          <w:sz w:val="16"/>
        </w:rPr>
        <w:t xml:space="preserve"> </w:t>
      </w:r>
      <w:r>
        <w:rPr>
          <w:rStyle w:val="TitleChar"/>
        </w:rPr>
        <w:t>Economic theory predicts that such goods tend to be underprovided.</w:t>
      </w:r>
      <w:r w:rsidRPr="001B5A67">
        <w:rPr>
          <w:sz w:val="16"/>
        </w:rPr>
        <w:t xml:space="preserve"> </w:t>
      </w:r>
      <w:r>
        <w:rPr>
          <w:rStyle w:val="TitleChar"/>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TitleChar"/>
        </w:rPr>
        <w:t>Secondly</w:t>
      </w:r>
      <w:r w:rsidRPr="001B5A67">
        <w:rPr>
          <w:sz w:val="16"/>
        </w:rPr>
        <w:t xml:space="preserve">, as already suggested above, </w:t>
      </w:r>
      <w:r>
        <w:rPr>
          <w:rStyle w:val="TitleChar"/>
        </w:rPr>
        <w:t xml:space="preserve">existential risk reduction is an </w:t>
      </w:r>
      <w:r w:rsidRPr="00182A39">
        <w:rPr>
          <w:rStyle w:val="TitleChar"/>
          <w:highlight w:val="green"/>
        </w:rPr>
        <w:t>intergenerational</w:t>
      </w:r>
      <w:r>
        <w:rPr>
          <w:rStyle w:val="TitleChar"/>
        </w:rPr>
        <w:t xml:space="preserve"> public </w:t>
      </w:r>
      <w:r w:rsidRPr="00182A39">
        <w:rPr>
          <w:rStyle w:val="TitleChar"/>
          <w:highlight w:val="green"/>
        </w:rPr>
        <w:t>good</w:t>
      </w:r>
      <w:r>
        <w:rPr>
          <w:rStyle w:val="TitleChar"/>
        </w:rPr>
        <w:t>: most of the benefits are enjoyed by future generations who have no say in the political process.</w:t>
      </w:r>
      <w:r w:rsidRPr="001B5A67">
        <w:rPr>
          <w:sz w:val="16"/>
        </w:rPr>
        <w:t xml:space="preserve"> </w:t>
      </w:r>
      <w:r>
        <w:rPr>
          <w:rStyle w:val="TitleChar"/>
        </w:rPr>
        <w:t>For these goods, the problem is temporal free riding: the current generation enjoys the benefits of inaction while future generations bear the costs. Thirdly</w:t>
      </w:r>
      <w:r w:rsidRPr="001B5A67">
        <w:rPr>
          <w:sz w:val="16"/>
        </w:rPr>
        <w:t xml:space="preserve">, many </w:t>
      </w:r>
      <w:r w:rsidRPr="005C1912">
        <w:rPr>
          <w:rStyle w:val="TitleChar"/>
        </w:rPr>
        <w:t>existential risks</w:t>
      </w:r>
      <w:r w:rsidRPr="001B5A67">
        <w:rPr>
          <w:sz w:val="16"/>
        </w:rPr>
        <w:t xml:space="preserve">, such as machine superintelligence, engineered pandemics, and solar geoengineering, </w:t>
      </w:r>
      <w:r w:rsidRPr="005C1912">
        <w:rPr>
          <w:rStyle w:val="TitleChar"/>
        </w:rPr>
        <w:t>pose</w:t>
      </w:r>
      <w:r>
        <w:rPr>
          <w:rStyle w:val="TitleChar"/>
        </w:rPr>
        <w:t xml:space="preserve"> an </w:t>
      </w:r>
      <w:r w:rsidRPr="005C1912">
        <w:rPr>
          <w:rStyle w:val="TitleChar"/>
        </w:rPr>
        <w:t>unprecedented</w:t>
      </w:r>
      <w:r>
        <w:rPr>
          <w:rStyle w:val="TitleChar"/>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TitleChar"/>
          <w:highlight w:val="green"/>
        </w:rPr>
        <w:t>Cognitive biases</w:t>
      </w:r>
      <w:r w:rsidRPr="005C1912">
        <w:rPr>
          <w:rStyle w:val="TitleChar"/>
        </w:rPr>
        <w:t xml:space="preserve"> also </w:t>
      </w:r>
      <w:r w:rsidRPr="00182A39">
        <w:rPr>
          <w:rStyle w:val="TitleChar"/>
          <w:highlight w:val="green"/>
        </w:rPr>
        <w:t>lead people to underestimate</w:t>
      </w:r>
      <w:r>
        <w:rPr>
          <w:rStyle w:val="TitleChar"/>
        </w:rPr>
        <w:t xml:space="preserve"> existential </w:t>
      </w:r>
      <w:r w:rsidRPr="00182A39">
        <w:rPr>
          <w:rStyle w:val="TitleChar"/>
          <w:highlight w:val="green"/>
        </w:rPr>
        <w:t>risks</w:t>
      </w:r>
      <w:r>
        <w:rPr>
          <w:rStyle w:val="TitleChar"/>
        </w:rPr>
        <w:t>.</w:t>
      </w:r>
      <w:r w:rsidRPr="001B5A67">
        <w:rPr>
          <w:sz w:val="16"/>
        </w:rPr>
        <w:t xml:space="preserve"> </w:t>
      </w:r>
      <w:r>
        <w:rPr>
          <w:rStyle w:val="TitleChar"/>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TitleChar"/>
          <w:highlight w:val="green"/>
        </w:rPr>
        <w:t>Another</w:t>
      </w:r>
      <w:r>
        <w:rPr>
          <w:rStyle w:val="TitleChar"/>
        </w:rPr>
        <w:t xml:space="preserve"> cognitive bias affecting perceptions of existential risk </w:t>
      </w:r>
      <w:r w:rsidRPr="00182A39">
        <w:rPr>
          <w:rStyle w:val="TitleChar"/>
          <w:highlight w:val="green"/>
        </w:rPr>
        <w:t>is scope neglect</w:t>
      </w:r>
      <w:r>
        <w:rPr>
          <w:rStyle w:val="TitleChar"/>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TitleChar"/>
        </w:rPr>
        <w:t>People become numbed to the effect of saving lives when the numbers get too large.</w:t>
      </w:r>
      <w:r w:rsidRPr="001B5A67">
        <w:rPr>
          <w:sz w:val="16"/>
        </w:rPr>
        <w:t xml:space="preserve"> 74 </w:t>
      </w:r>
      <w:r>
        <w:rPr>
          <w:rStyle w:val="TitleChar"/>
        </w:rPr>
        <w:t>Scope neglect is a particularly acute problem for existential risk because the numbers at stake are so large.</w:t>
      </w:r>
      <w:r w:rsidRPr="001B5A67">
        <w:rPr>
          <w:sz w:val="16"/>
        </w:rPr>
        <w:t xml:space="preserve"> </w:t>
      </w:r>
      <w:r>
        <w:rPr>
          <w:rStyle w:val="TitleChar"/>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3F2F7729" w14:textId="77777777" w:rsidR="0071579C" w:rsidRPr="000B4EAF" w:rsidRDefault="0071579C" w:rsidP="0071579C">
      <w:pPr>
        <w:pStyle w:val="Heading4"/>
        <w:rPr>
          <w:rFonts w:asciiTheme="majorHAnsi" w:hAnsiTheme="majorHAnsi" w:cstheme="majorHAnsi"/>
          <w:u w:val="single"/>
        </w:rPr>
      </w:pPr>
      <w:r w:rsidRPr="000B4EAF">
        <w:rPr>
          <w:rFonts w:asciiTheme="majorHAnsi" w:hAnsiTheme="majorHAnsi" w:cstheme="majorHAnsi"/>
        </w:rPr>
        <w:t>2. Weigh consequences.</w:t>
      </w:r>
    </w:p>
    <w:p w14:paraId="1AFB3EFB" w14:textId="77777777" w:rsidR="0071579C" w:rsidRPr="000B4EAF" w:rsidRDefault="0071579C" w:rsidP="0071579C">
      <w:pPr>
        <w:rPr>
          <w:rFonts w:asciiTheme="majorHAnsi" w:hAnsiTheme="majorHAnsi" w:cstheme="majorHAnsi"/>
        </w:rPr>
      </w:pPr>
      <w:r w:rsidRPr="000B4EAF">
        <w:rPr>
          <w:rStyle w:val="Style13ptBold"/>
          <w:rFonts w:asciiTheme="majorHAnsi" w:hAnsiTheme="majorHAnsi" w:cstheme="majorHAnsi"/>
        </w:rPr>
        <w:t>Hirschel-Burns 16</w:t>
      </w:r>
      <w:r w:rsidRPr="000B4EAF">
        <w:rPr>
          <w:rFonts w:asciiTheme="majorHAnsi" w:hAnsiTheme="majorHAnsi" w:cstheme="majorHAnsi"/>
          <w:sz w:val="16"/>
        </w:rPr>
        <w:t xml:space="preserve">—PhD Student in Political Science @ Yale (Danny, In Defense of Consequentialism: A Response to Shadi Hamid," Apr 19, 2016, </w:t>
      </w:r>
      <w:hyperlink r:id="rId21" w:history="1">
        <w:r w:rsidRPr="000B4EAF">
          <w:rPr>
            <w:rStyle w:val="Hyperlink"/>
            <w:rFonts w:asciiTheme="majorHAnsi" w:hAnsiTheme="majorHAnsi" w:cstheme="majorHAnsi"/>
            <w:sz w:val="16"/>
          </w:rPr>
          <w:t>https://thewideninglens.wordpress.com/2016/04/19/in-defense-of-consequentialism-a-response-to-shadi-hamid/</w:t>
        </w:r>
      </w:hyperlink>
      <w:r w:rsidRPr="000B4EAF">
        <w:rPr>
          <w:rFonts w:asciiTheme="majorHAnsi" w:hAnsiTheme="majorHAnsi" w:cstheme="majorHAnsi"/>
          <w:sz w:val="16"/>
        </w:rPr>
        <w:t>)</w:t>
      </w:r>
    </w:p>
    <w:p w14:paraId="33ABE9EB" w14:textId="77777777" w:rsidR="0071579C" w:rsidRPr="000B4EAF" w:rsidRDefault="0071579C" w:rsidP="0071579C">
      <w:pPr>
        <w:rPr>
          <w:rFonts w:asciiTheme="majorHAnsi" w:hAnsiTheme="majorHAnsi" w:cstheme="majorHAnsi"/>
          <w:sz w:val="16"/>
        </w:rPr>
      </w:pPr>
      <w:r w:rsidRPr="000B4EAF">
        <w:rPr>
          <w:rFonts w:asciiTheme="majorHAnsi" w:hAnsiTheme="majorHAnsi" w:cstheme="majorHAnsi"/>
          <w:sz w:val="16"/>
        </w:rPr>
        <w:t xml:space="preserve">My difference of opinion is fundamental: </w:t>
      </w:r>
      <w:r w:rsidRPr="000B4EAF">
        <w:rPr>
          <w:rStyle w:val="TitleChar"/>
          <w:rFonts w:asciiTheme="majorHAnsi" w:hAnsiTheme="majorHAnsi" w:cstheme="majorHAnsi"/>
        </w:rPr>
        <w:t>I believe most US foreign policy to be short-sighted, and consequentialism,</w:t>
      </w:r>
      <w:r w:rsidRPr="000B4EAF">
        <w:rPr>
          <w:rFonts w:asciiTheme="majorHAnsi" w:hAnsiTheme="majorHAnsi" w:cstheme="majorHAnsi"/>
          <w:sz w:val="16"/>
        </w:rPr>
        <w:t xml:space="preserve"> or the weighing of long-term ramifications against the initial intended effect of a particularly intervention </w:t>
      </w:r>
      <w:r w:rsidRPr="000B4EAF">
        <w:rPr>
          <w:rStyle w:val="TitleChar"/>
          <w:rFonts w:asciiTheme="majorHAnsi" w:hAnsiTheme="majorHAnsi" w:cstheme="majorHAnsi"/>
        </w:rPr>
        <w:t>to represent the ideal method of policymaking.</w:t>
      </w:r>
      <w:r w:rsidRPr="000B4EAF">
        <w:rPr>
          <w:rFonts w:asciiTheme="majorHAnsi" w:hAnsiTheme="majorHAnsi" w:cstheme="majorHAnsi"/>
          <w:sz w:val="16"/>
        </w:rPr>
        <w:t xml:space="preserve"> </w:t>
      </w:r>
      <w:r w:rsidRPr="000B4EAF">
        <w:rPr>
          <w:rStyle w:val="TitleChar"/>
          <w:rFonts w:asciiTheme="majorHAnsi" w:hAnsiTheme="majorHAnsi" w:cstheme="majorHAnsi"/>
          <w:highlight w:val="green"/>
        </w:rPr>
        <w:t>Policies cannot</w:t>
      </w:r>
      <w:r w:rsidRPr="000B4EAF">
        <w:rPr>
          <w:rStyle w:val="TitleChar"/>
          <w:rFonts w:asciiTheme="majorHAnsi" w:hAnsiTheme="majorHAnsi" w:cstheme="majorHAnsi"/>
        </w:rPr>
        <w:t xml:space="preserve"> solely </w:t>
      </w:r>
      <w:r w:rsidRPr="000B4EAF">
        <w:rPr>
          <w:rStyle w:val="TitleChar"/>
          <w:rFonts w:asciiTheme="majorHAnsi" w:hAnsiTheme="majorHAnsi" w:cstheme="majorHAnsi"/>
          <w:highlight w:val="green"/>
        </w:rPr>
        <w:t>be judged on intention</w:t>
      </w:r>
      <w:r w:rsidRPr="000B4EAF">
        <w:rPr>
          <w:rStyle w:val="TitleChar"/>
          <w:rFonts w:asciiTheme="majorHAnsi" w:hAnsiTheme="majorHAnsi" w:cstheme="majorHAnsi"/>
        </w:rPr>
        <w:t xml:space="preserve">, due to the frequency with which </w:t>
      </w:r>
      <w:r w:rsidRPr="000B4EAF">
        <w:rPr>
          <w:rStyle w:val="TitleChar"/>
          <w:rFonts w:asciiTheme="majorHAnsi" w:hAnsiTheme="majorHAnsi" w:cstheme="majorHAnsi"/>
          <w:highlight w:val="green"/>
        </w:rPr>
        <w:t>good intentions produce negative outcomes</w:t>
      </w:r>
      <w:r w:rsidRPr="000B4EAF">
        <w:rPr>
          <w:rStyle w:val="TitleChar"/>
          <w:rFonts w:asciiTheme="majorHAnsi" w:hAnsiTheme="majorHAnsi" w:cstheme="majorHAnsi"/>
        </w:rPr>
        <w:t xml:space="preserve">, nor can they be judged solely on initial effects </w:t>
      </w:r>
      <w:r w:rsidRPr="000B4EAF">
        <w:rPr>
          <w:rStyle w:val="TitleChar"/>
          <w:rFonts w:asciiTheme="majorHAnsi" w:hAnsiTheme="majorHAnsi" w:cstheme="majorHAnsi"/>
          <w:highlight w:val="green"/>
        </w:rPr>
        <w:t>due to</w:t>
      </w:r>
      <w:r w:rsidRPr="000B4EAF">
        <w:rPr>
          <w:rStyle w:val="TitleChar"/>
          <w:rFonts w:asciiTheme="majorHAnsi" w:hAnsiTheme="majorHAnsi" w:cstheme="majorHAnsi"/>
        </w:rPr>
        <w:t xml:space="preserve"> the long-running </w:t>
      </w:r>
      <w:r w:rsidRPr="000B4EAF">
        <w:rPr>
          <w:rStyle w:val="TitleChar"/>
          <w:rFonts w:asciiTheme="majorHAnsi" w:hAnsiTheme="majorHAnsi" w:cstheme="majorHAnsi"/>
          <w:highlight w:val="green"/>
        </w:rPr>
        <w:t>causal chains</w:t>
      </w:r>
      <w:r w:rsidRPr="000B4EAF">
        <w:rPr>
          <w:rStyle w:val="TitleChar"/>
          <w:rFonts w:asciiTheme="majorHAnsi" w:hAnsiTheme="majorHAnsi" w:cstheme="majorHAnsi"/>
        </w:rPr>
        <w:t xml:space="preserve"> produced by order-altering things like military interventions</w:t>
      </w:r>
      <w:r w:rsidRPr="000B4EAF">
        <w:rPr>
          <w:rFonts w:asciiTheme="majorHAnsi" w:hAnsiTheme="majorHAnsi" w:cstheme="majorHAnsi"/>
          <w:sz w:val="16"/>
        </w:rPr>
        <w:t>.</w:t>
      </w:r>
      <w:r w:rsidRPr="000B4EAF">
        <w:rPr>
          <w:rFonts w:asciiTheme="majorHAnsi" w:hAnsiTheme="majorHAnsi" w:cstheme="maj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questionable. Political prediction, especially on rare events like mass atrocities or civil wars, is really, really hard.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0B4EAF">
        <w:rPr>
          <w:rStyle w:val="TitleChar"/>
          <w:rFonts w:asciiTheme="majorHAnsi" w:hAnsiTheme="majorHAnsi" w:cstheme="majorHAnsi"/>
          <w:highlight w:val="green"/>
        </w:rPr>
        <w:t>Worrying about consequences does not preclude making</w:t>
      </w:r>
      <w:r w:rsidRPr="000B4EAF">
        <w:rPr>
          <w:rStyle w:val="TitleChar"/>
          <w:rFonts w:asciiTheme="majorHAnsi" w:hAnsiTheme="majorHAnsi" w:cstheme="majorHAnsi"/>
        </w:rPr>
        <w:t xml:space="preserve"> foreign policy </w:t>
      </w:r>
      <w:r w:rsidRPr="000B4EAF">
        <w:rPr>
          <w:rStyle w:val="TitleChar"/>
          <w:rFonts w:asciiTheme="majorHAnsi" w:hAnsiTheme="majorHAnsi" w:cstheme="majorHAnsi"/>
          <w:highlight w:val="green"/>
        </w:rPr>
        <w:t>decisions</w:t>
      </w:r>
      <w:r w:rsidRPr="000B4EAF">
        <w:rPr>
          <w:rStyle w:val="TitleChar"/>
          <w:rFonts w:asciiTheme="majorHAnsi" w:hAnsiTheme="majorHAnsi" w:cstheme="majorHAnsi"/>
        </w:rPr>
        <w:t xml:space="preserve">. Recognizing that every decision has potential positive and negative effects is no more than an </w:t>
      </w:r>
      <w:r w:rsidRPr="000B4EAF">
        <w:rPr>
          <w:rStyle w:val="TitleChar"/>
          <w:rFonts w:asciiTheme="majorHAnsi" w:hAnsiTheme="majorHAnsi" w:cstheme="majorHAnsi"/>
          <w:highlight w:val="green"/>
        </w:rPr>
        <w:t>accurate framework for analyzing policy</w:t>
      </w:r>
      <w:r w:rsidRPr="000B4EAF">
        <w:rPr>
          <w:rFonts w:asciiTheme="majorHAnsi" w:hAnsiTheme="majorHAnsi" w:cstheme="majorHAnsi"/>
          <w:sz w:val="16"/>
        </w:rPr>
        <w:t xml:space="preserve">. There are an additional two problems with Hamid’s argument here. First, </w:t>
      </w:r>
      <w:r w:rsidRPr="000B4EAF">
        <w:rPr>
          <w:rStyle w:val="TitleChar"/>
          <w:rFonts w:asciiTheme="majorHAnsi" w:hAnsiTheme="majorHAnsi" w:cstheme="majorHAnsi"/>
        </w:rPr>
        <w:t>the dismissal of consequentialism is one of the central dynamics that leads Western policymakers to struggle with conflict prevention. Short-term thinking produces short-term solutions</w:t>
      </w:r>
      <w:r w:rsidRPr="000B4EAF">
        <w:rPr>
          <w:rFonts w:asciiTheme="majorHAnsi" w:hAnsiTheme="majorHAnsi" w:cstheme="majorHAnsi"/>
          <w:sz w:val="16"/>
        </w:rPr>
        <w:t xml:space="preserve">. </w:t>
      </w:r>
      <w:r w:rsidRPr="000B4EAF">
        <w:rPr>
          <w:rStyle w:val="TitleChar"/>
          <w:rFonts w:asciiTheme="majorHAnsi" w:hAnsiTheme="majorHAnsi" w:cstheme="majorHAnsi"/>
        </w:rPr>
        <w:t>Policymakers become trapped in a vicious circle of continual crises that overwhelm them and prevent longer-term thinking that could go a long way in preventing violence</w:t>
      </w:r>
      <w:r w:rsidRPr="000B4EAF">
        <w:rPr>
          <w:rFonts w:asciiTheme="majorHAnsi" w:hAnsiTheme="majorHAnsi" w:cstheme="majorHAnsi"/>
          <w:sz w:val="16"/>
        </w:rPr>
        <w:t xml:space="preserve">. Second, Hamid’s insistence that the initial moral righteousness of an intervention negates any negative effects, is deeply problematic. As many before me have argued, </w:t>
      </w:r>
      <w:r w:rsidRPr="000B4EAF">
        <w:rPr>
          <w:rStyle w:val="TitleChar"/>
          <w:rFonts w:asciiTheme="majorHAnsi" w:hAnsiTheme="majorHAnsi" w:cstheme="majorHAnsi"/>
          <w:highlight w:val="green"/>
        </w:rPr>
        <w:t>focusing</w:t>
      </w:r>
      <w:r w:rsidRPr="000B4EAF">
        <w:rPr>
          <w:rStyle w:val="TitleChar"/>
          <w:rFonts w:asciiTheme="majorHAnsi" w:hAnsiTheme="majorHAnsi" w:cstheme="majorHAnsi"/>
        </w:rPr>
        <w:t xml:space="preserve"> only </w:t>
      </w:r>
      <w:r w:rsidRPr="000B4EAF">
        <w:rPr>
          <w:rStyle w:val="TitleChar"/>
          <w:rFonts w:asciiTheme="majorHAnsi" w:hAnsiTheme="majorHAnsi" w:cstheme="majorHAnsi"/>
          <w:highlight w:val="green"/>
        </w:rPr>
        <w:t>on moral imperatives disincentives</w:t>
      </w:r>
      <w:r w:rsidRPr="000B4EAF">
        <w:rPr>
          <w:rStyle w:val="TitleChar"/>
          <w:rFonts w:asciiTheme="majorHAnsi" w:hAnsiTheme="majorHAnsi" w:cstheme="majorHAnsi"/>
        </w:rPr>
        <w:t xml:space="preserve"> careful </w:t>
      </w:r>
      <w:r w:rsidRPr="000B4EAF">
        <w:rPr>
          <w:rStyle w:val="TitleChar"/>
          <w:rFonts w:asciiTheme="majorHAnsi" w:hAnsiTheme="majorHAnsi" w:cstheme="majorHAnsi"/>
          <w:highlight w:val="green"/>
        </w:rPr>
        <w:t>planning</w:t>
      </w:r>
      <w:r w:rsidRPr="000B4EAF">
        <w:rPr>
          <w:rStyle w:val="TitleChar"/>
          <w:rFonts w:asciiTheme="majorHAnsi" w:hAnsiTheme="majorHAnsi" w:cstheme="majorHAnsi"/>
        </w:rPr>
        <w:t xml:space="preserve"> and allows policymakers to </w:t>
      </w:r>
      <w:r w:rsidRPr="000B4EAF">
        <w:rPr>
          <w:rStyle w:val="TitleChar"/>
          <w:rFonts w:asciiTheme="majorHAnsi" w:hAnsiTheme="majorHAnsi" w:cstheme="majorHAnsi"/>
          <w:highlight w:val="green"/>
        </w:rPr>
        <w:t>wash</w:t>
      </w:r>
      <w:r w:rsidRPr="000B4EAF">
        <w:rPr>
          <w:rStyle w:val="TitleChar"/>
          <w:rFonts w:asciiTheme="majorHAnsi" w:hAnsiTheme="majorHAnsi" w:cstheme="majorHAnsi"/>
        </w:rPr>
        <w:t xml:space="preserve"> their </w:t>
      </w:r>
      <w:r w:rsidRPr="000B4EAF">
        <w:rPr>
          <w:rStyle w:val="TitleChar"/>
          <w:rFonts w:asciiTheme="majorHAnsi" w:hAnsiTheme="majorHAnsi" w:cstheme="majorHAnsi"/>
          <w:highlight w:val="green"/>
        </w:rPr>
        <w:t>hands of responsibility</w:t>
      </w:r>
      <w:r w:rsidRPr="000B4EAF">
        <w:rPr>
          <w:rStyle w:val="TitleChar"/>
          <w:rFonts w:asciiTheme="majorHAnsi" w:hAnsiTheme="majorHAnsi" w:cstheme="majorHAnsi"/>
        </w:rPr>
        <w:t xml:space="preserve"> if the situation starts to go south</w:t>
      </w:r>
      <w:r w:rsidRPr="000B4EAF">
        <w:rPr>
          <w:rFonts w:asciiTheme="majorHAnsi" w:hAnsiTheme="majorHAnsi" w:cstheme="maj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0B4EAF">
        <w:rPr>
          <w:rStyle w:val="TitleChar"/>
          <w:rFonts w:asciiTheme="majorHAnsi" w:hAnsiTheme="majorHAnsi" w:cstheme="majorHAnsi"/>
        </w:rPr>
        <w:t>Moral arguments without strategic and humanitarian</w:t>
      </w:r>
      <w:r w:rsidRPr="000B4EAF">
        <w:rPr>
          <w:rFonts w:asciiTheme="majorHAnsi" w:hAnsiTheme="majorHAnsi" w:cstheme="majorHAnsi"/>
          <w:sz w:val="16"/>
        </w:rPr>
        <w:t xml:space="preserve"> (writ large) </w:t>
      </w:r>
      <w:r w:rsidRPr="000B4EAF">
        <w:rPr>
          <w:rStyle w:val="TitleChar"/>
          <w:rFonts w:asciiTheme="majorHAnsi" w:hAnsiTheme="majorHAnsi" w:cstheme="majorHAnsi"/>
        </w:rPr>
        <w:t>considerations are also prone to abuse, because liberal interventionists and neoconservatives aren’t actually that far apart</w:t>
      </w:r>
      <w:r w:rsidRPr="000B4EAF">
        <w:rPr>
          <w:rFonts w:asciiTheme="majorHAnsi" w:hAnsiTheme="majorHAnsi" w:cstheme="majorHAnsi"/>
          <w:sz w:val="16"/>
        </w:rPr>
        <w:t xml:space="preserve">: both believe in the wisdom of Western democracies to improve the world through military force. </w:t>
      </w:r>
      <w:r w:rsidRPr="000B4EAF">
        <w:rPr>
          <w:rStyle w:val="TitleChar"/>
          <w:rFonts w:asciiTheme="majorHAnsi" w:hAnsiTheme="majorHAnsi" w:cstheme="majorHAnsi"/>
        </w:rPr>
        <w:t>Without more consequentialist standards, there’s not a clear line the prevents Iraq-like decisions</w:t>
      </w:r>
      <w:r w:rsidRPr="000B4EAF">
        <w:rPr>
          <w:rFonts w:asciiTheme="majorHAnsi" w:hAnsiTheme="majorHAnsi" w:cstheme="majorHAnsi"/>
          <w:sz w:val="16"/>
        </w:rPr>
        <w:t>. So Hamid’s own argument that Obama being right about Iraq decreases his likelihood he’ll be right about other situations is undermined by a lack of a standard that allows leaders to tell the difference between the two.</w:t>
      </w:r>
    </w:p>
    <w:p w14:paraId="4A775AD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57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41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79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C3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B854B"/>
  <w14:defaultImageDpi w14:val="300"/>
  <w15:docId w15:val="{75A5BE09-604D-D940-8140-7360CEE9C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579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57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7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57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7157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57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79C"/>
  </w:style>
  <w:style w:type="character" w:customStyle="1" w:styleId="Heading1Char">
    <w:name w:val="Heading 1 Char"/>
    <w:aliases w:val="Pocket Char"/>
    <w:basedOn w:val="DefaultParagraphFont"/>
    <w:link w:val="Heading1"/>
    <w:uiPriority w:val="9"/>
    <w:rsid w:val="007157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579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579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7157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579C"/>
    <w:rPr>
      <w:b/>
      <w:sz w:val="26"/>
      <w:u w:val="none"/>
    </w:rPr>
  </w:style>
  <w:style w:type="character" w:customStyle="1" w:styleId="StyleUnderline">
    <w:name w:val="Style Underline"/>
    <w:aliases w:val="Underline"/>
    <w:basedOn w:val="DefaultParagraphFont"/>
    <w:uiPriority w:val="1"/>
    <w:qFormat/>
    <w:rsid w:val="0071579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1579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1579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1 Char"/>
    <w:basedOn w:val="DefaultParagraphFont"/>
    <w:link w:val="NoSpacing"/>
    <w:uiPriority w:val="99"/>
    <w:unhideWhenUsed/>
    <w:rsid w:val="0071579C"/>
    <w:rPr>
      <w:color w:val="auto"/>
      <w:u w:val="none"/>
    </w:rPr>
  </w:style>
  <w:style w:type="paragraph" w:styleId="DocumentMap">
    <w:name w:val="Document Map"/>
    <w:basedOn w:val="Normal"/>
    <w:link w:val="DocumentMapChar"/>
    <w:uiPriority w:val="99"/>
    <w:semiHidden/>
    <w:unhideWhenUsed/>
    <w:rsid w:val="007157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79C"/>
    <w:rPr>
      <w:rFonts w:ascii="Lucida Grande" w:hAnsi="Lucida Grande" w:cs="Lucida Grande"/>
    </w:rPr>
  </w:style>
  <w:style w:type="character" w:customStyle="1" w:styleId="TitleChar">
    <w:name w:val="Title Char"/>
    <w:basedOn w:val="DefaultParagraphFont"/>
    <w:link w:val="Title"/>
    <w:uiPriority w:val="1"/>
    <w:qFormat/>
    <w:rsid w:val="0071579C"/>
    <w:rPr>
      <w:sz w:val="22"/>
      <w:u w:val="single"/>
    </w:rPr>
  </w:style>
  <w:style w:type="paragraph" w:customStyle="1" w:styleId="Emphasis1">
    <w:name w:val="Emphasis1"/>
    <w:basedOn w:val="Normal"/>
    <w:link w:val="Emphasis"/>
    <w:autoRedefine/>
    <w:uiPriority w:val="20"/>
    <w:qFormat/>
    <w:rsid w:val="0071579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1,Very Small Text,No Spacing1111111,No Spacing7,CD - Ci,No Spacing111112,No Spacing31"/>
    <w:basedOn w:val="Heading1"/>
    <w:link w:val="Hyperlink"/>
    <w:autoRedefine/>
    <w:uiPriority w:val="99"/>
    <w:qFormat/>
    <w:rsid w:val="0071579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basedOn w:val="Heading1"/>
    <w:autoRedefine/>
    <w:uiPriority w:val="99"/>
    <w:qFormat/>
    <w:rsid w:val="007157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basedOn w:val="Normal"/>
    <w:next w:val="BodyText"/>
    <w:link w:val="TitleChar"/>
    <w:uiPriority w:val="1"/>
    <w:qFormat/>
    <w:rsid w:val="0071579C"/>
    <w:pPr>
      <w:keepNext/>
      <w:keepLines/>
      <w:spacing w:after="240"/>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71579C"/>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71579C"/>
    <w:pPr>
      <w:spacing w:after="120"/>
    </w:pPr>
  </w:style>
  <w:style w:type="character" w:customStyle="1" w:styleId="BodyTextChar">
    <w:name w:val="Body Text Char"/>
    <w:basedOn w:val="DefaultParagraphFont"/>
    <w:link w:val="BodyText"/>
    <w:uiPriority w:val="99"/>
    <w:semiHidden/>
    <w:rsid w:val="0071579C"/>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aip.scitation.org/doi/pdf/10.1063/1.5009221?class=pdf" TargetMode="External"/><Relationship Id="rId3" Type="http://schemas.openxmlformats.org/officeDocument/2006/relationships/customXml" Target="../customXml/item3.xml"/><Relationship Id="rId21" Type="http://schemas.openxmlformats.org/officeDocument/2006/relationships/hyperlink" Target="https://thewideninglens.wordpress.com/2016/04/19/in-defense-of-consequentialism-a-response-to-shadi-hamid/" TargetMode="External"/><Relationship Id="rId7" Type="http://schemas.openxmlformats.org/officeDocument/2006/relationships/settings" Target="settings.xm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 Type="http://schemas.openxmlformats.org/officeDocument/2006/relationships/customXml" Target="../customXml/item2.xml"/><Relationship Id="rId16" Type="http://schemas.openxmlformats.org/officeDocument/2006/relationships/hyperlink" Target="https://www.transastracorp.com/" TargetMode="External"/><Relationship Id="rId20"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itehouse.gov/presidential-actions/executive-order-encouraging-international-support-recovery-use-space-resources/" TargetMode="External"/><Relationship Id="rId5" Type="http://schemas.openxmlformats.org/officeDocument/2006/relationships/numbering" Target="numbering.xml"/><Relationship Id="rId15" Type="http://schemas.openxmlformats.org/officeDocument/2006/relationships/hyperlink" Target="https://asteroidminingcorporation.co.uk/" TargetMode="External"/><Relationship Id="rId23" Type="http://schemas.openxmlformats.org/officeDocument/2006/relationships/theme" Target="theme/theme1.xml"/><Relationship Id="rId10" Type="http://schemas.openxmlformats.org/officeDocument/2006/relationships/hyperlink" Target="https://phys.org/tags/space/" TargetMode="External"/><Relationship Id="rId19" Type="http://schemas.openxmlformats.org/officeDocument/2006/relationships/hyperlink" Target="https://www.law.upenn.edu/live/files/7804-grego-space-and-crisis-stabilitypdf"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consensys.space/p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nryjohnst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15037</Words>
  <Characters>85716</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Henry Johnston</cp:lastModifiedBy>
  <cp:revision>1</cp:revision>
  <dcterms:created xsi:type="dcterms:W3CDTF">2022-01-15T16:30:00Z</dcterms:created>
  <dcterms:modified xsi:type="dcterms:W3CDTF">2022-01-15T16:32:00Z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