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0EA110" w14:textId="1361CA1A" w:rsidR="00A95652" w:rsidRDefault="008A590F" w:rsidP="008A590F">
      <w:pPr>
        <w:pStyle w:val="Heading1"/>
      </w:pPr>
      <w:r>
        <w:t>1NC R2 NSD</w:t>
      </w:r>
    </w:p>
    <w:p w14:paraId="2992F501" w14:textId="411D0236" w:rsidR="008A590F" w:rsidRDefault="008C1841" w:rsidP="008C1841">
      <w:pPr>
        <w:pStyle w:val="Heading2"/>
      </w:pPr>
      <w:r>
        <w:lastRenderedPageBreak/>
        <w:t>K</w:t>
      </w:r>
    </w:p>
    <w:p w14:paraId="10EAB952" w14:textId="4641FF7B" w:rsidR="00FC5A45" w:rsidRPr="00FC5A45" w:rsidRDefault="00FC5A45" w:rsidP="00FC5A45">
      <w:pPr>
        <w:pStyle w:val="Heading4"/>
      </w:pPr>
      <w:r>
        <w:t>Land acknowledgement – I acknowledge that right now I currently occupy the land belonging to Akokisa, Karankawa, and Sana tribes who occupied Houston for thousands of years prior to Settlers taking over. The Karankawa people were eliminated by Settlers and considered to be extinct. And the Akokisa and Sana tribes were forcefully removed from the land to Kansas where they lived with the Tonkawa tribe. I acknowledge that right now as a settler I live and stand on stolen land.</w:t>
      </w:r>
    </w:p>
    <w:p w14:paraId="65F5A64E" w14:textId="77777777" w:rsidR="008C1841" w:rsidRDefault="008C1841" w:rsidP="008C1841">
      <w:pPr>
        <w:pStyle w:val="Heading4"/>
      </w:pPr>
      <w:r>
        <w:t xml:space="preserve">Settler colonialism is a structure of elimination, not an event, upheld by legal moves by settlers. </w:t>
      </w:r>
    </w:p>
    <w:p w14:paraId="1BF9E404" w14:textId="77777777" w:rsidR="008C1841" w:rsidRPr="001D7DC6" w:rsidRDefault="008C1841" w:rsidP="008C1841">
      <w:r w:rsidRPr="009407F2">
        <w:rPr>
          <w:b/>
          <w:bCs/>
          <w:sz w:val="26"/>
          <w:szCs w:val="26"/>
        </w:rPr>
        <w:t>Rifkin 14</w:t>
      </w:r>
      <w:r>
        <w:t xml:space="preserve"> (Settler Common Sense Mark Rifkin Published by University of Minnesota Press Rifkin, M.. Settler Common Sense: Queerness and Everyday Colonialism in the American Renaissance. Minneapolis: University of Minnesota Press, 2014. Project MUSE., https://muse.jhu.edu/.)</w:t>
      </w:r>
    </w:p>
    <w:p w14:paraId="5CAD3396" w14:textId="77777777" w:rsidR="008C1841" w:rsidRPr="00997D6D" w:rsidRDefault="008C1841" w:rsidP="008C1841">
      <w:pPr>
        <w:rPr>
          <w:sz w:val="16"/>
        </w:rPr>
      </w:pPr>
      <w:r w:rsidRPr="00997D6D">
        <w:rPr>
          <w:sz w:val="16"/>
        </w:rPr>
        <w:t xml:space="preserve">If nineteenth-century American literary studies tends to focus on the ways Indians enter the narrative frame and the kinds of meanings and associations they bear, recent attempts to theorize settler colonialism have sought to shift attention from its effects on Indigenous subjects to its implications for nonnative political attachments, forms of inhabitance, and modes of being, illuminating and tracking the pervasive operation of settlement as a system. </w:t>
      </w:r>
      <w:r w:rsidRPr="00BB0688">
        <w:rPr>
          <w:rStyle w:val="StyleUnderline"/>
        </w:rPr>
        <w:t>In Settler Colonialism and the Transformation of Anthropology, Patrick</w:t>
      </w:r>
      <w:r>
        <w:rPr>
          <w:rStyle w:val="StyleUnderline"/>
        </w:rPr>
        <w:t xml:space="preserve"> </w:t>
      </w:r>
      <w:r w:rsidRPr="00BB0688">
        <w:rPr>
          <w:rStyle w:val="StyleUnderline"/>
        </w:rPr>
        <w:t>Wolfe argues, “</w:t>
      </w:r>
      <w:r w:rsidRPr="0042005E">
        <w:rPr>
          <w:rStyle w:val="StyleUnderline"/>
          <w:highlight w:val="yellow"/>
        </w:rPr>
        <w:t>Settler colonies</w:t>
      </w:r>
      <w:r w:rsidRPr="00BB0688">
        <w:rPr>
          <w:rStyle w:val="StyleUnderline"/>
        </w:rPr>
        <w:t xml:space="preserve"> were (are) </w:t>
      </w:r>
      <w:r w:rsidRPr="0042005E">
        <w:rPr>
          <w:rStyle w:val="StyleUnderline"/>
          <w:highlight w:val="yellow"/>
        </w:rPr>
        <w:t>premised on</w:t>
      </w:r>
      <w:r w:rsidRPr="00BB0688">
        <w:rPr>
          <w:rStyle w:val="StyleUnderline"/>
        </w:rPr>
        <w:t xml:space="preserve"> the </w:t>
      </w:r>
      <w:r w:rsidRPr="0042005E">
        <w:rPr>
          <w:rStyle w:val="StyleUnderline"/>
          <w:highlight w:val="yellow"/>
        </w:rPr>
        <w:t>elimination of native societies</w:t>
      </w:r>
      <w:r w:rsidRPr="00BB0688">
        <w:rPr>
          <w:rStyle w:val="StyleUnderline"/>
        </w:rPr>
        <w:t>. The split tensing reflects a determinate feature of settler</w:t>
      </w:r>
      <w:r>
        <w:rPr>
          <w:rStyle w:val="StyleUnderline"/>
        </w:rPr>
        <w:t xml:space="preserve"> </w:t>
      </w:r>
      <w:r w:rsidRPr="00BB0688">
        <w:rPr>
          <w:rStyle w:val="StyleUnderline"/>
        </w:rPr>
        <w:t>colonization</w:t>
      </w:r>
      <w:r w:rsidRPr="00997D6D">
        <w:rPr>
          <w:sz w:val="16"/>
        </w:rPr>
        <w:t xml:space="preserve">. </w:t>
      </w:r>
      <w:r w:rsidRPr="00AA6B3C">
        <w:rPr>
          <w:rStyle w:val="StyleUnderline"/>
        </w:rPr>
        <w:t>The colonizers come to stay—</w:t>
      </w:r>
      <w:r w:rsidRPr="0082331D">
        <w:rPr>
          <w:rStyle w:val="StyleUnderline"/>
          <w:highlight w:val="yellow"/>
        </w:rPr>
        <w:t>invasion is a structure not an</w:t>
      </w:r>
      <w:r w:rsidRPr="0082331D">
        <w:rPr>
          <w:sz w:val="16"/>
          <w:highlight w:val="yellow"/>
        </w:rPr>
        <w:t xml:space="preserve"> </w:t>
      </w:r>
      <w:r w:rsidRPr="0082331D">
        <w:rPr>
          <w:rStyle w:val="StyleUnderline"/>
          <w:highlight w:val="yellow"/>
        </w:rPr>
        <w:t>event</w:t>
      </w:r>
      <w:r w:rsidRPr="00997D6D">
        <w:rPr>
          <w:sz w:val="16"/>
        </w:rPr>
        <w:t xml:space="preserve">” (2).6 </w:t>
      </w:r>
      <w:r w:rsidRPr="00AA6B3C">
        <w:rPr>
          <w:rStyle w:val="StyleUnderline"/>
        </w:rPr>
        <w:t>He suggests that a “</w:t>
      </w:r>
      <w:r w:rsidRPr="0082331D">
        <w:rPr>
          <w:rStyle w:val="StyleUnderline"/>
          <w:highlight w:val="yellow"/>
        </w:rPr>
        <w:t>logic of elimination” drives settler governance</w:t>
      </w:r>
      <w:r w:rsidRPr="00AA6B3C">
        <w:rPr>
          <w:rStyle w:val="StyleUnderline"/>
        </w:rPr>
        <w:t xml:space="preserve"> and sociality, describing “the settler-colonial will” as “</w:t>
      </w:r>
      <w:r w:rsidRPr="005C2C27">
        <w:rPr>
          <w:rStyle w:val="StyleUnderline"/>
          <w:highlight w:val="yellow"/>
        </w:rPr>
        <w:t>a</w:t>
      </w:r>
      <w:r w:rsidRPr="00AA6B3C">
        <w:rPr>
          <w:rStyle w:val="StyleUnderline"/>
        </w:rPr>
        <w:t xml:space="preserve"> historical</w:t>
      </w:r>
      <w:r>
        <w:rPr>
          <w:rStyle w:val="StyleUnderline"/>
        </w:rPr>
        <w:t xml:space="preserve"> </w:t>
      </w:r>
      <w:r w:rsidRPr="005C2C27">
        <w:rPr>
          <w:rStyle w:val="StyleUnderline"/>
          <w:highlight w:val="yellow"/>
        </w:rPr>
        <w:t>force that</w:t>
      </w:r>
      <w:r w:rsidRPr="00AA6B3C">
        <w:rPr>
          <w:rStyle w:val="StyleUnderline"/>
        </w:rPr>
        <w:t xml:space="preserve"> ultimately </w:t>
      </w:r>
      <w:r w:rsidRPr="005C2C27">
        <w:rPr>
          <w:rStyle w:val="StyleUnderline"/>
          <w:highlight w:val="yellow"/>
        </w:rPr>
        <w:t>derives from the</w:t>
      </w:r>
      <w:r w:rsidRPr="00AA6B3C">
        <w:rPr>
          <w:rStyle w:val="StyleUnderline"/>
        </w:rPr>
        <w:t xml:space="preserve"> primal </w:t>
      </w:r>
      <w:r w:rsidRPr="005C2C27">
        <w:rPr>
          <w:rStyle w:val="StyleUnderline"/>
          <w:highlight w:val="yellow"/>
        </w:rPr>
        <w:t>drive to expansion</w:t>
      </w:r>
      <w:r w:rsidRPr="00AA6B3C">
        <w:rPr>
          <w:rStyle w:val="StyleUnderline"/>
        </w:rPr>
        <w:t xml:space="preserve"> that is</w:t>
      </w:r>
      <w:r>
        <w:rPr>
          <w:rStyle w:val="StyleUnderline"/>
        </w:rPr>
        <w:t xml:space="preserve"> </w:t>
      </w:r>
      <w:r w:rsidRPr="00AA6B3C">
        <w:rPr>
          <w:rStyle w:val="StyleUnderline"/>
        </w:rPr>
        <w:t xml:space="preserve">generally </w:t>
      </w:r>
      <w:r w:rsidRPr="005C2C27">
        <w:rPr>
          <w:rStyle w:val="StyleUnderline"/>
          <w:highlight w:val="yellow"/>
        </w:rPr>
        <w:t>glossed as capitalism</w:t>
      </w:r>
      <w:r w:rsidRPr="00AA6B3C">
        <w:rPr>
          <w:rStyle w:val="StyleUnderline"/>
        </w:rPr>
        <w:t>”</w:t>
      </w:r>
      <w:r w:rsidRPr="00997D6D">
        <w:rPr>
          <w:sz w:val="16"/>
        </w:rPr>
        <w:t xml:space="preserve"> (167), and in “Settler Colonialism and the Elimination of the Native,” he observes that “</w:t>
      </w:r>
      <w:r w:rsidRPr="00CF5BE7">
        <w:rPr>
          <w:rStyle w:val="StyleUnderline"/>
        </w:rPr>
        <w:t>elimination is an organizing</w:t>
      </w:r>
      <w:r>
        <w:rPr>
          <w:rStyle w:val="StyleUnderline"/>
        </w:rPr>
        <w:t xml:space="preserve"> </w:t>
      </w:r>
      <w:r w:rsidRPr="00CF5BE7">
        <w:rPr>
          <w:rStyle w:val="StyleUnderline"/>
        </w:rPr>
        <w:t>principle of settler-colonial society rather than a one-off (and superceded)</w:t>
      </w:r>
      <w:r>
        <w:rPr>
          <w:rStyle w:val="StyleUnderline"/>
        </w:rPr>
        <w:t xml:space="preserve"> </w:t>
      </w:r>
      <w:r w:rsidRPr="00CF5BE7">
        <w:rPr>
          <w:rStyle w:val="StyleUnderline"/>
        </w:rPr>
        <w:t>occurrenc</w:t>
      </w:r>
      <w:r w:rsidRPr="00997D6D">
        <w:rPr>
          <w:sz w:val="16"/>
        </w:rPr>
        <w:t xml:space="preserve">e” (388). </w:t>
      </w:r>
      <w:r w:rsidRPr="00F01BB1">
        <w:rPr>
          <w:rStyle w:val="StyleUnderline"/>
        </w:rPr>
        <w:t>Rather than being superseded after an initial moment/</w:t>
      </w:r>
      <w:r>
        <w:rPr>
          <w:rStyle w:val="StyleUnderline"/>
        </w:rPr>
        <w:t xml:space="preserve"> </w:t>
      </w:r>
      <w:r w:rsidRPr="00F01BB1">
        <w:rPr>
          <w:rStyle w:val="StyleUnderline"/>
        </w:rPr>
        <w:t xml:space="preserve">period of conquest, </w:t>
      </w:r>
      <w:r w:rsidRPr="00975C5F">
        <w:rPr>
          <w:rStyle w:val="StyleUnderline"/>
          <w:highlight w:val="yellow"/>
        </w:rPr>
        <w:t>colonization persists</w:t>
      </w:r>
      <w:r w:rsidRPr="00F01BB1">
        <w:rPr>
          <w:rStyle w:val="StyleUnderline"/>
        </w:rPr>
        <w:t xml:space="preserve"> since “the logic of elimination</w:t>
      </w:r>
      <w:r>
        <w:rPr>
          <w:rStyle w:val="StyleUnderline"/>
        </w:rPr>
        <w:t xml:space="preserve"> </w:t>
      </w:r>
      <w:r w:rsidRPr="00F01BB1">
        <w:rPr>
          <w:rStyle w:val="StyleUnderline"/>
        </w:rPr>
        <w:t xml:space="preserve">marks a return whereby </w:t>
      </w:r>
      <w:r w:rsidRPr="00975C5F">
        <w:rPr>
          <w:rStyle w:val="StyleUnderline"/>
          <w:highlight w:val="yellow"/>
        </w:rPr>
        <w:t xml:space="preserve">the native </w:t>
      </w:r>
      <w:r w:rsidRPr="00975C5F">
        <w:rPr>
          <w:rStyle w:val="StyleUnderline"/>
        </w:rPr>
        <w:t>repressed</w:t>
      </w:r>
      <w:r w:rsidRPr="00975C5F">
        <w:rPr>
          <w:rStyle w:val="StyleUnderline"/>
          <w:highlight w:val="yellow"/>
        </w:rPr>
        <w:t xml:space="preserve"> continues to structure settlercolonial society</w:t>
      </w:r>
      <w:r w:rsidRPr="00997D6D">
        <w:rPr>
          <w:sz w:val="16"/>
        </w:rPr>
        <w:t>” (390). In Aileen Moreton-Robinson’s work, whiteness func - tions as the central way of understanding the domination and displacement of Indigenous peoples by nonnatives.7 In “Writing Off Indigenous Sovereignty,” she argues, “</w:t>
      </w:r>
      <w:r w:rsidRPr="00D52DCA">
        <w:rPr>
          <w:rStyle w:val="StyleUnderline"/>
        </w:rPr>
        <w:t xml:space="preserve">As a regime of power, patriarchal </w:t>
      </w:r>
      <w:r w:rsidRPr="005023E0">
        <w:rPr>
          <w:rStyle w:val="StyleUnderline"/>
          <w:highlight w:val="yellow"/>
        </w:rPr>
        <w:t>white sovereignty operates</w:t>
      </w:r>
      <w:r w:rsidRPr="00D52DCA">
        <w:rPr>
          <w:rStyle w:val="StyleUnderline"/>
        </w:rPr>
        <w:t xml:space="preserve"> ideologically</w:t>
      </w:r>
      <w:r w:rsidRPr="005023E0">
        <w:rPr>
          <w:rStyle w:val="StyleUnderline"/>
          <w:highlight w:val="yellow"/>
        </w:rPr>
        <w:t>, materially</w:t>
      </w:r>
      <w:r w:rsidRPr="00D52DCA">
        <w:rPr>
          <w:rStyle w:val="StyleUnderline"/>
        </w:rPr>
        <w:t xml:space="preserve"> and discursively </w:t>
      </w:r>
      <w:r w:rsidRPr="005023E0">
        <w:rPr>
          <w:rStyle w:val="StyleUnderline"/>
          <w:highlight w:val="yellow"/>
        </w:rPr>
        <w:t>to reproduce</w:t>
      </w:r>
      <w:r w:rsidRPr="00D52DCA">
        <w:rPr>
          <w:rStyle w:val="StyleUnderline"/>
        </w:rPr>
        <w:t xml:space="preserve"> and maintain </w:t>
      </w:r>
      <w:r w:rsidRPr="005023E0">
        <w:rPr>
          <w:rStyle w:val="StyleUnderline"/>
          <w:highlight w:val="yellow"/>
        </w:rPr>
        <w:t>its investment in the natio</w:t>
      </w:r>
      <w:r w:rsidRPr="00A40F9C">
        <w:rPr>
          <w:rStyle w:val="StyleUnderline"/>
          <w:highlight w:val="yellow"/>
        </w:rPr>
        <w:t>n</w:t>
      </w:r>
      <w:r w:rsidRPr="00D52DCA">
        <w:rPr>
          <w:rStyle w:val="StyleUnderline"/>
        </w:rPr>
        <w:t xml:space="preserve"> as a white possession” (88), and in “Writing Off Treaties,” she suggests, “</w:t>
      </w:r>
      <w:r w:rsidRPr="001E450E">
        <w:rPr>
          <w:rStyle w:val="StyleUnderline"/>
        </w:rPr>
        <w:t>At</w:t>
      </w:r>
      <w:r w:rsidRPr="00A40F9C">
        <w:rPr>
          <w:rStyle w:val="StyleUnderline"/>
          <w:highlight w:val="yellow"/>
        </w:rPr>
        <w:t xml:space="preserve"> an ontological level</w:t>
      </w:r>
      <w:r w:rsidRPr="00D52DCA">
        <w:rPr>
          <w:rStyle w:val="StyleUnderline"/>
        </w:rPr>
        <w:t xml:space="preserve"> the structure of</w:t>
      </w:r>
      <w:r>
        <w:rPr>
          <w:rStyle w:val="StyleUnderline"/>
        </w:rPr>
        <w:t xml:space="preserve"> </w:t>
      </w:r>
      <w:r w:rsidRPr="00D52DCA">
        <w:rPr>
          <w:rStyle w:val="StyleUnderline"/>
        </w:rPr>
        <w:t xml:space="preserve">subjective </w:t>
      </w:r>
      <w:r w:rsidRPr="006E2E6F">
        <w:rPr>
          <w:rStyle w:val="StyleUnderline"/>
          <w:highlight w:val="yellow"/>
        </w:rPr>
        <w:t>possession</w:t>
      </w:r>
      <w:r w:rsidRPr="00D52DCA">
        <w:rPr>
          <w:rStyle w:val="StyleUnderline"/>
        </w:rPr>
        <w:t xml:space="preserve"> </w:t>
      </w:r>
      <w:r w:rsidRPr="001E450E">
        <w:rPr>
          <w:rStyle w:val="StyleUnderline"/>
          <w:highlight w:val="yellow"/>
        </w:rPr>
        <w:t>occurs through</w:t>
      </w:r>
      <w:r w:rsidRPr="00D52DCA">
        <w:rPr>
          <w:rStyle w:val="StyleUnderline"/>
        </w:rPr>
        <w:t xml:space="preserve"> the imposition of </w:t>
      </w:r>
      <w:r w:rsidRPr="001E450E">
        <w:rPr>
          <w:rStyle w:val="StyleUnderline"/>
          <w:highlight w:val="yellow"/>
        </w:rPr>
        <w:t>one’s will-to-be</w:t>
      </w:r>
      <w:r w:rsidRPr="00D52DCA">
        <w:rPr>
          <w:rStyle w:val="StyleUnderline"/>
        </w:rPr>
        <w:t xml:space="preserve"> on</w:t>
      </w:r>
      <w:r>
        <w:rPr>
          <w:rStyle w:val="StyleUnderline"/>
        </w:rPr>
        <w:t xml:space="preserve"> </w:t>
      </w:r>
      <w:r w:rsidRPr="00D52DCA">
        <w:rPr>
          <w:rStyle w:val="StyleUnderline"/>
        </w:rPr>
        <w:t>the thing which is perceived to lack will, thus it is open to being possessed</w:t>
      </w:r>
      <w:r w:rsidRPr="00997D6D">
        <w:rPr>
          <w:sz w:val="16"/>
        </w:rPr>
        <w:t>,” such that “</w:t>
      </w:r>
      <w:r w:rsidRPr="00223FE5">
        <w:rPr>
          <w:rStyle w:val="StyleUnderline"/>
        </w:rPr>
        <w:t>possession . . . forms part of the ontological structure of white</w:t>
      </w:r>
      <w:r>
        <w:rPr>
          <w:rStyle w:val="StyleUnderline"/>
        </w:rPr>
        <w:t xml:space="preserve"> </w:t>
      </w:r>
      <w:r w:rsidRPr="00223FE5">
        <w:rPr>
          <w:rStyle w:val="StyleUnderline"/>
        </w:rPr>
        <w:t>subjectivity</w:t>
      </w:r>
      <w:r w:rsidRPr="00997D6D">
        <w:rPr>
          <w:sz w:val="16"/>
        </w:rPr>
        <w:t>” (83–84). For Jodi Byrd, the deployment of Indianness as a mobile figure works as the principal mode of U.S. settler colonialism. She observes that “colonization and racialization . . . have often been conflated,” in ways that “tend to be sited along the axis of inclusion/exclusion” and that “misdirect and cloud attention from the underlying structures of settler colonialism” (xxiii, xvii</w:t>
      </w:r>
      <w:r w:rsidRPr="00AD11A8">
        <w:rPr>
          <w:rStyle w:val="StyleUnderline"/>
        </w:rPr>
        <w:t>). She argues that settlement works through the</w:t>
      </w:r>
      <w:r>
        <w:rPr>
          <w:rStyle w:val="StyleUnderline"/>
        </w:rPr>
        <w:t xml:space="preserve"> </w:t>
      </w:r>
      <w:r w:rsidRPr="00AD11A8">
        <w:rPr>
          <w:rStyle w:val="StyleUnderline"/>
        </w:rPr>
        <w:t xml:space="preserve">translation of </w:t>
      </w:r>
      <w:r w:rsidRPr="00D90602">
        <w:rPr>
          <w:rStyle w:val="StyleUnderline"/>
          <w:highlight w:val="yellow"/>
        </w:rPr>
        <w:t>indigeneity as Indianness</w:t>
      </w:r>
      <w:r w:rsidRPr="00AD11A8">
        <w:rPr>
          <w:rStyle w:val="StyleUnderline"/>
        </w:rPr>
        <w:t xml:space="preserve">, casting </w:t>
      </w:r>
      <w:r w:rsidRPr="00D90602">
        <w:rPr>
          <w:rStyle w:val="StyleUnderline"/>
          <w:highlight w:val="yellow"/>
        </w:rPr>
        <w:t>place-based political collectivities as (racialized) populations</w:t>
      </w:r>
      <w:r w:rsidRPr="00AD11A8">
        <w:rPr>
          <w:rStyle w:val="StyleUnderline"/>
        </w:rPr>
        <w:t xml:space="preserve"> subject to U.S. jurisdiction and management: “</w:t>
      </w:r>
      <w:r w:rsidRPr="00AF432A">
        <w:rPr>
          <w:rStyle w:val="StyleUnderline"/>
          <w:highlight w:val="yellow"/>
        </w:rPr>
        <w:t>the Indian</w:t>
      </w:r>
      <w:r w:rsidRPr="00AD11A8">
        <w:rPr>
          <w:rStyle w:val="StyleUnderline"/>
        </w:rPr>
        <w:t xml:space="preserve"> is </w:t>
      </w:r>
      <w:r w:rsidRPr="00AF432A">
        <w:rPr>
          <w:rStyle w:val="StyleUnderline"/>
          <w:highlight w:val="yellow"/>
        </w:rPr>
        <w:t>left nowhere and everywhere</w:t>
      </w:r>
      <w:r w:rsidRPr="00AD11A8">
        <w:rPr>
          <w:rStyle w:val="StyleUnderline"/>
        </w:rPr>
        <w:t xml:space="preserve"> within the ontological</w:t>
      </w:r>
      <w:r>
        <w:rPr>
          <w:rStyle w:val="StyleUnderline"/>
        </w:rPr>
        <w:t xml:space="preserve"> </w:t>
      </w:r>
      <w:r w:rsidRPr="00AD11A8">
        <w:rPr>
          <w:rStyle w:val="StyleUnderline"/>
        </w:rPr>
        <w:t>premises through which U.S. empire orients, imagines, and critiques itself ”;</w:t>
      </w:r>
      <w:r w:rsidRPr="00997D6D">
        <w:rPr>
          <w:sz w:val="16"/>
        </w:rPr>
        <w:t xml:space="preserve"> “</w:t>
      </w:r>
      <w:r w:rsidRPr="00AD11A8">
        <w:rPr>
          <w:rStyle w:val="StyleUnderline"/>
        </w:rPr>
        <w:t xml:space="preserve">ideas of Indians and Indianness have </w:t>
      </w:r>
      <w:r w:rsidRPr="00D91D3A">
        <w:rPr>
          <w:rStyle w:val="StyleUnderline"/>
          <w:highlight w:val="yellow"/>
        </w:rPr>
        <w:t>served as</w:t>
      </w:r>
      <w:r w:rsidRPr="00AD11A8">
        <w:rPr>
          <w:rStyle w:val="StyleUnderline"/>
        </w:rPr>
        <w:t xml:space="preserve"> the </w:t>
      </w:r>
      <w:r w:rsidRPr="00D91D3A">
        <w:rPr>
          <w:rStyle w:val="StyleUnderline"/>
          <w:highlight w:val="yellow"/>
        </w:rPr>
        <w:t>ontological ground</w:t>
      </w:r>
      <w:r>
        <w:rPr>
          <w:rStyle w:val="StyleUnderline"/>
        </w:rPr>
        <w:t xml:space="preserve"> </w:t>
      </w:r>
      <w:r w:rsidRPr="00AD11A8">
        <w:rPr>
          <w:rStyle w:val="StyleUnderline"/>
        </w:rPr>
        <w:t xml:space="preserve">through </w:t>
      </w:r>
      <w:r w:rsidRPr="00D91D3A">
        <w:rPr>
          <w:rStyle w:val="StyleUnderline"/>
          <w:highlight w:val="yellow"/>
        </w:rPr>
        <w:t>which</w:t>
      </w:r>
      <w:r w:rsidRPr="00AD11A8">
        <w:rPr>
          <w:rStyle w:val="StyleUnderline"/>
        </w:rPr>
        <w:t xml:space="preserve"> U.S. settler </w:t>
      </w:r>
      <w:r w:rsidRPr="00D91D3A">
        <w:rPr>
          <w:rStyle w:val="StyleUnderline"/>
          <w:highlight w:val="yellow"/>
        </w:rPr>
        <w:t>colonialism enacts itself</w:t>
      </w:r>
      <w:r w:rsidRPr="00997D6D">
        <w:rPr>
          <w:sz w:val="16"/>
        </w:rPr>
        <w:t xml:space="preserve"> ” (xix). These accounts are differently configured, but in all of them, the contours of settlement appear analytically as clear and coherent from the start, as a virtual totality. What, though, might be lost in an analytical investment in tracing settlement as a structure or ontology—a somewhat self-generating, uniform whole? </w:t>
      </w:r>
      <w:r w:rsidRPr="00D16B10">
        <w:rPr>
          <w:rStyle w:val="StyleUnderline"/>
        </w:rPr>
        <w:t>The ongoing processes by which settler dominance actively</w:t>
      </w:r>
      <w:r w:rsidRPr="00997D6D">
        <w:rPr>
          <w:sz w:val="16"/>
        </w:rPr>
        <w:t xml:space="preserve"> </w:t>
      </w:r>
      <w:r w:rsidRPr="00D16B10">
        <w:rPr>
          <w:rStyle w:val="StyleUnderline"/>
        </w:rPr>
        <w:t xml:space="preserve">is </w:t>
      </w:r>
      <w:r w:rsidRPr="00581F2B">
        <w:rPr>
          <w:rStyle w:val="StyleUnderline"/>
          <w:highlight w:val="yellow"/>
        </w:rPr>
        <w:t>reconstituted as</w:t>
      </w:r>
      <w:r w:rsidRPr="00D16B10">
        <w:rPr>
          <w:rStyle w:val="StyleUnderline"/>
        </w:rPr>
        <w:t xml:space="preserve"> an embodied </w:t>
      </w:r>
      <w:r w:rsidRPr="00581F2B">
        <w:rPr>
          <w:rStyle w:val="StyleUnderline"/>
          <w:highlight w:val="yellow"/>
        </w:rPr>
        <w:t>set of actions</w:t>
      </w:r>
      <w:r w:rsidRPr="00D16B10">
        <w:rPr>
          <w:rStyle w:val="StyleUnderline"/>
        </w:rPr>
        <w:t>, occupations, deferrals, and</w:t>
      </w:r>
      <w:r>
        <w:rPr>
          <w:rStyle w:val="StyleUnderline"/>
        </w:rPr>
        <w:t xml:space="preserve"> </w:t>
      </w:r>
      <w:r w:rsidRPr="00D16B10">
        <w:rPr>
          <w:rStyle w:val="StyleUnderline"/>
        </w:rPr>
        <w:t>potentials can slide from view, deferring discussion of how the regularities</w:t>
      </w:r>
      <w:r>
        <w:rPr>
          <w:rStyle w:val="StyleUnderline"/>
        </w:rPr>
        <w:t xml:space="preserve"> </w:t>
      </w:r>
      <w:r w:rsidRPr="00D16B10">
        <w:rPr>
          <w:rStyle w:val="StyleUnderline"/>
        </w:rPr>
        <w:t>of settler colonialism are materialized in and through quotidian nonnative</w:t>
      </w:r>
      <w:r>
        <w:rPr>
          <w:rStyle w:val="StyleUnderline"/>
        </w:rPr>
        <w:t xml:space="preserve"> </w:t>
      </w:r>
      <w:r w:rsidRPr="00D16B10">
        <w:rPr>
          <w:rStyle w:val="StyleUnderline"/>
        </w:rPr>
        <w:t>sensations, dispositions, and lived trajectories</w:t>
      </w:r>
      <w:r w:rsidRPr="00997D6D">
        <w:rPr>
          <w:sz w:val="16"/>
        </w:rPr>
        <w:t>. Holland notes of discussions of antiblack racism that “</w:t>
      </w:r>
      <w:r w:rsidRPr="0098210D">
        <w:rPr>
          <w:rStyle w:val="StyleUnderline"/>
        </w:rPr>
        <w:t>when we return to [racist] practice, we can only</w:t>
      </w:r>
      <w:r>
        <w:rPr>
          <w:rStyle w:val="StyleUnderline"/>
        </w:rPr>
        <w:t xml:space="preserve"> </w:t>
      </w:r>
      <w:r w:rsidRPr="0098210D">
        <w:rPr>
          <w:rStyle w:val="StyleUnderline"/>
        </w:rPr>
        <w:t>see something produced by the machinations of large systems like the university or the state. We often only have eyes for the spectacularity of racist</w:t>
      </w:r>
      <w:r>
        <w:rPr>
          <w:rStyle w:val="StyleUnderline"/>
        </w:rPr>
        <w:t xml:space="preserve"> </w:t>
      </w:r>
      <w:r w:rsidRPr="0098210D">
        <w:rPr>
          <w:rStyle w:val="StyleUnderline"/>
        </w:rPr>
        <w:t>practice, not its everyday machinations” (27</w:t>
      </w:r>
      <w:r w:rsidRPr="00997D6D">
        <w:rPr>
          <w:sz w:val="16"/>
        </w:rPr>
        <w:t>), later observing,</w:t>
      </w:r>
      <w:r w:rsidRPr="0098210D">
        <w:rPr>
          <w:rStyle w:val="StyleUnderline"/>
        </w:rPr>
        <w:t xml:space="preserve"> </w:t>
      </w:r>
      <w:r w:rsidRPr="00997D6D">
        <w:rPr>
          <w:sz w:val="16"/>
        </w:rPr>
        <w:t xml:space="preserve">“[W]e might come to think differently about the historical—we might find a grounding for racist practice that acknowledges both systemic practices and quotidian effects that far exceed our patterned understanding of how history has happened to us” (52). When and how do projects of elimination, replacement, and possession become geographies of everyday nonnative occupancy that do not understand themselves as predicated on colonial occupation or on a history of settler–Indigenous relation (even though they are), and what are the contours and effects of such experiences of inhabitance and belonging? </w:t>
      </w:r>
      <w:r w:rsidRPr="00573CBD">
        <w:rPr>
          <w:rStyle w:val="StyleUnderline"/>
        </w:rPr>
        <w:t>Quotidian forms of sensation—processes of routine happening—fade</w:t>
      </w:r>
      <w:r>
        <w:rPr>
          <w:rStyle w:val="StyleUnderline"/>
        </w:rPr>
        <w:t xml:space="preserve"> </w:t>
      </w:r>
      <w:r w:rsidRPr="00573CBD">
        <w:rPr>
          <w:rStyle w:val="StyleUnderline"/>
        </w:rPr>
        <w:t>from view in the move away from the “everyday” and toward the “systemic.”</w:t>
      </w:r>
      <w:r>
        <w:rPr>
          <w:rStyle w:val="StyleUnderline"/>
        </w:rPr>
        <w:t xml:space="preserve"> </w:t>
      </w:r>
      <w:r w:rsidRPr="00997D6D">
        <w:rPr>
          <w:sz w:val="16"/>
        </w:rPr>
        <w:t>In Reassembling the Social, Bruno Latour argues against kinds of analysis in which “</w:t>
      </w:r>
      <w:r w:rsidRPr="006C0D33">
        <w:rPr>
          <w:rStyle w:val="StyleUnderline"/>
        </w:rPr>
        <w:t>the social” functions as an explanatory tool that exceeds and precedes the particular sets and sites of relations under discussion: “every activity—law, science, technology, religion, organization, politics, management,</w:t>
      </w:r>
      <w:r>
        <w:rPr>
          <w:rStyle w:val="StyleUnderline"/>
        </w:rPr>
        <w:t xml:space="preserve"> </w:t>
      </w:r>
      <w:r w:rsidRPr="006C0D33">
        <w:rPr>
          <w:rStyle w:val="StyleUnderline"/>
        </w:rPr>
        <w:t>etc.—could be related to and explained by the same social aggregates behind</w:t>
      </w:r>
      <w:r>
        <w:rPr>
          <w:rStyle w:val="StyleUnderline"/>
        </w:rPr>
        <w:t xml:space="preserve"> </w:t>
      </w:r>
      <w:r w:rsidRPr="006C0D33">
        <w:rPr>
          <w:rStyle w:val="StyleUnderline"/>
        </w:rPr>
        <w:t>all of them</w:t>
      </w:r>
      <w:r w:rsidRPr="00997D6D">
        <w:rPr>
          <w:sz w:val="16"/>
        </w:rPr>
        <w:t>” (8).8 Doing so short-circuits the investigation by a priori positing an integrated set of connections that is then treated as a sufficient cause for the “activity” in question, which itself functions in the analysis as merely a bearer of that self-same “social aggregate”—not doing anything on its own. The dynamics by which legislative and administrative agendas come to function as an animating part of daily life, the differences such realization and localization make in the terms and trajectories of those explicit projects, and the possibilities for forms of disjuncture between the state apparatus and everyday experience are bracketed by the positing of a clear, direct, and inevitable relation characterized as “ontological.” Raymond Williams observes, “</w:t>
      </w:r>
      <w:r w:rsidRPr="00D70C1B">
        <w:rPr>
          <w:rStyle w:val="StyleUnderline"/>
        </w:rPr>
        <w:t>A lived hegemony is always a process. It is not, except analytically,</w:t>
      </w:r>
      <w:r>
        <w:rPr>
          <w:rStyle w:val="StyleUnderline"/>
        </w:rPr>
        <w:t xml:space="preserve"> </w:t>
      </w:r>
      <w:r w:rsidRPr="00D70C1B">
        <w:rPr>
          <w:rStyle w:val="StyleUnderline"/>
        </w:rPr>
        <w:t>a system or a structure. . . . In practice, that is, hegemony can never be singular,” instead needing “continually to be renewed, recreated, defended, and</w:t>
      </w:r>
      <w:r>
        <w:rPr>
          <w:rStyle w:val="StyleUnderline"/>
        </w:rPr>
        <w:t xml:space="preserve"> </w:t>
      </w:r>
      <w:r w:rsidRPr="00D70C1B">
        <w:rPr>
          <w:rStyle w:val="StyleUnderline"/>
        </w:rPr>
        <w:t>modified” (112), and he describes the tendency to speak and think in terms</w:t>
      </w:r>
      <w:r>
        <w:rPr>
          <w:rStyle w:val="StyleUnderline"/>
        </w:rPr>
        <w:t xml:space="preserve"> </w:t>
      </w:r>
      <w:r w:rsidRPr="00D70C1B">
        <w:rPr>
          <w:rStyle w:val="StyleUnderline"/>
        </w:rPr>
        <w:t>of systems as a “procedural mode” that emphasizes “formed wholes rather</w:t>
      </w:r>
      <w:r>
        <w:rPr>
          <w:rStyle w:val="StyleUnderline"/>
        </w:rPr>
        <w:t xml:space="preserve"> </w:t>
      </w:r>
      <w:r w:rsidRPr="00D70C1B">
        <w:rPr>
          <w:rStyle w:val="StyleUnderline"/>
        </w:rPr>
        <w:t>than forming and formative processes” (128). Following this line of thought,</w:t>
      </w:r>
      <w:r>
        <w:rPr>
          <w:rStyle w:val="StyleUnderline"/>
        </w:rPr>
        <w:t xml:space="preserve"> </w:t>
      </w:r>
      <w:r w:rsidRPr="00576502">
        <w:rPr>
          <w:rStyle w:val="StyleUnderline"/>
          <w:highlight w:val="yellow"/>
        </w:rPr>
        <w:t>accounts of settlement as</w:t>
      </w:r>
      <w:r w:rsidRPr="00D70C1B">
        <w:rPr>
          <w:rStyle w:val="StyleUnderline"/>
        </w:rPr>
        <w:t xml:space="preserve"> always-already a “</w:t>
      </w:r>
      <w:r w:rsidRPr="00576502">
        <w:rPr>
          <w:rStyle w:val="StyleUnderline"/>
          <w:highlight w:val="yellow"/>
        </w:rPr>
        <w:t>formed whole</w:t>
      </w:r>
      <w:r w:rsidRPr="00D70C1B">
        <w:rPr>
          <w:rStyle w:val="StyleUnderline"/>
        </w:rPr>
        <w:t xml:space="preserve">” </w:t>
      </w:r>
      <w:r w:rsidRPr="00576502">
        <w:rPr>
          <w:rStyle w:val="StyleUnderline"/>
          <w:highlight w:val="yellow"/>
        </w:rPr>
        <w:t>leave aside</w:t>
      </w:r>
      <w:r w:rsidRPr="00D70C1B">
        <w:rPr>
          <w:rStyle w:val="StyleUnderline"/>
        </w:rPr>
        <w:t xml:space="preserve"> the</w:t>
      </w:r>
      <w:r>
        <w:rPr>
          <w:rStyle w:val="StyleUnderline"/>
        </w:rPr>
        <w:t xml:space="preserve"> </w:t>
      </w:r>
      <w:r w:rsidRPr="00D70C1B">
        <w:rPr>
          <w:rStyle w:val="StyleUnderline"/>
        </w:rPr>
        <w:t xml:space="preserve">ways </w:t>
      </w:r>
      <w:r w:rsidRPr="00576502">
        <w:rPr>
          <w:rStyle w:val="StyleUnderline"/>
          <w:highlight w:val="yellow"/>
        </w:rPr>
        <w:t>the institutions of the settler-state become “actively involved</w:t>
      </w:r>
      <w:r w:rsidRPr="00D70C1B">
        <w:rPr>
          <w:rStyle w:val="StyleUnderline"/>
        </w:rPr>
        <w:t>” in the</w:t>
      </w:r>
      <w:r>
        <w:rPr>
          <w:rStyle w:val="StyleUnderline"/>
        </w:rPr>
        <w:t xml:space="preserve"> </w:t>
      </w:r>
      <w:r w:rsidRPr="00D70C1B">
        <w:rPr>
          <w:rStyle w:val="StyleUnderline"/>
        </w:rPr>
        <w:t>daily life of nonnatives, serving as “formative” but in ways that cannot be</w:t>
      </w:r>
      <w:r>
        <w:rPr>
          <w:rStyle w:val="StyleUnderline"/>
        </w:rPr>
        <w:t xml:space="preserve"> </w:t>
      </w:r>
      <w:r w:rsidRPr="00D70C1B">
        <w:rPr>
          <w:rStyle w:val="StyleUnderline"/>
        </w:rPr>
        <w:t>understood as always taking the same shape and thus known beforehand.</w:t>
      </w:r>
      <w:r>
        <w:rPr>
          <w:rStyle w:val="StyleUnderline"/>
        </w:rPr>
        <w:t xml:space="preserve"> </w:t>
      </w:r>
      <w:r w:rsidRPr="0087163E">
        <w:rPr>
          <w:rStyle w:val="StyleUnderline"/>
        </w:rPr>
        <w:t>Moreover, this processual approach leans away from the tendency to look to</w:t>
      </w:r>
      <w:r>
        <w:rPr>
          <w:rStyle w:val="StyleUnderline"/>
        </w:rPr>
        <w:t xml:space="preserve"> </w:t>
      </w:r>
      <w:r w:rsidRPr="0087163E">
        <w:rPr>
          <w:rStyle w:val="StyleUnderline"/>
        </w:rPr>
        <w:t>a limited set of federal laws, cases, and policy determinations as the means</w:t>
      </w:r>
      <w:r>
        <w:rPr>
          <w:rStyle w:val="StyleUnderline"/>
        </w:rPr>
        <w:t xml:space="preserve"> </w:t>
      </w:r>
      <w:r w:rsidRPr="0087163E">
        <w:rPr>
          <w:rStyle w:val="StyleUnderline"/>
        </w:rPr>
        <w:t>of defining the legal terms (the structure) of settlement, particularly given</w:t>
      </w:r>
      <w:r>
        <w:rPr>
          <w:rStyle w:val="StyleUnderline"/>
        </w:rPr>
        <w:t xml:space="preserve"> </w:t>
      </w:r>
      <w:r w:rsidRPr="0087163E">
        <w:rPr>
          <w:rStyle w:val="StyleUnderline"/>
        </w:rPr>
        <w:t>the unevenness of the application of federal norms generally, the development of divergent patterns in states and territories, and the fact that states</w:t>
      </w:r>
      <w:r>
        <w:rPr>
          <w:rStyle w:val="StyleUnderline"/>
        </w:rPr>
        <w:t xml:space="preserve"> </w:t>
      </w:r>
      <w:r w:rsidRPr="0087163E">
        <w:rPr>
          <w:rStyle w:val="StyleUnderline"/>
        </w:rPr>
        <w:t>in the Northeast sought to present themselves as not bound by the terms of</w:t>
      </w:r>
      <w:r>
        <w:rPr>
          <w:rStyle w:val="StyleUnderline"/>
        </w:rPr>
        <w:t xml:space="preserve"> </w:t>
      </w:r>
      <w:r w:rsidRPr="0087163E">
        <w:rPr>
          <w:rStyle w:val="StyleUnderline"/>
        </w:rPr>
        <w:t>federal Indian affairs.</w:t>
      </w:r>
      <w:r w:rsidRPr="00997D6D">
        <w:rPr>
          <w:sz w:val="16"/>
        </w:rPr>
        <w:t>9 The notion of settler common sense seeks to address how the varied legalities, administrative structures, and concrete effects of settler governance get “renewed” and “recreated” in ordinary phenomena by nonnative, nonstate actors, in ways that do not necessarily affirm settlement as an explicit, conscious set of imperatives/initiatives or coordinate with each other as a self-identical program. As a project of reading, then, it looks for the textual traces of quotidian ways of (re)producing the givenness of settler jurisdiction, placemaking, and personhood, attending to the means by which writings that feature neither Indians nor the expropriation of Native lands register the impression of everyday modes of colonial occupation.</w:t>
      </w:r>
    </w:p>
    <w:p w14:paraId="56B7DE26" w14:textId="77777777" w:rsidR="0048299B" w:rsidRPr="003B0F1E" w:rsidRDefault="0048299B" w:rsidP="0048299B">
      <w:pPr>
        <w:pStyle w:val="Heading4"/>
        <w:rPr>
          <w:b w:val="0"/>
          <w:bCs/>
        </w:rPr>
      </w:pPr>
      <w:r>
        <w:rPr>
          <w:rStyle w:val="Style13ptBold"/>
          <w:b/>
          <w:bCs w:val="0"/>
        </w:rPr>
        <w:t>Focus on social issues other than colonialism,  not only ignores the root cause of the issue, but reproduces the US’s ability to be an oppressor in the first place  - which turns the aff</w:t>
      </w:r>
    </w:p>
    <w:p w14:paraId="66D242A6" w14:textId="77777777" w:rsidR="0048299B" w:rsidRDefault="0048299B" w:rsidP="0048299B">
      <w:r>
        <w:rPr>
          <w:b/>
        </w:rPr>
        <w:t>Byrd 11</w:t>
      </w:r>
      <w:r>
        <w:t xml:space="preserve"> (</w:t>
      </w:r>
      <w:r>
        <w:rPr>
          <w:rFonts w:ascii="Helvetica" w:hAnsi="Helvetica" w:cs="Helvetica"/>
          <w:color w:val="000000"/>
          <w:spacing w:val="-5"/>
          <w:shd w:val="clear" w:color="auto" w:fill="FFFFFF"/>
        </w:rPr>
        <w:t>Byrd, Jodi A. </w:t>
      </w:r>
      <w:r>
        <w:rPr>
          <w:rFonts w:ascii="Helvetica" w:hAnsi="Helvetica" w:cs="Helvetica"/>
          <w:i/>
          <w:iCs/>
          <w:color w:val="000000"/>
          <w:spacing w:val="-5"/>
          <w:shd w:val="clear" w:color="auto" w:fill="FFFFFF"/>
        </w:rPr>
        <w:t>The Transit of Empire: Indigenous Critiques of Colonialism</w:t>
      </w:r>
      <w:r>
        <w:rPr>
          <w:rFonts w:ascii="Helvetica" w:hAnsi="Helvetica" w:cs="Helvetica"/>
          <w:color w:val="000000"/>
          <w:spacing w:val="-5"/>
          <w:shd w:val="clear" w:color="auto" w:fill="FFFFFF"/>
        </w:rPr>
        <w:t>. NED - New edition ed., University of Minnesota Press, 2011. </w:t>
      </w:r>
      <w:r>
        <w:rPr>
          <w:rFonts w:ascii="Helvetica" w:hAnsi="Helvetica" w:cs="Helvetica"/>
          <w:i/>
          <w:iCs/>
          <w:color w:val="000000"/>
          <w:spacing w:val="-5"/>
          <w:shd w:val="clear" w:color="auto" w:fill="FFFFFF"/>
        </w:rPr>
        <w:t>JSTOR</w:t>
      </w:r>
      <w:r>
        <w:rPr>
          <w:rFonts w:ascii="Helvetica" w:hAnsi="Helvetica" w:cs="Helvetica"/>
          <w:color w:val="000000"/>
          <w:spacing w:val="-5"/>
          <w:shd w:val="clear" w:color="auto" w:fill="FFFFFF"/>
        </w:rPr>
        <w:t>, www.jstor.org/stable/10.5749/j.ctttv97j.</w:t>
      </w:r>
      <w:r>
        <w:t>)</w:t>
      </w:r>
    </w:p>
    <w:p w14:paraId="2B53DB42" w14:textId="77777777" w:rsidR="0048299B" w:rsidRDefault="0048299B" w:rsidP="0048299B">
      <w:pPr>
        <w:rPr>
          <w:rStyle w:val="StyleUnderline"/>
        </w:rPr>
      </w:pPr>
      <w:r w:rsidRPr="009C569D">
        <w:rPr>
          <w:rStyle w:val="StyleUnderline"/>
          <w:highlight w:val="yellow"/>
        </w:rPr>
        <w:t>There is more than one way to frame</w:t>
      </w:r>
      <w:r w:rsidRPr="003B0F1E">
        <w:rPr>
          <w:rStyle w:val="StyleUnderline"/>
        </w:rPr>
        <w:t xml:space="preserve"> the concerns of The </w:t>
      </w:r>
      <w:r w:rsidRPr="009C569D">
        <w:rPr>
          <w:rStyle w:val="StyleUnderline"/>
          <w:highlight w:val="yellow"/>
        </w:rPr>
        <w:t xml:space="preserve">Transit of Empire </w:t>
      </w:r>
      <w:r w:rsidRPr="009C569D">
        <w:rPr>
          <w:rStyle w:val="StyleUnderline"/>
        </w:rPr>
        <w:t>and</w:t>
      </w:r>
      <w:r w:rsidRPr="003B0F1E">
        <w:rPr>
          <w:rStyle w:val="StyleUnderline"/>
        </w:rPr>
        <w:t xml:space="preserve"> more than one way to enter into the possibilities that transit might allow for comparative studies.</w:t>
      </w:r>
      <w:r>
        <w:t xml:space="preserve"> On the one hand, I am seeking to join ongoing conversations about sovereignty, power, and indigeneity—and the epistemological debates that each of these terms engender—within and across disparate and at times incommensurable disciplines and geographies. </w:t>
      </w:r>
      <w:r w:rsidRPr="003B0F1E">
        <w:rPr>
          <w:rStyle w:val="StyleUnderline"/>
        </w:rPr>
        <w:t xml:space="preserve">American </w:t>
      </w:r>
      <w:r w:rsidRPr="009C569D">
        <w:rPr>
          <w:rStyle w:val="StyleUnderline"/>
          <w:highlight w:val="yellow"/>
        </w:rPr>
        <w:t>studies</w:t>
      </w:r>
      <w:r w:rsidRPr="003B0F1E">
        <w:rPr>
          <w:rStyle w:val="StyleUnderline"/>
        </w:rPr>
        <w:t xml:space="preserve">, queer studies, postcolonial studies, American Indian studies, and area studies </w:t>
      </w:r>
      <w:r w:rsidRPr="009C569D">
        <w:rPr>
          <w:rStyle w:val="StyleUnderline"/>
          <w:highlight w:val="yellow"/>
        </w:rPr>
        <w:t xml:space="preserve">have all attempted to apprehend injury </w:t>
      </w:r>
      <w:r w:rsidRPr="009C569D">
        <w:rPr>
          <w:rStyle w:val="StyleUnderline"/>
        </w:rPr>
        <w:t>and redress</w:t>
      </w:r>
      <w:r w:rsidRPr="003B0F1E">
        <w:rPr>
          <w:rStyle w:val="StyleUnderline"/>
        </w:rPr>
        <w:t xml:space="preserve">, melancholy and grief </w:t>
      </w:r>
      <w:r w:rsidRPr="009C569D">
        <w:rPr>
          <w:rStyle w:val="StyleUnderline"/>
          <w:highlight w:val="yellow"/>
        </w:rPr>
        <w:t>that exist in the distances</w:t>
      </w:r>
      <w:r w:rsidRPr="003B0F1E">
        <w:rPr>
          <w:rStyle w:val="StyleUnderline"/>
        </w:rPr>
        <w:t xml:space="preserve"> and sutures </w:t>
      </w:r>
      <w:r w:rsidRPr="009C569D">
        <w:rPr>
          <w:rStyle w:val="StyleUnderline"/>
          <w:highlight w:val="yellow"/>
        </w:rPr>
        <w:t>of state recognitions</w:t>
      </w:r>
      <w:r w:rsidRPr="003B0F1E">
        <w:rPr>
          <w:rStyle w:val="StyleUnderline"/>
        </w:rPr>
        <w:t xml:space="preserve"> and belongings</w:t>
      </w:r>
      <w:r>
        <w:t xml:space="preserve">. Those distances and sutures of recognitions and belongings, melancholy and grief, take this book from the worlds of Southeastern Indians to Hawai‘i, from the Poston War Relocation Center to Jonestown, Guyana, in order to consider how ideas of “Indianness” have created conditions of possibility for U. S. empire to manifest its intent. </w:t>
      </w:r>
      <w:r w:rsidRPr="003B0F1E">
        <w:rPr>
          <w:rStyle w:val="StyleUnderline"/>
        </w:rPr>
        <w:t xml:space="preserve">As </w:t>
      </w:r>
      <w:r w:rsidRPr="009C569D">
        <w:rPr>
          <w:rStyle w:val="StyleUnderline"/>
          <w:highlight w:val="yellow"/>
        </w:rPr>
        <w:t>liberal multicultural settler colonialism</w:t>
      </w:r>
      <w:r w:rsidRPr="003B0F1E">
        <w:rPr>
          <w:rStyle w:val="StyleUnderline"/>
        </w:rPr>
        <w:t xml:space="preserve"> </w:t>
      </w:r>
      <w:r w:rsidRPr="009C569D">
        <w:rPr>
          <w:rStyle w:val="StyleUnderline"/>
          <w:highlight w:val="yellow"/>
        </w:rPr>
        <w:t>attempts to flex the exceptions</w:t>
      </w:r>
      <w:r w:rsidRPr="003B0F1E">
        <w:rPr>
          <w:rStyle w:val="StyleUnderline"/>
        </w:rPr>
        <w:t xml:space="preserve"> and exclusions </w:t>
      </w:r>
      <w:r w:rsidRPr="009C569D">
        <w:rPr>
          <w:rStyle w:val="StyleUnderline"/>
          <w:highlight w:val="yellow"/>
        </w:rPr>
        <w:t>that first constituted the U</w:t>
      </w:r>
      <w:r w:rsidRPr="003B0F1E">
        <w:rPr>
          <w:rStyle w:val="StyleUnderline"/>
        </w:rPr>
        <w:t xml:space="preserve">nited </w:t>
      </w:r>
      <w:r w:rsidRPr="009C569D">
        <w:rPr>
          <w:rStyle w:val="StyleUnderline"/>
          <w:highlight w:val="yellow"/>
        </w:rPr>
        <w:t>S</w:t>
      </w:r>
      <w:r w:rsidRPr="003B0F1E">
        <w:rPr>
          <w:rStyle w:val="StyleUnderline"/>
        </w:rPr>
        <w:t xml:space="preserve">tates to now provisionally include those people othered and abjected from the nation-state’s origins, it instead </w:t>
      </w:r>
      <w:r w:rsidRPr="00EA3CAE">
        <w:rPr>
          <w:rStyle w:val="StyleUnderline"/>
          <w:highlight w:val="yellow"/>
        </w:rPr>
        <w:t>creates a cacophony of moral claims</w:t>
      </w:r>
      <w:r w:rsidRPr="003B0F1E">
        <w:rPr>
          <w:rStyle w:val="StyleUnderline"/>
        </w:rPr>
        <w:t xml:space="preserve"> </w:t>
      </w:r>
      <w:r w:rsidRPr="00EA3CAE">
        <w:rPr>
          <w:rStyle w:val="StyleUnderline"/>
          <w:highlight w:val="yellow"/>
        </w:rPr>
        <w:t>that</w:t>
      </w:r>
      <w:r w:rsidRPr="003B0F1E">
        <w:rPr>
          <w:rStyle w:val="StyleUnderline"/>
        </w:rPr>
        <w:t xml:space="preserve"> help to </w:t>
      </w:r>
      <w:r w:rsidRPr="00EA3CAE">
        <w:rPr>
          <w:rStyle w:val="StyleUnderline"/>
          <w:highlight w:val="yellow"/>
        </w:rPr>
        <w:t>deflect progressive</w:t>
      </w:r>
      <w:r w:rsidRPr="003B0F1E">
        <w:rPr>
          <w:rStyle w:val="StyleUnderline"/>
        </w:rPr>
        <w:t xml:space="preserve"> and transformative </w:t>
      </w:r>
      <w:r w:rsidRPr="00EA3CAE">
        <w:rPr>
          <w:rStyle w:val="StyleUnderline"/>
          <w:highlight w:val="yellow"/>
        </w:rPr>
        <w:t>activism from dismantling</w:t>
      </w:r>
      <w:r w:rsidRPr="003B0F1E">
        <w:rPr>
          <w:rStyle w:val="StyleUnderline"/>
        </w:rPr>
        <w:t xml:space="preserve"> the ongoing conditions of </w:t>
      </w:r>
      <w:r w:rsidRPr="00EA3CAE">
        <w:rPr>
          <w:rStyle w:val="StyleUnderline"/>
          <w:highlight w:val="yellow"/>
        </w:rPr>
        <w:t>colonialism</w:t>
      </w:r>
      <w:r w:rsidRPr="003B0F1E">
        <w:rPr>
          <w:rStyle w:val="StyleUnderline"/>
        </w:rPr>
        <w:t xml:space="preserve"> </w:t>
      </w:r>
      <w:r w:rsidRPr="00EA3CAE">
        <w:rPr>
          <w:rStyle w:val="StyleUnderline"/>
          <w:highlight w:val="yellow"/>
        </w:rPr>
        <w:t>that continue to make the U</w:t>
      </w:r>
      <w:r w:rsidRPr="003B0F1E">
        <w:rPr>
          <w:rStyle w:val="StyleUnderline"/>
        </w:rPr>
        <w:t xml:space="preserve">nited </w:t>
      </w:r>
      <w:r w:rsidRPr="00EA3CAE">
        <w:rPr>
          <w:rStyle w:val="StyleUnderline"/>
          <w:highlight w:val="yellow"/>
        </w:rPr>
        <w:t>S</w:t>
      </w:r>
      <w:r w:rsidRPr="003B0F1E">
        <w:rPr>
          <w:rStyle w:val="StyleUnderline"/>
        </w:rPr>
        <w:t xml:space="preserve">tates </w:t>
      </w:r>
      <w:r w:rsidRPr="00EA3CAE">
        <w:rPr>
          <w:rStyle w:val="StyleUnderline"/>
          <w:highlight w:val="yellow"/>
        </w:rPr>
        <w:t>a</w:t>
      </w:r>
      <w:r w:rsidRPr="003B0F1E">
        <w:rPr>
          <w:rStyle w:val="StyleUnderline"/>
        </w:rPr>
        <w:t xml:space="preserve"> desired </w:t>
      </w:r>
      <w:r w:rsidRPr="00EA3CAE">
        <w:rPr>
          <w:rStyle w:val="StyleUnderline"/>
          <w:highlight w:val="yellow"/>
        </w:rPr>
        <w:t>state formation</w:t>
      </w:r>
      <w:r w:rsidRPr="003B0F1E">
        <w:rPr>
          <w:rStyle w:val="StyleUnderline"/>
        </w:rPr>
        <w:t xml:space="preserve"> within which </w:t>
      </w:r>
      <w:r w:rsidRPr="00EA3CAE">
        <w:rPr>
          <w:rStyle w:val="StyleUnderline"/>
          <w:highlight w:val="yellow"/>
        </w:rPr>
        <w:t>to be included</w:t>
      </w:r>
      <w:r w:rsidRPr="003B0F1E">
        <w:rPr>
          <w:rStyle w:val="StyleUnderline"/>
        </w:rPr>
        <w:t>.</w:t>
      </w:r>
      <w:r>
        <w:t xml:space="preserve"> </w:t>
      </w:r>
      <w:r>
        <w:rPr>
          <w:rStyle w:val="StyleUnderline"/>
        </w:rPr>
        <w:t xml:space="preserve">That cacophony of competing </w:t>
      </w:r>
      <w:r w:rsidRPr="00EA3CAE">
        <w:rPr>
          <w:rStyle w:val="StyleUnderline"/>
          <w:highlight w:val="yellow"/>
        </w:rPr>
        <w:t>struggles for hegemony</w:t>
      </w:r>
      <w:r>
        <w:rPr>
          <w:rStyle w:val="StyleUnderline"/>
        </w:rPr>
        <w:t xml:space="preserve"> within and outside institutions of power, no matter how those struggles might challenge the state </w:t>
      </w:r>
      <w:r w:rsidRPr="0066418E">
        <w:rPr>
          <w:rStyle w:val="StyleUnderline"/>
          <w:highlight w:val="yellow"/>
        </w:rPr>
        <w:t>through loci of race, class, gender, and sexuality, serves to misdirect</w:t>
      </w:r>
      <w:r>
        <w:rPr>
          <w:rStyle w:val="StyleUnderline"/>
        </w:rPr>
        <w:t xml:space="preserve"> and cloud attention from the </w:t>
      </w:r>
      <w:r w:rsidRPr="0066418E">
        <w:rPr>
          <w:rStyle w:val="StyleUnderline"/>
          <w:highlight w:val="yellow"/>
        </w:rPr>
        <w:t>underlying structures of settler colonialism</w:t>
      </w:r>
      <w:r>
        <w:rPr>
          <w:rStyle w:val="StyleUnderline"/>
        </w:rPr>
        <w:t xml:space="preserve"> </w:t>
      </w:r>
      <w:r w:rsidRPr="0066418E">
        <w:rPr>
          <w:rStyle w:val="StyleUnderline"/>
          <w:highlight w:val="yellow"/>
        </w:rPr>
        <w:t>that made the</w:t>
      </w:r>
      <w:r>
        <w:rPr>
          <w:rStyle w:val="StyleUnderline"/>
        </w:rPr>
        <w:t xml:space="preserve"> </w:t>
      </w:r>
      <w:r w:rsidRPr="0066418E">
        <w:rPr>
          <w:rStyle w:val="StyleUnderline"/>
          <w:highlight w:val="yellow"/>
        </w:rPr>
        <w:t>U</w:t>
      </w:r>
      <w:r>
        <w:rPr>
          <w:rStyle w:val="StyleUnderline"/>
        </w:rPr>
        <w:t xml:space="preserve">nited </w:t>
      </w:r>
      <w:r w:rsidRPr="0066418E">
        <w:rPr>
          <w:rStyle w:val="StyleUnderline"/>
          <w:highlight w:val="yellow"/>
        </w:rPr>
        <w:t>S</w:t>
      </w:r>
      <w:r>
        <w:rPr>
          <w:rStyle w:val="StyleUnderline"/>
        </w:rPr>
        <w:t xml:space="preserve">tates possible </w:t>
      </w:r>
      <w:r w:rsidRPr="0066418E">
        <w:rPr>
          <w:rStyle w:val="StyleUnderline"/>
          <w:highlight w:val="yellow"/>
        </w:rPr>
        <w:t>a</w:t>
      </w:r>
      <w:r>
        <w:rPr>
          <w:rStyle w:val="StyleUnderline"/>
        </w:rPr>
        <w:t xml:space="preserve">s </w:t>
      </w:r>
      <w:r w:rsidRPr="0066418E">
        <w:rPr>
          <w:rStyle w:val="StyleUnderline"/>
          <w:highlight w:val="yellow"/>
        </w:rPr>
        <w:t>oppressor</w:t>
      </w:r>
      <w:r>
        <w:rPr>
          <w:rStyle w:val="StyleUnderline"/>
        </w:rPr>
        <w:t xml:space="preserve"> in the first place. </w:t>
      </w:r>
      <w:r w:rsidRPr="0066418E">
        <w:rPr>
          <w:rStyle w:val="StyleUnderline"/>
          <w:highlight w:val="yellow"/>
        </w:rPr>
        <w:t>As a result</w:t>
      </w:r>
      <w:r>
        <w:rPr>
          <w:rStyle w:val="StyleUnderline"/>
        </w:rPr>
        <w:t xml:space="preserve">, </w:t>
      </w:r>
      <w:r w:rsidRPr="0066418E">
        <w:rPr>
          <w:rStyle w:val="StyleUnderline"/>
          <w:highlight w:val="yellow"/>
        </w:rPr>
        <w:t>the</w:t>
      </w:r>
      <w:r>
        <w:rPr>
          <w:rStyle w:val="StyleUnderline"/>
        </w:rPr>
        <w:t xml:space="preserve"> cacophony produced through </w:t>
      </w:r>
      <w:r w:rsidRPr="0066418E">
        <w:rPr>
          <w:rStyle w:val="StyleUnderline"/>
          <w:highlight w:val="yellow"/>
        </w:rPr>
        <w:t>U.S.</w:t>
      </w:r>
      <w:r>
        <w:rPr>
          <w:rStyle w:val="StyleUnderline"/>
        </w:rPr>
        <w:t xml:space="preserve"> colonialism and imperialism domestically and abroad often </w:t>
      </w:r>
      <w:r w:rsidRPr="0066418E">
        <w:rPr>
          <w:rStyle w:val="StyleUnderline"/>
          <w:highlight w:val="yellow"/>
        </w:rPr>
        <w:t xml:space="preserve">coerces struggles for social justice </w:t>
      </w:r>
      <w:r w:rsidRPr="0066418E">
        <w:rPr>
          <w:rStyle w:val="StyleUnderline"/>
        </w:rPr>
        <w:t xml:space="preserve">for queers, racial minorities, and immigrants </w:t>
      </w:r>
      <w:r w:rsidRPr="0066418E">
        <w:rPr>
          <w:rStyle w:val="StyleUnderline"/>
          <w:highlight w:val="yellow"/>
        </w:rPr>
        <w:t>into complicity with settler colonialism</w:t>
      </w:r>
      <w:r>
        <w:rPr>
          <w:rStyle w:val="StyleUnderline"/>
        </w:rPr>
        <w:t>.</w:t>
      </w:r>
    </w:p>
    <w:p w14:paraId="1F78D3E4" w14:textId="77777777" w:rsidR="00A7403B" w:rsidRDefault="00A7403B" w:rsidP="00A7403B">
      <w:pPr>
        <w:pStyle w:val="Heading4"/>
      </w:pPr>
      <w:r>
        <w:t xml:space="preserve">The alternative is to decolonize, not as a metaphor but literally. </w:t>
      </w:r>
    </w:p>
    <w:p w14:paraId="7965A7B1" w14:textId="77777777" w:rsidR="00A7403B" w:rsidRPr="007A597E" w:rsidRDefault="00A7403B" w:rsidP="00A7403B">
      <w:r>
        <w:rPr>
          <w:b/>
          <w:bCs/>
          <w:sz w:val="26"/>
          <w:szCs w:val="26"/>
        </w:rPr>
        <w:t xml:space="preserve">Tuck and Yang </w:t>
      </w:r>
      <w:r>
        <w:t>(Tuck, Eve, and K. Wayne Yang. "Decolonization is not a metaphor." Decolonization: Indigeneity, education &amp; society 1.1 (2012). //aw)</w:t>
      </w:r>
    </w:p>
    <w:p w14:paraId="4BDF37A6" w14:textId="77777777" w:rsidR="00A7403B" w:rsidRPr="0077053F" w:rsidRDefault="00A7403B" w:rsidP="00A7403B">
      <w:pPr>
        <w:rPr>
          <w:rStyle w:val="StyleUnderline"/>
        </w:rPr>
      </w:pPr>
      <w:r w:rsidRPr="009959CE">
        <w:rPr>
          <w:rStyle w:val="StyleUnderline"/>
        </w:rPr>
        <w:t>Alongside this work, we have been thinking about what decolonization means, what it</w:t>
      </w:r>
      <w:r>
        <w:rPr>
          <w:rStyle w:val="StyleUnderline"/>
        </w:rPr>
        <w:t xml:space="preserve"> </w:t>
      </w:r>
      <w:r w:rsidRPr="009959CE">
        <w:rPr>
          <w:rStyle w:val="StyleUnderline"/>
        </w:rPr>
        <w:t>wants and requires</w:t>
      </w:r>
      <w:r w:rsidRPr="004F54AA">
        <w:rPr>
          <w:sz w:val="16"/>
        </w:rPr>
        <w:t xml:space="preserve">. One trend we have noticed, with growing apprehension, is the ease with which the language of decolonization has been superficially adopted into education and other social sciences, supplanting prior ways of talking about social justice, critical methodologies, or approaches which decenter settler perspectives. </w:t>
      </w:r>
      <w:r w:rsidRPr="0077053F">
        <w:rPr>
          <w:rStyle w:val="StyleUnderline"/>
          <w:highlight w:val="yellow"/>
        </w:rPr>
        <w:t>Decolonization</w:t>
      </w:r>
      <w:r w:rsidRPr="009959CE">
        <w:rPr>
          <w:rStyle w:val="StyleUnderline"/>
        </w:rPr>
        <w:t xml:space="preserve">, which we assert </w:t>
      </w:r>
      <w:r w:rsidRPr="0077053F">
        <w:rPr>
          <w:rStyle w:val="StyleUnderline"/>
          <w:highlight w:val="yellow"/>
        </w:rPr>
        <w:t>is</w:t>
      </w:r>
      <w:r w:rsidRPr="009959CE">
        <w:rPr>
          <w:rStyle w:val="StyleUnderline"/>
        </w:rPr>
        <w:t xml:space="preserve"> a </w:t>
      </w:r>
      <w:r w:rsidRPr="0077053F">
        <w:rPr>
          <w:rStyle w:val="StyleUnderline"/>
          <w:highlight w:val="yellow"/>
        </w:rPr>
        <w:t>distinct</w:t>
      </w:r>
      <w:r>
        <w:rPr>
          <w:rStyle w:val="StyleUnderline"/>
        </w:rPr>
        <w:t xml:space="preserve"> </w:t>
      </w:r>
      <w:r w:rsidRPr="009959CE">
        <w:rPr>
          <w:rStyle w:val="StyleUnderline"/>
        </w:rPr>
        <w:t xml:space="preserve">project </w:t>
      </w:r>
      <w:r w:rsidRPr="0077053F">
        <w:rPr>
          <w:rStyle w:val="StyleUnderline"/>
          <w:highlight w:val="yellow"/>
        </w:rPr>
        <w:t>from other civil and human rights-based</w:t>
      </w:r>
      <w:r w:rsidRPr="009959CE">
        <w:rPr>
          <w:rStyle w:val="StyleUnderline"/>
        </w:rPr>
        <w:t xml:space="preserve"> social justice </w:t>
      </w:r>
      <w:r w:rsidRPr="0077053F">
        <w:rPr>
          <w:rStyle w:val="StyleUnderline"/>
          <w:highlight w:val="yellow"/>
        </w:rPr>
        <w:t>projects</w:t>
      </w:r>
      <w:r w:rsidRPr="009959CE">
        <w:rPr>
          <w:rStyle w:val="StyleUnderline"/>
        </w:rPr>
        <w:t xml:space="preserve">, is far </w:t>
      </w:r>
      <w:r w:rsidRPr="0077053F">
        <w:rPr>
          <w:rStyle w:val="StyleUnderline"/>
          <w:highlight w:val="yellow"/>
        </w:rPr>
        <w:t>too often subsumed</w:t>
      </w:r>
      <w:r>
        <w:rPr>
          <w:rStyle w:val="StyleUnderline"/>
        </w:rPr>
        <w:t xml:space="preserve"> </w:t>
      </w:r>
      <w:r w:rsidRPr="0077053F">
        <w:rPr>
          <w:rStyle w:val="StyleUnderline"/>
          <w:highlight w:val="yellow"/>
        </w:rPr>
        <w:t>into</w:t>
      </w:r>
      <w:r w:rsidRPr="009959CE">
        <w:rPr>
          <w:rStyle w:val="StyleUnderline"/>
        </w:rPr>
        <w:t xml:space="preserve"> the directives of </w:t>
      </w:r>
      <w:r w:rsidRPr="0077053F">
        <w:rPr>
          <w:rStyle w:val="StyleUnderline"/>
          <w:highlight w:val="yellow"/>
        </w:rPr>
        <w:t>these projects</w:t>
      </w:r>
      <w:r w:rsidRPr="009959CE">
        <w:rPr>
          <w:rStyle w:val="StyleUnderline"/>
        </w:rPr>
        <w:t xml:space="preserve">, </w:t>
      </w:r>
      <w:r w:rsidRPr="0077053F">
        <w:rPr>
          <w:rStyle w:val="StyleUnderline"/>
          <w:highlight w:val="yellow"/>
        </w:rPr>
        <w:t>with no regard</w:t>
      </w:r>
      <w:r w:rsidRPr="009959CE">
        <w:rPr>
          <w:rStyle w:val="StyleUnderline"/>
        </w:rPr>
        <w:t xml:space="preserve"> </w:t>
      </w:r>
      <w:r w:rsidRPr="0077053F">
        <w:rPr>
          <w:rStyle w:val="StyleUnderline"/>
          <w:highlight w:val="yellow"/>
        </w:rPr>
        <w:t>for</w:t>
      </w:r>
      <w:r w:rsidRPr="009959CE">
        <w:rPr>
          <w:rStyle w:val="StyleUnderline"/>
        </w:rPr>
        <w:t xml:space="preserve"> how </w:t>
      </w:r>
      <w:r w:rsidRPr="0077053F">
        <w:rPr>
          <w:rStyle w:val="StyleUnderline"/>
          <w:highlight w:val="yellow"/>
        </w:rPr>
        <w:t>decolonization</w:t>
      </w:r>
      <w:r w:rsidRPr="009959CE">
        <w:rPr>
          <w:rStyle w:val="StyleUnderline"/>
        </w:rPr>
        <w:t xml:space="preserve"> wants something</w:t>
      </w:r>
      <w:r>
        <w:rPr>
          <w:rStyle w:val="StyleUnderline"/>
        </w:rPr>
        <w:t xml:space="preserve"> </w:t>
      </w:r>
      <w:r w:rsidRPr="009959CE">
        <w:rPr>
          <w:rStyle w:val="StyleUnderline"/>
        </w:rPr>
        <w:t xml:space="preserve">different than those forms of justice. </w:t>
      </w:r>
      <w:r w:rsidRPr="0077053F">
        <w:rPr>
          <w:rStyle w:val="StyleUnderline"/>
          <w:highlight w:val="yellow"/>
        </w:rPr>
        <w:t>Settler scholars</w:t>
      </w:r>
      <w:r w:rsidRPr="009959CE">
        <w:rPr>
          <w:rStyle w:val="StyleUnderline"/>
        </w:rPr>
        <w:t xml:space="preserve"> </w:t>
      </w:r>
      <w:r w:rsidRPr="0077053F">
        <w:rPr>
          <w:rStyle w:val="StyleUnderline"/>
          <w:highlight w:val="yellow"/>
        </w:rPr>
        <w:t>swap out prior</w:t>
      </w:r>
      <w:r w:rsidRPr="009959CE">
        <w:rPr>
          <w:rStyle w:val="StyleUnderline"/>
        </w:rPr>
        <w:t xml:space="preserve"> civil and human rights based</w:t>
      </w:r>
      <w:r>
        <w:rPr>
          <w:rStyle w:val="StyleUnderline"/>
        </w:rPr>
        <w:t xml:space="preserve"> </w:t>
      </w:r>
      <w:r w:rsidRPr="0077053F">
        <w:rPr>
          <w:rStyle w:val="StyleUnderline"/>
          <w:highlight w:val="yellow"/>
        </w:rPr>
        <w:t>terms</w:t>
      </w:r>
      <w:r w:rsidRPr="009959CE">
        <w:rPr>
          <w:rStyle w:val="StyleUnderline"/>
        </w:rPr>
        <w:t xml:space="preserve">, seemingly </w:t>
      </w:r>
      <w:r w:rsidRPr="0077053F">
        <w:rPr>
          <w:rStyle w:val="StyleUnderline"/>
          <w:highlight w:val="yellow"/>
        </w:rPr>
        <w:t>to signal</w:t>
      </w:r>
      <w:r w:rsidRPr="009959CE">
        <w:rPr>
          <w:rStyle w:val="StyleUnderline"/>
        </w:rPr>
        <w:t xml:space="preserve"> both an </w:t>
      </w:r>
      <w:r w:rsidRPr="0077053F">
        <w:rPr>
          <w:rStyle w:val="StyleUnderline"/>
          <w:highlight w:val="yellow"/>
        </w:rPr>
        <w:t>awareness</w:t>
      </w:r>
      <w:r w:rsidRPr="009959CE">
        <w:rPr>
          <w:rStyle w:val="StyleUnderline"/>
        </w:rPr>
        <w:t xml:space="preserve"> </w:t>
      </w:r>
      <w:r w:rsidRPr="0077053F">
        <w:rPr>
          <w:rStyle w:val="StyleUnderline"/>
          <w:highlight w:val="yellow"/>
        </w:rPr>
        <w:t>of the significance of Indigenous</w:t>
      </w:r>
      <w:r w:rsidRPr="009959CE">
        <w:rPr>
          <w:rStyle w:val="StyleUnderline"/>
        </w:rPr>
        <w:t xml:space="preserve"> and decolonizing</w:t>
      </w:r>
      <w:r>
        <w:rPr>
          <w:rStyle w:val="StyleUnderline"/>
        </w:rPr>
        <w:t xml:space="preserve"> </w:t>
      </w:r>
      <w:r w:rsidRPr="0077053F">
        <w:rPr>
          <w:rStyle w:val="StyleUnderline"/>
          <w:highlight w:val="yellow"/>
        </w:rPr>
        <w:t>theorizations</w:t>
      </w:r>
      <w:r w:rsidRPr="009959CE">
        <w:rPr>
          <w:rStyle w:val="StyleUnderline"/>
        </w:rPr>
        <w:t xml:space="preserve"> of schooling and educational research, and to </w:t>
      </w:r>
      <w:r w:rsidRPr="0077053F">
        <w:rPr>
          <w:rStyle w:val="StyleUnderline"/>
          <w:highlight w:val="yellow"/>
        </w:rPr>
        <w:t>include</w:t>
      </w:r>
      <w:r w:rsidRPr="009959CE">
        <w:rPr>
          <w:rStyle w:val="StyleUnderline"/>
        </w:rPr>
        <w:t xml:space="preserve"> Indigenous peoples on the list</w:t>
      </w:r>
      <w:r>
        <w:rPr>
          <w:rStyle w:val="StyleUnderline"/>
        </w:rPr>
        <w:t xml:space="preserve"> </w:t>
      </w:r>
      <w:r w:rsidRPr="009959CE">
        <w:rPr>
          <w:rStyle w:val="StyleUnderline"/>
        </w:rPr>
        <w:t xml:space="preserve">of considerations - </w:t>
      </w:r>
      <w:r w:rsidRPr="0077053F">
        <w:rPr>
          <w:rStyle w:val="StyleUnderline"/>
          <w:highlight w:val="yellow"/>
        </w:rPr>
        <w:t>as an additional special</w:t>
      </w:r>
      <w:r w:rsidRPr="009959CE">
        <w:rPr>
          <w:rStyle w:val="StyleUnderline"/>
        </w:rPr>
        <w:t xml:space="preserve"> (ethnic) </w:t>
      </w:r>
      <w:r w:rsidRPr="0077053F">
        <w:rPr>
          <w:rStyle w:val="StyleUnderline"/>
          <w:highlight w:val="yellow"/>
        </w:rPr>
        <w:t>group</w:t>
      </w:r>
      <w:r w:rsidRPr="009959CE">
        <w:rPr>
          <w:rStyle w:val="StyleUnderline"/>
        </w:rPr>
        <w:t xml:space="preserve"> or class</w:t>
      </w:r>
      <w:r w:rsidRPr="004F54AA">
        <w:rPr>
          <w:sz w:val="16"/>
        </w:rPr>
        <w:t xml:space="preserve">. At a conference on educational research, </w:t>
      </w:r>
      <w:r w:rsidRPr="0077053F">
        <w:rPr>
          <w:rStyle w:val="StyleUnderline"/>
          <w:highlight w:val="yellow"/>
        </w:rPr>
        <w:t>it is not uncommon to hear speakers refer</w:t>
      </w:r>
      <w:r w:rsidRPr="0077053F">
        <w:rPr>
          <w:rStyle w:val="StyleUnderline"/>
        </w:rPr>
        <w:t>, almost casually, to</w:t>
      </w:r>
      <w:r w:rsidRPr="0077053F">
        <w:rPr>
          <w:rStyle w:val="StyleUnderline"/>
          <w:highlight w:val="yellow"/>
        </w:rPr>
        <w:t xml:space="preserve"> the need to</w:t>
      </w:r>
      <w:r>
        <w:rPr>
          <w:rStyle w:val="StyleUnderline"/>
        </w:rPr>
        <w:t xml:space="preserve"> </w:t>
      </w:r>
      <w:r w:rsidRPr="0077053F">
        <w:rPr>
          <w:rStyle w:val="StyleUnderline"/>
        </w:rPr>
        <w:t xml:space="preserve">“decolonize our schools,” or </w:t>
      </w:r>
      <w:r w:rsidRPr="0077053F">
        <w:rPr>
          <w:rStyle w:val="StyleUnderline"/>
          <w:highlight w:val="yellow"/>
        </w:rPr>
        <w:t>use “decolonizing methods</w:t>
      </w:r>
      <w:r w:rsidRPr="0077053F">
        <w:rPr>
          <w:rStyle w:val="StyleUnderline"/>
        </w:rPr>
        <w:t xml:space="preserve">,” or “decolonize student thinking.” </w:t>
      </w:r>
      <w:r w:rsidRPr="0077053F">
        <w:rPr>
          <w:rStyle w:val="StyleUnderline"/>
          <w:highlight w:val="yellow"/>
        </w:rPr>
        <w:t>Yet</w:t>
      </w:r>
      <w:r w:rsidRPr="0077053F">
        <w:rPr>
          <w:rStyle w:val="StyleUnderline"/>
        </w:rPr>
        <w:t>,</w:t>
      </w:r>
      <w:r>
        <w:rPr>
          <w:rStyle w:val="StyleUnderline"/>
        </w:rPr>
        <w:t xml:space="preserve"> </w:t>
      </w:r>
      <w:r w:rsidRPr="0077053F">
        <w:rPr>
          <w:rStyle w:val="StyleUnderline"/>
        </w:rPr>
        <w:t xml:space="preserve">we have observed a startling number of these discussions </w:t>
      </w:r>
      <w:r w:rsidRPr="0077053F">
        <w:rPr>
          <w:rStyle w:val="StyleUnderline"/>
          <w:highlight w:val="yellow"/>
        </w:rPr>
        <w:t>make no mention of Indigenous peoples</w:t>
      </w:r>
      <w:r w:rsidRPr="0077053F">
        <w:rPr>
          <w:rStyle w:val="StyleUnderline"/>
        </w:rPr>
        <w:t xml:space="preserve">, our/their1 struggles for the </w:t>
      </w:r>
      <w:r w:rsidRPr="0077053F">
        <w:rPr>
          <w:rStyle w:val="StyleUnderline"/>
          <w:highlight w:val="yellow"/>
        </w:rPr>
        <w:t>recognition of</w:t>
      </w:r>
      <w:r w:rsidRPr="0077053F">
        <w:rPr>
          <w:rStyle w:val="StyleUnderline"/>
        </w:rPr>
        <w:t xml:space="preserve"> our/</w:t>
      </w:r>
      <w:r w:rsidRPr="0077053F">
        <w:rPr>
          <w:rStyle w:val="StyleUnderline"/>
          <w:highlight w:val="yellow"/>
        </w:rPr>
        <w:t>their</w:t>
      </w:r>
      <w:r w:rsidRPr="0077053F">
        <w:rPr>
          <w:rStyle w:val="StyleUnderline"/>
        </w:rPr>
        <w:t xml:space="preserve"> </w:t>
      </w:r>
      <w:r w:rsidRPr="0077053F">
        <w:rPr>
          <w:rStyle w:val="StyleUnderline"/>
          <w:highlight w:val="yellow"/>
        </w:rPr>
        <w:t>sovereignty,</w:t>
      </w:r>
      <w:r w:rsidRPr="0077053F">
        <w:rPr>
          <w:rStyle w:val="StyleUnderline"/>
        </w:rPr>
        <w:t xml:space="preserve"> </w:t>
      </w:r>
      <w:r w:rsidRPr="0077053F">
        <w:rPr>
          <w:rStyle w:val="StyleUnderline"/>
          <w:highlight w:val="yellow"/>
        </w:rPr>
        <w:t>or</w:t>
      </w:r>
      <w:r w:rsidRPr="0077053F">
        <w:rPr>
          <w:rStyle w:val="StyleUnderline"/>
        </w:rPr>
        <w:t xml:space="preserve"> the contributions of</w:t>
      </w:r>
      <w:r>
        <w:rPr>
          <w:rStyle w:val="StyleUnderline"/>
        </w:rPr>
        <w:t xml:space="preserve"> </w:t>
      </w:r>
      <w:r w:rsidRPr="0077053F">
        <w:rPr>
          <w:rStyle w:val="StyleUnderline"/>
        </w:rPr>
        <w:t xml:space="preserve">Indigenous intellectuals and activists to theories and </w:t>
      </w:r>
      <w:r w:rsidRPr="0077053F">
        <w:rPr>
          <w:rStyle w:val="StyleUnderline"/>
          <w:highlight w:val="yellow"/>
        </w:rPr>
        <w:t>frameworks of decolonization</w:t>
      </w:r>
      <w:r w:rsidRPr="004F54AA">
        <w:rPr>
          <w:sz w:val="16"/>
        </w:rPr>
        <w:t xml:space="preserve">. Further, there is often little recognition given to the immediate context of settler colonialism on the North American lands where many of these conferences take place. Of course, dressing up in the language of decolonization is not as offensive as “Navajo print” underwear sold at a clothing chain store (Gaynor, 2012) and other appropriations of Indigenous cultures and materials that occur so frequently. Yet, </w:t>
      </w:r>
      <w:r w:rsidRPr="004F54AA">
        <w:rPr>
          <w:rStyle w:val="StyleUnderline"/>
          <w:highlight w:val="yellow"/>
        </w:rPr>
        <w:t>this kind of inclusion is</w:t>
      </w:r>
      <w:r w:rsidRPr="0077053F">
        <w:rPr>
          <w:rStyle w:val="StyleUnderline"/>
        </w:rPr>
        <w:t xml:space="preserve"> a form of</w:t>
      </w:r>
      <w:r>
        <w:rPr>
          <w:rStyle w:val="StyleUnderline"/>
        </w:rPr>
        <w:t xml:space="preserve"> </w:t>
      </w:r>
      <w:r w:rsidRPr="004F54AA">
        <w:rPr>
          <w:rStyle w:val="StyleUnderline"/>
          <w:highlight w:val="yellow"/>
        </w:rPr>
        <w:t>enclosure</w:t>
      </w:r>
      <w:r w:rsidRPr="0077053F">
        <w:rPr>
          <w:rStyle w:val="StyleUnderline"/>
        </w:rPr>
        <w:t xml:space="preserve">, dangerous in how it </w:t>
      </w:r>
      <w:r w:rsidRPr="004F54AA">
        <w:rPr>
          <w:rStyle w:val="StyleUnderline"/>
          <w:highlight w:val="yellow"/>
        </w:rPr>
        <w:t>domesticates decolonization</w:t>
      </w:r>
      <w:r w:rsidRPr="0077053F">
        <w:rPr>
          <w:rStyle w:val="StyleUnderline"/>
        </w:rPr>
        <w:t>. It is also a foreclosure, limiting in</w:t>
      </w:r>
      <w:r>
        <w:rPr>
          <w:rStyle w:val="StyleUnderline"/>
        </w:rPr>
        <w:t xml:space="preserve"> </w:t>
      </w:r>
      <w:r w:rsidRPr="0077053F">
        <w:rPr>
          <w:rStyle w:val="StyleUnderline"/>
        </w:rPr>
        <w:t>how it recapitulates dominant theories of social change</w:t>
      </w:r>
      <w:r w:rsidRPr="004F54AA">
        <w:rPr>
          <w:sz w:val="16"/>
        </w:rPr>
        <w:t xml:space="preserve">. On the occasion of the inaugural issue of Decolonization: Indigeneity, Education, &amp; Society, we want to be sure to clarify that decolonization is not a metaphor. </w:t>
      </w:r>
      <w:r w:rsidRPr="004F54AA">
        <w:rPr>
          <w:rStyle w:val="StyleUnderline"/>
          <w:highlight w:val="yellow"/>
        </w:rPr>
        <w:t>When metaphor invades decolonization</w:t>
      </w:r>
      <w:r w:rsidRPr="0077053F">
        <w:rPr>
          <w:rStyle w:val="StyleUnderline"/>
        </w:rPr>
        <w:t xml:space="preserve">, </w:t>
      </w:r>
      <w:r w:rsidRPr="004F54AA">
        <w:rPr>
          <w:rStyle w:val="StyleUnderline"/>
          <w:highlight w:val="yellow"/>
        </w:rPr>
        <w:t>it kills</w:t>
      </w:r>
      <w:r w:rsidRPr="0077053F">
        <w:rPr>
          <w:rStyle w:val="StyleUnderline"/>
        </w:rPr>
        <w:t xml:space="preserve"> the very</w:t>
      </w:r>
      <w:r>
        <w:rPr>
          <w:rStyle w:val="StyleUnderline"/>
        </w:rPr>
        <w:t xml:space="preserve"> </w:t>
      </w:r>
      <w:r w:rsidRPr="0077053F">
        <w:rPr>
          <w:rStyle w:val="StyleUnderline"/>
        </w:rPr>
        <w:t xml:space="preserve">possibility of </w:t>
      </w:r>
      <w:r w:rsidRPr="004F54AA">
        <w:rPr>
          <w:rStyle w:val="StyleUnderline"/>
          <w:highlight w:val="yellow"/>
        </w:rPr>
        <w:t>decolonization</w:t>
      </w:r>
      <w:r w:rsidRPr="0077053F">
        <w:rPr>
          <w:rStyle w:val="StyleUnderline"/>
        </w:rPr>
        <w:t xml:space="preserve">; it recenters whiteness, it </w:t>
      </w:r>
      <w:r w:rsidRPr="004F54AA">
        <w:rPr>
          <w:rStyle w:val="StyleUnderline"/>
          <w:highlight w:val="yellow"/>
        </w:rPr>
        <w:t>resettles theory</w:t>
      </w:r>
      <w:r w:rsidRPr="0077053F">
        <w:rPr>
          <w:rStyle w:val="StyleUnderline"/>
        </w:rPr>
        <w:t xml:space="preserve">, it </w:t>
      </w:r>
      <w:r w:rsidRPr="004F54AA">
        <w:rPr>
          <w:rStyle w:val="StyleUnderline"/>
          <w:highlight w:val="yellow"/>
        </w:rPr>
        <w:t>extends innocence to</w:t>
      </w:r>
      <w:r>
        <w:rPr>
          <w:rStyle w:val="StyleUnderline"/>
          <w:highlight w:val="yellow"/>
        </w:rPr>
        <w:t xml:space="preserve"> </w:t>
      </w:r>
      <w:r w:rsidRPr="004F54AA">
        <w:rPr>
          <w:rStyle w:val="StyleUnderline"/>
          <w:highlight w:val="yellow"/>
        </w:rPr>
        <w:t>the settler</w:t>
      </w:r>
      <w:r w:rsidRPr="0077053F">
        <w:rPr>
          <w:rStyle w:val="StyleUnderline"/>
        </w:rPr>
        <w:t xml:space="preserve">, it entertains a settler future. </w:t>
      </w:r>
      <w:r w:rsidRPr="004F54AA">
        <w:rPr>
          <w:rStyle w:val="StyleUnderline"/>
          <w:highlight w:val="yellow"/>
        </w:rPr>
        <w:t>Decolonize</w:t>
      </w:r>
      <w:r w:rsidRPr="0077053F">
        <w:rPr>
          <w:rStyle w:val="StyleUnderline"/>
        </w:rPr>
        <w:t xml:space="preserve"> (a verb) and decolonization (a noun) </w:t>
      </w:r>
      <w:r w:rsidRPr="004F54AA">
        <w:rPr>
          <w:rStyle w:val="StyleUnderline"/>
          <w:highlight w:val="yellow"/>
        </w:rPr>
        <w:t>cannot</w:t>
      </w:r>
      <w:r>
        <w:rPr>
          <w:rStyle w:val="StyleUnderline"/>
        </w:rPr>
        <w:t xml:space="preserve"> </w:t>
      </w:r>
      <w:r w:rsidRPr="0077053F">
        <w:rPr>
          <w:rStyle w:val="StyleUnderline"/>
        </w:rPr>
        <w:t xml:space="preserve">easily </w:t>
      </w:r>
      <w:r w:rsidRPr="004F54AA">
        <w:rPr>
          <w:rStyle w:val="StyleUnderline"/>
          <w:highlight w:val="yellow"/>
        </w:rPr>
        <w:t>be grafted onto pre-existing discourses</w:t>
      </w:r>
      <w:r w:rsidRPr="0077053F">
        <w:rPr>
          <w:rStyle w:val="StyleUnderline"/>
        </w:rPr>
        <w:t>/frameworks, even if they are critical, even if they</w:t>
      </w:r>
      <w:r>
        <w:rPr>
          <w:rStyle w:val="StyleUnderline"/>
        </w:rPr>
        <w:t xml:space="preserve"> </w:t>
      </w:r>
      <w:r w:rsidRPr="0077053F">
        <w:rPr>
          <w:rStyle w:val="StyleUnderline"/>
        </w:rPr>
        <w:t>are anti-racist, even if they are justice frameworks</w:t>
      </w:r>
      <w:r w:rsidRPr="004F54AA">
        <w:rPr>
          <w:sz w:val="16"/>
        </w:rPr>
        <w:t xml:space="preserve">. The easy absorption, adoption, and transposing of decolonization is yet another form of settler appropriation. </w:t>
      </w:r>
      <w:r w:rsidRPr="0077053F">
        <w:rPr>
          <w:rStyle w:val="StyleUnderline"/>
        </w:rPr>
        <w:t>When we write about</w:t>
      </w:r>
      <w:r>
        <w:rPr>
          <w:rStyle w:val="StyleUnderline"/>
        </w:rPr>
        <w:t xml:space="preserve"> </w:t>
      </w:r>
      <w:r w:rsidRPr="004F54AA">
        <w:rPr>
          <w:rStyle w:val="StyleUnderline"/>
        </w:rPr>
        <w:t>decolonization</w:t>
      </w:r>
      <w:r w:rsidRPr="0077053F">
        <w:rPr>
          <w:rStyle w:val="StyleUnderline"/>
        </w:rPr>
        <w:t>, we are not offering it as a metaphor; it is not an approximation of other</w:t>
      </w:r>
      <w:r>
        <w:rPr>
          <w:rStyle w:val="StyleUnderline"/>
        </w:rPr>
        <w:t xml:space="preserve"> </w:t>
      </w:r>
      <w:r w:rsidRPr="0077053F">
        <w:rPr>
          <w:rStyle w:val="StyleUnderline"/>
        </w:rPr>
        <w:t xml:space="preserve">experiences of oppression. </w:t>
      </w:r>
      <w:r w:rsidRPr="004F54AA">
        <w:rPr>
          <w:rStyle w:val="StyleUnderline"/>
          <w:highlight w:val="yellow"/>
        </w:rPr>
        <w:t>Decolonization is not a swappable term</w:t>
      </w:r>
      <w:r w:rsidRPr="0077053F">
        <w:rPr>
          <w:rStyle w:val="StyleUnderline"/>
        </w:rPr>
        <w:t xml:space="preserve"> for other things we want to do</w:t>
      </w:r>
      <w:r>
        <w:rPr>
          <w:rStyle w:val="StyleUnderline"/>
        </w:rPr>
        <w:t xml:space="preserve"> </w:t>
      </w:r>
      <w:r w:rsidRPr="0077053F">
        <w:rPr>
          <w:rStyle w:val="StyleUnderline"/>
        </w:rPr>
        <w:t>to improve our societies and schools.</w:t>
      </w:r>
      <w:r w:rsidRPr="004F54AA">
        <w:rPr>
          <w:sz w:val="16"/>
        </w:rPr>
        <w:t xml:space="preserve"> </w:t>
      </w:r>
      <w:r w:rsidRPr="0077053F">
        <w:rPr>
          <w:rStyle w:val="StyleUnderline"/>
        </w:rPr>
        <w:t>Decolonization doesn’t have a synonym.</w:t>
      </w:r>
      <w:r>
        <w:rPr>
          <w:rStyle w:val="StyleUnderline"/>
        </w:rPr>
        <w:t xml:space="preserve"> </w:t>
      </w:r>
      <w:r w:rsidRPr="004F54AA">
        <w:rPr>
          <w:rStyle w:val="StyleUnderline"/>
          <w:highlight w:val="yellow"/>
        </w:rPr>
        <w:t>Our goal</w:t>
      </w:r>
      <w:r w:rsidRPr="0077053F">
        <w:rPr>
          <w:rStyle w:val="StyleUnderline"/>
        </w:rPr>
        <w:t xml:space="preserve"> in this essay </w:t>
      </w:r>
      <w:r w:rsidRPr="004F54AA">
        <w:rPr>
          <w:rStyle w:val="StyleUnderline"/>
          <w:highlight w:val="yellow"/>
        </w:rPr>
        <w:t>is to remind readers what is unsettling about decolonization</w:t>
      </w:r>
      <w:r w:rsidRPr="0077053F">
        <w:rPr>
          <w:rStyle w:val="StyleUnderline"/>
        </w:rPr>
        <w:t xml:space="preserve"> - what</w:t>
      </w:r>
      <w:r>
        <w:rPr>
          <w:rStyle w:val="StyleUnderline"/>
        </w:rPr>
        <w:t xml:space="preserve"> </w:t>
      </w:r>
      <w:r w:rsidRPr="0077053F">
        <w:rPr>
          <w:rStyle w:val="StyleUnderline"/>
        </w:rPr>
        <w:t>is unsettling and what should be unsettling</w:t>
      </w:r>
      <w:r w:rsidRPr="004F54AA">
        <w:rPr>
          <w:sz w:val="16"/>
        </w:rPr>
        <w:t xml:space="preserve">. Clearly, we are advocates for the analysis of settler colonialism within education and education research and we position the work of Indigenous thinkers as central in unlocking the confounding aspects of public schooling. We, at least in part, want others to join us in these efforts, so that settler colonial structuring and Indigenous critiques of that structuring are no longer rendered invisible. Yet, this joining cannot be too easy, too open, too settled. </w:t>
      </w:r>
      <w:r w:rsidRPr="0077053F">
        <w:rPr>
          <w:rStyle w:val="StyleUnderline"/>
        </w:rPr>
        <w:t>Solidarity is an uneasy, reserved, and unsettled matter that neither reconciles</w:t>
      </w:r>
      <w:r>
        <w:rPr>
          <w:rStyle w:val="StyleUnderline"/>
        </w:rPr>
        <w:t xml:space="preserve"> </w:t>
      </w:r>
      <w:r w:rsidRPr="0077053F">
        <w:rPr>
          <w:rStyle w:val="StyleUnderline"/>
        </w:rPr>
        <w:t>present grievances nor forecloses future conflict. There are parts of the decolonization project</w:t>
      </w:r>
      <w:r>
        <w:rPr>
          <w:rStyle w:val="StyleUnderline"/>
        </w:rPr>
        <w:t xml:space="preserve"> </w:t>
      </w:r>
      <w:r w:rsidRPr="0077053F">
        <w:rPr>
          <w:rStyle w:val="StyleUnderline"/>
        </w:rPr>
        <w:t>that are not easily absorbed by human rights or civil rights based approaches to educational</w:t>
      </w:r>
      <w:r>
        <w:rPr>
          <w:rStyle w:val="StyleUnderline"/>
        </w:rPr>
        <w:t xml:space="preserve"> </w:t>
      </w:r>
      <w:r w:rsidRPr="0077053F">
        <w:rPr>
          <w:rStyle w:val="StyleUnderline"/>
        </w:rPr>
        <w:t>equity. In this essay, we think about what decolonization wants</w:t>
      </w:r>
      <w:r>
        <w:rPr>
          <w:rStyle w:val="StyleUnderline"/>
        </w:rPr>
        <w:t>.</w:t>
      </w:r>
    </w:p>
    <w:p w14:paraId="4D66A901" w14:textId="77777777" w:rsidR="00A7403B" w:rsidRDefault="00A7403B" w:rsidP="00A7403B"/>
    <w:p w14:paraId="1744CFAF" w14:textId="77777777" w:rsidR="002E666B" w:rsidRPr="001463F5" w:rsidRDefault="002E666B" w:rsidP="002E666B">
      <w:pPr>
        <w:pStyle w:val="Heading4"/>
        <w:rPr>
          <w:rStyle w:val="StyleUnderline"/>
          <w:sz w:val="26"/>
          <w:u w:val="none"/>
        </w:rPr>
      </w:pPr>
      <w:r w:rsidRPr="001463F5">
        <w:rPr>
          <w:rStyle w:val="StyleUnderline"/>
          <w:sz w:val="26"/>
          <w:u w:val="none"/>
        </w:rPr>
        <w:t xml:space="preserve">The </w:t>
      </w:r>
      <w:r>
        <w:rPr>
          <w:rStyle w:val="StyleUnderline"/>
          <w:sz w:val="26"/>
          <w:u w:val="none"/>
        </w:rPr>
        <w:t xml:space="preserve">ROTB is to vote for the team who best acknowledges their position in the empire and centers indigenous voices into the conversation.  </w:t>
      </w:r>
    </w:p>
    <w:p w14:paraId="45E034E1" w14:textId="77777777" w:rsidR="002E666B" w:rsidRDefault="002E666B" w:rsidP="002E666B">
      <w:r>
        <w:rPr>
          <w:b/>
        </w:rPr>
        <w:t>Byrd 11</w:t>
      </w:r>
      <w:r>
        <w:t xml:space="preserve"> (</w:t>
      </w:r>
      <w:r>
        <w:rPr>
          <w:rFonts w:ascii="Helvetica" w:hAnsi="Helvetica" w:cs="Helvetica"/>
          <w:color w:val="000000"/>
          <w:spacing w:val="-5"/>
          <w:shd w:val="clear" w:color="auto" w:fill="FFFFFF"/>
        </w:rPr>
        <w:t>Byrd, Jodi A. </w:t>
      </w:r>
      <w:r>
        <w:rPr>
          <w:rFonts w:ascii="Helvetica" w:hAnsi="Helvetica" w:cs="Helvetica"/>
          <w:i/>
          <w:iCs/>
          <w:color w:val="000000"/>
          <w:spacing w:val="-5"/>
          <w:shd w:val="clear" w:color="auto" w:fill="FFFFFF"/>
        </w:rPr>
        <w:t>The Transit of Empire: Indigenous Critiques of Colonialism</w:t>
      </w:r>
      <w:r>
        <w:rPr>
          <w:rFonts w:ascii="Helvetica" w:hAnsi="Helvetica" w:cs="Helvetica"/>
          <w:color w:val="000000"/>
          <w:spacing w:val="-5"/>
          <w:shd w:val="clear" w:color="auto" w:fill="FFFFFF"/>
        </w:rPr>
        <w:t>. NED - New edition ed., University of Minnesota Press, 2011. </w:t>
      </w:r>
      <w:r>
        <w:rPr>
          <w:rFonts w:ascii="Helvetica" w:hAnsi="Helvetica" w:cs="Helvetica"/>
          <w:i/>
          <w:iCs/>
          <w:color w:val="000000"/>
          <w:spacing w:val="-5"/>
          <w:shd w:val="clear" w:color="auto" w:fill="FFFFFF"/>
        </w:rPr>
        <w:t>JSTOR</w:t>
      </w:r>
      <w:r>
        <w:rPr>
          <w:rFonts w:ascii="Helvetica" w:hAnsi="Helvetica" w:cs="Helvetica"/>
          <w:color w:val="000000"/>
          <w:spacing w:val="-5"/>
          <w:shd w:val="clear" w:color="auto" w:fill="FFFFFF"/>
        </w:rPr>
        <w:t>, www.jstor.org/stable/10.5749/j.ctttv97j.</w:t>
      </w:r>
      <w:r>
        <w:t>)</w:t>
      </w:r>
    </w:p>
    <w:p w14:paraId="45598071" w14:textId="77777777" w:rsidR="002E666B" w:rsidRDefault="002E666B" w:rsidP="002E666B">
      <w:pPr>
        <w:pStyle w:val="BodyText"/>
      </w:pPr>
      <w:r>
        <w:t xml:space="preserve">Although the United Nations’ Working Group on Indigenous Peoples and the Declaration on the Rights of Indigenous Peoples have resisted defining “indigenous peoples” in order to prevent nation-states from policing the category as a site of exception, Jeff Corntassel (Cherokee) and Taiaiake Alfred (Kahnawake Mohawk) provide a useful provisional definition in their essay “Being Indigenous”: Indigenousness is an identity constructed, shaped, and lived in the politicized context of contemporary colonialism. The communities, clans, nations and tribes we call </w:t>
      </w:r>
      <w:r w:rsidRPr="00337A60">
        <w:t>Indigenous peoples</w:t>
      </w:r>
      <w:r>
        <w:t xml:space="preserve"> are just that: Indigenous to the lands they inhabit, in contrast to and in contention with the colonial societies and states that have spread out from Europe and other centres of empire. </w:t>
      </w:r>
      <w:r>
        <w:rPr>
          <w:u w:val="single"/>
        </w:rPr>
        <w:t xml:space="preserve">It is this oppositional, </w:t>
      </w:r>
      <w:r w:rsidRPr="005B2777">
        <w:rPr>
          <w:highlight w:val="yellow"/>
          <w:u w:val="single"/>
        </w:rPr>
        <w:t>placebased existence</w:t>
      </w:r>
      <w:r>
        <w:rPr>
          <w:u w:val="single"/>
        </w:rPr>
        <w:t xml:space="preserve">, along with the consciousness of being in struggle against the dispossessing and demeaning fact of colonization by foreign peoples, that </w:t>
      </w:r>
      <w:r w:rsidRPr="00337A60">
        <w:rPr>
          <w:highlight w:val="yellow"/>
          <w:u w:val="single"/>
        </w:rPr>
        <w:t>fundamentally distinguishes</w:t>
      </w:r>
      <w:r>
        <w:rPr>
          <w:u w:val="single"/>
        </w:rPr>
        <w:t xml:space="preserve"> </w:t>
      </w:r>
      <w:r w:rsidRPr="00337A60">
        <w:rPr>
          <w:highlight w:val="yellow"/>
          <w:u w:val="single"/>
        </w:rPr>
        <w:t>Indigenous peoples from other people</w:t>
      </w:r>
      <w:r>
        <w:rPr>
          <w:u w:val="single"/>
        </w:rPr>
        <w:t>s of the world</w:t>
      </w:r>
      <w:r>
        <w:t xml:space="preserve">.³² </w:t>
      </w:r>
      <w:r>
        <w:rPr>
          <w:u w:val="single"/>
        </w:rPr>
        <w:t>In their definition there emerges a contentious, oppositional identity and existence to confront imperialism and colonialism.</w:t>
      </w:r>
      <w:r>
        <w:t xml:space="preserve"> </w:t>
      </w:r>
      <w:r w:rsidRPr="00451AF5">
        <w:rPr>
          <w:rStyle w:val="StyleUnderline"/>
        </w:rPr>
        <w:t xml:space="preserve">Indigenousness also hinges, in Alfred and Corntassel, on certain Manichean allegories of foreign/native and colonizer/colonized within reclamations of “placebased existence,” and these can, at times, tip into a formulation that does not challenge neoliberalism as much as it mirrors it. </w:t>
      </w:r>
      <w:r>
        <w:t xml:space="preserve">But despite these potential pitfalls, </w:t>
      </w:r>
      <w:r w:rsidRPr="00451AF5">
        <w:rPr>
          <w:rStyle w:val="StyleUnderline"/>
        </w:rPr>
        <w:t xml:space="preserve">indigenous </w:t>
      </w:r>
      <w:r w:rsidRPr="00870082">
        <w:rPr>
          <w:rStyle w:val="StyleUnderline"/>
          <w:highlight w:val="yellow"/>
        </w:rPr>
        <w:t>critical theory</w:t>
      </w:r>
      <w:r w:rsidRPr="00451AF5">
        <w:rPr>
          <w:rStyle w:val="StyleUnderline"/>
        </w:rPr>
        <w:t xml:space="preserve"> could be </w:t>
      </w:r>
      <w:r w:rsidRPr="00870082">
        <w:rPr>
          <w:rStyle w:val="StyleUnderline"/>
        </w:rPr>
        <w:t>said to</w:t>
      </w:r>
      <w:r w:rsidRPr="00451AF5">
        <w:rPr>
          <w:rStyle w:val="StyleUnderline"/>
        </w:rPr>
        <w:t xml:space="preserve"> exist in its </w:t>
      </w:r>
      <w:r w:rsidRPr="00870082">
        <w:rPr>
          <w:rStyle w:val="StyleUnderline"/>
          <w:highlight w:val="yellow"/>
        </w:rPr>
        <w:t>best</w:t>
      </w:r>
      <w:r w:rsidRPr="00451AF5">
        <w:rPr>
          <w:rStyle w:val="StyleUnderline"/>
        </w:rPr>
        <w:t xml:space="preserve"> form </w:t>
      </w:r>
      <w:r w:rsidRPr="00870082">
        <w:rPr>
          <w:rStyle w:val="StyleUnderline"/>
          <w:highlight w:val="yellow"/>
        </w:rPr>
        <w:t>when it centers itself</w:t>
      </w:r>
      <w:r w:rsidRPr="00451AF5">
        <w:rPr>
          <w:rStyle w:val="StyleUnderline"/>
        </w:rPr>
        <w:t xml:space="preserve"> </w:t>
      </w:r>
      <w:r w:rsidRPr="00870082">
        <w:rPr>
          <w:rStyle w:val="StyleUnderline"/>
          <w:highlight w:val="yellow"/>
        </w:rPr>
        <w:t>within indigenous epistemologies</w:t>
      </w:r>
      <w:r w:rsidRPr="00451AF5">
        <w:rPr>
          <w:rStyle w:val="StyleUnderline"/>
        </w:rPr>
        <w:t xml:space="preserve"> </w:t>
      </w:r>
      <w:r w:rsidRPr="001D3334">
        <w:rPr>
          <w:rStyle w:val="StyleUnderline"/>
          <w:highlight w:val="yellow"/>
        </w:rPr>
        <w:t>and</w:t>
      </w:r>
      <w:r w:rsidRPr="00451AF5">
        <w:rPr>
          <w:rStyle w:val="StyleUnderline"/>
        </w:rPr>
        <w:t xml:space="preserve"> the specificities of the </w:t>
      </w:r>
      <w:r w:rsidRPr="0068403A">
        <w:rPr>
          <w:rStyle w:val="StyleUnderline"/>
          <w:highlight w:val="yellow"/>
        </w:rPr>
        <w:t>c</w:t>
      </w:r>
      <w:r w:rsidRPr="001D3334">
        <w:rPr>
          <w:rStyle w:val="StyleUnderline"/>
          <w:highlight w:val="yellow"/>
        </w:rPr>
        <w:t>ommunities</w:t>
      </w:r>
      <w:r w:rsidRPr="00451AF5">
        <w:rPr>
          <w:rStyle w:val="StyleUnderline"/>
        </w:rPr>
        <w:t xml:space="preserve"> and cultures from which it emerges </w:t>
      </w:r>
      <w:r w:rsidRPr="001D3334">
        <w:rPr>
          <w:rStyle w:val="StyleUnderline"/>
          <w:highlight w:val="yellow"/>
        </w:rPr>
        <w:t>and then looks</w:t>
      </w:r>
      <w:r w:rsidRPr="00451AF5">
        <w:rPr>
          <w:rStyle w:val="StyleUnderline"/>
        </w:rPr>
        <w:t xml:space="preserve"> outward </w:t>
      </w:r>
      <w:r w:rsidRPr="001D3334">
        <w:rPr>
          <w:rStyle w:val="StyleUnderline"/>
          <w:highlight w:val="yellow"/>
        </w:rPr>
        <w:t>to engage</w:t>
      </w:r>
      <w:r>
        <w:t xml:space="preserve"> European philosophical, legal, and cultural traditions in order to build upon all the allied tools available. </w:t>
      </w:r>
      <w:r>
        <w:rPr>
          <w:u w:val="single"/>
        </w:rPr>
        <w:t xml:space="preserve">Steeped in </w:t>
      </w:r>
      <w:r w:rsidRPr="0068403A">
        <w:rPr>
          <w:highlight w:val="yellow"/>
          <w:u w:val="single"/>
        </w:rPr>
        <w:t>anticolonial consciousness</w:t>
      </w:r>
      <w:r>
        <w:rPr>
          <w:u w:val="single"/>
        </w:rPr>
        <w:t xml:space="preserve"> that </w:t>
      </w:r>
      <w:r w:rsidRPr="0068403A">
        <w:rPr>
          <w:highlight w:val="yellow"/>
          <w:u w:val="single"/>
        </w:rPr>
        <w:t>deconstructs</w:t>
      </w:r>
      <w:r>
        <w:rPr>
          <w:u w:val="single"/>
        </w:rPr>
        <w:t xml:space="preserve"> and confronts the </w:t>
      </w:r>
      <w:r w:rsidRPr="0068403A">
        <w:rPr>
          <w:highlight w:val="yellow"/>
          <w:u w:val="single"/>
        </w:rPr>
        <w:t>colonial logics of settler states</w:t>
      </w:r>
      <w:r>
        <w:rPr>
          <w:u w:val="single"/>
        </w:rPr>
        <w:t xml:space="preserve"> carved out of and on top of indigenous usual and accustomed lands, indigenous critical theory has the potential in this mode to offer </w:t>
      </w:r>
      <w:r w:rsidRPr="0068403A">
        <w:rPr>
          <w:highlight w:val="yellow"/>
          <w:u w:val="single"/>
        </w:rPr>
        <w:t xml:space="preserve">a </w:t>
      </w:r>
      <w:r w:rsidRPr="0068403A">
        <w:rPr>
          <w:rStyle w:val="StyleUnderline"/>
          <w:highlight w:val="yellow"/>
        </w:rPr>
        <w:t>transformative accountability</w:t>
      </w:r>
      <w:r w:rsidRPr="009C569D">
        <w:rPr>
          <w:rStyle w:val="StyleUnderline"/>
        </w:rPr>
        <w:t xml:space="preserve">. From this vantage, indigenous </w:t>
      </w:r>
      <w:r w:rsidRPr="0068403A">
        <w:rPr>
          <w:rStyle w:val="StyleUnderline"/>
          <w:highlight w:val="yellow"/>
        </w:rPr>
        <w:t>critical theory</w:t>
      </w:r>
      <w:r w:rsidRPr="0068403A">
        <w:rPr>
          <w:rStyle w:val="StyleUnderline"/>
        </w:rPr>
        <w:t xml:space="preserve"> might</w:t>
      </w:r>
      <w:r w:rsidRPr="009C569D">
        <w:rPr>
          <w:rStyle w:val="StyleUnderline"/>
        </w:rPr>
        <w:t xml:space="preserve">, then, </w:t>
      </w:r>
      <w:r w:rsidRPr="0068403A">
        <w:rPr>
          <w:rStyle w:val="StyleUnderline"/>
          <w:highlight w:val="yellow"/>
        </w:rPr>
        <w:t>provide a</w:t>
      </w:r>
      <w:r w:rsidRPr="009C569D">
        <w:rPr>
          <w:rStyle w:val="StyleUnderline"/>
        </w:rPr>
        <w:t xml:space="preserve"> diagnostic </w:t>
      </w:r>
      <w:r w:rsidRPr="0068403A">
        <w:rPr>
          <w:rStyle w:val="StyleUnderline"/>
          <w:highlight w:val="yellow"/>
        </w:rPr>
        <w:t>way of</w:t>
      </w:r>
      <w:r w:rsidRPr="009C569D">
        <w:rPr>
          <w:rStyle w:val="StyleUnderline"/>
        </w:rPr>
        <w:t xml:space="preserve"> reading and </w:t>
      </w:r>
      <w:r w:rsidRPr="0068403A">
        <w:rPr>
          <w:rStyle w:val="StyleUnderline"/>
          <w:highlight w:val="yellow"/>
        </w:rPr>
        <w:t>interpreting the</w:t>
      </w:r>
      <w:r w:rsidRPr="009C569D">
        <w:rPr>
          <w:rStyle w:val="StyleUnderline"/>
        </w:rPr>
        <w:t xml:space="preserve"> colonial </w:t>
      </w:r>
      <w:r w:rsidRPr="0068403A">
        <w:rPr>
          <w:rStyle w:val="StyleUnderline"/>
          <w:highlight w:val="yellow"/>
        </w:rPr>
        <w:t>logics that</w:t>
      </w:r>
      <w:r w:rsidRPr="009C569D">
        <w:rPr>
          <w:rStyle w:val="StyleUnderline"/>
        </w:rPr>
        <w:t xml:space="preserve"> </w:t>
      </w:r>
      <w:r w:rsidRPr="0068403A">
        <w:rPr>
          <w:rStyle w:val="StyleUnderline"/>
          <w:highlight w:val="yellow"/>
        </w:rPr>
        <w:t>underpin</w:t>
      </w:r>
      <w:r w:rsidRPr="009C569D">
        <w:rPr>
          <w:rStyle w:val="StyleUnderline"/>
        </w:rPr>
        <w:t xml:space="preserve"> cultural, intellectual, and political </w:t>
      </w:r>
      <w:r w:rsidRPr="0068403A">
        <w:rPr>
          <w:rStyle w:val="StyleUnderline"/>
          <w:highlight w:val="yellow"/>
        </w:rPr>
        <w:t>discourses.</w:t>
      </w:r>
      <w:r w:rsidRPr="009C569D">
        <w:rPr>
          <w:rStyle w:val="StyleUnderline"/>
        </w:rPr>
        <w:t xml:space="preserve"> But </w:t>
      </w:r>
      <w:r w:rsidRPr="0068403A">
        <w:rPr>
          <w:rStyle w:val="StyleUnderline"/>
          <w:highlight w:val="yellow"/>
        </w:rPr>
        <w:t>it asks that settler, native, and arrivant</w:t>
      </w:r>
      <w:r w:rsidRPr="009C569D">
        <w:rPr>
          <w:rStyle w:val="StyleUnderline"/>
        </w:rPr>
        <w:t xml:space="preserve"> each </w:t>
      </w:r>
      <w:r w:rsidRPr="0068403A">
        <w:rPr>
          <w:rStyle w:val="StyleUnderline"/>
          <w:highlight w:val="yellow"/>
        </w:rPr>
        <w:t>acknowledge thei</w:t>
      </w:r>
      <w:r w:rsidRPr="009C569D">
        <w:rPr>
          <w:rStyle w:val="StyleUnderline"/>
        </w:rPr>
        <w:t xml:space="preserve">r own </w:t>
      </w:r>
      <w:r w:rsidRPr="0068403A">
        <w:rPr>
          <w:rStyle w:val="StyleUnderline"/>
          <w:highlight w:val="yellow"/>
        </w:rPr>
        <w:t>positions w</w:t>
      </w:r>
      <w:r w:rsidRPr="009C569D">
        <w:rPr>
          <w:rStyle w:val="StyleUnderline"/>
        </w:rPr>
        <w:t xml:space="preserve">ithin empire </w:t>
      </w:r>
      <w:r w:rsidRPr="0068403A">
        <w:rPr>
          <w:rStyle w:val="StyleUnderline"/>
          <w:highlight w:val="yellow"/>
        </w:rPr>
        <w:t>and</w:t>
      </w:r>
      <w:r w:rsidRPr="009C569D">
        <w:rPr>
          <w:rStyle w:val="StyleUnderline"/>
        </w:rPr>
        <w:t xml:space="preserve"> then </w:t>
      </w:r>
      <w:r w:rsidRPr="0068403A">
        <w:rPr>
          <w:rStyle w:val="StyleUnderline"/>
          <w:highlight w:val="yellow"/>
        </w:rPr>
        <w:t>reconceptualize space</w:t>
      </w:r>
      <w:r w:rsidRPr="009C569D">
        <w:rPr>
          <w:rStyle w:val="StyleUnderline"/>
        </w:rPr>
        <w:t xml:space="preserve"> and history </w:t>
      </w:r>
      <w:r w:rsidRPr="0068403A">
        <w:rPr>
          <w:rStyle w:val="StyleUnderline"/>
          <w:highlight w:val="yellow"/>
        </w:rPr>
        <w:t>to</w:t>
      </w:r>
      <w:r w:rsidRPr="009C569D">
        <w:rPr>
          <w:rStyle w:val="StyleUnderline"/>
        </w:rPr>
        <w:t xml:space="preserve"> </w:t>
      </w:r>
      <w:r w:rsidRPr="0068403A">
        <w:rPr>
          <w:rStyle w:val="StyleUnderline"/>
          <w:highlight w:val="yellow"/>
        </w:rPr>
        <w:t>make visible</w:t>
      </w:r>
      <w:r w:rsidRPr="009C569D">
        <w:rPr>
          <w:rStyle w:val="StyleUnderline"/>
        </w:rPr>
        <w:t xml:space="preserve"> what </w:t>
      </w:r>
      <w:r w:rsidRPr="0068403A">
        <w:rPr>
          <w:rStyle w:val="StyleUnderline"/>
          <w:highlight w:val="yellow"/>
        </w:rPr>
        <w:t>imperialism</w:t>
      </w:r>
      <w:r w:rsidRPr="009C569D">
        <w:rPr>
          <w:rStyle w:val="StyleUnderline"/>
        </w:rPr>
        <w:t xml:space="preserve"> and its resultant settler colonialisms and diasporas have sought to obscure. Within the continental United States</w:t>
      </w:r>
      <w:r w:rsidRPr="001463F5">
        <w:rPr>
          <w:rStyle w:val="StyleUnderline"/>
          <w:highlight w:val="yellow"/>
        </w:rPr>
        <w:t>, it means i</w:t>
      </w:r>
      <w:r w:rsidRPr="001463F5">
        <w:rPr>
          <w:rStyle w:val="StyleUnderline"/>
        </w:rPr>
        <w:t>magining</w:t>
      </w:r>
      <w:r w:rsidRPr="001463F5">
        <w:rPr>
          <w:rStyle w:val="StyleUnderline"/>
          <w:highlight w:val="yellow"/>
        </w:rPr>
        <w:t xml:space="preserve"> a</w:t>
      </w:r>
      <w:r w:rsidRPr="009C569D">
        <w:rPr>
          <w:rStyle w:val="StyleUnderline"/>
        </w:rPr>
        <w:t xml:space="preserve">n entirely </w:t>
      </w:r>
      <w:r w:rsidRPr="001463F5">
        <w:rPr>
          <w:rStyle w:val="StyleUnderline"/>
          <w:highlight w:val="yellow"/>
        </w:rPr>
        <w:t>different</w:t>
      </w:r>
      <w:r w:rsidRPr="009C569D">
        <w:rPr>
          <w:rStyle w:val="StyleUnderline"/>
        </w:rPr>
        <w:t xml:space="preserve"> map and </w:t>
      </w:r>
      <w:r w:rsidRPr="001463F5">
        <w:rPr>
          <w:rStyle w:val="StyleUnderline"/>
          <w:highlight w:val="yellow"/>
        </w:rPr>
        <w:t>understanding of territory</w:t>
      </w:r>
      <w:r w:rsidRPr="009C569D">
        <w:rPr>
          <w:rStyle w:val="StyleUnderline"/>
        </w:rPr>
        <w:t xml:space="preserve"> and space: a map </w:t>
      </w:r>
      <w:r w:rsidRPr="001463F5">
        <w:rPr>
          <w:rStyle w:val="StyleUnderline"/>
          <w:highlight w:val="yellow"/>
        </w:rPr>
        <w:t>constituted by</w:t>
      </w:r>
      <w:r w:rsidRPr="009C569D">
        <w:rPr>
          <w:rStyle w:val="StyleUnderline"/>
        </w:rPr>
        <w:t xml:space="preserve"> over </w:t>
      </w:r>
      <w:r w:rsidRPr="001463F5">
        <w:rPr>
          <w:rStyle w:val="StyleUnderline"/>
          <w:highlight w:val="yellow"/>
        </w:rPr>
        <w:t>sovereign indigenous nations</w:t>
      </w:r>
      <w:r w:rsidRPr="009C569D">
        <w:rPr>
          <w:rStyle w:val="StyleUnderline"/>
        </w:rPr>
        <w:t xml:space="preserve">, with their own borders and boundaries, that transgress what has been naturalized as contiguous territory divided into states.³³ </w:t>
      </w:r>
      <w:r w:rsidRPr="00917D3C">
        <w:t>“There is always,” Aileen Moreton-Robinson writes of indigenous peoples’ incommensurablity within the postcolonizing settler society, “a subject position that can be thought of as fixed in its inalienable relation to land. This subject position cannot be erased by colonizing processes which seek to position the indigenous as object, inferior, other and its origins are not tied to migration.”³⁴</w:t>
      </w:r>
    </w:p>
    <w:p w14:paraId="437FCBFD" w14:textId="77777777" w:rsidR="005F4A17" w:rsidRDefault="005F4A17" w:rsidP="005F4A17">
      <w:pPr>
        <w:pStyle w:val="Heading2"/>
      </w:pPr>
      <w:r>
        <w:t>T FW</w:t>
      </w:r>
    </w:p>
    <w:p w14:paraId="18C18826" w14:textId="77777777" w:rsidR="005F4A17" w:rsidRDefault="005F4A17" w:rsidP="005F4A17"/>
    <w:p w14:paraId="5390C81C" w14:textId="77777777" w:rsidR="005F4A17" w:rsidRDefault="005F4A17" w:rsidP="005F4A17">
      <w:pPr>
        <w:pStyle w:val="Heading4"/>
      </w:pPr>
      <w:r>
        <w:t>Interp: Aff must defend a hypothetical implementation of a plan</w:t>
      </w:r>
    </w:p>
    <w:p w14:paraId="7459BDC0" w14:textId="77777777" w:rsidR="005F4A17" w:rsidRPr="00DB530F" w:rsidRDefault="005F4A17" w:rsidP="005F4A17">
      <w:pPr>
        <w:pStyle w:val="Heading4"/>
        <w:rPr>
          <w:rStyle w:val="Emphasis"/>
        </w:rPr>
      </w:pPr>
      <w:r w:rsidRPr="00FC046F">
        <w:rPr>
          <w:rFonts w:cs="Arial"/>
        </w:rPr>
        <w:t xml:space="preserve">Resolved </w:t>
      </w:r>
      <w:r>
        <w:rPr>
          <w:rFonts w:cs="Arial"/>
        </w:rPr>
        <w:t>means to use legislature to establish by law</w:t>
      </w:r>
    </w:p>
    <w:p w14:paraId="31D157F3" w14:textId="77777777" w:rsidR="005F4A17" w:rsidRPr="00FC046F" w:rsidRDefault="005F4A17" w:rsidP="005F4A17">
      <w:pPr>
        <w:rPr>
          <w:rStyle w:val="StyleUnderline"/>
          <w:rFonts w:cs="Arial"/>
        </w:rPr>
      </w:pPr>
      <w:r w:rsidRPr="00FC046F">
        <w:rPr>
          <w:rStyle w:val="Style13ptBold"/>
          <w:rFonts w:cs="Arial"/>
        </w:rPr>
        <w:t>Words and Phrases 64</w:t>
      </w:r>
      <w:r w:rsidRPr="00FC046F">
        <w:rPr>
          <w:rFonts w:cs="Arial"/>
        </w:rPr>
        <w:t xml:space="preserve"> (Permanent Edition)</w:t>
      </w:r>
    </w:p>
    <w:p w14:paraId="4727E004" w14:textId="77777777" w:rsidR="005F4A17" w:rsidRDefault="005F4A17" w:rsidP="005F4A17">
      <w:pPr>
        <w:rPr>
          <w:rFonts w:cs="Arial"/>
          <w:sz w:val="16"/>
        </w:rPr>
      </w:pPr>
      <w:r w:rsidRPr="002A58A9">
        <w:rPr>
          <w:rFonts w:cs="Arial"/>
          <w:sz w:val="16"/>
        </w:rPr>
        <w:t>Definition of the word “resolve,” given by Webster is “</w:t>
      </w:r>
      <w:r w:rsidRPr="00FC046F">
        <w:rPr>
          <w:rFonts w:cs="Arial"/>
          <w:highlight w:val="yellow"/>
          <w:u w:val="single"/>
        </w:rPr>
        <w:t>to express</w:t>
      </w:r>
      <w:r w:rsidRPr="00FC046F">
        <w:rPr>
          <w:rFonts w:cs="Arial"/>
          <w:u w:val="single"/>
        </w:rPr>
        <w:t xml:space="preserve"> an opinion or </w:t>
      </w:r>
      <w:r w:rsidRPr="00FC046F">
        <w:rPr>
          <w:rFonts w:cs="Arial"/>
          <w:highlight w:val="yellow"/>
          <w:u w:val="single"/>
        </w:rPr>
        <w:t>determination by resolution or</w:t>
      </w:r>
      <w:r w:rsidRPr="00FC046F">
        <w:rPr>
          <w:rFonts w:cs="Arial"/>
          <w:u w:val="single"/>
        </w:rPr>
        <w:t xml:space="preserve"> vote; as ‘it was resolved by the </w:t>
      </w:r>
      <w:r w:rsidRPr="00FC046F">
        <w:rPr>
          <w:rFonts w:cs="Arial"/>
          <w:highlight w:val="yellow"/>
          <w:u w:val="single"/>
        </w:rPr>
        <w:t>legislature</w:t>
      </w:r>
      <w:r w:rsidRPr="002A58A9">
        <w:rPr>
          <w:rFonts w:cs="Arial"/>
          <w:sz w:val="16"/>
        </w:rPr>
        <w:t xml:space="preserve">;” it is of </w:t>
      </w:r>
      <w:r w:rsidRPr="00FC046F">
        <w:rPr>
          <w:rFonts w:cs="Arial"/>
          <w:u w:val="single"/>
        </w:rPr>
        <w:t>similar</w:t>
      </w:r>
      <w:r w:rsidRPr="002A58A9">
        <w:rPr>
          <w:rFonts w:cs="Arial"/>
          <w:sz w:val="16"/>
        </w:rPr>
        <w:t xml:space="preserve"> force </w:t>
      </w:r>
      <w:r w:rsidRPr="00FC046F">
        <w:rPr>
          <w:rFonts w:cs="Arial"/>
          <w:u w:val="single"/>
        </w:rPr>
        <w:t>to the word “enact,”</w:t>
      </w:r>
      <w:r w:rsidRPr="002A58A9">
        <w:rPr>
          <w:rFonts w:cs="Arial"/>
          <w:sz w:val="16"/>
        </w:rPr>
        <w:t xml:space="preserve"> which his </w:t>
      </w:r>
      <w:r w:rsidRPr="00FC046F">
        <w:rPr>
          <w:rFonts w:cs="Arial"/>
          <w:u w:val="single"/>
        </w:rPr>
        <w:t>defined</w:t>
      </w:r>
      <w:r w:rsidRPr="002A58A9">
        <w:rPr>
          <w:rFonts w:cs="Arial"/>
          <w:sz w:val="16"/>
        </w:rPr>
        <w:t xml:space="preserve"> by Bouvier as meaning “</w:t>
      </w:r>
      <w:r w:rsidRPr="00FC046F">
        <w:rPr>
          <w:rFonts w:cs="Arial"/>
          <w:highlight w:val="yellow"/>
          <w:u w:val="single"/>
        </w:rPr>
        <w:t>to establish by law</w:t>
      </w:r>
      <w:r w:rsidRPr="002A58A9">
        <w:rPr>
          <w:rFonts w:cs="Arial"/>
          <w:sz w:val="16"/>
        </w:rPr>
        <w:t>”.</w:t>
      </w:r>
    </w:p>
    <w:p w14:paraId="5FC9D204" w14:textId="77777777" w:rsidR="005F4A17" w:rsidRDefault="005F4A17" w:rsidP="005F4A17">
      <w:pPr>
        <w:rPr>
          <w:rFonts w:cs="Arial"/>
          <w:sz w:val="16"/>
        </w:rPr>
      </w:pPr>
    </w:p>
    <w:p w14:paraId="5C8AD81D" w14:textId="7E138A0A" w:rsidR="005F4A17" w:rsidRDefault="005F4A17" w:rsidP="005F4A17">
      <w:pPr>
        <w:pStyle w:val="Heading4"/>
      </w:pPr>
      <w:r>
        <w:t>Violation: you don’t defend</w:t>
      </w:r>
      <w:r w:rsidR="005C5FE6">
        <w:t xml:space="preserve"> a legislative action </w:t>
      </w:r>
      <w:r>
        <w:t xml:space="preserve">, </w:t>
      </w:r>
      <w:r w:rsidR="005E7FCB">
        <w:t>“fuck your USFG” checks</w:t>
      </w:r>
    </w:p>
    <w:p w14:paraId="5591C99E" w14:textId="77777777" w:rsidR="005F4A17" w:rsidRDefault="005F4A17" w:rsidP="005F4A17"/>
    <w:p w14:paraId="54F0A09E" w14:textId="77777777" w:rsidR="005F4A17" w:rsidRDefault="005F4A17" w:rsidP="005F4A17">
      <w:pPr>
        <w:pStyle w:val="Heading4"/>
      </w:pPr>
      <w:r>
        <w:t>Standards</w:t>
      </w:r>
    </w:p>
    <w:p w14:paraId="2E4EAEA8" w14:textId="77777777" w:rsidR="005F4A17" w:rsidRDefault="005F4A17" w:rsidP="005F4A17">
      <w:pPr>
        <w:pStyle w:val="Heading4"/>
      </w:pPr>
      <w:r>
        <w:t xml:space="preserve">1]  Limits A] The aff has no stasis point for the neg ground you can literally pick any infinite topic and still expect us to respond it B] if the aff can pick the topic they just pick something uncontestable ie rasicm bad or 1+1=2 </w:t>
      </w:r>
    </w:p>
    <w:p w14:paraId="1B8F3408" w14:textId="77777777" w:rsidR="005F4A17" w:rsidRPr="00FC046F" w:rsidRDefault="005F4A17" w:rsidP="005F4A17">
      <w:pPr>
        <w:pStyle w:val="Heading4"/>
        <w:rPr>
          <w:rFonts w:cs="Arial"/>
        </w:rPr>
      </w:pPr>
      <w:r w:rsidRPr="00FC046F">
        <w:rPr>
          <w:rFonts w:cs="Arial"/>
        </w:rPr>
        <w:t xml:space="preserve">Debate inevitably involves exclusions on </w:t>
      </w:r>
      <w:r w:rsidRPr="00FC046F">
        <w:rPr>
          <w:rFonts w:cs="Arial"/>
          <w:u w:val="single"/>
        </w:rPr>
        <w:t>content</w:t>
      </w:r>
      <w:r w:rsidRPr="00FC046F">
        <w:rPr>
          <w:rFonts w:cs="Arial"/>
        </w:rPr>
        <w:t>—making sure that those exclusions occur along reciprocal lines is necessary to foster democratic habits. This process outweighs the aff.</w:t>
      </w:r>
    </w:p>
    <w:p w14:paraId="5FCBD7F1" w14:textId="77777777" w:rsidR="005F4A17" w:rsidRPr="00FC046F" w:rsidRDefault="005F4A17" w:rsidP="005F4A17">
      <w:pPr>
        <w:rPr>
          <w:rFonts w:cs="Arial"/>
        </w:rPr>
      </w:pPr>
      <w:r w:rsidRPr="00FC046F">
        <w:rPr>
          <w:rFonts w:eastAsiaTheme="majorEastAsia" w:cs="Arial"/>
          <w:b/>
          <w:iCs/>
          <w:sz w:val="26"/>
        </w:rPr>
        <w:t xml:space="preserve">Anderson 6 </w:t>
      </w:r>
      <w:r w:rsidRPr="00FC046F">
        <w:rPr>
          <w:rFonts w:eastAsiaTheme="majorEastAsia" w:cs="Arial"/>
          <w:iCs/>
          <w:sz w:val="26"/>
        </w:rPr>
        <w:t>(</w:t>
      </w:r>
      <w:r w:rsidRPr="00FC046F">
        <w:rPr>
          <w:rFonts w:cs="Arial"/>
        </w:rPr>
        <w:t xml:space="preserve">Amanda Anderson, Andrew W. Mellon Professor for the Humanities at Brown University, </w:t>
      </w:r>
      <w:r w:rsidRPr="00FC046F">
        <w:rPr>
          <w:rFonts w:cs="Arial"/>
          <w:i/>
        </w:rPr>
        <w:t>The Way We Argue Now</w:t>
      </w:r>
      <w:r w:rsidRPr="00FC046F">
        <w:rPr>
          <w:rFonts w:cs="Arial"/>
        </w:rPr>
        <w:t>, Princeton University Press, 2006, p. 25-28)</w:t>
      </w:r>
    </w:p>
    <w:p w14:paraId="2A282BDE" w14:textId="77777777" w:rsidR="005F4A17" w:rsidRPr="00FC046F" w:rsidRDefault="005F4A17" w:rsidP="005F4A17">
      <w:pPr>
        <w:rPr>
          <w:rFonts w:cs="Arial"/>
          <w:sz w:val="16"/>
        </w:rPr>
      </w:pPr>
      <w:r w:rsidRPr="00FC046F">
        <w:rPr>
          <w:rFonts w:cs="Arial"/>
          <w:sz w:val="16"/>
        </w:rPr>
        <w:t xml:space="preserve">Whether such a procedural approach actually helps to yield any </w:t>
      </w:r>
      <w:r w:rsidRPr="00FC046F">
        <w:rPr>
          <w:rStyle w:val="StyleUnderline"/>
          <w:rFonts w:cs="Arial"/>
          <w:highlight w:val="yellow"/>
        </w:rPr>
        <w:t>substantive</w:t>
      </w:r>
      <w:r w:rsidRPr="00FC046F">
        <w:rPr>
          <w:rStyle w:val="StyleUnderline"/>
          <w:rFonts w:cs="Arial"/>
        </w:rPr>
        <w:t xml:space="preserve"> normative </w:t>
      </w:r>
      <w:r w:rsidRPr="00FC046F">
        <w:rPr>
          <w:rStyle w:val="StyleUnderline"/>
          <w:rFonts w:cs="Arial"/>
          <w:highlight w:val="yellow"/>
        </w:rPr>
        <w:t>guidance</w:t>
      </w:r>
      <w:r w:rsidRPr="00FC046F">
        <w:rPr>
          <w:rFonts w:cs="Arial"/>
          <w:sz w:val="16"/>
        </w:rPr>
        <w:t xml:space="preserve"> is an issue of debate. Habermas has sought to justify communicative ethics </w:t>
      </w:r>
      <w:r w:rsidRPr="00FC046F">
        <w:rPr>
          <w:rStyle w:val="StyleUnderline"/>
          <w:rFonts w:cs="Arial"/>
        </w:rPr>
        <w:t xml:space="preserve">through appeal to the principles of respect </w:t>
      </w:r>
      <w:r w:rsidRPr="00FC046F">
        <w:rPr>
          <w:rStyle w:val="StyleUnderline"/>
          <w:rFonts w:cs="Arial"/>
          <w:highlight w:val="yellow"/>
        </w:rPr>
        <w:t>and reciprocity</w:t>
      </w:r>
      <w:r w:rsidRPr="00FC046F">
        <w:rPr>
          <w:rFonts w:cs="Arial"/>
          <w:sz w:val="16"/>
        </w:rPr>
        <w:t xml:space="preserve"> that he claims </w:t>
      </w:r>
      <w:r w:rsidRPr="00FC046F">
        <w:rPr>
          <w:rStyle w:val="StyleUnderline"/>
          <w:rFonts w:cs="Arial"/>
          <w:highlight w:val="yellow"/>
        </w:rPr>
        <w:t>are inherent in</w:t>
      </w:r>
      <w:r w:rsidRPr="00FC046F">
        <w:rPr>
          <w:rStyle w:val="StyleUnderline"/>
          <w:rFonts w:cs="Arial"/>
        </w:rPr>
        <w:t xml:space="preserve"> linguistic practices geared toward </w:t>
      </w:r>
      <w:r w:rsidRPr="00FC046F">
        <w:rPr>
          <w:rStyle w:val="StyleUnderline"/>
          <w:rFonts w:cs="Arial"/>
          <w:highlight w:val="yellow"/>
        </w:rPr>
        <w:t>reaching understanding</w:t>
      </w:r>
      <w:r w:rsidRPr="00FC046F">
        <w:rPr>
          <w:rFonts w:cs="Arial"/>
          <w:sz w:val="16"/>
        </w:rPr>
        <w:t xml:space="preserve">. Attempting to redress the overwhelmingly negative forms of critique characteristic of both the Frankfurt School and poststructuralist traditions, he argues that the logocentrism of Western thought and the powerful instrumentality of reason are not absolute but rather constitute “a systematic foreshortening and distortion of a potential always already operative in the communicative practice of everyday life.” The potential he refers to is the potential for mutual understanding “inscribed into communication in ordinary language.” 7 </w:t>
      </w:r>
      <w:r w:rsidRPr="00FC046F">
        <w:rPr>
          <w:rStyle w:val="StyleUnderline"/>
          <w:rFonts w:cs="Arial"/>
        </w:rPr>
        <w:t>Habermas acknowledges the dominance and reach of instrumental reason</w:t>
      </w:r>
      <w:r w:rsidRPr="00FC046F">
        <w:rPr>
          <w:rFonts w:cs="Arial"/>
          <w:sz w:val="16"/>
        </w:rPr>
        <w:t>—his project is largely devoted to a systematic analysis of the historical conditions and social effects of that dominance—</w:t>
      </w:r>
      <w:r w:rsidRPr="00FC046F">
        <w:rPr>
          <w:rStyle w:val="StyleUnderline"/>
          <w:rFonts w:cs="Arial"/>
        </w:rPr>
        <w:t xml:space="preserve">yet at the same time he wishes to retrieve </w:t>
      </w:r>
      <w:r w:rsidRPr="00FC046F">
        <w:rPr>
          <w:rStyle w:val="StyleUnderline"/>
          <w:rFonts w:cs="Arial"/>
          <w:highlight w:val="yellow"/>
        </w:rPr>
        <w:t>an emancipatory model of communicative</w:t>
      </w:r>
      <w:r w:rsidRPr="00FC046F">
        <w:rPr>
          <w:rFonts w:cs="Arial"/>
          <w:sz w:val="16"/>
        </w:rPr>
        <w:t xml:space="preserve"> [END PAGE 25] </w:t>
      </w:r>
      <w:r w:rsidRPr="00FC046F">
        <w:rPr>
          <w:rStyle w:val="StyleUnderline"/>
          <w:rFonts w:cs="Arial"/>
          <w:highlight w:val="yellow"/>
        </w:rPr>
        <w:t>reason derived from</w:t>
      </w:r>
      <w:r w:rsidRPr="00FC046F">
        <w:rPr>
          <w:rStyle w:val="StyleUnderline"/>
          <w:rFonts w:cs="Arial"/>
        </w:rPr>
        <w:t xml:space="preserve"> a linguistic understanding of </w:t>
      </w:r>
      <w:r w:rsidRPr="00FC046F">
        <w:rPr>
          <w:rStyle w:val="Emphasis"/>
          <w:rFonts w:cs="Arial"/>
          <w:highlight w:val="yellow"/>
        </w:rPr>
        <w:t>intersubjective relations</w:t>
      </w:r>
      <w:r w:rsidRPr="00FC046F">
        <w:rPr>
          <w:rFonts w:cs="Arial"/>
          <w:sz w:val="16"/>
        </w:rPr>
        <w:t xml:space="preserve">. As Benhabib argues, this form of communicative action, embodied in the highly controversial and pervasively misunderstood concept of the “ideal speech situation,” entails strong ethical assumptions, namely the principles of universal moral respect and egalitarian reciprocity (SS, 29). Habermas has famously argued that </w:t>
      </w:r>
      <w:r w:rsidRPr="00FC046F">
        <w:rPr>
          <w:rStyle w:val="StyleUnderline"/>
          <w:rFonts w:cs="Arial"/>
        </w:rPr>
        <w:t>he does not believe any metaphysical grounding of such norms is possible; he insists</w:t>
      </w:r>
      <w:r w:rsidRPr="00FC046F">
        <w:rPr>
          <w:rFonts w:cs="Arial"/>
          <w:sz w:val="16"/>
        </w:rPr>
        <w:t xml:space="preserve"> instead </w:t>
      </w:r>
      <w:r w:rsidRPr="00FC046F">
        <w:rPr>
          <w:rStyle w:val="StyleUnderline"/>
          <w:rFonts w:cs="Arial"/>
        </w:rPr>
        <w:t>that we view the normative constraints of</w:t>
      </w:r>
      <w:r w:rsidRPr="00FC046F">
        <w:rPr>
          <w:rFonts w:cs="Arial"/>
          <w:sz w:val="16"/>
        </w:rPr>
        <w:t xml:space="preserve"> the ideal </w:t>
      </w:r>
      <w:r w:rsidRPr="00FC046F">
        <w:rPr>
          <w:rStyle w:val="StyleUnderline"/>
          <w:rFonts w:cs="Arial"/>
        </w:rPr>
        <w:t xml:space="preserve">speech community as “universal </w:t>
      </w:r>
      <w:r w:rsidRPr="00FC046F">
        <w:rPr>
          <w:rStyle w:val="Emphasis"/>
          <w:rFonts w:cs="Arial"/>
        </w:rPr>
        <w:t>pragmatic presuppositions</w:t>
      </w:r>
      <w:r w:rsidRPr="00FC046F">
        <w:rPr>
          <w:rStyle w:val="StyleUnderline"/>
          <w:rFonts w:cs="Arial"/>
        </w:rPr>
        <w:t>” of competent moral actors who have reached the postconventional stage of moral reasoning</w:t>
      </w:r>
      <w:r w:rsidRPr="00FC046F">
        <w:rPr>
          <w:rFonts w:cs="Arial"/>
          <w:sz w:val="16"/>
        </w:rPr>
        <w:t xml:space="preserve">. Habermas’s theory combines a “weak transcendental argument” concerning the four types of validity claims operative in speech acts with an empirical reconstruction of psychosocial development derived from Lawrence Kohlberg. </w:t>
      </w:r>
      <w:r w:rsidRPr="00FC046F">
        <w:rPr>
          <w:rStyle w:val="StyleUnderline"/>
          <w:rFonts w:cs="Arial"/>
        </w:rPr>
        <w:t>Benhabib</w:t>
      </w:r>
      <w:r w:rsidRPr="00FC046F">
        <w:rPr>
          <w:rFonts w:cs="Arial"/>
          <w:sz w:val="16"/>
        </w:rPr>
        <w:t xml:space="preserve">, though she, too, appeals to socialization processes, </w:t>
      </w:r>
      <w:r w:rsidRPr="00FC046F">
        <w:rPr>
          <w:rStyle w:val="StyleUnderline"/>
          <w:rFonts w:cs="Arial"/>
        </w:rPr>
        <w:t>distinguishes her position from Habermas’s “weak transcendental argument” by promoting a “historically self-conscious universalism” that locates the ethical principles of respect and reciprocity as “constituents of the moral point of view from within the normative hermeneutic horizon of modernity”</w:t>
      </w:r>
      <w:r w:rsidRPr="00FC046F">
        <w:rPr>
          <w:rFonts w:cs="Arial"/>
          <w:sz w:val="16"/>
        </w:rPr>
        <w:t xml:space="preserve"> (SS, 30). </w:t>
      </w:r>
      <w:r w:rsidRPr="00FC046F">
        <w:rPr>
          <w:rStyle w:val="StyleUnderline"/>
          <w:rFonts w:cs="Arial"/>
        </w:rPr>
        <w:t>Benhabib’s work</w:t>
      </w:r>
      <w:r w:rsidRPr="00FC046F">
        <w:rPr>
          <w:rFonts w:cs="Arial"/>
          <w:sz w:val="16"/>
        </w:rPr>
        <w:t xml:space="preserve"> thus constitutes, </w:t>
      </w:r>
      <w:r w:rsidRPr="00FC046F">
        <w:rPr>
          <w:rStyle w:val="StyleUnderline"/>
          <w:rFonts w:cs="Arial"/>
        </w:rPr>
        <w:t>like Habermas’s</w:t>
      </w:r>
      <w:r w:rsidRPr="00FC046F">
        <w:rPr>
          <w:rFonts w:cs="Arial"/>
          <w:sz w:val="16"/>
        </w:rPr>
        <w:t xml:space="preserve">, a strong </w:t>
      </w:r>
      <w:r w:rsidRPr="00FC046F">
        <w:rPr>
          <w:rStyle w:val="StyleUnderline"/>
          <w:rFonts w:cs="Arial"/>
        </w:rPr>
        <w:t>defense of specific potentialities of modernity</w:t>
      </w:r>
      <w:r w:rsidRPr="00FC046F">
        <w:rPr>
          <w:rFonts w:cs="Arial"/>
          <w:sz w:val="16"/>
        </w:rPr>
        <w:t xml:space="preserve">. She </w:t>
      </w:r>
      <w:r w:rsidRPr="00FC046F">
        <w:rPr>
          <w:rStyle w:val="StyleUnderline"/>
          <w:rFonts w:cs="Arial"/>
        </w:rPr>
        <w:t>differs</w:t>
      </w:r>
      <w:r w:rsidRPr="00FC046F">
        <w:rPr>
          <w:rFonts w:cs="Arial"/>
          <w:sz w:val="16"/>
        </w:rPr>
        <w:t xml:space="preserve"> from him </w:t>
      </w:r>
      <w:r w:rsidRPr="00FC046F">
        <w:rPr>
          <w:rStyle w:val="StyleUnderline"/>
          <w:rFonts w:cs="Arial"/>
        </w:rPr>
        <w:t>in two</w:t>
      </w:r>
      <w:r w:rsidRPr="00FC046F">
        <w:rPr>
          <w:rFonts w:cs="Arial"/>
          <w:sz w:val="16"/>
        </w:rPr>
        <w:t xml:space="preserve"> key </w:t>
      </w:r>
      <w:r w:rsidRPr="00FC046F">
        <w:rPr>
          <w:rStyle w:val="StyleUnderline"/>
          <w:rFonts w:cs="Arial"/>
        </w:rPr>
        <w:t>respects</w:t>
      </w:r>
      <w:r w:rsidRPr="00FC046F">
        <w:rPr>
          <w:rFonts w:cs="Arial"/>
          <w:sz w:val="16"/>
        </w:rPr>
        <w:t xml:space="preserve">, besides the emphasis already outlined. </w:t>
      </w:r>
      <w:r w:rsidRPr="00FC046F">
        <w:rPr>
          <w:rStyle w:val="StyleUnderline"/>
          <w:rFonts w:cs="Arial"/>
        </w:rPr>
        <w:t>First, she believes</w:t>
      </w:r>
      <w:r w:rsidRPr="00FC046F">
        <w:rPr>
          <w:rFonts w:cs="Arial"/>
          <w:sz w:val="16"/>
        </w:rPr>
        <w:t xml:space="preserve"> that </w:t>
      </w:r>
      <w:r w:rsidRPr="00FC046F">
        <w:rPr>
          <w:rStyle w:val="StyleUnderline"/>
          <w:rFonts w:cs="Arial"/>
        </w:rPr>
        <w:t>Habermas’s emphasis on consensus</w:t>
      </w:r>
      <w:r w:rsidRPr="00FC046F">
        <w:rPr>
          <w:rFonts w:cs="Arial"/>
          <w:sz w:val="16"/>
        </w:rPr>
        <w:t xml:space="preserve"> seriously </w:t>
      </w:r>
      <w:r w:rsidRPr="00FC046F">
        <w:rPr>
          <w:rStyle w:val="StyleUnderline"/>
          <w:rFonts w:cs="Arial"/>
        </w:rPr>
        <w:t>distorts his account of communicative ethics</w:t>
      </w:r>
      <w:r w:rsidRPr="00FC046F">
        <w:rPr>
          <w:rFonts w:cs="Arial"/>
          <w:sz w:val="16"/>
        </w:rPr>
        <w:t xml:space="preserve">. Like others who have argued against the conflation of understanding and consensus, </w:t>
      </w:r>
      <w:r w:rsidRPr="00FC046F">
        <w:rPr>
          <w:rStyle w:val="StyleUnderline"/>
          <w:rFonts w:cs="Arial"/>
        </w:rPr>
        <w:t>Benhabib champions</w:t>
      </w:r>
      <w:r w:rsidRPr="00FC046F">
        <w:rPr>
          <w:rFonts w:cs="Arial"/>
          <w:sz w:val="16"/>
        </w:rPr>
        <w:t xml:space="preserve"> instead </w:t>
      </w:r>
      <w:r w:rsidRPr="00FC046F">
        <w:rPr>
          <w:rStyle w:val="StyleUnderline"/>
          <w:rFonts w:cs="Arial"/>
        </w:rPr>
        <w:t xml:space="preserve">a </w:t>
      </w:r>
      <w:r w:rsidRPr="00FC046F">
        <w:rPr>
          <w:rStyle w:val="Emphasis"/>
          <w:rFonts w:cs="Arial"/>
        </w:rPr>
        <w:t>discourse model of ethics that is geared toward keeping the conversation going</w:t>
      </w:r>
      <w:r w:rsidRPr="00FC046F">
        <w:rPr>
          <w:rFonts w:cs="Arial"/>
          <w:sz w:val="16"/>
        </w:rPr>
        <w:t xml:space="preserve">: </w:t>
      </w:r>
      <w:r w:rsidRPr="00FC046F">
        <w:rPr>
          <w:rStyle w:val="StyleUnderline"/>
          <w:rFonts w:cs="Arial"/>
          <w:highlight w:val="yellow"/>
        </w:rPr>
        <w:t xml:space="preserve">When we </w:t>
      </w:r>
      <w:r w:rsidRPr="00FC046F">
        <w:rPr>
          <w:rStyle w:val="Emphasis"/>
          <w:rFonts w:cs="Arial"/>
          <w:highlight w:val="yellow"/>
        </w:rPr>
        <w:t>shift the burden</w:t>
      </w:r>
      <w:r w:rsidRPr="00FC046F">
        <w:rPr>
          <w:rStyle w:val="StyleUnderline"/>
          <w:rFonts w:cs="Arial"/>
        </w:rPr>
        <w:t xml:space="preserve"> of the moral test in communicative ethics </w:t>
      </w:r>
      <w:r w:rsidRPr="00FC046F">
        <w:rPr>
          <w:rStyle w:val="Emphasis"/>
          <w:rFonts w:cs="Arial"/>
          <w:highlight w:val="yellow"/>
        </w:rPr>
        <w:t>from consensus to</w:t>
      </w:r>
      <w:r w:rsidRPr="00FC046F">
        <w:rPr>
          <w:rFonts w:cs="Arial"/>
          <w:sz w:val="16"/>
        </w:rPr>
        <w:t xml:space="preserve"> the idea of </w:t>
      </w:r>
      <w:r w:rsidRPr="00FC046F">
        <w:rPr>
          <w:rStyle w:val="Emphasis"/>
          <w:rFonts w:cs="Arial"/>
          <w:highlight w:val="yellow"/>
        </w:rPr>
        <w:t>an ongoing moral conversation</w:t>
      </w:r>
      <w:r w:rsidRPr="00FC046F">
        <w:rPr>
          <w:rStyle w:val="StyleUnderline"/>
          <w:rFonts w:cs="Arial"/>
          <w:highlight w:val="yellow"/>
        </w:rPr>
        <w:t xml:space="preserve">, we </w:t>
      </w:r>
      <w:r w:rsidRPr="00FC046F">
        <w:rPr>
          <w:rStyle w:val="StyleUnderline"/>
          <w:rFonts w:cs="Arial"/>
        </w:rPr>
        <w:t xml:space="preserve">begin to </w:t>
      </w:r>
      <w:r w:rsidRPr="00FC046F">
        <w:rPr>
          <w:rStyle w:val="StyleUnderline"/>
          <w:rFonts w:cs="Arial"/>
          <w:highlight w:val="yellow"/>
        </w:rPr>
        <w:t xml:space="preserve">ask not what all </w:t>
      </w:r>
      <w:r w:rsidRPr="00FC046F">
        <w:rPr>
          <w:rStyle w:val="StyleUnderline"/>
          <w:rFonts w:cs="Arial"/>
        </w:rPr>
        <w:t xml:space="preserve">would or </w:t>
      </w:r>
      <w:r w:rsidRPr="00FC046F">
        <w:rPr>
          <w:rStyle w:val="StyleUnderline"/>
          <w:rFonts w:cs="Arial"/>
          <w:highlight w:val="yellow"/>
        </w:rPr>
        <w:t>could agree to</w:t>
      </w:r>
      <w:r w:rsidRPr="00FC046F">
        <w:rPr>
          <w:rStyle w:val="StyleUnderline"/>
          <w:rFonts w:cs="Arial"/>
        </w:rPr>
        <w:t xml:space="preserve"> as a result of practical discourses to be morally permissible or impermissible, </w:t>
      </w:r>
      <w:r w:rsidRPr="00FC046F">
        <w:rPr>
          <w:rStyle w:val="StyleUnderline"/>
          <w:rFonts w:cs="Arial"/>
          <w:highlight w:val="yellow"/>
        </w:rPr>
        <w:t>but what would be</w:t>
      </w:r>
      <w:r w:rsidRPr="00FC046F">
        <w:rPr>
          <w:rStyle w:val="StyleUnderline"/>
          <w:rFonts w:cs="Arial"/>
        </w:rPr>
        <w:t xml:space="preserve"> allowed and</w:t>
      </w:r>
      <w:r w:rsidRPr="00FC046F">
        <w:rPr>
          <w:rFonts w:cs="Arial"/>
          <w:sz w:val="16"/>
        </w:rPr>
        <w:t xml:space="preserve"> perhaps even </w:t>
      </w:r>
      <w:r w:rsidRPr="00FC046F">
        <w:rPr>
          <w:rStyle w:val="StyleUnderline"/>
          <w:rFonts w:cs="Arial"/>
          <w:highlight w:val="yellow"/>
        </w:rPr>
        <w:t>necessary from the standpoint of</w:t>
      </w:r>
      <w:r w:rsidRPr="00FC046F">
        <w:rPr>
          <w:rStyle w:val="StyleUnderline"/>
          <w:rFonts w:cs="Arial"/>
        </w:rPr>
        <w:t xml:space="preserve"> continuing and </w:t>
      </w:r>
      <w:r w:rsidRPr="00FC046F">
        <w:rPr>
          <w:rStyle w:val="Emphasis"/>
          <w:rFonts w:cs="Arial"/>
          <w:highlight w:val="yellow"/>
        </w:rPr>
        <w:t>sustaining</w:t>
      </w:r>
      <w:r w:rsidRPr="00FC046F">
        <w:rPr>
          <w:rStyle w:val="StyleUnderline"/>
          <w:rFonts w:cs="Arial"/>
        </w:rPr>
        <w:t xml:space="preserve"> the practice of the</w:t>
      </w:r>
      <w:r w:rsidRPr="00FC046F">
        <w:rPr>
          <w:rFonts w:cs="Arial"/>
          <w:sz w:val="16"/>
        </w:rPr>
        <w:t xml:space="preserve"> moral </w:t>
      </w:r>
      <w:r w:rsidRPr="00FC046F">
        <w:rPr>
          <w:rStyle w:val="Emphasis"/>
          <w:rFonts w:cs="Arial"/>
          <w:highlight w:val="yellow"/>
        </w:rPr>
        <w:t>conversation</w:t>
      </w:r>
      <w:r w:rsidRPr="00FC046F">
        <w:rPr>
          <w:rStyle w:val="StyleUnderline"/>
          <w:rFonts w:cs="Arial"/>
        </w:rPr>
        <w:t xml:space="preserve"> among us. The </w:t>
      </w:r>
      <w:r w:rsidRPr="00FC046F">
        <w:rPr>
          <w:rStyle w:val="StyleUnderline"/>
          <w:rFonts w:cs="Arial"/>
          <w:highlight w:val="yellow"/>
        </w:rPr>
        <w:t>emphasis</w:t>
      </w:r>
      <w:r w:rsidRPr="00FC046F">
        <w:rPr>
          <w:rFonts w:cs="Arial"/>
          <w:sz w:val="16"/>
        </w:rPr>
        <w:t xml:space="preserve"> now </w:t>
      </w:r>
      <w:r w:rsidRPr="00FC046F">
        <w:rPr>
          <w:rStyle w:val="StyleUnderline"/>
          <w:rFonts w:cs="Arial"/>
        </w:rPr>
        <w:t xml:space="preserve">is </w:t>
      </w:r>
      <w:r w:rsidRPr="00FC046F">
        <w:rPr>
          <w:rStyle w:val="Emphasis"/>
          <w:rFonts w:cs="Arial"/>
          <w:highlight w:val="yellow"/>
        </w:rPr>
        <w:t>less on</w:t>
      </w:r>
      <w:r w:rsidRPr="00FC046F">
        <w:rPr>
          <w:rStyle w:val="Emphasis"/>
          <w:rFonts w:cs="Arial"/>
        </w:rPr>
        <w:t xml:space="preserve"> rational </w:t>
      </w:r>
      <w:r w:rsidRPr="00FC046F">
        <w:rPr>
          <w:rStyle w:val="Emphasis"/>
          <w:rFonts w:cs="Arial"/>
          <w:highlight w:val="yellow"/>
        </w:rPr>
        <w:t>agreement</w:t>
      </w:r>
      <w:r w:rsidRPr="00FC046F">
        <w:rPr>
          <w:rStyle w:val="StyleUnderline"/>
          <w:rFonts w:cs="Arial"/>
          <w:highlight w:val="yellow"/>
        </w:rPr>
        <w:t>, but</w:t>
      </w:r>
      <w:r w:rsidRPr="00FC046F">
        <w:rPr>
          <w:rStyle w:val="StyleUnderline"/>
          <w:rFonts w:cs="Arial"/>
        </w:rPr>
        <w:t xml:space="preserve"> more </w:t>
      </w:r>
      <w:r w:rsidRPr="00FC046F">
        <w:rPr>
          <w:rStyle w:val="StyleUnderline"/>
          <w:rFonts w:cs="Arial"/>
          <w:highlight w:val="yellow"/>
        </w:rPr>
        <w:t xml:space="preserve">on </w:t>
      </w:r>
      <w:r w:rsidRPr="00FC046F">
        <w:rPr>
          <w:rStyle w:val="Emphasis"/>
          <w:rFonts w:cs="Arial"/>
          <w:highlight w:val="yellow"/>
        </w:rPr>
        <w:t>sustaining</w:t>
      </w:r>
      <w:r w:rsidRPr="00FC046F">
        <w:rPr>
          <w:rStyle w:val="Emphasis"/>
          <w:rFonts w:cs="Arial"/>
        </w:rPr>
        <w:t xml:space="preserve"> those </w:t>
      </w:r>
      <w:r w:rsidRPr="00FC046F">
        <w:rPr>
          <w:rStyle w:val="Emphasis"/>
          <w:rFonts w:cs="Arial"/>
          <w:highlight w:val="yellow"/>
        </w:rPr>
        <w:t>normative practices</w:t>
      </w:r>
      <w:r w:rsidRPr="00FC046F">
        <w:rPr>
          <w:rStyle w:val="Emphasis"/>
          <w:rFonts w:cs="Arial"/>
        </w:rPr>
        <w:t xml:space="preserve"> and moral relationships</w:t>
      </w:r>
      <w:r w:rsidRPr="00FC046F">
        <w:rPr>
          <w:rStyle w:val="StyleUnderline"/>
          <w:rFonts w:cs="Arial"/>
        </w:rPr>
        <w:t xml:space="preserve"> </w:t>
      </w:r>
      <w:r w:rsidRPr="00FC046F">
        <w:rPr>
          <w:rStyle w:val="StyleUnderline"/>
          <w:rFonts w:cs="Arial"/>
          <w:highlight w:val="yellow"/>
        </w:rPr>
        <w:t>within which</w:t>
      </w:r>
      <w:r w:rsidRPr="00FC046F">
        <w:rPr>
          <w:rStyle w:val="StyleUnderline"/>
          <w:rFonts w:cs="Arial"/>
        </w:rPr>
        <w:t xml:space="preserve"> reasoned </w:t>
      </w:r>
      <w:r w:rsidRPr="00FC046F">
        <w:rPr>
          <w:rStyle w:val="StyleUnderline"/>
          <w:rFonts w:cs="Arial"/>
          <w:highlight w:val="yellow"/>
        </w:rPr>
        <w:t>agreement</w:t>
      </w:r>
      <w:r w:rsidRPr="00FC046F">
        <w:rPr>
          <w:rStyle w:val="StyleUnderline"/>
          <w:rFonts w:cs="Arial"/>
        </w:rPr>
        <w:t xml:space="preserve"> as a way of life </w:t>
      </w:r>
      <w:r w:rsidRPr="00FC046F">
        <w:rPr>
          <w:rStyle w:val="StyleUnderline"/>
          <w:rFonts w:cs="Arial"/>
          <w:highlight w:val="yellow"/>
        </w:rPr>
        <w:t>can</w:t>
      </w:r>
      <w:r w:rsidRPr="00FC046F">
        <w:rPr>
          <w:rStyle w:val="StyleUnderline"/>
          <w:rFonts w:cs="Arial"/>
        </w:rPr>
        <w:t xml:space="preserve"> flourish and </w:t>
      </w:r>
      <w:r w:rsidRPr="00FC046F">
        <w:rPr>
          <w:rStyle w:val="StyleUnderline"/>
          <w:rFonts w:cs="Arial"/>
          <w:highlight w:val="yellow"/>
        </w:rPr>
        <w:t>continue</w:t>
      </w:r>
      <w:r w:rsidRPr="00FC046F">
        <w:rPr>
          <w:rFonts w:cs="Arial"/>
          <w:sz w:val="16"/>
        </w:rPr>
        <w:t xml:space="preserve">. (SS, 38)8 [END PAGE 26] The second significant difference between Habermas and Benhabib is that Benhabib rejects Habermas’s rigid opposition between justice and the good life, an opposition that effectively relegates identity-based politics to a lower plane of moral practice, and that for </w:t>
      </w:r>
      <w:r w:rsidRPr="00FC046F">
        <w:rPr>
          <w:rStyle w:val="StyleUnderline"/>
          <w:rFonts w:cs="Arial"/>
        </w:rPr>
        <w:t>Benhabib</w:t>
      </w:r>
      <w:r w:rsidRPr="00FC046F">
        <w:rPr>
          <w:rFonts w:cs="Arial"/>
          <w:sz w:val="16"/>
        </w:rPr>
        <w:t xml:space="preserve"> undercuts our ability to apprehend the radical particularity of the other. While she believes in the importance of self-reflexive interrogations of conventional identities and roles, she strongly </w:t>
      </w:r>
      <w:r w:rsidRPr="00FC046F">
        <w:rPr>
          <w:rStyle w:val="StyleUnderline"/>
          <w:rFonts w:cs="Arial"/>
        </w:rPr>
        <w:t>opposes any ethics or politics that privileges the</w:t>
      </w:r>
      <w:r w:rsidRPr="00FC046F">
        <w:rPr>
          <w:rFonts w:cs="Arial"/>
          <w:sz w:val="16"/>
        </w:rPr>
        <w:t xml:space="preserve"> unencumbered or </w:t>
      </w:r>
      <w:r w:rsidRPr="00FC046F">
        <w:rPr>
          <w:rStyle w:val="StyleUnderline"/>
          <w:rFonts w:cs="Arial"/>
        </w:rPr>
        <w:t>detached self over the concrete, embodied, situated self</w:t>
      </w:r>
      <w:r w:rsidRPr="00FC046F">
        <w:rPr>
          <w:rFonts w:cs="Arial"/>
          <w:sz w:val="16"/>
        </w:rPr>
        <w:t xml:space="preserve">. She argues in particular against those liberal models that imagine that conversations of moral justification should take place between individuals who have bracketed their strongest cultural or social identifications and attachments. Instead </w:t>
      </w:r>
      <w:r w:rsidRPr="00FC046F">
        <w:rPr>
          <w:rStyle w:val="StyleUnderline"/>
          <w:rFonts w:cs="Arial"/>
        </w:rPr>
        <w:t>she promotes</w:t>
      </w:r>
      <w:r w:rsidRPr="00FC046F">
        <w:rPr>
          <w:rFonts w:cs="Arial"/>
          <w:sz w:val="16"/>
        </w:rPr>
        <w:t xml:space="preserve"> what she calls an </w:t>
      </w:r>
      <w:r w:rsidRPr="00FC046F">
        <w:rPr>
          <w:rStyle w:val="StyleUnderline"/>
          <w:rFonts w:cs="Arial"/>
        </w:rPr>
        <w:t>“interactive universalism”</w:t>
      </w:r>
      <w:r w:rsidRPr="00FC046F">
        <w:rPr>
          <w:rFonts w:cs="Arial"/>
          <w:sz w:val="16"/>
        </w:rPr>
        <w:t xml:space="preserve">: </w:t>
      </w:r>
      <w:r w:rsidRPr="00FC046F">
        <w:rPr>
          <w:rStyle w:val="StyleUnderline"/>
          <w:rFonts w:cs="Arial"/>
        </w:rPr>
        <w:t>Interactive universalism acknowledges the plurality of modes of being human, and differences</w:t>
      </w:r>
      <w:r w:rsidRPr="00FC046F">
        <w:rPr>
          <w:rFonts w:cs="Arial"/>
          <w:sz w:val="16"/>
        </w:rPr>
        <w:t xml:space="preserve"> among humans, </w:t>
      </w:r>
      <w:r w:rsidRPr="00FC046F">
        <w:rPr>
          <w:rStyle w:val="StyleUnderline"/>
          <w:rFonts w:cs="Arial"/>
        </w:rPr>
        <w:t xml:space="preserve">without endorsing all these pluralities and differences </w:t>
      </w:r>
      <w:r w:rsidRPr="00FC046F">
        <w:rPr>
          <w:rStyle w:val="StyleUnderline"/>
          <w:rFonts w:cs="Arial"/>
          <w:highlight w:val="yellow"/>
        </w:rPr>
        <w:t>as</w:t>
      </w:r>
      <w:r w:rsidRPr="00FC046F">
        <w:rPr>
          <w:rFonts w:cs="Arial"/>
          <w:sz w:val="16"/>
        </w:rPr>
        <w:t xml:space="preserve"> morally and politically </w:t>
      </w:r>
      <w:r w:rsidRPr="00FC046F">
        <w:rPr>
          <w:rStyle w:val="StyleUnderline"/>
          <w:rFonts w:cs="Arial"/>
          <w:highlight w:val="yellow"/>
        </w:rPr>
        <w:t>valid</w:t>
      </w:r>
      <w:r w:rsidRPr="00FC046F">
        <w:rPr>
          <w:rStyle w:val="StyleUnderline"/>
          <w:rFonts w:cs="Arial"/>
        </w:rPr>
        <w:t>. While agreeing</w:t>
      </w:r>
      <w:r w:rsidRPr="00FC046F">
        <w:rPr>
          <w:rFonts w:cs="Arial"/>
          <w:sz w:val="16"/>
        </w:rPr>
        <w:t xml:space="preserve"> that </w:t>
      </w:r>
      <w:r w:rsidRPr="00FC046F">
        <w:rPr>
          <w:rStyle w:val="StyleUnderline"/>
          <w:rFonts w:cs="Arial"/>
        </w:rPr>
        <w:t>normative disputes can be settled</w:t>
      </w:r>
      <w:r w:rsidRPr="00FC046F">
        <w:rPr>
          <w:rFonts w:cs="Arial"/>
          <w:sz w:val="16"/>
        </w:rPr>
        <w:t xml:space="preserve"> rationally, </w:t>
      </w:r>
      <w:r w:rsidRPr="00FC046F">
        <w:rPr>
          <w:rStyle w:val="StyleUnderline"/>
          <w:rFonts w:cs="Arial"/>
        </w:rPr>
        <w:t xml:space="preserve">and that </w:t>
      </w:r>
      <w:r w:rsidRPr="00FC046F">
        <w:rPr>
          <w:rStyle w:val="Emphasis"/>
          <w:rFonts w:cs="Arial"/>
          <w:highlight w:val="yellow"/>
        </w:rPr>
        <w:t>fairness, reciprocity and</w:t>
      </w:r>
      <w:r w:rsidRPr="00FC046F">
        <w:rPr>
          <w:rStyle w:val="Emphasis"/>
          <w:rFonts w:cs="Arial"/>
        </w:rPr>
        <w:t xml:space="preserve"> some </w:t>
      </w:r>
      <w:r w:rsidRPr="00FC046F">
        <w:rPr>
          <w:rStyle w:val="Emphasis"/>
          <w:rFonts w:cs="Arial"/>
          <w:highlight w:val="yellow"/>
        </w:rPr>
        <w:t>procedure</w:t>
      </w:r>
      <w:r w:rsidRPr="00FC046F">
        <w:rPr>
          <w:rStyle w:val="Emphasis"/>
          <w:rFonts w:cs="Arial"/>
        </w:rPr>
        <w:t xml:space="preserve"> of universalizability </w:t>
      </w:r>
      <w:r w:rsidRPr="00FC046F">
        <w:rPr>
          <w:rStyle w:val="Emphasis"/>
          <w:rFonts w:cs="Arial"/>
          <w:highlight w:val="yellow"/>
        </w:rPr>
        <w:t xml:space="preserve">are </w:t>
      </w:r>
      <w:r w:rsidRPr="00FC046F">
        <w:rPr>
          <w:rStyle w:val="Emphasis"/>
          <w:rFonts w:cs="Arial"/>
        </w:rPr>
        <w:t>constituents</w:t>
      </w:r>
      <w:r w:rsidRPr="00FC046F">
        <w:rPr>
          <w:rStyle w:val="StyleUnderline"/>
          <w:rFonts w:cs="Arial"/>
        </w:rPr>
        <w:t xml:space="preserve">, that is, </w:t>
      </w:r>
      <w:r w:rsidRPr="00FC046F">
        <w:rPr>
          <w:rStyle w:val="Emphasis"/>
          <w:rFonts w:cs="Arial"/>
          <w:highlight w:val="yellow"/>
        </w:rPr>
        <w:t>necessary conditions</w:t>
      </w:r>
      <w:r w:rsidRPr="00FC046F">
        <w:rPr>
          <w:rStyle w:val="StyleUnderline"/>
          <w:rFonts w:cs="Arial"/>
        </w:rPr>
        <w:t xml:space="preserve"> of the moral standpoint, interactive universalism regards difference </w:t>
      </w:r>
      <w:r w:rsidRPr="00FC046F">
        <w:rPr>
          <w:rStyle w:val="StyleUnderline"/>
          <w:rFonts w:cs="Arial"/>
          <w:highlight w:val="yellow"/>
        </w:rPr>
        <w:t>as a starting point for reflection</w:t>
      </w:r>
      <w:r w:rsidRPr="00FC046F">
        <w:rPr>
          <w:rFonts w:cs="Arial"/>
          <w:sz w:val="16"/>
        </w:rPr>
        <w:t xml:space="preserve"> and action. In this sense, </w:t>
      </w:r>
      <w:r w:rsidRPr="00FC046F">
        <w:rPr>
          <w:rStyle w:val="Emphasis"/>
          <w:rFonts w:cs="Arial"/>
        </w:rPr>
        <w:t>“</w:t>
      </w:r>
      <w:r w:rsidRPr="00FC046F">
        <w:rPr>
          <w:rStyle w:val="Emphasis"/>
          <w:rFonts w:cs="Arial"/>
          <w:highlight w:val="yellow"/>
        </w:rPr>
        <w:t>universality</w:t>
      </w:r>
      <w:r w:rsidRPr="00FC046F">
        <w:rPr>
          <w:rStyle w:val="Emphasis"/>
          <w:rFonts w:cs="Arial"/>
        </w:rPr>
        <w:t xml:space="preserve">” is a regulative ideal that </w:t>
      </w:r>
      <w:r w:rsidRPr="00FC046F">
        <w:rPr>
          <w:rStyle w:val="Emphasis"/>
          <w:rFonts w:cs="Arial"/>
          <w:highlight w:val="yellow"/>
        </w:rPr>
        <w:t>does not deny</w:t>
      </w:r>
      <w:r w:rsidRPr="00FC046F">
        <w:rPr>
          <w:rStyle w:val="Emphasis"/>
          <w:rFonts w:cs="Arial"/>
        </w:rPr>
        <w:t xml:space="preserve"> our </w:t>
      </w:r>
      <w:r w:rsidRPr="00FC046F">
        <w:rPr>
          <w:rStyle w:val="Emphasis"/>
          <w:rFonts w:cs="Arial"/>
          <w:highlight w:val="yellow"/>
        </w:rPr>
        <w:t>embodied</w:t>
      </w:r>
      <w:r w:rsidRPr="00FC046F">
        <w:rPr>
          <w:rStyle w:val="Emphasis"/>
          <w:rFonts w:cs="Arial"/>
        </w:rPr>
        <w:t xml:space="preserve"> and embedded </w:t>
      </w:r>
      <w:r w:rsidRPr="00FC046F">
        <w:rPr>
          <w:rStyle w:val="Emphasis"/>
          <w:rFonts w:cs="Arial"/>
          <w:highlight w:val="yellow"/>
        </w:rPr>
        <w:t>identity</w:t>
      </w:r>
      <w:r w:rsidRPr="00FC046F">
        <w:rPr>
          <w:rStyle w:val="StyleUnderline"/>
          <w:rFonts w:cs="Arial"/>
          <w:highlight w:val="yellow"/>
        </w:rPr>
        <w:t>, but aims at</w:t>
      </w:r>
      <w:r w:rsidRPr="00FC046F">
        <w:rPr>
          <w:rStyle w:val="StyleUnderline"/>
          <w:rFonts w:cs="Arial"/>
        </w:rPr>
        <w:t xml:space="preserve"> developing</w:t>
      </w:r>
      <w:r w:rsidRPr="00FC046F">
        <w:rPr>
          <w:rFonts w:cs="Arial"/>
          <w:sz w:val="16"/>
        </w:rPr>
        <w:t xml:space="preserve"> moral </w:t>
      </w:r>
      <w:r w:rsidRPr="00FC046F">
        <w:rPr>
          <w:rStyle w:val="StyleUnderline"/>
          <w:rFonts w:cs="Arial"/>
        </w:rPr>
        <w:t xml:space="preserve">attitudes and </w:t>
      </w:r>
      <w:r w:rsidRPr="00FC046F">
        <w:rPr>
          <w:rStyle w:val="Emphasis"/>
          <w:rFonts w:cs="Arial"/>
          <w:highlight w:val="yellow"/>
        </w:rPr>
        <w:t>encouraging</w:t>
      </w:r>
      <w:r w:rsidRPr="00FC046F">
        <w:rPr>
          <w:rStyle w:val="Emphasis"/>
          <w:rFonts w:cs="Arial"/>
        </w:rPr>
        <w:t xml:space="preserve"> political </w:t>
      </w:r>
      <w:r w:rsidRPr="00FC046F">
        <w:rPr>
          <w:rStyle w:val="Emphasis"/>
          <w:rFonts w:cs="Arial"/>
          <w:highlight w:val="yellow"/>
        </w:rPr>
        <w:t>transformations that</w:t>
      </w:r>
      <w:r w:rsidRPr="00FC046F">
        <w:rPr>
          <w:rStyle w:val="Emphasis"/>
          <w:rFonts w:cs="Arial"/>
        </w:rPr>
        <w:t xml:space="preserve"> can </w:t>
      </w:r>
      <w:r w:rsidRPr="00FC046F">
        <w:rPr>
          <w:rStyle w:val="Emphasis"/>
          <w:rFonts w:cs="Arial"/>
          <w:highlight w:val="yellow"/>
        </w:rPr>
        <w:t>yield a</w:t>
      </w:r>
      <w:r w:rsidRPr="00FC046F">
        <w:rPr>
          <w:rStyle w:val="Emphasis"/>
          <w:rFonts w:cs="Arial"/>
        </w:rPr>
        <w:t xml:space="preserve"> point of </w:t>
      </w:r>
      <w:r w:rsidRPr="00FC046F">
        <w:rPr>
          <w:rStyle w:val="Emphasis"/>
          <w:rFonts w:cs="Arial"/>
          <w:highlight w:val="yellow"/>
        </w:rPr>
        <w:t>view acceptable to all</w:t>
      </w:r>
      <w:r w:rsidRPr="00FC046F">
        <w:rPr>
          <w:rStyle w:val="StyleUnderline"/>
          <w:rFonts w:cs="Arial"/>
        </w:rPr>
        <w:t xml:space="preserve">. </w:t>
      </w:r>
      <w:r w:rsidRPr="00FC046F">
        <w:rPr>
          <w:rStyle w:val="StyleUnderline"/>
          <w:rFonts w:cs="Arial"/>
          <w:highlight w:val="yellow"/>
        </w:rPr>
        <w:t>Universality is</w:t>
      </w:r>
      <w:r w:rsidRPr="00FC046F">
        <w:rPr>
          <w:rStyle w:val="StyleUnderline"/>
          <w:rFonts w:cs="Arial"/>
        </w:rPr>
        <w:t xml:space="preserve"> not the ideal consensus</w:t>
      </w:r>
      <w:r w:rsidRPr="00FC046F">
        <w:rPr>
          <w:rFonts w:cs="Arial"/>
          <w:sz w:val="16"/>
        </w:rPr>
        <w:t xml:space="preserve"> of fictitiously defined selves, </w:t>
      </w:r>
      <w:r w:rsidRPr="00FC046F">
        <w:rPr>
          <w:rStyle w:val="StyleUnderline"/>
          <w:rFonts w:cs="Arial"/>
        </w:rPr>
        <w:t xml:space="preserve">but </w:t>
      </w:r>
      <w:r w:rsidRPr="00FC046F">
        <w:rPr>
          <w:rStyle w:val="StyleUnderline"/>
          <w:rFonts w:cs="Arial"/>
          <w:highlight w:val="yellow"/>
        </w:rPr>
        <w:t>the</w:t>
      </w:r>
      <w:r w:rsidRPr="00FC046F">
        <w:rPr>
          <w:rStyle w:val="StyleUnderline"/>
          <w:rFonts w:cs="Arial"/>
        </w:rPr>
        <w:t xml:space="preserve"> concrete </w:t>
      </w:r>
      <w:r w:rsidRPr="00FC046F">
        <w:rPr>
          <w:rStyle w:val="StyleUnderline"/>
          <w:rFonts w:cs="Arial"/>
          <w:highlight w:val="yellow"/>
        </w:rPr>
        <w:t>process</w:t>
      </w:r>
      <w:r w:rsidRPr="00FC046F">
        <w:rPr>
          <w:rStyle w:val="StyleUnderline"/>
          <w:rFonts w:cs="Arial"/>
        </w:rPr>
        <w:t xml:space="preserve"> in politics</w:t>
      </w:r>
      <w:r w:rsidRPr="00FC046F">
        <w:rPr>
          <w:rFonts w:cs="Arial"/>
          <w:sz w:val="16"/>
        </w:rPr>
        <w:t xml:space="preserve"> and morals </w:t>
      </w:r>
      <w:r w:rsidRPr="00FC046F">
        <w:rPr>
          <w:rStyle w:val="StyleUnderline"/>
          <w:rFonts w:cs="Arial"/>
        </w:rPr>
        <w:t>of the struggle of concrete, embodied selves, striving for autonomy</w:t>
      </w:r>
      <w:r w:rsidRPr="00FC046F">
        <w:rPr>
          <w:rFonts w:cs="Arial"/>
          <w:sz w:val="16"/>
        </w:rPr>
        <w:t xml:space="preserve">. (SS, 153) This passage encapsulates the core of </w:t>
      </w:r>
      <w:r w:rsidRPr="00FC046F">
        <w:rPr>
          <w:rStyle w:val="StyleUnderline"/>
          <w:rFonts w:cs="Arial"/>
        </w:rPr>
        <w:t>Benhabib’s position</w:t>
      </w:r>
      <w:r w:rsidRPr="00FC046F">
        <w:rPr>
          <w:rFonts w:cs="Arial"/>
          <w:sz w:val="16"/>
        </w:rPr>
        <w:t xml:space="preserve">, which </w:t>
      </w:r>
      <w:r w:rsidRPr="00FC046F">
        <w:rPr>
          <w:rStyle w:val="StyleUnderline"/>
          <w:rFonts w:cs="Arial"/>
        </w:rPr>
        <w:t>attempts to mediate between universalism and particularism</w:t>
      </w:r>
      <w:r w:rsidRPr="00FC046F">
        <w:rPr>
          <w:rFonts w:cs="Arial"/>
          <w:sz w:val="16"/>
        </w:rPr>
        <w:t xml:space="preserve"> as traditionally understood. On the one hand, </w:t>
      </w:r>
      <w:r w:rsidRPr="00FC046F">
        <w:rPr>
          <w:rStyle w:val="StyleUnderline"/>
          <w:rFonts w:cs="Arial"/>
        </w:rPr>
        <w:t xml:space="preserve">universalism’s informing principles of rational </w:t>
      </w:r>
      <w:r w:rsidRPr="00323114">
        <w:rPr>
          <w:rStyle w:val="StyleUnderline"/>
          <w:rFonts w:cs="Arial"/>
        </w:rPr>
        <w:t>argumentation, fairness, and reciprocity adjudicate between different positions in the ethicopolitical realm, enabling crucial distinctions between those notions of the good life that promote interactive universalism and those that threaten its key principles</w:t>
      </w:r>
      <w:r w:rsidRPr="00323114">
        <w:rPr>
          <w:rFonts w:cs="Arial"/>
          <w:sz w:val="16"/>
        </w:rPr>
        <w:t xml:space="preserve">. It insists, in other words, that there is a specifiable moral standpoint from which—to take a few prominent examples—Serbian aggression, neo-Nazism, and gay bashing can be definitively condemned. </w:t>
      </w:r>
      <w:r w:rsidRPr="00323114">
        <w:rPr>
          <w:rStyle w:val="StyleUnderline"/>
          <w:rFonts w:cs="Arial"/>
        </w:rPr>
        <w:t>On the other hand, universalism “regards</w:t>
      </w:r>
      <w:r w:rsidRPr="00FC046F">
        <w:rPr>
          <w:rStyle w:val="StyleUnderline"/>
          <w:rFonts w:cs="Arial"/>
        </w:rPr>
        <w:t xml:space="preserve"> difference as a starting point.” It understands identity as “embodied and embedded” and promotes encounters with otherness so as to nurture the development of</w:t>
      </w:r>
      <w:r w:rsidRPr="00FC046F">
        <w:rPr>
          <w:rFonts w:cs="Arial"/>
          <w:sz w:val="16"/>
        </w:rPr>
        <w:t xml:space="preserve"> a moral </w:t>
      </w:r>
      <w:r w:rsidRPr="00FC046F">
        <w:rPr>
          <w:rStyle w:val="StyleUnderline"/>
          <w:rFonts w:cs="Arial"/>
        </w:rPr>
        <w:t>attitude that will “yield a point of view acceptable to all.” Of course</w:t>
      </w:r>
      <w:r w:rsidRPr="00FC046F">
        <w:rPr>
          <w:rFonts w:cs="Arial"/>
          <w:sz w:val="16"/>
        </w:rPr>
        <w:t xml:space="preserve"> it must simultaneously be recognized that </w:t>
      </w:r>
      <w:r w:rsidRPr="004156DB">
        <w:rPr>
          <w:rStyle w:val="Emphasis"/>
          <w:rFonts w:cs="Arial"/>
        </w:rPr>
        <w:t>the “all” here cannot coherently include those who have</w:t>
      </w:r>
      <w:r w:rsidRPr="004156DB">
        <w:rPr>
          <w:rFonts w:cs="Arial"/>
          <w:sz w:val="16"/>
        </w:rPr>
        <w:t xml:space="preserve">, according to universalism’s own principles, </w:t>
      </w:r>
      <w:r w:rsidRPr="004156DB">
        <w:rPr>
          <w:rStyle w:val="Emphasis"/>
          <w:rFonts w:cs="Arial"/>
        </w:rPr>
        <w:t>forfeited their place as equal participants</w:t>
      </w:r>
      <w:r w:rsidRPr="004156DB">
        <w:rPr>
          <w:rStyle w:val="StyleUnderline"/>
          <w:rFonts w:cs="Arial"/>
        </w:rPr>
        <w:t xml:space="preserve"> in the ethicopolitical</w:t>
      </w:r>
      <w:r w:rsidRPr="004156DB">
        <w:rPr>
          <w:rFonts w:cs="Arial"/>
          <w:sz w:val="16"/>
        </w:rPr>
        <w:t xml:space="preserve"> [END PAGE 27] </w:t>
      </w:r>
      <w:r w:rsidRPr="004156DB">
        <w:rPr>
          <w:rStyle w:val="StyleUnderline"/>
          <w:rFonts w:cs="Arial"/>
        </w:rPr>
        <w:t>community</w:t>
      </w:r>
      <w:r w:rsidRPr="004156DB">
        <w:rPr>
          <w:rFonts w:cs="Arial"/>
          <w:sz w:val="16"/>
        </w:rPr>
        <w:t xml:space="preserve">. Ironically, then, Benhabib’s </w:t>
      </w:r>
      <w:r w:rsidRPr="004156DB">
        <w:rPr>
          <w:rStyle w:val="StyleUnderline"/>
          <w:rFonts w:cs="Arial"/>
        </w:rPr>
        <w:t xml:space="preserve">redefinition of universalism insists on </w:t>
      </w:r>
      <w:r w:rsidRPr="004156DB">
        <w:rPr>
          <w:rStyle w:val="Emphasis"/>
          <w:rFonts w:cs="Arial"/>
        </w:rPr>
        <w:t>inevitable exclusion</w:t>
      </w:r>
      <w:r w:rsidRPr="004156DB">
        <w:rPr>
          <w:rStyle w:val="StyleUnderline"/>
          <w:rFonts w:cs="Arial"/>
        </w:rPr>
        <w:t xml:space="preserve">, but </w:t>
      </w:r>
      <w:r w:rsidRPr="004156DB">
        <w:rPr>
          <w:rStyle w:val="Emphasis"/>
          <w:rFonts w:cs="Arial"/>
        </w:rPr>
        <w:t>not</w:t>
      </w:r>
      <w:r w:rsidRPr="004156DB">
        <w:rPr>
          <w:rStyle w:val="StyleUnderline"/>
          <w:rFonts w:cs="Arial"/>
        </w:rPr>
        <w:t xml:space="preserve"> in the sense that</w:t>
      </w:r>
      <w:r w:rsidRPr="004156DB">
        <w:rPr>
          <w:rFonts w:cs="Arial"/>
          <w:sz w:val="16"/>
        </w:rPr>
        <w:t xml:space="preserve"> many </w:t>
      </w:r>
      <w:r w:rsidRPr="004156DB">
        <w:rPr>
          <w:rStyle w:val="StyleUnderline"/>
          <w:rFonts w:cs="Arial"/>
        </w:rPr>
        <w:t>poststructuralist and</w:t>
      </w:r>
      <w:r w:rsidRPr="004156DB">
        <w:rPr>
          <w:rFonts w:cs="Arial"/>
          <w:sz w:val="16"/>
        </w:rPr>
        <w:t xml:space="preserve"> postmodernist </w:t>
      </w:r>
      <w:r w:rsidRPr="004156DB">
        <w:rPr>
          <w:rStyle w:val="StyleUnderline"/>
          <w:rFonts w:cs="Arial"/>
        </w:rPr>
        <w:t>cultural critics do, as the hardwired effect of universalism’s false claims to inclusiveness, and as victimizing those disempowered by race, class, gender, or sexuality. Against naive conceptions of inclusiveness</w:t>
      </w:r>
      <w:r w:rsidRPr="004156DB">
        <w:rPr>
          <w:rFonts w:cs="Arial"/>
          <w:sz w:val="16"/>
        </w:rPr>
        <w:t xml:space="preserve"> and plurality, </w:t>
      </w:r>
      <w:r w:rsidRPr="004156DB">
        <w:rPr>
          <w:rStyle w:val="StyleUnderline"/>
          <w:rFonts w:cs="Arial"/>
        </w:rPr>
        <w:t>which</w:t>
      </w:r>
      <w:r w:rsidRPr="004156DB">
        <w:rPr>
          <w:rFonts w:cs="Arial"/>
          <w:sz w:val="16"/>
        </w:rPr>
        <w:t xml:space="preserve"> ultimately </w:t>
      </w:r>
      <w:r w:rsidRPr="004156DB">
        <w:rPr>
          <w:rStyle w:val="StyleUnderline"/>
          <w:rFonts w:cs="Arial"/>
        </w:rPr>
        <w:t xml:space="preserve">prove </w:t>
      </w:r>
      <w:r w:rsidRPr="004156DB">
        <w:rPr>
          <w:rStyle w:val="Emphasis"/>
          <w:rFonts w:cs="Arial"/>
        </w:rPr>
        <w:t>self-undermining in their toleration</w:t>
      </w:r>
      <w:r w:rsidRPr="004156DB">
        <w:rPr>
          <w:rStyle w:val="StyleUnderline"/>
          <w:rFonts w:cs="Arial"/>
        </w:rPr>
        <w:t xml:space="preserve"> of</w:t>
      </w:r>
      <w:r w:rsidRPr="004156DB">
        <w:rPr>
          <w:rFonts w:cs="Arial"/>
          <w:sz w:val="16"/>
        </w:rPr>
        <w:t xml:space="preserve"> communities, individuals, and </w:t>
      </w:r>
      <w:r w:rsidRPr="004156DB">
        <w:rPr>
          <w:rStyle w:val="StyleUnderline"/>
          <w:rFonts w:cs="Arial"/>
        </w:rPr>
        <w:t xml:space="preserve">practices that exclude others arbitrarily, interactive universalism claims that </w:t>
      </w:r>
      <w:r w:rsidRPr="004156DB">
        <w:rPr>
          <w:rStyle w:val="Emphasis"/>
          <w:rFonts w:cs="Arial"/>
        </w:rPr>
        <w:t>certain exclusions are not only justified, but</w:t>
      </w:r>
      <w:r w:rsidRPr="004156DB">
        <w:rPr>
          <w:rFonts w:cs="Arial"/>
          <w:sz w:val="16"/>
        </w:rPr>
        <w:t xml:space="preserve"> indeed </w:t>
      </w:r>
      <w:r w:rsidRPr="004156DB">
        <w:rPr>
          <w:rStyle w:val="Emphasis"/>
          <w:rFonts w:cs="Arial"/>
        </w:rPr>
        <w:t>required</w:t>
      </w:r>
      <w:r w:rsidRPr="004156DB">
        <w:rPr>
          <w:rStyle w:val="StyleUnderline"/>
          <w:rFonts w:cs="Arial"/>
        </w:rPr>
        <w:t xml:space="preserve"> by the principles of recognition and respect that underpin democratic institutions and practices</w:t>
      </w:r>
      <w:r w:rsidRPr="00FC046F">
        <w:rPr>
          <w:rFonts w:cs="Arial"/>
          <w:sz w:val="16"/>
        </w:rPr>
        <w:t>.</w:t>
      </w:r>
    </w:p>
    <w:p w14:paraId="6227AC07" w14:textId="77777777" w:rsidR="005F4A17" w:rsidRPr="006A420F" w:rsidRDefault="005F4A17" w:rsidP="005F4A17"/>
    <w:p w14:paraId="26FF7437" w14:textId="77777777" w:rsidR="005F4A17" w:rsidRDefault="005F4A17" w:rsidP="005F4A17">
      <w:pPr>
        <w:pStyle w:val="Heading4"/>
      </w:pPr>
      <w:r>
        <w:t>2] predictability I never know what you will read means I can’t ever prep for your aff or engage</w:t>
      </w:r>
    </w:p>
    <w:p w14:paraId="311A3C7F" w14:textId="77777777" w:rsidR="005F4A17" w:rsidRDefault="005F4A17" w:rsidP="005F4A17">
      <w:pPr>
        <w:pStyle w:val="Heading4"/>
      </w:pPr>
      <w:r>
        <w:t>3] topic education good A] we only have limited time to learn about the topics B] topic education carries over to real world policy making only through discussion of plans and the topic can we improve the real world and</w:t>
      </w:r>
    </w:p>
    <w:p w14:paraId="568F97CC" w14:textId="77777777" w:rsidR="005F4A17" w:rsidRDefault="005F4A17" w:rsidP="005F4A17">
      <w:pPr>
        <w:pStyle w:val="Heading4"/>
      </w:pPr>
      <w:r>
        <w:t>C] And state planning good –</w:t>
      </w:r>
    </w:p>
    <w:p w14:paraId="5DBF47C5" w14:textId="77777777" w:rsidR="005F4A17" w:rsidRPr="00F51EF9" w:rsidRDefault="005F4A17" w:rsidP="005F4A17">
      <w:r w:rsidRPr="00CE33A4">
        <w:rPr>
          <w:b/>
          <w:bCs/>
          <w:sz w:val="26"/>
          <w:szCs w:val="26"/>
        </w:rPr>
        <w:t>Barma et al. 16 [</w:t>
      </w:r>
      <w:r w:rsidRPr="00F51EF9">
        <w:t xml:space="preserve">May 2016, [Advance Publication Online on 11/6/15], Naazneen Barma, PhD in Political Science from UC-Berkeley, Assistant Professor of National Security Affairs at the Naval Postgraduate School, Brent Durbin, PhD in Political Science from UC-Berkeley, Professor of Government at Smith College, Eric Lorber, JD from UPenn and PhD in Political Science from Duke, Gibson, Dunn &amp; Crutcher, Rachel Whitlark, PhD in Political Science from GWU, Post-Doctoral Research Fellow with the Project on Managing the Atom and International Security Program within the Belfer Center for Science and International Affairs at Harvard, “‘Imagine a World in Which’: Using Scenarios in Political Science,” International Studies Perspectives 17 (2), pp. 1-19, </w:t>
      </w:r>
      <w:hyperlink r:id="rId6" w:history="1">
        <w:r w:rsidRPr="00F51EF9">
          <w:rPr>
            <w:rStyle w:val="Hyperlink"/>
          </w:rPr>
          <w:t>http://www.naazneenbarma.com/uploads/2/9/6/9/29695681/using_scenarios_in_political_science_isp_2015.pdf</w:t>
        </w:r>
      </w:hyperlink>
      <w:r w:rsidRPr="00F51EF9">
        <w:t>]</w:t>
      </w:r>
    </w:p>
    <w:p w14:paraId="0E314888" w14:textId="77777777" w:rsidR="005F4A17" w:rsidRPr="002C071E" w:rsidRDefault="005F4A17" w:rsidP="005F4A17">
      <w:pPr>
        <w:rPr>
          <w:sz w:val="16"/>
        </w:rPr>
      </w:pPr>
      <w:r w:rsidRPr="002C071E">
        <w:rPr>
          <w:sz w:val="16"/>
        </w:rPr>
        <w:t xml:space="preserve">What Are Scenarios and Why Use Them in Political Science? </w:t>
      </w:r>
      <w:r w:rsidRPr="00D2746E">
        <w:rPr>
          <w:rStyle w:val="StyleUnderline"/>
        </w:rPr>
        <w:t>Scenario analysis is perceived most commonly as a technique for examining the robustness of strategy</w:t>
      </w:r>
      <w:r w:rsidRPr="002C071E">
        <w:rPr>
          <w:sz w:val="16"/>
        </w:rPr>
        <w:t xml:space="preserve">. It can immerse decision makers in future states that go beyond conventional extrapolations of current trends, preparing them to take advantage of unexpected opportunities and to protect themselves from adverse exogenous shocks. The global petroleum company Shell, a pioneer of the technique, characterizes scenario analysis as the art of considering “what if” questions about possible future worlds. Scenario analysis is thus typically seen as serving the purposes of corporate planning or as a policy tool to be used in combination with simulations of decision making. Yet scenario analysis is not inherently limited to these uses. This section provides a brief overview of the practice of scenario analysis and the motivations underpinning its uses. It then makes a case for the utility of the technique for political science scholarship and describes how the scenarios deployed at NEFPC were created. The Art of Scenario Analysis </w:t>
      </w:r>
      <w:r w:rsidRPr="00873B43">
        <w:rPr>
          <w:rStyle w:val="StyleUnderline"/>
        </w:rPr>
        <w:t xml:space="preserve">We characterize </w:t>
      </w:r>
      <w:r w:rsidRPr="00EB74CD">
        <w:rPr>
          <w:rStyle w:val="StyleUnderline"/>
          <w:highlight w:val="yellow"/>
        </w:rPr>
        <w:t>scenario analysis</w:t>
      </w:r>
      <w:r w:rsidRPr="00873B43">
        <w:rPr>
          <w:rStyle w:val="StyleUnderline"/>
        </w:rPr>
        <w:t xml:space="preserve"> as the art of juxtaposing current trends in unexpected combinations in order to articulate surprising and yet plausible futures, </w:t>
      </w:r>
      <w:r w:rsidRPr="00EB74CD">
        <w:rPr>
          <w:rStyle w:val="StyleUnderline"/>
          <w:highlight w:val="yellow"/>
        </w:rPr>
        <w:t>often referred to as “alternative worlds</w:t>
      </w:r>
      <w:r w:rsidRPr="002C071E">
        <w:rPr>
          <w:sz w:val="16"/>
        </w:rPr>
        <w:t xml:space="preserve">.” Scenarios are thus explicitly not forecasts or projections based on linear extrapolations of contemporary patterns, and they are not hypothesis-based expert predictions. Nor should they be equated with simulations, which are best characterized as functional representations of real institutions or decision-making processes (Asal 2005). </w:t>
      </w:r>
      <w:r w:rsidRPr="00873B43">
        <w:rPr>
          <w:rStyle w:val="StyleUnderline"/>
        </w:rPr>
        <w:t xml:space="preserve">Instead, they are </w:t>
      </w:r>
      <w:r w:rsidRPr="001B2E19">
        <w:rPr>
          <w:rStyle w:val="StyleUnderline"/>
          <w:highlight w:val="yellow"/>
        </w:rPr>
        <w:t>depictions of possible future states of the world</w:t>
      </w:r>
      <w:r w:rsidRPr="00873B43">
        <w:rPr>
          <w:rStyle w:val="StyleUnderline"/>
        </w:rPr>
        <w:t>, offered together with a narrative of the driving causal forces and potential exogenous shocks that could lead to those futures.</w:t>
      </w:r>
      <w:r w:rsidRPr="002C071E">
        <w:rPr>
          <w:sz w:val="16"/>
        </w:rPr>
        <w:t xml:space="preserve"> </w:t>
      </w:r>
      <w:r w:rsidRPr="00784D95">
        <w:rPr>
          <w:rStyle w:val="StyleUnderline"/>
        </w:rPr>
        <w:t>Good scenarios</w:t>
      </w:r>
      <w:r w:rsidRPr="00450126">
        <w:rPr>
          <w:rStyle w:val="StyleUnderline"/>
        </w:rPr>
        <w:t xml:space="preserve"> thus rely on explicit causal propositions that, independent of one another, are plausible—yet, when combined, suggest surprising and sometimes controversial future worlds.</w:t>
      </w:r>
      <w:r w:rsidRPr="002C071E">
        <w:rPr>
          <w:sz w:val="16"/>
        </w:rPr>
        <w:t xml:space="preserve">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(Raskin et al. 2005). Scenario analysis was essentially initiated at Royal Dutch Shell in 1965, with the realization that the usual forecasting techniques and models were not capturing the rapidly changing environment in which the company operated (Wack 1985; Schwartz 1991). In particular, it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Kupers 2013, 4). 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(Fuerth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on the basis of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EuroFutures project, which uses four scenarios to map the potential consequences of the Euro-area financial crisis (German Marshall Fund 2013). Several features make scenario analysis particularly useful for policymaking.5 Long-term global trends across a number of different realms—social, technological, environmental, economic, and political—combine in often-unexpected ways to produce unforeseen challenges. </w:t>
      </w:r>
      <w:r w:rsidRPr="00450126">
        <w:rPr>
          <w:rStyle w:val="StyleUnderline"/>
        </w:rPr>
        <w:t xml:space="preserve">Yet </w:t>
      </w:r>
      <w:r w:rsidRPr="00784D95">
        <w:rPr>
          <w:rStyle w:val="StyleUnderline"/>
          <w:highlight w:val="yellow"/>
        </w:rPr>
        <w:t>the ability of decision makers to imagine</w:t>
      </w:r>
      <w:r w:rsidRPr="00450126">
        <w:rPr>
          <w:rStyle w:val="StyleUnderline"/>
        </w:rPr>
        <w:t xml:space="preserve">, let alone </w:t>
      </w:r>
      <w:r w:rsidRPr="00784D95">
        <w:rPr>
          <w:rStyle w:val="StyleUnderline"/>
          <w:highlight w:val="yellow"/>
        </w:rPr>
        <w:t>prepare for</w:t>
      </w:r>
      <w:r w:rsidRPr="00450126">
        <w:rPr>
          <w:rStyle w:val="StyleUnderline"/>
        </w:rPr>
        <w:t xml:space="preserve">, discontinuities in </w:t>
      </w:r>
      <w:r w:rsidRPr="00784D95">
        <w:rPr>
          <w:rStyle w:val="StyleUnderline"/>
          <w:highlight w:val="yellow"/>
        </w:rPr>
        <w:t>the</w:t>
      </w:r>
      <w:r w:rsidRPr="00450126">
        <w:rPr>
          <w:rStyle w:val="StyleUnderline"/>
        </w:rPr>
        <w:t xml:space="preserve"> </w:t>
      </w:r>
      <w:r w:rsidRPr="00784D95">
        <w:rPr>
          <w:rStyle w:val="StyleUnderline"/>
          <w:highlight w:val="yellow"/>
        </w:rPr>
        <w:t>policy realm</w:t>
      </w:r>
      <w:r w:rsidRPr="00450126">
        <w:rPr>
          <w:rStyle w:val="StyleUnderline"/>
        </w:rPr>
        <w:t xml:space="preserve"> is constrained by their existing mental models and maps. This limitation is exacerbated by well-known cognitive bias tendencies such as groupthink and confirmation bias (Jervis 1976; Janis 1982; Tetlock 2005). The power of scenarios </w:t>
      </w:r>
      <w:r w:rsidRPr="00784D95">
        <w:rPr>
          <w:rStyle w:val="StyleUnderline"/>
          <w:highlight w:val="yellow"/>
        </w:rPr>
        <w:t>lies in the</w:t>
      </w:r>
      <w:r w:rsidRPr="00450126">
        <w:rPr>
          <w:rStyle w:val="StyleUnderline"/>
        </w:rPr>
        <w:t xml:space="preserve">ir </w:t>
      </w:r>
      <w:r w:rsidRPr="00784D95">
        <w:rPr>
          <w:rStyle w:val="StyleUnderline"/>
          <w:highlight w:val="yellow"/>
        </w:rPr>
        <w:t>ability to help individuals break out of conventional modes</w:t>
      </w:r>
      <w:r w:rsidRPr="00450126">
        <w:rPr>
          <w:rStyle w:val="StyleUnderline"/>
        </w:rPr>
        <w:t xml:space="preserve"> of thinking and analysis by </w:t>
      </w:r>
      <w:r w:rsidRPr="00784D95">
        <w:rPr>
          <w:rStyle w:val="StyleUnderline"/>
          <w:highlight w:val="yellow"/>
        </w:rPr>
        <w:t>introducing unusual</w:t>
      </w:r>
      <w:r w:rsidRPr="00450126">
        <w:rPr>
          <w:rStyle w:val="StyleUnderline"/>
        </w:rPr>
        <w:t xml:space="preserve"> combinations of </w:t>
      </w:r>
      <w:r w:rsidRPr="00784D95">
        <w:rPr>
          <w:rStyle w:val="StyleUnderline"/>
          <w:highlight w:val="yellow"/>
        </w:rPr>
        <w:t>trends</w:t>
      </w:r>
      <w:r w:rsidRPr="00450126">
        <w:rPr>
          <w:rStyle w:val="StyleUnderline"/>
        </w:rPr>
        <w:t xml:space="preserve"> and </w:t>
      </w:r>
      <w:r w:rsidRPr="00784D95">
        <w:rPr>
          <w:rStyle w:val="StyleUnderline"/>
          <w:highlight w:val="yellow"/>
        </w:rPr>
        <w:t>deliberate</w:t>
      </w:r>
      <w:r w:rsidRPr="00450126">
        <w:rPr>
          <w:rStyle w:val="StyleUnderline"/>
        </w:rPr>
        <w:t xml:space="preserve"> discontinuities in </w:t>
      </w:r>
      <w:r w:rsidRPr="00784D95">
        <w:rPr>
          <w:rStyle w:val="StyleUnderline"/>
          <w:highlight w:val="yellow"/>
        </w:rPr>
        <w:t>narratives about the future</w:t>
      </w:r>
      <w:r w:rsidRPr="00450126">
        <w:rPr>
          <w:rStyle w:val="StyleUnderline"/>
        </w:rPr>
        <w:t>.</w:t>
      </w:r>
      <w:r w:rsidRPr="002C071E">
        <w:rPr>
          <w:sz w:val="16"/>
        </w:rPr>
        <w:t xml:space="preserve"> </w:t>
      </w:r>
      <w:r w:rsidRPr="00450126">
        <w:rPr>
          <w:rStyle w:val="StyleUnderline"/>
        </w:rPr>
        <w:t>Imagining alternative future worlds through a structured analytical process enables policymakers to envision and thereby adapt to something altogether different from the known present</w:t>
      </w:r>
      <w:r w:rsidRPr="002C071E">
        <w:rPr>
          <w:sz w:val="16"/>
        </w:rPr>
        <w:t xml:space="preserve">. Designing Scenarios for Political Science Inquiry The characteristics of scenario analysis that commend its use to policymakers also make it well suited to helping political scientists generate and develop policy-relevant research programs. Scenarios are essentially textured, plausible, and relevant stories that help us imagine how the future political-economic world could be different from the past in a manner that highlights policy challenges and opportunities. For example, terrorist organizations are a known threat that have captured the attention of the policy community, yet our responses to them tend to be linear and reactive. Scenarios that explore how seemingly unrelated vectors of change—the rise of a new peer competitor in the East that diverts strategic attention, volatile commodity prices that empower and disempower various state and nonstate actors in surprising ways, and the destabilizing effects of climate change or infectious disease pandemics—can be useful for illuminating the nature and limits of the terrorist threat in ways that may be missed by a narrower focus on recognized states and groups. By illuminating the potential strategic significance of specific and yet poorly understood opportunities and threats, scenario analysis helps to identify crucial gaps in our collective understanding of global politicaleconomic trends and dynamics. The notion of “exogeneity”—so prevalent in social science scholarship—applies to models of </w:t>
      </w:r>
      <w:r w:rsidRPr="00CD36AD">
        <w:rPr>
          <w:rStyle w:val="StyleUnderline"/>
        </w:rPr>
        <w:t xml:space="preserve">reality, not to reality itself. Very simply, scenario analysis can throw into sharp relief often-overlooked yet </w:t>
      </w:r>
      <w:r w:rsidRPr="00784D95">
        <w:rPr>
          <w:rStyle w:val="StyleUnderline"/>
          <w:highlight w:val="yellow"/>
        </w:rPr>
        <w:t>pressing questions in international affairs</w:t>
      </w:r>
      <w:r w:rsidRPr="00CD36AD">
        <w:rPr>
          <w:rStyle w:val="StyleUnderline"/>
        </w:rPr>
        <w:t xml:space="preserve"> that demand focused investigation.</w:t>
      </w:r>
      <w:r w:rsidRPr="002C071E">
        <w:rPr>
          <w:sz w:val="16"/>
        </w:rPr>
        <w:t xml:space="preserve"> </w:t>
      </w:r>
      <w:r w:rsidRPr="00CD36AD">
        <w:rPr>
          <w:rStyle w:val="StyleUnderline"/>
        </w:rPr>
        <w:t>Scenarios thus offer, in principle, an innovative tool for developing a political science research agenda</w:t>
      </w:r>
      <w:r w:rsidRPr="002C071E">
        <w:rPr>
          <w:sz w:val="16"/>
        </w:rPr>
        <w:t xml:space="preserve">. In practice, achieving this objective requires careful tailoring of the approach. The specific scenario analysis technique we outline below was designed and refined to provide a structured experiential process for generating problem-based research questions with contemporary international policy relevance.6 The first step in the process of creating the scenario set described here was to identify important causal forces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details.7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of bias or our own form of groupthink went into construction of the scenarios. One of the great strengths of scenario analysis, however, is that the scenario discussions themselves, as described below, lay bare these especially implausible claims and systematic biases.8 An explicit methodological approach underlies the written scenarios themselves as well as the analytical process around them—that of case-centered, structured, focused comparison, intended especially to shed light on new causal mechanisms (George and Bennett 2005). The use of scenarios is similar to counterfactual analysis in that it modifies certain variables in a given situation in order to analyze the resulting effects (Fearon 1991). Whereas counterfactuals are traditionally retrospective in nature and explore events that did not actually occur in the context of known history, our scenarios are deliberately forward-looking and are designed to explore potential futures that could unfold. As such, counterfactual analysis is especially well suited to identifying how individual events might expand or shift the “funnel of choices” available to political actors and thus lead to different historical outcomes (Nye 2005, 68–69), while forward-looking scenario analysis can better illuminate surprising intersections and sociopolitical dynamics without the perceptual constraints imposed by fine-grained historical knowledge. We see scenarios as a complementary resource for exploring these dynamics in international affairs, rather than as a replacement for counterfactual analysis, historical case studies, or other methodological tools. In the scenario process developed for NEFPC, three distinct scenarios are employed, acting as cases for analytical comparison. Each scenario, as detailed below, includes a set of explicit “driving forces” which represent hypotheses about causal mechanisms worth investigating in 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Keohane, and Verba 1994). Finally, this structured, focused comparison serves as the basis for the cross-case session emerging from the scenario analysis that leads directly to the articulation of new research agendas. The scenario process described here has thus been carefully designed to offer some guidance to policy-oriented graduate students who are otherwise left to the relatively unstructured norms by which political science dissertation ideas are typically developed. </w:t>
      </w:r>
      <w:r w:rsidRPr="00FA40E0">
        <w:rPr>
          <w:rStyle w:val="StyleUnderline"/>
        </w:rPr>
        <w:t xml:space="preserve">The initial articulation of a dissertation project is generally an idiosyncratic and personal undertaking (Useem 1997; Rothman 2008), whereby </w:t>
      </w:r>
      <w:r w:rsidRPr="00784D95">
        <w:rPr>
          <w:rStyle w:val="StyleUnderline"/>
        </w:rPr>
        <w:t>students</w:t>
      </w:r>
      <w:r w:rsidRPr="00FA40E0">
        <w:rPr>
          <w:rStyle w:val="StyleUnderline"/>
        </w:rPr>
        <w:t xml:space="preserve"> might </w:t>
      </w:r>
      <w:r w:rsidRPr="00784D95">
        <w:rPr>
          <w:rStyle w:val="StyleUnderline"/>
        </w:rPr>
        <w:t>choose topics based on</w:t>
      </w:r>
      <w:r w:rsidRPr="00FA40E0">
        <w:rPr>
          <w:rStyle w:val="StyleUnderline"/>
        </w:rPr>
        <w:t xml:space="preserve"> their coursework, their own previous policy exposure, or the topics studied by their advisors.</w:t>
      </w:r>
      <w:r w:rsidRPr="002C071E">
        <w:rPr>
          <w:sz w:val="16"/>
        </w:rPr>
        <w:t xml:space="preserve">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2000s—in the absence of any alternative method for identifying questions of likely future significance. </w:t>
      </w:r>
      <w:r w:rsidRPr="00FA40E0">
        <w:rPr>
          <w:rStyle w:val="StyleUnderline"/>
        </w:rPr>
        <w:t xml:space="preserve">The scenario approach to </w:t>
      </w:r>
      <w:r w:rsidRPr="00784D95">
        <w:rPr>
          <w:rStyle w:val="StyleUnderline"/>
          <w:highlight w:val="yellow"/>
        </w:rPr>
        <w:t>generating research ideas</w:t>
      </w:r>
      <w:r w:rsidRPr="00FA40E0">
        <w:rPr>
          <w:rStyle w:val="StyleUnderline"/>
        </w:rPr>
        <w:t xml:space="preserve"> is </w:t>
      </w:r>
      <w:r w:rsidRPr="00784D95">
        <w:rPr>
          <w:rStyle w:val="StyleUnderline"/>
          <w:highlight w:val="yellow"/>
        </w:rPr>
        <w:t>grounded in the belief</w:t>
      </w:r>
      <w:r w:rsidRPr="00FA40E0">
        <w:rPr>
          <w:rStyle w:val="StyleUnderline"/>
        </w:rPr>
        <w:t xml:space="preserve"> that these traditional approaches can be complemented by </w:t>
      </w:r>
      <w:r w:rsidRPr="00784D95">
        <w:rPr>
          <w:rStyle w:val="StyleUnderline"/>
          <w:highlight w:val="yellow"/>
        </w:rPr>
        <w:t>identifying questions likely to be o</w:t>
      </w:r>
      <w:r w:rsidRPr="00FA40E0">
        <w:rPr>
          <w:rStyle w:val="StyleUnderline"/>
        </w:rPr>
        <w:t xml:space="preserve">f great empirical </w:t>
      </w:r>
      <w:r w:rsidRPr="00784D95">
        <w:rPr>
          <w:rStyle w:val="StyleUnderline"/>
          <w:highlight w:val="yellow"/>
        </w:rPr>
        <w:t xml:space="preserve">importance in the </w:t>
      </w:r>
      <w:r w:rsidRPr="00784D95">
        <w:rPr>
          <w:rStyle w:val="StyleUnderline"/>
        </w:rPr>
        <w:t xml:space="preserve">real </w:t>
      </w:r>
      <w:r w:rsidRPr="00784D95">
        <w:rPr>
          <w:rStyle w:val="StyleUnderline"/>
          <w:highlight w:val="yellow"/>
        </w:rPr>
        <w:t>world</w:t>
      </w:r>
      <w:r w:rsidRPr="00FA40E0">
        <w:rPr>
          <w:rStyle w:val="StyleUnderline"/>
        </w:rPr>
        <w:t>, even if these do not appear as puzzles in existing research programs or as clear extrapolations from past events.</w:t>
      </w:r>
      <w:r w:rsidRPr="002C071E">
        <w:rPr>
          <w:sz w:val="16"/>
        </w:rPr>
        <w:t xml:space="preserve"> The scenarios analyzed at NEFPC envision alternative worlds that could develop in the medium (five to seven year) term and are designed to tease out issues scholars and policymakers may encounter in the relatively near future so that they can begin thinking critically about them now. This timeframe offers a period distant enough from the present as to avoid falling into current events analysis, but not so far into the future as to seem like science fiction. </w:t>
      </w:r>
      <w:r w:rsidRPr="002C071E">
        <w:rPr>
          <w:rStyle w:val="StyleUnderline"/>
        </w:rPr>
        <w:t xml:space="preserve">In imagining the worlds in which these scenarios might come to pass, participants learn strategies for </w:t>
      </w:r>
      <w:r w:rsidRPr="00784D95">
        <w:rPr>
          <w:rStyle w:val="StyleUnderline"/>
          <w:highlight w:val="yellow"/>
        </w:rPr>
        <w:t>avoiding failures of creativity</w:t>
      </w:r>
      <w:r w:rsidRPr="002C071E">
        <w:rPr>
          <w:rStyle w:val="StyleUnderline"/>
        </w:rPr>
        <w:t xml:space="preserve"> and for </w:t>
      </w:r>
      <w:r w:rsidRPr="00784D95">
        <w:rPr>
          <w:rStyle w:val="StyleUnderline"/>
          <w:highlight w:val="yellow"/>
        </w:rPr>
        <w:t>overturning</w:t>
      </w:r>
      <w:r w:rsidRPr="002C071E">
        <w:rPr>
          <w:rStyle w:val="StyleUnderline"/>
        </w:rPr>
        <w:t xml:space="preserve"> the </w:t>
      </w:r>
      <w:r w:rsidRPr="00784D95">
        <w:rPr>
          <w:rStyle w:val="StyleUnderline"/>
          <w:highlight w:val="yellow"/>
        </w:rPr>
        <w:t>assumptions</w:t>
      </w:r>
      <w:r w:rsidRPr="002C071E">
        <w:rPr>
          <w:rStyle w:val="StyleUnderline"/>
        </w:rPr>
        <w:t xml:space="preserve"> that prevent scholars and analysts from anticipating and </w:t>
      </w:r>
      <w:r w:rsidRPr="00784D95">
        <w:rPr>
          <w:rStyle w:val="StyleUnderline"/>
          <w:highlight w:val="yellow"/>
        </w:rPr>
        <w:t>understanding the pivotal junctures</w:t>
      </w:r>
      <w:r w:rsidRPr="002C071E">
        <w:rPr>
          <w:rStyle w:val="StyleUnderline"/>
        </w:rPr>
        <w:t xml:space="preserve"> that arise in international affairs</w:t>
      </w:r>
      <w:r w:rsidRPr="002C071E">
        <w:rPr>
          <w:sz w:val="16"/>
        </w:rPr>
        <w:t>.</w:t>
      </w:r>
    </w:p>
    <w:p w14:paraId="13B83578" w14:textId="77777777" w:rsidR="005F4A17" w:rsidRDefault="005F4A17" w:rsidP="005F4A17">
      <w:pPr>
        <w:pStyle w:val="Heading4"/>
      </w:pPr>
      <w:r>
        <w:t>4] Clash – I can never engage bc I never know what you will read A] kills us ever getting better because clash is key to debate, so not only do we not learn in this round but learn less in others too B] means we never actually learn abt the issue in depth bc we can never have substantive engagement with it</w:t>
      </w:r>
    </w:p>
    <w:p w14:paraId="2FB26A7F" w14:textId="77777777" w:rsidR="005F4A17" w:rsidRDefault="005F4A17" w:rsidP="005F4A17">
      <w:pPr>
        <w:pStyle w:val="Heading4"/>
      </w:pPr>
      <w:r>
        <w:t>5] switch side debate – just read ur aff on the neg—this solves 1] you still maintain ur education and 2] it is no longer my burden to contest it</w:t>
      </w:r>
    </w:p>
    <w:p w14:paraId="6EC70A8E" w14:textId="097D888C" w:rsidR="005F4A17" w:rsidRDefault="005F4A17" w:rsidP="005F4A17">
      <w:pPr>
        <w:pStyle w:val="Heading4"/>
      </w:pPr>
      <w:r>
        <w:t>6] TVA – read ur aff in context of the topic ie [insert topic] to help [insert non topical issue trying to fix]</w:t>
      </w:r>
    </w:p>
    <w:p w14:paraId="2FEC107E" w14:textId="77777777" w:rsidR="007B35E7" w:rsidRPr="007B35E7" w:rsidRDefault="007B35E7" w:rsidP="007B35E7"/>
    <w:p w14:paraId="64ECE092" w14:textId="77777777" w:rsidR="005F4A17" w:rsidRDefault="005F4A17" w:rsidP="005F4A17">
      <w:pPr>
        <w:pStyle w:val="Heading4"/>
      </w:pPr>
      <w:r>
        <w:t>fairness is a voter</w:t>
      </w:r>
    </w:p>
    <w:p w14:paraId="6E702BF6" w14:textId="77777777" w:rsidR="005F4A17" w:rsidRDefault="005F4A17" w:rsidP="005F4A17">
      <w:pPr>
        <w:pStyle w:val="Heading4"/>
      </w:pPr>
      <w:r>
        <w:t>1] prereq to any argumentation in the round bc if an argument is unfair you cant engage in it</w:t>
      </w:r>
    </w:p>
    <w:p w14:paraId="60535DEC" w14:textId="77777777" w:rsidR="005F4A17" w:rsidRDefault="005F4A17" w:rsidP="005F4A17">
      <w:pPr>
        <w:pStyle w:val="Heading4"/>
      </w:pPr>
      <w:r>
        <w:t>2] arguing against fairness concedes the authority of fairness – by making args u presuppose that they will be fairly evaluated – if you abide by speech times you are also conceding the authority of fairness in debate</w:t>
      </w:r>
    </w:p>
    <w:p w14:paraId="794713C0" w14:textId="77777777" w:rsidR="005F4A17" w:rsidRPr="00A359C9" w:rsidRDefault="005F4A17" w:rsidP="005F4A17">
      <w:pPr>
        <w:pStyle w:val="Heading4"/>
      </w:pPr>
      <w:r>
        <w:t xml:space="preserve">3] Debate is functionally a game, without rules or fairness we can’t “play” and debate becomes pointless so people stop doing it </w:t>
      </w:r>
    </w:p>
    <w:p w14:paraId="36CDB7F8" w14:textId="0E417D01" w:rsidR="005F4A17" w:rsidRDefault="005F4A17" w:rsidP="005F4A17">
      <w:pPr>
        <w:pStyle w:val="Heading4"/>
      </w:pPr>
      <w:r>
        <w:t xml:space="preserve">4] fairness controls the il education – neither of us will learn if we don’t have equal access to the ballot </w:t>
      </w:r>
    </w:p>
    <w:p w14:paraId="016550EE" w14:textId="26DE6B77" w:rsidR="007B35E7" w:rsidRDefault="007B35E7" w:rsidP="007B35E7"/>
    <w:p w14:paraId="3DCD8621" w14:textId="7D0B99F8" w:rsidR="007B35E7" w:rsidRPr="007B35E7" w:rsidRDefault="007B35E7" w:rsidP="007B35E7">
      <w:pPr>
        <w:pStyle w:val="Heading4"/>
      </w:pPr>
      <w:r>
        <w:t>Competing interps</w:t>
      </w:r>
    </w:p>
    <w:p w14:paraId="06CC68D8" w14:textId="77777777" w:rsidR="007B35E7" w:rsidRDefault="007B35E7" w:rsidP="007B35E7">
      <w:pPr>
        <w:pStyle w:val="Heading4"/>
      </w:pPr>
      <w:r>
        <w:t>1] brightline require judge intervention as there is no universal way to know if a brightline is met or not</w:t>
      </w:r>
    </w:p>
    <w:p w14:paraId="6ADEDBD1" w14:textId="77777777" w:rsidR="007B35E7" w:rsidRDefault="007B35E7" w:rsidP="007B35E7">
      <w:pPr>
        <w:pStyle w:val="Heading4"/>
      </w:pPr>
      <w:r>
        <w:t>2] you will always just sets a brightline that is good for you, meaning brightlines just become self serving</w:t>
      </w:r>
    </w:p>
    <w:p w14:paraId="02A3C75B" w14:textId="77777777" w:rsidR="007B35E7" w:rsidRPr="00B169A3" w:rsidRDefault="007B35E7" w:rsidP="007B35E7">
      <w:pPr>
        <w:pStyle w:val="Heading4"/>
      </w:pPr>
      <w:r>
        <w:t>3] Reasonability is arbitrary and there’s no specific way to decide a winner absent a clear offense/defense model under counter interps</w:t>
      </w:r>
    </w:p>
    <w:p w14:paraId="47D51ECF" w14:textId="3BE860FC" w:rsidR="008A590F" w:rsidRDefault="00B051CC" w:rsidP="00B051CC">
      <w:pPr>
        <w:pStyle w:val="Heading4"/>
      </w:pPr>
      <w:r>
        <w:t>Dtd</w:t>
      </w:r>
    </w:p>
    <w:p w14:paraId="5CDD6E2D" w14:textId="77777777" w:rsidR="00B051CC" w:rsidRDefault="00B051CC" w:rsidP="00B051CC">
      <w:pPr>
        <w:pStyle w:val="Heading4"/>
      </w:pPr>
      <w:r>
        <w:t>1] dropping the debater deters any future abuse bc when you lose the round you learn and stop doing it</w:t>
      </w:r>
    </w:p>
    <w:p w14:paraId="35D88AE4" w14:textId="77777777" w:rsidR="00B051CC" w:rsidRDefault="00B051CC" w:rsidP="00B051CC">
      <w:pPr>
        <w:pStyle w:val="Heading4"/>
      </w:pPr>
      <w:r>
        <w:t>2] substance has already been skewed, the only logical option is to drop the debater because the substantive part of the round was already skewed</w:t>
      </w:r>
    </w:p>
    <w:p w14:paraId="3F058C3D" w14:textId="055AC4A1" w:rsidR="00B051CC" w:rsidRDefault="00B051CC" w:rsidP="00B051CC">
      <w:pPr>
        <w:pStyle w:val="Heading4"/>
      </w:pPr>
      <w:r>
        <w:t>3] Dropping the arg is illogical since it’s the entire aff</w:t>
      </w:r>
    </w:p>
    <w:p w14:paraId="063609B1" w14:textId="6D4CBB85" w:rsidR="0062278A" w:rsidRDefault="0062278A" w:rsidP="0062278A">
      <w:pPr>
        <w:pStyle w:val="Heading2"/>
      </w:pPr>
      <w:r>
        <w:t>Case</w:t>
      </w:r>
    </w:p>
    <w:p w14:paraId="33C2C2EC" w14:textId="4566ABE3" w:rsidR="0062278A" w:rsidRDefault="00D603A0" w:rsidP="00D603A0">
      <w:pPr>
        <w:pStyle w:val="Heading4"/>
      </w:pPr>
      <w:r>
        <w:t xml:space="preserve">1] Method – </w:t>
      </w:r>
      <w:r w:rsidR="002A044F">
        <w:t>Your method fails, 3 warrants</w:t>
      </w:r>
    </w:p>
    <w:p w14:paraId="0EDD0866" w14:textId="1C6A1F87" w:rsidR="002A044F" w:rsidRDefault="002A044F" w:rsidP="002A044F">
      <w:pPr>
        <w:pStyle w:val="Heading4"/>
      </w:pPr>
      <w:r>
        <w:t xml:space="preserve">A] </w:t>
      </w:r>
      <w:r w:rsidR="00194207">
        <w:t xml:space="preserve">People having been showing their unhappiness towards the patriarchy for years, but nothing happens it just gets co-opted since </w:t>
      </w:r>
      <w:r w:rsidR="00261423">
        <w:t>men just disregard it</w:t>
      </w:r>
    </w:p>
    <w:p w14:paraId="16BC3BBA" w14:textId="40CF2140" w:rsidR="002A044F" w:rsidRDefault="002A044F" w:rsidP="002A044F">
      <w:pPr>
        <w:pStyle w:val="Heading4"/>
      </w:pPr>
      <w:r>
        <w:t>B]</w:t>
      </w:r>
      <w:r w:rsidR="00261423">
        <w:t xml:space="preserve"> </w:t>
      </w:r>
      <w:r w:rsidR="00703A9B">
        <w:t xml:space="preserve">The Polson and </w:t>
      </w:r>
      <w:r w:rsidR="000844F1">
        <w:t xml:space="preserve">Brinkly evidence is almost 10 years old – and yet we still live in a space of </w:t>
      </w:r>
      <w:r w:rsidR="000B04A6">
        <w:t>patriarchy proves that either a) performance affs aren’t solving or b) something more is needed – which is a discussion about the settler system that fuels patriarchal violence</w:t>
      </w:r>
    </w:p>
    <w:p w14:paraId="35678464" w14:textId="35B7678C" w:rsidR="002A044F" w:rsidRPr="002A044F" w:rsidRDefault="002A044F" w:rsidP="002A044F">
      <w:pPr>
        <w:pStyle w:val="Heading4"/>
      </w:pPr>
      <w:r>
        <w:t xml:space="preserve">C] </w:t>
      </w:r>
      <w:r w:rsidR="00693CAD">
        <w:t xml:space="preserve">Collectivism fails in debate rounds – especially with two womxn because instead of conceptualizing the violence we are stuck trying to get a ballot and co-opt each others voices. </w:t>
      </w:r>
    </w:p>
    <w:p w14:paraId="50A36613" w14:textId="54091501" w:rsidR="00D603A0" w:rsidRDefault="00D603A0" w:rsidP="00D603A0">
      <w:pPr>
        <w:pStyle w:val="Heading4"/>
      </w:pPr>
      <w:r>
        <w:t xml:space="preserve">2] </w:t>
      </w:r>
      <w:r w:rsidR="002F5866">
        <w:t>Exclusion DA –</w:t>
      </w:r>
      <w:r w:rsidR="00C10261">
        <w:t xml:space="preserve"> By reading this aff you assume that everyone </w:t>
      </w:r>
      <w:r w:rsidR="001B0075">
        <w:t xml:space="preserve">has authority to even be able to speak up – but erased indigenous </w:t>
      </w:r>
      <w:r w:rsidR="00AA0789">
        <w:t xml:space="preserve">communities </w:t>
      </w:r>
      <w:r w:rsidR="00556EC4">
        <w:t>are concerned with  just trying to have being in the first place</w:t>
      </w:r>
    </w:p>
    <w:p w14:paraId="3982E0A9" w14:textId="7654ECDC" w:rsidR="00DE160B" w:rsidRDefault="002F5866" w:rsidP="002F5866">
      <w:pPr>
        <w:pStyle w:val="Heading4"/>
      </w:pPr>
      <w:r>
        <w:t xml:space="preserve">3] </w:t>
      </w:r>
      <w:r w:rsidR="005E7FCB">
        <w:t>ROTB</w:t>
      </w:r>
    </w:p>
    <w:p w14:paraId="77E183C8" w14:textId="777A4644" w:rsidR="002F5866" w:rsidRDefault="00DE160B" w:rsidP="002F5866">
      <w:pPr>
        <w:pStyle w:val="Heading4"/>
      </w:pPr>
      <w:r>
        <w:t xml:space="preserve">A] </w:t>
      </w:r>
      <w:r w:rsidR="002F5866">
        <w:t xml:space="preserve">We meet ROTB better </w:t>
      </w:r>
      <w:r w:rsidR="003550F9">
        <w:t>–</w:t>
      </w:r>
      <w:r w:rsidR="002F5866">
        <w:t xml:space="preserve"> </w:t>
      </w:r>
      <w:r w:rsidR="003550F9">
        <w:t>we include indigenous voices into the conversation which means we solve better insofar as gender violence is systemic of the US being a settler state – and no you cant just perm its incompatible</w:t>
      </w:r>
    </w:p>
    <w:p w14:paraId="7E623585" w14:textId="77777777" w:rsidR="001D328F" w:rsidRDefault="001D328F" w:rsidP="001D328F">
      <w:pPr>
        <w:pStyle w:val="Heading4"/>
        <w:rPr>
          <w:szCs w:val="26"/>
        </w:rPr>
      </w:pPr>
      <w:r>
        <w:t>Combining social justice projects and decolonization is incompatible and undesirable</w:t>
      </w:r>
    </w:p>
    <w:p w14:paraId="18AC30A5" w14:textId="77777777" w:rsidR="001D328F" w:rsidRPr="0061551E" w:rsidRDefault="001D328F" w:rsidP="001D328F">
      <w:r>
        <w:rPr>
          <w:b/>
          <w:bCs/>
          <w:sz w:val="26"/>
          <w:szCs w:val="26"/>
        </w:rPr>
        <w:t xml:space="preserve">Tuck and Yang </w:t>
      </w:r>
      <w:r>
        <w:t>(Tuck, Eve, and K. Wayne Yang. "Decolonization is not a metaphor." Decolonization: Indigeneity, education &amp; society 1.1 (2012). //aw)</w:t>
      </w:r>
    </w:p>
    <w:p w14:paraId="20D2F133" w14:textId="28E691A5" w:rsidR="001D328F" w:rsidRDefault="001D328F" w:rsidP="001D328F">
      <w:pPr>
        <w:rPr>
          <w:sz w:val="16"/>
        </w:rPr>
      </w:pPr>
      <w:r w:rsidRPr="00506C68">
        <w:rPr>
          <w:sz w:val="16"/>
        </w:rPr>
        <w:t xml:space="preserve">Having elaborated on settler moves to innocence, we give a synopsis of the imbrication of settler colonialism with transnationalist, abolitionist, and critical pedagogy movements - efforts that are often thought of as exempt from Indigenous decolonizing analyses - as a synthesis of how decolonization as material, not metaphor, unsettles the innocence of these movements. </w:t>
      </w:r>
      <w:r w:rsidRPr="00B00BEC">
        <w:rPr>
          <w:rStyle w:val="StyleUnderline"/>
        </w:rPr>
        <w:t>These are</w:t>
      </w:r>
      <w:r>
        <w:rPr>
          <w:rStyle w:val="StyleUnderline"/>
        </w:rPr>
        <w:t xml:space="preserve"> </w:t>
      </w:r>
      <w:r w:rsidRPr="00B00BEC">
        <w:rPr>
          <w:rStyle w:val="StyleUnderline"/>
        </w:rPr>
        <w:t>interruptions which destabilize, un-balance, and repatriate the very terms and assumptions of</w:t>
      </w:r>
      <w:r>
        <w:rPr>
          <w:rStyle w:val="StyleUnderline"/>
        </w:rPr>
        <w:t xml:space="preserve"> </w:t>
      </w:r>
      <w:r w:rsidRPr="00B00BEC">
        <w:rPr>
          <w:rStyle w:val="StyleUnderline"/>
        </w:rPr>
        <w:t>some of the most radical efforts to reimagine human power relations. We argue that the</w:t>
      </w:r>
      <w:r>
        <w:rPr>
          <w:rStyle w:val="StyleUnderline"/>
        </w:rPr>
        <w:t xml:space="preserve"> </w:t>
      </w:r>
      <w:r w:rsidRPr="00120CDE">
        <w:rPr>
          <w:rStyle w:val="StyleUnderline"/>
        </w:rPr>
        <w:t>opportunities for solidarity lie in what is incommensurable</w:t>
      </w:r>
      <w:r w:rsidRPr="00B00BEC">
        <w:rPr>
          <w:rStyle w:val="StyleUnderline"/>
        </w:rPr>
        <w:t xml:space="preserve"> rather than what is common across</w:t>
      </w:r>
      <w:r>
        <w:rPr>
          <w:rStyle w:val="StyleUnderline"/>
        </w:rPr>
        <w:t xml:space="preserve"> </w:t>
      </w:r>
      <w:r w:rsidRPr="00B00BEC">
        <w:rPr>
          <w:rStyle w:val="StyleUnderline"/>
        </w:rPr>
        <w:t xml:space="preserve">these efforts.We offer </w:t>
      </w:r>
      <w:r w:rsidRPr="00120CDE">
        <w:rPr>
          <w:rStyle w:val="StyleUnderline"/>
          <w:highlight w:val="yellow"/>
        </w:rPr>
        <w:t>these perspectives</w:t>
      </w:r>
      <w:r w:rsidRPr="00B00BEC">
        <w:rPr>
          <w:rStyle w:val="StyleUnderline"/>
        </w:rPr>
        <w:t xml:space="preserve"> on </w:t>
      </w:r>
      <w:r w:rsidRPr="00120CDE">
        <w:rPr>
          <w:rStyle w:val="StyleUnderline"/>
          <w:highlight w:val="yellow"/>
        </w:rPr>
        <w:t>unsettling innocence</w:t>
      </w:r>
      <w:r w:rsidRPr="00B00BEC">
        <w:rPr>
          <w:rStyle w:val="StyleUnderline"/>
        </w:rPr>
        <w:t xml:space="preserve"> </w:t>
      </w:r>
      <w:r w:rsidRPr="00506C68">
        <w:rPr>
          <w:rStyle w:val="StyleUnderline"/>
          <w:highlight w:val="yellow"/>
        </w:rPr>
        <w:t>because they are</w:t>
      </w:r>
      <w:r w:rsidRPr="00B00BEC">
        <w:rPr>
          <w:rStyle w:val="StyleUnderline"/>
        </w:rPr>
        <w:t xml:space="preserve"> examples of what</w:t>
      </w:r>
      <w:r>
        <w:rPr>
          <w:rStyle w:val="StyleUnderline"/>
        </w:rPr>
        <w:t xml:space="preserve"> </w:t>
      </w:r>
      <w:r w:rsidRPr="00B00BEC">
        <w:rPr>
          <w:rStyle w:val="StyleUnderline"/>
        </w:rPr>
        <w:t xml:space="preserve">we might call </w:t>
      </w:r>
      <w:r w:rsidRPr="00506C68">
        <w:rPr>
          <w:rStyle w:val="StyleUnderline"/>
          <w:highlight w:val="yellow"/>
        </w:rPr>
        <w:t>an ethic of incommensurability</w:t>
      </w:r>
      <w:r w:rsidRPr="00B00BEC">
        <w:rPr>
          <w:rStyle w:val="StyleUnderline"/>
        </w:rPr>
        <w:t xml:space="preserve">, which </w:t>
      </w:r>
      <w:r>
        <w:rPr>
          <w:rStyle w:val="StyleUnderline"/>
        </w:rPr>
        <w:t xml:space="preserve">recognizes </w:t>
      </w:r>
      <w:r w:rsidRPr="00B00BEC">
        <w:rPr>
          <w:rStyle w:val="StyleUnderline"/>
        </w:rPr>
        <w:t>what is distinct, what is</w:t>
      </w:r>
      <w:r>
        <w:rPr>
          <w:rStyle w:val="StyleUnderline"/>
        </w:rPr>
        <w:t xml:space="preserve"> </w:t>
      </w:r>
      <w:r w:rsidRPr="00B00BEC">
        <w:rPr>
          <w:rStyle w:val="StyleUnderline"/>
        </w:rPr>
        <w:t xml:space="preserve">sovereign for </w:t>
      </w:r>
      <w:r w:rsidRPr="00506C68">
        <w:rPr>
          <w:rStyle w:val="StyleUnderline"/>
          <w:highlight w:val="yellow"/>
        </w:rPr>
        <w:t>project(s) of decolonization</w:t>
      </w:r>
      <w:r w:rsidRPr="00B00BEC">
        <w:rPr>
          <w:rStyle w:val="StyleUnderline"/>
        </w:rPr>
        <w:t xml:space="preserve"> </w:t>
      </w:r>
      <w:r w:rsidRPr="00506C68">
        <w:rPr>
          <w:rStyle w:val="StyleUnderline"/>
          <w:highlight w:val="yellow"/>
        </w:rPr>
        <w:t>in relation to</w:t>
      </w:r>
      <w:r w:rsidRPr="00B00BEC">
        <w:rPr>
          <w:rStyle w:val="StyleUnderline"/>
        </w:rPr>
        <w:t xml:space="preserve"> human and civil rights based </w:t>
      </w:r>
      <w:r w:rsidRPr="00506C68">
        <w:rPr>
          <w:rStyle w:val="StyleUnderline"/>
          <w:highlight w:val="yellow"/>
        </w:rPr>
        <w:t>social justice</w:t>
      </w:r>
      <w:r w:rsidRPr="00B00BEC">
        <w:rPr>
          <w:rStyle w:val="StyleUnderline"/>
        </w:rPr>
        <w:t xml:space="preserve"> projects. There are portions of these projects that simply </w:t>
      </w:r>
      <w:r w:rsidRPr="00506C68">
        <w:rPr>
          <w:rStyle w:val="StyleUnderline"/>
          <w:highlight w:val="yellow"/>
        </w:rPr>
        <w:t>cannot</w:t>
      </w:r>
      <w:r w:rsidRPr="00B00BEC">
        <w:rPr>
          <w:rStyle w:val="StyleUnderline"/>
        </w:rPr>
        <w:t xml:space="preserve"> speak to one another,</w:t>
      </w:r>
      <w:r>
        <w:rPr>
          <w:rStyle w:val="StyleUnderline"/>
        </w:rPr>
        <w:t xml:space="preserve"> </w:t>
      </w:r>
      <w:r w:rsidRPr="00B00BEC">
        <w:rPr>
          <w:rStyle w:val="StyleUnderline"/>
        </w:rPr>
        <w:t xml:space="preserve">cannot </w:t>
      </w:r>
      <w:r w:rsidRPr="00506C68">
        <w:rPr>
          <w:rStyle w:val="StyleUnderline"/>
          <w:highlight w:val="yellow"/>
        </w:rPr>
        <w:t>be aligned</w:t>
      </w:r>
      <w:r w:rsidRPr="00B00BEC">
        <w:rPr>
          <w:rStyle w:val="StyleUnderline"/>
        </w:rPr>
        <w:t xml:space="preserve"> or allied</w:t>
      </w:r>
      <w:r w:rsidRPr="00506C68">
        <w:rPr>
          <w:sz w:val="16"/>
        </w:rPr>
        <w:t xml:space="preserve">. </w:t>
      </w:r>
      <w:r w:rsidRPr="00120CDE">
        <w:rPr>
          <w:rStyle w:val="StyleUnderline"/>
        </w:rPr>
        <w:t>We make these notations to highlight opportunities for what can</w:t>
      </w:r>
      <w:r>
        <w:rPr>
          <w:rStyle w:val="StyleUnderline"/>
        </w:rPr>
        <w:t xml:space="preserve"> </w:t>
      </w:r>
      <w:r w:rsidRPr="00120CDE">
        <w:rPr>
          <w:rStyle w:val="StyleUnderline"/>
        </w:rPr>
        <w:t xml:space="preserve">only ever be strategic and contingent collaborations, and to indicate the reasons that </w:t>
      </w:r>
      <w:r w:rsidRPr="00506C68">
        <w:rPr>
          <w:rStyle w:val="StyleUnderline"/>
          <w:highlight w:val="yellow"/>
        </w:rPr>
        <w:t>lasting solidarities may be elusive, even undesirable</w:t>
      </w:r>
      <w:r w:rsidRPr="00120CDE">
        <w:rPr>
          <w:rStyle w:val="StyleUnderline"/>
        </w:rPr>
        <w:t>.</w:t>
      </w:r>
      <w:r w:rsidRPr="00506C68">
        <w:rPr>
          <w:sz w:val="16"/>
        </w:rPr>
        <w:t xml:space="preserve"> Below we point to unsettling themes that challenge the coalescence of social justice endeavors broadly assembled into three areas: Transnational or Third World decolonizations, Abolition, and Critical Space-Place Pedagogies. For each of these areas, we offer entry points into the literature - beginning a sort of bibliography of </w:t>
      </w:r>
      <w:r>
        <w:rPr>
          <w:sz w:val="16"/>
        </w:rPr>
        <w:t>incommensurability</w:t>
      </w:r>
    </w:p>
    <w:p w14:paraId="306E32FF" w14:textId="3C4DCE7A" w:rsidR="00DE160B" w:rsidRDefault="00DE160B" w:rsidP="00DE160B">
      <w:pPr>
        <w:pStyle w:val="Heading4"/>
      </w:pPr>
      <w:r>
        <w:t xml:space="preserve">B] </w:t>
      </w:r>
      <w:r w:rsidR="005C5FE6">
        <w:t xml:space="preserve">Our ROTB outweighs and comes first since only through recognizing our position in the empire can </w:t>
      </w:r>
      <w:r w:rsidR="00CF4B63">
        <w:t xml:space="preserve">we move towards decolonization and fix the system which </w:t>
      </w:r>
      <w:r w:rsidR="00980870">
        <w:t>allows patriarchal violence in the first place</w:t>
      </w:r>
    </w:p>
    <w:p w14:paraId="7FCCDE15" w14:textId="77777777" w:rsidR="00DE160B" w:rsidRPr="00DE160B" w:rsidRDefault="00DE160B" w:rsidP="00DE160B"/>
    <w:p w14:paraId="62790D4C" w14:textId="737F5BD5" w:rsidR="003550F9" w:rsidRDefault="002A044F" w:rsidP="002A044F">
      <w:pPr>
        <w:pStyle w:val="Heading4"/>
      </w:pPr>
      <w:r>
        <w:t xml:space="preserve">4] There’s no reason they need the ballot to reject being happy or do their model of debate </w:t>
      </w:r>
      <w:r w:rsidR="00194207">
        <w:t>– means there’s no independent reason to vote for them</w:t>
      </w:r>
    </w:p>
    <w:p w14:paraId="19D70BD5" w14:textId="77F2FCC0" w:rsidR="00194207" w:rsidRPr="00194207" w:rsidRDefault="00194207" w:rsidP="00194207">
      <w:pPr>
        <w:pStyle w:val="Heading4"/>
      </w:pPr>
    </w:p>
    <w:sectPr w:rsidR="00194207" w:rsidRPr="001942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A590F"/>
    <w:rsid w:val="000139A3"/>
    <w:rsid w:val="000844F1"/>
    <w:rsid w:val="000B04A6"/>
    <w:rsid w:val="00100833"/>
    <w:rsid w:val="00104529"/>
    <w:rsid w:val="00105942"/>
    <w:rsid w:val="00107396"/>
    <w:rsid w:val="00137451"/>
    <w:rsid w:val="00144A4C"/>
    <w:rsid w:val="00176AB0"/>
    <w:rsid w:val="00177B7D"/>
    <w:rsid w:val="0018322D"/>
    <w:rsid w:val="00194207"/>
    <w:rsid w:val="001B0075"/>
    <w:rsid w:val="001B5776"/>
    <w:rsid w:val="001D328F"/>
    <w:rsid w:val="001E527A"/>
    <w:rsid w:val="001F78CE"/>
    <w:rsid w:val="00251FC7"/>
    <w:rsid w:val="00261423"/>
    <w:rsid w:val="002855A7"/>
    <w:rsid w:val="002A044F"/>
    <w:rsid w:val="002B146A"/>
    <w:rsid w:val="002B5E17"/>
    <w:rsid w:val="002E666B"/>
    <w:rsid w:val="002F5866"/>
    <w:rsid w:val="00315690"/>
    <w:rsid w:val="00316B75"/>
    <w:rsid w:val="00323114"/>
    <w:rsid w:val="00325646"/>
    <w:rsid w:val="003460F2"/>
    <w:rsid w:val="003550F9"/>
    <w:rsid w:val="0038158C"/>
    <w:rsid w:val="00384C56"/>
    <w:rsid w:val="003902BA"/>
    <w:rsid w:val="003A09E2"/>
    <w:rsid w:val="00407037"/>
    <w:rsid w:val="004156DB"/>
    <w:rsid w:val="004605D6"/>
    <w:rsid w:val="0048299B"/>
    <w:rsid w:val="004C60E8"/>
    <w:rsid w:val="004E3579"/>
    <w:rsid w:val="004E728B"/>
    <w:rsid w:val="004F39E0"/>
    <w:rsid w:val="00537BD5"/>
    <w:rsid w:val="00556EC4"/>
    <w:rsid w:val="0057268A"/>
    <w:rsid w:val="005B560D"/>
    <w:rsid w:val="005C5FE6"/>
    <w:rsid w:val="005D2912"/>
    <w:rsid w:val="005E7FCB"/>
    <w:rsid w:val="005F4A17"/>
    <w:rsid w:val="006065BD"/>
    <w:rsid w:val="0062278A"/>
    <w:rsid w:val="00645FA9"/>
    <w:rsid w:val="00647866"/>
    <w:rsid w:val="00665003"/>
    <w:rsid w:val="00693CAD"/>
    <w:rsid w:val="006A2AD0"/>
    <w:rsid w:val="006C2375"/>
    <w:rsid w:val="006D4ECC"/>
    <w:rsid w:val="00703A9B"/>
    <w:rsid w:val="00722258"/>
    <w:rsid w:val="007243E5"/>
    <w:rsid w:val="00766EA0"/>
    <w:rsid w:val="007A2226"/>
    <w:rsid w:val="007A5FA5"/>
    <w:rsid w:val="007B35E7"/>
    <w:rsid w:val="007F5B66"/>
    <w:rsid w:val="00823A1C"/>
    <w:rsid w:val="00845B9D"/>
    <w:rsid w:val="00860984"/>
    <w:rsid w:val="008A590F"/>
    <w:rsid w:val="008B3ECB"/>
    <w:rsid w:val="008B4E85"/>
    <w:rsid w:val="008C1841"/>
    <w:rsid w:val="008C1B2E"/>
    <w:rsid w:val="0091627E"/>
    <w:rsid w:val="0097032B"/>
    <w:rsid w:val="00980870"/>
    <w:rsid w:val="009D2EAD"/>
    <w:rsid w:val="009D54B2"/>
    <w:rsid w:val="009E1922"/>
    <w:rsid w:val="009F7ED2"/>
    <w:rsid w:val="00A7403B"/>
    <w:rsid w:val="00A93661"/>
    <w:rsid w:val="00A95652"/>
    <w:rsid w:val="00AA0789"/>
    <w:rsid w:val="00AB58CE"/>
    <w:rsid w:val="00AC0AB8"/>
    <w:rsid w:val="00B051CC"/>
    <w:rsid w:val="00B33C6D"/>
    <w:rsid w:val="00B4508F"/>
    <w:rsid w:val="00B55AD5"/>
    <w:rsid w:val="00B8057C"/>
    <w:rsid w:val="00BD6238"/>
    <w:rsid w:val="00BF593B"/>
    <w:rsid w:val="00BF773A"/>
    <w:rsid w:val="00BF7E81"/>
    <w:rsid w:val="00C10261"/>
    <w:rsid w:val="00C13773"/>
    <w:rsid w:val="00C17CC8"/>
    <w:rsid w:val="00C83417"/>
    <w:rsid w:val="00C9604F"/>
    <w:rsid w:val="00CA19AA"/>
    <w:rsid w:val="00CC5298"/>
    <w:rsid w:val="00CD736E"/>
    <w:rsid w:val="00CD798D"/>
    <w:rsid w:val="00CE161E"/>
    <w:rsid w:val="00CF4B63"/>
    <w:rsid w:val="00CF59A8"/>
    <w:rsid w:val="00D325A9"/>
    <w:rsid w:val="00D36A8A"/>
    <w:rsid w:val="00D603A0"/>
    <w:rsid w:val="00D61409"/>
    <w:rsid w:val="00D6691E"/>
    <w:rsid w:val="00D71170"/>
    <w:rsid w:val="00DA1C92"/>
    <w:rsid w:val="00DA25D4"/>
    <w:rsid w:val="00DA6538"/>
    <w:rsid w:val="00DE160B"/>
    <w:rsid w:val="00E15E75"/>
    <w:rsid w:val="00E5262C"/>
    <w:rsid w:val="00EC7DC4"/>
    <w:rsid w:val="00ED30CF"/>
    <w:rsid w:val="00F176EF"/>
    <w:rsid w:val="00F45E10"/>
    <w:rsid w:val="00F6364A"/>
    <w:rsid w:val="00F9113A"/>
    <w:rsid w:val="00FC5A4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D89F6"/>
  <w15:chartTrackingRefBased/>
  <w15:docId w15:val="{21A43A3C-5FBF-4BD7-9299-6D3F42DB2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A590F"/>
    <w:rPr>
      <w:rFonts w:ascii="Calibri" w:hAnsi="Calibri"/>
    </w:rPr>
  </w:style>
  <w:style w:type="paragraph" w:styleId="Heading1">
    <w:name w:val="heading 1"/>
    <w:aliases w:val="Pocket"/>
    <w:basedOn w:val="Normal"/>
    <w:next w:val="Normal"/>
    <w:link w:val="Heading1Char"/>
    <w:qFormat/>
    <w:rsid w:val="008A590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A590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A590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8A590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A59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590F"/>
  </w:style>
  <w:style w:type="character" w:customStyle="1" w:styleId="Heading1Char">
    <w:name w:val="Heading 1 Char"/>
    <w:aliases w:val="Pocket Char"/>
    <w:basedOn w:val="DefaultParagraphFont"/>
    <w:link w:val="Heading1"/>
    <w:rsid w:val="008A590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A590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A590F"/>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8A590F"/>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small,Bold Underline,Qualifications,normal card text,Shrunk,qualifications in card,qualifications,bold underline,Style1,Box,Underlined,B"/>
    <w:basedOn w:val="DefaultParagraphFont"/>
    <w:link w:val="textbold"/>
    <w:uiPriority w:val="7"/>
    <w:qFormat/>
    <w:rsid w:val="008A590F"/>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8A590F"/>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Minimized Cha"/>
    <w:basedOn w:val="DefaultParagraphFont"/>
    <w:uiPriority w:val="6"/>
    <w:qFormat/>
    <w:rsid w:val="008A590F"/>
    <w:rPr>
      <w:b w:val="0"/>
      <w:sz w:val="22"/>
      <w:u w:val="single"/>
    </w:rPr>
  </w:style>
  <w:style w:type="character" w:styleId="Hyperlink">
    <w:name w:val="Hyperlink"/>
    <w:aliases w:val="heading 1 (block title),Important,Read,Internet Link,Analytic Text,Internet link,Card Text,Char Char1,Heading 1 Char1,Pocket Char1,F2 - Heading 1 Char1,AHeading 1 Char1,Brief - Heading 1 Char1,Block Name Char1,Block Header Char1,ALEX Char1"/>
    <w:basedOn w:val="DefaultParagraphFont"/>
    <w:uiPriority w:val="99"/>
    <w:unhideWhenUsed/>
    <w:rsid w:val="008A590F"/>
    <w:rPr>
      <w:color w:val="auto"/>
      <w:u w:val="none"/>
    </w:rPr>
  </w:style>
  <w:style w:type="character" w:styleId="FollowedHyperlink">
    <w:name w:val="FollowedHyperlink"/>
    <w:basedOn w:val="DefaultParagraphFont"/>
    <w:uiPriority w:val="99"/>
    <w:semiHidden/>
    <w:unhideWhenUsed/>
    <w:rsid w:val="008A590F"/>
    <w:rPr>
      <w:color w:val="auto"/>
      <w:u w:val="none"/>
    </w:rPr>
  </w:style>
  <w:style w:type="paragraph" w:styleId="BodyText">
    <w:name w:val="Body Text"/>
    <w:basedOn w:val="Normal"/>
    <w:link w:val="BodyTextChar"/>
    <w:semiHidden/>
    <w:unhideWhenUsed/>
    <w:rsid w:val="002E666B"/>
    <w:pPr>
      <w:spacing w:after="140" w:line="276" w:lineRule="auto"/>
    </w:pPr>
    <w:rPr>
      <w:rFonts w:eastAsia="Calibri" w:cs="Times New Roman"/>
      <w:szCs w:val="24"/>
    </w:rPr>
  </w:style>
  <w:style w:type="character" w:customStyle="1" w:styleId="BodyTextChar">
    <w:name w:val="Body Text Char"/>
    <w:basedOn w:val="DefaultParagraphFont"/>
    <w:link w:val="BodyText"/>
    <w:semiHidden/>
    <w:rsid w:val="002E666B"/>
    <w:rPr>
      <w:rFonts w:ascii="Calibri" w:eastAsia="Calibri" w:hAnsi="Calibri" w:cs="Times New Roman"/>
      <w:szCs w:val="24"/>
    </w:rPr>
  </w:style>
  <w:style w:type="paragraph" w:customStyle="1" w:styleId="textbold">
    <w:name w:val="text bold"/>
    <w:basedOn w:val="Normal"/>
    <w:link w:val="Emphasis"/>
    <w:autoRedefine/>
    <w:uiPriority w:val="7"/>
    <w:qFormat/>
    <w:rsid w:val="005F4A17"/>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naazneenbarma.com/uploads/2/9/6/9/29695681/using_scenarios_in_political_science_isp_2015.pd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S1659183\Download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23</TotalTime>
  <Pages>14</Pages>
  <Words>7082</Words>
  <Characters>40368</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Waters, Alice</dc:creator>
  <cp:keywords>5.1.1</cp:keywords>
  <dc:description/>
  <cp:lastModifiedBy>Waters, Alice</cp:lastModifiedBy>
  <cp:revision>36</cp:revision>
  <dcterms:created xsi:type="dcterms:W3CDTF">2021-07-08T15:22:00Z</dcterms:created>
  <dcterms:modified xsi:type="dcterms:W3CDTF">2021-07-08T16:01:00Z</dcterms:modified>
</cp:coreProperties>
</file>