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4738F" w14:textId="77777777" w:rsidR="00557F1D" w:rsidRDefault="00557F1D" w:rsidP="00557F1D">
      <w:pPr>
        <w:pStyle w:val="Heading1"/>
      </w:pPr>
      <w:r>
        <w:t>1AC</w:t>
      </w:r>
    </w:p>
    <w:p w14:paraId="5882E41B" w14:textId="77777777" w:rsidR="00E54EA5" w:rsidRDefault="00E54EA5" w:rsidP="00E54EA5">
      <w:pPr>
        <w:pStyle w:val="Heading2"/>
      </w:pPr>
      <w:r>
        <w:lastRenderedPageBreak/>
        <w:t>FW</w:t>
      </w:r>
    </w:p>
    <w:p w14:paraId="3075C8C9" w14:textId="77777777" w:rsidR="00E54EA5" w:rsidRDefault="00E54EA5" w:rsidP="00E54EA5"/>
    <w:p w14:paraId="31A48CDB" w14:textId="77777777" w:rsidR="00E54EA5" w:rsidRDefault="00E54EA5" w:rsidP="00E54EA5">
      <w:pPr>
        <w:pStyle w:val="Heading4"/>
      </w:pPr>
      <w:r w:rsidRPr="001A2FAE">
        <w:t xml:space="preserve">The value is </w:t>
      </w:r>
      <w:proofErr w:type="gramStart"/>
      <w:r w:rsidRPr="001A2FAE">
        <w:t>morality</w:t>
      </w:r>
      <w:proofErr w:type="gramEnd"/>
      <w:r w:rsidRPr="001A2FAE">
        <w:t xml:space="preserve"> and the value criterion is mitigating</w:t>
      </w:r>
      <w:r>
        <w:t xml:space="preserve"> structural harms of capitalism</w:t>
      </w:r>
    </w:p>
    <w:p w14:paraId="10BC6C20" w14:textId="77777777" w:rsidR="00E54EA5" w:rsidRDefault="00E54EA5" w:rsidP="00E54EA5"/>
    <w:p w14:paraId="278CD4CE" w14:textId="77777777" w:rsidR="00E54EA5" w:rsidRPr="001A2FAE" w:rsidRDefault="00E54EA5" w:rsidP="00E54EA5">
      <w:pPr>
        <w:pStyle w:val="Heading4"/>
      </w:pPr>
      <w:r w:rsidRPr="001A2FAE">
        <w:t>Structural violence is based in moral exclusion, which is fundamentally flawed because exclusion is based on arbitrarily perceived differences.</w:t>
      </w:r>
    </w:p>
    <w:p w14:paraId="60CC99C2" w14:textId="77777777" w:rsidR="00E54EA5" w:rsidRPr="001A2FAE" w:rsidRDefault="00E54EA5" w:rsidP="00E54EA5">
      <w:r w:rsidRPr="00EE1DCC">
        <w:rPr>
          <w:rStyle w:val="Style13ptBold"/>
        </w:rPr>
        <w:t>Winter and Leighton 99</w:t>
      </w:r>
      <w:r w:rsidRPr="001A2FAE">
        <w:t xml:space="preserve"> |Deborah </w:t>
      </w:r>
      <w:proofErr w:type="spellStart"/>
      <w:r w:rsidRPr="001A2FAE">
        <w:t>DuNann</w:t>
      </w:r>
      <w:proofErr w:type="spellEnd"/>
      <w:r w:rsidRPr="001A2FAE">
        <w:t xml:space="preserve"> Winter and Dana C. Leighton. Winter</w:t>
      </w:r>
      <w:proofErr w:type="gramStart"/>
      <w:r w:rsidRPr="001A2FAE">
        <w:t>|[</w:t>
      </w:r>
      <w:proofErr w:type="gramEnd"/>
      <w:r w:rsidRPr="001A2FAE">
        <w:t xml:space="preserve">Psychologist that specializes in Social Psych, Counseling Psych, Historical and Contemporary Issues, Peace Psychology. Leighton: PhD graduate student in the Psychology Department at the University of Arkansas. </w:t>
      </w:r>
      <w:proofErr w:type="spellStart"/>
      <w:r w:rsidRPr="001A2FAE">
        <w:t>Knowledgable</w:t>
      </w:r>
      <w:proofErr w:type="spellEnd"/>
      <w:r w:rsidRPr="001A2FAE">
        <w:t xml:space="preserve"> in the fields of social psychology, peace psychology, and justice and intergroup responses to transgressions of justice] “Peace, conflict, and violence: Peace psychology in the 21st century.” Pg 4-5 </w:t>
      </w:r>
      <w:proofErr w:type="spellStart"/>
      <w:r w:rsidRPr="001A2FAE">
        <w:t>ghs</w:t>
      </w:r>
      <w:proofErr w:type="spellEnd"/>
      <w:r w:rsidRPr="001A2FAE">
        <w:t>//VA</w:t>
      </w:r>
    </w:p>
    <w:p w14:paraId="243386CA" w14:textId="77777777" w:rsidR="00E54EA5" w:rsidRPr="001A2FAE" w:rsidRDefault="00E54EA5" w:rsidP="00E54EA5">
      <w:pPr>
        <w:rPr>
          <w:sz w:val="14"/>
        </w:rPr>
      </w:pPr>
      <w:r w:rsidRPr="001A2FAE">
        <w:rPr>
          <w:sz w:val="14"/>
        </w:rPr>
        <w:t xml:space="preserve">Finally, </w:t>
      </w:r>
      <w:r w:rsidRPr="001A2FAE">
        <w:rPr>
          <w:rStyle w:val="StyleUnderline"/>
          <w:highlight w:val="cyan"/>
        </w:rPr>
        <w:t>to recognize</w:t>
      </w:r>
      <w:r w:rsidRPr="001A2FAE">
        <w:rPr>
          <w:sz w:val="14"/>
        </w:rPr>
        <w:t xml:space="preserve"> the operation of </w:t>
      </w:r>
      <w:r w:rsidRPr="001A2FAE">
        <w:rPr>
          <w:rStyle w:val="StyleUnderline"/>
          <w:highlight w:val="cyan"/>
        </w:rPr>
        <w:t xml:space="preserve">structural violence forces us to ask questions about </w:t>
      </w:r>
      <w:r w:rsidRPr="001A2FAE">
        <w:rPr>
          <w:rStyle w:val="StyleUnderline"/>
        </w:rPr>
        <w:t xml:space="preserve">how and </w:t>
      </w:r>
      <w:r w:rsidRPr="001A2FAE">
        <w:rPr>
          <w:rStyle w:val="StyleUnderline"/>
          <w:highlight w:val="cyan"/>
        </w:rPr>
        <w:t xml:space="preserve">why we tolerate it, </w:t>
      </w:r>
      <w:r w:rsidRPr="001A2FAE">
        <w:rPr>
          <w:rStyle w:val="StyleUnderline"/>
        </w:rPr>
        <w:t xml:space="preserve">questions </w:t>
      </w:r>
      <w:r w:rsidRPr="001A2FAE">
        <w:rPr>
          <w:rStyle w:val="StyleUnderline"/>
          <w:highlight w:val="cyan"/>
        </w:rPr>
        <w:t xml:space="preserve">which </w:t>
      </w:r>
      <w:r w:rsidRPr="001A2FAE">
        <w:rPr>
          <w:rStyle w:val="StyleUnderline"/>
        </w:rPr>
        <w:t xml:space="preserve">often </w:t>
      </w:r>
      <w:r w:rsidRPr="001A2FAE">
        <w:rPr>
          <w:rStyle w:val="StyleUnderline"/>
          <w:highlight w:val="cyan"/>
        </w:rPr>
        <w:t xml:space="preserve">have painful answers for the privileged </w:t>
      </w:r>
      <w:r w:rsidRPr="001A2FAE">
        <w:t>elite</w:t>
      </w:r>
      <w:r w:rsidRPr="001A2FAE">
        <w:rPr>
          <w:sz w:val="14"/>
        </w:rPr>
        <w:t xml:space="preserve"> who unconsciously support it. A final question of this section is how and why we allow ourselves to be so oblivious to structural violence. Susan </w:t>
      </w:r>
      <w:proofErr w:type="spellStart"/>
      <w:r w:rsidRPr="001A2FAE">
        <w:rPr>
          <w:sz w:val="14"/>
        </w:rPr>
        <w:t>Opotow</w:t>
      </w:r>
      <w:proofErr w:type="spellEnd"/>
      <w:r w:rsidRPr="001A2FAE">
        <w:rPr>
          <w:sz w:val="14"/>
        </w:rPr>
        <w:t xml:space="preserve"> offers an intriguing set of answers, in her article Social Injustice. She argues that </w:t>
      </w:r>
      <w:r w:rsidRPr="001A2FAE">
        <w:rPr>
          <w:rStyle w:val="StyleUnderline"/>
          <w:highlight w:val="cyan"/>
        </w:rPr>
        <w:t xml:space="preserve">our normal perceptual </w:t>
      </w:r>
      <w:r w:rsidRPr="001A2FAE">
        <w:rPr>
          <w:rStyle w:val="StyleUnderline"/>
        </w:rPr>
        <w:t xml:space="preserve">cognitive </w:t>
      </w:r>
      <w:r w:rsidRPr="001A2FAE">
        <w:rPr>
          <w:rStyle w:val="StyleUnderline"/>
          <w:highlight w:val="cyan"/>
        </w:rPr>
        <w:t>processes divide people into in-</w:t>
      </w:r>
      <w:r w:rsidRPr="001A2FAE">
        <w:rPr>
          <w:rStyle w:val="StyleUnderline"/>
        </w:rPr>
        <w:t xml:space="preserve">groups </w:t>
      </w:r>
      <w:r w:rsidRPr="001A2FAE">
        <w:rPr>
          <w:rStyle w:val="StyleUnderline"/>
          <w:highlight w:val="cyan"/>
        </w:rPr>
        <w:t>and out-groups. Those outside our group lie outside our scope of justice. Injustice</w:t>
      </w:r>
      <w:r w:rsidRPr="001A2FAE">
        <w:rPr>
          <w:sz w:val="14"/>
        </w:rPr>
        <w:t xml:space="preserve"> that would be instantaneously confronted if it occurred to someone we love or know </w:t>
      </w:r>
      <w:r w:rsidRPr="001A2FAE">
        <w:rPr>
          <w:rStyle w:val="StyleUnderline"/>
          <w:highlight w:val="cyan"/>
        </w:rPr>
        <w:t>is barely noticed if it occurs to</w:t>
      </w:r>
      <w:r w:rsidRPr="001A2FAE">
        <w:rPr>
          <w:rStyle w:val="StyleUnderline"/>
        </w:rPr>
        <w:t xml:space="preserve"> strangers or </w:t>
      </w:r>
      <w:r w:rsidRPr="001A2FAE">
        <w:rPr>
          <w:rStyle w:val="StyleUnderline"/>
          <w:highlight w:val="cyan"/>
        </w:rPr>
        <w:t>those who are invisible</w:t>
      </w:r>
      <w:r w:rsidRPr="001A2FAE">
        <w:rPr>
          <w:rStyle w:val="StyleUnderline"/>
        </w:rPr>
        <w:t xml:space="preserve"> or irrelevant.</w:t>
      </w:r>
      <w:r w:rsidRPr="001A2FAE">
        <w:rPr>
          <w:sz w:val="14"/>
        </w:rPr>
        <w:t xml:space="preserve"> We do not seem to be able to open our minds and our hearts to everyone, so </w:t>
      </w:r>
      <w:r w:rsidRPr="001A2FAE">
        <w:rPr>
          <w:rStyle w:val="StyleUnderline"/>
        </w:rPr>
        <w:t xml:space="preserve">we draw conceptual lines between those who are in and out of our moral circle. </w:t>
      </w:r>
      <w:r w:rsidRPr="001A2FAE">
        <w:rPr>
          <w:rStyle w:val="StyleUnderline"/>
          <w:highlight w:val="cyan"/>
        </w:rPr>
        <w:t xml:space="preserve">Those who fall outside are </w:t>
      </w:r>
      <w:r w:rsidRPr="001A2FAE">
        <w:rPr>
          <w:rStyle w:val="Emphasis"/>
          <w:highlight w:val="cyan"/>
        </w:rPr>
        <w:t>morally excluded</w:t>
      </w:r>
      <w:r w:rsidRPr="001A2FAE">
        <w:rPr>
          <w:rStyle w:val="StyleUnderline"/>
        </w:rPr>
        <w:t>, and become</w:t>
      </w:r>
      <w:r w:rsidRPr="001A2FAE">
        <w:rPr>
          <w:sz w:val="14"/>
        </w:rPr>
        <w:t xml:space="preserve"> either </w:t>
      </w:r>
      <w:r w:rsidRPr="001A2FAE">
        <w:rPr>
          <w:rStyle w:val="StyleUnderline"/>
        </w:rPr>
        <w:t>invisible</w:t>
      </w:r>
      <w:r w:rsidRPr="001A2FAE">
        <w:rPr>
          <w:sz w:val="14"/>
        </w:rPr>
        <w:t xml:space="preserve">, or demeaned in some way so that we do not have to acknowledge the injustice they suffer. </w:t>
      </w:r>
      <w:r w:rsidRPr="001A2FAE">
        <w:rPr>
          <w:rStyle w:val="StyleUnderline"/>
        </w:rPr>
        <w:t>Moral exclusion is</w:t>
      </w:r>
      <w:r w:rsidRPr="001A2FAE">
        <w:rPr>
          <w:sz w:val="14"/>
        </w:rPr>
        <w:t xml:space="preserve"> a human failing, but </w:t>
      </w:r>
      <w:proofErr w:type="spellStart"/>
      <w:r w:rsidRPr="001A2FAE">
        <w:rPr>
          <w:sz w:val="14"/>
        </w:rPr>
        <w:t>Opotow</w:t>
      </w:r>
      <w:proofErr w:type="spellEnd"/>
      <w:r w:rsidRPr="001A2FAE">
        <w:rPr>
          <w:sz w:val="14"/>
        </w:rPr>
        <w:t xml:space="preserve"> argues convincingly that it is </w:t>
      </w:r>
      <w:r w:rsidRPr="001A2FAE">
        <w:rPr>
          <w:rStyle w:val="StyleUnderline"/>
        </w:rPr>
        <w:t>an outcome of everyday social cognition.</w:t>
      </w:r>
      <w:r w:rsidRPr="001A2FAE">
        <w:rPr>
          <w:sz w:val="14"/>
        </w:rPr>
        <w:t xml:space="preserve"> To reduce its nefarious effects, </w:t>
      </w:r>
      <w:r w:rsidRPr="001A2FAE">
        <w:rPr>
          <w:rStyle w:val="StyleUnderline"/>
        </w:rPr>
        <w:t>we must be vigilant in noticing and listening to oppressed, invisible, outsiders.</w:t>
      </w:r>
      <w:r w:rsidRPr="001A2FAE">
        <w:rPr>
          <w:sz w:val="14"/>
        </w:rPr>
        <w:t xml:space="preserve"> Inclusionary thinking can be fostered by relationships, communication, and appreciation of diversity. Like </w:t>
      </w:r>
      <w:proofErr w:type="spellStart"/>
      <w:r w:rsidRPr="001A2FAE">
        <w:rPr>
          <w:sz w:val="14"/>
        </w:rPr>
        <w:t>Opotow</w:t>
      </w:r>
      <w:proofErr w:type="spellEnd"/>
      <w:r w:rsidRPr="001A2FAE">
        <w:rPr>
          <w:sz w:val="14"/>
        </w:rPr>
        <w:t xml:space="preserve">, all the authors in this section point out that </w:t>
      </w:r>
      <w:r w:rsidRPr="001A2FAE">
        <w:rPr>
          <w:rStyle w:val="StyleUnderline"/>
          <w:highlight w:val="cyan"/>
        </w:rPr>
        <w:t xml:space="preserve">structural violence is not inevitable if we become aware of its </w:t>
      </w:r>
      <w:proofErr w:type="gramStart"/>
      <w:r w:rsidRPr="001A2FAE">
        <w:rPr>
          <w:rStyle w:val="StyleUnderline"/>
          <w:highlight w:val="cyan"/>
        </w:rPr>
        <w:t>operation, and</w:t>
      </w:r>
      <w:proofErr w:type="gramEnd"/>
      <w:r w:rsidRPr="001A2FAE">
        <w:rPr>
          <w:rStyle w:val="StyleUnderline"/>
          <w:highlight w:val="cyan"/>
        </w:rPr>
        <w:t xml:space="preserve"> build systematic ways to mitigate its effects.</w:t>
      </w:r>
      <w:r w:rsidRPr="001A2FAE">
        <w:rPr>
          <w:sz w:val="14"/>
          <w:highlight w:val="cyan"/>
        </w:rPr>
        <w:t xml:space="preserve"> </w:t>
      </w:r>
      <w:r w:rsidRPr="001A2FAE">
        <w:rPr>
          <w:sz w:val="14"/>
        </w:rPr>
        <w:t xml:space="preserve">Learning about structural violence may be discouraging, overwhelming, or maddening, but these papers encourage us to step beyond guilt and </w:t>
      </w:r>
      <w:proofErr w:type="gramStart"/>
      <w:r w:rsidRPr="001A2FAE">
        <w:rPr>
          <w:sz w:val="14"/>
        </w:rPr>
        <w:t>anger, and</w:t>
      </w:r>
      <w:proofErr w:type="gramEnd"/>
      <w:r w:rsidRPr="001A2FAE">
        <w:rPr>
          <w:sz w:val="14"/>
        </w:rPr>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w:t>
      </w:r>
      <w:proofErr w:type="gramStart"/>
      <w:r w:rsidRPr="001A2FAE">
        <w:rPr>
          <w:sz w:val="14"/>
        </w:rPr>
        <w:t>justice</w:t>
      </w:r>
      <w:proofErr w:type="gramEnd"/>
      <w:r w:rsidRPr="001A2FAE">
        <w:rPr>
          <w:sz w:val="14"/>
        </w:rPr>
        <w:t xml:space="preserve"> and living wages, providing prenatal care, alleviating sexism, and celebrating local cultures, will be our most surefooted path to building lasting peace.</w:t>
      </w:r>
    </w:p>
    <w:p w14:paraId="67C6A8A8" w14:textId="77777777" w:rsidR="00E54EA5" w:rsidRPr="00557F1D" w:rsidRDefault="00E54EA5" w:rsidP="00E54EA5"/>
    <w:p w14:paraId="4B41147D" w14:textId="77777777" w:rsidR="00E54EA5" w:rsidRPr="008051D9" w:rsidRDefault="00E54EA5" w:rsidP="00E54EA5">
      <w:pPr>
        <w:pStyle w:val="Heading4"/>
        <w:rPr>
          <w:rFonts w:eastAsia="Times New Roman"/>
        </w:rPr>
      </w:pPr>
      <w:r w:rsidRPr="008051D9">
        <w:rPr>
          <w:rFonts w:eastAsia="Times New Roman"/>
        </w:rPr>
        <w:t>The ROB is to vote for whoever best deconstructs the capitalist system</w:t>
      </w:r>
      <w:r>
        <w:rPr>
          <w:rFonts w:eastAsia="Times New Roman"/>
        </w:rPr>
        <w:t xml:space="preserve"> – you have an ethical obligation </w:t>
      </w:r>
      <w:r w:rsidRPr="008051D9">
        <w:rPr>
          <w:rFonts w:eastAsia="Times New Roman"/>
        </w:rPr>
        <w:t>– the exclusion of vast swathes of humanity cannot be calculated within the current hegemonic regime.</w:t>
      </w:r>
      <w:r w:rsidRPr="008051D9">
        <w:rPr>
          <w:rFonts w:eastAsia="Times New Roman"/>
        </w:rPr>
        <w:tab/>
      </w:r>
    </w:p>
    <w:p w14:paraId="1ABBE8FD" w14:textId="77777777" w:rsidR="00E54EA5" w:rsidRPr="008051D9" w:rsidRDefault="00E54EA5" w:rsidP="00E54EA5">
      <w:pPr>
        <w:rPr>
          <w:rFonts w:eastAsia="Times New Roman"/>
          <w:sz w:val="28"/>
          <w:szCs w:val="28"/>
        </w:rPr>
      </w:pPr>
      <w:r w:rsidRPr="008051D9">
        <w:rPr>
          <w:rStyle w:val="Style13ptBold"/>
          <w:sz w:val="28"/>
          <w:szCs w:val="28"/>
        </w:rPr>
        <w:t>Zizek and Daly 2004</w:t>
      </w:r>
      <w:r w:rsidRPr="008051D9">
        <w:rPr>
          <w:rFonts w:eastAsia="Times New Roman"/>
        </w:rPr>
        <w:t xml:space="preserve">(Slavoj, </w:t>
      </w:r>
      <w:r w:rsidRPr="008051D9">
        <w:t>PhD in Philosophy @ the University of Ljubljana, Senior Research in Sociology @ the University of Ljubljana, Professor of Philosophy and Psychoanalysis @ the European Graduate School, has been a visiting professor @ University of Chicago, Columbia University, Princeton, University of London, and NYU, International Director of the Birkbeck Institute for the Humanities, president of the Society for Theoretical Psychoanalysis</w:t>
      </w:r>
      <w:r w:rsidRPr="008051D9">
        <w:rPr>
          <w:rFonts w:eastAsia="Times New Roman"/>
        </w:rPr>
        <w:t xml:space="preserve">, and Glyn, has been a Professor @ Essex University and Manchester University, Conversations with Zizek page 14-16) </w:t>
      </w:r>
    </w:p>
    <w:p w14:paraId="35E5E2C4" w14:textId="77777777" w:rsidR="00E54EA5" w:rsidRDefault="00E54EA5" w:rsidP="00E54EA5">
      <w:pPr>
        <w:rPr>
          <w:sz w:val="14"/>
        </w:rPr>
      </w:pPr>
      <w:r w:rsidRPr="008051D9">
        <w:rPr>
          <w:sz w:val="14"/>
        </w:rPr>
        <w:lastRenderedPageBreak/>
        <w:t xml:space="preserve">For Zizek it is imperative that we cut through this Gordian knot of postmodern protocol and recognize that </w:t>
      </w:r>
      <w:r w:rsidRPr="008051D9">
        <w:rPr>
          <w:rStyle w:val="StyleUnderline"/>
          <w:highlight w:val="cyan"/>
        </w:rPr>
        <w:t xml:space="preserve">our </w:t>
      </w:r>
      <w:proofErr w:type="spellStart"/>
      <w:r w:rsidRPr="008051D9">
        <w:rPr>
          <w:rStyle w:val="StyleUnderline"/>
          <w:highlight w:val="cyan"/>
        </w:rPr>
        <w:t>ethico</w:t>
      </w:r>
      <w:proofErr w:type="spellEnd"/>
      <w:r w:rsidRPr="008051D9">
        <w:rPr>
          <w:rStyle w:val="StyleUnderline"/>
          <w:highlight w:val="cyan"/>
        </w:rPr>
        <w:t>-political responsibility is to confront the constitutive violence of</w:t>
      </w:r>
      <w:r w:rsidRPr="008051D9">
        <w:rPr>
          <w:sz w:val="14"/>
        </w:rPr>
        <w:t xml:space="preserve"> today’s </w:t>
      </w:r>
      <w:r w:rsidRPr="008051D9">
        <w:rPr>
          <w:rStyle w:val="StyleUnderline"/>
          <w:highlight w:val="cyan"/>
        </w:rPr>
        <w:t>global capitalism and its</w:t>
      </w:r>
      <w:r w:rsidRPr="008051D9">
        <w:rPr>
          <w:sz w:val="14"/>
        </w:rPr>
        <w:t xml:space="preserve"> obscene naturalization / </w:t>
      </w:r>
      <w:r w:rsidRPr="008051D9">
        <w:rPr>
          <w:rStyle w:val="StyleUnderline"/>
          <w:highlight w:val="cyan"/>
        </w:rPr>
        <w:t>anonymization of the millions</w:t>
      </w:r>
      <w:r w:rsidRPr="008051D9">
        <w:rPr>
          <w:sz w:val="14"/>
        </w:rPr>
        <w:t xml:space="preserve"> who are </w:t>
      </w:r>
      <w:r w:rsidRPr="008051D9">
        <w:rPr>
          <w:rStyle w:val="StyleUnderline"/>
          <w:highlight w:val="cyan"/>
        </w:rPr>
        <w:t>subjugated by it</w:t>
      </w:r>
      <w:r w:rsidRPr="008051D9">
        <w:rPr>
          <w:sz w:val="14"/>
          <w:highlight w:val="cyan"/>
        </w:rPr>
        <w:t xml:space="preserve"> </w:t>
      </w:r>
      <w:r w:rsidRPr="008051D9">
        <w:rPr>
          <w:sz w:val="14"/>
        </w:rPr>
        <w:t xml:space="preserve">throughout the world. Against the standardized positions of postmodern culture – with all its pieties concerning ‘multiculturalist’ etiquette – Zizek is arguing for a politics that might be called ‘radically incorrect’ in the sense that it </w:t>
      </w:r>
      <w:proofErr w:type="gramStart"/>
      <w:r w:rsidRPr="008051D9">
        <w:rPr>
          <w:sz w:val="14"/>
        </w:rPr>
        <w:t>break</w:t>
      </w:r>
      <w:proofErr w:type="gramEnd"/>
      <w:r w:rsidRPr="008051D9">
        <w:rPr>
          <w:sz w:val="14"/>
        </w:rPr>
        <w:t xml:space="preserve"> with these types of positions 7 and focuses instead on the very organizing principles of today’s social reality: the principles of global liberal capitalism. This requires some care and subtlety.  For far too long, Marxism has been bedeviled by an almost fetishistic economism that has tended towards political morbidity. With the likes of </w:t>
      </w:r>
      <w:proofErr w:type="spellStart"/>
      <w:r w:rsidRPr="008051D9">
        <w:rPr>
          <w:sz w:val="14"/>
        </w:rPr>
        <w:t>Hilferding</w:t>
      </w:r>
      <w:proofErr w:type="spellEnd"/>
      <w:r w:rsidRPr="008051D9">
        <w:rPr>
          <w:sz w:val="14"/>
        </w:rPr>
        <w:t xml:space="preserve"> and Gramsci, and more recently </w:t>
      </w:r>
      <w:proofErr w:type="spellStart"/>
      <w:r w:rsidRPr="008051D9">
        <w:rPr>
          <w:sz w:val="14"/>
        </w:rPr>
        <w:t>Laclau</w:t>
      </w:r>
      <w:proofErr w:type="spellEnd"/>
      <w:r w:rsidRPr="008051D9">
        <w:rPr>
          <w:sz w:val="14"/>
        </w:rPr>
        <w:t xml:space="preserve"> and </w:t>
      </w:r>
      <w:proofErr w:type="spellStart"/>
      <w:r w:rsidRPr="008051D9">
        <w:rPr>
          <w:sz w:val="14"/>
        </w:rPr>
        <w:t>Mouffee</w:t>
      </w:r>
      <w:proofErr w:type="spellEnd"/>
      <w:r w:rsidRPr="008051D9">
        <w:rPr>
          <w:sz w:val="14"/>
        </w:rPr>
        <w:t>, crucial theoretical advances have been made that enable the transcendence of all forms of economism. In this new context, however, Zizek argues that the problem that now presents itself is almost that of the opposite fetish. That is to say, the prohibitive anxieties surrounding the taboo of economism can function as a way of not engaging with economic reality and as a way of implicitly accepting the latter as a basic horizon of existence. In an ironic Freudian-Lacanian twist, the fear of economism can end up reinforcing a de facto economic necessity in respect of contemporary capitalism (</w:t>
      </w:r>
      <w:proofErr w:type="gramStart"/>
      <w:r w:rsidRPr="008051D9">
        <w:rPr>
          <w:sz w:val="14"/>
        </w:rPr>
        <w:t>i.e.</w:t>
      </w:r>
      <w:proofErr w:type="gramEnd"/>
      <w:r w:rsidRPr="008051D9">
        <w:rPr>
          <w:sz w:val="14"/>
        </w:rPr>
        <w:t xml:space="preserve"> the initial prohibition conjures up the very thing it fears).  This is not to endorse any kind of retrograde return to economism. Zizek’s point is rather that in rejecting economism </w:t>
      </w:r>
      <w:r w:rsidRPr="008051D9">
        <w:rPr>
          <w:rStyle w:val="StyleUnderline"/>
          <w:highlight w:val="cyan"/>
        </w:rPr>
        <w:t>we</w:t>
      </w:r>
      <w:r w:rsidRPr="008051D9">
        <w:rPr>
          <w:rStyle w:val="StyleUnderline"/>
        </w:rPr>
        <w:t xml:space="preserve"> </w:t>
      </w:r>
      <w:r w:rsidRPr="008051D9">
        <w:rPr>
          <w:rStyle w:val="StyleUnderline"/>
          <w:highlight w:val="cyan"/>
        </w:rPr>
        <w:t>should not lose sight of the</w:t>
      </w:r>
      <w:r w:rsidRPr="008051D9">
        <w:rPr>
          <w:sz w:val="14"/>
        </w:rPr>
        <w:t xml:space="preserve"> systemic </w:t>
      </w:r>
      <w:r w:rsidRPr="008051D9">
        <w:rPr>
          <w:rStyle w:val="StyleUnderline"/>
          <w:highlight w:val="cyan"/>
        </w:rPr>
        <w:t>power of capital in shaping</w:t>
      </w:r>
      <w:r w:rsidRPr="008051D9">
        <w:rPr>
          <w:sz w:val="14"/>
        </w:rPr>
        <w:t xml:space="preserve"> the lives and destinies of </w:t>
      </w:r>
      <w:r w:rsidRPr="008051D9">
        <w:rPr>
          <w:rStyle w:val="StyleUnderline"/>
          <w:highlight w:val="cyan"/>
        </w:rPr>
        <w:t>humanity</w:t>
      </w:r>
      <w:r w:rsidRPr="008051D9">
        <w:rPr>
          <w:sz w:val="14"/>
        </w:rPr>
        <w:t xml:space="preserve"> and our very sense of the possible. </w:t>
      </w:r>
      <w:proofErr w:type="gramStart"/>
      <w:r w:rsidRPr="008051D9">
        <w:rPr>
          <w:sz w:val="14"/>
        </w:rPr>
        <w:t>In particular we</w:t>
      </w:r>
      <w:proofErr w:type="gramEnd"/>
      <w:r w:rsidRPr="008051D9">
        <w:rPr>
          <w:sz w:val="14"/>
        </w:rPr>
        <w:t xml:space="preserve"> should not overlook Marx’s central insight that in order </w:t>
      </w:r>
      <w:r w:rsidRPr="008051D9">
        <w:rPr>
          <w:rStyle w:val="StyleUnderline"/>
          <w:highlight w:val="cyan"/>
        </w:rPr>
        <w:t>to create a universal</w:t>
      </w:r>
      <w:r w:rsidRPr="008051D9">
        <w:rPr>
          <w:sz w:val="14"/>
        </w:rPr>
        <w:t xml:space="preserve"> global </w:t>
      </w:r>
      <w:r w:rsidRPr="008051D9">
        <w:rPr>
          <w:rStyle w:val="StyleUnderline"/>
          <w:highlight w:val="cyan"/>
        </w:rPr>
        <w:t>system</w:t>
      </w:r>
      <w:r w:rsidRPr="008051D9">
        <w:rPr>
          <w:sz w:val="14"/>
        </w:rPr>
        <w:t xml:space="preserve"> the forces of </w:t>
      </w:r>
      <w:r w:rsidRPr="008051D9">
        <w:rPr>
          <w:rStyle w:val="StyleUnderline"/>
          <w:highlight w:val="cyan"/>
        </w:rPr>
        <w:t>capitalism seek to conceal the</w:t>
      </w:r>
      <w:r w:rsidRPr="008051D9">
        <w:rPr>
          <w:sz w:val="14"/>
        </w:rPr>
        <w:t xml:space="preserve"> politico-discursive </w:t>
      </w:r>
      <w:r w:rsidRPr="008051D9">
        <w:rPr>
          <w:rStyle w:val="StyleUnderline"/>
          <w:highlight w:val="cyan"/>
        </w:rPr>
        <w:t>violence of its construction</w:t>
      </w:r>
      <w:r w:rsidRPr="008051D9">
        <w:rPr>
          <w:sz w:val="14"/>
        </w:rPr>
        <w:t xml:space="preserve"> through a kind of gentrification of that system. What is persistently denied by neo-liberals such as </w:t>
      </w:r>
      <w:proofErr w:type="spellStart"/>
      <w:r w:rsidRPr="008051D9">
        <w:rPr>
          <w:sz w:val="14"/>
        </w:rPr>
        <w:t>Rorty</w:t>
      </w:r>
      <w:proofErr w:type="spellEnd"/>
      <w:r w:rsidRPr="008051D9">
        <w:rPr>
          <w:sz w:val="14"/>
        </w:rPr>
        <w:t xml:space="preserve"> (1989) and Fukuyama (1992) is that the </w:t>
      </w:r>
      <w:r w:rsidRPr="008051D9">
        <w:rPr>
          <w:rStyle w:val="StyleUnderline"/>
          <w:highlight w:val="cyan"/>
        </w:rPr>
        <w:t>gentrification of</w:t>
      </w:r>
      <w:r w:rsidRPr="008051D9">
        <w:rPr>
          <w:sz w:val="14"/>
        </w:rPr>
        <w:t xml:space="preserve"> global liberal </w:t>
      </w:r>
      <w:r w:rsidRPr="008051D9">
        <w:rPr>
          <w:rStyle w:val="StyleUnderline"/>
          <w:highlight w:val="cyan"/>
        </w:rPr>
        <w:t>capitalism is one whose ‘universalism’</w:t>
      </w:r>
      <w:r w:rsidRPr="008051D9">
        <w:rPr>
          <w:sz w:val="14"/>
        </w:rPr>
        <w:t xml:space="preserve"> fundamentally reproduces and depends upon a disavowed violence that </w:t>
      </w:r>
      <w:r w:rsidRPr="008051D9">
        <w:rPr>
          <w:rStyle w:val="StyleUnderline"/>
          <w:highlight w:val="cyan"/>
        </w:rPr>
        <w:t>excludes vast</w:t>
      </w:r>
      <w:r w:rsidRPr="008051D9">
        <w:rPr>
          <w:sz w:val="14"/>
        </w:rPr>
        <w:t xml:space="preserve"> sectors of the world’s </w:t>
      </w:r>
      <w:r w:rsidRPr="008051D9">
        <w:rPr>
          <w:rStyle w:val="StyleUnderline"/>
          <w:highlight w:val="cyan"/>
        </w:rPr>
        <w:t>populations.</w:t>
      </w:r>
      <w:r w:rsidRPr="008051D9">
        <w:rPr>
          <w:sz w:val="14"/>
        </w:rPr>
        <w:t xml:space="preserve"> In this way, neo-liberal ideology attempts to naturalize capitalism by presenting its outcomes of winning and losing as if they were simply a matter of chance and sound judgment in a neutral </w:t>
      </w:r>
      <w:proofErr w:type="gramStart"/>
      <w:r w:rsidRPr="008051D9">
        <w:rPr>
          <w:sz w:val="14"/>
        </w:rPr>
        <w:t>market place</w:t>
      </w:r>
      <w:proofErr w:type="gramEnd"/>
      <w:r w:rsidRPr="008051D9">
        <w:rPr>
          <w:sz w:val="14"/>
        </w:rPr>
        <w:t xml:space="preserve">. Capitalism does indeed create a space for a certain diversity, at least for the central capitalist regions, but it is neither neutral nor ideal and its price in terms of social exclusion is exorbitant. That is to say, </w:t>
      </w:r>
      <w:r w:rsidRPr="008051D9">
        <w:rPr>
          <w:rStyle w:val="StyleUnderline"/>
          <w:highlight w:val="cyan"/>
        </w:rPr>
        <w:t>the</w:t>
      </w:r>
      <w:r w:rsidRPr="008051D9">
        <w:rPr>
          <w:sz w:val="14"/>
        </w:rPr>
        <w:t xml:space="preserve"> human </w:t>
      </w:r>
      <w:r w:rsidRPr="008051D9">
        <w:rPr>
          <w:rStyle w:val="StyleUnderline"/>
          <w:highlight w:val="cyan"/>
        </w:rPr>
        <w:t>cost in</w:t>
      </w:r>
      <w:r w:rsidRPr="008051D9">
        <w:rPr>
          <w:sz w:val="14"/>
        </w:rPr>
        <w:t xml:space="preserve"> terms of inherent global </w:t>
      </w:r>
      <w:r w:rsidRPr="008051D9">
        <w:rPr>
          <w:rStyle w:val="StyleUnderline"/>
          <w:highlight w:val="cyan"/>
        </w:rPr>
        <w:t>poverty and degraded ‘life-chances’ cannot be calculated within the existing</w:t>
      </w:r>
      <w:r w:rsidRPr="008051D9">
        <w:rPr>
          <w:rStyle w:val="StyleUnderline"/>
        </w:rPr>
        <w:t xml:space="preserve"> </w:t>
      </w:r>
      <w:r w:rsidRPr="008051D9">
        <w:rPr>
          <w:rStyle w:val="StyleUnderline"/>
          <w:highlight w:val="cyan"/>
        </w:rPr>
        <w:t>economic rationale</w:t>
      </w:r>
      <w:r w:rsidRPr="008051D9">
        <w:rPr>
          <w:sz w:val="14"/>
        </w:rPr>
        <w:t xml:space="preserve"> and, in consequence, social exclusion remains mystified and nameless (viz. the patronizing reference to the ‘developing world’). And Zizek’s point is that this mystification is magnified through capitalism’s profound capacity to ingest its own excesses and negativity:  to redirect (or misdirect) social antagonisms and to absorb them within a culture of differential affirmation.  Instead of Bolshevism, the tendency today is towards a kind of political </w:t>
      </w:r>
      <w:proofErr w:type="spellStart"/>
      <w:r w:rsidRPr="008051D9">
        <w:rPr>
          <w:sz w:val="14"/>
        </w:rPr>
        <w:t>boutiquism</w:t>
      </w:r>
      <w:proofErr w:type="spellEnd"/>
      <w:r w:rsidRPr="008051D9">
        <w:rPr>
          <w:sz w:val="14"/>
        </w:rPr>
        <w:t xml:space="preserve"> that is readily sustained by postmodern forms of consumerism and lifestyle.  Against this Zizek argues for a new universalism whose primary ethical directive is to confront the fact that our forms of social existence are founded on exclusion on a global scale. While it is perfectly true that universalism can never become Universal (it will always require a hegemonic-particular embodiment </w:t>
      </w:r>
      <w:proofErr w:type="gramStart"/>
      <w:r w:rsidRPr="008051D9">
        <w:rPr>
          <w:sz w:val="14"/>
        </w:rPr>
        <w:t>in order to</w:t>
      </w:r>
      <w:proofErr w:type="gramEnd"/>
      <w:r w:rsidRPr="008051D9">
        <w:rPr>
          <w:sz w:val="14"/>
        </w:rPr>
        <w:t xml:space="preserve"> have any meaning), what is novel about Zizek’s universalism is that it would not attempt to conceal this fact or reduce the status of the abject Other to that of a ‘glitch’ in an otherwise sound matrix.</w:t>
      </w:r>
    </w:p>
    <w:p w14:paraId="4F393D2A" w14:textId="77777777" w:rsidR="00E54EA5" w:rsidRDefault="00E54EA5" w:rsidP="00E54EA5">
      <w:pPr>
        <w:rPr>
          <w:sz w:val="14"/>
        </w:rPr>
      </w:pPr>
    </w:p>
    <w:p w14:paraId="61EC446E" w14:textId="77777777" w:rsidR="00E54EA5" w:rsidRDefault="00E54EA5" w:rsidP="00E54EA5">
      <w:pPr>
        <w:rPr>
          <w:sz w:val="14"/>
        </w:rPr>
      </w:pPr>
    </w:p>
    <w:p w14:paraId="1A58E471" w14:textId="77777777" w:rsidR="00557F1D" w:rsidRDefault="00557F1D" w:rsidP="00557F1D">
      <w:pPr>
        <w:pStyle w:val="Heading2"/>
      </w:pPr>
      <w:r>
        <w:lastRenderedPageBreak/>
        <w:t>1AC</w:t>
      </w:r>
    </w:p>
    <w:p w14:paraId="5F407FE4" w14:textId="77777777" w:rsidR="00557F1D" w:rsidRDefault="00557F1D" w:rsidP="00557F1D"/>
    <w:p w14:paraId="48773A8D" w14:textId="77777777" w:rsidR="00557F1D" w:rsidRPr="00043E0B" w:rsidRDefault="00557F1D" w:rsidP="00557F1D"/>
    <w:p w14:paraId="210DFC34" w14:textId="77777777" w:rsidR="00557F1D" w:rsidRDefault="00557F1D" w:rsidP="00557F1D">
      <w:pPr>
        <w:pStyle w:val="Heading4"/>
      </w:pPr>
      <w:r>
        <w:t>Space is being developed to support capitalist growth on earth</w:t>
      </w:r>
    </w:p>
    <w:p w14:paraId="30912D95" w14:textId="77777777" w:rsidR="00557F1D" w:rsidRDefault="00557F1D" w:rsidP="00557F1D">
      <w:r>
        <w:t xml:space="preserve">Jens </w:t>
      </w:r>
      <w:r w:rsidRPr="00BE4A9C">
        <w:rPr>
          <w:rStyle w:val="Style13ptBold"/>
        </w:rPr>
        <w:t>Temmen</w:t>
      </w:r>
      <w:r w:rsidRPr="00BE4A9C">
        <w:t>, 7-24</w:t>
      </w:r>
      <w:r>
        <w:t xml:space="preserve">, </w:t>
      </w:r>
      <w:r w:rsidRPr="00BE4A9C">
        <w:rPr>
          <w:rStyle w:val="Style13ptBold"/>
        </w:rPr>
        <w:t>21</w:t>
      </w:r>
      <w:r>
        <w:t xml:space="preserve">, </w:t>
      </w:r>
      <w:r w:rsidRPr="000F45D5">
        <w:t>WHY BILLIONAIRES IN SPACE ARE NOT GOING TO MAKE THE WORLD A BETTER PLACE</w:t>
      </w:r>
      <w:r>
        <w:t xml:space="preserve">, </w:t>
      </w:r>
      <w:r w:rsidRPr="000F45D5">
        <w:t>https://blog.degruyter.com/today-space-is-virgin-territory-why-billionaires-in-space-are-not-going-to-make-the-world-a-better-place/</w:t>
      </w:r>
    </w:p>
    <w:p w14:paraId="4C8E8D09" w14:textId="77777777" w:rsidR="00557F1D" w:rsidRDefault="00557F1D" w:rsidP="00557F1D">
      <w:pPr>
        <w:rPr>
          <w:b/>
          <w:bCs/>
          <w:u w:val="single"/>
        </w:rPr>
      </w:pPr>
      <w:r w:rsidRPr="000F45D5">
        <w:rPr>
          <w:sz w:val="16"/>
        </w:rPr>
        <w:t xml:space="preserve">But what’s the harm, one might ask, in rehashing these concepts in context of the exploration of outer space? With no Indigenous population (that we know of) that can be removed, no pre-colonial civilization in the way of Earth’s future colonies on Moon and Mars, isn’t space colonialism something truly new, completely divorced from the history of terrestrial colonialism? Branson, Musk and Bezos would most certainly agree. “Contrary to what the private space industry (and national space agencies, for that matter) wants us to believe, </w:t>
      </w:r>
      <w:r w:rsidRPr="00BE4A9C">
        <w:rPr>
          <w:rStyle w:val="Emphasis"/>
          <w:highlight w:val="cyan"/>
        </w:rPr>
        <w:t>th</w:t>
      </w:r>
      <w:r w:rsidRPr="00BE4A9C">
        <w:rPr>
          <w:b/>
          <w:bCs/>
          <w:highlight w:val="cyan"/>
          <w:u w:val="single"/>
        </w:rPr>
        <w:t>e exploration and colonization of outer space is a very terrestrial undertakin</w:t>
      </w:r>
      <w:r w:rsidRPr="00BE4A9C">
        <w:rPr>
          <w:rStyle w:val="Emphasis"/>
          <w:highlight w:val="cyan"/>
        </w:rPr>
        <w:t>g</w:t>
      </w:r>
      <w:r w:rsidRPr="000F45D5">
        <w:rPr>
          <w:sz w:val="16"/>
        </w:rPr>
        <w:t xml:space="preserve">.” The question ignores the fact that contrary to what the private space industry (and national space agencies, for that matter) wants us to believe, the exploration and colonization of outer space is a very terrestrial undertaking. </w:t>
      </w:r>
      <w:r w:rsidRPr="000F45D5">
        <w:rPr>
          <w:b/>
          <w:bCs/>
          <w:u w:val="single"/>
        </w:rPr>
        <w:t>Steeped in capitalism</w:t>
      </w:r>
      <w:r w:rsidRPr="000F45D5">
        <w:rPr>
          <w:sz w:val="16"/>
        </w:rPr>
        <w:t xml:space="preserve"> – a system that Branson, Musk and Bezos have mastered and thrived in – and the geopolitical stratagems of Earth’s nation-states, </w:t>
      </w:r>
      <w:r w:rsidRPr="00BE4A9C">
        <w:rPr>
          <w:b/>
          <w:bCs/>
          <w:i/>
          <w:iCs/>
          <w:highlight w:val="cyan"/>
          <w:u w:val="single"/>
        </w:rPr>
        <w:t>space exploration today is</w:t>
      </w:r>
      <w:r w:rsidRPr="000F45D5">
        <w:rPr>
          <w:b/>
          <w:bCs/>
          <w:i/>
          <w:iCs/>
          <w:u w:val="single"/>
        </w:rPr>
        <w:t xml:space="preserve"> not so much </w:t>
      </w:r>
      <w:r w:rsidRPr="00BE4A9C">
        <w:rPr>
          <w:b/>
          <w:bCs/>
          <w:i/>
          <w:iCs/>
          <w:highlight w:val="cyan"/>
          <w:u w:val="single"/>
        </w:rPr>
        <w:t>driven</w:t>
      </w:r>
      <w:r w:rsidRPr="000F45D5">
        <w:rPr>
          <w:b/>
          <w:bCs/>
          <w:i/>
          <w:iCs/>
          <w:u w:val="single"/>
        </w:rPr>
        <w:t xml:space="preserve"> by changing humanity as it goes into space, but rather </w:t>
      </w:r>
      <w:r w:rsidRPr="00BE4A9C">
        <w:rPr>
          <w:b/>
          <w:bCs/>
          <w:i/>
          <w:iCs/>
          <w:highlight w:val="cyan"/>
          <w:u w:val="single"/>
        </w:rPr>
        <w:t>by changing outer space to make it fit into the logics of profit and territorial control on Earth</w:t>
      </w:r>
      <w:r w:rsidRPr="000F45D5">
        <w:rPr>
          <w:sz w:val="16"/>
        </w:rPr>
        <w:t xml:space="preserve">. And we are in the thick of it: Branson’s latest attempt to establish space travel as a new branch of the tourism industry is just one of many recent steps – </w:t>
      </w:r>
      <w:r w:rsidRPr="00BE4A9C">
        <w:rPr>
          <w:b/>
          <w:bCs/>
          <w:highlight w:val="cyan"/>
          <w:u w:val="single"/>
        </w:rPr>
        <w:t>including the establishment of US Space Force</w:t>
      </w:r>
      <w:r w:rsidRPr="000F45D5">
        <w:rPr>
          <w:b/>
          <w:bCs/>
          <w:u w:val="single"/>
        </w:rPr>
        <w:t xml:space="preserve">, </w:t>
      </w:r>
      <w:r w:rsidRPr="000F45D5">
        <w:rPr>
          <w:sz w:val="16"/>
        </w:rPr>
        <w:t xml:space="preserve">the ratification of the Artemis Accords, and the signing on of Musk’s SpaceX as a contractor for NASA </w:t>
      </w:r>
      <w:r w:rsidRPr="000F45D5">
        <w:rPr>
          <w:b/>
          <w:bCs/>
          <w:u w:val="single"/>
        </w:rPr>
        <w:t xml:space="preserve">– </w:t>
      </w:r>
      <w:r w:rsidRPr="00BE4A9C">
        <w:rPr>
          <w:b/>
          <w:bCs/>
          <w:highlight w:val="cyan"/>
          <w:u w:val="single"/>
        </w:rPr>
        <w:t xml:space="preserve">to make outer space safe for </w:t>
      </w:r>
      <w:r w:rsidRPr="00BE4A9C">
        <w:rPr>
          <w:rStyle w:val="Emphasis"/>
          <w:highlight w:val="cyan"/>
        </w:rPr>
        <w:t>capitalism</w:t>
      </w:r>
      <w:r w:rsidRPr="00BE4A9C">
        <w:rPr>
          <w:rStyle w:val="Emphasis"/>
        </w:rPr>
        <w:t>.</w:t>
      </w:r>
      <w:r w:rsidRPr="000F45D5">
        <w:rPr>
          <w:sz w:val="16"/>
        </w:rPr>
        <w:t xml:space="preserve"> The point of the performative character of the billionaires’ space race, the images of grandeur and individualism, the bells and whistles, its alleged subscription to a more just future for humanity, is to distract, then. It is a shiny packaging that wraps-up and obscures the mundane fact that if colonizing outer space is allegedly about fundamentally changing societally structures that govern Earth and humanity, the New Space Entrepreneurs are certainly not the ones to bring about that change – it would simply be against their self-interest. In Earth’s past and present, the colonial language of virgin land and terra nullius served to obscure the human cost of colonization by dehumanizing colonized </w:t>
      </w:r>
      <w:r w:rsidRPr="00BE4A9C">
        <w:rPr>
          <w:sz w:val="16"/>
          <w:szCs w:val="16"/>
        </w:rPr>
        <w:t>peoples</w:t>
      </w:r>
      <w:r w:rsidRPr="000F45D5">
        <w:rPr>
          <w:b/>
          <w:bCs/>
          <w:u w:val="single"/>
        </w:rPr>
        <w:t xml:space="preserve">. </w:t>
      </w:r>
      <w:r w:rsidRPr="00BE4A9C">
        <w:rPr>
          <w:b/>
          <w:bCs/>
          <w:highlight w:val="cyan"/>
          <w:u w:val="single"/>
        </w:rPr>
        <w:t>Space exploration</w:t>
      </w:r>
      <w:r w:rsidRPr="000F45D5">
        <w:rPr>
          <w:b/>
          <w:bCs/>
          <w:u w:val="single"/>
        </w:rPr>
        <w:t xml:space="preserve">, as imagined by Branson, Musk and Bezos, also </w:t>
      </w:r>
      <w:r w:rsidRPr="00BE4A9C">
        <w:rPr>
          <w:b/>
          <w:bCs/>
          <w:highlight w:val="cyan"/>
          <w:u w:val="single"/>
        </w:rPr>
        <w:t>has a cost</w:t>
      </w:r>
      <w:r w:rsidRPr="000F45D5">
        <w:rPr>
          <w:b/>
          <w:bCs/>
          <w:u w:val="single"/>
        </w:rPr>
        <w:t xml:space="preserve">. </w:t>
      </w:r>
      <w:r w:rsidRPr="00BE4A9C">
        <w:rPr>
          <w:b/>
          <w:bCs/>
          <w:highlight w:val="cyan"/>
          <w:u w:val="single"/>
        </w:rPr>
        <w:t>The wealth</w:t>
      </w:r>
      <w:r w:rsidRPr="000F45D5">
        <w:rPr>
          <w:b/>
          <w:bCs/>
          <w:u w:val="single"/>
        </w:rPr>
        <w:t xml:space="preserve"> that all three of them have </w:t>
      </w:r>
      <w:r w:rsidRPr="00BE4A9C">
        <w:rPr>
          <w:b/>
          <w:bCs/>
          <w:highlight w:val="cyan"/>
          <w:u w:val="single"/>
        </w:rPr>
        <w:t>acquired through</w:t>
      </w:r>
      <w:r w:rsidRPr="000F45D5">
        <w:rPr>
          <w:b/>
          <w:bCs/>
          <w:u w:val="single"/>
        </w:rPr>
        <w:t xml:space="preserve"> their </w:t>
      </w:r>
      <w:r w:rsidRPr="00BE4A9C">
        <w:rPr>
          <w:b/>
          <w:bCs/>
          <w:highlight w:val="cyan"/>
          <w:u w:val="single"/>
        </w:rPr>
        <w:t>business ventures</w:t>
      </w:r>
      <w:r w:rsidRPr="000F45D5">
        <w:rPr>
          <w:b/>
          <w:bCs/>
          <w:u w:val="single"/>
        </w:rPr>
        <w:t xml:space="preserve">, </w:t>
      </w:r>
      <w:r w:rsidRPr="000F45D5">
        <w:rPr>
          <w:sz w:val="16"/>
        </w:rPr>
        <w:t>which puts them into the position to reach for the stars (and greater profits</w:t>
      </w:r>
      <w:r w:rsidRPr="000F45D5">
        <w:rPr>
          <w:b/>
          <w:bCs/>
          <w:i/>
          <w:iCs/>
          <w:u w:val="single"/>
        </w:rPr>
        <w:t xml:space="preserve">), </w:t>
      </w:r>
      <w:r w:rsidRPr="00BE4A9C">
        <w:rPr>
          <w:b/>
          <w:bCs/>
          <w:i/>
          <w:iCs/>
          <w:highlight w:val="cyan"/>
          <w:u w:val="single"/>
        </w:rPr>
        <w:t>builds on unleashed neoliberalism, capitalist exploitation, and, overall, less-than altruistic business models</w:t>
      </w:r>
      <w:r w:rsidRPr="000F45D5">
        <w:rPr>
          <w:sz w:val="16"/>
        </w:rPr>
        <w:t xml:space="preserve">. Their vision of humanity in space is likewise designed for the few and wealthy, and built on the back of the many. And the cost could increase even further. While all of humanity is facing the unprecedented threat of climate change, which urges us to find sustainable solutions fast, Elon Musk and others offer us the seemingly quick fix of abandoning Earth altogether and to weather out the storm on Mars. </w:t>
      </w:r>
      <w:proofErr w:type="gramStart"/>
      <w:r w:rsidRPr="000F45D5">
        <w:rPr>
          <w:sz w:val="16"/>
        </w:rPr>
        <w:t>In spite of</w:t>
      </w:r>
      <w:proofErr w:type="gramEnd"/>
      <w:r w:rsidRPr="000F45D5">
        <w:rPr>
          <w:sz w:val="16"/>
        </w:rPr>
        <w:t xml:space="preserve"> being completely unfeasible from a scientific standpoint, the idea has still gained traction among </w:t>
      </w:r>
      <w:proofErr w:type="spellStart"/>
      <w:r w:rsidRPr="000F45D5">
        <w:rPr>
          <w:sz w:val="16"/>
        </w:rPr>
        <w:t>technoliberalists</w:t>
      </w:r>
      <w:proofErr w:type="spellEnd"/>
      <w:r w:rsidRPr="000F45D5">
        <w:rPr>
          <w:sz w:val="16"/>
        </w:rPr>
        <w:t xml:space="preserve">, and is thus withdrawing attention and resources from communities mostly in the Global South for whom climate change is not a threat in the distant future. In addition, the noise and smoke created by the hyper-masculine performances of Branson, Musk and Bezos block our view of the tangible benefits that space exploration has to offer and that we should readily invest in. Current Mars exploration projects, for example, offer insights into how atmospheric changes impact planetary climates – information that could prove invaluable in our battle against climate change on Earth. All of this is a reminder that we should not abandon the idea altogether that space exploration can offer us new and vital insights. </w:t>
      </w:r>
      <w:r w:rsidRPr="00BE4A9C">
        <w:rPr>
          <w:b/>
          <w:bCs/>
          <w:highlight w:val="cyan"/>
          <w:u w:val="single"/>
        </w:rPr>
        <w:t>Space exploration is</w:t>
      </w:r>
      <w:r w:rsidRPr="000F45D5">
        <w:rPr>
          <w:b/>
          <w:bCs/>
          <w:u w:val="single"/>
        </w:rPr>
        <w:t xml:space="preserve">, however, </w:t>
      </w:r>
      <w:r w:rsidRPr="00BE4A9C">
        <w:rPr>
          <w:b/>
          <w:bCs/>
          <w:highlight w:val="cyan"/>
          <w:u w:val="single"/>
        </w:rPr>
        <w:t>not going to magically change humanity or how we live</w:t>
      </w:r>
      <w:r w:rsidRPr="000F45D5">
        <w:rPr>
          <w:b/>
          <w:bCs/>
          <w:u w:val="single"/>
        </w:rPr>
        <w:t xml:space="preserve">. </w:t>
      </w:r>
      <w:r w:rsidRPr="00BE4A9C">
        <w:rPr>
          <w:b/>
          <w:bCs/>
          <w:highlight w:val="cyan"/>
          <w:u w:val="single"/>
        </w:rPr>
        <w:t>If we want</w:t>
      </w:r>
      <w:r w:rsidRPr="000F45D5">
        <w:rPr>
          <w:b/>
          <w:bCs/>
          <w:u w:val="single"/>
        </w:rPr>
        <w:t xml:space="preserve"> to continue </w:t>
      </w:r>
      <w:r w:rsidRPr="00BE4A9C">
        <w:rPr>
          <w:b/>
          <w:bCs/>
          <w:highlight w:val="cyan"/>
          <w:u w:val="single"/>
        </w:rPr>
        <w:t>to hope that space exploration will fulfill the promise of a better future</w:t>
      </w:r>
      <w:r w:rsidRPr="000F45D5">
        <w:rPr>
          <w:b/>
          <w:bCs/>
          <w:u w:val="single"/>
        </w:rPr>
        <w:t xml:space="preserve"> for humanity, </w:t>
      </w:r>
      <w:r w:rsidRPr="00BE4A9C">
        <w:rPr>
          <w:b/>
          <w:bCs/>
          <w:highlight w:val="cyan"/>
          <w:u w:val="single"/>
        </w:rPr>
        <w:t>changing our perspectives</w:t>
      </w:r>
      <w:r w:rsidRPr="000F45D5">
        <w:rPr>
          <w:b/>
          <w:bCs/>
          <w:u w:val="single"/>
        </w:rPr>
        <w:t xml:space="preserve"> on life </w:t>
      </w:r>
      <w:r w:rsidRPr="00BE4A9C">
        <w:rPr>
          <w:b/>
          <w:bCs/>
          <w:highlight w:val="cyan"/>
          <w:u w:val="single"/>
        </w:rPr>
        <w:t>on Earth must come first</w:t>
      </w:r>
      <w:r w:rsidRPr="000F45D5">
        <w:rPr>
          <w:b/>
          <w:bCs/>
          <w:u w:val="single"/>
        </w:rPr>
        <w:t>.</w:t>
      </w:r>
    </w:p>
    <w:p w14:paraId="13C57F4B" w14:textId="77777777" w:rsidR="00557F1D" w:rsidRDefault="00557F1D" w:rsidP="00557F1D"/>
    <w:p w14:paraId="1AB11EBD" w14:textId="77777777" w:rsidR="00557F1D" w:rsidRDefault="00557F1D" w:rsidP="00557F1D">
      <w:pPr>
        <w:pStyle w:val="Heading4"/>
      </w:pPr>
      <w:r>
        <w:t xml:space="preserve">Private space exploitation is neoliberal in nature and requires the state to support it – props up capitalism on Earth and facilitates </w:t>
      </w:r>
      <w:proofErr w:type="gramStart"/>
      <w:r>
        <w:t>it’s</w:t>
      </w:r>
      <w:proofErr w:type="gramEnd"/>
      <w:r>
        <w:t xml:space="preserve"> expansion in space</w:t>
      </w:r>
    </w:p>
    <w:p w14:paraId="17F4FEDF" w14:textId="77777777" w:rsidR="00557F1D" w:rsidRDefault="00557F1D" w:rsidP="00557F1D">
      <w:r>
        <w:t xml:space="preserve">Sam </w:t>
      </w:r>
      <w:r w:rsidRPr="005F0537">
        <w:rPr>
          <w:rStyle w:val="Style13ptBold"/>
        </w:rPr>
        <w:t>Wolfe</w:t>
      </w:r>
      <w:r>
        <w:t>, March 26, 20</w:t>
      </w:r>
      <w:r w:rsidRPr="005F0537">
        <w:rPr>
          <w:rStyle w:val="Style13ptBold"/>
        </w:rPr>
        <w:t>20</w:t>
      </w:r>
      <w:r>
        <w:t xml:space="preserve">, </w:t>
      </w:r>
      <w:r w:rsidRPr="00686318">
        <w:t>Asteroid Mining and Capitalism in Space</w:t>
      </w:r>
      <w:r>
        <w:t xml:space="preserve">, </w:t>
      </w:r>
      <w:r w:rsidRPr="00686318">
        <w:t>https://www.samwoolfe.com/2020/03/asteroid-mining-space-capitalism.html</w:t>
      </w:r>
    </w:p>
    <w:p w14:paraId="2CE26C0F" w14:textId="77777777" w:rsidR="00557F1D" w:rsidRDefault="00557F1D" w:rsidP="00557F1D">
      <w:r>
        <w:lastRenderedPageBreak/>
        <w:t xml:space="preserve">Shammas and Holen argue that space will become a ‘spatial fix’, a concept developed by the Marxist thinker David Harvey which involves “the geographic modulation of capital accumulation, consisting in the outward expansion of capital onto new geographic terrains, or into new spaces, with the aim of filling a gap in the home terrains of capital.” But as Harvey contends, </w:t>
      </w:r>
      <w:r w:rsidRPr="00686318">
        <w:rPr>
          <w:b/>
          <w:bCs/>
          <w:u w:val="single"/>
        </w:rPr>
        <w:t>the geographical expansion and restructuring of the spatial fix is only a temporary solution, as new appropriated spaces (in this case, asteroids) will also be exhausted of their profitability</w:t>
      </w:r>
      <w:r>
        <w:t xml:space="preserve">. Thus, in relation to the question of how far space capitalism will extend, Shammas and Holen assert that “this outwards drive of capitalism is inherently limitless: there is no end point or </w:t>
      </w:r>
      <w:proofErr w:type="gramStart"/>
      <w:r>
        <w:t>final destination</w:t>
      </w:r>
      <w:proofErr w:type="gramEnd"/>
      <w:r>
        <w:t xml:space="preserve"> for capitalism. Instead, capitalism must continuously propel itself onwards in search of pristine sites of renewed capital accumulation.”</w:t>
      </w:r>
    </w:p>
    <w:p w14:paraId="05583406" w14:textId="77777777" w:rsidR="00557F1D" w:rsidRDefault="00557F1D" w:rsidP="00557F1D">
      <w:r>
        <w:t xml:space="preserve">Shammas and Holen note that </w:t>
      </w:r>
      <w:r w:rsidRPr="005F0537">
        <w:rPr>
          <w:b/>
          <w:bCs/>
          <w:highlight w:val="cyan"/>
          <w:u w:val="single"/>
        </w:rPr>
        <w:t>the ambitions of SpaceX and other similar ventures “are not so very different from maritime colonialists</w:t>
      </w:r>
      <w:r w:rsidRPr="00686318">
        <w:rPr>
          <w:b/>
          <w:bCs/>
          <w:u w:val="single"/>
        </w:rPr>
        <w:t xml:space="preserve"> and the trader-exploiters of the British East India Company.”</w:t>
      </w:r>
      <w:r>
        <w:t xml:space="preserve"> SpaceX and other ventures are also like the British East India Company in that they are semi-private corporations. Just as the latter received a Royal Charter from Queen Elizabeth I to carry out its trading operations, so too is SpaceX being supported by the state (the United States in, this case): in the words of Shammas and Holen, “it, too, depends on the infrastructure, contracts, and regulatory environment that thus far only a state seems able to provide.” As Peter Lothian Nelson and Walter E. Block highlight in their book Space Capitalism (2018):</w:t>
      </w:r>
    </w:p>
    <w:p w14:paraId="23D082FA" w14:textId="77777777" w:rsidR="00557F1D" w:rsidRDefault="00557F1D" w:rsidP="00557F1D">
      <w:r w:rsidRPr="00686318">
        <w:rPr>
          <w:b/>
          <w:bCs/>
          <w:u w:val="single"/>
        </w:rPr>
        <w:t xml:space="preserve">If </w:t>
      </w:r>
      <w:r w:rsidRPr="005F0537">
        <w:rPr>
          <w:b/>
          <w:bCs/>
          <w:highlight w:val="cyan"/>
          <w:u w:val="single"/>
        </w:rPr>
        <w:t>there’s a consistent charge against</w:t>
      </w:r>
      <w:r w:rsidRPr="00686318">
        <w:rPr>
          <w:b/>
          <w:bCs/>
          <w:u w:val="single"/>
        </w:rPr>
        <w:t xml:space="preserve"> Elon </w:t>
      </w:r>
      <w:r w:rsidRPr="005F0537">
        <w:rPr>
          <w:b/>
          <w:bCs/>
          <w:highlight w:val="cyan"/>
          <w:u w:val="single"/>
        </w:rPr>
        <w:t>Musk and his</w:t>
      </w:r>
      <w:r w:rsidRPr="00686318">
        <w:rPr>
          <w:b/>
          <w:bCs/>
          <w:u w:val="single"/>
        </w:rPr>
        <w:t xml:space="preserve"> high-flying </w:t>
      </w:r>
      <w:r w:rsidRPr="005F0537">
        <w:rPr>
          <w:b/>
          <w:bCs/>
          <w:highlight w:val="cyan"/>
          <w:u w:val="single"/>
        </w:rPr>
        <w:t>companies</w:t>
      </w:r>
      <w:r w:rsidRPr="00686318">
        <w:rPr>
          <w:b/>
          <w:bCs/>
          <w:u w:val="single"/>
        </w:rPr>
        <w:t xml:space="preserve">…it’s that they’re not really examples of independent, innovative market capitalism. Rather, </w:t>
      </w:r>
      <w:r w:rsidRPr="005F0537">
        <w:rPr>
          <w:b/>
          <w:bCs/>
          <w:highlight w:val="cyan"/>
          <w:u w:val="single"/>
        </w:rPr>
        <w:t>they’re government contractors, dependent on taxpayer money to stay afloat</w:t>
      </w:r>
      <w:r>
        <w:t>.</w:t>
      </w:r>
    </w:p>
    <w:p w14:paraId="113D7E86" w14:textId="77777777" w:rsidR="00557F1D" w:rsidRDefault="00557F1D" w:rsidP="00557F1D">
      <w:r w:rsidRPr="005F0537">
        <w:rPr>
          <w:b/>
          <w:bCs/>
          <w:highlight w:val="cyan"/>
          <w:u w:val="single"/>
        </w:rPr>
        <w:t>Under</w:t>
      </w:r>
      <w:r w:rsidRPr="00686318">
        <w:rPr>
          <w:b/>
          <w:bCs/>
          <w:u w:val="single"/>
        </w:rPr>
        <w:t xml:space="preserve"> a system of </w:t>
      </w:r>
      <w:r w:rsidRPr="005F0537">
        <w:rPr>
          <w:b/>
          <w:bCs/>
          <w:highlight w:val="cyan"/>
          <w:u w:val="single"/>
        </w:rPr>
        <w:t>neoliberalism</w:t>
      </w:r>
      <w:r>
        <w:t xml:space="preserve">, this is to be expected. In the words of French sociologist Pierre Bourdieu: “The economic field is, more than any other, inhabited by the state, which contributes at every moment to its existence and persistence, and also to the structure of the relations of force that characterize it.” Neoliberalism, unlike capitalism per se, supports and facilitates market exchanges. The philosopher Gilles Deleuze and psychoanalyst Félix </w:t>
      </w:r>
      <w:proofErr w:type="spellStart"/>
      <w:r>
        <w:t>Guattari</w:t>
      </w:r>
      <w:proofErr w:type="spellEnd"/>
      <w:r>
        <w:t xml:space="preserve"> make the same point in their book A Thousand Plateaus: Capitalism and Schizophrenia (1980); they </w:t>
      </w:r>
      <w:proofErr w:type="gramStart"/>
      <w:r>
        <w:t>say</w:t>
      </w:r>
      <w:proofErr w:type="gramEnd"/>
      <w:r>
        <w:t xml:space="preserve"> “it is the modern state that gives capitalism its models of realization.” </w:t>
      </w:r>
      <w:r w:rsidRPr="005F0537">
        <w:rPr>
          <w:rStyle w:val="StyleUnderline"/>
        </w:rPr>
        <w:t xml:space="preserve">In a system of neoliberalism, </w:t>
      </w:r>
      <w:r w:rsidRPr="005F0537">
        <w:rPr>
          <w:rStyle w:val="StyleUnderline"/>
          <w:highlight w:val="cyan"/>
        </w:rPr>
        <w:t>the state is integrated with the mark</w:t>
      </w:r>
      <w:r w:rsidRPr="00FB593B">
        <w:rPr>
          <w:rStyle w:val="StyleUnderline"/>
          <w:highlight w:val="cyan"/>
        </w:rPr>
        <w:t>et</w:t>
      </w:r>
      <w:r w:rsidRPr="005F0537">
        <w:rPr>
          <w:rStyle w:val="StyleUnderline"/>
        </w:rPr>
        <w:t xml:space="preserve">, and for capitalism to thrive in space, it will rely on the state’s funding, </w:t>
      </w:r>
      <w:proofErr w:type="spellStart"/>
      <w:r w:rsidRPr="005F0537">
        <w:rPr>
          <w:rStyle w:val="StyleUnderline"/>
        </w:rPr>
        <w:t>subsidisation</w:t>
      </w:r>
      <w:proofErr w:type="spellEnd"/>
      <w:r w:rsidRPr="005F0537">
        <w:rPr>
          <w:rStyle w:val="StyleUnderline"/>
        </w:rPr>
        <w:t xml:space="preserve"> of infrastructure, regulatory frameworks, contracts, and symbolic support.</w:t>
      </w:r>
      <w:r>
        <w:t xml:space="preserve"> </w:t>
      </w:r>
      <w:r w:rsidRPr="00FB593B">
        <w:rPr>
          <w:rStyle w:val="Emphasis"/>
          <w:highlight w:val="cyan"/>
        </w:rPr>
        <w:t>The state would prop up space capitalism by making outer space legally, technically, and economically accessible</w:t>
      </w:r>
      <w:r w:rsidRPr="005F0537">
        <w:rPr>
          <w:rStyle w:val="Emphasis"/>
        </w:rPr>
        <w:t>.</w:t>
      </w:r>
    </w:p>
    <w:p w14:paraId="7F2B9C03" w14:textId="77777777" w:rsidR="00557F1D" w:rsidRDefault="00557F1D" w:rsidP="00557F1D">
      <w:r>
        <w:t xml:space="preserve">In their paper, Shammas and Holen also underscore the position of the United Nations Office for Outer Space Affairs (UNOOSA) when it comes to the </w:t>
      </w:r>
      <w:proofErr w:type="spellStart"/>
      <w:r>
        <w:t>privatisation</w:t>
      </w:r>
      <w:proofErr w:type="spellEnd"/>
      <w:r>
        <w:t xml:space="preserve"> of space:</w:t>
      </w:r>
    </w:p>
    <w:p w14:paraId="470D2E47" w14:textId="77777777" w:rsidR="00557F1D" w:rsidRDefault="00557F1D" w:rsidP="00557F1D">
      <w:r>
        <w:t>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w:t>
      </w:r>
    </w:p>
    <w:p w14:paraId="5FB53820" w14:textId="77777777" w:rsidR="00557F1D" w:rsidRDefault="00557F1D" w:rsidP="00557F1D">
      <w:r>
        <w:t xml:space="preserve">From the point of view of Shammas and Holen, as well as other critics of capitalism, </w:t>
      </w:r>
      <w:r w:rsidRPr="00686318">
        <w:rPr>
          <w:b/>
          <w:bCs/>
          <w:u w:val="single"/>
        </w:rPr>
        <w:t xml:space="preserve">it </w:t>
      </w:r>
      <w:r w:rsidRPr="00FB593B">
        <w:rPr>
          <w:b/>
          <w:bCs/>
          <w:highlight w:val="cyan"/>
          <w:u w:val="single"/>
        </w:rPr>
        <w:t xml:space="preserve">seems unlikely that </w:t>
      </w:r>
      <w:proofErr w:type="spellStart"/>
      <w:r w:rsidRPr="00FB593B">
        <w:rPr>
          <w:b/>
          <w:bCs/>
          <w:highlight w:val="cyan"/>
          <w:u w:val="single"/>
        </w:rPr>
        <w:t>NewSpace</w:t>
      </w:r>
      <w:proofErr w:type="spellEnd"/>
      <w:r w:rsidRPr="00FB593B">
        <w:rPr>
          <w:b/>
          <w:bCs/>
          <w:highlight w:val="cyan"/>
          <w:u w:val="single"/>
        </w:rPr>
        <w:t xml:space="preserve"> will have</w:t>
      </w:r>
      <w:r w:rsidRPr="00686318">
        <w:rPr>
          <w:b/>
          <w:bCs/>
          <w:u w:val="single"/>
        </w:rPr>
        <w:t xml:space="preserve"> the </w:t>
      </w:r>
      <w:proofErr w:type="spellStart"/>
      <w:r w:rsidRPr="00FB593B">
        <w:rPr>
          <w:b/>
          <w:bCs/>
          <w:highlight w:val="cyan"/>
          <w:u w:val="single"/>
        </w:rPr>
        <w:t>humanising</w:t>
      </w:r>
      <w:proofErr w:type="spellEnd"/>
      <w:r w:rsidRPr="00FB593B">
        <w:rPr>
          <w:b/>
          <w:bCs/>
          <w:highlight w:val="cyan"/>
          <w:u w:val="single"/>
        </w:rPr>
        <w:t xml:space="preserve"> effects</w:t>
      </w:r>
      <w:r w:rsidRPr="00686318">
        <w:rPr>
          <w:b/>
          <w:bCs/>
          <w:u w:val="single"/>
        </w:rPr>
        <w:t xml:space="preserve"> that the UNOOSA and space capitalists are trying to </w:t>
      </w:r>
      <w:r w:rsidRPr="00686318">
        <w:rPr>
          <w:b/>
          <w:bCs/>
          <w:u w:val="single"/>
        </w:rPr>
        <w:lastRenderedPageBreak/>
        <w:t xml:space="preserve">convince us it will have. </w:t>
      </w:r>
      <w:r w:rsidRPr="00FB593B">
        <w:rPr>
          <w:b/>
          <w:bCs/>
          <w:highlight w:val="cyan"/>
          <w:u w:val="single"/>
        </w:rPr>
        <w:t>It is not humanity venturing forth</w:t>
      </w:r>
      <w:r w:rsidRPr="00686318">
        <w:rPr>
          <w:b/>
          <w:bCs/>
          <w:u w:val="single"/>
        </w:rPr>
        <w:t xml:space="preserve"> into outer space in the era of </w:t>
      </w:r>
      <w:proofErr w:type="spellStart"/>
      <w:r w:rsidRPr="00686318">
        <w:rPr>
          <w:b/>
          <w:bCs/>
          <w:u w:val="single"/>
        </w:rPr>
        <w:t>NewSpace</w:t>
      </w:r>
      <w:proofErr w:type="spellEnd"/>
      <w:r w:rsidRPr="00686318">
        <w:rPr>
          <w:b/>
          <w:bCs/>
          <w:u w:val="single"/>
        </w:rPr>
        <w:t xml:space="preserve">, </w:t>
      </w:r>
      <w:r w:rsidRPr="00FB593B">
        <w:rPr>
          <w:b/>
          <w:bCs/>
          <w:highlight w:val="cyan"/>
          <w:u w:val="single"/>
        </w:rPr>
        <w:t>but</w:t>
      </w:r>
      <w:r w:rsidRPr="00686318">
        <w:rPr>
          <w:b/>
          <w:bCs/>
          <w:u w:val="single"/>
        </w:rPr>
        <w:t xml:space="preserve"> rather “a specific set of </w:t>
      </w:r>
      <w:r w:rsidRPr="00FB593B">
        <w:rPr>
          <w:b/>
          <w:bCs/>
          <w:highlight w:val="cyan"/>
          <w:u w:val="single"/>
        </w:rPr>
        <w:t>capitalist entrepreneurs</w:t>
      </w:r>
      <w:r w:rsidRPr="00686318">
        <w:rPr>
          <w:b/>
          <w:bCs/>
          <w:u w:val="single"/>
        </w:rPr>
        <w:t>” (</w:t>
      </w:r>
      <w:r>
        <w:t>Shammas &amp; Holen).</w:t>
      </w:r>
    </w:p>
    <w:p w14:paraId="463717C4" w14:textId="77777777" w:rsidR="00557F1D" w:rsidRDefault="00557F1D" w:rsidP="00557F1D"/>
    <w:p w14:paraId="4A978282" w14:textId="77777777" w:rsidR="00557F1D" w:rsidRPr="00700CB3" w:rsidRDefault="00557F1D" w:rsidP="00557F1D">
      <w:pPr>
        <w:pStyle w:val="Heading4"/>
      </w:pPr>
      <w:r>
        <w:t>Capitalism has put us on a trajectory for a laundry list of existential threats to human existence – climate change, poverty, extreme inequality, racialization, and disease are coming now. Collective organizing is necessary to avoid extinction.</w:t>
      </w:r>
    </w:p>
    <w:p w14:paraId="317699EE" w14:textId="77777777" w:rsidR="00557F1D" w:rsidRDefault="00557F1D" w:rsidP="00557F1D">
      <w:pPr>
        <w:contextualSpacing/>
        <w:rPr>
          <w:szCs w:val="16"/>
        </w:rPr>
      </w:pPr>
      <w:r w:rsidRPr="00700CB3">
        <w:rPr>
          <w:rStyle w:val="Style13ptBold"/>
        </w:rPr>
        <w:t>Foster 19</w:t>
      </w:r>
      <w:r w:rsidRPr="00700CB3">
        <w:t xml:space="preserve"> </w:t>
      </w:r>
      <w:r w:rsidRPr="00700CB3">
        <w:rPr>
          <w:szCs w:val="16"/>
        </w:rPr>
        <w:t xml:space="preserve"> (John Foster, Professor of Sociology at the University of Oregon, Ph.D. in Political Science </w:t>
      </w:r>
      <w:r>
        <w:rPr>
          <w:szCs w:val="16"/>
        </w:rPr>
        <w:t>at</w:t>
      </w:r>
      <w:r w:rsidRPr="00700CB3">
        <w:rPr>
          <w:szCs w:val="16"/>
        </w:rPr>
        <w:t xml:space="preserve"> York University</w:t>
      </w:r>
      <w:r>
        <w:rPr>
          <w:szCs w:val="16"/>
        </w:rPr>
        <w:t xml:space="preserve">, </w:t>
      </w:r>
      <w:r w:rsidRPr="00700CB3">
        <w:rPr>
          <w:szCs w:val="16"/>
        </w:rPr>
        <w:t xml:space="preserve">editor and author of numerous books and articles about economics, environment, and capitalism, “Capitalism Has Failed—What Next?” 2/1/2019, </w:t>
      </w:r>
      <w:hyperlink r:id="rId6" w:history="1">
        <w:r w:rsidRPr="00700CB3">
          <w:rPr>
            <w:rStyle w:val="Hyperlink"/>
            <w:szCs w:val="16"/>
          </w:rPr>
          <w:t>https://monthlyreview.org/2019/02/01/capitalism-has-failed-what-next/</w:t>
        </w:r>
      </w:hyperlink>
      <w:r w:rsidRPr="00700CB3">
        <w:rPr>
          <w:szCs w:val="16"/>
        </w:rPr>
        <w:t>)</w:t>
      </w:r>
      <w:r>
        <w:rPr>
          <w:szCs w:val="16"/>
        </w:rPr>
        <w:t xml:space="preserve"> GL</w:t>
      </w:r>
    </w:p>
    <w:p w14:paraId="2DFC1E19" w14:textId="77777777" w:rsidR="00557F1D" w:rsidRPr="00700CB3" w:rsidRDefault="00557F1D" w:rsidP="00557F1D">
      <w:pPr>
        <w:contextualSpacing/>
        <w:rPr>
          <w:szCs w:val="16"/>
        </w:rPr>
      </w:pPr>
      <w:r w:rsidRPr="00700CB3">
        <w:rPr>
          <w:szCs w:val="16"/>
        </w:rPr>
        <w:tab/>
      </w:r>
    </w:p>
    <w:p w14:paraId="3C1B685E" w14:textId="77777777" w:rsidR="00557F1D" w:rsidRPr="00321005" w:rsidRDefault="00557F1D" w:rsidP="00557F1D">
      <w:pPr>
        <w:rPr>
          <w:sz w:val="16"/>
        </w:rPr>
      </w:pPr>
      <w:r w:rsidRPr="00321005">
        <w:rPr>
          <w:sz w:val="16"/>
        </w:rPr>
        <w:t xml:space="preserve">Less than two decades into the twenty-first century, it is evident that </w:t>
      </w:r>
      <w:r w:rsidRPr="00B97CE0">
        <w:rPr>
          <w:rStyle w:val="Emphasis"/>
          <w:highlight w:val="cyan"/>
        </w:rPr>
        <w:t>capitalism has failed</w:t>
      </w:r>
      <w:r w:rsidRPr="00321005">
        <w:rPr>
          <w:sz w:val="16"/>
        </w:rPr>
        <w:t xml:space="preserve"> as a social system. </w:t>
      </w:r>
      <w:r w:rsidRPr="00687D8C">
        <w:rPr>
          <w:rStyle w:val="StyleUnderline"/>
        </w:rPr>
        <w:t xml:space="preserve">The world is </w:t>
      </w:r>
      <w:r w:rsidRPr="00B97CE0">
        <w:rPr>
          <w:rStyle w:val="StyleUnderline"/>
          <w:highlight w:val="cyan"/>
        </w:rPr>
        <w:t>mired in economic stagnation, financialization, and</w:t>
      </w:r>
      <w:r w:rsidRPr="00687D8C">
        <w:rPr>
          <w:rStyle w:val="StyleUnderline"/>
        </w:rPr>
        <w:t xml:space="preserve"> the most </w:t>
      </w:r>
      <w:r w:rsidRPr="00B97CE0">
        <w:rPr>
          <w:rStyle w:val="StyleUnderline"/>
          <w:highlight w:val="cyan"/>
        </w:rPr>
        <w:t>extreme inequality</w:t>
      </w:r>
      <w:r w:rsidRPr="00687D8C">
        <w:rPr>
          <w:rStyle w:val="StyleUnderline"/>
        </w:rPr>
        <w:t xml:space="preserve"> in human history</w:t>
      </w:r>
      <w:r w:rsidRPr="00321005">
        <w:rPr>
          <w:sz w:val="16"/>
        </w:rPr>
        <w:t xml:space="preserve">, </w:t>
      </w:r>
      <w:r w:rsidRPr="00B97CE0">
        <w:rPr>
          <w:rStyle w:val="StyleUnderline"/>
          <w:highlight w:val="cyan"/>
        </w:rPr>
        <w:t xml:space="preserve">accompanied by mass unemployment </w:t>
      </w:r>
      <w:r w:rsidRPr="00E51211">
        <w:rPr>
          <w:rStyle w:val="StyleUnderline"/>
        </w:rPr>
        <w:t>and underemployment, precariousness</w:t>
      </w:r>
      <w:r w:rsidRPr="00B97CE0">
        <w:rPr>
          <w:rStyle w:val="StyleUnderline"/>
          <w:highlight w:val="cyan"/>
        </w:rPr>
        <w:t>, poverty, hunger</w:t>
      </w:r>
      <w:r w:rsidRPr="00E51211">
        <w:rPr>
          <w:rStyle w:val="StyleUnderline"/>
          <w:highlight w:val="cyan"/>
        </w:rPr>
        <w:t>, wasted output</w:t>
      </w:r>
      <w:r w:rsidRPr="00E51211">
        <w:rPr>
          <w:rStyle w:val="StyleUnderline"/>
        </w:rPr>
        <w:t xml:space="preserve"> </w:t>
      </w:r>
      <w:r w:rsidRPr="00B97CE0">
        <w:rPr>
          <w:rStyle w:val="StyleUnderline"/>
          <w:highlight w:val="cyan"/>
        </w:rPr>
        <w:t>and lives, and</w:t>
      </w:r>
      <w:r w:rsidRPr="00687D8C">
        <w:rPr>
          <w:rStyle w:val="StyleUnderline"/>
        </w:rPr>
        <w:t xml:space="preserve"> what at this point can only be called </w:t>
      </w:r>
      <w:r w:rsidRPr="00B97CE0">
        <w:rPr>
          <w:rStyle w:val="StyleUnderline"/>
          <w:highlight w:val="cyan"/>
        </w:rPr>
        <w:t>a planetary ecological “death spiral</w:t>
      </w:r>
      <w:r w:rsidRPr="00687D8C">
        <w:rPr>
          <w:rStyle w:val="StyleUnderline"/>
        </w:rPr>
        <w:t>.”</w:t>
      </w:r>
      <w:r w:rsidRPr="00321005">
        <w:rPr>
          <w:sz w:val="16"/>
        </w:rPr>
        <w:t xml:space="preserve">1 </w:t>
      </w:r>
      <w:r w:rsidRPr="00B97CE0">
        <w:rPr>
          <w:rStyle w:val="StyleUnderline"/>
          <w:highlight w:val="cyan"/>
        </w:rPr>
        <w:t>The digital revolution</w:t>
      </w:r>
      <w:r w:rsidRPr="00687D8C">
        <w:rPr>
          <w:rStyle w:val="StyleUnderline"/>
        </w:rPr>
        <w:t>,</w:t>
      </w:r>
      <w:r w:rsidRPr="00321005">
        <w:rPr>
          <w:sz w:val="16"/>
        </w:rPr>
        <w:t xml:space="preserve"> the greatest technological advance of our time</w:t>
      </w:r>
      <w:r w:rsidRPr="00321005">
        <w:rPr>
          <w:sz w:val="16"/>
          <w:highlight w:val="cyan"/>
        </w:rPr>
        <w:t xml:space="preserve">, </w:t>
      </w:r>
      <w:r w:rsidRPr="00B97CE0">
        <w:rPr>
          <w:rStyle w:val="StyleUnderline"/>
          <w:highlight w:val="cyan"/>
        </w:rPr>
        <w:t>has rapidly mutated</w:t>
      </w:r>
      <w:r w:rsidRPr="00687D8C">
        <w:rPr>
          <w:rStyle w:val="StyleUnderline"/>
        </w:rPr>
        <w:t xml:space="preserve"> from a promise of free communication and liberated production </w:t>
      </w:r>
      <w:r w:rsidRPr="00B97CE0">
        <w:rPr>
          <w:rStyle w:val="StyleUnderline"/>
          <w:highlight w:val="cyan"/>
        </w:rPr>
        <w:t>into new means of surveillance, control, and displacement of the working population</w:t>
      </w:r>
      <w:r w:rsidRPr="00321005">
        <w:rPr>
          <w:sz w:val="16"/>
        </w:rPr>
        <w:t xml:space="preserve">. </w:t>
      </w:r>
      <w:r w:rsidRPr="00687D8C">
        <w:rPr>
          <w:rStyle w:val="StyleUnderline"/>
        </w:rPr>
        <w:t xml:space="preserve">The </w:t>
      </w:r>
      <w:r w:rsidRPr="00B97CE0">
        <w:rPr>
          <w:rStyle w:val="StyleUnderline"/>
          <w:highlight w:val="cyan"/>
        </w:rPr>
        <w:t>institutions of liberal democracy</w:t>
      </w:r>
      <w:r w:rsidRPr="00687D8C">
        <w:rPr>
          <w:rStyle w:val="StyleUnderline"/>
        </w:rPr>
        <w:t xml:space="preserve"> are at the point of </w:t>
      </w:r>
      <w:r w:rsidRPr="00B97CE0">
        <w:rPr>
          <w:rStyle w:val="StyleUnderline"/>
          <w:highlight w:val="cyan"/>
        </w:rPr>
        <w:t>collapse, while fascism</w:t>
      </w:r>
      <w:r w:rsidRPr="00687D8C">
        <w:rPr>
          <w:rStyle w:val="StyleUnderline"/>
        </w:rPr>
        <w:t xml:space="preserve">, the rear guard of the capitalist system, </w:t>
      </w:r>
      <w:r w:rsidRPr="00B97CE0">
        <w:rPr>
          <w:rStyle w:val="StyleUnderline"/>
          <w:highlight w:val="cyan"/>
        </w:rPr>
        <w:t>is again on the march</w:t>
      </w:r>
      <w:r w:rsidRPr="00687D8C">
        <w:rPr>
          <w:rStyle w:val="StyleUnderline"/>
        </w:rPr>
        <w:t>, along with patriarchy, racism, imperialism, and war</w:t>
      </w:r>
      <w:r w:rsidRPr="00321005">
        <w:rPr>
          <w:sz w:val="16"/>
        </w:rPr>
        <w:t xml:space="preserve">. To say that capitalism is a failed system is not, of course, to suggest that its breakdown and disintegration is imminent.2 It does, however, mean that </w:t>
      </w:r>
      <w:r w:rsidRPr="00687D8C">
        <w:rPr>
          <w:rStyle w:val="StyleUnderline"/>
        </w:rPr>
        <w:t xml:space="preserve">it has passed from being a historically necessary and creative system at its inception to being a historically unnecessary and destructive one in the present century. Today, more than ever, </w:t>
      </w:r>
      <w:r w:rsidRPr="00B97CE0">
        <w:rPr>
          <w:rStyle w:val="Emphasis"/>
          <w:highlight w:val="cyan"/>
        </w:rPr>
        <w:t>the world is faced with</w:t>
      </w:r>
      <w:r w:rsidRPr="00672890">
        <w:rPr>
          <w:rStyle w:val="Emphasis"/>
        </w:rPr>
        <w:t xml:space="preserve"> </w:t>
      </w:r>
      <w:r w:rsidRPr="00B97CE0">
        <w:rPr>
          <w:rStyle w:val="Emphasis"/>
          <w:highlight w:val="cyan"/>
        </w:rPr>
        <w:t>the</w:t>
      </w:r>
      <w:r w:rsidRPr="00672890">
        <w:rPr>
          <w:rStyle w:val="Emphasis"/>
        </w:rPr>
        <w:t xml:space="preserve"> epochal </w:t>
      </w:r>
      <w:r w:rsidRPr="00B97CE0">
        <w:rPr>
          <w:rStyle w:val="Emphasis"/>
          <w:highlight w:val="cyan"/>
        </w:rPr>
        <w:t>choice between “the revolutionary reconstitution of society at large and the common ruin of the contending classes</w:t>
      </w:r>
      <w:r w:rsidRPr="00672890">
        <w:rPr>
          <w:rStyle w:val="Emphasis"/>
        </w:rPr>
        <w:t>.</w:t>
      </w:r>
      <w:r w:rsidRPr="00687D8C">
        <w:rPr>
          <w:rStyle w:val="StyleUnderline"/>
        </w:rPr>
        <w:t xml:space="preserve">”3 Indications of this failure of capitalism are everywhere. </w:t>
      </w:r>
      <w:r w:rsidRPr="00B97CE0">
        <w:rPr>
          <w:rStyle w:val="StyleUnderline"/>
          <w:highlight w:val="cyan"/>
        </w:rPr>
        <w:t>Stagnation of investment punctuated by bubbles of financial expansion, which then inevitably burst, now characterizes the</w:t>
      </w:r>
      <w:r w:rsidRPr="00687D8C">
        <w:rPr>
          <w:rStyle w:val="StyleUnderline"/>
        </w:rPr>
        <w:t xml:space="preserve"> so-called free </w:t>
      </w:r>
      <w:r w:rsidRPr="00B97CE0">
        <w:rPr>
          <w:rStyle w:val="StyleUnderline"/>
          <w:highlight w:val="cyan"/>
        </w:rPr>
        <w:t>market</w:t>
      </w:r>
      <w:r w:rsidRPr="00687D8C">
        <w:rPr>
          <w:rStyle w:val="StyleUnderline"/>
        </w:rPr>
        <w:t xml:space="preserve">.4 Soaring inequality in income and wealth has its counterpart in the declining material circumstances of </w:t>
      </w:r>
      <w:proofErr w:type="gramStart"/>
      <w:r w:rsidRPr="00687D8C">
        <w:rPr>
          <w:rStyle w:val="StyleUnderline"/>
        </w:rPr>
        <w:t>a majority of</w:t>
      </w:r>
      <w:proofErr w:type="gramEnd"/>
      <w:r w:rsidRPr="00687D8C">
        <w:rPr>
          <w:rStyle w:val="StyleUnderline"/>
        </w:rPr>
        <w:t xml:space="preserve"> the population. </w:t>
      </w:r>
      <w:r w:rsidRPr="00B97CE0">
        <w:rPr>
          <w:rStyle w:val="StyleUnderline"/>
          <w:highlight w:val="cyan"/>
        </w:rPr>
        <w:t>Real wages</w:t>
      </w:r>
      <w:r w:rsidRPr="00687D8C">
        <w:rPr>
          <w:rStyle w:val="StyleUnderline"/>
        </w:rPr>
        <w:t xml:space="preserve"> for most workers in the United States </w:t>
      </w:r>
      <w:r w:rsidRPr="00B97CE0">
        <w:rPr>
          <w:rStyle w:val="StyleUnderline"/>
          <w:highlight w:val="cyan"/>
        </w:rPr>
        <w:t>have barely budged in forty years despite</w:t>
      </w:r>
      <w:r w:rsidRPr="00687D8C">
        <w:rPr>
          <w:rStyle w:val="StyleUnderline"/>
        </w:rPr>
        <w:t xml:space="preserve"> steadily </w:t>
      </w:r>
      <w:r w:rsidRPr="00B97CE0">
        <w:rPr>
          <w:rStyle w:val="StyleUnderline"/>
          <w:highlight w:val="cyan"/>
        </w:rPr>
        <w:t>rising productivity</w:t>
      </w:r>
      <w:r w:rsidRPr="00321005">
        <w:rPr>
          <w:sz w:val="16"/>
        </w:rPr>
        <w:t xml:space="preserve">.5 Work intensity has increased, while work and safety protections on the job have been systematically jettisoned. Unemployment data has become more and more meaningless due to a new institutionalized underemployment in the form of contract labor in the gig economy.6 </w:t>
      </w:r>
      <w:r w:rsidRPr="00687D8C">
        <w:rPr>
          <w:rStyle w:val="StyleUnderline"/>
        </w:rPr>
        <w:t>Unions have been reduced to mere shadows of their former glory as capitalism has asserted totalitarian control over workplaces. With the demise of Soviet-type societies, social democracy in Europe has perished in the new atmosphere of “liberated capitalism.”</w:t>
      </w:r>
      <w:r w:rsidRPr="00321005">
        <w:rPr>
          <w:sz w:val="16"/>
        </w:rPr>
        <w:t xml:space="preserve">7 </w:t>
      </w:r>
      <w:r w:rsidRPr="00B97CE0">
        <w:rPr>
          <w:rStyle w:val="StyleUnderline"/>
          <w:highlight w:val="cyan"/>
        </w:rPr>
        <w:t>The capture of</w:t>
      </w:r>
      <w:r w:rsidRPr="00687D8C">
        <w:rPr>
          <w:rStyle w:val="StyleUnderline"/>
        </w:rPr>
        <w:t xml:space="preserve"> the surplus value produced by </w:t>
      </w:r>
      <w:r w:rsidRPr="00B97CE0">
        <w:rPr>
          <w:rStyle w:val="StyleUnderline"/>
          <w:highlight w:val="cyan"/>
        </w:rPr>
        <w:t>overexploited populations</w:t>
      </w:r>
      <w:r w:rsidRPr="00687D8C">
        <w:rPr>
          <w:rStyle w:val="StyleUnderline"/>
        </w:rPr>
        <w:t xml:space="preserve"> in the poorest regions of the world, </w:t>
      </w:r>
      <w:r w:rsidRPr="00B97CE0">
        <w:rPr>
          <w:rStyle w:val="StyleUnderline"/>
          <w:highlight w:val="cyan"/>
        </w:rPr>
        <w:t>via the global labor arbitrage instituted by multinational corporations, is leading to an unprecedented amassing</w:t>
      </w:r>
      <w:r w:rsidRPr="00687D8C">
        <w:rPr>
          <w:rStyle w:val="StyleUnderline"/>
        </w:rPr>
        <w:t xml:space="preserve"> of financial wealth </w:t>
      </w:r>
      <w:r w:rsidRPr="00B97CE0">
        <w:rPr>
          <w:rStyle w:val="StyleUnderline"/>
          <w:highlight w:val="cyan"/>
        </w:rPr>
        <w:t>at the center of the world economy</w:t>
      </w:r>
      <w:r w:rsidRPr="00687D8C">
        <w:rPr>
          <w:rStyle w:val="StyleUnderline"/>
        </w:rPr>
        <w:t xml:space="preserve"> and relative poverty in the periphery.</w:t>
      </w:r>
      <w:r w:rsidRPr="00321005">
        <w:rPr>
          <w:sz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687D8C">
        <w:rPr>
          <w:rStyle w:val="StyleUnderline"/>
        </w:rPr>
        <w:t>Forty-two billionaires now enjoy as much wealth as half the world’s population, while the three richest men in the United States—Jeff Bezos, Bill Gates, and Warren Buffett—have more wealth than half the U.S. population.</w:t>
      </w:r>
      <w:r w:rsidRPr="00321005">
        <w:rPr>
          <w:sz w:val="16"/>
        </w:rPr>
        <w:t xml:space="preserve">10 In every region of the world, inequality has increased sharply in recent decades.11 </w:t>
      </w:r>
      <w:r w:rsidRPr="00687D8C">
        <w:rPr>
          <w:rStyle w:val="StyleUnderline"/>
        </w:rPr>
        <w:t xml:space="preserve">The gap in per capita income and wealth between the richest and poorest nations, which has been the dominant trend for centuries, </w:t>
      </w:r>
      <w:r w:rsidRPr="00687D8C">
        <w:rPr>
          <w:rStyle w:val="StyleUnderline"/>
        </w:rPr>
        <w:lastRenderedPageBreak/>
        <w:t>is rapidly widening once again.12 More than 60 percent of the world’s employed population, some two billion people, now work in the impoverished informal sector, forming a massive global proletariat</w:t>
      </w:r>
      <w:r w:rsidRPr="00321005">
        <w:rPr>
          <w:sz w:val="16"/>
        </w:rPr>
        <w:t xml:space="preserve">. The global reserve army of labor is some 70 percent larger than the active labor army of formally employed workers.13 </w:t>
      </w:r>
      <w:r w:rsidRPr="00B97CE0">
        <w:rPr>
          <w:rStyle w:val="StyleUnderline"/>
          <w:highlight w:val="cyan"/>
        </w:rPr>
        <w:t>Adequate health care, housing, education, and clean water and air are</w:t>
      </w:r>
      <w:r w:rsidRPr="00687D8C">
        <w:rPr>
          <w:rStyle w:val="StyleUnderline"/>
        </w:rPr>
        <w:t xml:space="preserve"> increasingly </w:t>
      </w:r>
      <w:r w:rsidRPr="00B97CE0">
        <w:rPr>
          <w:rStyle w:val="StyleUnderline"/>
          <w:highlight w:val="cyan"/>
        </w:rPr>
        <w:t>out of reach for large sections of the population</w:t>
      </w:r>
      <w:r w:rsidRPr="00687D8C">
        <w:rPr>
          <w:rStyle w:val="StyleUnderline"/>
        </w:rPr>
        <w:t>, even in wealthy countries in North America and Europe, while transportation is becoming more difficult in the United States and many other countries due to irrationally high levels of dependency on the automobile and disinvestment in public transportation</w:t>
      </w:r>
      <w:r w:rsidRPr="00321005">
        <w:rPr>
          <w:sz w:val="16"/>
        </w:rPr>
        <w:t xml:space="preserve">. Urban structures are more and more characterized by gentrification and segregation,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w:t>
      </w:r>
      <w:r w:rsidRPr="00687D8C">
        <w:rPr>
          <w:rStyle w:val="StyleUnderline"/>
        </w:rPr>
        <w:t xml:space="preserve">In the United States and other high-income countries, </w:t>
      </w:r>
      <w:r w:rsidRPr="00B97CE0">
        <w:rPr>
          <w:rStyle w:val="StyleUnderline"/>
          <w:highlight w:val="cyan"/>
        </w:rPr>
        <w:t>life expectancy is in decline, with a remarkable resurgence of</w:t>
      </w:r>
      <w:r w:rsidRPr="00687D8C">
        <w:rPr>
          <w:rStyle w:val="StyleUnderline"/>
        </w:rPr>
        <w:t xml:space="preserve"> Victorian </w:t>
      </w:r>
      <w:r w:rsidRPr="00B97CE0">
        <w:rPr>
          <w:rStyle w:val="StyleUnderline"/>
          <w:highlight w:val="cyan"/>
        </w:rPr>
        <w:t>illness</w:t>
      </w:r>
      <w:r w:rsidRPr="00687D8C">
        <w:rPr>
          <w:rStyle w:val="StyleUnderline"/>
        </w:rPr>
        <w:t xml:space="preserve">es </w:t>
      </w:r>
      <w:r w:rsidRPr="00B97CE0">
        <w:rPr>
          <w:rStyle w:val="StyleUnderline"/>
          <w:highlight w:val="cyan"/>
        </w:rPr>
        <w:t>related to poverty and exploitation</w:t>
      </w:r>
      <w:r w:rsidRPr="00321005">
        <w:rPr>
          <w:sz w:val="16"/>
        </w:rPr>
        <w:t xml:space="preserve">. In </w:t>
      </w:r>
      <w:r w:rsidRPr="00687D8C">
        <w:rPr>
          <w:rStyle w:val="StyleUnderline"/>
        </w:rPr>
        <w:t xml:space="preserve">Britain, gout, scarlet fever, whooping cough, and even scurvy </w:t>
      </w:r>
      <w:proofErr w:type="gramStart"/>
      <w:r w:rsidRPr="00687D8C">
        <w:rPr>
          <w:rStyle w:val="StyleUnderline"/>
        </w:rPr>
        <w:t>are</w:t>
      </w:r>
      <w:proofErr w:type="gramEnd"/>
      <w:r w:rsidRPr="00687D8C">
        <w:rPr>
          <w:rStyle w:val="StyleUnderline"/>
        </w:rPr>
        <w:t xml:space="preserve"> now resurgent, along with tuberculosis. </w:t>
      </w:r>
      <w:r w:rsidRPr="00B97CE0">
        <w:rPr>
          <w:rStyle w:val="StyleUnderline"/>
          <w:highlight w:val="cyan"/>
        </w:rPr>
        <w:t xml:space="preserve">With inadequate enforcement of work health and safety regulations, </w:t>
      </w:r>
      <w:r w:rsidRPr="00B97CE0">
        <w:rPr>
          <w:rStyle w:val="Emphasis"/>
          <w:highlight w:val="cyan"/>
        </w:rPr>
        <w:t>black lung disease</w:t>
      </w:r>
      <w:r w:rsidRPr="00B97CE0">
        <w:rPr>
          <w:rStyle w:val="StyleUnderline"/>
          <w:highlight w:val="cyan"/>
        </w:rPr>
        <w:t xml:space="preserve"> has returned</w:t>
      </w:r>
      <w:r w:rsidRPr="00687D8C">
        <w:rPr>
          <w:rStyle w:val="StyleUnderline"/>
        </w:rPr>
        <w:t xml:space="preserve"> with a vengeance in U.S. coal country.16 </w:t>
      </w:r>
      <w:r w:rsidRPr="00B97CE0">
        <w:rPr>
          <w:rStyle w:val="StyleUnderline"/>
          <w:highlight w:val="cyan"/>
        </w:rPr>
        <w:t>Overuse of antibiotics</w:t>
      </w:r>
      <w:r w:rsidRPr="00687D8C">
        <w:rPr>
          <w:rStyle w:val="StyleUnderline"/>
        </w:rPr>
        <w:t xml:space="preserve">, particularly </w:t>
      </w:r>
      <w:r w:rsidRPr="00B97CE0">
        <w:rPr>
          <w:rStyle w:val="StyleUnderline"/>
          <w:highlight w:val="cyan"/>
        </w:rPr>
        <w:t>by capitalist agribusiness, is leading to an antibiotic-resistance crisis, with the dangerous growth of superbugs</w:t>
      </w:r>
      <w:r w:rsidRPr="00687D8C">
        <w:rPr>
          <w:rStyle w:val="StyleUnderline"/>
        </w:rPr>
        <w:t xml:space="preserve"> generating increasing numbers of deaths, which by mid–century could surpass annual cancer deaths, </w:t>
      </w:r>
      <w:r w:rsidRPr="00672890">
        <w:rPr>
          <w:rStyle w:val="StyleUnderline"/>
        </w:rPr>
        <w:t>prompting the World Health Organization to declare a “global health emergency</w:t>
      </w:r>
      <w:r w:rsidRPr="00321005">
        <w:rPr>
          <w:sz w:val="16"/>
        </w:rPr>
        <w:t>.”17 These dire conditions, arising from the workings of the system, are consistent with what Frederick Engels, in the Condition of the Working Class in England, called “</w:t>
      </w:r>
      <w:r w:rsidRPr="00687D8C">
        <w:rPr>
          <w:rStyle w:val="Emphasis"/>
        </w:rPr>
        <w:t>social murder.”</w:t>
      </w:r>
      <w:r w:rsidRPr="00321005">
        <w:rPr>
          <w:sz w:val="16"/>
        </w:rPr>
        <w:t xml:space="preserve">18 At the instigation of giant corporations, </w:t>
      </w:r>
      <w:proofErr w:type="spellStart"/>
      <w:r w:rsidRPr="00321005">
        <w:rPr>
          <w:sz w:val="16"/>
        </w:rPr>
        <w:t>philanthrocapitalist</w:t>
      </w:r>
      <w:proofErr w:type="spellEnd"/>
      <w:r w:rsidRPr="00321005">
        <w:rPr>
          <w:sz w:val="16"/>
        </w:rPr>
        <w:t xml:space="preserve"> foundations, and neoliberal governments, public education has been restructured around corporate-designed testing based on the implementation of robotic common-core standards. This is generating massive databases on the student population, much of which are now being surreptitiously marketed and sold.19 The corporatization and privatization of education is feeding the progressive subordination of children’s needs to the cash nexus of the commodity market. We are thus seeing a dramatic return of Thomas Gradgrind’s and Mr. </w:t>
      </w:r>
      <w:proofErr w:type="spellStart"/>
      <w:r w:rsidRPr="00321005">
        <w:rPr>
          <w:sz w:val="16"/>
        </w:rPr>
        <w:t>M’Choakumchild’s</w:t>
      </w:r>
      <w:proofErr w:type="spellEnd"/>
      <w:r w:rsidRPr="00321005">
        <w:rPr>
          <w:sz w:val="16"/>
        </w:rPr>
        <w:t xml:space="preserve">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w:t>
      </w:r>
      <w:r w:rsidRPr="00687D8C">
        <w:rPr>
          <w:rStyle w:val="StyleUnderline"/>
        </w:rPr>
        <w:t xml:space="preserve">More than two million people in the United States are behind bars, a higher rate of incarceration than any other country in the world, constituting a new Jim Crow. </w:t>
      </w:r>
      <w:r w:rsidRPr="00B97CE0">
        <w:rPr>
          <w:rStyle w:val="StyleUnderline"/>
          <w:highlight w:val="cyan"/>
        </w:rPr>
        <w:t>The total population in prison is nearly equal to the number of people in Houston, Texas</w:t>
      </w:r>
      <w:r w:rsidRPr="00687D8C">
        <w:rPr>
          <w:rStyle w:val="StyleUnderline"/>
        </w:rPr>
        <w:t>,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w:t>
      </w:r>
      <w:r w:rsidRPr="00321005">
        <w:rPr>
          <w:sz w:val="16"/>
        </w:rPr>
        <w:t xml:space="preserve">. Both black men and Native American men in the United States are nearly three times, Hispanic men nearly two times, more likely to die of police shootings than white men.22 Racial divides are now widening across the entire planet. </w:t>
      </w:r>
      <w:r w:rsidRPr="00687D8C">
        <w:rPr>
          <w:rStyle w:val="Emphasis"/>
        </w:rPr>
        <w:t xml:space="preserve">Violence against women and the expropriation of their unpaid labor, as well as the higher level of exploitation of their paid labor, are integral to the way in which power is organized in </w:t>
      </w:r>
      <w:r w:rsidRPr="00B97CE0">
        <w:rPr>
          <w:rStyle w:val="Emphasis"/>
          <w:highlight w:val="cyan"/>
        </w:rPr>
        <w:t>capitalist society</w:t>
      </w:r>
      <w:r w:rsidRPr="00687D8C">
        <w:rPr>
          <w:rStyle w:val="Emphasis"/>
        </w:rPr>
        <w:t xml:space="preserve">—and how it seeks to </w:t>
      </w:r>
      <w:r w:rsidRPr="00B97CE0">
        <w:rPr>
          <w:rStyle w:val="Emphasis"/>
          <w:highlight w:val="cyan"/>
        </w:rPr>
        <w:t>divide rather than unify the population</w:t>
      </w:r>
      <w:r w:rsidRPr="00321005">
        <w:rPr>
          <w:sz w:val="16"/>
        </w:rPr>
        <w:t>. More than a third of women worldwide have experienced physical/sexual violence. Women’s</w:t>
      </w:r>
      <w:r w:rsidRPr="00687D8C">
        <w:rPr>
          <w:rStyle w:val="StyleUnderline"/>
        </w:rPr>
        <w:t xml:space="preserve"> </w:t>
      </w:r>
      <w:r w:rsidRPr="00B97CE0">
        <w:rPr>
          <w:rStyle w:val="StyleUnderline"/>
          <w:highlight w:val="cyan"/>
        </w:rPr>
        <w:t>bodies</w:t>
      </w:r>
      <w:proofErr w:type="gramStart"/>
      <w:r w:rsidRPr="00B97CE0">
        <w:rPr>
          <w:rStyle w:val="StyleUnderline"/>
          <w:highlight w:val="cyan"/>
        </w:rPr>
        <w:t>,</w:t>
      </w:r>
      <w:r w:rsidRPr="00687D8C">
        <w:rPr>
          <w:rStyle w:val="StyleUnderline"/>
        </w:rPr>
        <w:t xml:space="preserve"> in particular, </w:t>
      </w:r>
      <w:r w:rsidRPr="00B97CE0">
        <w:rPr>
          <w:rStyle w:val="StyleUnderline"/>
          <w:highlight w:val="cyan"/>
        </w:rPr>
        <w:t>are</w:t>
      </w:r>
      <w:proofErr w:type="gramEnd"/>
      <w:r w:rsidRPr="00687D8C">
        <w:rPr>
          <w:rStyle w:val="StyleUnderline"/>
        </w:rPr>
        <w:t xml:space="preserve"> objectified, reified, and </w:t>
      </w:r>
      <w:r w:rsidRPr="00B97CE0">
        <w:rPr>
          <w:rStyle w:val="StyleUnderline"/>
          <w:highlight w:val="cyan"/>
        </w:rPr>
        <w:t>commodified as part of the normal workings of monopoly-capitalist marketing</w:t>
      </w:r>
      <w:r w:rsidRPr="00687D8C">
        <w:rPr>
          <w:rStyle w:val="StyleUnderline"/>
        </w:rPr>
        <w:t>.</w:t>
      </w:r>
      <w:r w:rsidRPr="00321005">
        <w:rPr>
          <w:sz w:val="16"/>
        </w:rPr>
        <w:t xml:space="preserve">23 The mass media-propaganda system, part of the larger corporate matrix, is now merging into a social media-based propaganda system that is more porous and seemingly anarchic, but more universal and more than ever favoring money and power.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Elections are increasingly prey to unregulated “dark money” emanating from the coffers of corporations and the billionaire class. Although presenting itself as the world’s leading democracy, the United States, as Paul Baran and Paul Sweezy stated in Monopoly Capital in 1966, “is democratic in form and plutocratic in content.”26 In </w:t>
      </w:r>
      <w:r w:rsidRPr="00687D8C">
        <w:rPr>
          <w:rStyle w:val="StyleUnderline"/>
        </w:rPr>
        <w:t xml:space="preserve">the Trump administration, following a long-established tradition, 72 percent of those appointed to the cabinet have come from the higher </w:t>
      </w:r>
      <w:r w:rsidRPr="00B97CE0">
        <w:rPr>
          <w:rStyle w:val="Emphasis"/>
          <w:highlight w:val="cyan"/>
        </w:rPr>
        <w:t>corporate echelons</w:t>
      </w:r>
      <w:r w:rsidRPr="00687D8C">
        <w:rPr>
          <w:rStyle w:val="StyleUnderline"/>
        </w:rPr>
        <w:t xml:space="preserve">, while others have been drawn from the military.27 War, </w:t>
      </w:r>
      <w:r w:rsidRPr="00B97CE0">
        <w:rPr>
          <w:rStyle w:val="Emphasis"/>
          <w:highlight w:val="cyan"/>
        </w:rPr>
        <w:t>engineere</w:t>
      </w:r>
      <w:r w:rsidRPr="00687D8C">
        <w:rPr>
          <w:rStyle w:val="StyleUnderline"/>
        </w:rPr>
        <w:t xml:space="preserve">d by </w:t>
      </w:r>
      <w:r w:rsidRPr="00B97CE0">
        <w:rPr>
          <w:rStyle w:val="StyleUnderline"/>
          <w:highlight w:val="cyan"/>
        </w:rPr>
        <w:t>the United States and other major powers</w:t>
      </w:r>
      <w:r w:rsidRPr="00687D8C">
        <w:rPr>
          <w:rStyle w:val="StyleUnderline"/>
        </w:rPr>
        <w:t xml:space="preserve"> at the apex of the </w:t>
      </w:r>
      <w:r w:rsidRPr="00687D8C">
        <w:rPr>
          <w:rStyle w:val="StyleUnderline"/>
        </w:rPr>
        <w:lastRenderedPageBreak/>
        <w:t xml:space="preserve">system, has become perpetual </w:t>
      </w:r>
      <w:r w:rsidRPr="00B97CE0">
        <w:rPr>
          <w:rStyle w:val="StyleUnderline"/>
          <w:highlight w:val="cyan"/>
        </w:rPr>
        <w:t xml:space="preserve">in </w:t>
      </w:r>
      <w:r w:rsidRPr="00B97CE0">
        <w:rPr>
          <w:rStyle w:val="Emphasis"/>
          <w:highlight w:val="cyan"/>
        </w:rPr>
        <w:t>strategic oil regions</w:t>
      </w:r>
      <w:r w:rsidRPr="00B97CE0">
        <w:rPr>
          <w:rStyle w:val="StyleUnderline"/>
          <w:highlight w:val="cyan"/>
        </w:rPr>
        <w:t xml:space="preserve"> such as the Middle East, </w:t>
      </w:r>
      <w:r w:rsidRPr="00B97CE0">
        <w:rPr>
          <w:rStyle w:val="Emphasis"/>
          <w:highlight w:val="cyan"/>
        </w:rPr>
        <w:t>and threaten</w:t>
      </w:r>
      <w:r w:rsidRPr="00687D8C">
        <w:rPr>
          <w:rStyle w:val="Emphasis"/>
        </w:rPr>
        <w:t xml:space="preserve">s </w:t>
      </w:r>
      <w:r w:rsidRPr="00B97CE0">
        <w:rPr>
          <w:rStyle w:val="Emphasis"/>
          <w:highlight w:val="cyan"/>
        </w:rPr>
        <w:t>to escalate into a global thermonuclear exchange</w:t>
      </w:r>
      <w:r w:rsidRPr="00321005">
        <w:rPr>
          <w:sz w:val="16"/>
        </w:rPr>
        <w:t xml:space="preserve">. During the Obama administration, the United States was engaged in wars/bombings in seven different countries—Afghanistan, Iraq, Syria, Libya, Yemen, Somalia, and Pakistan.28 Torture and assassinations have been reinstituted by Washington as acceptable instruments of war against those now innumerable individuals, group networks, and whole societies that are branded as terrorist. A new Cold War and nuclear arms race is in the making between the United States and Russia, while Washington is seeking to place </w:t>
      </w:r>
      <w:proofErr w:type="gramStart"/>
      <w:r w:rsidRPr="00321005">
        <w:rPr>
          <w:sz w:val="16"/>
        </w:rPr>
        <w:t>road blocks</w:t>
      </w:r>
      <w:proofErr w:type="gramEnd"/>
      <w:r w:rsidRPr="00321005">
        <w:rPr>
          <w:sz w:val="16"/>
        </w:rPr>
        <w:t xml:space="preserve"> to the continued rise of China. </w:t>
      </w:r>
      <w:r w:rsidRPr="00687D8C">
        <w:rPr>
          <w:rStyle w:val="StyleUnderline"/>
        </w:rPr>
        <w:t xml:space="preserve">The Trump administration has created a </w:t>
      </w:r>
      <w:r w:rsidRPr="00B97CE0">
        <w:rPr>
          <w:rStyle w:val="StyleUnderline"/>
          <w:highlight w:val="cyan"/>
        </w:rPr>
        <w:t>new space force</w:t>
      </w:r>
      <w:r w:rsidRPr="00687D8C">
        <w:rPr>
          <w:rStyle w:val="StyleUnderline"/>
        </w:rPr>
        <w:t xml:space="preserve"> as a separate branch of the military </w:t>
      </w:r>
      <w:proofErr w:type="gramStart"/>
      <w:r w:rsidRPr="00687D8C">
        <w:rPr>
          <w:rStyle w:val="StyleUnderline"/>
        </w:rPr>
        <w:t xml:space="preserve">in an </w:t>
      </w:r>
      <w:r w:rsidRPr="00B97CE0">
        <w:rPr>
          <w:rStyle w:val="StyleUnderline"/>
          <w:highlight w:val="cyan"/>
        </w:rPr>
        <w:t>attempt to</w:t>
      </w:r>
      <w:proofErr w:type="gramEnd"/>
      <w:r w:rsidRPr="00B97CE0">
        <w:rPr>
          <w:rStyle w:val="StyleUnderline"/>
          <w:highlight w:val="cyan"/>
        </w:rPr>
        <w:t xml:space="preserve"> ensure U.S. dominance in the militarization of space</w:t>
      </w:r>
      <w:r w:rsidRPr="00687D8C">
        <w:rPr>
          <w:rStyle w:val="StyleUnderline"/>
        </w:rPr>
        <w:t>.</w:t>
      </w:r>
      <w:r w:rsidRPr="00321005">
        <w:rPr>
          <w:sz w:val="16"/>
        </w:rPr>
        <w:t xml:space="preserve"> Sounding the alarm on the increasing dangers of a nuclear war and of climate destabilization, the distinguished Bulletin of Atomic Scientists moved its doomsday clock in 2018 to two minutes to midnight, the closest since 1953, when it marked the advent of thermonuclear weapons.29 Increasingly severe economic sanctions are being imposed by the United States on countries like Venezuela and Nicaragua, despite their democratic elections—or because of them. </w:t>
      </w:r>
      <w:r w:rsidRPr="00687D8C">
        <w:rPr>
          <w:rStyle w:val="StyleUnderline"/>
        </w:rPr>
        <w:t>Trade and currency wars are being actively promoted by core states, while racist barriers against immigration continue to be erected in Europe and the United States as some 60 million refugees and internally displaced peoples flee devastated environments</w:t>
      </w:r>
      <w:r w:rsidRPr="00321005">
        <w:rPr>
          <w:sz w:val="16"/>
        </w:rPr>
        <w:t xml:space="preserve">.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w:t>
      </w:r>
      <w:r w:rsidRPr="00687D8C">
        <w:rPr>
          <w:rStyle w:val="StyleUnderline"/>
        </w:rPr>
        <w:t>More than three-quarters of a billion people, over 10 percent of the world population, are chronically malnourished.31 Food stress in the United States keeps climbing, leading to the rapid growth of cheap dollar stores selling poor quality and toxic food</w:t>
      </w:r>
      <w:r w:rsidRPr="00321005">
        <w:rPr>
          <w:sz w:val="16"/>
        </w:rPr>
        <w:t xml:space="preserve">. Around forty million Americans, representing one out of eight households, including nearly thirteen million children, are food insecure.32 </w:t>
      </w:r>
      <w:r w:rsidRPr="00687D8C">
        <w:rPr>
          <w:rStyle w:val="StyleUnderline"/>
        </w:rPr>
        <w:t xml:space="preserve">Subsistence farmers are being pushed off their lands by agribusiness, private capital, and sovereign wealth funds in a global </w:t>
      </w:r>
      <w:proofErr w:type="spellStart"/>
      <w:r w:rsidRPr="00687D8C">
        <w:rPr>
          <w:rStyle w:val="StyleUnderline"/>
        </w:rPr>
        <w:t>depeasantization</w:t>
      </w:r>
      <w:proofErr w:type="spellEnd"/>
      <w:r w:rsidRPr="00687D8C">
        <w:rPr>
          <w:rStyle w:val="StyleUnderline"/>
        </w:rPr>
        <w:t xml:space="preserve"> process that constitutes the greatest movement of people in history</w:t>
      </w:r>
      <w:r w:rsidRPr="00321005">
        <w:rPr>
          <w:sz w:val="16"/>
        </w:rPr>
        <w:t xml:space="preserve">.33 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w:t>
      </w:r>
      <w:r w:rsidRPr="00B97CE0">
        <w:rPr>
          <w:rStyle w:val="StyleUnderline"/>
          <w:highlight w:val="cyan"/>
        </w:rPr>
        <w:t>The Anthropocene</w:t>
      </w:r>
      <w:r w:rsidRPr="00687D8C">
        <w:rPr>
          <w:rStyle w:val="StyleUnderline"/>
        </w:rPr>
        <w:t xml:space="preserve"> epoch</w:t>
      </w:r>
      <w:r w:rsidRPr="00321005">
        <w:rPr>
          <w:sz w:val="16"/>
        </w:rPr>
        <w:t xml:space="preserve">, first ushered in by the Great Acceleration of the world economy immediately after the Second World War, </w:t>
      </w:r>
      <w:r w:rsidRPr="00B97CE0">
        <w:rPr>
          <w:rStyle w:val="StyleUnderline"/>
          <w:highlight w:val="cyan"/>
        </w:rPr>
        <w:t>has generated enormous rifts in planetary boundaries, extending from climate change to ocean acidification, to the sixth extinction, to disruption of the global nitrogen and phosphorus cycles, to the loss of freshwater, to the disappearance of forests, to widespread toxic-chemical and radioactive pollution</w:t>
      </w:r>
      <w:r w:rsidRPr="00035907">
        <w:rPr>
          <w:rStyle w:val="StyleUnderline"/>
        </w:rPr>
        <w:t>.36</w:t>
      </w:r>
      <w:r w:rsidRPr="00321005">
        <w:rPr>
          <w:sz w:val="16"/>
        </w:rPr>
        <w:t xml:space="preserve">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w:t>
      </w:r>
      <w:r w:rsidRPr="00035907">
        <w:rPr>
          <w:rStyle w:val="StyleUnderline"/>
        </w:rPr>
        <w:t>Biologists expect that half of all species will be facing extinction by the end of the century</w:t>
      </w:r>
      <w:r w:rsidRPr="00321005">
        <w:rPr>
          <w:sz w:val="16"/>
        </w:rPr>
        <w:t xml:space="preserve">.38 </w:t>
      </w:r>
      <w:r w:rsidRPr="00035907">
        <w:rPr>
          <w:rStyle w:val="StyleUnderline"/>
        </w:rPr>
        <w:t>If present climate-change trends continue, the “global carbon budget” associated with a 2°C increase in average global temperature will be broken in sixteen years (while a 1.5°C increase in global average temperature—staying beneath which is the key to long-term stabilization of the climate—will be reached in a decade</w:t>
      </w:r>
      <w:r w:rsidRPr="00321005">
        <w:rPr>
          <w:sz w:val="16"/>
        </w:rPr>
        <w:t xml:space="preserve">). </w:t>
      </w:r>
      <w:r w:rsidRPr="00035907">
        <w:rPr>
          <w:rStyle w:val="StyleUnderline"/>
        </w:rPr>
        <w:t xml:space="preserve">Earth System </w:t>
      </w:r>
      <w:r w:rsidRPr="00B97CE0">
        <w:rPr>
          <w:rStyle w:val="StyleUnderline"/>
          <w:highlight w:val="cyan"/>
        </w:rPr>
        <w:t>scientists warn that the world is now perilously close to a Hothouse Earth, in which catastrophic climate change will be locked in and irreversible</w:t>
      </w:r>
      <w:r w:rsidRPr="00321005">
        <w:rPr>
          <w:sz w:val="16"/>
        </w:rPr>
        <w:t xml:space="preserve">.39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 Nevertheless, </w:t>
      </w:r>
      <w:r w:rsidRPr="00B97CE0">
        <w:rPr>
          <w:rStyle w:val="StyleUnderline"/>
          <w:highlight w:val="cyan"/>
        </w:rPr>
        <w:t>major energy corporations continue to lie about climate change, promoting and bankrolling climate denialism</w:t>
      </w:r>
      <w:r w:rsidRPr="00035907">
        <w:rPr>
          <w:rStyle w:val="StyleUnderline"/>
        </w:rPr>
        <w:t>—while admitting the truth in their internal documents</w:t>
      </w:r>
      <w:r w:rsidRPr="00321005">
        <w:rPr>
          <w:sz w:val="16"/>
        </w:rPr>
        <w:t xml:space="preserve">. </w:t>
      </w:r>
      <w:r w:rsidRPr="00035907">
        <w:rPr>
          <w:rStyle w:val="StyleUnderline"/>
        </w:rPr>
        <w:t>These corporations are working to accelerate the extraction and production of fossil fuels, including the dirtiest, most greenhouse gas-generating varieties, reaping enormous profits in the process.</w:t>
      </w:r>
      <w:r w:rsidRPr="00321005">
        <w:rPr>
          <w:sz w:val="16"/>
        </w:rPr>
        <w:t xml:space="preserve"> The melting of the Arctic ice from global warming is seen by capital as a new El Dorado, </w:t>
      </w:r>
      <w:proofErr w:type="gramStart"/>
      <w:r w:rsidRPr="00321005">
        <w:rPr>
          <w:sz w:val="16"/>
        </w:rPr>
        <w:t>opening up</w:t>
      </w:r>
      <w:proofErr w:type="gramEnd"/>
      <w:r w:rsidRPr="00321005">
        <w:rPr>
          <w:sz w:val="16"/>
        </w:rPr>
        <w:t xml:space="preserve"> massive additional oil and gas reserves to be exploited without regard to the consequences for the earth’s climate. </w:t>
      </w:r>
      <w:r w:rsidRPr="00E51211">
        <w:rPr>
          <w:rStyle w:val="StyleUnderline"/>
        </w:rPr>
        <w:t>In response to scientific reports</w:t>
      </w:r>
      <w:r w:rsidRPr="00035907">
        <w:rPr>
          <w:rStyle w:val="StyleUnderline"/>
        </w:rPr>
        <w:t xml:space="preserve"> on climate change, </w:t>
      </w:r>
      <w:r w:rsidRPr="00E51211">
        <w:rPr>
          <w:rStyle w:val="StyleUnderline"/>
        </w:rPr>
        <w:t xml:space="preserve">Exxon Mobil declared that it intends to extract and sell </w:t>
      </w:r>
      <w:proofErr w:type="gramStart"/>
      <w:r w:rsidRPr="00E51211">
        <w:rPr>
          <w:rStyle w:val="StyleUnderline"/>
        </w:rPr>
        <w:t>all of</w:t>
      </w:r>
      <w:proofErr w:type="gramEnd"/>
      <w:r w:rsidRPr="00E51211">
        <w:rPr>
          <w:rStyle w:val="StyleUnderline"/>
        </w:rPr>
        <w:t xml:space="preserve"> the fossil-fuel reserves at its disposal</w:t>
      </w:r>
      <w:r w:rsidRPr="00321005">
        <w:rPr>
          <w:sz w:val="16"/>
        </w:rPr>
        <w:t xml:space="preserve">.41 Energy corporations continue to intervene in climate negotiations to ensure that any agreements to limit carbon emissions are defanged. Capitalist countries across the board are putting the accumulation of wealth for a few </w:t>
      </w:r>
      <w:r w:rsidRPr="00321005">
        <w:rPr>
          <w:sz w:val="16"/>
        </w:rPr>
        <w:lastRenderedPageBreak/>
        <w:t xml:space="preserve">above combatting climate destabilization, threatening the very future of humanity.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social and environmental costs of production outside the market are excluded in this form of valuation and are treated as mere negative “externalities,” unrelated to the capitalist economy itself—whether in terms of the shortening and degradation of human life or the destruction of the natural environment. As environmental economist K. William Kapp stated, “capitalism must be regarded as an economy of unpaid costs.”42 </w:t>
      </w:r>
      <w:r w:rsidRPr="00321005">
        <w:rPr>
          <w:rStyle w:val="Emphasis"/>
        </w:rPr>
        <w:t xml:space="preserve">We have now reached a point in the twenty-first century in which the externalities of this irrational system, such as the costs of war, the depletion of natural resources, the waste of human lives, and the disruption of the planetary environment, now far exceed any future economic benefits that capitalism offers to </w:t>
      </w:r>
      <w:proofErr w:type="gramStart"/>
      <w:r w:rsidRPr="00321005">
        <w:rPr>
          <w:rStyle w:val="Emphasis"/>
        </w:rPr>
        <w:t>society as a whole</w:t>
      </w:r>
      <w:proofErr w:type="gramEnd"/>
      <w:r w:rsidRPr="00321005">
        <w:rPr>
          <w:sz w:val="16"/>
        </w:rPr>
        <w:t>. The accumulation of capital and the amassing of wealth are increasingly occurring at the expense of an irrevocable rift in the social and environmental conditions governing human life on earth.43</w:t>
      </w:r>
    </w:p>
    <w:p w14:paraId="027FBC56" w14:textId="77777777" w:rsidR="00557F1D" w:rsidRDefault="00557F1D" w:rsidP="00557F1D"/>
    <w:p w14:paraId="7968EF14" w14:textId="77777777" w:rsidR="00557F1D" w:rsidRDefault="00557F1D" w:rsidP="00557F1D"/>
    <w:p w14:paraId="49A8C92E" w14:textId="77777777" w:rsidR="00557F1D" w:rsidRPr="00133331" w:rsidRDefault="00557F1D" w:rsidP="00557F1D">
      <w:pPr>
        <w:pStyle w:val="Heading4"/>
      </w:pPr>
      <w:r>
        <w:t>Thus, the appropriation of outer space by private entities is unjust</w:t>
      </w:r>
    </w:p>
    <w:p w14:paraId="6B3ABE4D" w14:textId="77777777" w:rsidR="00557F1D" w:rsidRDefault="00557F1D" w:rsidP="00557F1D"/>
    <w:p w14:paraId="47A392F2" w14:textId="77777777" w:rsidR="00557F1D" w:rsidRPr="009A4B19" w:rsidRDefault="00557F1D" w:rsidP="00557F1D">
      <w:pPr>
        <w:pStyle w:val="Heading4"/>
      </w:pPr>
      <w:r>
        <w:t xml:space="preserve">The solvency is Dual Powers – building independent socialist spaces and institutions that operate in parallel to the capitalist state in sites like debate </w:t>
      </w:r>
      <w:proofErr w:type="gramStart"/>
      <w:r>
        <w:t>in order to</w:t>
      </w:r>
      <w:proofErr w:type="gramEnd"/>
      <w:r>
        <w:t xml:space="preserve"> redeploy what it means to be political </w:t>
      </w:r>
    </w:p>
    <w:p w14:paraId="69493B3B" w14:textId="77777777" w:rsidR="00557F1D" w:rsidRPr="00F136EE" w:rsidRDefault="00557F1D" w:rsidP="00557F1D">
      <w:pPr>
        <w:rPr>
          <w:rStyle w:val="Style13ptBold"/>
        </w:rPr>
      </w:pPr>
      <w:r>
        <w:rPr>
          <w:rStyle w:val="Style13ptBold"/>
        </w:rPr>
        <w:t xml:space="preserve">Escalante 19 </w:t>
      </w:r>
      <w:r w:rsidRPr="00F136EE">
        <w:t>(</w:t>
      </w:r>
      <w:r>
        <w:t xml:space="preserve">Alyson Escalante. Marxist-Leninist. </w:t>
      </w:r>
      <w:proofErr w:type="gramStart"/>
      <w:r>
        <w:t>“ Communism</w:t>
      </w:r>
      <w:proofErr w:type="gramEnd"/>
      <w:r>
        <w:t xml:space="preserve"> and Climate Change: A Dual Power Approach” </w:t>
      </w:r>
      <w:hyperlink r:id="rId7" w:history="1">
        <w:r w:rsidRPr="0009082A">
          <w:rPr>
            <w:rStyle w:val="Hyperlink"/>
          </w:rPr>
          <w:t>https://regenerationmag.org/communism-and-climate-change-a-dual-power-approach/</w:t>
        </w:r>
      </w:hyperlink>
      <w:r>
        <w:t>) GL</w:t>
      </w:r>
    </w:p>
    <w:p w14:paraId="39724729" w14:textId="77777777" w:rsidR="00557F1D" w:rsidRDefault="00557F1D" w:rsidP="00557F1D">
      <w:pPr>
        <w:rPr>
          <w:rStyle w:val="Emphasis"/>
        </w:rPr>
      </w:pPr>
      <w:r>
        <w:t xml:space="preserve">Much has been written over the last few years about a dual power approach to communist strategy. I have written extensively about it at The Forge News, and discussed in video format in my YouTube video, Climate Change, Imperialism, and The End of The World. I will not be using this article to give a comprehensive recap on what dual power strategy is, so I suggest checking out those two links. In short: </w:t>
      </w:r>
      <w:r w:rsidRPr="00B97CE0">
        <w:rPr>
          <w:rStyle w:val="StyleUnderline"/>
          <w:highlight w:val="cyan"/>
        </w:rPr>
        <w:t>dual power strategy</w:t>
      </w:r>
      <w:r w:rsidRPr="00353340">
        <w:rPr>
          <w:rStyle w:val="StyleUnderline"/>
        </w:rPr>
        <w:t xml:space="preserve"> is an approach to communist revolution which </w:t>
      </w:r>
      <w:r w:rsidRPr="00B97CE0">
        <w:rPr>
          <w:rStyle w:val="StyleUnderline"/>
          <w:highlight w:val="cyan"/>
        </w:rPr>
        <w:t>seeks to build independent socialist institutions</w:t>
      </w:r>
      <w:r w:rsidRPr="00353340">
        <w:rPr>
          <w:rStyle w:val="StyleUnderline"/>
        </w:rPr>
        <w:t xml:space="preserve"> which exist </w:t>
      </w:r>
      <w:r w:rsidRPr="00B97CE0">
        <w:rPr>
          <w:rStyle w:val="StyleUnderline"/>
          <w:highlight w:val="cyan"/>
        </w:rPr>
        <w:t>in parallel to</w:t>
      </w:r>
      <w:r w:rsidRPr="00353340">
        <w:rPr>
          <w:rStyle w:val="StyleUnderline"/>
        </w:rPr>
        <w:t xml:space="preserve"> </w:t>
      </w:r>
      <w:r w:rsidRPr="00B97CE0">
        <w:rPr>
          <w:rStyle w:val="StyleUnderline"/>
          <w:highlight w:val="cyan"/>
        </w:rPr>
        <w:t>the</w:t>
      </w:r>
      <w:r w:rsidRPr="00353340">
        <w:rPr>
          <w:rStyle w:val="StyleUnderline"/>
        </w:rPr>
        <w:t xml:space="preserve"> currently existing </w:t>
      </w:r>
      <w:r w:rsidRPr="00B97CE0">
        <w:rPr>
          <w:rStyle w:val="StyleUnderline"/>
          <w:highlight w:val="cyan"/>
        </w:rPr>
        <w:t>capitalist stat</w:t>
      </w:r>
      <w:r w:rsidRPr="00353340">
        <w:rPr>
          <w:rStyle w:val="StyleUnderline"/>
        </w:rPr>
        <w:t xml:space="preserve">e, </w:t>
      </w:r>
      <w:proofErr w:type="gramStart"/>
      <w:r w:rsidRPr="00353340">
        <w:rPr>
          <w:rStyle w:val="StyleUnderline"/>
        </w:rPr>
        <w:t>in order to</w:t>
      </w:r>
      <w:proofErr w:type="gramEnd"/>
      <w:r w:rsidRPr="00353340">
        <w:rPr>
          <w:rStyle w:val="StyleUnderline"/>
        </w:rPr>
        <w:t xml:space="preserve"> serve the masses</w:t>
      </w:r>
      <w:r>
        <w:t xml:space="preserve">. </w:t>
      </w:r>
      <w:r w:rsidRPr="00B97CE0">
        <w:rPr>
          <w:rStyle w:val="Emphasis"/>
          <w:highlight w:val="cyan"/>
        </w:rPr>
        <w:t>The goal of a dual power strategy is not to</w:t>
      </w:r>
      <w:r w:rsidRPr="00353340">
        <w:rPr>
          <w:rStyle w:val="StyleUnderline"/>
        </w:rPr>
        <w:t xml:space="preserve"> compete with capitalism or, </w:t>
      </w:r>
      <w:r w:rsidRPr="00B97CE0">
        <w:rPr>
          <w:rStyle w:val="Emphasis"/>
          <w:highlight w:val="cyan"/>
        </w:rPr>
        <w:t>reform it out of existence</w:t>
      </w:r>
      <w:r w:rsidRPr="00353340">
        <w:rPr>
          <w:rStyle w:val="StyleUnderline"/>
        </w:rPr>
        <w:t xml:space="preserve"> </w:t>
      </w:r>
      <w:r w:rsidRPr="00B97CE0">
        <w:rPr>
          <w:rStyle w:val="StyleUnderline"/>
          <w:highlight w:val="cyan"/>
        </w:rPr>
        <w:t xml:space="preserve">but rather to </w:t>
      </w:r>
      <w:r w:rsidRPr="00B97CE0">
        <w:rPr>
          <w:rStyle w:val="Emphasis"/>
          <w:highlight w:val="cyan"/>
        </w:rPr>
        <w:t>radicalize the masses</w:t>
      </w:r>
      <w:r w:rsidRPr="00353340">
        <w:rPr>
          <w:rStyle w:val="StyleUnderline"/>
        </w:rPr>
        <w:t xml:space="preserve"> through meeting their needs, to recognize and politicize capitalist crisis as it occurs, </w:t>
      </w:r>
      <w:r w:rsidRPr="00B97CE0">
        <w:rPr>
          <w:rStyle w:val="Emphasis"/>
          <w:highlight w:val="cyan"/>
        </w:rPr>
        <w:t>and to have a real infrastructure</w:t>
      </w:r>
      <w:r w:rsidRPr="00B97CE0">
        <w:rPr>
          <w:rStyle w:val="StyleUnderline"/>
          <w:highlight w:val="cyan"/>
        </w:rPr>
        <w:t xml:space="preserve"> in place for a revolutionary movement to self-sustain at the point that it must inevitably </w:t>
      </w:r>
      <w:r w:rsidRPr="00B97CE0">
        <w:rPr>
          <w:rStyle w:val="Emphasis"/>
          <w:highlight w:val="cyan"/>
        </w:rPr>
        <w:t>combat the capitalist state</w:t>
      </w:r>
      <w:r w:rsidRPr="00353340">
        <w:rPr>
          <w:rStyle w:val="Emphasis"/>
        </w:rPr>
        <w:t>.</w:t>
      </w:r>
      <w:r>
        <w:t xml:space="preserve"> </w:t>
      </w:r>
      <w:r w:rsidRPr="00B97CE0">
        <w:rPr>
          <w:rStyle w:val="StyleUnderline"/>
          <w:highlight w:val="cyan"/>
        </w:rPr>
        <w:t>This strategy focuses on building counter-institutions like tenants’ unions, agricultural cooperatives, radical labor unions, and Serve the People programs</w:t>
      </w:r>
      <w:r w:rsidRPr="00353340">
        <w:rPr>
          <w:rStyle w:val="StyleUnderline"/>
        </w:rPr>
        <w:t xml:space="preserve"> that not only demonstrate on-the-ground worker power but can provide for the needs of the masses </w:t>
      </w:r>
      <w:r w:rsidRPr="00B97CE0">
        <w:rPr>
          <w:rStyle w:val="StyleUnderline"/>
          <w:highlight w:val="cyan"/>
        </w:rPr>
        <w:t>without an appeal to reforming the</w:t>
      </w:r>
      <w:r w:rsidRPr="00353340">
        <w:rPr>
          <w:rStyle w:val="StyleUnderline"/>
        </w:rPr>
        <w:t xml:space="preserve"> currently existing </w:t>
      </w:r>
      <w:r w:rsidRPr="00B97CE0">
        <w:rPr>
          <w:rStyle w:val="StyleUnderline"/>
          <w:highlight w:val="cyan"/>
        </w:rPr>
        <w:t>capitalist state</w:t>
      </w:r>
      <w:r w:rsidRPr="00B97CE0">
        <w:rPr>
          <w:highlight w:val="cyan"/>
        </w:rPr>
        <w:t>.</w:t>
      </w:r>
      <w:r>
        <w:t xml:space="preserve"> I previously argued that a crucial advantage to dual power strategy is that it gives the masses an infrastructure of socialist institutions which can directly provide for material needs in times of capitalist crisis. </w:t>
      </w:r>
      <w:r w:rsidRPr="00B97CE0">
        <w:rPr>
          <w:rStyle w:val="StyleUnderline"/>
          <w:highlight w:val="cyan"/>
        </w:rPr>
        <w:t>Socialist</w:t>
      </w:r>
      <w:r w:rsidRPr="00353340">
        <w:rPr>
          <w:rStyle w:val="StyleUnderline"/>
        </w:rPr>
        <w:t xml:space="preserve"> agricultural and food distribution </w:t>
      </w:r>
      <w:r w:rsidRPr="00B97CE0">
        <w:rPr>
          <w:rStyle w:val="StyleUnderline"/>
          <w:highlight w:val="cyan"/>
        </w:rPr>
        <w:t>programs</w:t>
      </w:r>
      <w:r w:rsidRPr="00353340">
        <w:rPr>
          <w:rStyle w:val="StyleUnderline"/>
        </w:rPr>
        <w:t xml:space="preserve"> can </w:t>
      </w:r>
      <w:r w:rsidRPr="00B97CE0">
        <w:rPr>
          <w:rStyle w:val="StyleUnderline"/>
          <w:highlight w:val="cyan"/>
        </w:rPr>
        <w:t xml:space="preserve">take ground that the capitalist state cedes by </w:t>
      </w:r>
      <w:r w:rsidRPr="00E51211">
        <w:rPr>
          <w:rStyle w:val="StyleUnderline"/>
        </w:rPr>
        <w:t xml:space="preserve">simultaneously </w:t>
      </w:r>
      <w:r w:rsidRPr="00B97CE0">
        <w:rPr>
          <w:rStyle w:val="StyleUnderline"/>
          <w:highlight w:val="cyan"/>
        </w:rPr>
        <w:t xml:space="preserve">meeting the needs of the masses while proving that socialist </w:t>
      </w:r>
      <w:r w:rsidRPr="00E51211">
        <w:rPr>
          <w:rStyle w:val="StyleUnderline"/>
        </w:rPr>
        <w:t xml:space="preserve">self-management and political </w:t>
      </w:r>
      <w:r w:rsidRPr="00B97CE0">
        <w:rPr>
          <w:rStyle w:val="StyleUnderline"/>
          <w:highlight w:val="cyan"/>
        </w:rPr>
        <w:t>institutions can function independently of capitalism</w:t>
      </w:r>
      <w:r w:rsidRPr="00353340">
        <w:rPr>
          <w:rStyle w:val="StyleUnderline"/>
        </w:rPr>
        <w:t>.</w:t>
      </w:r>
      <w:r>
        <w:t xml:space="preserve"> </w:t>
      </w:r>
      <w:r w:rsidRPr="00353340">
        <w:rPr>
          <w:rStyle w:val="StyleUnderline"/>
        </w:rPr>
        <w:t>This approach is not only capable of literally saving lives in the case of crisis, but of demonstrating the possibility of a revolutionary project which seeks to destroy rather than reform capitalism</w:t>
      </w:r>
      <w:r>
        <w:t xml:space="preserve">. One of the most pressing of the various crises which humanity faces today is climate change. Capitalist production has devastated the planet, and </w:t>
      </w:r>
      <w:proofErr w:type="spellStart"/>
      <w:r>
        <w:t>everyday</w:t>
      </w:r>
      <w:proofErr w:type="spellEnd"/>
      <w:r>
        <w:t xml:space="preserve"> we discover that the small window of time for avoiding its most disastrous effects is shorter than previously understood. </w:t>
      </w:r>
      <w:r>
        <w:lastRenderedPageBreak/>
        <w:t xml:space="preserve">The Intergovernmental Panel on Climate Change predicts that we have twelve years to limit (not even prevent) the more catastrophic effects of climate change. The simple, and horrific, fact that we all must face is that climate change has reached a point where many of its effects are inevitable, and we are now in a post-brink world, where damage control is the primary concern. The </w:t>
      </w:r>
      <w:r w:rsidRPr="00353340">
        <w:rPr>
          <w:rStyle w:val="StyleUnderline"/>
        </w:rPr>
        <w:t xml:space="preserve">question is not whether we can escape a future of climate change, but whether we can survive it. Socialist strategy must adapt accordingly. In the face of this crisis, </w:t>
      </w:r>
      <w:r w:rsidRPr="00B97CE0">
        <w:rPr>
          <w:rStyle w:val="StyleUnderline"/>
          <w:highlight w:val="cyan"/>
        </w:rPr>
        <w:t>the democratic socialists and social democrats in the United States have largely settled on market-based reforms</w:t>
      </w:r>
      <w:r w:rsidRPr="00353340">
        <w:rPr>
          <w:rStyle w:val="StyleUnderline"/>
        </w:rPr>
        <w:t xml:space="preserve">. The Green New Deal, championed by Representative Alexandria Ocasio-Cortez and the left-wing of the Democratic Party, remains </w:t>
      </w:r>
      <w:r w:rsidRPr="00E51211">
        <w:rPr>
          <w:rStyle w:val="StyleUnderline"/>
          <w:highlight w:val="cyan"/>
        </w:rPr>
        <w:t xml:space="preserve">a </w:t>
      </w:r>
      <w:r w:rsidRPr="00E51211">
        <w:rPr>
          <w:rStyle w:val="StyleUnderline"/>
        </w:rPr>
        <w:t xml:space="preserve">thoroughly </w:t>
      </w:r>
      <w:r w:rsidRPr="00E51211">
        <w:rPr>
          <w:rStyle w:val="StyleUnderline"/>
          <w:highlight w:val="cyan"/>
        </w:rPr>
        <w:t>capitalist solution to a capitalist problem</w:t>
      </w:r>
      <w:r w:rsidRPr="00353340">
        <w:rPr>
          <w:rStyle w:val="StyleUnderline"/>
        </w:rPr>
        <w:t>. The proposal does nothing to challenge capitalism itself but rather seeks to subsidize market solutions to reorient the US energy infrastructure towards renewable energy production, to develop less energy consuming transportation, and the development of public investment towards these ends.</w:t>
      </w:r>
      <w:r>
        <w:t xml:space="preserve"> The plan does nothing to call into question the profit incentives and endless resource consumption of capitalism which led us to this point. Rather, it seeks to reorient the relentless market forces of capitalism towards slightly less destructive technological developments. While the plan would lead to a massive investment in the manufacturing and deployment of solar energy infrastructure, National Geographic reports that “Fabricating [solar] panels </w:t>
      </w:r>
      <w:proofErr w:type="gramStart"/>
      <w:r>
        <w:t>requires</w:t>
      </w:r>
      <w:proofErr w:type="gramEnd"/>
      <w:r>
        <w:t xml:space="preserve"> caustic chemicals such as sodium hydroxide and hydrofluoric acid, and the process uses water as well as electricity, the production of which emits greenhouse gases.” </w:t>
      </w:r>
      <w:r w:rsidRPr="00B97CE0">
        <w:rPr>
          <w:rStyle w:val="StyleUnderline"/>
          <w:highlight w:val="cyan"/>
        </w:rPr>
        <w:t xml:space="preserve">Technology alone cannot sufficiently combat this crisis, as the production of such technology through capitalist manufacturing </w:t>
      </w:r>
      <w:r w:rsidRPr="00E51211">
        <w:rPr>
          <w:rStyle w:val="StyleUnderline"/>
        </w:rPr>
        <w:t xml:space="preserve">infrastructure </w:t>
      </w:r>
      <w:r w:rsidRPr="00B97CE0">
        <w:rPr>
          <w:rStyle w:val="StyleUnderline"/>
          <w:highlight w:val="cyan"/>
        </w:rPr>
        <w:t>only perpetuates environmental harm</w:t>
      </w:r>
      <w:r>
        <w:t xml:space="preserve">. Furthermore, </w:t>
      </w:r>
      <w:r w:rsidRPr="00E51211">
        <w:rPr>
          <w:rStyle w:val="StyleUnderline"/>
        </w:rPr>
        <w:t xml:space="preserve">subsidizing and </w:t>
      </w:r>
      <w:r w:rsidRPr="00B97CE0">
        <w:rPr>
          <w:rStyle w:val="StyleUnderline"/>
          <w:highlight w:val="cyan"/>
        </w:rPr>
        <w:t xml:space="preserve">incentivizing renewable energy stops far short of </w:t>
      </w:r>
      <w:proofErr w:type="gramStart"/>
      <w:r w:rsidRPr="00B97CE0">
        <w:rPr>
          <w:rStyle w:val="StyleUnderline"/>
          <w:highlight w:val="cyan"/>
        </w:rPr>
        <w:t>actually combating</w:t>
      </w:r>
      <w:proofErr w:type="gramEnd"/>
      <w:r w:rsidRPr="00B97CE0">
        <w:rPr>
          <w:rStyle w:val="StyleUnderline"/>
          <w:highlight w:val="cyan"/>
        </w:rPr>
        <w:t xml:space="preserve"> the fossil fuel industry</w:t>
      </w:r>
      <w:r w:rsidRPr="00353340">
        <w:rPr>
          <w:rStyle w:val="StyleUnderline"/>
        </w:rPr>
        <w:t xml:space="preserve"> driving the current climate crisis.</w:t>
      </w:r>
      <w:r>
        <w:t xml:space="preserve"> The technocratic market solutions offered in the Green New Deal fail to adequately combat the driving factors of climate change. What is worse, they rely on a violent imperialist global system </w:t>
      </w:r>
      <w:proofErr w:type="gramStart"/>
      <w:r>
        <w:t>in order to</w:t>
      </w:r>
      <w:proofErr w:type="gramEnd"/>
      <w:r>
        <w:t xml:space="preserve"> produce their technological solutions. </w:t>
      </w:r>
      <w:r w:rsidRPr="00353340">
        <w:rPr>
          <w:rStyle w:val="StyleUnderline"/>
        </w:rPr>
        <w:t xml:space="preserve">The development of </w:t>
      </w:r>
      <w:r w:rsidRPr="00B97CE0">
        <w:rPr>
          <w:rStyle w:val="StyleUnderline"/>
          <w:highlight w:val="cyan"/>
        </w:rPr>
        <w:t>high-tech energy</w:t>
      </w:r>
      <w:r w:rsidRPr="00353340">
        <w:rPr>
          <w:rStyle w:val="StyleUnderline"/>
        </w:rPr>
        <w:t xml:space="preserve"> infrastructure </w:t>
      </w:r>
      <w:r w:rsidRPr="00B97CE0">
        <w:rPr>
          <w:rStyle w:val="StyleUnderline"/>
          <w:highlight w:val="cyan"/>
        </w:rPr>
        <w:t>and</w:t>
      </w:r>
      <w:r w:rsidRPr="00353340">
        <w:rPr>
          <w:rStyle w:val="StyleUnderline"/>
        </w:rPr>
        <w:t xml:space="preserve"> the development of </w:t>
      </w:r>
      <w:r w:rsidRPr="00B97CE0">
        <w:rPr>
          <w:rStyle w:val="StyleUnderline"/>
          <w:highlight w:val="cyan"/>
        </w:rPr>
        <w:t>low or zero emission transportation requires the import of raw material and rare earth minerals</w:t>
      </w:r>
      <w:r w:rsidRPr="00353340">
        <w:rPr>
          <w:rStyle w:val="StyleUnderline"/>
        </w:rPr>
        <w:t xml:space="preserve"> </w:t>
      </w:r>
      <w:r w:rsidRPr="00B97CE0">
        <w:rPr>
          <w:rStyle w:val="StyleUnderline"/>
          <w:highlight w:val="cyan"/>
        </w:rPr>
        <w:t>which the US can only access because of the imperial division of the Global South</w:t>
      </w:r>
      <w:r w:rsidRPr="00B97CE0">
        <w:rPr>
          <w:highlight w:val="cyan"/>
        </w:rPr>
        <w:t xml:space="preserve">. </w:t>
      </w:r>
      <w:r w:rsidRPr="00B97CE0">
        <w:rPr>
          <w:rStyle w:val="StyleUnderline"/>
          <w:highlight w:val="cyan"/>
        </w:rPr>
        <w:t>This imperial division</w:t>
      </w:r>
      <w:r w:rsidRPr="00353340">
        <w:rPr>
          <w:rStyle w:val="StyleUnderline"/>
        </w:rPr>
        <w:t xml:space="preserve"> of the world</w:t>
      </w:r>
      <w:r>
        <w:t xml:space="preserve"> requires constant militarism from the imperial core nations, and as Lenin demonstrates in Imperialism: The Highest Stage of Capitalism, </w:t>
      </w:r>
      <w:r w:rsidRPr="00B97CE0">
        <w:rPr>
          <w:rStyle w:val="StyleUnderline"/>
          <w:highlight w:val="cyan"/>
        </w:rPr>
        <w:t>facilitates constant warfare</w:t>
      </w:r>
      <w:r w:rsidRPr="00353340">
        <w:rPr>
          <w:rStyle w:val="StyleUnderline"/>
        </w:rPr>
        <w:t xml:space="preserve"> </w:t>
      </w:r>
      <w:r w:rsidRPr="00B97CE0">
        <w:rPr>
          <w:rStyle w:val="StyleUnderline"/>
          <w:highlight w:val="cyan"/>
        </w:rPr>
        <w:t>as imperial states compete for spheres of influence</w:t>
      </w:r>
      <w:r w:rsidRPr="00353340">
        <w:rPr>
          <w:rStyle w:val="StyleUnderline"/>
        </w:rPr>
        <w:t xml:space="preserve"> </w:t>
      </w:r>
      <w:proofErr w:type="gramStart"/>
      <w:r w:rsidRPr="00353340">
        <w:rPr>
          <w:rStyle w:val="StyleUnderline"/>
        </w:rPr>
        <w:t>in order to</w:t>
      </w:r>
      <w:proofErr w:type="gramEnd"/>
      <w:r w:rsidRPr="00353340">
        <w:rPr>
          <w:rStyle w:val="StyleUnderline"/>
        </w:rPr>
        <w:t xml:space="preserve"> facilitate cheap resource extraction</w:t>
      </w:r>
      <w:r>
        <w:t xml:space="preserve">. The US military, one of many imperialist forces, is the single largest user of petroleum, and one of its main functions is to ensure oil access for the US. Without challenging this imperialist division of the world and the role of the US military in upholding it, the Green New Deal fails even further to challenge the underlying causes of climate change.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ever-shrinking twelve-year time frame. There are times for delicacy and there are times for bluntness, and we are in the latter. </w:t>
      </w:r>
      <w:r w:rsidRPr="00B97CE0">
        <w:rPr>
          <w:rStyle w:val="Emphasis"/>
          <w:highlight w:val="cyan"/>
        </w:rPr>
        <w:t>To put things bluntly: the capitalists are not going to save us</w:t>
      </w:r>
      <w:r w:rsidRPr="007C0C6E">
        <w:rPr>
          <w:rStyle w:val="StyleUnderline"/>
        </w:rPr>
        <w:t>, and if we don’t find a way to save ourselves, the collapse of human civilization is a real possibility.</w:t>
      </w:r>
      <w:r w:rsidRPr="00353340">
        <w:rPr>
          <w:rStyle w:val="Emphasis"/>
        </w:rPr>
        <w:t xml:space="preserve"> The pressing question we now face is: </w:t>
      </w:r>
      <w:r w:rsidRPr="00B97CE0">
        <w:rPr>
          <w:rStyle w:val="Emphasis"/>
          <w:highlight w:val="cyan"/>
        </w:rPr>
        <w:t>how are we going to save ourselves</w:t>
      </w:r>
      <w:r w:rsidRPr="00353340">
        <w:rPr>
          <w:rStyle w:val="Emphasis"/>
        </w:rPr>
        <w:t>?</w:t>
      </w:r>
    </w:p>
    <w:p w14:paraId="7020CBFB" w14:textId="77777777" w:rsidR="00557F1D" w:rsidRDefault="00557F1D" w:rsidP="00557F1D"/>
    <w:p w14:paraId="353E3F17" w14:textId="77777777" w:rsidR="00557F1D" w:rsidRDefault="00557F1D" w:rsidP="00557F1D"/>
    <w:p w14:paraId="30072634" w14:textId="77777777" w:rsidR="00557F1D" w:rsidRDefault="00557F1D" w:rsidP="00557F1D"/>
    <w:p w14:paraId="5D2068E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2699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6997"/>
    <w:rsid w:val="004605D6"/>
    <w:rsid w:val="004C60E8"/>
    <w:rsid w:val="004E3579"/>
    <w:rsid w:val="004E728B"/>
    <w:rsid w:val="004F39E0"/>
    <w:rsid w:val="00537BD5"/>
    <w:rsid w:val="00557F1D"/>
    <w:rsid w:val="0057268A"/>
    <w:rsid w:val="0057761C"/>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C2B41"/>
    <w:rsid w:val="00B33C6D"/>
    <w:rsid w:val="00B4508F"/>
    <w:rsid w:val="00B55AD5"/>
    <w:rsid w:val="00B8057C"/>
    <w:rsid w:val="00BA6033"/>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3FFB"/>
    <w:rsid w:val="00D9651F"/>
    <w:rsid w:val="00DA1C92"/>
    <w:rsid w:val="00DA25D4"/>
    <w:rsid w:val="00DA6538"/>
    <w:rsid w:val="00E15E75"/>
    <w:rsid w:val="00E5262C"/>
    <w:rsid w:val="00E54EA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21C55"/>
  <w15:chartTrackingRefBased/>
  <w15:docId w15:val="{940F8F55-EC38-4B0A-8AF6-C330C5574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26997"/>
    <w:rPr>
      <w:rFonts w:ascii="Calibri" w:hAnsi="Calibri" w:cs="Calibri"/>
    </w:rPr>
  </w:style>
  <w:style w:type="paragraph" w:styleId="Heading1">
    <w:name w:val="heading 1"/>
    <w:aliases w:val="Pocket"/>
    <w:basedOn w:val="Normal"/>
    <w:next w:val="Normal"/>
    <w:link w:val="Heading1Char"/>
    <w:qFormat/>
    <w:rsid w:val="004269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 Char Char,Heading 2 Char Char1,cite_tag,Super Script,Heading 2 Char1 Char,Heading 2 Char Char Char Char Char Char Char,Sub-Block,Heading 2 Char1 Char1,Aligned Card Text,CD Tag"/>
    <w:basedOn w:val="Normal"/>
    <w:next w:val="Normal"/>
    <w:link w:val="Heading2Char"/>
    <w:uiPriority w:val="1"/>
    <w:unhideWhenUsed/>
    <w:qFormat/>
    <w:rsid w:val="0042699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2699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Card,Tags,tags,No Spacing1111,ta,tag,T"/>
    <w:basedOn w:val="Normal"/>
    <w:next w:val="Normal"/>
    <w:link w:val="Heading4Char"/>
    <w:uiPriority w:val="3"/>
    <w:unhideWhenUsed/>
    <w:qFormat/>
    <w:rsid w:val="0042699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269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6997"/>
  </w:style>
  <w:style w:type="character" w:customStyle="1" w:styleId="Heading1Char">
    <w:name w:val="Heading 1 Char"/>
    <w:aliases w:val="Pocket Char"/>
    <w:basedOn w:val="DefaultParagraphFont"/>
    <w:link w:val="Heading1"/>
    <w:rsid w:val="00426997"/>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 Char Char Char1,Heading 2 Char Char1 Char1,cite_tag Char,Super Script Char,Heading 2 Char1 Char Char1,Heading 2 Char Char Char Char Char Char Char Char"/>
    <w:basedOn w:val="DefaultParagraphFont"/>
    <w:link w:val="Heading2"/>
    <w:uiPriority w:val="1"/>
    <w:rsid w:val="0042699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2699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Card Char"/>
    <w:basedOn w:val="DefaultParagraphFont"/>
    <w:link w:val="Heading4"/>
    <w:uiPriority w:val="3"/>
    <w:rsid w:val="0042699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7"/>
    <w:qFormat/>
    <w:rsid w:val="0042699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426997"/>
    <w:rPr>
      <w:b/>
      <w:bCs/>
      <w:sz w:val="26"/>
      <w:u w:val="none"/>
    </w:rPr>
  </w:style>
  <w:style w:type="character" w:customStyle="1" w:styleId="StyleUnderline">
    <w:name w:val="Style Underline"/>
    <w:aliases w:val="Underline,Intense Emphasis1,Style Bold Underline,apple-style-span + 6 pt,Kern at 16 pt,Bold,Intense Emphasis11,Intense Emphasis2,HHeading 3 + 12 pt,Style,Underline Char,Cards + Font: 12 pt Char,Intense Emphasis111,c,ci,Title Char,cite,Bo"/>
    <w:basedOn w:val="DefaultParagraphFont"/>
    <w:link w:val="Title"/>
    <w:uiPriority w:val="10"/>
    <w:qFormat/>
    <w:rsid w:val="00426997"/>
    <w:rPr>
      <w:b w:val="0"/>
      <w:sz w:val="22"/>
      <w:u w:val="singl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426997"/>
    <w:rPr>
      <w:color w:val="auto"/>
      <w:u w:val="none"/>
    </w:rPr>
  </w:style>
  <w:style w:type="character" w:styleId="FollowedHyperlink">
    <w:name w:val="FollowedHyperlink"/>
    <w:basedOn w:val="DefaultParagraphFont"/>
    <w:uiPriority w:val="99"/>
    <w:semiHidden/>
    <w:unhideWhenUsed/>
    <w:rsid w:val="00426997"/>
    <w:rPr>
      <w:color w:val="auto"/>
      <w:u w:val="none"/>
    </w:rPr>
  </w:style>
  <w:style w:type="paragraph" w:customStyle="1" w:styleId="textbold">
    <w:name w:val="text bold"/>
    <w:basedOn w:val="Normal"/>
    <w:link w:val="Emphasis"/>
    <w:uiPriority w:val="7"/>
    <w:qFormat/>
    <w:rsid w:val="00557F1D"/>
    <w:pPr>
      <w:widowControl w:val="0"/>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card,No Spacing111112,Note Level 2,Small Text,Note Level 21"/>
    <w:basedOn w:val="Heading1"/>
    <w:link w:val="Hyperlink"/>
    <w:autoRedefine/>
    <w:uiPriority w:val="99"/>
    <w:qFormat/>
    <w:rsid w:val="00557F1D"/>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styleId="Title">
    <w:name w:val="Title"/>
    <w:basedOn w:val="Normal"/>
    <w:next w:val="Normal"/>
    <w:link w:val="StyleUnderline"/>
    <w:uiPriority w:val="10"/>
    <w:qFormat/>
    <w:rsid w:val="00E54EA5"/>
    <w:pPr>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E54EA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egenerationmag.org/communism-and-climate-change-a-dual-power-approac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onthlyreview.org/2019/02/01/capitalism-has-failed-what-nex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k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11</Pages>
  <Words>6104</Words>
  <Characters>34797</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Rahik Sikder</dc:creator>
  <cp:keywords>5.1.1</cp:keywords>
  <dc:description/>
  <cp:lastModifiedBy>SIKDER, RAHIK</cp:lastModifiedBy>
  <cp:revision>3</cp:revision>
  <dcterms:created xsi:type="dcterms:W3CDTF">2022-01-07T22:45:00Z</dcterms:created>
  <dcterms:modified xsi:type="dcterms:W3CDTF">2022-01-07T23:42:00Z</dcterms:modified>
</cp:coreProperties>
</file>