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92BE4" w14:textId="77777777" w:rsidR="004034A8" w:rsidRPr="004034A8" w:rsidRDefault="004034A8" w:rsidP="004034A8">
      <w:pPr>
        <w:rPr>
          <w:rFonts w:ascii="Open Sans" w:eastAsia="Times New Roman" w:hAnsi="Open Sans" w:cs="Open Sans"/>
          <w:color w:val="333333"/>
          <w:sz w:val="21"/>
          <w:szCs w:val="21"/>
          <w:lang w:eastAsia="zh-CN"/>
        </w:rPr>
      </w:pPr>
      <w:r w:rsidRPr="004034A8">
        <w:rPr>
          <w:rFonts w:ascii="Open Sans" w:eastAsia="Times New Roman" w:hAnsi="Open Sans" w:cs="Open Sans"/>
          <w:color w:val="333333"/>
          <w:sz w:val="21"/>
          <w:szCs w:val="21"/>
          <w:lang w:eastAsia="zh-CN"/>
        </w:rPr>
        <w:t>Hi! I'm Joie (pronounced as "joey"). My pronouns are she/her, and I'll default to using they/them when referring to you if I don't know you and you didn't mention your pronouns on your wiki. I don't have a Facebook, but you can email me via thedebatemail@gmail.com for disclosure or if the articles that I cited aren't publicly available.</w:t>
      </w:r>
    </w:p>
    <w:p w14:paraId="57C5B1C1" w14:textId="77777777" w:rsidR="004034A8" w:rsidRPr="004034A8" w:rsidRDefault="004034A8" w:rsidP="004034A8">
      <w:pPr>
        <w:rPr>
          <w:rFonts w:ascii="Open Sans" w:eastAsia="Times New Roman" w:hAnsi="Open Sans" w:cs="Open Sans"/>
          <w:color w:val="333333"/>
          <w:sz w:val="21"/>
          <w:szCs w:val="21"/>
          <w:lang w:eastAsia="zh-CN"/>
        </w:rPr>
      </w:pPr>
    </w:p>
    <w:p w14:paraId="5641107B" w14:textId="77777777" w:rsidR="004034A8" w:rsidRPr="004034A8" w:rsidRDefault="004034A8" w:rsidP="004034A8">
      <w:pPr>
        <w:rPr>
          <w:rFonts w:ascii="Open Sans" w:eastAsia="Times New Roman" w:hAnsi="Open Sans" w:cs="Open Sans"/>
          <w:color w:val="333333"/>
          <w:sz w:val="21"/>
          <w:szCs w:val="21"/>
          <w:lang w:eastAsia="zh-CN"/>
        </w:rPr>
      </w:pPr>
      <w:r w:rsidRPr="004034A8">
        <w:rPr>
          <w:rFonts w:ascii="Open Sans" w:eastAsia="Times New Roman" w:hAnsi="Open Sans" w:cs="Open Sans"/>
          <w:color w:val="333333"/>
          <w:sz w:val="21"/>
          <w:szCs w:val="21"/>
          <w:lang w:eastAsia="zh-CN"/>
        </w:rPr>
        <w:t>If the 1AC is the same exact doc as a previous one that I've already disclosed, I won't post a new cites entry since I don't want to flood my cites. I'll always post the round reports and open source with underlining and highlighting regardless.</w:t>
      </w:r>
    </w:p>
    <w:p w14:paraId="19221095" w14:textId="77777777" w:rsidR="004034A8" w:rsidRPr="004034A8" w:rsidRDefault="004034A8" w:rsidP="004034A8">
      <w:pPr>
        <w:rPr>
          <w:rFonts w:ascii="Open Sans" w:eastAsia="Times New Roman" w:hAnsi="Open Sans" w:cs="Open Sans"/>
          <w:color w:val="333333"/>
          <w:sz w:val="21"/>
          <w:szCs w:val="21"/>
          <w:lang w:eastAsia="zh-CN"/>
        </w:rPr>
      </w:pPr>
    </w:p>
    <w:p w14:paraId="163E8083" w14:textId="67193691" w:rsidR="004034A8" w:rsidRPr="004034A8" w:rsidRDefault="004034A8" w:rsidP="004034A8">
      <w:r w:rsidRPr="004034A8">
        <w:rPr>
          <w:rFonts w:ascii="Open Sans" w:eastAsia="Times New Roman" w:hAnsi="Open Sans" w:cs="Open Sans"/>
          <w:color w:val="333333"/>
          <w:sz w:val="21"/>
          <w:szCs w:val="21"/>
          <w:lang w:eastAsia="zh-CN"/>
        </w:rPr>
        <w:t xml:space="preserve">If there's anything you don't want me to read, want a content warning for, or any other requests of this nature, please feel free to let me know and I'd be more than happy to modify the 1AC to make the debate space safer for you. Can't wait to debate! </w:t>
      </w:r>
      <w:r>
        <w:rPr>
          <w:rFonts w:ascii="Open Sans" w:eastAsia="Times New Roman" w:hAnsi="Open Sans" w:cs="Open Sans"/>
          <w:color w:val="333333"/>
          <w:sz w:val="21"/>
          <w:szCs w:val="21"/>
          <w:lang w:eastAsia="zh-CN"/>
        </w:rPr>
        <w:t xml:space="preserve">:) </w:t>
      </w:r>
    </w:p>
    <w:sectPr w:rsidR="004034A8" w:rsidRPr="004034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91999138960"/>
    <w:docVar w:name="VerbatimVersion" w:val="5.1"/>
  </w:docVars>
  <w:rsids>
    <w:rsidRoot w:val="005823F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4A8"/>
    <w:rsid w:val="003460F2"/>
    <w:rsid w:val="0038158C"/>
    <w:rsid w:val="003902BA"/>
    <w:rsid w:val="003A09E2"/>
    <w:rsid w:val="004034A8"/>
    <w:rsid w:val="00407037"/>
    <w:rsid w:val="004605D6"/>
    <w:rsid w:val="004C60E8"/>
    <w:rsid w:val="004E3579"/>
    <w:rsid w:val="004E728B"/>
    <w:rsid w:val="004F39E0"/>
    <w:rsid w:val="00537BD5"/>
    <w:rsid w:val="0057268A"/>
    <w:rsid w:val="005823FB"/>
    <w:rsid w:val="005D2912"/>
    <w:rsid w:val="006065BD"/>
    <w:rsid w:val="00645FA9"/>
    <w:rsid w:val="00647866"/>
    <w:rsid w:val="00665003"/>
    <w:rsid w:val="006A2AD0"/>
    <w:rsid w:val="006C2375"/>
    <w:rsid w:val="006D4ECC"/>
    <w:rsid w:val="00722258"/>
    <w:rsid w:val="007243E5"/>
    <w:rsid w:val="00766EA0"/>
    <w:rsid w:val="0078006A"/>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23E"/>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1EE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5537"/>
  <w15:chartTrackingRefBased/>
  <w15:docId w15:val="{A873697B-D01E-44F1-AA3F-C61476494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34A8"/>
    <w:rPr>
      <w:rFonts w:ascii="Calibri" w:hAnsi="Calibri" w:cs="Calibri"/>
    </w:rPr>
  </w:style>
  <w:style w:type="paragraph" w:styleId="Heading1">
    <w:name w:val="heading 1"/>
    <w:aliases w:val="Pocket"/>
    <w:basedOn w:val="Normal"/>
    <w:next w:val="Normal"/>
    <w:link w:val="Heading1Char"/>
    <w:qFormat/>
    <w:rsid w:val="004034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34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34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034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3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4A8"/>
  </w:style>
  <w:style w:type="character" w:customStyle="1" w:styleId="Heading1Char">
    <w:name w:val="Heading 1 Char"/>
    <w:aliases w:val="Pocket Char"/>
    <w:basedOn w:val="DefaultParagraphFont"/>
    <w:link w:val="Heading1"/>
    <w:rsid w:val="004034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34A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34A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034A8"/>
    <w:rPr>
      <w:rFonts w:ascii="Calibri" w:eastAsiaTheme="majorEastAsia" w:hAnsi="Calibri" w:cstheme="majorBidi"/>
      <w:b/>
      <w:iCs/>
      <w:sz w:val="26"/>
    </w:rPr>
  </w:style>
  <w:style w:type="character" w:styleId="Emphasis">
    <w:name w:val="Emphasis"/>
    <w:basedOn w:val="DefaultParagraphFont"/>
    <w:uiPriority w:val="7"/>
    <w:qFormat/>
    <w:rsid w:val="004034A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034A8"/>
    <w:rPr>
      <w:b/>
      <w:bCs/>
      <w:sz w:val="26"/>
      <w:u w:val="none"/>
    </w:rPr>
  </w:style>
  <w:style w:type="character" w:customStyle="1" w:styleId="StyleUnderline">
    <w:name w:val="Style Underline"/>
    <w:aliases w:val="Underline"/>
    <w:basedOn w:val="DefaultParagraphFont"/>
    <w:uiPriority w:val="6"/>
    <w:qFormat/>
    <w:rsid w:val="004034A8"/>
    <w:rPr>
      <w:b w:val="0"/>
      <w:sz w:val="22"/>
      <w:u w:val="single"/>
    </w:rPr>
  </w:style>
  <w:style w:type="character" w:styleId="Hyperlink">
    <w:name w:val="Hyperlink"/>
    <w:basedOn w:val="DefaultParagraphFont"/>
    <w:uiPriority w:val="99"/>
    <w:semiHidden/>
    <w:unhideWhenUsed/>
    <w:rsid w:val="004034A8"/>
    <w:rPr>
      <w:color w:val="auto"/>
      <w:u w:val="none"/>
    </w:rPr>
  </w:style>
  <w:style w:type="character" w:styleId="FollowedHyperlink">
    <w:name w:val="FollowedHyperlink"/>
    <w:basedOn w:val="DefaultParagraphFont"/>
    <w:uiPriority w:val="99"/>
    <w:semiHidden/>
    <w:unhideWhenUsed/>
    <w:rsid w:val="004034A8"/>
    <w:rPr>
      <w:color w:val="auto"/>
      <w:u w:val="none"/>
    </w:rPr>
  </w:style>
  <w:style w:type="paragraph" w:styleId="NormalWeb">
    <w:name w:val="Normal (Web)"/>
    <w:basedOn w:val="Normal"/>
    <w:uiPriority w:val="99"/>
    <w:unhideWhenUsed/>
    <w:rsid w:val="004034A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65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ie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EDF5D-A6A7-475B-B9A7-8B6643812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Joie Z</dc:creator>
  <cp:keywords>5.1.1</cp:keywords>
  <dc:description/>
  <cp:lastModifiedBy>Joie Z</cp:lastModifiedBy>
  <cp:revision>4</cp:revision>
  <dcterms:created xsi:type="dcterms:W3CDTF">2020-08-03T06:52:00Z</dcterms:created>
  <dcterms:modified xsi:type="dcterms:W3CDTF">2021-07-10T04:22:00Z</dcterms:modified>
</cp:coreProperties>
</file>