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E5D6D" w14:textId="3A3E9302" w:rsidR="005F16D7" w:rsidRDefault="005F16D7" w:rsidP="005F16D7">
      <w:pPr>
        <w:pStyle w:val="Heading1"/>
      </w:pPr>
      <w:r>
        <w:t>NC</w:t>
      </w:r>
    </w:p>
    <w:p w14:paraId="1EC48E9B" w14:textId="6C1EFFF5" w:rsidR="00767609" w:rsidRPr="00E53BE5" w:rsidRDefault="00767609" w:rsidP="00767609">
      <w:pPr>
        <w:pStyle w:val="Heading2"/>
      </w:pPr>
      <w:r>
        <w:t>New Affs bad</w:t>
      </w:r>
    </w:p>
    <w:p w14:paraId="08AB6CDA" w14:textId="55567C58" w:rsidR="00767609" w:rsidRPr="00E53BE5" w:rsidRDefault="00767609" w:rsidP="00767609">
      <w:pPr>
        <w:pStyle w:val="Heading4"/>
      </w:pPr>
      <w:r w:rsidRPr="00E53BE5">
        <w:t>Interp: The affirmative must disclose the plan text and advantage area if they break new</w:t>
      </w:r>
      <w:r>
        <w:t xml:space="preserve"> 20 minutes in advance </w:t>
      </w:r>
    </w:p>
    <w:p w14:paraId="337B9F05" w14:textId="77777777" w:rsidR="00767609" w:rsidRPr="00E53BE5" w:rsidRDefault="00767609" w:rsidP="00767609"/>
    <w:p w14:paraId="289042A8" w14:textId="77777777" w:rsidR="00767609" w:rsidRPr="00E53BE5" w:rsidRDefault="00767609" w:rsidP="00767609"/>
    <w:p w14:paraId="4159F794" w14:textId="77777777" w:rsidR="00767609" w:rsidRPr="00E53BE5" w:rsidRDefault="00767609" w:rsidP="00767609">
      <w:r w:rsidRPr="00E53BE5">
        <w:t xml:space="preserve">Standard – </w:t>
      </w:r>
    </w:p>
    <w:p w14:paraId="337BCCB9" w14:textId="77777777" w:rsidR="00767609" w:rsidRPr="00E53BE5" w:rsidRDefault="00767609" w:rsidP="00767609"/>
    <w:p w14:paraId="2F699486" w14:textId="77777777" w:rsidR="00767609" w:rsidRPr="00E53BE5" w:rsidRDefault="00767609" w:rsidP="00767609">
      <w:pPr>
        <w:pStyle w:val="Heading4"/>
      </w:pPr>
      <w:r w:rsidRPr="00E53BE5">
        <w:t>1. Clash – having no idea what the debate will be about makes being neg impossible – the aff gets plan text choice and infinite prep to craft the most strategic case. No disclosure makes this impossible to overcome b/c it means the neg only gets 4 mins of prep to answer a strategy that the AFF had 5 months to prep. they’ll say generics, but their model of debate means the neg has no time to cut an update to their generics specific to the AFF and we’ll lose every debate.</w:t>
      </w:r>
    </w:p>
    <w:p w14:paraId="00739ED1" w14:textId="77777777" w:rsidR="00767609" w:rsidRPr="00E53BE5" w:rsidRDefault="00767609" w:rsidP="00767609"/>
    <w:p w14:paraId="6EA06C00" w14:textId="77777777" w:rsidR="00767609" w:rsidRPr="00E53BE5" w:rsidRDefault="00767609" w:rsidP="00767609">
      <w:pPr>
        <w:pStyle w:val="Heading4"/>
      </w:pPr>
      <w:r w:rsidRPr="00E53BE5">
        <w:t xml:space="preserve">2. Discourages tricks – plan text disclosure discourages cheap shot aff’s. </w:t>
      </w:r>
      <w:r>
        <w:t>I</w:t>
      </w:r>
      <w:r w:rsidRPr="00E53BE5">
        <w:t xml:space="preserve">f the aff isn’t inherent or easily defeated by 20 minutes of research, the case should lose. </w:t>
      </w:r>
      <w:r>
        <w:t>The</w:t>
      </w:r>
      <w:r w:rsidRPr="00E53BE5">
        <w:t xml:space="preserve"> neg is entitled to some research time to make sure the AFF is inherent, topical, and controversial. Otherwise bad AFF’s can win on purely surprise factor, which is a bad model b/c it encourages finding the most fringe surprising case possible instead of a well researched and defensible aff. </w:t>
      </w:r>
    </w:p>
    <w:p w14:paraId="1B5C1F0F" w14:textId="77777777" w:rsidR="00767609" w:rsidRPr="00E53BE5" w:rsidRDefault="00767609" w:rsidP="00767609"/>
    <w:p w14:paraId="38204669" w14:textId="77777777" w:rsidR="00767609" w:rsidRPr="00E53BE5" w:rsidRDefault="00767609" w:rsidP="00767609">
      <w:pPr>
        <w:pStyle w:val="Heading4"/>
      </w:pPr>
      <w:r w:rsidRPr="00E53BE5">
        <w:t>Vote on substantive engagement:  otherwise we’re speaking without debating and there’s nothing to separate us from dueling oratory.   It also creates the most valuable long-term skills since we need to learn how to defend our beliefs in any context, like politics.</w:t>
      </w:r>
    </w:p>
    <w:p w14:paraId="4939FA51" w14:textId="77777777" w:rsidR="00767609" w:rsidRPr="00E53BE5" w:rsidRDefault="00767609" w:rsidP="00767609"/>
    <w:p w14:paraId="5044DCE7" w14:textId="77777777" w:rsidR="00767609" w:rsidRPr="00E53BE5" w:rsidRDefault="00767609" w:rsidP="00767609">
      <w:pPr>
        <w:pStyle w:val="Heading4"/>
      </w:pPr>
      <w:r w:rsidRPr="00E53BE5">
        <w:t xml:space="preserve">Drop the debater on new affs: Their lack of disclosure makes substance irreparable b/c our entire argument is that we did not have a basis to engage the aff to begin with. </w:t>
      </w:r>
    </w:p>
    <w:p w14:paraId="7CDB5DD6" w14:textId="77777777" w:rsidR="00767609" w:rsidRPr="00E53BE5" w:rsidRDefault="00767609" w:rsidP="00767609"/>
    <w:p w14:paraId="06ABC55E" w14:textId="77777777" w:rsidR="00767609" w:rsidRPr="00E53BE5" w:rsidRDefault="00767609" w:rsidP="00767609">
      <w:pPr>
        <w:pStyle w:val="Heading4"/>
      </w:pPr>
      <w:r w:rsidRPr="00E53BE5">
        <w:t>Competing interps since reasonability invites arbitrary judge intervention based on preference rather than argumentation and encourages a race to the bottom in which debaters exploit a judge’s tolerance for questionable argumentation.</w:t>
      </w:r>
    </w:p>
    <w:p w14:paraId="06BF6CE9" w14:textId="77777777" w:rsidR="00767609" w:rsidRPr="00E53BE5" w:rsidRDefault="00767609" w:rsidP="00767609"/>
    <w:p w14:paraId="78C1DE3D" w14:textId="77777777" w:rsidR="00767609" w:rsidRPr="00E53BE5" w:rsidRDefault="00767609" w:rsidP="00767609">
      <w:pPr>
        <w:pStyle w:val="Heading4"/>
      </w:pPr>
      <w:r w:rsidRPr="00E53BE5">
        <w:t>No RVIs:</w:t>
      </w:r>
    </w:p>
    <w:p w14:paraId="4077C1D2" w14:textId="6CD3D862" w:rsidR="00767609" w:rsidRDefault="00767609" w:rsidP="00767609">
      <w:pPr>
        <w:pStyle w:val="Heading4"/>
        <w:numPr>
          <w:ilvl w:val="0"/>
          <w:numId w:val="12"/>
        </w:numPr>
      </w:pPr>
      <w:r w:rsidRPr="00E53BE5">
        <w:t xml:space="preserve">They incentivize debaters to go all in in theory and bait it with abusive practices, killing substantive clash on other flows. B. They can run theory on me too if I’m unfair so 1) theory is reciprocal because we’re both able to check abuse and 2) also cures time skew because they can collapse in the 2ar to their shell. </w:t>
      </w:r>
    </w:p>
    <w:p w14:paraId="5F918623" w14:textId="64A31B33" w:rsidR="00767609" w:rsidRDefault="00767609" w:rsidP="00767609"/>
    <w:p w14:paraId="1153D468" w14:textId="77777777" w:rsidR="00767609" w:rsidRPr="001C274E" w:rsidRDefault="00767609" w:rsidP="00767609"/>
    <w:p w14:paraId="556B41E7" w14:textId="77777777" w:rsidR="00767609" w:rsidRDefault="00767609" w:rsidP="00767609">
      <w:pPr>
        <w:pStyle w:val="Heading2"/>
      </w:pPr>
      <w:r>
        <w:t>UHC CP</w:t>
      </w:r>
    </w:p>
    <w:p w14:paraId="0ECC0DDE" w14:textId="77777777" w:rsidR="00767609" w:rsidRPr="00E16557" w:rsidRDefault="00767609" w:rsidP="00767609">
      <w:pPr>
        <w:pStyle w:val="Heading4"/>
      </w:pPr>
      <w:r>
        <w:t>The member nations of the World Trade Organization ought to implement a universal single-payer healthcare system</w:t>
      </w:r>
    </w:p>
    <w:p w14:paraId="453CB40C" w14:textId="77777777" w:rsidR="00767609" w:rsidRPr="00B0580C" w:rsidRDefault="00767609" w:rsidP="00767609"/>
    <w:p w14:paraId="44D40541" w14:textId="77777777" w:rsidR="00767609" w:rsidRDefault="00767609" w:rsidP="00767609">
      <w:pPr>
        <w:pStyle w:val="Heading4"/>
      </w:pPr>
      <w:r>
        <w:t>UHC will solve COVID inequalities, structural violence, and has long-term impact on the healthcare system beyond COVID</w:t>
      </w:r>
    </w:p>
    <w:p w14:paraId="14DA60BD" w14:textId="77777777" w:rsidR="00767609" w:rsidRDefault="00767609" w:rsidP="00767609">
      <w:pPr>
        <w:rPr>
          <w:rStyle w:val="Style13ptBold"/>
        </w:rPr>
      </w:pPr>
      <w:r w:rsidRPr="00B0580C">
        <w:rPr>
          <w:rStyle w:val="Style13ptBold"/>
        </w:rPr>
        <w:t xml:space="preserve">Walcott </w:t>
      </w:r>
      <w:r>
        <w:rPr>
          <w:rStyle w:val="Style13ptBold"/>
        </w:rPr>
        <w:t xml:space="preserve">MD PhD </w:t>
      </w:r>
      <w:r w:rsidRPr="00B0580C">
        <w:rPr>
          <w:rStyle w:val="Style13ptBold"/>
        </w:rPr>
        <w:t>4/21</w:t>
      </w:r>
    </w:p>
    <w:p w14:paraId="18BDE923" w14:textId="77777777" w:rsidR="00767609" w:rsidRDefault="00767609" w:rsidP="00767609">
      <w:pPr>
        <w:spacing w:after="0" w:line="240" w:lineRule="auto"/>
        <w:rPr>
          <w:rStyle w:val="Style13ptBold"/>
          <w:b w:val="0"/>
          <w:bCs/>
          <w:sz w:val="16"/>
          <w:szCs w:val="16"/>
        </w:rPr>
      </w:pPr>
      <w:r w:rsidRPr="00B0580C">
        <w:rPr>
          <w:rStyle w:val="Style13ptBold"/>
          <w:b w:val="0"/>
          <w:bCs/>
          <w:sz w:val="16"/>
          <w:szCs w:val="16"/>
        </w:rPr>
        <w:t>David Alexander Walcott</w:t>
      </w:r>
      <w:r>
        <w:rPr>
          <w:rStyle w:val="Style13ptBold"/>
          <w:b w:val="0"/>
          <w:bCs/>
          <w:sz w:val="16"/>
          <w:szCs w:val="16"/>
        </w:rPr>
        <w:t xml:space="preserve">, </w:t>
      </w:r>
      <w:r w:rsidRPr="00B0580C">
        <w:rPr>
          <w:sz w:val="16"/>
          <w:szCs w:val="16"/>
        </w:rPr>
        <w:t xml:space="preserve">(MD., Ph.D. MSc. Entrepreneur </w:t>
      </w:r>
      <w:r>
        <w:rPr>
          <w:sz w:val="16"/>
          <w:szCs w:val="16"/>
        </w:rPr>
        <w:t xml:space="preserve">and </w:t>
      </w:r>
      <w:r w:rsidRPr="00B0580C">
        <w:rPr>
          <w:sz w:val="16"/>
          <w:szCs w:val="16"/>
        </w:rPr>
        <w:t>Rhodes Scholar</w:t>
      </w:r>
      <w:r>
        <w:rPr>
          <w:sz w:val="16"/>
          <w:szCs w:val="16"/>
        </w:rPr>
        <w:t>)</w:t>
      </w:r>
      <w:r w:rsidRPr="00B0580C">
        <w:rPr>
          <w:rStyle w:val="Style13ptBold"/>
          <w:b w:val="0"/>
          <w:bCs/>
          <w:sz w:val="16"/>
          <w:szCs w:val="16"/>
        </w:rPr>
        <w:t xml:space="preserve">, 4-1-2021, "COVID-19 vaccine success can enable universal healthcare – here's how," World Economic Forum, </w:t>
      </w:r>
      <w:hyperlink r:id="rId9" w:history="1">
        <w:r w:rsidRPr="00B0580C">
          <w:rPr>
            <w:rStyle w:val="Hyperlink"/>
            <w:sz w:val="16"/>
            <w:szCs w:val="16"/>
          </w:rPr>
          <w:t>https://www.weforum.org/agenda/2021/04/covid-19-vaccine-success-enable-universal-healthcare/</w:t>
        </w:r>
      </w:hyperlink>
      <w:r w:rsidRPr="00B0580C">
        <w:rPr>
          <w:rStyle w:val="Style13ptBold"/>
          <w:b w:val="0"/>
          <w:bCs/>
          <w:sz w:val="16"/>
          <w:szCs w:val="16"/>
        </w:rPr>
        <w:t xml:space="preserve"> // AW</w:t>
      </w:r>
    </w:p>
    <w:p w14:paraId="48A59937" w14:textId="77777777" w:rsidR="00767609" w:rsidRPr="00B0580C" w:rsidRDefault="00767609" w:rsidP="00767609">
      <w:pPr>
        <w:spacing w:after="0" w:line="240" w:lineRule="auto"/>
        <w:rPr>
          <w:rStyle w:val="Style13ptBold"/>
          <w:rFonts w:ascii="Times New Roman" w:eastAsia="Times New Roman" w:hAnsi="Times New Roman" w:cs="Times New Roman"/>
          <w:b w:val="0"/>
          <w:sz w:val="24"/>
        </w:rPr>
      </w:pPr>
    </w:p>
    <w:p w14:paraId="13F3A0FC" w14:textId="77777777" w:rsidR="00767609" w:rsidRDefault="00767609" w:rsidP="00767609">
      <w:pPr>
        <w:rPr>
          <w:sz w:val="16"/>
        </w:rPr>
      </w:pPr>
      <w:r w:rsidRPr="00B0580C">
        <w:rPr>
          <w:sz w:val="16"/>
        </w:rPr>
        <w:t xml:space="preserve">For more than 200 years, human beings managed to avert widespread pestilence with vaccines. While not a silver bullet, vaccines provide us with the freedom to engage with the world without the fear of debilitating disease. As we reflect on the global relevance of vaccines during World Immunization Week, we quickly acknowledge that </w:t>
      </w:r>
      <w:r w:rsidRPr="00471F96">
        <w:rPr>
          <w:u w:val="single"/>
        </w:rPr>
        <w:t xml:space="preserve">persistent </w:t>
      </w:r>
      <w:r w:rsidRPr="00B0580C">
        <w:rPr>
          <w:u w:val="single"/>
        </w:rPr>
        <w:t xml:space="preserve">societal </w:t>
      </w:r>
      <w:r w:rsidRPr="00B0580C">
        <w:rPr>
          <w:highlight w:val="green"/>
          <w:u w:val="single"/>
        </w:rPr>
        <w:t>disparities have</w:t>
      </w:r>
      <w:r w:rsidRPr="00471F96">
        <w:rPr>
          <w:u w:val="single"/>
        </w:rPr>
        <w:t xml:space="preserve"> </w:t>
      </w:r>
      <w:r w:rsidRPr="00B0580C">
        <w:rPr>
          <w:highlight w:val="green"/>
          <w:u w:val="single"/>
        </w:rPr>
        <w:t>affected</w:t>
      </w:r>
      <w:r w:rsidRPr="00471F96">
        <w:rPr>
          <w:u w:val="single"/>
        </w:rPr>
        <w:t xml:space="preserve"> </w:t>
      </w:r>
      <w:r w:rsidRPr="00B0580C">
        <w:rPr>
          <w:highlight w:val="green"/>
          <w:u w:val="single"/>
        </w:rPr>
        <w:t xml:space="preserve">our ability to </w:t>
      </w:r>
      <w:r w:rsidRPr="00B0580C">
        <w:rPr>
          <w:u w:val="single"/>
        </w:rPr>
        <w:t xml:space="preserve">equitably </w:t>
      </w:r>
      <w:r w:rsidRPr="00B0580C">
        <w:rPr>
          <w:highlight w:val="green"/>
          <w:u w:val="single"/>
        </w:rPr>
        <w:t>vaccinate</w:t>
      </w:r>
      <w:r w:rsidRPr="00B0580C">
        <w:rPr>
          <w:sz w:val="16"/>
        </w:rPr>
        <w:t xml:space="preserve">, a phenomenon that has been illuminated by COVID-19. As we pursue systems designed to equal the playing field in the spirit of collective global welfare, </w:t>
      </w:r>
      <w:r w:rsidRPr="00471F96">
        <w:rPr>
          <w:u w:val="single"/>
        </w:rPr>
        <w:t xml:space="preserve">we must consider whether </w:t>
      </w:r>
      <w:r w:rsidRPr="00B0580C">
        <w:rPr>
          <w:highlight w:val="green"/>
          <w:u w:val="single"/>
        </w:rPr>
        <w:t>immunizations</w:t>
      </w:r>
      <w:r w:rsidRPr="00471F96">
        <w:rPr>
          <w:u w:val="single"/>
        </w:rPr>
        <w:t xml:space="preserve"> are simply products of universal access, or are </w:t>
      </w:r>
      <w:r w:rsidRPr="00B0580C">
        <w:rPr>
          <w:highlight w:val="green"/>
          <w:u w:val="single"/>
        </w:rPr>
        <w:t>themselves are enablers of this global target</w:t>
      </w:r>
      <w:r w:rsidRPr="00B0580C">
        <w:rPr>
          <w:sz w:val="16"/>
        </w:rPr>
        <w:t xml:space="preserve">. Global value of immunization diminished by health inequalities Despite the target for global equitable access to immunization by organizations such as GAVI and the World Health Organization, there remains a </w:t>
      </w:r>
      <w:hyperlink r:id="rId10" w:tgtFrame="_blank" w:history="1">
        <w:r w:rsidRPr="00B0580C">
          <w:rPr>
            <w:rStyle w:val="Hyperlink"/>
            <w:sz w:val="16"/>
          </w:rPr>
          <w:t>huge gap</w:t>
        </w:r>
      </w:hyperlink>
      <w:r w:rsidRPr="00B0580C">
        <w:rPr>
          <w:sz w:val="16"/>
        </w:rPr>
        <w:t xml:space="preserve"> in levels of vaccine accessibility at both national and global levels. </w:t>
      </w:r>
      <w:r w:rsidRPr="00B0580C">
        <w:rPr>
          <w:sz w:val="26"/>
          <w:szCs w:val="26"/>
          <w:highlight w:val="green"/>
          <w:u w:val="single"/>
        </w:rPr>
        <w:t>L</w:t>
      </w:r>
      <w:r w:rsidRPr="00471F96">
        <w:rPr>
          <w:u w:val="single"/>
        </w:rPr>
        <w:t>ow and middle-</w:t>
      </w:r>
      <w:r w:rsidRPr="00B0580C">
        <w:rPr>
          <w:sz w:val="26"/>
          <w:szCs w:val="26"/>
          <w:highlight w:val="green"/>
          <w:u w:val="single"/>
        </w:rPr>
        <w:t>I</w:t>
      </w:r>
      <w:r w:rsidRPr="00471F96">
        <w:rPr>
          <w:u w:val="single"/>
        </w:rPr>
        <w:t xml:space="preserve">ncome </w:t>
      </w:r>
      <w:r w:rsidRPr="00B0580C">
        <w:rPr>
          <w:sz w:val="26"/>
          <w:szCs w:val="26"/>
          <w:highlight w:val="green"/>
          <w:u w:val="single"/>
        </w:rPr>
        <w:t>C</w:t>
      </w:r>
      <w:r w:rsidRPr="00471F96">
        <w:rPr>
          <w:u w:val="single"/>
        </w:rPr>
        <w:t>ountrie</w:t>
      </w:r>
      <w:r w:rsidRPr="00B0580C">
        <w:rPr>
          <w:highlight w:val="green"/>
          <w:u w:val="single"/>
        </w:rPr>
        <w:t>S</w:t>
      </w:r>
      <w:r w:rsidRPr="00471F96">
        <w:rPr>
          <w:u w:val="single"/>
        </w:rPr>
        <w:t xml:space="preserve"> </w:t>
      </w:r>
      <w:r w:rsidRPr="00B0580C">
        <w:rPr>
          <w:highlight w:val="green"/>
          <w:u w:val="single"/>
        </w:rPr>
        <w:t>have</w:t>
      </w:r>
      <w:r w:rsidRPr="00471F96">
        <w:rPr>
          <w:u w:val="single"/>
        </w:rPr>
        <w:t xml:space="preserve"> notably </w:t>
      </w:r>
      <w:r w:rsidRPr="00B0580C">
        <w:rPr>
          <w:highlight w:val="green"/>
          <w:u w:val="single"/>
        </w:rPr>
        <w:t>reduced</w:t>
      </w:r>
      <w:r w:rsidRPr="00471F96">
        <w:rPr>
          <w:u w:val="single"/>
        </w:rPr>
        <w:t xml:space="preserve"> </w:t>
      </w:r>
      <w:r w:rsidRPr="00B0580C">
        <w:rPr>
          <w:highlight w:val="green"/>
          <w:u w:val="single"/>
        </w:rPr>
        <w:t>access</w:t>
      </w:r>
      <w:r w:rsidRPr="00471F96">
        <w:rPr>
          <w:u w:val="single"/>
        </w:rPr>
        <w:t xml:space="preserve"> to vaccines</w:t>
      </w:r>
      <w:r w:rsidRPr="00B0580C">
        <w:rPr>
          <w:sz w:val="16"/>
        </w:rPr>
        <w:t xml:space="preserve">, and within countries, social factors such as like conflict and </w:t>
      </w:r>
      <w:hyperlink r:id="rId11" w:tgtFrame="_blank" w:history="1">
        <w:r w:rsidRPr="00B0580C">
          <w:rPr>
            <w:rStyle w:val="Hyperlink"/>
            <w:sz w:val="16"/>
          </w:rPr>
          <w:t>destitution</w:t>
        </w:r>
      </w:hyperlink>
      <w:r w:rsidRPr="00B0580C">
        <w:rPr>
          <w:sz w:val="16"/>
        </w:rPr>
        <w:t xml:space="preserve"> have detrimental effects on immunization. Despite the global successes we have achieved with elimination of smallpox and near-elimination of polio, inadequate access remains a challenge in many regions in the world. Up to </w:t>
      </w:r>
      <w:hyperlink r:id="rId12" w:tgtFrame="_blank" w:history="1">
        <w:r w:rsidRPr="00B0580C">
          <w:rPr>
            <w:rStyle w:val="Hyperlink"/>
            <w:sz w:val="16"/>
          </w:rPr>
          <w:t>15% of the world’s children</w:t>
        </w:r>
      </w:hyperlink>
      <w:r w:rsidRPr="00B0580C">
        <w:rPr>
          <w:sz w:val="16"/>
        </w:rPr>
        <w:t xml:space="preserve"> have no access to immunization, and </w:t>
      </w:r>
      <w:hyperlink r:id="rId13" w:tgtFrame="_blank" w:history="1">
        <w:r w:rsidRPr="00B0580C">
          <w:rPr>
            <w:rStyle w:val="Hyperlink"/>
            <w:sz w:val="16"/>
          </w:rPr>
          <w:t>millions of children</w:t>
        </w:r>
      </w:hyperlink>
      <w:r w:rsidRPr="00B0580C">
        <w:rPr>
          <w:sz w:val="16"/>
        </w:rPr>
        <w:t xml:space="preserve"> still die from infections, including pneumonia and diarrhoea, many cases of which could be prevented by vaccination. Data showing that </w:t>
      </w:r>
      <w:r w:rsidRPr="00471F96">
        <w:rPr>
          <w:u w:val="single"/>
        </w:rPr>
        <w:t xml:space="preserve">COVID-19 </w:t>
      </w:r>
      <w:r w:rsidRPr="00B0580C">
        <w:rPr>
          <w:highlight w:val="green"/>
          <w:u w:val="single"/>
        </w:rPr>
        <w:t>mortality rates are higher among BIPOC communities</w:t>
      </w:r>
      <w:r w:rsidRPr="00B0580C">
        <w:rPr>
          <w:sz w:val="16"/>
        </w:rPr>
        <w:t xml:space="preserve">. Global vaccine inequity has been seen even more starkly in the pandemic where low-income countries have struggled to get access to vaccines. As of 4 March 2020, </w:t>
      </w:r>
      <w:hyperlink r:id="rId14" w:tgtFrame="_blank" w:history="1">
        <w:r w:rsidRPr="00B0580C">
          <w:rPr>
            <w:rStyle w:val="Hyperlink"/>
            <w:sz w:val="16"/>
          </w:rPr>
          <w:t>many such countries</w:t>
        </w:r>
      </w:hyperlink>
      <w:r w:rsidRPr="00B0580C">
        <w:rPr>
          <w:sz w:val="16"/>
        </w:rPr>
        <w:t xml:space="preserve"> had yet to administer a single dose while many of their larger contemporaries had enough doses to inoculate their populations several times over. Our </w:t>
      </w:r>
      <w:r w:rsidRPr="00471F96">
        <w:rPr>
          <w:u w:val="single"/>
        </w:rPr>
        <w:t>pleasant illusions of equitable access were quickly supplanted by the harsh reality of the perennial global economic disparities, and their tangible effects on global health were impossible to ignore.</w:t>
      </w:r>
      <w:r w:rsidRPr="00B0580C">
        <w:rPr>
          <w:sz w:val="16"/>
        </w:rPr>
        <w:t xml:space="preserve"> </w:t>
      </w:r>
      <w:r w:rsidRPr="00EE6292">
        <w:rPr>
          <w:highlight w:val="green"/>
          <w:u w:val="single"/>
        </w:rPr>
        <w:t>Vaccines are not a simply a product of UHC, they also drive UHC</w:t>
      </w:r>
      <w:r w:rsidRPr="00B0580C">
        <w:rPr>
          <w:sz w:val="16"/>
        </w:rPr>
        <w:t xml:space="preserve"> </w:t>
      </w:r>
      <w:r w:rsidRPr="00471F96">
        <w:rPr>
          <w:u w:val="single"/>
        </w:rPr>
        <w:t xml:space="preserve">Regarding global health inequities, </w:t>
      </w:r>
      <w:r w:rsidRPr="00EE6292">
        <w:rPr>
          <w:highlight w:val="green"/>
          <w:u w:val="single"/>
        </w:rPr>
        <w:t>it is clear that universal health care (UHC) is an enabler of widespread immunization given its inclusive mandate of bringing all under the net of healthcare access</w:t>
      </w:r>
      <w:r w:rsidRPr="00B0580C">
        <w:rPr>
          <w:sz w:val="16"/>
        </w:rPr>
        <w:t xml:space="preserve">. </w:t>
      </w:r>
      <w:r w:rsidRPr="00B0580C">
        <w:rPr>
          <w:u w:val="single"/>
        </w:rPr>
        <w:t>Greater access to healthcare services inevitably translates into greater opportunities for immunization</w:t>
      </w:r>
      <w:r w:rsidRPr="00B0580C">
        <w:rPr>
          <w:sz w:val="16"/>
        </w:rPr>
        <w:t xml:space="preserve">. Interestingly, one may argue that this relationship also exists in the reverse, where the pursuit of routine and universal immunization itself can serve as a potent platform towards enabling coverage for all. </w:t>
      </w:r>
      <w:r w:rsidRPr="00EE6292">
        <w:rPr>
          <w:highlight w:val="green"/>
          <w:u w:val="single"/>
        </w:rPr>
        <w:t>Immunization</w:t>
      </w:r>
      <w:r w:rsidRPr="00B0580C">
        <w:rPr>
          <w:u w:val="single"/>
        </w:rPr>
        <w:t xml:space="preserve"> is one of the few platforms that </w:t>
      </w:r>
      <w:r w:rsidRPr="00EE6292">
        <w:rPr>
          <w:highlight w:val="green"/>
          <w:u w:val="single"/>
        </w:rPr>
        <w:t>bring</w:t>
      </w:r>
      <w:r w:rsidRPr="00B0580C">
        <w:rPr>
          <w:u w:val="single"/>
        </w:rPr>
        <w:t xml:space="preserve"> most </w:t>
      </w:r>
      <w:r w:rsidRPr="00EE6292">
        <w:rPr>
          <w:highlight w:val="green"/>
          <w:u w:val="single"/>
        </w:rPr>
        <w:t>households</w:t>
      </w:r>
      <w:r w:rsidRPr="00B0580C">
        <w:rPr>
          <w:u w:val="single"/>
        </w:rPr>
        <w:t xml:space="preserve"> into contact </w:t>
      </w:r>
      <w:r w:rsidRPr="00EE6292">
        <w:rPr>
          <w:highlight w:val="green"/>
          <w:u w:val="single"/>
        </w:rPr>
        <w:t>with</w:t>
      </w:r>
      <w:r w:rsidRPr="00B0580C">
        <w:rPr>
          <w:u w:val="single"/>
        </w:rPr>
        <w:t xml:space="preserve"> </w:t>
      </w:r>
      <w:r w:rsidRPr="00EE6292">
        <w:rPr>
          <w:highlight w:val="green"/>
          <w:u w:val="single"/>
        </w:rPr>
        <w:t>healthcare</w:t>
      </w:r>
      <w:r w:rsidRPr="00B0580C">
        <w:rPr>
          <w:u w:val="single"/>
        </w:rPr>
        <w:t xml:space="preserve"> </w:t>
      </w:r>
      <w:r w:rsidRPr="00EE6292">
        <w:rPr>
          <w:u w:val="single"/>
        </w:rPr>
        <w:t xml:space="preserve">systems </w:t>
      </w:r>
      <w:hyperlink r:id="rId15" w:tgtFrame="_blank" w:history="1">
        <w:r w:rsidRPr="00EE6292">
          <w:rPr>
            <w:rStyle w:val="Hyperlink"/>
            <w:highlight w:val="green"/>
            <w:u w:val="single"/>
          </w:rPr>
          <w:t>five or more times</w:t>
        </w:r>
      </w:hyperlink>
      <w:r w:rsidRPr="00B0580C">
        <w:rPr>
          <w:u w:val="single"/>
        </w:rPr>
        <w:t xml:space="preserve"> </w:t>
      </w:r>
      <w:r w:rsidRPr="00EE6292">
        <w:rPr>
          <w:highlight w:val="green"/>
          <w:u w:val="single"/>
        </w:rPr>
        <w:t xml:space="preserve">during the first year of </w:t>
      </w:r>
      <w:r w:rsidRPr="00EE6292">
        <w:rPr>
          <w:u w:val="single"/>
        </w:rPr>
        <w:t xml:space="preserve">a child’s </w:t>
      </w:r>
      <w:r w:rsidRPr="00EE6292">
        <w:rPr>
          <w:highlight w:val="green"/>
          <w:u w:val="single"/>
        </w:rPr>
        <w:t>life</w:t>
      </w:r>
      <w:r w:rsidRPr="00B0580C">
        <w:rPr>
          <w:u w:val="single"/>
        </w:rPr>
        <w:t xml:space="preserve">. This </w:t>
      </w:r>
      <w:r w:rsidRPr="00EE6292">
        <w:rPr>
          <w:highlight w:val="green"/>
          <w:u w:val="single"/>
        </w:rPr>
        <w:t>offers a</w:t>
      </w:r>
      <w:r w:rsidRPr="00B0580C">
        <w:rPr>
          <w:u w:val="single"/>
        </w:rPr>
        <w:t xml:space="preserve"> clear </w:t>
      </w:r>
      <w:r w:rsidRPr="00EE6292">
        <w:rPr>
          <w:highlight w:val="green"/>
          <w:u w:val="single"/>
        </w:rPr>
        <w:t>opportunity</w:t>
      </w:r>
      <w:r w:rsidRPr="00B0580C">
        <w:rPr>
          <w:u w:val="single"/>
        </w:rPr>
        <w:t xml:space="preserve"> </w:t>
      </w:r>
      <w:r w:rsidRPr="00EE6292">
        <w:rPr>
          <w:highlight w:val="green"/>
          <w:u w:val="single"/>
        </w:rPr>
        <w:t>for providing</w:t>
      </w:r>
      <w:r w:rsidRPr="00B0580C">
        <w:rPr>
          <w:u w:val="single"/>
        </w:rPr>
        <w:t xml:space="preserve"> additional </w:t>
      </w:r>
      <w:r w:rsidRPr="00EE6292">
        <w:rPr>
          <w:highlight w:val="green"/>
          <w:u w:val="single"/>
        </w:rPr>
        <w:t>primary</w:t>
      </w:r>
      <w:r w:rsidRPr="00B0580C">
        <w:rPr>
          <w:u w:val="single"/>
        </w:rPr>
        <w:t xml:space="preserve"> healthcare </w:t>
      </w:r>
      <w:r w:rsidRPr="00EE6292">
        <w:rPr>
          <w:highlight w:val="green"/>
          <w:u w:val="single"/>
        </w:rPr>
        <w:t>services</w:t>
      </w:r>
      <w:r w:rsidRPr="00B0580C">
        <w:rPr>
          <w:u w:val="single"/>
        </w:rPr>
        <w:t xml:space="preserve"> at these touchpoints, and we must consider whether </w:t>
      </w:r>
      <w:r w:rsidRPr="00EE6292">
        <w:rPr>
          <w:highlight w:val="green"/>
          <w:u w:val="single"/>
        </w:rPr>
        <w:t>it can serve as a platform upon which additional healthcare outcomes can be built</w:t>
      </w:r>
      <w:r w:rsidRPr="00B0580C">
        <w:rPr>
          <w:u w:val="single"/>
        </w:rPr>
        <w:t>.</w:t>
      </w:r>
      <w:r w:rsidRPr="00B0580C">
        <w:rPr>
          <w:sz w:val="16"/>
        </w:rPr>
        <w:t xml:space="preserve"> Furthermore, </w:t>
      </w:r>
      <w:r w:rsidRPr="00EE6292">
        <w:rPr>
          <w:highlight w:val="green"/>
          <w:u w:val="single"/>
        </w:rPr>
        <w:t>vaccines have indirect effects on driving access to healthcare resources through influencing the distribution of healthcare services</w:t>
      </w:r>
      <w:r w:rsidRPr="00EE6292">
        <w:rPr>
          <w:sz w:val="16"/>
          <w:highlight w:val="green"/>
        </w:rPr>
        <w:t>.</w:t>
      </w:r>
      <w:r w:rsidRPr="00B0580C">
        <w:rPr>
          <w:sz w:val="16"/>
        </w:rPr>
        <w:t xml:space="preserve"> Through averting preventable diseases which consume copious health resources, </w:t>
      </w:r>
      <w:r w:rsidRPr="00B0580C">
        <w:rPr>
          <w:u w:val="single"/>
        </w:rPr>
        <w:t xml:space="preserve">vaccines </w:t>
      </w:r>
      <w:r w:rsidRPr="00EE6292">
        <w:rPr>
          <w:highlight w:val="green"/>
          <w:u w:val="single"/>
        </w:rPr>
        <w:t>permit the deployment of capabilities</w:t>
      </w:r>
      <w:r w:rsidRPr="00B0580C">
        <w:rPr>
          <w:u w:val="single"/>
        </w:rPr>
        <w:t xml:space="preserve"> towards those who need them most.</w:t>
      </w:r>
      <w:r w:rsidRPr="00B0580C">
        <w:rPr>
          <w:sz w:val="16"/>
        </w:rPr>
        <w:t xml:space="preserve"> </w:t>
      </w:r>
      <w:r w:rsidRPr="00B0580C">
        <w:rPr>
          <w:u w:val="single"/>
        </w:rPr>
        <w:t xml:space="preserve">Immunization </w:t>
      </w:r>
      <w:r w:rsidRPr="00EE6292">
        <w:rPr>
          <w:highlight w:val="green"/>
          <w:u w:val="single"/>
        </w:rPr>
        <w:t xml:space="preserve">programmes take pressure off </w:t>
      </w:r>
      <w:r w:rsidRPr="00EE6292">
        <w:rPr>
          <w:u w:val="single"/>
        </w:rPr>
        <w:t xml:space="preserve">healthcare </w:t>
      </w:r>
      <w:r w:rsidRPr="00EE6292">
        <w:rPr>
          <w:highlight w:val="green"/>
          <w:u w:val="single"/>
        </w:rPr>
        <w:t>systems,</w:t>
      </w:r>
      <w:r w:rsidRPr="00B0580C">
        <w:rPr>
          <w:u w:val="single"/>
        </w:rPr>
        <w:t xml:space="preserve"> </w:t>
      </w:r>
      <w:r w:rsidRPr="00EE6292">
        <w:rPr>
          <w:highlight w:val="green"/>
          <w:u w:val="single"/>
        </w:rPr>
        <w:t>enabling allocation of resources to the underserved</w:t>
      </w:r>
      <w:r w:rsidRPr="00B0580C">
        <w:rPr>
          <w:u w:val="single"/>
        </w:rPr>
        <w:t xml:space="preserve">, particularly around non-communicable diseases which are now responsible for </w:t>
      </w:r>
      <w:hyperlink r:id="rId16" w:tgtFrame="_blank" w:history="1">
        <w:r w:rsidRPr="00B0580C">
          <w:rPr>
            <w:rStyle w:val="Hyperlink"/>
            <w:u w:val="single"/>
          </w:rPr>
          <w:t>over 70%</w:t>
        </w:r>
      </w:hyperlink>
      <w:r w:rsidRPr="00B0580C">
        <w:rPr>
          <w:u w:val="single"/>
        </w:rPr>
        <w:t xml:space="preserve"> of global mortality.</w:t>
      </w:r>
      <w:r w:rsidRPr="00B0580C">
        <w:rPr>
          <w:sz w:val="16"/>
        </w:rPr>
        <w:t xml:space="preserve"> This phenomenon is shown in the pandemic, </w:t>
      </w:r>
      <w:r w:rsidRPr="008D69A5">
        <w:rPr>
          <w:sz w:val="16"/>
        </w:rPr>
        <w:t xml:space="preserve">where </w:t>
      </w:r>
      <w:r w:rsidRPr="008D69A5">
        <w:rPr>
          <w:szCs w:val="22"/>
          <w:u w:val="single"/>
        </w:rPr>
        <w:t xml:space="preserve">greater levels of vaccine uptake have finally allowed for the allocation of </w:t>
      </w:r>
      <w:r w:rsidRPr="008D69A5">
        <w:rPr>
          <w:szCs w:val="22"/>
          <w:highlight w:val="green"/>
          <w:u w:val="single"/>
        </w:rPr>
        <w:t>resources towards other socially valuable initiatives.</w:t>
      </w:r>
      <w:r>
        <w:rPr>
          <w:szCs w:val="22"/>
          <w:u w:val="single"/>
        </w:rPr>
        <w:t xml:space="preserve"> </w:t>
      </w:r>
      <w:r w:rsidRPr="00EE6292">
        <w:rPr>
          <w:sz w:val="16"/>
        </w:rPr>
        <w:t xml:space="preserve">Graph showing how vaccines have reduced the burden (and therefore spending) of certain infectious diseases (measles, mumps, rubella). Finally, considering that poverty is a key factor standing in the way of UHC, it is clear that </w:t>
      </w:r>
      <w:r w:rsidRPr="008D69A5">
        <w:rPr>
          <w:u w:val="single"/>
        </w:rPr>
        <w:t>immunization permits the maximization of our economic potential and drives poverty reduction</w:t>
      </w:r>
      <w:r w:rsidRPr="008D69A5">
        <w:rPr>
          <w:sz w:val="16"/>
        </w:rPr>
        <w:t xml:space="preserve">. It has been projected that </w:t>
      </w:r>
      <w:r w:rsidRPr="008D69A5">
        <w:rPr>
          <w:u w:val="single"/>
        </w:rPr>
        <w:t>vaccines</w:t>
      </w:r>
      <w:r w:rsidRPr="008D69A5">
        <w:rPr>
          <w:sz w:val="16"/>
        </w:rPr>
        <w:t xml:space="preserve"> administered bet</w:t>
      </w:r>
      <w:r w:rsidRPr="00EE6292">
        <w:rPr>
          <w:sz w:val="16"/>
        </w:rPr>
        <w:t xml:space="preserve">ween 2016 and 2030 </w:t>
      </w:r>
      <w:r w:rsidRPr="00EE6292">
        <w:rPr>
          <w:highlight w:val="green"/>
          <w:u w:val="single"/>
        </w:rPr>
        <w:t xml:space="preserve">will </w:t>
      </w:r>
      <w:hyperlink r:id="rId17" w:tgtFrame="_blank" w:history="1">
        <w:r w:rsidRPr="00EE6292">
          <w:rPr>
            <w:rStyle w:val="Hyperlink"/>
            <w:highlight w:val="green"/>
            <w:u w:val="single"/>
          </w:rPr>
          <w:t>prevent 24 million</w:t>
        </w:r>
      </w:hyperlink>
      <w:r w:rsidRPr="00EE6292">
        <w:rPr>
          <w:highlight w:val="green"/>
          <w:u w:val="single"/>
        </w:rPr>
        <w:t xml:space="preserve"> </w:t>
      </w:r>
      <w:r w:rsidRPr="008D69A5">
        <w:rPr>
          <w:u w:val="single"/>
        </w:rPr>
        <w:t>people</w:t>
      </w:r>
      <w:r w:rsidRPr="00EE6292">
        <w:rPr>
          <w:u w:val="single"/>
        </w:rPr>
        <w:t xml:space="preserve"> in 41 of the world’s low and middle-income countries </w:t>
      </w:r>
      <w:r w:rsidRPr="00EE6292">
        <w:rPr>
          <w:highlight w:val="green"/>
          <w:u w:val="single"/>
        </w:rPr>
        <w:t>from falling into poverty</w:t>
      </w:r>
      <w:r w:rsidRPr="00EE6292">
        <w:rPr>
          <w:sz w:val="16"/>
        </w:rPr>
        <w:t xml:space="preserve">, </w:t>
      </w:r>
      <w:r w:rsidRPr="00EE6292">
        <w:rPr>
          <w:u w:val="single"/>
        </w:rPr>
        <w:t xml:space="preserve">and has </w:t>
      </w:r>
      <w:r w:rsidRPr="008D69A5">
        <w:rPr>
          <w:highlight w:val="green"/>
          <w:u w:val="single"/>
        </w:rPr>
        <w:t>been shown to drive</w:t>
      </w:r>
      <w:r w:rsidRPr="00EE6292">
        <w:rPr>
          <w:u w:val="single"/>
        </w:rPr>
        <w:t xml:space="preserve"> </w:t>
      </w:r>
      <w:hyperlink r:id="rId18" w:tgtFrame="_blank" w:history="1">
        <w:r w:rsidRPr="00EE6292">
          <w:rPr>
            <w:rStyle w:val="Hyperlink"/>
            <w:u w:val="single"/>
          </w:rPr>
          <w:t xml:space="preserve">significant </w:t>
        </w:r>
        <w:r w:rsidRPr="00EE6292">
          <w:rPr>
            <w:rStyle w:val="Hyperlink"/>
            <w:highlight w:val="green"/>
            <w:u w:val="single"/>
          </w:rPr>
          <w:t>value-creation</w:t>
        </w:r>
      </w:hyperlink>
      <w:r w:rsidRPr="00EE6292">
        <w:rPr>
          <w:u w:val="single"/>
        </w:rPr>
        <w:t xml:space="preserve"> – with </w:t>
      </w:r>
      <w:r w:rsidRPr="008D69A5">
        <w:rPr>
          <w:u w:val="single"/>
        </w:rPr>
        <w:t xml:space="preserve">every </w:t>
      </w:r>
      <w:r w:rsidRPr="00EE6292">
        <w:rPr>
          <w:highlight w:val="green"/>
          <w:u w:val="single"/>
        </w:rPr>
        <w:t>$1 invested</w:t>
      </w:r>
      <w:r w:rsidRPr="00EE6292">
        <w:rPr>
          <w:u w:val="single"/>
        </w:rPr>
        <w:t xml:space="preserve"> in immunization </w:t>
      </w:r>
      <w:r w:rsidRPr="00EE6292">
        <w:rPr>
          <w:highlight w:val="green"/>
          <w:u w:val="single"/>
        </w:rPr>
        <w:t>driving</w:t>
      </w:r>
      <w:r w:rsidRPr="00EE6292">
        <w:rPr>
          <w:u w:val="single"/>
        </w:rPr>
        <w:t xml:space="preserve"> </w:t>
      </w:r>
      <w:r w:rsidRPr="008D69A5">
        <w:rPr>
          <w:u w:val="single"/>
        </w:rPr>
        <w:t>a return of</w:t>
      </w:r>
      <w:r w:rsidRPr="00EE6292">
        <w:rPr>
          <w:highlight w:val="green"/>
          <w:u w:val="single"/>
        </w:rPr>
        <w:t xml:space="preserve"> $54</w:t>
      </w:r>
      <w:r w:rsidRPr="00EE6292">
        <w:rPr>
          <w:u w:val="single"/>
        </w:rPr>
        <w:t xml:space="preserve"> </w:t>
      </w:r>
      <w:r w:rsidRPr="008D69A5">
        <w:rPr>
          <w:u w:val="single"/>
        </w:rPr>
        <w:t>in social and economic value.</w:t>
      </w:r>
      <w:r w:rsidRPr="008D69A5">
        <w:rPr>
          <w:sz w:val="16"/>
        </w:rPr>
        <w:t xml:space="preserve"> Speed of vaccine development brings hope for UHC COVID-19 has been our most pressing challenge</w:t>
      </w:r>
      <w:r w:rsidRPr="00EE6292">
        <w:rPr>
          <w:sz w:val="16"/>
        </w:rPr>
        <w:t xml:space="preserve">, and our world has managed the mammoth task of condensing several years of vaccine development into a single year. The global health community has never been more connected, engaged and collaborative, and levels of interest in supporting immunization services, vaccine development and effective procurement systems have never been higher. True to the theme of World Immunization Week, </w:t>
      </w:r>
      <w:r w:rsidRPr="00EE6292">
        <w:rPr>
          <w:u w:val="single"/>
        </w:rPr>
        <w:t>vaccines have indeed “brought us closer” to economic, social and psychological normality.</w:t>
      </w:r>
      <w:r w:rsidRPr="00EE6292">
        <w:rPr>
          <w:sz w:val="16"/>
        </w:rPr>
        <w:t xml:space="preserve"> Necessity has been the mother of invention and several of the assets developed through this pandemic – immunization programmes, embracing health technology, and greater public health awareness – will serve us well in the days to come. The spirit of collaboration demonstrated between competing companies such as Pfizer and BioNTech illustrate the potential unlocked through collaboration and the power of resolve. With the second wind of hope promised by our experience with vaccines, it is hoped that we will be able to solve the problems in vaccine development against more complex infections, such as malaria and HIV, which have seen substantial but modest success in recent times. Significant progress has also been made in vaccine development against many non-infectious diseases such as Alzheimers and diabetes, and </w:t>
      </w:r>
      <w:hyperlink r:id="rId19" w:tgtFrame="_blank" w:history="1">
        <w:r w:rsidRPr="00EE6292">
          <w:rPr>
            <w:rStyle w:val="Hyperlink"/>
            <w:sz w:val="16"/>
          </w:rPr>
          <w:t>therapeutic cancer vaccines</w:t>
        </w:r>
      </w:hyperlink>
      <w:r w:rsidRPr="00EE6292">
        <w:rPr>
          <w:sz w:val="16"/>
        </w:rPr>
        <w:t xml:space="preserve"> remain promising. Greater levels of prevention, treatment and access to care are expected in the days to come and vaccines will continue to offer opportunities for expanding our ability to influence global health. No arm left behind </w:t>
      </w:r>
      <w:r w:rsidRPr="00EE6292">
        <w:rPr>
          <w:u w:val="single"/>
        </w:rPr>
        <w:t>Though we face an uncertain future, the pandemic has reminded us that we now live in a global village and that no one is safe until there is safety for all.</w:t>
      </w:r>
      <w:r w:rsidRPr="00EE6292">
        <w:rPr>
          <w:sz w:val="16"/>
        </w:rPr>
        <w:t xml:space="preserve"> It is hoped that we are able to take our immunizations, our learnings and our resolve and maintain commitment to the Immunization Agenda 2030 and SDG3. True to the words of Tedros Adhanom Ghebreyesus, Director-General of the </w:t>
      </w:r>
      <w:hyperlink r:id="rId20" w:tgtFrame="_blank" w:history="1">
        <w:r w:rsidRPr="00EE6292">
          <w:rPr>
            <w:rStyle w:val="Hyperlink"/>
            <w:sz w:val="16"/>
          </w:rPr>
          <w:t>World Health Organization</w:t>
        </w:r>
      </w:hyperlink>
      <w:r w:rsidRPr="00EE6292">
        <w:rPr>
          <w:sz w:val="16"/>
        </w:rPr>
        <w:t>, “There is no health for all without vaccines for all…” As we move beyond the pandemic and reflect on the idea that vaccines have indeed “brought us closer” let us ensure that in the days to come there is no man, woman or arm left behind.</w:t>
      </w:r>
    </w:p>
    <w:p w14:paraId="04739A66" w14:textId="77777777" w:rsidR="00767609" w:rsidRDefault="00767609" w:rsidP="00767609">
      <w:pPr>
        <w:rPr>
          <w:sz w:val="16"/>
        </w:rPr>
      </w:pPr>
    </w:p>
    <w:p w14:paraId="61F6ED08" w14:textId="77777777" w:rsidR="00767609" w:rsidRPr="00486209" w:rsidRDefault="00767609" w:rsidP="00767609">
      <w:pPr>
        <w:pStyle w:val="Heading4"/>
        <w:rPr>
          <w:rFonts w:cs="Calibri"/>
        </w:rPr>
      </w:pPr>
      <w:r>
        <w:rPr>
          <w:rFonts w:cs="Calibri"/>
        </w:rPr>
        <w:t xml:space="preserve">CP competes - </w:t>
      </w:r>
      <w:r w:rsidRPr="00486209">
        <w:rPr>
          <w:rFonts w:cs="Calibri"/>
        </w:rPr>
        <w:t>IP protections incentivize innovation – our pandemic response would be hindered without innovation through strong IP systems</w:t>
      </w:r>
    </w:p>
    <w:p w14:paraId="58F02BAA" w14:textId="77777777" w:rsidR="00767609" w:rsidRPr="00486209" w:rsidRDefault="00767609" w:rsidP="00767609">
      <w:pPr>
        <w:rPr>
          <w:rStyle w:val="Style13ptBold"/>
        </w:rPr>
      </w:pPr>
      <w:r w:rsidRPr="00486209">
        <w:rPr>
          <w:rStyle w:val="Style13ptBold"/>
        </w:rPr>
        <w:t>Van Etten 07-15</w:t>
      </w:r>
    </w:p>
    <w:p w14:paraId="10C7F7D8" w14:textId="77777777" w:rsidR="00767609" w:rsidRPr="00486209" w:rsidRDefault="00767609" w:rsidP="00767609">
      <w:pPr>
        <w:rPr>
          <w:rStyle w:val="Style13ptBold"/>
          <w:b w:val="0"/>
          <w:bCs/>
          <w:sz w:val="16"/>
          <w:szCs w:val="16"/>
        </w:rPr>
      </w:pPr>
      <w:r w:rsidRPr="00486209">
        <w:rPr>
          <w:rStyle w:val="Style13ptBold"/>
          <w:b w:val="0"/>
          <w:bCs/>
          <w:sz w:val="16"/>
          <w:szCs w:val="16"/>
        </w:rPr>
        <w:t xml:space="preserve">(Megan Van Etten; senior director of public affairs at PhRMA, responsible for leading the association’s public affairs efforts on international issues, including trade, intellectual property and access to medicines, was director of media and external communications at the U.S. Chamber of Commerce; (07-15-21) Promoting global vaccine equity while protecting innovation; Pharma; </w:t>
      </w:r>
      <w:hyperlink r:id="rId21" w:history="1">
        <w:r w:rsidRPr="00486209">
          <w:rPr>
            <w:rStyle w:val="Style13ptBold"/>
            <w:b w:val="0"/>
            <w:bCs/>
            <w:sz w:val="16"/>
            <w:szCs w:val="16"/>
          </w:rPr>
          <w:t>https://catalyst.phrma.org/promoting-global-vaccine-equity-while-protecting-innovation</w:t>
        </w:r>
      </w:hyperlink>
      <w:r w:rsidRPr="00486209">
        <w:rPr>
          <w:rStyle w:val="Style13ptBold"/>
          <w:b w:val="0"/>
          <w:bCs/>
          <w:sz w:val="16"/>
          <w:szCs w:val="16"/>
        </w:rPr>
        <w:t>; CKD)</w:t>
      </w:r>
    </w:p>
    <w:p w14:paraId="627BE033" w14:textId="77777777" w:rsidR="00767609" w:rsidRPr="00B642A0" w:rsidRDefault="00767609" w:rsidP="00767609">
      <w:pPr>
        <w:rPr>
          <w:sz w:val="16"/>
        </w:rPr>
      </w:pPr>
      <w:r w:rsidRPr="00757CA3">
        <w:rPr>
          <w:rStyle w:val="StyleUnderline"/>
          <w:highlight w:val="green"/>
        </w:rPr>
        <w:t>America’s biopharma</w:t>
      </w:r>
      <w:r w:rsidRPr="00486209">
        <w:rPr>
          <w:rStyle w:val="StyleUnderline"/>
        </w:rPr>
        <w:t xml:space="preserve">ceutical </w:t>
      </w:r>
      <w:r w:rsidRPr="00757CA3">
        <w:rPr>
          <w:rStyle w:val="StyleUnderline"/>
          <w:highlight w:val="green"/>
        </w:rPr>
        <w:t xml:space="preserve">companies </w:t>
      </w:r>
      <w:r w:rsidRPr="00486209">
        <w:rPr>
          <w:rStyle w:val="StyleUnderline"/>
        </w:rPr>
        <w:t xml:space="preserve">have </w:t>
      </w:r>
      <w:r w:rsidRPr="00757CA3">
        <w:rPr>
          <w:rStyle w:val="StyleUnderline"/>
          <w:highlight w:val="green"/>
        </w:rPr>
        <w:t xml:space="preserve">successfully researched, developed and distributed billions of </w:t>
      </w:r>
      <w:r w:rsidRPr="00486209">
        <w:rPr>
          <w:rStyle w:val="StyleUnderline"/>
        </w:rPr>
        <w:t xml:space="preserve">doses of </w:t>
      </w:r>
      <w:r w:rsidRPr="00757CA3">
        <w:rPr>
          <w:rStyle w:val="StyleUnderline"/>
          <w:highlight w:val="green"/>
        </w:rPr>
        <w:t xml:space="preserve">multiple vaccines </w:t>
      </w:r>
      <w:r w:rsidRPr="00486209">
        <w:rPr>
          <w:rStyle w:val="StyleUnderline"/>
        </w:rPr>
        <w:t xml:space="preserve">and therapeutics </w:t>
      </w:r>
      <w:r w:rsidRPr="00757CA3">
        <w:rPr>
          <w:rStyle w:val="StyleUnderline"/>
          <w:highlight w:val="green"/>
        </w:rPr>
        <w:t xml:space="preserve">to halt </w:t>
      </w:r>
      <w:r w:rsidRPr="00486209">
        <w:rPr>
          <w:rStyle w:val="StyleUnderline"/>
        </w:rPr>
        <w:t xml:space="preserve">the spread of </w:t>
      </w:r>
      <w:r w:rsidRPr="00757CA3">
        <w:rPr>
          <w:rStyle w:val="StyleUnderline"/>
          <w:highlight w:val="green"/>
        </w:rPr>
        <w:t>COVID</w:t>
      </w:r>
      <w:r w:rsidRPr="00486209">
        <w:rPr>
          <w:rStyle w:val="StyleUnderline"/>
        </w:rPr>
        <w:t>-19.</w:t>
      </w:r>
      <w:r w:rsidRPr="00B642A0">
        <w:rPr>
          <w:sz w:val="16"/>
        </w:rPr>
        <w:t xml:space="preserve"> The availability of COVID-19 vaccines has shifted the trajectory of the pandemic and is undoubtedly saving lives. Further, the approval of the first ever mRNA vaccines has the potential to usher in an era of groundbreaking mRNA applications beyond COVID-19. But </w:t>
      </w:r>
      <w:r w:rsidRPr="00486209">
        <w:rPr>
          <w:rStyle w:val="StyleUnderline"/>
        </w:rPr>
        <w:t xml:space="preserve">the transformative promise of these </w:t>
      </w:r>
      <w:r w:rsidRPr="00757CA3">
        <w:rPr>
          <w:rStyle w:val="StyleUnderline"/>
          <w:highlight w:val="green"/>
        </w:rPr>
        <w:t>vaccines only extend</w:t>
      </w:r>
      <w:r w:rsidRPr="00486209">
        <w:rPr>
          <w:rStyle w:val="StyleUnderline"/>
        </w:rPr>
        <w:t xml:space="preserve">s </w:t>
      </w:r>
      <w:r w:rsidRPr="00757CA3">
        <w:rPr>
          <w:rStyle w:val="StyleUnderline"/>
          <w:highlight w:val="green"/>
        </w:rPr>
        <w:t xml:space="preserve">as far as </w:t>
      </w:r>
      <w:r w:rsidRPr="00486209">
        <w:rPr>
          <w:rStyle w:val="StyleUnderline"/>
        </w:rPr>
        <w:t xml:space="preserve">patients’ </w:t>
      </w:r>
      <w:r w:rsidRPr="00757CA3">
        <w:rPr>
          <w:rStyle w:val="StyleUnderline"/>
          <w:highlight w:val="green"/>
        </w:rPr>
        <w:t xml:space="preserve">ability to access </w:t>
      </w:r>
      <w:r w:rsidRPr="00486209">
        <w:rPr>
          <w:rStyle w:val="StyleUnderline"/>
        </w:rPr>
        <w:t>them. Equitable distribution worldwide is critical. Despite significant cross-sector and multi-stakeholder efforts like COVAX, we are still seeing vaccine access and distribution challenges across many regions of the world due to complex barriers.</w:t>
      </w:r>
      <w:r w:rsidRPr="00B642A0">
        <w:rPr>
          <w:sz w:val="16"/>
        </w:rPr>
        <w:t xml:space="preserve"> Unfortunately, </w:t>
      </w:r>
      <w:hyperlink r:id="rId22" w:tgtFrame="_blank" w:history="1">
        <w:r w:rsidRPr="00B642A0">
          <w:rPr>
            <w:rStyle w:val="Hyperlink"/>
            <w:sz w:val="16"/>
          </w:rPr>
          <w:t>some have focused</w:t>
        </w:r>
      </w:hyperlink>
      <w:r w:rsidRPr="00B642A0">
        <w:rPr>
          <w:sz w:val="16"/>
        </w:rPr>
        <w:t xml:space="preserve"> their attention on </w:t>
      </w:r>
      <w:r w:rsidRPr="00757CA3">
        <w:rPr>
          <w:rStyle w:val="Emphasis"/>
          <w:highlight w:val="green"/>
        </w:rPr>
        <w:t xml:space="preserve">a </w:t>
      </w:r>
      <w:r w:rsidRPr="00486209">
        <w:rPr>
          <w:rStyle w:val="Emphasis"/>
        </w:rPr>
        <w:t xml:space="preserve">short-sighted and </w:t>
      </w:r>
      <w:r w:rsidRPr="00757CA3">
        <w:rPr>
          <w:rStyle w:val="Emphasis"/>
          <w:highlight w:val="green"/>
        </w:rPr>
        <w:t>misguided “solution”</w:t>
      </w:r>
      <w:r w:rsidRPr="00486209">
        <w:rPr>
          <w:rStyle w:val="Emphasis"/>
        </w:rPr>
        <w:t xml:space="preserve"> that </w:t>
      </w:r>
      <w:r w:rsidRPr="00757CA3">
        <w:rPr>
          <w:rStyle w:val="Emphasis"/>
          <w:highlight w:val="green"/>
        </w:rPr>
        <w:t xml:space="preserve">seeks to waive </w:t>
      </w:r>
      <w:r w:rsidRPr="00486209">
        <w:rPr>
          <w:rStyle w:val="StyleUnderline"/>
        </w:rPr>
        <w:t>international commitments to honor</w:t>
      </w:r>
      <w:r w:rsidRPr="00B642A0">
        <w:rPr>
          <w:sz w:val="16"/>
        </w:rPr>
        <w:t xml:space="preserve"> intellectual property </w:t>
      </w:r>
      <w:r w:rsidRPr="00757CA3">
        <w:rPr>
          <w:rStyle w:val="StyleUnderline"/>
          <w:highlight w:val="green"/>
        </w:rPr>
        <w:t>(IP) rights for COVID</w:t>
      </w:r>
      <w:r w:rsidRPr="00486209">
        <w:rPr>
          <w:rStyle w:val="StyleUnderline"/>
        </w:rPr>
        <w:t xml:space="preserve">-19 </w:t>
      </w:r>
      <w:r w:rsidRPr="00757CA3">
        <w:rPr>
          <w:rStyle w:val="StyleUnderline"/>
          <w:highlight w:val="green"/>
        </w:rPr>
        <w:t>vac</w:t>
      </w:r>
      <w:r w:rsidRPr="00486209">
        <w:rPr>
          <w:rStyle w:val="StyleUnderline"/>
        </w:rPr>
        <w:t>cine</w:t>
      </w:r>
      <w:r w:rsidRPr="00757CA3">
        <w:rPr>
          <w:rStyle w:val="StyleUnderline"/>
          <w:highlight w:val="green"/>
        </w:rPr>
        <w:t>s</w:t>
      </w:r>
      <w:r w:rsidRPr="00486209">
        <w:rPr>
          <w:rStyle w:val="StyleUnderline"/>
        </w:rPr>
        <w:t xml:space="preserve"> under </w:t>
      </w:r>
      <w:r w:rsidRPr="00B642A0">
        <w:rPr>
          <w:sz w:val="16"/>
        </w:rPr>
        <w:t xml:space="preserve">the World Trade Organization (WTO) Agreement on Trade-Related Aspects of Intellectual Property Rights </w:t>
      </w:r>
      <w:r w:rsidRPr="00486209">
        <w:rPr>
          <w:rStyle w:val="StyleUnderline"/>
        </w:rPr>
        <w:t xml:space="preserve">(TRIPS). </w:t>
      </w:r>
      <w:r w:rsidRPr="00757CA3">
        <w:rPr>
          <w:rStyle w:val="StyleUnderline"/>
          <w:highlight w:val="green"/>
        </w:rPr>
        <w:t xml:space="preserve">The approach </w:t>
      </w:r>
      <w:r w:rsidRPr="00757CA3">
        <w:rPr>
          <w:rStyle w:val="Emphasis"/>
          <w:highlight w:val="green"/>
        </w:rPr>
        <w:t xml:space="preserve">fails to </w:t>
      </w:r>
      <w:r w:rsidRPr="00486209">
        <w:rPr>
          <w:rStyle w:val="Emphasis"/>
        </w:rPr>
        <w:t xml:space="preserve">examine and </w:t>
      </w:r>
      <w:r w:rsidRPr="00757CA3">
        <w:rPr>
          <w:rStyle w:val="Emphasis"/>
          <w:highlight w:val="green"/>
        </w:rPr>
        <w:t xml:space="preserve">address </w:t>
      </w:r>
      <w:r w:rsidRPr="00486209">
        <w:rPr>
          <w:rStyle w:val="Emphasis"/>
        </w:rPr>
        <w:t xml:space="preserve">the </w:t>
      </w:r>
      <w:r w:rsidRPr="00757CA3">
        <w:rPr>
          <w:rStyle w:val="Emphasis"/>
          <w:highlight w:val="green"/>
        </w:rPr>
        <w:t xml:space="preserve">real barriers to equitable </w:t>
      </w:r>
      <w:r w:rsidRPr="00486209">
        <w:rPr>
          <w:rStyle w:val="Emphasis"/>
        </w:rPr>
        <w:t xml:space="preserve">vaccine </w:t>
      </w:r>
      <w:r w:rsidRPr="00757CA3">
        <w:rPr>
          <w:rStyle w:val="Emphasis"/>
          <w:highlight w:val="green"/>
        </w:rPr>
        <w:t>distribution</w:t>
      </w:r>
      <w:r w:rsidRPr="00757CA3">
        <w:rPr>
          <w:rStyle w:val="StyleUnderline"/>
          <w:highlight w:val="green"/>
        </w:rPr>
        <w:t xml:space="preserve"> </w:t>
      </w:r>
      <w:r w:rsidRPr="00486209">
        <w:rPr>
          <w:rStyle w:val="StyleUnderline"/>
        </w:rPr>
        <w:t>and could undermine the global pandemic response.</w:t>
      </w:r>
      <w:r w:rsidRPr="00B642A0">
        <w:rPr>
          <w:rStyle w:val="StyleUnderline"/>
          <w:sz w:val="16"/>
          <w:u w:val="none"/>
        </w:rPr>
        <w:t xml:space="preserve"> </w:t>
      </w:r>
      <w:r w:rsidRPr="00B642A0">
        <w:rPr>
          <w:sz w:val="16"/>
        </w:rPr>
        <w:t xml:space="preserve">Biopharmaceutical manufacturers, governments and non-governmental organizations must work together to take urgent steps to further </w:t>
      </w:r>
      <w:r w:rsidRPr="00757CA3">
        <w:rPr>
          <w:rStyle w:val="StyleUnderline"/>
          <w:highlight w:val="green"/>
        </w:rPr>
        <w:t>address this</w:t>
      </w:r>
      <w:r w:rsidRPr="00486209">
        <w:rPr>
          <w:rStyle w:val="StyleUnderline"/>
        </w:rPr>
        <w:t xml:space="preserve"> inequity </w:t>
      </w:r>
      <w:r w:rsidRPr="00757CA3">
        <w:rPr>
          <w:rStyle w:val="StyleUnderline"/>
          <w:highlight w:val="green"/>
        </w:rPr>
        <w:t>by</w:t>
      </w:r>
      <w:r w:rsidRPr="00B642A0">
        <w:rPr>
          <w:sz w:val="16"/>
        </w:rPr>
        <w:t xml:space="preserve">: Stepping Up Dose Sharing A handful of countries secured contracts for COVID-19 vaccines during the early research and development phases, and as a result, have a larger supply of vaccines than needed. Manufacturers and governments in these countries must continue to work together to urgently and responsibly redirect meaningful proportions of these doses to low- and middle-income countries through COVAX and other established mechanisms. Continuing to Optimize Production The vaccine manufacturing process depends on a complex global network of suppliers of raw materials and equipment. The scale and speed at which these vaccines must be produced to keep up with the current demand is unprecedented. To address this challenge, vaccine manufacturers must work with governments and suppliers to undertake all practicable efforts to maximize COVID-19 vaccine output without compromising safety and quality. Calling out Trade Barriers To ensure supply chains are globally integrated, and for distribution systems to work efficiently, officials must remove trade barriers. It is critical that governments, in coordination with the WTO, work to eliminate all trade and regulatory barriers standing in the way of vaccine distribution and the procurement of the raw materials and components needed for the manufacturing process. Supporting Country Readiness Serious gaps in readiness across a significant number of countries need to be swiftly addressed to ensure that supplied doses are used and not destroyed. We urgently need cross-stakeholder collaboration—particularly in low- and middle-income countries—that supports vaccine roll-out and ensures countries are ready and able to deploy vaccines as efficiently as possible. </w:t>
      </w:r>
      <w:r w:rsidRPr="00757CA3">
        <w:rPr>
          <w:rStyle w:val="Emphasis"/>
          <w:highlight w:val="green"/>
        </w:rPr>
        <w:t xml:space="preserve">Driving Further Innovation </w:t>
      </w:r>
      <w:r w:rsidRPr="00B642A0">
        <w:rPr>
          <w:rStyle w:val="Emphasis"/>
          <w:b w:val="0"/>
          <w:iCs w:val="0"/>
          <w:sz w:val="16"/>
          <w:u w:val="none"/>
        </w:rPr>
        <w:t>While</w:t>
      </w:r>
      <w:r w:rsidRPr="00486209">
        <w:rPr>
          <w:rStyle w:val="StyleUnderline"/>
        </w:rPr>
        <w:t xml:space="preserve"> the development of COVID-19 vaccines has been a remarkable feat, </w:t>
      </w:r>
      <w:r w:rsidRPr="00757CA3">
        <w:rPr>
          <w:rStyle w:val="StyleUnderline"/>
          <w:highlight w:val="green"/>
        </w:rPr>
        <w:t>stakeholders must</w:t>
      </w:r>
      <w:r w:rsidRPr="00486209">
        <w:rPr>
          <w:rStyle w:val="StyleUnderline"/>
        </w:rPr>
        <w:t xml:space="preserve"> </w:t>
      </w:r>
      <w:r w:rsidRPr="00486209">
        <w:rPr>
          <w:rStyle w:val="Emphasis"/>
        </w:rPr>
        <w:t xml:space="preserve">continue to </w:t>
      </w:r>
      <w:r w:rsidRPr="00757CA3">
        <w:rPr>
          <w:rStyle w:val="Emphasis"/>
          <w:highlight w:val="green"/>
        </w:rPr>
        <w:t xml:space="preserve">prioritize policies </w:t>
      </w:r>
      <w:r w:rsidRPr="00486209">
        <w:rPr>
          <w:rStyle w:val="Emphasis"/>
        </w:rPr>
        <w:t xml:space="preserve">and legal mechanisms </w:t>
      </w:r>
      <w:r w:rsidRPr="00757CA3">
        <w:rPr>
          <w:rStyle w:val="Emphasis"/>
          <w:highlight w:val="green"/>
        </w:rPr>
        <w:t xml:space="preserve">that foster </w:t>
      </w:r>
      <w:r w:rsidRPr="00486209">
        <w:rPr>
          <w:rStyle w:val="Emphasis"/>
        </w:rPr>
        <w:t xml:space="preserve">a </w:t>
      </w:r>
      <w:r w:rsidRPr="00757CA3">
        <w:rPr>
          <w:rStyle w:val="Emphasis"/>
          <w:highlight w:val="green"/>
        </w:rPr>
        <w:t xml:space="preserve">strong innovation </w:t>
      </w:r>
      <w:r w:rsidRPr="00486209">
        <w:rPr>
          <w:rStyle w:val="Emphasis"/>
        </w:rPr>
        <w:t xml:space="preserve">ecosystem, </w:t>
      </w:r>
      <w:r w:rsidRPr="00757CA3">
        <w:rPr>
          <w:rStyle w:val="Emphasis"/>
          <w:highlight w:val="green"/>
        </w:rPr>
        <w:t>supported by IP incentives</w:t>
      </w:r>
      <w:r w:rsidRPr="00486209">
        <w:rPr>
          <w:rStyle w:val="StyleUnderline"/>
        </w:rPr>
        <w:t xml:space="preserve">. </w:t>
      </w:r>
      <w:r w:rsidRPr="00757CA3">
        <w:rPr>
          <w:rStyle w:val="Emphasis"/>
          <w:highlight w:val="green"/>
        </w:rPr>
        <w:t xml:space="preserve">Without </w:t>
      </w:r>
      <w:r w:rsidRPr="00486209">
        <w:rPr>
          <w:rStyle w:val="Emphasis"/>
        </w:rPr>
        <w:t xml:space="preserve">this </w:t>
      </w:r>
      <w:r w:rsidRPr="00757CA3">
        <w:rPr>
          <w:rStyle w:val="Emphasis"/>
          <w:highlight w:val="green"/>
        </w:rPr>
        <w:t>commitment to continuous innovation</w:t>
      </w:r>
      <w:r w:rsidRPr="00486209">
        <w:rPr>
          <w:rStyle w:val="StyleUnderline"/>
        </w:rPr>
        <w:t xml:space="preserve">, </w:t>
      </w:r>
      <w:r w:rsidRPr="00486209">
        <w:rPr>
          <w:rStyle w:val="Emphasis"/>
        </w:rPr>
        <w:t xml:space="preserve">our </w:t>
      </w:r>
      <w:r w:rsidRPr="00757CA3">
        <w:rPr>
          <w:rStyle w:val="Emphasis"/>
          <w:highlight w:val="green"/>
        </w:rPr>
        <w:t>ability to swiftly address emerging COVID</w:t>
      </w:r>
      <w:r w:rsidRPr="00486209">
        <w:rPr>
          <w:rStyle w:val="Emphasis"/>
        </w:rPr>
        <w:t xml:space="preserve">-19 </w:t>
      </w:r>
      <w:r w:rsidRPr="00757CA3">
        <w:rPr>
          <w:rStyle w:val="Emphasis"/>
          <w:highlight w:val="green"/>
        </w:rPr>
        <w:t xml:space="preserve">variants </w:t>
      </w:r>
      <w:r w:rsidRPr="00486209">
        <w:rPr>
          <w:rStyle w:val="Emphasis"/>
        </w:rPr>
        <w:t xml:space="preserve">and future pandemics </w:t>
      </w:r>
      <w:r w:rsidRPr="00757CA3">
        <w:rPr>
          <w:rStyle w:val="Emphasis"/>
          <w:highlight w:val="green"/>
        </w:rPr>
        <w:t>is hindered</w:t>
      </w:r>
      <w:r w:rsidRPr="00486209">
        <w:rPr>
          <w:rStyle w:val="StyleUnderline"/>
        </w:rPr>
        <w:t>.</w:t>
      </w:r>
      <w:r w:rsidRPr="00B642A0">
        <w:rPr>
          <w:sz w:val="16"/>
        </w:rPr>
        <w:t xml:space="preserve"> The COVID-19 </w:t>
      </w:r>
      <w:r w:rsidRPr="00757CA3">
        <w:rPr>
          <w:rStyle w:val="StyleUnderline"/>
          <w:highlight w:val="green"/>
        </w:rPr>
        <w:t xml:space="preserve">innovations </w:t>
      </w:r>
      <w:r w:rsidRPr="00486209">
        <w:rPr>
          <w:rStyle w:val="StyleUnderline"/>
        </w:rPr>
        <w:t xml:space="preserve">available today </w:t>
      </w:r>
      <w:r w:rsidRPr="00757CA3">
        <w:rPr>
          <w:rStyle w:val="Emphasis"/>
          <w:highlight w:val="green"/>
        </w:rPr>
        <w:t xml:space="preserve">would not </w:t>
      </w:r>
      <w:r w:rsidRPr="00486209">
        <w:rPr>
          <w:rStyle w:val="Emphasis"/>
        </w:rPr>
        <w:t xml:space="preserve">have </w:t>
      </w:r>
      <w:r w:rsidRPr="00757CA3">
        <w:rPr>
          <w:rStyle w:val="Emphasis"/>
          <w:highlight w:val="green"/>
        </w:rPr>
        <w:t>be</w:t>
      </w:r>
      <w:r w:rsidRPr="00486209">
        <w:rPr>
          <w:rStyle w:val="Emphasis"/>
        </w:rPr>
        <w:t xml:space="preserve">en </w:t>
      </w:r>
      <w:r w:rsidRPr="00757CA3">
        <w:rPr>
          <w:rStyle w:val="Emphasis"/>
          <w:highlight w:val="green"/>
        </w:rPr>
        <w:t>possible without strong IP systems</w:t>
      </w:r>
      <w:r w:rsidRPr="00757CA3">
        <w:rPr>
          <w:rStyle w:val="StyleUnderline"/>
          <w:highlight w:val="green"/>
        </w:rPr>
        <w:t xml:space="preserve"> </w:t>
      </w:r>
      <w:r w:rsidRPr="00486209">
        <w:rPr>
          <w:rStyle w:val="StyleUnderline"/>
        </w:rPr>
        <w:t xml:space="preserve">that encourage innovation, protect novel ideas, enable critical partnerships and </w:t>
      </w:r>
      <w:r w:rsidRPr="00757CA3">
        <w:rPr>
          <w:rStyle w:val="Emphasis"/>
          <w:highlight w:val="green"/>
        </w:rPr>
        <w:t xml:space="preserve">incentivize continued progress against </w:t>
      </w:r>
      <w:r w:rsidRPr="00486209">
        <w:rPr>
          <w:rStyle w:val="Emphasis"/>
        </w:rPr>
        <w:t xml:space="preserve">deadly </w:t>
      </w:r>
      <w:r w:rsidRPr="00757CA3">
        <w:rPr>
          <w:rStyle w:val="Emphasis"/>
          <w:highlight w:val="green"/>
        </w:rPr>
        <w:t>disease</w:t>
      </w:r>
      <w:r w:rsidRPr="00486209">
        <w:rPr>
          <w:rStyle w:val="Emphasis"/>
        </w:rPr>
        <w:t>s</w:t>
      </w:r>
      <w:r w:rsidRPr="00B642A0">
        <w:rPr>
          <w:sz w:val="16"/>
        </w:rPr>
        <w:t>. To ensure that patients around the world can access and realize the benefits of this astonishing progress, governments, the biopharmaceutical industry and non-governmental organizations must invest in solutions that comprehensively address the real issues driving inequities in vaccine distribution. America’s biopharmaceutical companies are focused on saving lives. Right now, that means more vaccines in more arms in countries around the world – without sacrificing safety or endangering production supply chains.</w:t>
      </w:r>
    </w:p>
    <w:p w14:paraId="4554F059" w14:textId="77777777" w:rsidR="00767609" w:rsidRDefault="00767609" w:rsidP="00767609">
      <w:pPr>
        <w:rPr>
          <w:sz w:val="16"/>
        </w:rPr>
      </w:pPr>
    </w:p>
    <w:p w14:paraId="72E1BE7F" w14:textId="1FE019CF" w:rsidR="00725C92" w:rsidRPr="00A84085" w:rsidRDefault="00F63F03" w:rsidP="008065E9">
      <w:pPr>
        <w:pStyle w:val="Heading2"/>
      </w:pPr>
      <w:r>
        <w:t>Africa Instability DA</w:t>
      </w:r>
    </w:p>
    <w:p w14:paraId="5955F65C" w14:textId="77777777" w:rsidR="00725C92" w:rsidRPr="00A84085" w:rsidRDefault="00725C92" w:rsidP="00725C92">
      <w:pPr>
        <w:pStyle w:val="Heading4"/>
        <w:rPr>
          <w:rFonts w:cs="Calibri"/>
          <w:sz w:val="28"/>
          <w:szCs w:val="28"/>
        </w:rPr>
      </w:pPr>
      <w:r w:rsidRPr="00A84085">
        <w:rPr>
          <w:rFonts w:cs="Calibri"/>
          <w:sz w:val="28"/>
          <w:szCs w:val="28"/>
        </w:rPr>
        <w:t>No Africa war and no impact to instability</w:t>
      </w:r>
    </w:p>
    <w:p w14:paraId="51D91ABC" w14:textId="77777777" w:rsidR="00725C92" w:rsidRPr="00A84085" w:rsidRDefault="00725C92" w:rsidP="00725C92">
      <w:pPr>
        <w:tabs>
          <w:tab w:val="left" w:pos="4739"/>
        </w:tabs>
      </w:pPr>
      <w:r w:rsidRPr="00A84085">
        <w:t xml:space="preserve">Scott </w:t>
      </w:r>
      <w:r w:rsidRPr="00A84085">
        <w:rPr>
          <w:rStyle w:val="Heading5Char"/>
          <w:sz w:val="28"/>
          <w:szCs w:val="28"/>
        </w:rPr>
        <w:t>Straus 12</w:t>
      </w:r>
      <w:r w:rsidRPr="00A84085">
        <w:t>, professor of politics at the University of Wisconsin, “Wars Do End! Changing Patterns of Political Violence in Sub-Saharan Africa,” afraf.oxfordjournals.org/content/early/2012/03/01/afraf.ads015.full</w:t>
      </w:r>
    </w:p>
    <w:p w14:paraId="10E38D0B" w14:textId="77777777" w:rsidR="00725C92" w:rsidRPr="00A84085" w:rsidRDefault="00725C92" w:rsidP="00725C92">
      <w:pPr>
        <w:rPr>
          <w:sz w:val="13"/>
        </w:rPr>
      </w:pPr>
      <w:r w:rsidRPr="00A84085">
        <w:rPr>
          <w:sz w:val="13"/>
        </w:rPr>
        <w:t xml:space="preserve">The principal finding is that in the twenty-first century both the volume and the character of civil wars have changed in significant ways.5 </w:t>
      </w:r>
      <w:r w:rsidRPr="00A84085">
        <w:rPr>
          <w:rStyle w:val="Heading6Char"/>
          <w:highlight w:val="green"/>
        </w:rPr>
        <w:t>Civil wars</w:t>
      </w:r>
      <w:r w:rsidRPr="00A84085">
        <w:rPr>
          <w:sz w:val="13"/>
        </w:rPr>
        <w:t xml:space="preserve"> are and </w:t>
      </w:r>
      <w:r w:rsidRPr="00A84085">
        <w:rPr>
          <w:rStyle w:val="Heading6Char"/>
        </w:rPr>
        <w:t xml:space="preserve">have been the dominant form of warfare </w:t>
      </w:r>
      <w:r w:rsidRPr="00A84085">
        <w:rPr>
          <w:rStyle w:val="Heading6Char"/>
          <w:highlight w:val="green"/>
        </w:rPr>
        <w:t>in Africa,</w:t>
      </w:r>
      <w:r w:rsidRPr="00A84085">
        <w:rPr>
          <w:rStyle w:val="Heading6Char"/>
        </w:rPr>
        <w:t xml:space="preserve"> but they have </w:t>
      </w:r>
      <w:r w:rsidRPr="00A84085">
        <w:rPr>
          <w:rStyle w:val="Heading7Char"/>
          <w:highlight w:val="green"/>
        </w:rPr>
        <w:t>declined steeply</w:t>
      </w:r>
      <w:r w:rsidRPr="00A84085">
        <w:rPr>
          <w:rStyle w:val="Heading6Char"/>
        </w:rPr>
        <w:t xml:space="preserve"> in recent years,</w:t>
      </w:r>
      <w:r w:rsidRPr="00A84085">
        <w:rPr>
          <w:sz w:val="13"/>
        </w:rPr>
        <w:t xml:space="preserve"> so that </w:t>
      </w:r>
      <w:r w:rsidRPr="00A84085">
        <w:rPr>
          <w:rStyle w:val="Heading6Char"/>
        </w:rPr>
        <w:t>today</w:t>
      </w:r>
      <w:r w:rsidRPr="00A84085">
        <w:rPr>
          <w:sz w:val="13"/>
        </w:rPr>
        <w:t xml:space="preserve"> </w:t>
      </w:r>
      <w:r w:rsidRPr="00A84085">
        <w:rPr>
          <w:rStyle w:val="Heading6Char"/>
          <w:highlight w:val="green"/>
        </w:rPr>
        <w:t>there are half as many as</w:t>
      </w:r>
      <w:r w:rsidRPr="00A84085">
        <w:rPr>
          <w:rStyle w:val="Heading6Char"/>
        </w:rPr>
        <w:t xml:space="preserve"> in </w:t>
      </w:r>
      <w:r w:rsidRPr="00A84085">
        <w:rPr>
          <w:rStyle w:val="Heading6Char"/>
          <w:highlight w:val="green"/>
        </w:rPr>
        <w:t>the 1990s</w:t>
      </w:r>
      <w:r w:rsidRPr="00A84085">
        <w:rPr>
          <w:sz w:val="13"/>
        </w:rPr>
        <w:t xml:space="preserve">. This change tracks global patterns of decline in warfare.6 While some students of African armed conflicts, such as Paul Williams, note the recent trend,7 it is fair to say that </w:t>
      </w:r>
      <w:r w:rsidRPr="00A84085">
        <w:rPr>
          <w:rStyle w:val="Heading7Char"/>
          <w:highlight w:val="green"/>
        </w:rPr>
        <w:t>the change</w:t>
      </w:r>
      <w:r w:rsidRPr="00A84085">
        <w:rPr>
          <w:rStyle w:val="Heading7Char"/>
        </w:rPr>
        <w:t xml:space="preserve"> in the prevalence of civil wars </w:t>
      </w:r>
      <w:r w:rsidRPr="00A84085">
        <w:rPr>
          <w:rStyle w:val="Heading7Char"/>
          <w:highlight w:val="green"/>
        </w:rPr>
        <w:t>is not recognized</w:t>
      </w:r>
      <w:r w:rsidRPr="00A84085">
        <w:rPr>
          <w:sz w:val="13"/>
        </w:rPr>
        <w:t xml:space="preserve"> by most Africanists and generalists. Equally important but even less noted is that the character of warfare in Africa has changed. </w:t>
      </w:r>
      <w:r w:rsidRPr="00A84085">
        <w:rPr>
          <w:rStyle w:val="Heading6Char"/>
          <w:highlight w:val="green"/>
        </w:rPr>
        <w:t>Today's wars are</w:t>
      </w:r>
      <w:r w:rsidRPr="00A84085">
        <w:rPr>
          <w:sz w:val="13"/>
        </w:rPr>
        <w:t xml:space="preserve"> typically </w:t>
      </w:r>
      <w:r w:rsidRPr="00A84085">
        <w:rPr>
          <w:rStyle w:val="Heading6Char"/>
          <w:highlight w:val="green"/>
        </w:rPr>
        <w:t>fought on the peripheries</w:t>
      </w:r>
      <w:r w:rsidRPr="00A84085">
        <w:rPr>
          <w:rStyle w:val="Heading6Char"/>
        </w:rPr>
        <w:t xml:space="preserve"> of states, </w:t>
      </w:r>
      <w:r w:rsidRPr="00A84085">
        <w:rPr>
          <w:rStyle w:val="Heading6Char"/>
          <w:highlight w:val="green"/>
        </w:rPr>
        <w:t xml:space="preserve">and insurgents tend to be </w:t>
      </w:r>
      <w:r w:rsidRPr="00A84085">
        <w:rPr>
          <w:rStyle w:val="Heading7Char"/>
        </w:rPr>
        <w:t xml:space="preserve">militarily </w:t>
      </w:r>
      <w:r w:rsidRPr="00A84085">
        <w:rPr>
          <w:rStyle w:val="Heading7Char"/>
          <w:highlight w:val="green"/>
        </w:rPr>
        <w:t xml:space="preserve">weak </w:t>
      </w:r>
      <w:r w:rsidRPr="00A84085">
        <w:rPr>
          <w:rStyle w:val="Heading7Char"/>
        </w:rPr>
        <w:t>and factionalized</w:t>
      </w:r>
      <w:r w:rsidRPr="00A84085">
        <w:rPr>
          <w:sz w:val="13"/>
        </w:rPr>
        <w:t xml:space="preserve">. The </w:t>
      </w:r>
      <w:r w:rsidRPr="00A84085">
        <w:rPr>
          <w:rStyle w:val="Heading7Char"/>
          <w:highlight w:val="green"/>
        </w:rPr>
        <w:t xml:space="preserve">large wars </w:t>
      </w:r>
      <w:r w:rsidRPr="00A84085">
        <w:rPr>
          <w:rStyle w:val="Heading7Char"/>
        </w:rPr>
        <w:t>that pitted</w:t>
      </w:r>
      <w:r w:rsidRPr="00A84085">
        <w:rPr>
          <w:sz w:val="13"/>
        </w:rPr>
        <w:t xml:space="preserve"> major </w:t>
      </w:r>
      <w:r w:rsidRPr="00A84085">
        <w:rPr>
          <w:rStyle w:val="Heading6Char"/>
        </w:rPr>
        <w:t>fighting forces against each other,</w:t>
      </w:r>
      <w:r w:rsidRPr="00A84085">
        <w:rPr>
          <w:sz w:val="13"/>
        </w:rPr>
        <w:t xml:space="preserve"> in which insurgents threatened to capture a capital or to have enough power to secede, and in which insurgents held significant territory – from the Biafra secessionists in Nigeria, to UNITA in Angola, RENAMO in Mozambique, the TPLF in Ethiopia, the EPLF in Eritrea, the SPLM in Sudan, the NRM in Uganda and the RPF in Rwanda – </w:t>
      </w:r>
      <w:r w:rsidRPr="00A84085">
        <w:rPr>
          <w:rStyle w:val="Heading7Char"/>
          <w:highlight w:val="green"/>
        </w:rPr>
        <w:t>are few and far between</w:t>
      </w:r>
      <w:r w:rsidRPr="00A84085">
        <w:rPr>
          <w:sz w:val="13"/>
        </w:rPr>
        <w:t xml:space="preserve"> in contemporary sub-Saharan Africa. Somalia's Al-Shabab holds territory and represents a significant threat to the Somali federal transitional government, but given the 20-year void at the centre of Somalia the case is not representative. In April 2011, rebel forces in Côte d'Ivoire captured Abidjan, but they did so with external help and after incumbent Laurent Gbagbo, facing a phalanx of domestic, regional, and international opposition, tried to steal an election.8 </w:t>
      </w:r>
      <w:r w:rsidRPr="00A84085">
        <w:rPr>
          <w:rStyle w:val="Heading6Char"/>
          <w:highlight w:val="green"/>
        </w:rPr>
        <w:t>More characteristic</w:t>
      </w:r>
      <w:r w:rsidRPr="00A84085">
        <w:rPr>
          <w:sz w:val="13"/>
        </w:rPr>
        <w:t xml:space="preserve"> of the late 2000s and the early 2010s </w:t>
      </w:r>
      <w:r w:rsidRPr="00A84085">
        <w:rPr>
          <w:rStyle w:val="Heading6Char"/>
          <w:highlight w:val="green"/>
        </w:rPr>
        <w:t>are</w:t>
      </w:r>
      <w:r w:rsidRPr="00A84085">
        <w:rPr>
          <w:sz w:val="13"/>
        </w:rPr>
        <w:t xml:space="preserve"> the </w:t>
      </w:r>
      <w:r w:rsidRPr="00A84085">
        <w:rPr>
          <w:rStyle w:val="Heading6Char"/>
          <w:highlight w:val="green"/>
        </w:rPr>
        <w:t>low-level insurgencies</w:t>
      </w:r>
      <w:r w:rsidRPr="00A84085">
        <w:rPr>
          <w:sz w:val="13"/>
          <w:highlight w:val="green"/>
        </w:rPr>
        <w:t xml:space="preserve"> </w:t>
      </w:r>
      <w:r w:rsidRPr="00A84085">
        <w:rPr>
          <w:rStyle w:val="Heading6Char"/>
          <w:highlight w:val="green"/>
        </w:rPr>
        <w:t>in</w:t>
      </w:r>
      <w:r w:rsidRPr="00A84085">
        <w:rPr>
          <w:sz w:val="13"/>
        </w:rPr>
        <w:t xml:space="preserve"> Casamance (</w:t>
      </w:r>
      <w:r w:rsidRPr="00A84085">
        <w:rPr>
          <w:rStyle w:val="Heading6Char"/>
        </w:rPr>
        <w:t>Senegal</w:t>
      </w:r>
      <w:r w:rsidRPr="00A84085">
        <w:rPr>
          <w:sz w:val="13"/>
        </w:rPr>
        <w:t>), the Ogaden (</w:t>
      </w:r>
      <w:r w:rsidRPr="00A84085">
        <w:rPr>
          <w:rStyle w:val="Heading6Char"/>
        </w:rPr>
        <w:t>Ethiopia</w:t>
      </w:r>
      <w:r w:rsidRPr="00A84085">
        <w:rPr>
          <w:sz w:val="13"/>
        </w:rPr>
        <w:t>), the Caprivi strip (</w:t>
      </w:r>
      <w:r w:rsidRPr="00A84085">
        <w:rPr>
          <w:rStyle w:val="Heading6Char"/>
        </w:rPr>
        <w:t>Namibia</w:t>
      </w:r>
      <w:r w:rsidRPr="00A84085">
        <w:rPr>
          <w:sz w:val="13"/>
        </w:rPr>
        <w:t>), northern Uganda (</w:t>
      </w:r>
      <w:r w:rsidRPr="00A84085">
        <w:rPr>
          <w:rStyle w:val="Heading6Char"/>
        </w:rPr>
        <w:t>the Lord's Resistance Army</w:t>
      </w:r>
      <w:r w:rsidRPr="00A84085">
        <w:rPr>
          <w:sz w:val="13"/>
        </w:rPr>
        <w:t>), Cabinda (</w:t>
      </w:r>
      <w:r w:rsidRPr="00A84085">
        <w:rPr>
          <w:rStyle w:val="Heading6Char"/>
        </w:rPr>
        <w:t>Angola</w:t>
      </w:r>
      <w:r w:rsidRPr="00A84085">
        <w:rPr>
          <w:sz w:val="13"/>
        </w:rPr>
        <w:t>), Nigeria (</w:t>
      </w:r>
      <w:r w:rsidRPr="00A84085">
        <w:rPr>
          <w:rStyle w:val="Heading6Char"/>
        </w:rPr>
        <w:t>Boko Haram</w:t>
      </w:r>
      <w:r w:rsidRPr="00A84085">
        <w:rPr>
          <w:sz w:val="13"/>
        </w:rPr>
        <w:t xml:space="preserve">), </w:t>
      </w:r>
      <w:r w:rsidRPr="00A84085">
        <w:rPr>
          <w:rStyle w:val="Heading6Char"/>
        </w:rPr>
        <w:t>Chad and the Central African Republic</w:t>
      </w:r>
      <w:r w:rsidRPr="00A84085">
        <w:rPr>
          <w:sz w:val="13"/>
        </w:rPr>
        <w:t xml:space="preserve"> (various armed groups in the east), </w:t>
      </w:r>
      <w:r w:rsidRPr="00A84085">
        <w:rPr>
          <w:rStyle w:val="Heading6Char"/>
        </w:rPr>
        <w:t>Sudan</w:t>
      </w:r>
      <w:r w:rsidRPr="00A84085">
        <w:rPr>
          <w:sz w:val="13"/>
        </w:rPr>
        <w:t xml:space="preserve"> (Darfur), </w:t>
      </w:r>
      <w:r w:rsidRPr="00A84085">
        <w:rPr>
          <w:rStyle w:val="Heading6Char"/>
        </w:rPr>
        <w:t>and South Sudan, as well as the</w:t>
      </w:r>
      <w:r w:rsidRPr="00A84085">
        <w:rPr>
          <w:sz w:val="13"/>
        </w:rPr>
        <w:t xml:space="preserve"> insurgent-bandits in eastern </w:t>
      </w:r>
      <w:r w:rsidRPr="00A84085">
        <w:rPr>
          <w:rStyle w:val="Heading6Char"/>
        </w:rPr>
        <w:t>Congo</w:t>
      </w:r>
      <w:r w:rsidRPr="00A84085">
        <w:rPr>
          <w:sz w:val="13"/>
        </w:rPr>
        <w:t xml:space="preserve"> (a variety of armed actors, including Rwandan insurgents) </w:t>
      </w:r>
      <w:r w:rsidRPr="00A84085">
        <w:rPr>
          <w:rStyle w:val="Heading6Char"/>
        </w:rPr>
        <w:t>and northern Mali</w:t>
      </w:r>
      <w:r w:rsidRPr="00A84085">
        <w:rPr>
          <w:sz w:val="13"/>
        </w:rPr>
        <w:t xml:space="preserve"> (al-Qaeda in the Maghreb). Although </w:t>
      </w:r>
      <w:r w:rsidRPr="00A84085">
        <w:rPr>
          <w:rStyle w:val="Heading6Char"/>
        </w:rPr>
        <w:t>these</w:t>
      </w:r>
      <w:r w:rsidRPr="00A84085">
        <w:rPr>
          <w:sz w:val="13"/>
        </w:rPr>
        <w:t xml:space="preserve"> armed </w:t>
      </w:r>
      <w:r w:rsidRPr="00A84085">
        <w:rPr>
          <w:rStyle w:val="Heading6Char"/>
          <w:highlight w:val="green"/>
        </w:rPr>
        <w:t>groups</w:t>
      </w:r>
      <w:r w:rsidRPr="00A84085">
        <w:rPr>
          <w:sz w:val="13"/>
        </w:rPr>
        <w:t xml:space="preserve"> are in some cases capable of sowing terror and disruption, they </w:t>
      </w:r>
      <w:r w:rsidRPr="00A84085">
        <w:rPr>
          <w:rStyle w:val="Heading7Char"/>
          <w:highlight w:val="green"/>
        </w:rPr>
        <w:t>tend to be small</w:t>
      </w:r>
      <w:r w:rsidRPr="00A84085">
        <w:rPr>
          <w:rStyle w:val="Heading7Char"/>
        </w:rPr>
        <w:t xml:space="preserve"> in size, </w:t>
      </w:r>
      <w:r w:rsidRPr="00A84085">
        <w:rPr>
          <w:rStyle w:val="Heading7Char"/>
          <w:highlight w:val="green"/>
        </w:rPr>
        <w:t xml:space="preserve">internally divided, poorly </w:t>
      </w:r>
      <w:r w:rsidRPr="00A84085">
        <w:rPr>
          <w:rStyle w:val="Heading7Char"/>
        </w:rPr>
        <w:t xml:space="preserve">structured and </w:t>
      </w:r>
      <w:r w:rsidRPr="00A84085">
        <w:rPr>
          <w:rStyle w:val="Heading7Char"/>
          <w:highlight w:val="green"/>
        </w:rPr>
        <w:t xml:space="preserve">trained, and without </w:t>
      </w:r>
      <w:r w:rsidRPr="00A84085">
        <w:rPr>
          <w:rStyle w:val="Heading7Char"/>
        </w:rPr>
        <w:t xml:space="preserve">access to </w:t>
      </w:r>
      <w:r w:rsidRPr="00A84085">
        <w:rPr>
          <w:rStyle w:val="Heading7Char"/>
          <w:highlight w:val="green"/>
        </w:rPr>
        <w:t>heavy weapons</w:t>
      </w:r>
      <w:r w:rsidRPr="00A84085">
        <w:rPr>
          <w:sz w:val="13"/>
        </w:rPr>
        <w:t xml:space="preserve">.9 Several of today's rebel groups have strong transnational characteristics, that is, insurgents move fluidly between states. </w:t>
      </w:r>
      <w:r w:rsidRPr="00A84085">
        <w:rPr>
          <w:rStyle w:val="Heading6Char"/>
        </w:rPr>
        <w:t>Few are</w:t>
      </w:r>
      <w:r w:rsidRPr="00A84085">
        <w:rPr>
          <w:sz w:val="13"/>
        </w:rPr>
        <w:t xml:space="preserve"> at present </w:t>
      </w:r>
      <w:r w:rsidRPr="00A84085">
        <w:rPr>
          <w:rStyle w:val="Heading6Char"/>
        </w:rPr>
        <w:t xml:space="preserve">a </w:t>
      </w:r>
      <w:r w:rsidRPr="00A84085">
        <w:rPr>
          <w:sz w:val="13"/>
        </w:rPr>
        <w:t xml:space="preserve">significant military </w:t>
      </w:r>
      <w:r w:rsidRPr="00A84085">
        <w:rPr>
          <w:rStyle w:val="Heading6Char"/>
        </w:rPr>
        <w:t>threat</w:t>
      </w:r>
      <w:r w:rsidRPr="00A84085">
        <w:rPr>
          <w:sz w:val="13"/>
        </w:rPr>
        <w:t xml:space="preserve"> to the governments they face or in a position to seize and hold large swaths of territory.</w:t>
      </w:r>
    </w:p>
    <w:p w14:paraId="04A6A44F" w14:textId="77777777" w:rsidR="00725C92" w:rsidRPr="00A84085" w:rsidRDefault="00725C92" w:rsidP="00725C92"/>
    <w:p w14:paraId="07FA1EDA" w14:textId="77777777" w:rsidR="00725C92" w:rsidRPr="00A84085" w:rsidRDefault="00725C92" w:rsidP="00725C92">
      <w:pPr>
        <w:pStyle w:val="Heading3"/>
      </w:pPr>
      <w:r w:rsidRPr="00A84085">
        <w:t>1NC – Hydro-cycle</w:t>
      </w:r>
    </w:p>
    <w:p w14:paraId="217E54DC" w14:textId="77777777" w:rsidR="00725C92" w:rsidRPr="00A84085" w:rsidRDefault="00725C92" w:rsidP="00725C92"/>
    <w:p w14:paraId="068A303A" w14:textId="77777777" w:rsidR="00725C92" w:rsidRPr="00A84085" w:rsidRDefault="00725C92" w:rsidP="00725C92">
      <w:pPr>
        <w:pStyle w:val="Heading4"/>
        <w:rPr>
          <w:rFonts w:cs="Calibri"/>
          <w:sz w:val="28"/>
          <w:szCs w:val="28"/>
        </w:rPr>
      </w:pPr>
      <w:r w:rsidRPr="00A84085">
        <w:rPr>
          <w:rFonts w:cs="Calibri"/>
          <w:sz w:val="28"/>
          <w:szCs w:val="28"/>
        </w:rPr>
        <w:t>Instability key to African rainforests- key to solve the hydro-cycle</w:t>
      </w:r>
    </w:p>
    <w:p w14:paraId="7E68CC4D" w14:textId="77777777" w:rsidR="00725C92" w:rsidRPr="00A84085" w:rsidRDefault="00725C92" w:rsidP="00725C92">
      <w:pPr>
        <w:rPr>
          <w:rStyle w:val="Heading5Char"/>
          <w:sz w:val="28"/>
          <w:szCs w:val="28"/>
        </w:rPr>
      </w:pPr>
      <w:r w:rsidRPr="00A84085">
        <w:rPr>
          <w:rStyle w:val="Heading5Char"/>
          <w:sz w:val="28"/>
          <w:szCs w:val="28"/>
        </w:rPr>
        <w:t>DeCapua,</w:t>
      </w:r>
      <w:r w:rsidRPr="00A84085">
        <w:t xml:space="preserve"> VOA News staff,</w:t>
      </w:r>
      <w:r w:rsidRPr="00A84085">
        <w:rPr>
          <w:rStyle w:val="Heading5Char"/>
          <w:sz w:val="28"/>
          <w:szCs w:val="28"/>
        </w:rPr>
        <w:t xml:space="preserve"> 12 </w:t>
      </w:r>
    </w:p>
    <w:p w14:paraId="15729EC3" w14:textId="77777777" w:rsidR="00725C92" w:rsidRPr="00A84085" w:rsidRDefault="00725C92" w:rsidP="00725C92">
      <w:r w:rsidRPr="00A84085">
        <w:t>(Joe, "African Rainforests Continue to Face Challenges," Voice of America News, www.voanews.com/english/news/africa/decapua-africa-rainforests-6jan12-136821648.html, accessed 1-15-12, mss)</w:t>
      </w:r>
    </w:p>
    <w:p w14:paraId="69414AD2" w14:textId="77777777" w:rsidR="00725C92" w:rsidRPr="00A84085" w:rsidRDefault="00725C92" w:rsidP="00725C92">
      <w:r w:rsidRPr="00A84085">
        <w:rPr>
          <w:highlight w:val="green"/>
          <w:u w:val="single"/>
        </w:rPr>
        <w:t>The African continent contains about 30 percent of the world’s global rainforests</w:t>
      </w:r>
      <w:r w:rsidRPr="00A84085">
        <w:rPr>
          <w:sz w:val="15"/>
        </w:rPr>
        <w:t xml:space="preserve">, second only to the Amazon. Scientists and conservationists met at Oxford University to discuss changes the forests are expected to undergo in the 21st Century. Africa’s tropical forests face challenges from deforestation, hunting, logging and mining, as well as climate change. “Climate change is a major issue for much of the world, but for Africa, in particular. And there’s much interest and concern around Africa’s forests, which is </w:t>
      </w:r>
      <w:r w:rsidRPr="00A84085">
        <w:rPr>
          <w:u w:val="single"/>
        </w:rPr>
        <w:t>the second largest area of tropical forest in the world</w:t>
      </w:r>
      <w:r w:rsidRPr="00A84085">
        <w:rPr>
          <w:sz w:val="15"/>
        </w:rPr>
        <w:t xml:space="preserve"> after the Amazon forest. And yet there’s been very little synthesis of the research that’s there. There’s much less known about both climate and forest and people and there interaction in Africa compared to many other regions of the world,” said Yadvinder Malhi is a professor of ecosystems science at Oxford University and director of Oxford’s Center for Tropical Forests. He said the conference brought together experts in climate change, ecology, social sciences, economics, anthropology and archeology to discuss Africa’s rainforests. “</w:t>
      </w:r>
      <w:r w:rsidRPr="00A84085">
        <w:rPr>
          <w:u w:val="single"/>
        </w:rPr>
        <w:t>They’re important at an international level</w:t>
      </w:r>
      <w:r w:rsidRPr="00A84085">
        <w:rPr>
          <w:sz w:val="15"/>
        </w:rPr>
        <w:t xml:space="preserve"> for many reasons. </w:t>
      </w:r>
      <w:r w:rsidRPr="00A84085">
        <w:rPr>
          <w:highlight w:val="green"/>
          <w:u w:val="single"/>
        </w:rPr>
        <w:t>Th</w:t>
      </w:r>
      <w:r w:rsidRPr="00A84085">
        <w:rPr>
          <w:rStyle w:val="Heading6Char"/>
          <w:highlight w:val="green"/>
        </w:rPr>
        <w:t xml:space="preserve">ey hold a large amount of carbon. They seem to be absorbing carbon from the atmosphere, </w:t>
      </w:r>
      <w:r w:rsidRPr="00A84085">
        <w:rPr>
          <w:rStyle w:val="Heading6Char"/>
        </w:rPr>
        <w:t>which is</w:t>
      </w:r>
      <w:r w:rsidRPr="00A84085">
        <w:rPr>
          <w:sz w:val="15"/>
        </w:rPr>
        <w:t xml:space="preserve"> slightly </w:t>
      </w:r>
      <w:r w:rsidRPr="00A84085">
        <w:rPr>
          <w:b/>
          <w:u w:val="single"/>
        </w:rPr>
        <w:t xml:space="preserve">slowing down the rate of climate </w:t>
      </w:r>
      <w:r w:rsidRPr="00A84085">
        <w:rPr>
          <w:b/>
          <w:highlight w:val="green"/>
          <w:u w:val="single"/>
        </w:rPr>
        <w:t>change</w:t>
      </w:r>
      <w:r w:rsidRPr="00A84085">
        <w:rPr>
          <w:sz w:val="15"/>
        </w:rPr>
        <w:t xml:space="preserve">. In the case of Africa, </w:t>
      </w:r>
      <w:r w:rsidRPr="00A84085">
        <w:rPr>
          <w:highlight w:val="green"/>
          <w:u w:val="single"/>
        </w:rPr>
        <w:t xml:space="preserve">the </w:t>
      </w:r>
      <w:r w:rsidRPr="00A84085">
        <w:rPr>
          <w:b/>
          <w:highlight w:val="green"/>
          <w:u w:val="single"/>
        </w:rPr>
        <w:t>recycling of water</w:t>
      </w:r>
      <w:r w:rsidRPr="00A84085">
        <w:rPr>
          <w:b/>
          <w:u w:val="single"/>
        </w:rPr>
        <w:t>.</w:t>
      </w:r>
      <w:r w:rsidRPr="00A84085">
        <w:rPr>
          <w:sz w:val="15"/>
        </w:rPr>
        <w:t xml:space="preserve"> So </w:t>
      </w:r>
      <w:r w:rsidRPr="00A84085">
        <w:rPr>
          <w:highlight w:val="green"/>
          <w:u w:val="single"/>
        </w:rPr>
        <w:t>water that falls in the Congo region</w:t>
      </w:r>
      <w:r w:rsidRPr="00A84085">
        <w:rPr>
          <w:u w:val="single"/>
        </w:rPr>
        <w:t xml:space="preserve"> </w:t>
      </w:r>
      <w:r w:rsidRPr="00A84085">
        <w:rPr>
          <w:highlight w:val="green"/>
          <w:u w:val="single"/>
        </w:rPr>
        <w:t>gets taken up in the roots of trees and evaporated back into the atmosphere</w:t>
      </w:r>
      <w:r w:rsidRPr="00A84085">
        <w:rPr>
          <w:u w:val="single"/>
        </w:rPr>
        <w:t xml:space="preserve"> where it forms</w:t>
      </w:r>
      <w:r w:rsidRPr="00A84085">
        <w:rPr>
          <w:sz w:val="15"/>
        </w:rPr>
        <w:t xml:space="preserve"> clouds and </w:t>
      </w:r>
      <w:r w:rsidRPr="00A84085">
        <w:rPr>
          <w:u w:val="single"/>
        </w:rPr>
        <w:t>new rain</w:t>
      </w:r>
      <w:r w:rsidRPr="00A84085">
        <w:rPr>
          <w:sz w:val="15"/>
        </w:rPr>
        <w:t xml:space="preserve">,” he said. </w:t>
      </w:r>
      <w:r w:rsidRPr="00A84085">
        <w:rPr>
          <w:highlight w:val="green"/>
          <w:u w:val="single"/>
        </w:rPr>
        <w:t>The clouds that form over the Congo Basin</w:t>
      </w:r>
      <w:r w:rsidRPr="00A84085">
        <w:rPr>
          <w:sz w:val="15"/>
        </w:rPr>
        <w:t xml:space="preserve"> actually </w:t>
      </w:r>
      <w:r w:rsidRPr="00A84085">
        <w:rPr>
          <w:highlight w:val="green"/>
          <w:u w:val="single"/>
        </w:rPr>
        <w:t xml:space="preserve">have </w:t>
      </w:r>
      <w:r w:rsidRPr="00A84085">
        <w:rPr>
          <w:b/>
          <w:highlight w:val="green"/>
          <w:u w:val="single"/>
        </w:rPr>
        <w:t>long range effects on water supplies</w:t>
      </w:r>
      <w:r w:rsidRPr="00A84085">
        <w:rPr>
          <w:u w:val="single"/>
        </w:rPr>
        <w:t xml:space="preserve"> and weather patterns in</w:t>
      </w:r>
      <w:r w:rsidRPr="00A84085">
        <w:rPr>
          <w:sz w:val="15"/>
        </w:rPr>
        <w:t xml:space="preserve"> parts of </w:t>
      </w:r>
      <w:r w:rsidRPr="00A84085">
        <w:rPr>
          <w:u w:val="single"/>
        </w:rPr>
        <w:t>Asia</w:t>
      </w:r>
      <w:r w:rsidRPr="00A84085">
        <w:rPr>
          <w:sz w:val="15"/>
        </w:rPr>
        <w:t xml:space="preserve"> </w:t>
      </w:r>
      <w:r w:rsidRPr="00A84085">
        <w:rPr>
          <w:u w:val="single"/>
        </w:rPr>
        <w:t>and even North America</w:t>
      </w:r>
      <w:r w:rsidRPr="00A84085">
        <w:rPr>
          <w:sz w:val="15"/>
        </w:rPr>
        <w:t xml:space="preserve">. West and Central Africa There’s a big difference between the forests of the Congo Basin and West Africa. Malhi says there’s been extensive deforestation in West Africa. Much of the land has been cleared for agriculture over the last 20 to 30 years. “When we look at </w:t>
      </w:r>
      <w:r w:rsidRPr="00A84085">
        <w:rPr>
          <w:u w:val="single"/>
        </w:rPr>
        <w:t>the Congo Basin</w:t>
      </w:r>
      <w:r w:rsidRPr="00A84085">
        <w:rPr>
          <w:sz w:val="15"/>
        </w:rPr>
        <w:t xml:space="preserve"> we see a very different situation. That’s an area that </w:t>
      </w:r>
      <w:r w:rsidRPr="00A84085">
        <w:rPr>
          <w:u w:val="single"/>
        </w:rPr>
        <w:t>is</w:t>
      </w:r>
      <w:r w:rsidRPr="00A84085">
        <w:rPr>
          <w:sz w:val="15"/>
        </w:rPr>
        <w:t xml:space="preserve"> at the moment </w:t>
      </w:r>
      <w:r w:rsidRPr="00A84085">
        <w:rPr>
          <w:u w:val="single"/>
        </w:rPr>
        <w:t>almost all intact forest and has had</w:t>
      </w:r>
      <w:r w:rsidRPr="00A84085">
        <w:rPr>
          <w:sz w:val="15"/>
        </w:rPr>
        <w:t xml:space="preserve"> relatively </w:t>
      </w:r>
      <w:r w:rsidRPr="00A84085">
        <w:rPr>
          <w:u w:val="single"/>
        </w:rPr>
        <w:t>low rates of deforestation</w:t>
      </w:r>
      <w:r w:rsidRPr="00A84085">
        <w:rPr>
          <w:sz w:val="15"/>
        </w:rPr>
        <w:t>. And the reasons why those rates have been low are varied from country to country. But in the largest area, the Democratic Republic</w:t>
      </w:r>
      <w:r w:rsidRPr="00A84085">
        <w:rPr>
          <w:u w:val="single"/>
        </w:rPr>
        <w:t xml:space="preserve">, </w:t>
      </w:r>
      <w:r w:rsidRPr="00A84085">
        <w:rPr>
          <w:b/>
          <w:highlight w:val="green"/>
          <w:u w:val="single"/>
        </w:rPr>
        <w:t>it’s been political instability and poor infrastructure linked to that instability that has meant that this large forest reserve has not</w:t>
      </w:r>
      <w:r w:rsidRPr="00A84085">
        <w:rPr>
          <w:b/>
          <w:u w:val="single"/>
        </w:rPr>
        <w:t xml:space="preserve"> </w:t>
      </w:r>
      <w:r w:rsidRPr="00A84085">
        <w:rPr>
          <w:sz w:val="15"/>
        </w:rPr>
        <w:t>currently really</w:t>
      </w:r>
      <w:r w:rsidRPr="00A84085">
        <w:rPr>
          <w:b/>
          <w:u w:val="single"/>
        </w:rPr>
        <w:t xml:space="preserve"> </w:t>
      </w:r>
      <w:r w:rsidRPr="00A84085">
        <w:rPr>
          <w:b/>
          <w:highlight w:val="green"/>
          <w:u w:val="single"/>
        </w:rPr>
        <w:t>faced</w:t>
      </w:r>
      <w:r w:rsidRPr="00A84085">
        <w:rPr>
          <w:b/>
          <w:u w:val="single"/>
        </w:rPr>
        <w:t xml:space="preserve"> </w:t>
      </w:r>
      <w:r w:rsidRPr="00A84085">
        <w:rPr>
          <w:sz w:val="15"/>
        </w:rPr>
        <w:t>very</w:t>
      </w:r>
      <w:r w:rsidRPr="00A84085">
        <w:rPr>
          <w:b/>
          <w:u w:val="single"/>
        </w:rPr>
        <w:t xml:space="preserve"> heavy </w:t>
      </w:r>
      <w:r w:rsidRPr="00A84085">
        <w:rPr>
          <w:b/>
          <w:highlight w:val="green"/>
          <w:u w:val="single"/>
        </w:rPr>
        <w:t>pressure</w:t>
      </w:r>
      <w:r w:rsidRPr="00A84085">
        <w:rPr>
          <w:sz w:val="15"/>
        </w:rPr>
        <w:t>, at least compared to forests of Asia or the Amazon,” Malhi said</w:t>
      </w:r>
      <w:r w:rsidRPr="00A84085">
        <w:t>.</w:t>
      </w:r>
    </w:p>
    <w:p w14:paraId="08E04C09" w14:textId="77777777" w:rsidR="00725C92" w:rsidRPr="00A84085" w:rsidRDefault="00725C92" w:rsidP="00725C92">
      <w:pPr>
        <w:pStyle w:val="Heading4"/>
        <w:rPr>
          <w:rFonts w:cs="Calibri"/>
          <w:sz w:val="28"/>
          <w:szCs w:val="28"/>
        </w:rPr>
      </w:pPr>
      <w:r w:rsidRPr="00A84085">
        <w:rPr>
          <w:rFonts w:cs="Calibri"/>
          <w:sz w:val="28"/>
          <w:szCs w:val="28"/>
        </w:rPr>
        <w:t>Hydrologic cycle key to prevent extinction</w:t>
      </w:r>
    </w:p>
    <w:p w14:paraId="1FD19E68" w14:textId="77777777" w:rsidR="00725C92" w:rsidRPr="00A84085" w:rsidRDefault="00725C92" w:rsidP="00725C92">
      <w:pPr>
        <w:rPr>
          <w:rStyle w:val="Heading5Char"/>
          <w:sz w:val="28"/>
          <w:szCs w:val="28"/>
        </w:rPr>
      </w:pPr>
      <w:r w:rsidRPr="00A84085">
        <w:rPr>
          <w:rStyle w:val="Heading5Char"/>
          <w:sz w:val="28"/>
          <w:szCs w:val="28"/>
        </w:rPr>
        <w:t>Abreu et al, 5</w:t>
      </w:r>
    </w:p>
    <w:p w14:paraId="47B6CAE8" w14:textId="77777777" w:rsidR="00725C92" w:rsidRPr="00A84085" w:rsidRDefault="00725C92" w:rsidP="00725C92">
      <w:r w:rsidRPr="00A84085">
        <w:t>(Francisco de Assis Matos de Abreu, André Montenegro Duarte, Mário Ramos Ribeiro, Ana Rosa Carriço de Lima and Wellington de Jesus Sousa. “The Hydrologic cycle: an open or closed system?” Revista Geográfica 137 (Jan-June 2005): p109)</w:t>
      </w:r>
    </w:p>
    <w:p w14:paraId="4A92F8ED" w14:textId="0364835A" w:rsidR="00725C92" w:rsidRDefault="00725C92" w:rsidP="00725C92">
      <w:pPr>
        <w:rPr>
          <w:sz w:val="15"/>
          <w:szCs w:val="8"/>
        </w:rPr>
      </w:pPr>
      <w:r w:rsidRPr="00A84085">
        <w:rPr>
          <w:sz w:val="15"/>
        </w:rPr>
        <w:t xml:space="preserve">This paper deals with </w:t>
      </w:r>
      <w:r w:rsidRPr="00A84085">
        <w:rPr>
          <w:highlight w:val="green"/>
          <w:u w:val="single"/>
        </w:rPr>
        <w:t>the Hydrologic Cycle, a vital element for the Earth as a whole</w:t>
      </w:r>
      <w:r w:rsidRPr="00A84085">
        <w:rPr>
          <w:sz w:val="15"/>
        </w:rPr>
        <w:t xml:space="preserve">, and </w:t>
      </w:r>
      <w:r w:rsidRPr="00A84085">
        <w:rPr>
          <w:highlight w:val="green"/>
          <w:u w:val="single"/>
        </w:rPr>
        <w:t>especially for life, climatic conditions and the planet's</w:t>
      </w:r>
      <w:r w:rsidRPr="00A84085">
        <w:rPr>
          <w:sz w:val="15"/>
        </w:rPr>
        <w:t xml:space="preserve"> dynamic </w:t>
      </w:r>
      <w:r w:rsidRPr="00A84085">
        <w:rPr>
          <w:highlight w:val="green"/>
          <w:u w:val="single"/>
        </w:rPr>
        <w:t>equilibrium</w:t>
      </w:r>
      <w:r w:rsidRPr="00A84085">
        <w:rPr>
          <w:sz w:val="15"/>
        </w:rPr>
        <w:t xml:space="preserve">, </w:t>
      </w:r>
      <w:r w:rsidRPr="00A84085">
        <w:rPr>
          <w:sz w:val="15"/>
          <w:szCs w:val="8"/>
        </w:rPr>
        <w:t>presenting it, based on the fundamental concepts of Thermodynamics and on the new knowledge and discoveries of geosciences, under two distinct foci: 1) As a Closed System, in the form in which it is currently conceived; 2) As an Open System, in the form in which this article proposes it be understood.  Introduction  Water is present in the Universe (1) as a whole and in other planets of the Solar System, but, from the evidence seen so far,</w:t>
      </w:r>
      <w:r w:rsidRPr="00A84085">
        <w:rPr>
          <w:sz w:val="15"/>
        </w:rPr>
        <w:t xml:space="preserve"> </w:t>
      </w:r>
      <w:r w:rsidRPr="00A84085">
        <w:rPr>
          <w:u w:val="single"/>
        </w:rPr>
        <w:t>only on Earth it is present in</w:t>
      </w:r>
      <w:r w:rsidRPr="00A84085">
        <w:rPr>
          <w:sz w:val="15"/>
        </w:rPr>
        <w:t xml:space="preserve"> the </w:t>
      </w:r>
      <w:r w:rsidRPr="00A84085">
        <w:rPr>
          <w:u w:val="single"/>
        </w:rPr>
        <w:t>three physical states</w:t>
      </w:r>
      <w:r w:rsidRPr="00A84085">
        <w:rPr>
          <w:sz w:val="15"/>
        </w:rPr>
        <w:t xml:space="preserve"> (solid, liquid and gaseous). </w:t>
      </w:r>
      <w:r w:rsidRPr="00A84085">
        <w:rPr>
          <w:highlight w:val="green"/>
          <w:u w:val="single"/>
        </w:rPr>
        <w:t>This</w:t>
      </w:r>
      <w:r w:rsidRPr="00A84085">
        <w:rPr>
          <w:u w:val="single"/>
        </w:rPr>
        <w:t xml:space="preserve"> fact</w:t>
      </w:r>
      <w:r w:rsidRPr="00A84085">
        <w:rPr>
          <w:sz w:val="15"/>
        </w:rPr>
        <w:t xml:space="preserve">, which </w:t>
      </w:r>
      <w:r w:rsidRPr="00A84085">
        <w:rPr>
          <w:rStyle w:val="Heading6Char"/>
          <w:highlight w:val="green"/>
        </w:rPr>
        <w:t>is absolutely</w:t>
      </w:r>
      <w:r w:rsidRPr="00A84085">
        <w:rPr>
          <w:highlight w:val="green"/>
          <w:u w:val="single"/>
        </w:rPr>
        <w:t xml:space="preserve"> imperative for the existence of life</w:t>
      </w:r>
      <w:r w:rsidRPr="00A84085">
        <w:rPr>
          <w:sz w:val="15"/>
        </w:rPr>
        <w:t xml:space="preserve">, as it is conceived of and known, </w:t>
      </w:r>
      <w:r w:rsidRPr="00A84085">
        <w:rPr>
          <w:u w:val="single"/>
        </w:rPr>
        <w:t>is due to the existence of</w:t>
      </w:r>
      <w:r w:rsidRPr="00A84085">
        <w:rPr>
          <w:sz w:val="15"/>
        </w:rPr>
        <w:t xml:space="preserve"> a system called </w:t>
      </w:r>
      <w:r w:rsidRPr="00A84085">
        <w:rPr>
          <w:u w:val="single"/>
        </w:rPr>
        <w:t xml:space="preserve">the hydrologic </w:t>
      </w:r>
      <w:r w:rsidRPr="00A84085">
        <w:rPr>
          <w:rStyle w:val="Heading6Char"/>
        </w:rPr>
        <w:t>cycle, in</w:t>
      </w:r>
      <w:r w:rsidRPr="00A84085">
        <w:rPr>
          <w:u w:val="single"/>
        </w:rPr>
        <w:t xml:space="preserve"> which </w:t>
      </w:r>
      <w:r w:rsidRPr="00A84085">
        <w:rPr>
          <w:highlight w:val="green"/>
          <w:u w:val="single"/>
        </w:rPr>
        <w:t>water</w:t>
      </w:r>
      <w:r w:rsidRPr="00A84085">
        <w:rPr>
          <w:sz w:val="15"/>
        </w:rPr>
        <w:t xml:space="preserve"> not only alters its physical state, but also mores, both vertically and horizontally, and, as a result of the physical changes and spatial movements, </w:t>
      </w:r>
      <w:r w:rsidRPr="00A84085">
        <w:rPr>
          <w:highlight w:val="green"/>
          <w:u w:val="single"/>
        </w:rPr>
        <w:t xml:space="preserve">is </w:t>
      </w:r>
      <w:r w:rsidRPr="00A84085">
        <w:rPr>
          <w:rStyle w:val="Heading6Char"/>
          <w:highlight w:val="green"/>
        </w:rPr>
        <w:t>recycled and produces effects in living creatures</w:t>
      </w:r>
      <w:r w:rsidRPr="00A84085">
        <w:rPr>
          <w:sz w:val="15"/>
        </w:rPr>
        <w:t xml:space="preserve"> (flora and fauna), and in inanimate objects, such as rocks and soils.  </w:t>
      </w:r>
      <w:r w:rsidRPr="00A84085">
        <w:rPr>
          <w:highlight w:val="green"/>
          <w:u w:val="single"/>
        </w:rPr>
        <w:t>The existence and importance of this cycle are undeniable</w:t>
      </w:r>
      <w:r w:rsidRPr="00A84085">
        <w:rPr>
          <w:u w:val="single"/>
        </w:rPr>
        <w:t xml:space="preserve">. </w:t>
      </w:r>
      <w:r w:rsidRPr="00A84085">
        <w:rPr>
          <w:sz w:val="15"/>
          <w:szCs w:val="8"/>
        </w:rPr>
        <w:t>Barron et al. (1989) have noted that the history of the Earth is strongly influenced by the water cycle, be it in terms of the temperature variations resulting from gas and energy flows in the planetary atmosphere, the erosion and transport of sediments and consequent formation of relief, and soil and vegetation covering. Water's property of being a universal solvent makes it an essential part of chemical reactions and geochemical cycles. Thus, in almost all the processes inherent of the Earth System, water, inserted in its cycle, is present.  Barron et al (1989) also recommended that the Hydrologic Cycle, so vital for the functioning of the Earth System, should be the main field of research with regard to global changes.</w:t>
      </w:r>
    </w:p>
    <w:p w14:paraId="420FD2B6" w14:textId="08D52389" w:rsidR="00725C92" w:rsidRPr="00A84085" w:rsidRDefault="00725C92" w:rsidP="00725C92">
      <w:pPr>
        <w:pStyle w:val="Heading2"/>
      </w:pPr>
      <w:r>
        <w:t>Safety</w:t>
      </w:r>
    </w:p>
    <w:p w14:paraId="4AC07656" w14:textId="77777777" w:rsidR="00767609" w:rsidRPr="00AE273C" w:rsidRDefault="00767609" w:rsidP="00767609">
      <w:pPr>
        <w:pStyle w:val="Heading4"/>
        <w:rPr>
          <w:rFonts w:asciiTheme="majorHAnsi" w:hAnsiTheme="majorHAnsi" w:cstheme="majorHAnsi"/>
        </w:rPr>
      </w:pPr>
      <w:r w:rsidRPr="00AE273C">
        <w:rPr>
          <w:rFonts w:asciiTheme="majorHAnsi" w:hAnsiTheme="majorHAnsi" w:cstheme="majorHAnsi"/>
        </w:rPr>
        <w:t xml:space="preserve">Removing IP </w:t>
      </w:r>
      <w:r>
        <w:rPr>
          <w:rFonts w:asciiTheme="majorHAnsi" w:hAnsiTheme="majorHAnsi" w:cstheme="majorHAnsi"/>
        </w:rPr>
        <w:t>would cause ineffective and unsafe vaccines</w:t>
      </w:r>
    </w:p>
    <w:p w14:paraId="5488A186" w14:textId="77777777" w:rsidR="00767609" w:rsidRDefault="00767609" w:rsidP="00767609">
      <w:pPr>
        <w:rPr>
          <w:rStyle w:val="Style13ptBold"/>
          <w:rFonts w:asciiTheme="majorHAnsi" w:hAnsiTheme="majorHAnsi" w:cstheme="majorHAnsi"/>
          <w:b w:val="0"/>
          <w:bCs/>
        </w:rPr>
      </w:pPr>
      <w:r w:rsidRPr="00AE273C">
        <w:rPr>
          <w:rStyle w:val="Style13ptBold"/>
          <w:rFonts w:asciiTheme="majorHAnsi" w:hAnsiTheme="majorHAnsi" w:cstheme="majorHAnsi"/>
        </w:rPr>
        <w:t>Brougher MPH 3/30</w:t>
      </w:r>
      <w:r w:rsidRPr="00AE273C">
        <w:rPr>
          <w:rStyle w:val="Style13ptBold"/>
          <w:rFonts w:asciiTheme="majorHAnsi" w:hAnsiTheme="majorHAnsi" w:cstheme="majorHAnsi"/>
          <w:b w:val="0"/>
          <w:bCs/>
        </w:rPr>
        <w:t>/21</w:t>
      </w:r>
    </w:p>
    <w:p w14:paraId="18A97B2E" w14:textId="77777777" w:rsidR="00767609" w:rsidRPr="00AE273C" w:rsidRDefault="00767609" w:rsidP="00767609">
      <w:pPr>
        <w:rPr>
          <w:rStyle w:val="Style13ptBold"/>
          <w:rFonts w:asciiTheme="majorHAnsi" w:hAnsiTheme="majorHAnsi" w:cstheme="majorHAnsi"/>
          <w:b w:val="0"/>
          <w:bCs/>
        </w:rPr>
      </w:pPr>
      <w:r w:rsidRPr="00F57B28">
        <w:rPr>
          <w:rStyle w:val="Style13ptBold"/>
          <w:rFonts w:asciiTheme="majorHAnsi" w:hAnsiTheme="majorHAnsi" w:cstheme="majorHAnsi"/>
          <w:b w:val="0"/>
          <w:bCs/>
        </w:rPr>
        <w:t xml:space="preserve">Joanna T. Brougher, Esq., Mph &amp;amp; Andrew Kingsbury, 3-30-2021, "Calls for Compulsory Licensing and IP Waivers of COVID-19 Vaccines Ignore Technical Complexities," IPWatchdog, </w:t>
      </w:r>
      <w:hyperlink r:id="rId23" w:history="1">
        <w:r w:rsidRPr="003C485B">
          <w:rPr>
            <w:rStyle w:val="Hyperlink"/>
            <w:rFonts w:asciiTheme="majorHAnsi" w:hAnsiTheme="majorHAnsi" w:cstheme="majorHAnsi"/>
            <w:bCs/>
            <w:sz w:val="26"/>
          </w:rPr>
          <w:t>https://www.ipwatchdog.com/2021/03/30/calls-compulsory-licensing-ip-waivers-covid-19-vaccines-ignore-technical-complexities/id=131617/</w:t>
        </w:r>
      </w:hyperlink>
      <w:r>
        <w:rPr>
          <w:rStyle w:val="Style13ptBold"/>
          <w:rFonts w:asciiTheme="majorHAnsi" w:hAnsiTheme="majorHAnsi" w:cstheme="majorHAnsi"/>
          <w:b w:val="0"/>
          <w:bCs/>
        </w:rPr>
        <w:t xml:space="preserve"> // AW</w:t>
      </w:r>
    </w:p>
    <w:p w14:paraId="38E763F6" w14:textId="77777777" w:rsidR="00767609" w:rsidRPr="006F74E2" w:rsidRDefault="00767609" w:rsidP="00767609">
      <w:pPr>
        <w:rPr>
          <w:rFonts w:asciiTheme="majorHAnsi" w:hAnsiTheme="majorHAnsi" w:cstheme="majorHAnsi"/>
          <w:sz w:val="16"/>
        </w:rPr>
      </w:pPr>
      <w:r w:rsidRPr="00AE273C">
        <w:rPr>
          <w:rFonts w:asciiTheme="majorHAnsi" w:hAnsiTheme="majorHAnsi" w:cstheme="majorHAnsi"/>
          <w:u w:val="single"/>
        </w:rPr>
        <w:t xml:space="preserve">While </w:t>
      </w:r>
      <w:r w:rsidRPr="009E7CE2">
        <w:rPr>
          <w:rFonts w:asciiTheme="majorHAnsi" w:hAnsiTheme="majorHAnsi" w:cstheme="majorHAnsi"/>
          <w:highlight w:val="green"/>
          <w:u w:val="single"/>
        </w:rPr>
        <w:t>seeking compulsory licensing or IP waivers may seem an attractive solution</w:t>
      </w:r>
      <w:r w:rsidRPr="00AE273C">
        <w:rPr>
          <w:rFonts w:asciiTheme="majorHAnsi" w:hAnsiTheme="majorHAnsi" w:cstheme="majorHAnsi"/>
          <w:u w:val="single"/>
        </w:rPr>
        <w:t xml:space="preserve"> to address technological disparities across human populations, </w:t>
      </w:r>
      <w:r w:rsidRPr="009E7CE2">
        <w:rPr>
          <w:rFonts w:asciiTheme="majorHAnsi" w:hAnsiTheme="majorHAnsi" w:cstheme="majorHAnsi"/>
          <w:highlight w:val="green"/>
          <w:u w:val="single"/>
        </w:rPr>
        <w:t>these mechanisms ignore</w:t>
      </w:r>
      <w:r w:rsidRPr="00AE273C">
        <w:rPr>
          <w:rFonts w:asciiTheme="majorHAnsi" w:hAnsiTheme="majorHAnsi" w:cstheme="majorHAnsi"/>
          <w:u w:val="single"/>
        </w:rPr>
        <w:t xml:space="preserve"> some of the more </w:t>
      </w:r>
      <w:r w:rsidRPr="009E7CE2">
        <w:rPr>
          <w:rFonts w:asciiTheme="majorHAnsi" w:hAnsiTheme="majorHAnsi" w:cstheme="majorHAnsi"/>
          <w:highlight w:val="green"/>
          <w:u w:val="single"/>
        </w:rPr>
        <w:t>technical hurdles</w:t>
      </w:r>
      <w:r w:rsidRPr="00AE273C">
        <w:rPr>
          <w:rFonts w:asciiTheme="majorHAnsi" w:hAnsiTheme="majorHAnsi" w:cstheme="majorHAnsi"/>
          <w:u w:val="single"/>
        </w:rPr>
        <w:t xml:space="preserve"> to increasing accessibility to vaccination. </w:t>
      </w:r>
      <w:r w:rsidRPr="009E7CE2">
        <w:rPr>
          <w:rFonts w:asciiTheme="majorHAnsi" w:hAnsiTheme="majorHAnsi" w:cstheme="majorHAnsi"/>
          <w:sz w:val="16"/>
        </w:rPr>
        <w:t xml:space="preserve">This post will first briefly explain what compulsory licensing and IP waivers are and then examine three possible causes for why compulsory licenses and IP waiver are not a feasible solution to the current COVID-19 pandemic. </w:t>
      </w:r>
      <w:r w:rsidRPr="009E7CE2">
        <w:rPr>
          <w:rFonts w:asciiTheme="majorHAnsi" w:eastAsiaTheme="majorEastAsia" w:hAnsiTheme="majorHAnsi" w:cstheme="majorHAnsi"/>
          <w:sz w:val="16"/>
        </w:rPr>
        <w:t>Compulsory Licensing</w:t>
      </w:r>
      <w:r w:rsidRPr="009E7CE2">
        <w:rPr>
          <w:rFonts w:asciiTheme="majorHAnsi" w:hAnsiTheme="majorHAnsi" w:cstheme="majorHAnsi"/>
          <w:sz w:val="16"/>
        </w:rPr>
        <w:t xml:space="preserve"> One of the agreements that countries must ratify upon joining the World Trade Organization (WTO) is the Agreement on Trade Related Aspects of Intellectual Property Rights (TRIPS). The TRIPS Agreement was negotiated in 1994 to harmonize intellectual property laws across different countries and to establish minimum standards for protecting and enforcing intellectual property rights for all WTO member countries. There are several provisions under TRIPS that allow governments to provide for limitations to intellectual property rights. In </w:t>
      </w:r>
      <w:hyperlink r:id="rId24" w:tgtFrame="_blank" w:history="1">
        <w:r w:rsidRPr="009E7CE2">
          <w:rPr>
            <w:rStyle w:val="Hyperlink"/>
            <w:rFonts w:asciiTheme="majorHAnsi" w:hAnsiTheme="majorHAnsi" w:cstheme="majorHAnsi"/>
            <w:sz w:val="16"/>
          </w:rPr>
          <w:t>Article 31</w:t>
        </w:r>
      </w:hyperlink>
      <w:r w:rsidRPr="009E7CE2">
        <w:rPr>
          <w:rFonts w:asciiTheme="majorHAnsi" w:hAnsiTheme="majorHAnsi" w:cstheme="majorHAnsi"/>
          <w:sz w:val="16"/>
        </w:rPr>
        <w:t>, for instance, TRIPS allows governments to order domestic manufacturers to make a patented product without permission from the patent holder. This practice is known as compulsory licensing. Article 31 permits countries to engage in compulsory licensing if there is a “case of a national emergency or other circumstances of extreme urgency,” or in cases of “public non-commercial use.” Under these circumstances, the country is first required to negotiate with, or seek approval from, the patent holder of the drug, but if the negotiations fail, is ultimately just permitted to manufacture patented products, such as essential medicines, for its domestic market. For countries that cannot manufacture drugs themselves, and who would thus not be able to issue compulsory licenses</w:t>
      </w:r>
      <w:r w:rsidRPr="009E7CE2">
        <w:rPr>
          <w:rFonts w:asciiTheme="majorHAnsi" w:hAnsiTheme="majorHAnsi" w:cstheme="majorHAnsi"/>
          <w:u w:val="single"/>
        </w:rPr>
        <w:t xml:space="preserve"> </w:t>
      </w:r>
      <w:r w:rsidRPr="009E7CE2">
        <w:rPr>
          <w:rFonts w:asciiTheme="majorHAnsi" w:hAnsiTheme="majorHAnsi" w:cstheme="majorHAnsi"/>
          <w:sz w:val="16"/>
        </w:rPr>
        <w:t xml:space="preserve">under Article 31, Article 31bis was created to permit a developed country to export a generic drug under a compulsory license to a less developed country. </w:t>
      </w:r>
      <w:r w:rsidRPr="009E7CE2">
        <w:rPr>
          <w:rFonts w:asciiTheme="majorHAnsi" w:eastAsiaTheme="majorEastAsia" w:hAnsiTheme="majorHAnsi" w:cstheme="majorHAnsi"/>
          <w:sz w:val="16"/>
        </w:rPr>
        <w:t>IP Waivers</w:t>
      </w:r>
      <w:r w:rsidRPr="009E7CE2">
        <w:rPr>
          <w:rFonts w:asciiTheme="majorHAnsi" w:hAnsiTheme="majorHAnsi" w:cstheme="majorHAnsi"/>
          <w:sz w:val="16"/>
        </w:rPr>
        <w:t xml:space="preserve"> Contrary to compulsory licensing, IP waivers simply ask that countries be exempt from the provisions of TRIPS that require countries to protect and enforce patent rights to COVID-19 treatments and vaccines. In October 2020, </w:t>
      </w:r>
      <w:hyperlink r:id="rId25" w:history="1">
        <w:r w:rsidRPr="009E7CE2">
          <w:rPr>
            <w:rStyle w:val="Hyperlink"/>
            <w:rFonts w:asciiTheme="majorHAnsi" w:hAnsiTheme="majorHAnsi" w:cstheme="majorHAnsi"/>
            <w:sz w:val="16"/>
          </w:rPr>
          <w:t>India and South Africa petitioned the WTO</w:t>
        </w:r>
      </w:hyperlink>
      <w:r w:rsidRPr="009E7CE2">
        <w:rPr>
          <w:rFonts w:asciiTheme="majorHAnsi" w:hAnsiTheme="majorHAnsi" w:cstheme="majorHAnsi"/>
          <w:sz w:val="16"/>
        </w:rPr>
        <w:t xml:space="preserve"> for a temporary waiver from specific provisions of the TRIPS Agreement that could essentially put entire realms of existing intellectual property law on hold at the international level until widespread vaccination has become globally implemented. Perhaps unsurprisingly, this proposal was met with strong resistance from developed nations while developing and less developed nations were more welcoming towards it. In March 2021, the proposal failed to pass resolution at the WTO. </w:t>
      </w:r>
      <w:r w:rsidRPr="009E7CE2">
        <w:rPr>
          <w:rFonts w:asciiTheme="majorHAnsi" w:eastAsiaTheme="majorEastAsia" w:hAnsiTheme="majorHAnsi" w:cstheme="majorHAnsi"/>
          <w:sz w:val="16"/>
        </w:rPr>
        <w:t>Covid-19 Vaccines are New</w:t>
      </w:r>
      <w:r w:rsidRPr="009E7CE2">
        <w:rPr>
          <w:rFonts w:asciiTheme="majorHAnsi" w:hAnsiTheme="majorHAnsi" w:cstheme="majorHAnsi"/>
          <w:sz w:val="16"/>
        </w:rPr>
        <w:t xml:space="preserve"> </w:t>
      </w:r>
      <w:r w:rsidRPr="009E7CE2">
        <w:rPr>
          <w:rFonts w:asciiTheme="majorHAnsi" w:hAnsiTheme="majorHAnsi" w:cstheme="majorHAnsi"/>
          <w:u w:val="single"/>
        </w:rPr>
        <w:t>What these proposals fail to take into account is the nature of the Pfizer and Moderna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 efficacy of both of these proposals turns on a country’s internal technological capabilities to recreate and administer the vaccine. </w:t>
      </w:r>
      <w:r w:rsidRPr="009E7CE2">
        <w:rPr>
          <w:rFonts w:asciiTheme="majorHAnsi" w:hAnsiTheme="majorHAnsi" w:cstheme="majorHAnsi"/>
          <w:highlight w:val="green"/>
          <w:u w:val="single"/>
        </w:rPr>
        <w:t>The Pfizer and Moderna vaccines</w:t>
      </w:r>
      <w:r w:rsidRPr="009E7CE2">
        <w:rPr>
          <w:rFonts w:asciiTheme="majorHAnsi" w:hAnsiTheme="majorHAnsi" w:cstheme="majorHAnsi"/>
          <w:u w:val="single"/>
        </w:rPr>
        <w:t xml:space="preserve">, however, </w:t>
      </w:r>
      <w:r w:rsidRPr="009E7CE2">
        <w:rPr>
          <w:rFonts w:asciiTheme="majorHAnsi" w:hAnsiTheme="majorHAnsi" w:cstheme="majorHAnsi"/>
          <w:highlight w:val="green"/>
          <w:u w:val="single"/>
        </w:rPr>
        <w:t>are not typical</w:t>
      </w:r>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Whereas traditional vaccines functioned by introducing parts of a virus — or a weakened form of a virus — Pfizer’s and Moderna’s vaccines </w:t>
      </w:r>
      <w:r w:rsidRPr="009E7CE2">
        <w:rPr>
          <w:rFonts w:asciiTheme="majorHAnsi" w:hAnsiTheme="majorHAnsi" w:cstheme="majorHAnsi"/>
          <w:highlight w:val="green"/>
          <w:u w:val="single"/>
        </w:rPr>
        <w:t>use messenger RNA to cause host cells to produce the protein themselves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are </w:t>
      </w:r>
      <w:r w:rsidRPr="009E7CE2">
        <w:rPr>
          <w:rFonts w:asciiTheme="majorHAnsi" w:hAnsiTheme="majorHAnsi" w:cstheme="majorHAnsi"/>
          <w:highlight w:val="green"/>
          <w:u w:val="single"/>
        </w:rPr>
        <w:t xml:space="preserve">the </w:t>
      </w:r>
      <w:hyperlink r:id="rId26" w:tgtFrame="_blank" w:history="1">
        <w:r w:rsidRPr="009E7CE2">
          <w:rPr>
            <w:rStyle w:val="Hyperlink"/>
            <w:rFonts w:asciiTheme="majorHAnsi" w:hAnsiTheme="majorHAnsi" w:cstheme="majorHAnsi"/>
            <w:highlight w:val="green"/>
            <w:u w:val="single"/>
          </w:rPr>
          <w:t>first vaccines to utilize this type of technology</w:t>
        </w:r>
      </w:hyperlink>
      <w:r w:rsidRPr="009E7CE2">
        <w:rPr>
          <w:rFonts w:asciiTheme="majorHAnsi" w:hAnsiTheme="majorHAnsi" w:cstheme="majorHAnsi"/>
          <w:u w:val="single"/>
        </w:rPr>
        <w:t>. The novelty of these vaccines potentially degrades the utility of a compulsory license or IP waiver</w:t>
      </w:r>
      <w:r w:rsidRPr="009E7CE2">
        <w:rPr>
          <w:rFonts w:asciiTheme="majorHAnsi" w:hAnsiTheme="majorHAnsi" w:cstheme="majorHAnsi"/>
          <w:sz w:val="16"/>
        </w:rPr>
        <w:t xml:space="preserve">. For instance, remdesivir received a great deal of focus early in the pandemic. Bangladesh managed to recreate the drug without Gilead Science’s approval because it is exempt from Article 31 of TRIPS, and Bangladesh </w:t>
      </w:r>
      <w:hyperlink r:id="rId27" w:tgtFrame="_blank" w:history="1">
        <w:r w:rsidRPr="009E7CE2">
          <w:rPr>
            <w:rStyle w:val="Hyperlink"/>
            <w:rFonts w:asciiTheme="majorHAnsi" w:hAnsiTheme="majorHAnsi" w:cstheme="majorHAnsi"/>
            <w:sz w:val="16"/>
          </w:rPr>
          <w:t>was able to produce a sufficient supply for the country by the summer of 2020</w:t>
        </w:r>
      </w:hyperlink>
      <w:r w:rsidRPr="009E7CE2">
        <w:rPr>
          <w:rFonts w:asciiTheme="majorHAnsi" w:hAnsiTheme="majorHAnsi" w:cstheme="majorHAnsi"/>
          <w:sz w:val="16"/>
        </w:rPr>
        <w:t xml:space="preserve"> because information about the drug was available. </w:t>
      </w:r>
      <w:r w:rsidRPr="009E7CE2">
        <w:rPr>
          <w:rFonts w:asciiTheme="majorHAnsi" w:hAnsiTheme="majorHAnsi" w:cstheme="majorHAnsi"/>
          <w:u w:val="single"/>
        </w:rPr>
        <w:t xml:space="preserve">Given the fact that Pfizer’s and Moderna’s vaccines represent a new form of vaccine, </w:t>
      </w:r>
      <w:r w:rsidRPr="009E7CE2">
        <w:rPr>
          <w:rFonts w:asciiTheme="majorHAnsi" w:hAnsiTheme="majorHAnsi" w:cstheme="majorHAnsi"/>
          <w:highlight w:val="green"/>
          <w:u w:val="single"/>
        </w:rPr>
        <w:t>lacking technical information</w:t>
      </w:r>
      <w:r w:rsidRPr="009E7CE2">
        <w:rPr>
          <w:rFonts w:asciiTheme="majorHAnsi" w:hAnsiTheme="majorHAnsi" w:cstheme="majorHAnsi"/>
          <w:u w:val="single"/>
        </w:rPr>
        <w:t xml:space="preserve"> on how to make this new form of vaccine </w:t>
      </w:r>
      <w:r w:rsidRPr="009E7CE2">
        <w:rPr>
          <w:rFonts w:asciiTheme="majorHAnsi" w:hAnsiTheme="majorHAnsi" w:cstheme="majorHAnsi"/>
          <w:highlight w:val="green"/>
          <w:u w:val="single"/>
        </w:rPr>
        <w:t>could lead the countries to create entirely ineffective vaccine replicas</w:t>
      </w:r>
      <w:r w:rsidRPr="009E7CE2">
        <w:rPr>
          <w:rFonts w:asciiTheme="majorHAnsi" w:hAnsiTheme="majorHAnsi" w:cstheme="majorHAnsi"/>
          <w:u w:val="single"/>
        </w:rPr>
        <w:t>.</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issues may be </w:t>
      </w:r>
      <w:r w:rsidRPr="009E7CE2">
        <w:rPr>
          <w:rFonts w:asciiTheme="majorHAnsi" w:hAnsiTheme="majorHAnsi" w:cstheme="majorHAnsi"/>
          <w:highlight w:val="green"/>
          <w:u w:val="single"/>
        </w:rPr>
        <w:t xml:space="preserve">compounded by the fact that many vaccine manufactures </w:t>
      </w:r>
      <w:hyperlink r:id="rId28" w:tgtFrame="_blank" w:history="1">
        <w:r w:rsidRPr="009E7CE2">
          <w:rPr>
            <w:rStyle w:val="Hyperlink"/>
            <w:rFonts w:asciiTheme="majorHAnsi" w:hAnsiTheme="majorHAnsi" w:cstheme="majorHAnsi"/>
            <w:highlight w:val="green"/>
            <w:u w:val="single"/>
          </w:rPr>
          <w:t>rely on trade secret protection more heavily</w:t>
        </w:r>
      </w:hyperlink>
      <w:r w:rsidRPr="009E7CE2">
        <w:rPr>
          <w:rFonts w:asciiTheme="majorHAnsi" w:hAnsiTheme="majorHAnsi" w:cstheme="majorHAnsi"/>
          <w:u w:val="single"/>
        </w:rPr>
        <w:t xml:space="preserve"> following the </w:t>
      </w:r>
      <w:hyperlink r:id="rId29" w:tgtFrame="_blank" w:history="1">
        <w:r w:rsidRPr="009E7CE2">
          <w:rPr>
            <w:rStyle w:val="Hyperlink"/>
            <w:rFonts w:asciiTheme="majorHAnsi" w:hAnsiTheme="majorHAnsi" w:cstheme="majorHAnsi"/>
            <w:u w:val="single"/>
          </w:rPr>
          <w:t>Ass’n for Molecular Pathology v. Myriad Genetics, Inc</w:t>
        </w:r>
      </w:hyperlink>
      <w:r w:rsidRPr="009E7CE2">
        <w:rPr>
          <w:rFonts w:asciiTheme="majorHAnsi" w:hAnsiTheme="majorHAnsi" w:cstheme="majorHAnsi"/>
          <w:u w:val="single"/>
        </w:rPr>
        <w:t xml:space="preserve">. decision. These </w:t>
      </w:r>
      <w:r w:rsidRPr="009E7CE2">
        <w:rPr>
          <w:rFonts w:asciiTheme="majorHAnsi" w:hAnsiTheme="majorHAnsi" w:cstheme="majorHAnsi"/>
          <w:highlight w:val="green"/>
          <w:u w:val="single"/>
        </w:rPr>
        <w:t>trade secrets can withhold critical scientific know-how</w:t>
      </w:r>
      <w:r w:rsidRPr="009E7CE2">
        <w:rPr>
          <w:rFonts w:asciiTheme="majorHAnsi" w:hAnsiTheme="majorHAnsi" w:cstheme="majorHAnsi"/>
          <w:u w:val="single"/>
        </w:rPr>
        <w:t xml:space="preserve"> that might be necessary for replicating a vaccine.</w:t>
      </w:r>
      <w:r w:rsidRPr="009E7CE2">
        <w:rPr>
          <w:rFonts w:asciiTheme="majorHAnsi" w:hAnsiTheme="majorHAnsi" w:cstheme="majorHAnsi"/>
          <w:sz w:val="16"/>
        </w:rPr>
        <w:t xml:space="preserve"> Thus, the new technology behind these messenger RNA vaccines and the lack of accessibility to the related know-how might deter countries from attempting to manufacture them. </w:t>
      </w:r>
      <w:r w:rsidRPr="009E7CE2">
        <w:rPr>
          <w:rFonts w:asciiTheme="majorHAnsi" w:eastAsiaTheme="majorEastAsia" w:hAnsiTheme="majorHAnsi" w:cstheme="majorHAnsi"/>
          <w:sz w:val="16"/>
        </w:rPr>
        <w:t>Lack of Information</w:t>
      </w:r>
      <w:r w:rsidRPr="009E7CE2">
        <w:rPr>
          <w:rFonts w:asciiTheme="majorHAnsi" w:hAnsiTheme="majorHAnsi" w:cstheme="majorHAnsi"/>
          <w:sz w:val="16"/>
        </w:rPr>
        <w:t xml:space="preserve"> </w:t>
      </w:r>
      <w:r w:rsidRPr="009E7CE2">
        <w:rPr>
          <w:rFonts w:asciiTheme="majorHAnsi" w:hAnsiTheme="majorHAnsi" w:cstheme="majorHAnsi"/>
          <w:u w:val="single"/>
        </w:rPr>
        <w:t xml:space="preserve">Yet another more fundamental problem exists for replicating these vaccines. Not only do these vaccines represent a new form of vaccine, but </w:t>
      </w:r>
      <w:r w:rsidRPr="009E7CE2">
        <w:rPr>
          <w:rFonts w:asciiTheme="majorHAnsi" w:hAnsiTheme="majorHAnsi" w:cstheme="majorHAnsi"/>
          <w:highlight w:val="green"/>
          <w:u w:val="single"/>
        </w:rPr>
        <w:t>information about these particular vaccines is simply unavailable</w:t>
      </w:r>
      <w:r w:rsidRPr="009E7CE2">
        <w:rPr>
          <w:rFonts w:asciiTheme="majorHAnsi" w:hAnsiTheme="majorHAnsi" w:cstheme="majorHAnsi"/>
          <w:u w:val="single"/>
        </w:rPr>
        <w:t xml:space="preserve">. Even if the Pfizer and Moderna vaccines do not utilize any trade secrets, </w:t>
      </w:r>
      <w:r w:rsidRPr="009E7CE2">
        <w:rPr>
          <w:rFonts w:asciiTheme="majorHAnsi" w:hAnsiTheme="majorHAnsi" w:cstheme="majorHAnsi"/>
          <w:highlight w:val="green"/>
          <w:u w:val="single"/>
        </w:rPr>
        <w:t>the discovery of these vaccines is fundamentally different</w:t>
      </w:r>
      <w:r w:rsidRPr="009E7CE2">
        <w:rPr>
          <w:rFonts w:asciiTheme="majorHAnsi" w:hAnsiTheme="majorHAnsi" w:cstheme="majorHAnsi"/>
          <w:u w:val="single"/>
        </w:rPr>
        <w:t xml:space="preserve"> than remdesivir’s timeline, which resulted in Bangladesh’s recreation of the drug.</w:t>
      </w:r>
      <w:r w:rsidRPr="009E7CE2">
        <w:rPr>
          <w:rFonts w:asciiTheme="majorHAnsi" w:hAnsiTheme="majorHAnsi" w:cstheme="majorHAnsi"/>
          <w:sz w:val="16"/>
        </w:rPr>
        <w:t xml:space="preserve"> </w:t>
      </w:r>
      <w:hyperlink r:id="rId30" w:tgtFrame="_blank" w:history="1">
        <w:r w:rsidRPr="009E7CE2">
          <w:rPr>
            <w:rStyle w:val="Hyperlink"/>
            <w:rFonts w:asciiTheme="majorHAnsi" w:hAnsiTheme="majorHAnsi" w:cstheme="majorHAnsi"/>
            <w:sz w:val="16"/>
          </w:rPr>
          <w:t>A patent for remdesivir was filed as early as 2015</w:t>
        </w:r>
      </w:hyperlink>
      <w:r w:rsidRPr="009E7CE2">
        <w:rPr>
          <w:rFonts w:asciiTheme="majorHAnsi" w:hAnsiTheme="majorHAnsi" w:cstheme="majorHAnsi"/>
          <w:sz w:val="16"/>
        </w:rPr>
        <w:t xml:space="preserve">, and thus the information had been publicly available for years. </w:t>
      </w:r>
      <w:r w:rsidRPr="009E7CE2">
        <w:rPr>
          <w:rFonts w:asciiTheme="majorHAnsi" w:hAnsiTheme="majorHAnsi" w:cstheme="majorHAnsi"/>
          <w:u w:val="single"/>
        </w:rPr>
        <w:t xml:space="preserve">While the technology underlying mRNA vaccines has been in development for decades, </w:t>
      </w:r>
      <w:r w:rsidRPr="006F74E2">
        <w:rPr>
          <w:rFonts w:asciiTheme="majorHAnsi" w:hAnsiTheme="majorHAnsi" w:cstheme="majorHAnsi"/>
          <w:u w:val="single"/>
        </w:rPr>
        <w:t>there are likely specific technological hurdles associated with, for instance, the coronavirus, mass production and scale up, and delivery mechanisms that needed to be developed for this specific application of the legacy technology. This additional information will not be found in scientific journals or magazine articles, nor can it be found in any patent application, yet.</w:t>
      </w:r>
      <w:r w:rsidRPr="006F74E2">
        <w:rPr>
          <w:rFonts w:asciiTheme="majorHAnsi" w:hAnsiTheme="majorHAnsi" w:cstheme="majorHAnsi"/>
          <w:sz w:val="16"/>
        </w:rPr>
        <w:t xml:space="preserve"> Patents, moreover, can take up to 18 months from filing to be published. BioNTech made an </w:t>
      </w:r>
      <w:hyperlink r:id="rId31" w:tgtFrame="_blank" w:history="1">
        <w:r w:rsidRPr="006F74E2">
          <w:rPr>
            <w:rStyle w:val="Hyperlink"/>
            <w:rFonts w:asciiTheme="majorHAnsi" w:hAnsiTheme="majorHAnsi" w:cstheme="majorHAnsi"/>
            <w:sz w:val="16"/>
          </w:rPr>
          <w:t>F-1 filing with the SEC</w:t>
        </w:r>
      </w:hyperlink>
      <w:r w:rsidRPr="006F74E2">
        <w:rPr>
          <w:rFonts w:asciiTheme="majorHAnsi" w:hAnsiTheme="majorHAnsi" w:cstheme="majorHAnsi"/>
          <w:sz w:val="16"/>
        </w:rPr>
        <w:t xml:space="preserve"> on July 21, 2020, in which it acknowledged its partnership with Pfizer to develop the vaccine. If this filling is at all indicative of when a patent could have been filed, then this would mean the patent may not be available to the public until late-2021–mid-2022. </w:t>
      </w:r>
      <w:r w:rsidRPr="006F74E2">
        <w:rPr>
          <w:rFonts w:asciiTheme="majorHAnsi" w:eastAsiaTheme="majorEastAsia" w:hAnsiTheme="majorHAnsi" w:cstheme="majorHAnsi"/>
          <w:sz w:val="16"/>
        </w:rPr>
        <w:t>With Novelty Comes Difficulty</w:t>
      </w:r>
      <w:r w:rsidRPr="006F74E2">
        <w:rPr>
          <w:rFonts w:asciiTheme="majorHAnsi" w:hAnsiTheme="majorHAnsi" w:cstheme="majorHAnsi"/>
          <w:sz w:val="16"/>
        </w:rPr>
        <w:t xml:space="preserve"> </w:t>
      </w:r>
      <w:r w:rsidRPr="006F74E2">
        <w:rPr>
          <w:rFonts w:asciiTheme="majorHAnsi" w:hAnsiTheme="majorHAnsi" w:cstheme="majorHAnsi"/>
          <w:u w:val="single"/>
        </w:rPr>
        <w:t>The newness of these vaccines also creates problems due to the complexity in how these types of vaccines function and how to produce them.</w:t>
      </w:r>
      <w:r w:rsidRPr="006F74E2">
        <w:rPr>
          <w:rFonts w:asciiTheme="majorHAnsi" w:hAnsiTheme="majorHAnsi" w:cstheme="majorHAnsi"/>
          <w:sz w:val="16"/>
        </w:rPr>
        <w:t xml:space="preserve"> According to a </w:t>
      </w:r>
      <w:hyperlink r:id="rId32" w:tgtFrame="_blank" w:history="1">
        <w:r w:rsidRPr="006F74E2">
          <w:rPr>
            <w:rStyle w:val="Hyperlink"/>
            <w:rFonts w:asciiTheme="majorHAnsi" w:hAnsiTheme="majorHAnsi" w:cstheme="majorHAnsi"/>
            <w:sz w:val="16"/>
          </w:rPr>
          <w:t>Wall Street Journal report</w:t>
        </w:r>
      </w:hyperlink>
      <w:r w:rsidRPr="006F74E2">
        <w:rPr>
          <w:rFonts w:asciiTheme="majorHAnsi" w:hAnsiTheme="majorHAnsi" w:cstheme="majorHAnsi"/>
          <w:sz w:val="16"/>
        </w:rPr>
        <w:t xml:space="preserve">, manufactures say that vaccine production is difficult both “because some steps are difficult to scale up quickly or because they simply haven’t been done before.” </w:t>
      </w:r>
      <w:r w:rsidRPr="00257C06">
        <w:rPr>
          <w:rFonts w:asciiTheme="majorHAnsi" w:hAnsiTheme="majorHAnsi" w:cstheme="majorHAnsi"/>
          <w:highlight w:val="green"/>
          <w:u w:val="single"/>
        </w:rPr>
        <w:t xml:space="preserve">Even Pfizer is </w:t>
      </w:r>
      <w:hyperlink r:id="rId33" w:tgtFrame="_blank" w:history="1">
        <w:r w:rsidRPr="00257C06">
          <w:rPr>
            <w:rStyle w:val="Hyperlink"/>
            <w:rFonts w:asciiTheme="majorHAnsi" w:hAnsiTheme="majorHAnsi" w:cstheme="majorHAnsi"/>
            <w:highlight w:val="green"/>
            <w:u w:val="single"/>
          </w:rPr>
          <w:t>having difficulty obtaining</w:t>
        </w:r>
      </w:hyperlink>
      <w:r w:rsidRPr="00257C06">
        <w:rPr>
          <w:rFonts w:asciiTheme="majorHAnsi" w:hAnsiTheme="majorHAnsi" w:cstheme="majorHAnsi"/>
          <w:highlight w:val="green"/>
          <w:u w:val="single"/>
        </w:rPr>
        <w:t xml:space="preserve"> the necessary materials for vaccine production</w:t>
      </w:r>
      <w:r w:rsidRPr="006F74E2">
        <w:rPr>
          <w:rFonts w:asciiTheme="majorHAnsi" w:hAnsiTheme="majorHAnsi" w:cstheme="majorHAnsi"/>
          <w:u w:val="single"/>
        </w:rPr>
        <w:t>.</w:t>
      </w:r>
      <w:r w:rsidRPr="006F74E2">
        <w:rPr>
          <w:rFonts w:asciiTheme="majorHAnsi" w:hAnsiTheme="majorHAnsi" w:cstheme="majorHAnsi"/>
          <w:sz w:val="16"/>
        </w:rPr>
        <w:t xml:space="preserve"> Here, the complexity of these vaccines demonstrates the potential futility of a compulsory license or IP waivers. Even if other countries could compel manufactures to license the underlying intellectual property and provided them with the information about how to do so, the complexity of manufacturing these types of vaccines could be a particularly high barrier to overcome. </w:t>
      </w:r>
      <w:r w:rsidRPr="006F74E2">
        <w:rPr>
          <w:rFonts w:asciiTheme="majorHAnsi" w:eastAsiaTheme="majorEastAsia" w:hAnsiTheme="majorHAnsi" w:cstheme="majorHAnsi"/>
          <w:sz w:val="16"/>
        </w:rPr>
        <w:t>It’s Complicated</w:t>
      </w:r>
      <w:r w:rsidRPr="006F74E2">
        <w:rPr>
          <w:rFonts w:asciiTheme="majorHAnsi" w:hAnsiTheme="majorHAnsi" w:cstheme="majorHAnsi"/>
          <w:sz w:val="16"/>
        </w:rPr>
        <w:t xml:space="preserve"> Countries face roadblocks for producing a viable vaccine candidate based on Pfizer’s and Moderna’s vaccines. </w:t>
      </w:r>
      <w:r w:rsidRPr="006F74E2">
        <w:rPr>
          <w:rFonts w:asciiTheme="majorHAnsi" w:hAnsiTheme="majorHAnsi" w:cstheme="majorHAnsi"/>
          <w:u w:val="single"/>
        </w:rPr>
        <w:t xml:space="preserve">The </w:t>
      </w:r>
      <w:r w:rsidRPr="00257C06">
        <w:rPr>
          <w:rFonts w:asciiTheme="majorHAnsi" w:hAnsiTheme="majorHAnsi" w:cstheme="majorHAnsi"/>
          <w:highlight w:val="green"/>
          <w:u w:val="single"/>
        </w:rPr>
        <w:t xml:space="preserve">new technology that utilizes messenger RNA vaccines, coupled with the lack of public information about these vaccines and the vaccines’ complicated nature, present significant hurdles </w:t>
      </w:r>
      <w:r w:rsidRPr="0007405E">
        <w:rPr>
          <w:rFonts w:asciiTheme="majorHAnsi" w:hAnsiTheme="majorHAnsi" w:cstheme="majorHAnsi"/>
          <w:u w:val="single"/>
        </w:rPr>
        <w:t>to seeking compulsory licenses or IP waivers</w:t>
      </w:r>
      <w:r w:rsidRPr="0007405E">
        <w:rPr>
          <w:rFonts w:asciiTheme="majorHAnsi" w:hAnsiTheme="majorHAnsi" w:cstheme="majorHAnsi"/>
          <w:sz w:val="16"/>
        </w:rPr>
        <w:t>.</w:t>
      </w:r>
      <w:r w:rsidRPr="006F74E2">
        <w:rPr>
          <w:rFonts w:asciiTheme="majorHAnsi" w:hAnsiTheme="majorHAnsi" w:cstheme="majorHAnsi"/>
          <w:sz w:val="16"/>
        </w:rPr>
        <w:t xml:space="preserve"> </w:t>
      </w:r>
    </w:p>
    <w:p w14:paraId="1FF29C73" w14:textId="77777777" w:rsidR="00767609" w:rsidRPr="00596B66" w:rsidRDefault="00767609" w:rsidP="00767609">
      <w:pPr>
        <w:shd w:val="clear" w:color="auto" w:fill="FEFEFE"/>
        <w:spacing w:after="0" w:line="240" w:lineRule="auto"/>
        <w:rPr>
          <w:rFonts w:asciiTheme="majorHAnsi" w:hAnsiTheme="majorHAnsi" w:cstheme="majorHAnsi"/>
          <w:color w:val="000000" w:themeColor="text1"/>
          <w:sz w:val="16"/>
          <w:szCs w:val="16"/>
        </w:rPr>
      </w:pPr>
    </w:p>
    <w:p w14:paraId="3968B794" w14:textId="77777777" w:rsidR="00767609" w:rsidRPr="00133CAB" w:rsidRDefault="00767609" w:rsidP="00767609">
      <w:pPr>
        <w:pStyle w:val="Heading4"/>
      </w:pPr>
      <w:r w:rsidRPr="00133CAB">
        <w:t xml:space="preserve">The plan leads to </w:t>
      </w:r>
      <w:r w:rsidRPr="004C2E17">
        <w:rPr>
          <w:u w:val="single"/>
        </w:rPr>
        <w:t>uncontrolled use</w:t>
      </w:r>
      <w:r w:rsidRPr="00133CAB">
        <w:t xml:space="preserve"> of patented technologies, which </w:t>
      </w:r>
      <w:r w:rsidRPr="004C2E17">
        <w:rPr>
          <w:u w:val="single"/>
        </w:rPr>
        <w:t>turns vaccine access</w:t>
      </w:r>
      <w:r w:rsidRPr="00133CAB">
        <w:t xml:space="preserve">, and causes </w:t>
      </w:r>
      <w:r w:rsidRPr="004C2E17">
        <w:rPr>
          <w:u w:val="single"/>
        </w:rPr>
        <w:t>dangerous</w:t>
      </w:r>
      <w:r w:rsidRPr="00133CAB">
        <w:t xml:space="preserve"> health consequences. </w:t>
      </w:r>
    </w:p>
    <w:p w14:paraId="01576D67" w14:textId="77777777" w:rsidR="00767609" w:rsidRPr="004C2E17" w:rsidRDefault="00767609" w:rsidP="00767609">
      <w:pPr>
        <w:rPr>
          <w:rStyle w:val="Style13ptBold"/>
        </w:rPr>
      </w:pPr>
      <w:r w:rsidRPr="004C2E17">
        <w:rPr>
          <w:rStyle w:val="Style13ptBold"/>
        </w:rPr>
        <w:t>Crosby and Diamond ‘21</w:t>
      </w:r>
    </w:p>
    <w:p w14:paraId="120CCA95" w14:textId="77777777" w:rsidR="00767609" w:rsidRDefault="00767609" w:rsidP="00767609">
      <w:pPr>
        <w:spacing w:after="0" w:line="240" w:lineRule="auto"/>
        <w:rPr>
          <w:rStyle w:val="Style13ptBold"/>
          <w:b w:val="0"/>
          <w:bCs/>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Daniel Crosby JD@Washington University of Law, Evan Diamond JD@Harvard Law School M.S. Biochemistry@UPenn, Isabel Fernandez de la Cuesta JD@Complutense University Madrid, Jamieson Greer JD@University of Virginia Law School, Jeffery Telep JD@University of Florida, Brian White JD@University of Virginia, “</w:t>
      </w:r>
      <w:r>
        <w:rPr>
          <w:rStyle w:val="Style13ptBold"/>
          <w:b w:val="0"/>
          <w:bCs/>
          <w:sz w:val="16"/>
          <w:szCs w:val="16"/>
        </w:rPr>
        <w:t xml:space="preserve">Group of Nearly 60 WTO Members Seek Unprecedented Waiver from WTO Intellectual Property Protection for Covid-related Medical Projects” </w:t>
      </w:r>
      <w:hyperlink r:id="rId34" w:history="1">
        <w:r w:rsidRPr="001C368C">
          <w:rPr>
            <w:rStyle w:val="Hyperlink"/>
            <w:sz w:val="16"/>
            <w:szCs w:val="16"/>
          </w:rPr>
          <w:t>https://www.jdsupra.com/legalnews/group-of-nearly-60-wto-members-seek-2523821/</w:t>
        </w:r>
      </w:hyperlink>
      <w:r>
        <w:rPr>
          <w:rStyle w:val="Style13ptBold"/>
          <w:b w:val="0"/>
          <w:bCs/>
          <w:sz w:val="16"/>
          <w:szCs w:val="16"/>
        </w:rPr>
        <w:t>, March 05)</w:t>
      </w:r>
    </w:p>
    <w:p w14:paraId="0FC47885" w14:textId="77777777" w:rsidR="00767609" w:rsidRDefault="00767609" w:rsidP="00767609">
      <w:pPr>
        <w:spacing w:after="0" w:line="240" w:lineRule="auto"/>
        <w:rPr>
          <w:rStyle w:val="Style13ptBold"/>
          <w:b w:val="0"/>
          <w:bCs/>
          <w:sz w:val="16"/>
          <w:szCs w:val="16"/>
        </w:rPr>
      </w:pPr>
    </w:p>
    <w:p w14:paraId="7F5042BE" w14:textId="77777777" w:rsidR="00767609" w:rsidRDefault="00767609" w:rsidP="00767609">
      <w:pPr>
        <w:shd w:val="clear" w:color="auto" w:fill="FFFFFF"/>
        <w:spacing w:after="100" w:afterAutospacing="1" w:line="240" w:lineRule="auto"/>
        <w:rPr>
          <w:rFonts w:eastAsia="Times New Roman"/>
          <w:color w:val="292929"/>
          <w:spacing w:val="3"/>
          <w:sz w:val="16"/>
          <w:szCs w:val="16"/>
          <w:shd w:val="clear" w:color="auto" w:fill="FFFFFF"/>
          <w:lang w:eastAsia="zh-CN"/>
        </w:rPr>
      </w:pPr>
      <w:r w:rsidRPr="00D018A5">
        <w:rPr>
          <w:rStyle w:val="Emphasis"/>
          <w:highlight w:val="green"/>
        </w:rPr>
        <w:t xml:space="preserve">Waiver risks </w:t>
      </w:r>
      <w:r w:rsidRPr="00D018A5">
        <w:rPr>
          <w:rStyle w:val="Emphasis"/>
          <w:sz w:val="28"/>
          <w:szCs w:val="28"/>
          <w:highlight w:val="green"/>
        </w:rPr>
        <w:t>uncontrolled use</w:t>
      </w:r>
      <w:r w:rsidRPr="00D018A5">
        <w:rPr>
          <w:rStyle w:val="Emphasis"/>
          <w:highlight w:val="green"/>
        </w:rPr>
        <w:t xml:space="preserve"> of patented technologies, without improving vaccine access</w:t>
      </w:r>
      <w:r w:rsidRPr="00D018A5">
        <w:rPr>
          <w:rFonts w:asciiTheme="majorHAnsi" w:eastAsia="Times New Roman" w:hAnsiTheme="majorHAnsi" w:cstheme="majorHAnsi"/>
          <w:color w:val="292929"/>
          <w:spacing w:val="3"/>
          <w:sz w:val="16"/>
          <w:szCs w:val="16"/>
          <w:highlight w:val="green"/>
          <w:lang w:eastAsia="zh-CN"/>
        </w:rPr>
        <w:t>.</w:t>
      </w:r>
      <w:r w:rsidRPr="00D018A5">
        <w:rPr>
          <w:rFonts w:asciiTheme="majorHAnsi" w:eastAsia="Times New Roman" w:hAnsiTheme="majorHAnsi" w:cstheme="majorHAnsi"/>
          <w:b/>
          <w:bCs/>
          <w:color w:val="292929"/>
          <w:spacing w:val="3"/>
          <w:sz w:val="16"/>
          <w:szCs w:val="16"/>
          <w:highlight w:val="green"/>
          <w:lang w:eastAsia="zh-CN"/>
        </w:rPr>
        <w:t xml:space="preserve"> </w:t>
      </w:r>
      <w:r w:rsidRPr="00D018A5">
        <w:rPr>
          <w:rStyle w:val="StyleUnderline"/>
          <w:highlight w:val="green"/>
        </w:rPr>
        <w:t>Pharmaceutical companies</w:t>
      </w:r>
      <w:r w:rsidRPr="00126B42">
        <w:rPr>
          <w:rStyle w:val="StyleUnderline"/>
        </w:rPr>
        <w:t xml:space="preserve"> can provide, and </w:t>
      </w:r>
      <w:r w:rsidRPr="00D018A5">
        <w:rPr>
          <w:rStyle w:val="StyleUnderline"/>
          <w:highlight w:val="green"/>
        </w:rPr>
        <w:t>have provided, licenses to distribute</w:t>
      </w:r>
      <w:r w:rsidRPr="00126B42">
        <w:rPr>
          <w:rStyle w:val="StyleUnderline"/>
        </w:rPr>
        <w:t xml:space="preserve"> or scale-up production of </w:t>
      </w:r>
      <w:r w:rsidRPr="00D018A5">
        <w:rPr>
          <w:rStyle w:val="StyleUnderline"/>
          <w:highlight w:val="green"/>
        </w:rPr>
        <w:t>COVID-19 vaccines</w:t>
      </w:r>
      <w:r w:rsidRPr="00126B42">
        <w:rPr>
          <w:rStyle w:val="StyleUnderline"/>
        </w:rPr>
        <w:t xml:space="preserve"> and therapies at reduced cost. Such license agreements </w:t>
      </w:r>
      <w:r w:rsidRPr="00D018A5">
        <w:rPr>
          <w:rStyle w:val="StyleUnderline"/>
          <w:highlight w:val="green"/>
        </w:rPr>
        <w:t>allow for expanded access in low- and middle-income countries, while</w:t>
      </w:r>
      <w:r w:rsidRPr="00126B42">
        <w:rPr>
          <w:rStyle w:val="StyleUnderline"/>
        </w:rPr>
        <w:t xml:space="preserve"> also </w:t>
      </w:r>
      <w:r w:rsidRPr="00D018A5">
        <w:rPr>
          <w:rStyle w:val="StyleUnderline"/>
          <w:highlight w:val="green"/>
        </w:rPr>
        <w:t>setting reasonable parameters</w:t>
      </w:r>
      <w:r w:rsidRPr="00126B42">
        <w:rPr>
          <w:rStyle w:val="StyleUnderline"/>
        </w:rPr>
        <w:t xml:space="preserve"> so that patents and other IP rights are used to address the specific medical needs of the COVID-19 pandemic</w:t>
      </w:r>
      <w:r w:rsidRPr="00E167AC">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126B42">
        <w:rPr>
          <w:rStyle w:val="Emphasis"/>
        </w:rPr>
        <w:t xml:space="preserve">however, </w:t>
      </w:r>
      <w:r w:rsidRPr="00D018A5">
        <w:rPr>
          <w:rStyle w:val="Emphasis"/>
          <w:highlight w:val="green"/>
        </w:rPr>
        <w:t>member countries could</w:t>
      </w:r>
      <w:r w:rsidRPr="00126B42">
        <w:rPr>
          <w:rStyle w:val="Emphasis"/>
        </w:rPr>
        <w:t xml:space="preserve"> try to </w:t>
      </w:r>
      <w:r w:rsidRPr="00D018A5">
        <w:rPr>
          <w:rStyle w:val="Emphasis"/>
          <w:highlight w:val="green"/>
        </w:rPr>
        <w:t>exploit</w:t>
      </w:r>
      <w:r w:rsidRPr="00126B42">
        <w:rPr>
          <w:rStyle w:val="Emphasis"/>
        </w:rPr>
        <w:t xml:space="preserve"> an extraordinarily </w:t>
      </w:r>
      <w:r w:rsidRPr="00D018A5">
        <w:rPr>
          <w:rStyle w:val="Emphasis"/>
          <w:highlight w:val="green"/>
        </w:rPr>
        <w:t>broad scope of IP and copy patented technologies so long as they are “in relation to prevention, containment or treatment of COVID-</w:t>
      </w:r>
      <w:r w:rsidRPr="00126B42">
        <w:rPr>
          <w:rStyle w:val="Emphasis"/>
        </w:rPr>
        <w:t>19.”</w:t>
      </w:r>
      <w:r w:rsidRPr="00E167AC">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r w:rsidRPr="00E167AC">
        <w:rPr>
          <w:rFonts w:eastAsia="Times New Roman"/>
          <w:color w:val="292929"/>
          <w:spacing w:val="3"/>
          <w:sz w:val="16"/>
          <w:szCs w:val="16"/>
          <w:shd w:val="clear" w:color="auto" w:fill="FFFFFF"/>
          <w:lang w:eastAsia="zh-CN"/>
        </w:rPr>
        <w:t>At the same time</w:t>
      </w:r>
      <w:r w:rsidRPr="00E167AC">
        <w:rPr>
          <w:rFonts w:eastAsia="Times New Roman"/>
          <w:color w:val="292929"/>
          <w:spacing w:val="3"/>
          <w:szCs w:val="22"/>
          <w:u w:val="single"/>
          <w:shd w:val="clear" w:color="auto" w:fill="FFFFFF"/>
          <w:lang w:eastAsia="zh-CN"/>
        </w:rPr>
        <w:t>, it is unclear how the</w:t>
      </w:r>
      <w:r w:rsidRPr="00E167AC">
        <w:rPr>
          <w:rFonts w:eastAsia="Times New Roman"/>
          <w:color w:val="292929"/>
          <w:spacing w:val="3"/>
          <w:sz w:val="16"/>
          <w:szCs w:val="16"/>
          <w:shd w:val="clear" w:color="auto" w:fill="FFFFFF"/>
          <w:lang w:eastAsia="zh-CN"/>
        </w:rPr>
        <w:t xml:space="preserve"> proposed TRIPS </w:t>
      </w:r>
      <w:r w:rsidRPr="00E167AC">
        <w:rPr>
          <w:rFonts w:eastAsia="Times New Roman"/>
          <w:color w:val="292929"/>
          <w:spacing w:val="3"/>
          <w:szCs w:val="22"/>
          <w:u w:val="single"/>
          <w:shd w:val="clear" w:color="auto" w:fill="FFFFFF"/>
          <w:lang w:eastAsia="zh-CN"/>
        </w:rPr>
        <w:t>waiver could provide the</w:t>
      </w:r>
      <w:r w:rsidRPr="00E167AC">
        <w:rPr>
          <w:rFonts w:eastAsia="Times New Roman"/>
          <w:color w:val="292929"/>
          <w:spacing w:val="3"/>
          <w:sz w:val="16"/>
          <w:szCs w:val="16"/>
          <w:shd w:val="clear" w:color="auto" w:fill="FFFFFF"/>
          <w:lang w:eastAsia="zh-CN"/>
        </w:rPr>
        <w:t xml:space="preserve"> technology transfer </w:t>
      </w:r>
      <w:r w:rsidRPr="00E167AC">
        <w:rPr>
          <w:rFonts w:eastAsia="Times New Roman"/>
          <w:color w:val="292929"/>
          <w:spacing w:val="3"/>
          <w:szCs w:val="22"/>
          <w:u w:val="single"/>
          <w:shd w:val="clear" w:color="auto" w:fill="FFFFFF"/>
          <w:lang w:eastAsia="zh-CN"/>
        </w:rPr>
        <w:t>and know-how critical for making the</w:t>
      </w:r>
      <w:r w:rsidRPr="00E167AC">
        <w:rPr>
          <w:rFonts w:eastAsia="Times New Roman"/>
          <w:color w:val="292929"/>
          <w:spacing w:val="3"/>
          <w:sz w:val="16"/>
          <w:szCs w:val="16"/>
          <w:shd w:val="clear" w:color="auto" w:fill="FFFFFF"/>
          <w:lang w:eastAsia="zh-CN"/>
        </w:rPr>
        <w:t xml:space="preserve"> complex molecules and formulations constituting the various COVID-19 </w:t>
      </w:r>
      <w:r w:rsidRPr="00E167AC">
        <w:rPr>
          <w:rFonts w:eastAsia="Times New Roman"/>
          <w:color w:val="292929"/>
          <w:spacing w:val="3"/>
          <w:szCs w:val="22"/>
          <w:u w:val="single"/>
          <w:shd w:val="clear" w:color="auto" w:fill="FFFFFF"/>
          <w:lang w:eastAsia="zh-CN"/>
        </w:rPr>
        <w:t>vaccines</w:t>
      </w:r>
      <w:r w:rsidRPr="00E167AC">
        <w:rPr>
          <w:rFonts w:eastAsia="Times New Roman"/>
          <w:color w:val="292929"/>
          <w:spacing w:val="3"/>
          <w:sz w:val="16"/>
          <w:szCs w:val="16"/>
          <w:shd w:val="clear" w:color="auto" w:fill="FFFFFF"/>
          <w:lang w:eastAsia="zh-CN"/>
        </w:rPr>
        <w:t xml:space="preserve">. </w:t>
      </w:r>
      <w:r w:rsidRPr="00126B42">
        <w:rPr>
          <w:rStyle w:val="StyleUnderline"/>
        </w:rPr>
        <w:t xml:space="preserve">Vaccine manufacture </w:t>
      </w:r>
      <w:r w:rsidRPr="00D018A5">
        <w:rPr>
          <w:rStyle w:val="StyleUnderline"/>
          <w:highlight w:val="green"/>
        </w:rPr>
        <w:t xml:space="preserve">undertaken by </w:t>
      </w:r>
      <w:r w:rsidRPr="00D018A5">
        <w:rPr>
          <w:rStyle w:val="StyleUnderline"/>
          <w:sz w:val="28"/>
          <w:szCs w:val="28"/>
          <w:highlight w:val="green"/>
        </w:rPr>
        <w:t>an unauthorized party</w:t>
      </w:r>
      <w:r w:rsidRPr="00D018A5">
        <w:rPr>
          <w:rStyle w:val="StyleUnderline"/>
          <w:highlight w:val="green"/>
        </w:rPr>
        <w:t xml:space="preserve"> without the proper processes and controls </w:t>
      </w:r>
      <w:r w:rsidRPr="00D018A5">
        <w:rPr>
          <w:rFonts w:eastAsia="Times New Roman"/>
          <w:color w:val="292929"/>
          <w:spacing w:val="3"/>
          <w:szCs w:val="22"/>
          <w:highlight w:val="green"/>
          <w:u w:val="single"/>
          <w:shd w:val="clear" w:color="auto" w:fill="FFFFFF"/>
          <w:lang w:eastAsia="zh-CN"/>
        </w:rPr>
        <w:t xml:space="preserve">could </w:t>
      </w:r>
      <w:r w:rsidRPr="00D018A5">
        <w:rPr>
          <w:rStyle w:val="Emphasis"/>
          <w:highlight w:val="green"/>
        </w:rPr>
        <w:t>result in a different product that is</w:t>
      </w:r>
      <w:r w:rsidRPr="00133CAB">
        <w:rPr>
          <w:rStyle w:val="Emphasis"/>
        </w:rPr>
        <w:t xml:space="preserve"> potentially in</w:t>
      </w:r>
      <w:r w:rsidRPr="00D018A5">
        <w:rPr>
          <w:rStyle w:val="Emphasis"/>
          <w:highlight w:val="green"/>
        </w:rPr>
        <w:t>effective or results in unwanted health consequences.</w:t>
      </w:r>
      <w:r w:rsidRPr="00133CAB">
        <w:rPr>
          <w:rStyle w:val="Emphasis"/>
        </w:rPr>
        <w:t xml:space="preserve"> </w:t>
      </w:r>
      <w:r w:rsidRPr="00126B42">
        <w:rPr>
          <w:rStyle w:val="StyleUnderline"/>
        </w:rPr>
        <w:t xml:space="preserve">And even if an unauthorized manufacturer could overcome those substantial hurdles to reverse-engineer and scale up a safe and effective vaccine copy, it would likely take substantial time and a series of failures to do so. </w:t>
      </w:r>
      <w:r w:rsidRPr="00E167AC">
        <w:rPr>
          <w:rFonts w:eastAsia="Times New Roman"/>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451D72F7" w14:textId="77777777" w:rsidR="00767609" w:rsidRDefault="00767609" w:rsidP="00767609">
      <w:pPr>
        <w:pStyle w:val="Heading4"/>
        <w:rPr>
          <w:lang w:eastAsia="zh-CN"/>
        </w:rPr>
      </w:pPr>
      <w:r>
        <w:rPr>
          <w:lang w:eastAsia="zh-CN"/>
        </w:rPr>
        <w:t xml:space="preserve">Any imperfection in LIC implementation leads to vaccine skepticism – low bar for offense and turns case </w:t>
      </w:r>
    </w:p>
    <w:p w14:paraId="15D03A3C" w14:textId="77777777" w:rsidR="00767609" w:rsidRDefault="00767609" w:rsidP="00767609">
      <w:pPr>
        <w:rPr>
          <w:rFonts w:ascii="Helvetica Neue" w:hAnsi="Helvetica Neue"/>
          <w:color w:val="333333"/>
          <w:sz w:val="23"/>
          <w:szCs w:val="23"/>
          <w:shd w:val="clear" w:color="auto" w:fill="FFFFFF"/>
        </w:rPr>
      </w:pPr>
      <w:r w:rsidRPr="001C4A0E">
        <w:rPr>
          <w:rStyle w:val="Style13ptBold"/>
        </w:rPr>
        <w:t>Trogen et al 20</w:t>
      </w:r>
      <w:r>
        <w:rPr>
          <w:rFonts w:ascii="Helvetica Neue" w:hAnsi="Helvetica Neue"/>
          <w:color w:val="333333"/>
          <w:sz w:val="23"/>
          <w:szCs w:val="23"/>
          <w:shd w:val="clear" w:color="auto" w:fill="FFFFFF"/>
        </w:rPr>
        <w:t xml:space="preserve"> </w:t>
      </w:r>
    </w:p>
    <w:p w14:paraId="7056D4BA" w14:textId="77777777" w:rsidR="00767609" w:rsidRPr="006F765A" w:rsidRDefault="00767609" w:rsidP="00767609">
      <w:r w:rsidRPr="007B3A79">
        <w:t>Brit</w:t>
      </w:r>
      <w:r>
        <w:t xml:space="preserve"> </w:t>
      </w:r>
      <w:r w:rsidRPr="007B3A79">
        <w:t>Trogen</w:t>
      </w:r>
      <w:r>
        <w:t xml:space="preserve"> (</w:t>
      </w:r>
      <w:r w:rsidRPr="007B3A79">
        <w:t>Md, Ms1</w:t>
      </w:r>
      <w:r>
        <w:t>)</w:t>
      </w:r>
      <w:r w:rsidRPr="007B3A79">
        <w:t xml:space="preserve">, </w:t>
      </w:r>
      <w:r>
        <w:t xml:space="preserve">David Oshinsky ( PhD), Arthur Kaplan (PhD) </w:t>
      </w:r>
      <w:r w:rsidRPr="007B3A79">
        <w:t xml:space="preserve">1-28-2020, "Rushing a SARS-CoV-2 Vaccine: Potential for Harm," </w:t>
      </w:r>
      <w:r>
        <w:t>JAMA</w:t>
      </w:r>
      <w:r w:rsidRPr="007B3A79">
        <w:t xml:space="preserve">, </w:t>
      </w:r>
      <w:hyperlink r:id="rId35" w:history="1">
        <w:r w:rsidRPr="00144548">
          <w:rPr>
            <w:rStyle w:val="Hyperlink"/>
          </w:rPr>
          <w:t>https://jamanetwork.com/journals/jama/fullarticle/2766651%20</w:t>
        </w:r>
      </w:hyperlink>
      <w:r>
        <w:t xml:space="preserve"> // AW</w:t>
      </w:r>
    </w:p>
    <w:p w14:paraId="4E2BE7F8" w14:textId="77777777" w:rsidR="00767609" w:rsidRPr="00743C32" w:rsidRDefault="00767609" w:rsidP="00767609">
      <w:pPr>
        <w:rPr>
          <w:sz w:val="16"/>
        </w:rPr>
      </w:pPr>
      <w:r w:rsidRPr="007013C3">
        <w:rPr>
          <w:sz w:val="16"/>
        </w:rPr>
        <w:t>As the SARS-CoV-2 (severe acute respiratory syndrome coronavirus 2) pandemic persists across the US and the world, the spotlight on vaccine science has never been more intense. Researchers across the globe are working rapidly to produce a potential vaccine, and 7 candidates are already in clinical trials.</w:t>
      </w:r>
      <w:hyperlink r:id="rId36" w:anchor="jvp200112r1" w:history="1">
        <w:r w:rsidRPr="007013C3">
          <w:rPr>
            <w:rStyle w:val="Hyperlink"/>
            <w:sz w:val="16"/>
          </w:rPr>
          <w:t>1</w:t>
        </w:r>
      </w:hyperlink>
      <w:r w:rsidRPr="007013C3">
        <w:rPr>
          <w:sz w:val="16"/>
        </w:rPr>
        <w:t xml:space="preserve"> Operation Warp Speed, the vaccine development project announced by President Trump, has advocated for a vaccine to be made available in the US by the beginning of 2021.</w:t>
      </w:r>
      <w:hyperlink r:id="rId37" w:anchor="jvp200112r1" w:history="1">
        <w:r w:rsidRPr="007013C3">
          <w:rPr>
            <w:rStyle w:val="Hyperlink"/>
            <w:sz w:val="16"/>
          </w:rPr>
          <w:t>1</w:t>
        </w:r>
      </w:hyperlink>
      <w:r w:rsidRPr="007013C3">
        <w:rPr>
          <w:sz w:val="16"/>
        </w:rPr>
        <w:t xml:space="preserve"> But for scientists and physicians, the term “warp speed” should trigger concern. Good science requires rigor, discipline, and deliberate caution. Any medical therapy approved for public use in the absence of extensive safeguards has the potential to cause harm, not only for COVID-19 prevention efforts and vaccine recipients, but also for public trust in vaccination efforts worldwide. </w:t>
      </w:r>
      <w:r w:rsidRPr="007B3A79">
        <w:rPr>
          <w:u w:val="single"/>
        </w:rPr>
        <w:t xml:space="preserve">Long before coronavirus disease 2019 (COVID-19), </w:t>
      </w:r>
      <w:r w:rsidRPr="007013C3">
        <w:rPr>
          <w:highlight w:val="green"/>
          <w:u w:val="single"/>
        </w:rPr>
        <w:t>vaccine hesitancy and refusal</w:t>
      </w:r>
      <w:r w:rsidRPr="007B3A79">
        <w:rPr>
          <w:u w:val="single"/>
        </w:rPr>
        <w:t xml:space="preserve"> were </w:t>
      </w:r>
      <w:r w:rsidRPr="007013C3">
        <w:rPr>
          <w:highlight w:val="green"/>
          <w:u w:val="single"/>
        </w:rPr>
        <w:t>increasing</w:t>
      </w:r>
      <w:r w:rsidRPr="007013C3">
        <w:rPr>
          <w:sz w:val="16"/>
        </w:rPr>
        <w:t>.</w:t>
      </w:r>
      <w:hyperlink r:id="rId38" w:anchor="jvp200112r2" w:history="1">
        <w:r w:rsidRPr="007013C3">
          <w:rPr>
            <w:rStyle w:val="Hyperlink"/>
            <w:sz w:val="16"/>
          </w:rPr>
          <w:t>2</w:t>
        </w:r>
      </w:hyperlink>
      <w:r w:rsidRPr="007013C3">
        <w:rPr>
          <w:sz w:val="16"/>
        </w:rPr>
        <w:t xml:space="preserve"> In 2019, </w:t>
      </w:r>
      <w:r w:rsidRPr="007B3A79">
        <w:rPr>
          <w:u w:val="single"/>
        </w:rPr>
        <w:t xml:space="preserve">the World Health Organization listed vaccine refusal as one of the </w:t>
      </w:r>
      <w:r w:rsidRPr="007013C3">
        <w:rPr>
          <w:highlight w:val="green"/>
          <w:u w:val="single"/>
        </w:rPr>
        <w:t>top 10 global health threats</w:t>
      </w:r>
      <w:r w:rsidRPr="007013C3">
        <w:rPr>
          <w:sz w:val="16"/>
        </w:rPr>
        <w:t>.</w:t>
      </w:r>
      <w:hyperlink r:id="rId39" w:anchor="jvp200112r3" w:history="1">
        <w:r w:rsidRPr="007013C3">
          <w:rPr>
            <w:rStyle w:val="Hyperlink"/>
            <w:sz w:val="16"/>
          </w:rPr>
          <w:t>3</w:t>
        </w:r>
      </w:hyperlink>
      <w:r w:rsidRPr="007013C3">
        <w:rPr>
          <w:sz w:val="16"/>
        </w:rPr>
        <w:t xml:space="preserve"> Pediatricians, in particular, frequently encounter resistance to childhood vaccinations, and as a result, outbreaks of measles and other vaccine-preventable illnesses, such as pertussis and influenza, have increased in recent decades.</w:t>
      </w:r>
      <w:hyperlink r:id="rId40" w:anchor="jvp200112r4" w:history="1">
        <w:r w:rsidRPr="007013C3">
          <w:rPr>
            <w:rStyle w:val="Hyperlink"/>
            <w:sz w:val="16"/>
          </w:rPr>
          <w:t>4</w:t>
        </w:r>
      </w:hyperlink>
      <w:r w:rsidRPr="007013C3">
        <w:rPr>
          <w:sz w:val="16"/>
        </w:rPr>
        <w:t xml:space="preserve"> Much of the distrust of vaccines (and, by extension, the physicians and scientists who promote them) is driven by widespread misinformation from both online sources and skeptical communities.</w:t>
      </w:r>
      <w:hyperlink r:id="rId41" w:anchor="jvp200112r2" w:history="1">
        <w:r w:rsidRPr="007013C3">
          <w:rPr>
            <w:rStyle w:val="Hyperlink"/>
            <w:sz w:val="16"/>
          </w:rPr>
          <w:t>2</w:t>
        </w:r>
      </w:hyperlink>
      <w:r w:rsidRPr="007013C3">
        <w:rPr>
          <w:sz w:val="16"/>
        </w:rPr>
        <w:t>,</w:t>
      </w:r>
      <w:hyperlink r:id="rId42" w:anchor="jvp200112r4" w:history="1">
        <w:r w:rsidRPr="007013C3">
          <w:rPr>
            <w:rStyle w:val="Hyperlink"/>
            <w:sz w:val="16"/>
          </w:rPr>
          <w:t>4</w:t>
        </w:r>
      </w:hyperlink>
      <w:r w:rsidRPr="007013C3">
        <w:rPr>
          <w:sz w:val="16"/>
        </w:rPr>
        <w:t xml:space="preserve"> The belief that vaccines cause harmful adverse effects like autism has persisted despite carefully designed research studies that have refuted such claims. </w:t>
      </w:r>
      <w:r w:rsidRPr="007B3A79">
        <w:rPr>
          <w:u w:val="single"/>
        </w:rPr>
        <w:t xml:space="preserve">When physicians promote vaccines, they do so knowing that the benefits far outweigh the minimal risks, and that each vaccine has been studied extensively to establish its safety profile. Yet </w:t>
      </w:r>
      <w:r w:rsidRPr="007013C3">
        <w:rPr>
          <w:u w:val="single"/>
        </w:rPr>
        <w:t>vaccine opponents</w:t>
      </w:r>
      <w:r w:rsidRPr="007B3A79">
        <w:rPr>
          <w:u w:val="single"/>
        </w:rPr>
        <w:t xml:space="preserve"> frequently </w:t>
      </w:r>
      <w:r w:rsidRPr="007013C3">
        <w:rPr>
          <w:u w:val="single"/>
        </w:rPr>
        <w:t>accuse</w:t>
      </w:r>
      <w:r w:rsidRPr="007B3A79">
        <w:rPr>
          <w:u w:val="single"/>
        </w:rPr>
        <w:t xml:space="preserve"> physicians and researchers of failing in this respect, citing financial or political interests as the motivation for promoting vaccines. As the search for a SARS-CoV-2 vaccine accelerates, physicians and </w:t>
      </w:r>
      <w:r w:rsidRPr="007013C3">
        <w:rPr>
          <w:b/>
          <w:bCs/>
          <w:highlight w:val="green"/>
          <w:u w:val="single"/>
        </w:rPr>
        <w:t>scientists</w:t>
      </w:r>
      <w:r w:rsidRPr="007013C3">
        <w:rPr>
          <w:b/>
          <w:bCs/>
          <w:u w:val="single"/>
        </w:rPr>
        <w:t xml:space="preserve"> who wish to maintain the public’s trust </w:t>
      </w:r>
      <w:r w:rsidRPr="007013C3">
        <w:rPr>
          <w:b/>
          <w:bCs/>
          <w:highlight w:val="green"/>
          <w:u w:val="single"/>
        </w:rPr>
        <w:t>must not</w:t>
      </w:r>
      <w:r w:rsidRPr="007013C3">
        <w:rPr>
          <w:b/>
          <w:bCs/>
          <w:u w:val="single"/>
        </w:rPr>
        <w:t xml:space="preserve"> promote a vaccine that has either </w:t>
      </w:r>
      <w:r w:rsidRPr="007013C3">
        <w:rPr>
          <w:b/>
          <w:bCs/>
          <w:highlight w:val="green"/>
          <w:u w:val="single"/>
        </w:rPr>
        <w:t>bypassed</w:t>
      </w:r>
      <w:r w:rsidRPr="007013C3">
        <w:rPr>
          <w:b/>
          <w:bCs/>
          <w:u w:val="single"/>
        </w:rPr>
        <w:t xml:space="preserve"> established </w:t>
      </w:r>
      <w:r w:rsidRPr="007013C3">
        <w:rPr>
          <w:b/>
          <w:bCs/>
          <w:highlight w:val="green"/>
          <w:u w:val="single"/>
        </w:rPr>
        <w:t>safety</w:t>
      </w:r>
      <w:r w:rsidRPr="007013C3">
        <w:rPr>
          <w:b/>
          <w:bCs/>
          <w:u w:val="single"/>
        </w:rPr>
        <w:t xml:space="preserve"> standards or is open to a serious charge of having done so.</w:t>
      </w:r>
      <w:r w:rsidRPr="007013C3">
        <w:rPr>
          <w:b/>
          <w:bCs/>
          <w:sz w:val="16"/>
        </w:rPr>
        <w:t xml:space="preserve"> </w:t>
      </w:r>
      <w:r w:rsidRPr="007013C3">
        <w:rPr>
          <w:b/>
          <w:bCs/>
          <w:u w:val="single"/>
        </w:rPr>
        <w:t xml:space="preserve">There is </w:t>
      </w:r>
      <w:r w:rsidRPr="007013C3">
        <w:rPr>
          <w:b/>
          <w:bCs/>
          <w:highlight w:val="green"/>
          <w:u w:val="single"/>
        </w:rPr>
        <w:t>grim historical precedent</w:t>
      </w:r>
      <w:r w:rsidRPr="007B3A79">
        <w:rPr>
          <w:u w:val="single"/>
        </w:rPr>
        <w:t xml:space="preserve"> for allowing expediency to rule vaccine development.</w:t>
      </w:r>
      <w:r w:rsidRPr="007013C3">
        <w:rPr>
          <w:sz w:val="16"/>
        </w:rPr>
        <w:t xml:space="preserve"> In 1955, the inactivated polio vaccine developed by Jonas Salk was declared “safe, potent, and effective” following the largest public health experiment in the nation’s history, involving more than a million schoolchildren.</w:t>
      </w:r>
      <w:hyperlink r:id="rId43" w:anchor="jvp200112r5" w:history="1">
        <w:r w:rsidRPr="007013C3">
          <w:rPr>
            <w:rStyle w:val="Hyperlink"/>
            <w:sz w:val="16"/>
          </w:rPr>
          <w:t>5</w:t>
        </w:r>
      </w:hyperlink>
      <w:r w:rsidRPr="007013C3">
        <w:rPr>
          <w:sz w:val="16"/>
        </w:rPr>
        <w:t xml:space="preserve"> Within weeks, however, the miracle vaccine intended to end the scourge of polio stood accused of causing it. </w:t>
      </w:r>
      <w:r w:rsidRPr="007B3A79">
        <w:rPr>
          <w:u w:val="single"/>
        </w:rPr>
        <w:t xml:space="preserve">Years in development, the </w:t>
      </w:r>
      <w:r w:rsidRPr="007013C3">
        <w:rPr>
          <w:highlight w:val="green"/>
          <w:u w:val="single"/>
        </w:rPr>
        <w:t>Salk vaccine</w:t>
      </w:r>
      <w:r w:rsidRPr="007B3A79">
        <w:rPr>
          <w:u w:val="single"/>
        </w:rPr>
        <w:t xml:space="preserve"> had been rigorously tested in preparation for the massive trials. But the very success of these trials led to an understandable outcry for the immediate, but premature, public release of the vaccine.</w:t>
      </w:r>
      <w:r w:rsidRPr="007013C3">
        <w:rPr>
          <w:sz w:val="16"/>
        </w:rPr>
        <w:t xml:space="preserve"> </w:t>
      </w:r>
      <w:r w:rsidRPr="007013C3">
        <w:rPr>
          <w:szCs w:val="22"/>
          <w:u w:val="single"/>
        </w:rPr>
        <w:t xml:space="preserve">Five pharmaceutical companies were given Salk’s formula and left to produce the vaccine without significant oversight. As speed took precedence over caution, </w:t>
      </w:r>
      <w:r w:rsidRPr="007013C3">
        <w:rPr>
          <w:szCs w:val="22"/>
          <w:highlight w:val="green"/>
          <w:u w:val="single"/>
        </w:rPr>
        <w:t>serious mistakes</w:t>
      </w:r>
      <w:r w:rsidRPr="007013C3">
        <w:rPr>
          <w:szCs w:val="22"/>
          <w:u w:val="single"/>
        </w:rPr>
        <w:t xml:space="preserve"> went </w:t>
      </w:r>
      <w:r w:rsidRPr="007013C3">
        <w:rPr>
          <w:szCs w:val="22"/>
          <w:highlight w:val="green"/>
          <w:u w:val="single"/>
        </w:rPr>
        <w:t>unreported</w:t>
      </w:r>
      <w:r w:rsidRPr="007013C3">
        <w:rPr>
          <w:szCs w:val="22"/>
          <w:u w:val="single"/>
        </w:rPr>
        <w:t>.</w:t>
      </w:r>
      <w:hyperlink r:id="rId44" w:anchor="jvp200112r5" w:history="1">
        <w:r w:rsidRPr="007013C3">
          <w:rPr>
            <w:rStyle w:val="Hyperlink"/>
            <w:sz w:val="16"/>
          </w:rPr>
          <w:t>5</w:t>
        </w:r>
      </w:hyperlink>
      <w:r w:rsidRPr="007013C3">
        <w:rPr>
          <w:sz w:val="16"/>
        </w:rPr>
        <w:t xml:space="preserve"> One company, Cutter Laboratories, distributed a vaccine so contaminated with live poliovirus that 70 000 children who received that vaccine developed muscle weakness, 164 were permanently paralyzed, and 10 died.</w:t>
      </w:r>
      <w:hyperlink r:id="rId45" w:anchor="jvp200112r6" w:history="1">
        <w:r w:rsidRPr="007013C3">
          <w:rPr>
            <w:rStyle w:val="Hyperlink"/>
            <w:sz w:val="16"/>
          </w:rPr>
          <w:t>6</w:t>
        </w:r>
      </w:hyperlink>
      <w:r w:rsidRPr="007013C3">
        <w:rPr>
          <w:sz w:val="16"/>
        </w:rPr>
        <w:t xml:space="preserve"> Not surprisingly, that incident forced the federal government to directly intervene. The legacy of this event is a regulatory landscape in which vaccines undergo thousands of tests to ensure their safety and effectiveness.</w:t>
      </w:r>
      <w:hyperlink r:id="rId46" w:anchor="jvp200112r6" w:history="1">
        <w:r w:rsidRPr="007013C3">
          <w:rPr>
            <w:rStyle w:val="Hyperlink"/>
            <w:sz w:val="16"/>
          </w:rPr>
          <w:t>6</w:t>
        </w:r>
      </w:hyperlink>
      <w:r w:rsidRPr="007013C3">
        <w:rPr>
          <w:sz w:val="16"/>
        </w:rPr>
        <w:t xml:space="preserve"> Yet on rare occasions, this vital evidence-based process of vaccine development and testing has still been ignored. In 1976, concerns about the emergence of a new swine flu strain reminiscent of the lethal 1918 version led President Gerald Ford to convene a panel that recommended a government-backed mass vaccination program.</w:t>
      </w:r>
      <w:hyperlink r:id="rId47" w:anchor="jvp200112r7" w:history="1">
        <w:r w:rsidRPr="007013C3">
          <w:rPr>
            <w:rStyle w:val="Hyperlink"/>
            <w:sz w:val="16"/>
          </w:rPr>
          <w:t>7</w:t>
        </w:r>
      </w:hyperlink>
      <w:r w:rsidRPr="007013C3">
        <w:rPr>
          <w:sz w:val="16"/>
        </w:rPr>
        <w:t xml:space="preserve"> Poorly conceived, the attempt to vaccinate the US population at breakneck speed failed in virtually every respect. </w:t>
      </w:r>
      <w:r w:rsidRPr="007013C3">
        <w:rPr>
          <w:highlight w:val="green"/>
          <w:u w:val="single"/>
        </w:rPr>
        <w:t>Safety standards deteriorated</w:t>
      </w:r>
      <w:r w:rsidRPr="007013C3">
        <w:rPr>
          <w:u w:val="single"/>
        </w:rPr>
        <w:t xml:space="preserve"> as one manufacturer produced the incorrect strain. The vaccine tested poorly on children who, depending on the form of vaccine tested, either developed adverse reactions with high fevers and sore arms or did not mount an immune response at all. </w:t>
      </w:r>
      <w:r w:rsidRPr="007013C3">
        <w:rPr>
          <w:sz w:val="16"/>
        </w:rPr>
        <w:t>Reports emerged that the vaccine appeared to cause Guillain-Barré syndrome in a very small number of cases, a finding that remains controversial, but added to the early momentum of the antivaccine movement.</w:t>
      </w:r>
      <w:hyperlink r:id="rId48" w:anchor="jvp200112r7" w:history="1">
        <w:r w:rsidRPr="007013C3">
          <w:rPr>
            <w:rStyle w:val="Hyperlink"/>
            <w:sz w:val="16"/>
          </w:rPr>
          <w:t>7</w:t>
        </w:r>
      </w:hyperlink>
      <w:r w:rsidRPr="007013C3">
        <w:rPr>
          <w:sz w:val="16"/>
        </w:rPr>
        <w:t xml:space="preserve"> Once again, the pressure to rapidly distribute a vaccine undermined the scientific integrity of the process and damaged public trust. COVID-19 has created intense concern and uncertainty in the US and throughout the world. There are immense public and political pressures to develop a new vaccine, a process that typically takes years, not months. But as history warns, these pressures must not supplant rigorous scientific practice. Proceeding stepwise through the phases of clinical trials is the ethical standard for investigations involving human research participants. Adherence to the scientific method is the only way to safeguard against a SARS-CoV-2 vaccine that is ineffective, or worse, carries unacceptable adverse effects. Failing to abide by standards of safety and scientific rigor during the COVID-19 crisis will fuel the argument that physicians and scientists cannot be trusted. Vaccination rates, which are declining due to widespread concern about visiting clinicians’ offices, could further decrease. The US could see resurgences of many vaccine-preventable illnesses, and inevitably, massive increases in avoidable deaths and irreversible outcomes. There are, however, reasons to hope that these scenarios will not come to pass. In response to past failures, vaccine development in the US is subject to increased regulatory oversight designed to protect against substandard practices. Technological advances permit the rapid communication of adverse events in clinical trials, and the understanding of the genetic factors influencing immunologic responses has increased. To proactively address safety concerns, these and other safeguards should be clearly communicated to the public during the vaccine development process. </w:t>
      </w:r>
      <w:r w:rsidRPr="007013C3">
        <w:rPr>
          <w:u w:val="single"/>
        </w:rPr>
        <w:t>Both the public and the scientific community want an effective and safe intervention to prevent COVID-19.</w:t>
      </w:r>
      <w:r w:rsidRPr="007013C3">
        <w:rPr>
          <w:sz w:val="16"/>
        </w:rPr>
        <w:t xml:space="preserve"> The morbidity, mortality, and societal and financial devastation that SARS-CoV-2 has caused throughout the world will have wide-reaching consequences for almost every aspect of life for years to come. Nothing should dampen the ardor of researchers worldwide in the aggressive search for effective treatments. In this unprecedented crisis, novel trial designs, such as those that include challenge studies, should be carefully considered.</w:t>
      </w:r>
      <w:hyperlink r:id="rId49" w:anchor="jvp200112r8" w:history="1">
        <w:r w:rsidRPr="007013C3">
          <w:rPr>
            <w:rStyle w:val="Hyperlink"/>
            <w:sz w:val="16"/>
          </w:rPr>
          <w:t>8</w:t>
        </w:r>
      </w:hyperlink>
      <w:r w:rsidRPr="007013C3">
        <w:rPr>
          <w:sz w:val="16"/>
        </w:rPr>
        <w:t xml:space="preserve"> But what cannot and must not be allowed is for desperation to result in the suspension of scientific principles and ethical research values. </w:t>
      </w:r>
      <w:r w:rsidRPr="007013C3">
        <w:rPr>
          <w:highlight w:val="green"/>
          <w:u w:val="single"/>
        </w:rPr>
        <w:t>Physicians should not administer</w:t>
      </w:r>
      <w:r w:rsidRPr="007013C3">
        <w:rPr>
          <w:u w:val="single"/>
        </w:rPr>
        <w:t xml:space="preserve"> </w:t>
      </w:r>
      <w:r w:rsidRPr="007013C3">
        <w:rPr>
          <w:highlight w:val="green"/>
          <w:u w:val="single"/>
        </w:rPr>
        <w:t>inadequately</w:t>
      </w:r>
      <w:r w:rsidRPr="007013C3">
        <w:rPr>
          <w:u w:val="single"/>
        </w:rPr>
        <w:t xml:space="preserve"> </w:t>
      </w:r>
      <w:r w:rsidRPr="007013C3">
        <w:rPr>
          <w:highlight w:val="green"/>
          <w:u w:val="single"/>
        </w:rPr>
        <w:t>vetted</w:t>
      </w:r>
      <w:r w:rsidRPr="007013C3">
        <w:rPr>
          <w:u w:val="single"/>
        </w:rPr>
        <w:t xml:space="preserve"> </w:t>
      </w:r>
      <w:r w:rsidRPr="007013C3">
        <w:rPr>
          <w:highlight w:val="green"/>
          <w:u w:val="single"/>
        </w:rPr>
        <w:t>vaccines</w:t>
      </w:r>
      <w:r w:rsidRPr="007013C3">
        <w:rPr>
          <w:u w:val="single"/>
        </w:rPr>
        <w:t>; researchers should not endorse them without sufficient data.</w:t>
      </w:r>
      <w:r w:rsidRPr="007013C3">
        <w:rPr>
          <w:sz w:val="16"/>
        </w:rPr>
        <w:t xml:space="preserve"> The scientific community has only one chance at winning public acceptance of a SARS-CoV-2 vaccine. </w:t>
      </w:r>
      <w:r w:rsidRPr="007013C3">
        <w:rPr>
          <w:u w:val="single"/>
        </w:rPr>
        <w:t xml:space="preserve">The </w:t>
      </w:r>
      <w:r w:rsidRPr="007013C3">
        <w:rPr>
          <w:highlight w:val="green"/>
          <w:u w:val="single"/>
        </w:rPr>
        <w:t>likelihood</w:t>
      </w:r>
      <w:r w:rsidRPr="007013C3">
        <w:rPr>
          <w:u w:val="single"/>
        </w:rPr>
        <w:t xml:space="preserve"> of achieving that goal will </w:t>
      </w:r>
      <w:r w:rsidRPr="007013C3">
        <w:rPr>
          <w:highlight w:val="green"/>
          <w:u w:val="single"/>
        </w:rPr>
        <w:t>depend on</w:t>
      </w:r>
      <w:r w:rsidRPr="007013C3">
        <w:rPr>
          <w:u w:val="single"/>
        </w:rPr>
        <w:t xml:space="preserve"> convincing evidence of vaccine </w:t>
      </w:r>
      <w:r w:rsidRPr="007013C3">
        <w:rPr>
          <w:highlight w:val="green"/>
          <w:u w:val="single"/>
        </w:rPr>
        <w:t>safety</w:t>
      </w:r>
      <w:r w:rsidRPr="007013C3">
        <w:rPr>
          <w:u w:val="single"/>
        </w:rPr>
        <w:t xml:space="preserve"> and efficacy.</w:t>
      </w:r>
    </w:p>
    <w:p w14:paraId="056EED70" w14:textId="77777777" w:rsidR="00767609" w:rsidRDefault="00767609" w:rsidP="00767609">
      <w:pPr>
        <w:pStyle w:val="Heading2"/>
      </w:pPr>
      <w:r>
        <w:t>Vac Dip CP</w:t>
      </w:r>
    </w:p>
    <w:p w14:paraId="0B979B16" w14:textId="77777777" w:rsidR="00767609" w:rsidRDefault="00767609" w:rsidP="00767609">
      <w:pPr>
        <w:pStyle w:val="Heading4"/>
      </w:pPr>
      <w:r>
        <w:t>Text: The People’s Republic of China should offer Chinese developed vaccines and medical technology related to COVID-19 to the world for free</w:t>
      </w:r>
    </w:p>
    <w:p w14:paraId="522553B6" w14:textId="77777777" w:rsidR="00767609" w:rsidRDefault="00767609" w:rsidP="00767609"/>
    <w:p w14:paraId="7D095A36" w14:textId="77777777" w:rsidR="00767609" w:rsidRDefault="00767609" w:rsidP="00767609">
      <w:pPr>
        <w:pStyle w:val="Heading4"/>
      </w:pPr>
      <w:r>
        <w:t>The CP massively ramps up Chinese “vaccine diplomacy” which solves the case</w:t>
      </w:r>
    </w:p>
    <w:p w14:paraId="6AD6B570" w14:textId="77777777" w:rsidR="00767609" w:rsidRPr="00EC4680" w:rsidRDefault="00767609" w:rsidP="00767609">
      <w:pPr>
        <w:rPr>
          <w:rStyle w:val="Style13ptBold"/>
        </w:rPr>
      </w:pPr>
      <w:r w:rsidRPr="00EC4680">
        <w:rPr>
          <w:rStyle w:val="Style13ptBold"/>
        </w:rPr>
        <w:t>Juecheng and Yuwei 8-13-21</w:t>
      </w:r>
    </w:p>
    <w:p w14:paraId="49FB7236" w14:textId="77777777" w:rsidR="00767609" w:rsidRPr="00EC4680" w:rsidRDefault="00767609" w:rsidP="00767609">
      <w:pPr>
        <w:rPr>
          <w:sz w:val="16"/>
        </w:rPr>
      </w:pPr>
      <w:r w:rsidRPr="00EC4680">
        <w:rPr>
          <w:sz w:val="16"/>
        </w:rPr>
        <w:t>(Zhao and Hu, https://www.globaltimes.cn/page/202108/1231387.shtml)</w:t>
      </w:r>
    </w:p>
    <w:p w14:paraId="4E596A71" w14:textId="77777777" w:rsidR="00767609" w:rsidRDefault="00767609" w:rsidP="00767609">
      <w:pPr>
        <w:rPr>
          <w:rStyle w:val="StyleUnderline"/>
        </w:rPr>
      </w:pPr>
      <w:r w:rsidRPr="00E3389B">
        <w:rPr>
          <w:rStyle w:val="StyleUnderline"/>
          <w:highlight w:val="green"/>
        </w:rPr>
        <w:t>One of China’s most valued contributions</w:t>
      </w:r>
      <w:r w:rsidRPr="00FC67C4">
        <w:rPr>
          <w:rStyle w:val="StyleUnderline"/>
        </w:rPr>
        <w:t xml:space="preserve"> to the global fair accessibility to COVID-19 vaccines </w:t>
      </w:r>
      <w:r w:rsidRPr="00E3389B">
        <w:rPr>
          <w:rStyle w:val="StyleUnderline"/>
          <w:highlight w:val="green"/>
        </w:rPr>
        <w:t>is to enable more developing countries</w:t>
      </w:r>
      <w:r w:rsidRPr="00FC67C4">
        <w:rPr>
          <w:rStyle w:val="StyleUnderline"/>
        </w:rPr>
        <w:t xml:space="preserve"> to hone their ability </w:t>
      </w:r>
      <w:r w:rsidRPr="00E3389B">
        <w:rPr>
          <w:rStyle w:val="StyleUnderline"/>
          <w:highlight w:val="green"/>
        </w:rPr>
        <w:t xml:space="preserve">to </w:t>
      </w:r>
      <w:r w:rsidRPr="00E3389B">
        <w:rPr>
          <w:rStyle w:val="Emphasis"/>
          <w:highlight w:val="green"/>
        </w:rPr>
        <w:t>produce vaccines by themselves</w:t>
      </w:r>
      <w:r w:rsidRPr="00FC67C4">
        <w:rPr>
          <w:rStyle w:val="Emphasis"/>
        </w:rPr>
        <w:t>,</w:t>
      </w:r>
      <w:r w:rsidRPr="00EC4680">
        <w:rPr>
          <w:sz w:val="16"/>
        </w:rPr>
        <w:t xml:space="preserve"> Zha </w:t>
      </w:r>
      <w:r w:rsidRPr="00FC67C4">
        <w:rPr>
          <w:rStyle w:val="StyleUnderline"/>
        </w:rPr>
        <w:t xml:space="preserve">Daojiong, </w:t>
      </w:r>
      <w:r w:rsidRPr="00E3389B">
        <w:rPr>
          <w:rStyle w:val="StyleUnderline"/>
          <w:highlight w:val="green"/>
        </w:rPr>
        <w:t>professor of International Poli</w:t>
      </w:r>
      <w:r w:rsidRPr="00FC67C4">
        <w:rPr>
          <w:rStyle w:val="StyleUnderline"/>
        </w:rPr>
        <w:t xml:space="preserve">tical </w:t>
      </w:r>
      <w:r w:rsidRPr="00E3389B">
        <w:rPr>
          <w:rStyle w:val="StyleUnderline"/>
          <w:highlight w:val="green"/>
        </w:rPr>
        <w:t>Econ</w:t>
      </w:r>
      <w:r w:rsidRPr="00FC67C4">
        <w:rPr>
          <w:rStyle w:val="StyleUnderline"/>
        </w:rPr>
        <w:t xml:space="preserve">omy </w:t>
      </w:r>
      <w:r w:rsidRPr="00E3389B">
        <w:rPr>
          <w:rStyle w:val="StyleUnderline"/>
          <w:highlight w:val="green"/>
        </w:rPr>
        <w:t>from Peking</w:t>
      </w:r>
      <w:r w:rsidRPr="00FC67C4">
        <w:rPr>
          <w:rStyle w:val="StyleUnderline"/>
        </w:rPr>
        <w:t xml:space="preserve">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r w:rsidRPr="00E3389B">
        <w:rPr>
          <w:rStyle w:val="StyleUnderline"/>
          <w:highlight w:val="green"/>
        </w:rPr>
        <w:t>Zha believes</w:t>
      </w:r>
      <w:r w:rsidRPr="00FC67C4">
        <w:rPr>
          <w:rStyle w:val="StyleUnderline"/>
        </w:rPr>
        <w:t xml:space="preserve"> that </w:t>
      </w:r>
      <w:r w:rsidRPr="00E3389B">
        <w:rPr>
          <w:rStyle w:val="StyleUnderline"/>
          <w:highlight w:val="green"/>
        </w:rPr>
        <w:t>China is advocating negotiations among countries on equitable</w:t>
      </w:r>
      <w:r w:rsidRPr="00FC67C4">
        <w:rPr>
          <w:rStyle w:val="StyleUnderline"/>
        </w:rPr>
        <w:t xml:space="preserve"> global </w:t>
      </w:r>
      <w:r w:rsidRPr="00E3389B">
        <w:rPr>
          <w:rStyle w:val="StyleUnderline"/>
          <w:highlight w:val="green"/>
        </w:rPr>
        <w:t>distribution of vaccines</w:t>
      </w:r>
      <w:r w:rsidRPr="00FC67C4">
        <w:rPr>
          <w:rStyle w:val="StyleUnderline"/>
        </w:rPr>
        <w:t xml:space="preserve"> from a humanitarian, and global perspective.</w:t>
      </w:r>
      <w:r>
        <w:rPr>
          <w:rStyle w:val="StyleUnderline"/>
        </w:rPr>
        <w:t xml:space="preserve"> </w:t>
      </w:r>
      <w:r w:rsidRPr="00E3389B">
        <w:rPr>
          <w:rStyle w:val="StyleUnderline"/>
          <w:highlight w:val="green"/>
        </w:rPr>
        <w:t>China has vowed</w:t>
      </w:r>
      <w:r w:rsidRPr="00FC67C4">
        <w:rPr>
          <w:rStyle w:val="StyleUnderline"/>
        </w:rPr>
        <w:t xml:space="preserve"> to make efforts </w:t>
      </w:r>
      <w:r w:rsidRPr="00E3389B">
        <w:rPr>
          <w:rStyle w:val="StyleUnderline"/>
          <w:highlight w:val="green"/>
        </w:rPr>
        <w:t>to provide the world with 2 billion doses</w:t>
      </w:r>
      <w:r w:rsidRPr="00FC67C4">
        <w:rPr>
          <w:rStyle w:val="StyleUnderline"/>
        </w:rPr>
        <w:t xml:space="preserve">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Zha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Zha told the Global Times. </w:t>
      </w:r>
      <w:r w:rsidRPr="00E56496">
        <w:rPr>
          <w:rStyle w:val="Emphasis"/>
          <w:highlight w:val="green"/>
        </w:rPr>
        <w:t xml:space="preserve">Due to China’s mature </w:t>
      </w:r>
      <w:r w:rsidRPr="00FC67C4">
        <w:rPr>
          <w:rStyle w:val="Emphasis"/>
        </w:rPr>
        <w:t xml:space="preserve">vaccine </w:t>
      </w:r>
      <w:r w:rsidRPr="00E56496">
        <w:rPr>
          <w:rStyle w:val="Emphasis"/>
          <w:highlight w:val="green"/>
        </w:rPr>
        <w:t>techn</w:t>
      </w:r>
      <w:r w:rsidRPr="00FC67C4">
        <w:rPr>
          <w:rStyle w:val="Emphasis"/>
        </w:rPr>
        <w:t xml:space="preserve">ologies, </w:t>
      </w:r>
      <w:r w:rsidRPr="00E56496">
        <w:rPr>
          <w:rStyle w:val="Emphasis"/>
          <w:highlight w:val="green"/>
        </w:rPr>
        <w:t>longer shelf life and lower requirement for storage and transportation, Chinese made vaccines are</w:t>
      </w:r>
      <w:r w:rsidRPr="00FC67C4">
        <w:rPr>
          <w:rStyle w:val="Emphasis"/>
        </w:rPr>
        <w:t xml:space="preserve"> a more </w:t>
      </w:r>
      <w:r w:rsidRPr="00E56496">
        <w:rPr>
          <w:rStyle w:val="Emphasis"/>
          <w:highlight w:val="green"/>
        </w:rPr>
        <w:t>preferable</w:t>
      </w:r>
      <w:r w:rsidRPr="00FC67C4">
        <w:rPr>
          <w:rStyle w:val="Emphasis"/>
        </w:rPr>
        <w:t xml:space="preserve"> choice </w:t>
      </w:r>
      <w:r w:rsidRPr="00E56496">
        <w:rPr>
          <w:rStyle w:val="Emphasis"/>
          <w:highlight w:val="green"/>
        </w:rPr>
        <w:t>for</w:t>
      </w:r>
      <w:r w:rsidRPr="00FC67C4">
        <w:rPr>
          <w:rStyle w:val="Emphasis"/>
        </w:rPr>
        <w:t xml:space="preserve"> many </w:t>
      </w:r>
      <w:r w:rsidRPr="00E56496">
        <w:rPr>
          <w:rStyle w:val="Emphasis"/>
          <w:highlight w:val="green"/>
        </w:rPr>
        <w:t>developing countries with</w:t>
      </w:r>
      <w:r w:rsidRPr="00FC67C4">
        <w:rPr>
          <w:rStyle w:val="Emphasis"/>
        </w:rPr>
        <w:t xml:space="preserve"> relatively </w:t>
      </w:r>
      <w:r w:rsidRPr="00E56496">
        <w:rPr>
          <w:rStyle w:val="Emphasis"/>
          <w:highlight w:val="green"/>
        </w:rPr>
        <w:t>weak vaccination infrastructure</w:t>
      </w:r>
      <w:r w:rsidRPr="00EC4680">
        <w:rPr>
          <w:sz w:val="16"/>
        </w:rPr>
        <w:t xml:space="preserve"> . This has been reflected in the approval of Chinese vaccines in more than 100 countries. </w:t>
      </w:r>
      <w:r w:rsidRPr="00FC67C4">
        <w:rPr>
          <w:rStyle w:val="StyleUnderline"/>
        </w:rPr>
        <w:t>But the phenomenon of “vaccine nationalism” was never absent in the decision by governments to choose vaccines, Zha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Zha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r w:rsidRPr="00E3389B">
        <w:rPr>
          <w:rStyle w:val="StyleUnderline"/>
          <w:highlight w:val="green"/>
        </w:rPr>
        <w:t>Providing assistance from one country to another in the field of</w:t>
      </w:r>
      <w:r w:rsidRPr="00FC67C4">
        <w:rPr>
          <w:rStyle w:val="StyleUnderline"/>
        </w:rPr>
        <w:t xml:space="preserve"> infectious or non-infectious </w:t>
      </w:r>
      <w:r w:rsidRPr="00E3389B">
        <w:rPr>
          <w:rStyle w:val="StyleUnderline"/>
          <w:highlight w:val="green"/>
        </w:rPr>
        <w:t>diseases is</w:t>
      </w:r>
      <w:r w:rsidRPr="00FC67C4">
        <w:rPr>
          <w:rStyle w:val="StyleUnderline"/>
        </w:rPr>
        <w:t xml:space="preserve"> often referred to as "</w:t>
      </w:r>
      <w:r w:rsidRPr="00E3389B">
        <w:rPr>
          <w:rStyle w:val="StyleUnderline"/>
          <w:highlight w:val="green"/>
        </w:rPr>
        <w:t>health diplomacy</w:t>
      </w:r>
      <w:r w:rsidRPr="00FC67C4">
        <w:rPr>
          <w:rStyle w:val="StyleUnderline"/>
        </w:rPr>
        <w:t xml:space="preserve">." Some </w:t>
      </w:r>
      <w:r w:rsidRPr="00E3389B">
        <w:rPr>
          <w:rStyle w:val="StyleUnderline"/>
          <w:highlight w:val="green"/>
        </w:rPr>
        <w:t>international public health research literature support</w:t>
      </w:r>
      <w:r w:rsidRPr="00FC67C4">
        <w:rPr>
          <w:rStyle w:val="StyleUnderline"/>
        </w:rPr>
        <w:t xml:space="preserve"> "health diplomacy" </w:t>
      </w:r>
      <w:r w:rsidRPr="00E3389B">
        <w:rPr>
          <w:rStyle w:val="StyleUnderline"/>
          <w:highlight w:val="green"/>
        </w:rPr>
        <w:t>because</w:t>
      </w:r>
      <w:r w:rsidRPr="00FC67C4">
        <w:rPr>
          <w:rStyle w:val="StyleUnderline"/>
        </w:rPr>
        <w:t xml:space="preserve"> </w:t>
      </w:r>
      <w:r w:rsidRPr="00E56496">
        <w:rPr>
          <w:rStyle w:val="StyleUnderline"/>
          <w:highlight w:val="green"/>
        </w:rPr>
        <w:t>cooperation</w:t>
      </w:r>
      <w:r w:rsidRPr="00FC67C4">
        <w:rPr>
          <w:rStyle w:val="StyleUnderline"/>
        </w:rPr>
        <w:t xml:space="preserve"> in this field </w:t>
      </w:r>
      <w:r w:rsidRPr="00E56496">
        <w:rPr>
          <w:rStyle w:val="StyleUnderline"/>
          <w:highlight w:val="green"/>
        </w:rPr>
        <w:t xml:space="preserve">is </w:t>
      </w:r>
      <w:r w:rsidRPr="00E56496">
        <w:rPr>
          <w:rStyle w:val="Emphasis"/>
          <w:highlight w:val="green"/>
        </w:rPr>
        <w:t>conducive to the improvement of political, economic and diplomatic relations</w:t>
      </w:r>
      <w:r w:rsidRPr="00EC4680">
        <w:rPr>
          <w:sz w:val="16"/>
        </w:rPr>
        <w:t xml:space="preserve">, Zha said. </w:t>
      </w:r>
      <w:r w:rsidRPr="00E3389B">
        <w:rPr>
          <w:rStyle w:val="StyleUnderline"/>
          <w:highlight w:val="green"/>
        </w:rPr>
        <w:t>China has</w:t>
      </w:r>
      <w:r w:rsidRPr="00FC67C4">
        <w:rPr>
          <w:rStyle w:val="StyleUnderline"/>
        </w:rPr>
        <w:t xml:space="preserve"> </w:t>
      </w:r>
      <w:r w:rsidRPr="00E3389B">
        <w:rPr>
          <w:rStyle w:val="StyleUnderline"/>
          <w:highlight w:val="green"/>
        </w:rPr>
        <w:t>taken</w:t>
      </w:r>
      <w:r w:rsidRPr="00FC67C4">
        <w:rPr>
          <w:rStyle w:val="StyleUnderline"/>
        </w:rPr>
        <w:t xml:space="preserve"> important </w:t>
      </w:r>
      <w:r w:rsidRPr="00E3389B">
        <w:rPr>
          <w:rStyle w:val="StyleUnderline"/>
          <w:highlight w:val="green"/>
        </w:rPr>
        <w:t>steps to close the</w:t>
      </w:r>
      <w:r w:rsidRPr="00FC67C4">
        <w:rPr>
          <w:rStyle w:val="StyleUnderline"/>
        </w:rPr>
        <w:t xml:space="preserve"> global </w:t>
      </w:r>
      <w:r w:rsidRPr="00E3389B">
        <w:rPr>
          <w:rStyle w:val="StyleUnderline"/>
          <w:highlight w:val="green"/>
        </w:rPr>
        <w:t>vaccine gap, including</w:t>
      </w:r>
      <w:r w:rsidRPr="00FC67C4">
        <w:rPr>
          <w:rStyle w:val="StyleUnderline"/>
        </w:rPr>
        <w:t xml:space="preserve"> the </w:t>
      </w:r>
      <w:r w:rsidRPr="00E3389B">
        <w:rPr>
          <w:rStyle w:val="StyleUnderline"/>
          <w:highlight w:val="green"/>
        </w:rPr>
        <w:t>acceleration of</w:t>
      </w:r>
      <w:r w:rsidRPr="00FC67C4">
        <w:rPr>
          <w:rStyle w:val="StyleUnderline"/>
        </w:rPr>
        <w:t xml:space="preserve"> large-scale </w:t>
      </w:r>
      <w:r w:rsidRPr="00E3389B">
        <w:rPr>
          <w:rStyle w:val="StyleUnderline"/>
          <w:highlight w:val="green"/>
        </w:rPr>
        <w:t>production</w:t>
      </w:r>
      <w:r w:rsidRPr="00FC67C4">
        <w:rPr>
          <w:rStyle w:val="StyleUnderline"/>
        </w:rPr>
        <w:t xml:space="preserve">, </w:t>
      </w:r>
      <w:r w:rsidRPr="00E3389B">
        <w:rPr>
          <w:rStyle w:val="StyleUnderline"/>
          <w:highlight w:val="green"/>
        </w:rPr>
        <w:t>boosting</w:t>
      </w:r>
      <w:r w:rsidRPr="00FC67C4">
        <w:rPr>
          <w:rStyle w:val="StyleUnderline"/>
        </w:rPr>
        <w:t xml:space="preserve"> fair </w:t>
      </w:r>
      <w:r w:rsidRPr="00E3389B">
        <w:rPr>
          <w:rStyle w:val="StyleUnderline"/>
          <w:highlight w:val="green"/>
        </w:rPr>
        <w:t>distribution</w:t>
      </w:r>
      <w:r w:rsidRPr="00FC67C4">
        <w:rPr>
          <w:rStyle w:val="StyleUnderline"/>
        </w:rPr>
        <w:t>, and licensing local production in more countries.</w:t>
      </w:r>
    </w:p>
    <w:p w14:paraId="57554F4F" w14:textId="77777777" w:rsidR="00767609" w:rsidRPr="00EC4680" w:rsidRDefault="00767609" w:rsidP="00767609">
      <w:pPr>
        <w:rPr>
          <w:u w:val="single"/>
        </w:rPr>
      </w:pPr>
    </w:p>
    <w:p w14:paraId="7ED076DE" w14:textId="77777777" w:rsidR="00767609" w:rsidRDefault="00767609" w:rsidP="00767609">
      <w:pPr>
        <w:pStyle w:val="Heading4"/>
      </w:pPr>
      <w:r>
        <w:t>Successful vaccine diplomacy is key to overall Chinese Soft Power</w:t>
      </w:r>
    </w:p>
    <w:p w14:paraId="1E6D1571" w14:textId="77777777" w:rsidR="00767609" w:rsidRPr="00EC4680" w:rsidRDefault="00767609" w:rsidP="00767609">
      <w:pPr>
        <w:rPr>
          <w:rStyle w:val="Style13ptBold"/>
        </w:rPr>
      </w:pPr>
      <w:r w:rsidRPr="00EC4680">
        <w:rPr>
          <w:rStyle w:val="Style13ptBold"/>
        </w:rPr>
        <w:t>Huang, PhD, 3-11-21</w:t>
      </w:r>
    </w:p>
    <w:p w14:paraId="59DC4E04" w14:textId="77777777" w:rsidR="00767609" w:rsidRPr="00EC4680" w:rsidRDefault="00767609" w:rsidP="00767609">
      <w:pPr>
        <w:rPr>
          <w:sz w:val="16"/>
        </w:rPr>
      </w:pPr>
      <w:r w:rsidRPr="00EC4680">
        <w:rPr>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73A9D19B" w14:textId="77777777" w:rsidR="00767609" w:rsidRDefault="00767609" w:rsidP="00767609">
      <w:r w:rsidRPr="00E56496">
        <w:rPr>
          <w:rStyle w:val="StyleUnderline"/>
          <w:highlight w:val="green"/>
        </w:rPr>
        <w:t>Vaccines have</w:t>
      </w:r>
      <w:r w:rsidRPr="00EC4680">
        <w:rPr>
          <w:rStyle w:val="StyleUnderline"/>
        </w:rPr>
        <w:t xml:space="preserve"> had </w:t>
      </w:r>
      <w:r w:rsidRPr="00E56496">
        <w:rPr>
          <w:rStyle w:val="StyleUnderline"/>
          <w:highlight w:val="green"/>
        </w:rPr>
        <w:t>a place in diplomacy</w:t>
      </w:r>
      <w:r w:rsidRPr="00EC4680">
        <w:rPr>
          <w:rStyle w:val="StyleUnderline"/>
        </w:rPr>
        <w:t xml:space="preserve"> since the Cold War era. </w:t>
      </w:r>
      <w:r w:rsidRPr="00E56496">
        <w:rPr>
          <w:rStyle w:val="StyleUnderline"/>
          <w:highlight w:val="green"/>
        </w:rPr>
        <w:t>The country that can manufacture and distribute lifesaving injections</w:t>
      </w:r>
      <w:r w:rsidRPr="00EC4680">
        <w:rPr>
          <w:rStyle w:val="StyleUnderline"/>
        </w:rPr>
        <w:t xml:space="preserve"> to others less fortunate </w:t>
      </w:r>
      <w:r w:rsidRPr="00E56496">
        <w:rPr>
          <w:rStyle w:val="StyleUnderline"/>
          <w:highlight w:val="green"/>
        </w:rPr>
        <w:t>sees a return</w:t>
      </w:r>
      <w:r w:rsidRPr="00EC4680">
        <w:rPr>
          <w:rStyle w:val="StyleUnderline"/>
        </w:rPr>
        <w:t xml:space="preserve"> on its investment </w:t>
      </w:r>
      <w:r w:rsidRPr="00E56496">
        <w:rPr>
          <w:rStyle w:val="StyleUnderline"/>
          <w:highlight w:val="green"/>
        </w:rPr>
        <w:t xml:space="preserve">in the form of </w:t>
      </w:r>
      <w:r w:rsidRPr="00E56496">
        <w:rPr>
          <w:rStyle w:val="Emphasis"/>
          <w:highlight w:val="green"/>
        </w:rPr>
        <w:t>soft power</w:t>
      </w:r>
      <w:r w:rsidRPr="00EC4680">
        <w:rPr>
          <w:sz w:val="16"/>
        </w:rPr>
        <w:t xml:space="preserve">: </w:t>
      </w:r>
      <w:r w:rsidRPr="00E56496">
        <w:rPr>
          <w:rStyle w:val="StyleUnderline"/>
          <w:highlight w:val="green"/>
        </w:rPr>
        <w:t>prestige</w:t>
      </w:r>
      <w:r w:rsidRPr="00EC4680">
        <w:rPr>
          <w:rStyle w:val="StyleUnderline"/>
        </w:rPr>
        <w:t xml:space="preserve">, </w:t>
      </w:r>
      <w:r w:rsidRPr="00E56496">
        <w:rPr>
          <w:rStyle w:val="StyleUnderline"/>
          <w:highlight w:val="green"/>
        </w:rPr>
        <w:t>goodwill</w:t>
      </w:r>
      <w:r w:rsidRPr="00EC4680">
        <w:rPr>
          <w:rStyle w:val="StyleUnderline"/>
        </w:rPr>
        <w:t xml:space="preserve">, perhaps a degree of </w:t>
      </w:r>
      <w:r w:rsidRPr="00E56496">
        <w:rPr>
          <w:rStyle w:val="StyleUnderline"/>
          <w:highlight w:val="green"/>
        </w:rPr>
        <w:t>indebtedness</w:t>
      </w:r>
      <w:r w:rsidRPr="00EC4680">
        <w:rPr>
          <w:rStyle w:val="StyleUnderline"/>
        </w:rPr>
        <w:t xml:space="preserve">, even </w:t>
      </w:r>
      <w:r w:rsidRPr="00E56496">
        <w:rPr>
          <w:rStyle w:val="StyleUnderline"/>
          <w:highlight w:val="green"/>
        </w:rPr>
        <w:t>awe</w:t>
      </w:r>
      <w:r w:rsidRPr="00EC4680">
        <w:rPr>
          <w:rStyle w:val="StyleUnderline"/>
        </w:rPr>
        <w:t>.</w:t>
      </w:r>
      <w:r w:rsidRPr="00EC4680">
        <w:rPr>
          <w:sz w:val="16"/>
        </w:rPr>
        <w:t xml:space="preserve"> </w:t>
      </w:r>
      <w:r w:rsidRPr="00E56496">
        <w:rPr>
          <w:rStyle w:val="StyleUnderline"/>
          <w:highlight w:val="green"/>
        </w:rPr>
        <w:t>Today the country moving fastest</w:t>
      </w:r>
      <w:r w:rsidRPr="00EC4680">
        <w:rPr>
          <w:rStyle w:val="StyleUnderline"/>
        </w:rPr>
        <w:t xml:space="preserve"> toward consolidating these gains </w:t>
      </w:r>
      <w:r w:rsidRPr="000A5A5C">
        <w:rPr>
          <w:rStyle w:val="StyleUnderline"/>
        </w:rPr>
        <w:t xml:space="preserve">may be </w:t>
      </w:r>
      <w:r w:rsidRPr="00E56496">
        <w:rPr>
          <w:rStyle w:val="StyleUnderline"/>
          <w:highlight w:val="green"/>
        </w:rPr>
        <w:t>China</w:t>
      </w:r>
      <w:r w:rsidRPr="00EC4680">
        <w:rPr>
          <w:sz w:val="16"/>
        </w:rPr>
        <w:t xml:space="preserve">, under President Xi Jinping, </w:t>
      </w:r>
      <w:r w:rsidRPr="00EC4680">
        <w:rPr>
          <w:rStyle w:val="StyleUnderline"/>
        </w:rPr>
        <w:t>who pro</w:t>
      </w:r>
      <w:r w:rsidRPr="000A5A5C">
        <w:rPr>
          <w:rStyle w:val="StyleUnderline"/>
          <w:highlight w:val="green"/>
        </w:rPr>
        <w:t>claimed</w:t>
      </w:r>
      <w:r w:rsidRPr="00EC4680">
        <w:rPr>
          <w:rStyle w:val="StyleUnderline"/>
        </w:rPr>
        <w:t xml:space="preserve"> last May that </w:t>
      </w:r>
      <w:r w:rsidRPr="000A5A5C">
        <w:rPr>
          <w:rStyle w:val="StyleUnderline"/>
          <w:highlight w:val="green"/>
        </w:rPr>
        <w:t>Chinese-made vaccines</w:t>
      </w:r>
      <w:r w:rsidRPr="00EC4680">
        <w:rPr>
          <w:rStyle w:val="StyleUnderline"/>
        </w:rPr>
        <w:t xml:space="preserve"> against COVID-19 </w:t>
      </w:r>
      <w:r w:rsidRPr="000A5A5C">
        <w:rPr>
          <w:rStyle w:val="StyleUnderline"/>
          <w:highlight w:val="green"/>
        </w:rPr>
        <w:t>would become a “</w:t>
      </w:r>
      <w:r w:rsidRPr="000A5A5C">
        <w:rPr>
          <w:rStyle w:val="Emphasis"/>
          <w:highlight w:val="green"/>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0A5A5C">
        <w:rPr>
          <w:rStyle w:val="StyleUnderline"/>
          <w:highlight w:val="green"/>
        </w:rPr>
        <w:t>China’s competitors worry</w:t>
      </w:r>
      <w:r w:rsidRPr="00EC4680">
        <w:rPr>
          <w:rStyle w:val="StyleUnderline"/>
        </w:rPr>
        <w:t xml:space="preserve"> that where </w:t>
      </w:r>
      <w:r w:rsidRPr="000A5A5C">
        <w:rPr>
          <w:rStyle w:val="StyleUnderline"/>
          <w:highlight w:val="green"/>
        </w:rPr>
        <w:t>Beijing’s</w:t>
      </w:r>
      <w:r w:rsidRPr="00EC4680">
        <w:rPr>
          <w:rStyle w:val="StyleUnderline"/>
        </w:rPr>
        <w:t xml:space="preserve"> inoculations go, </w:t>
      </w:r>
      <w:r w:rsidRPr="00EC4680">
        <w:rPr>
          <w:rStyle w:val="Emphasis"/>
        </w:rPr>
        <w:t xml:space="preserve">its </w:t>
      </w:r>
      <w:r w:rsidRPr="000A5A5C">
        <w:rPr>
          <w:rStyle w:val="Emphasis"/>
          <w:highlight w:val="green"/>
        </w:rPr>
        <w:t>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in order to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0A5A5C">
        <w:rPr>
          <w:rStyle w:val="StyleUnderline"/>
          <w:highlight w:val="green"/>
        </w:rPr>
        <w:t>China</w:t>
      </w:r>
      <w:r w:rsidRPr="00EC4680">
        <w:rPr>
          <w:rStyle w:val="StyleUnderline"/>
        </w:rPr>
        <w:t xml:space="preserve"> is </w:t>
      </w:r>
      <w:r w:rsidRPr="000A5A5C">
        <w:rPr>
          <w:rStyle w:val="StyleUnderline"/>
          <w:highlight w:val="green"/>
        </w:rPr>
        <w:t xml:space="preserve">looking to </w:t>
      </w:r>
      <w:r w:rsidRPr="000A5A5C">
        <w:rPr>
          <w:rStyle w:val="Emphasis"/>
          <w:highlight w:val="green"/>
        </w:rPr>
        <w:t>showcase its global health leadership</w:t>
      </w:r>
      <w:r w:rsidRPr="000A5A5C">
        <w:rPr>
          <w:rStyle w:val="StyleUnderline"/>
          <w:highlight w:val="green"/>
        </w:rPr>
        <w:t xml:space="preserve"> to lower-</w:t>
      </w:r>
      <w:r w:rsidRPr="00EC4680">
        <w:rPr>
          <w:rStyle w:val="StyleUnderline"/>
        </w:rPr>
        <w:t xml:space="preserve"> and middle-</w:t>
      </w:r>
      <w:r w:rsidRPr="000A5A5C">
        <w:rPr>
          <w:rStyle w:val="StyleUnderline"/>
          <w:highlight w:val="green"/>
        </w:rPr>
        <w:t>income countries</w:t>
      </w:r>
      <w:r w:rsidRPr="00EC4680">
        <w:rPr>
          <w:rStyle w:val="StyleUnderline"/>
        </w:rPr>
        <w:t>, where it is distributing vaccines.</w:t>
      </w:r>
      <w:r>
        <w:rPr>
          <w:rStyle w:val="StyleUnderline"/>
        </w:rPr>
        <w:t xml:space="preserve"> </w:t>
      </w:r>
      <w:r w:rsidRPr="00EC4680">
        <w:rPr>
          <w:rStyle w:val="StyleUnderline"/>
        </w:rPr>
        <w:t>But Beijing surely has additional foreign policy objectives in mind.</w:t>
      </w:r>
      <w:r w:rsidRPr="00EC4680">
        <w:rPr>
          <w:sz w:val="16"/>
        </w:rPr>
        <w:t xml:space="preserve"> China began its vaccine development projects early last spring, and </w:t>
      </w:r>
      <w:r w:rsidRPr="00EC4680">
        <w:rPr>
          <w:rStyle w:val="StyleUnderline"/>
        </w:rPr>
        <w:t xml:space="preserve">state media made quite clear that through them, China hoped to </w:t>
      </w:r>
      <w:r w:rsidRPr="000A5A5C">
        <w:rPr>
          <w:rStyle w:val="StyleUnderline"/>
          <w:highlight w:val="green"/>
        </w:rPr>
        <w:t>demonstrate</w:t>
      </w:r>
      <w:r w:rsidRPr="00EC4680">
        <w:rPr>
          <w:rStyle w:val="StyleUnderline"/>
        </w:rPr>
        <w:t xml:space="preserve"> </w:t>
      </w:r>
      <w:r w:rsidRPr="000A5A5C">
        <w:rPr>
          <w:rStyle w:val="StyleUnderline"/>
          <w:highlight w:val="green"/>
        </w:rPr>
        <w:t>its tech</w:t>
      </w:r>
      <w:r w:rsidRPr="00EC4680">
        <w:rPr>
          <w:rStyle w:val="StyleUnderline"/>
        </w:rPr>
        <w:t xml:space="preserve">nological </w:t>
      </w:r>
      <w:r w:rsidRPr="000A5A5C">
        <w:rPr>
          <w:rStyle w:val="StyleUnderline"/>
          <w:highlight w:val="green"/>
        </w:rPr>
        <w:t xml:space="preserve">prowess and the </w:t>
      </w:r>
      <w:r w:rsidRPr="000A5A5C">
        <w:rPr>
          <w:rStyle w:val="Emphasis"/>
          <w:highlight w:val="green"/>
        </w:rPr>
        <w:t xml:space="preserve">superiority of </w:t>
      </w:r>
      <w:r w:rsidRPr="005D10FD">
        <w:rPr>
          <w:rStyle w:val="Emphasis"/>
          <w:highlight w:val="yellow"/>
        </w:rPr>
        <w:t>its authoritarian model</w:t>
      </w:r>
      <w:r w:rsidRPr="00EC4680">
        <w:rPr>
          <w:rStyle w:val="Emphasis"/>
        </w:rPr>
        <w:t xml:space="preserve">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0A5A5C">
        <w:rPr>
          <w:rStyle w:val="StyleUnderline"/>
          <w:highlight w:val="green"/>
        </w:rPr>
        <w:t>The U</w:t>
      </w:r>
      <w:r w:rsidRPr="00EC4680">
        <w:rPr>
          <w:rStyle w:val="StyleUnderline"/>
        </w:rPr>
        <w:t xml:space="preserve">nited </w:t>
      </w:r>
      <w:r w:rsidRPr="000A5A5C">
        <w:rPr>
          <w:rStyle w:val="StyleUnderline"/>
          <w:highlight w:val="green"/>
        </w:rPr>
        <w:t>S</w:t>
      </w:r>
      <w:r w:rsidRPr="00EC4680">
        <w:rPr>
          <w:rStyle w:val="StyleUnderline"/>
        </w:rPr>
        <w:t xml:space="preserve">tates </w:t>
      </w:r>
      <w:r w:rsidRPr="000A5A5C">
        <w:rPr>
          <w:rStyle w:val="StyleUnderline"/>
          <w:highlight w:val="green"/>
        </w:rPr>
        <w:t>is no match</w:t>
      </w:r>
      <w:r w:rsidRPr="00EC4680">
        <w:rPr>
          <w:rStyle w:val="StyleUnderline"/>
        </w:rPr>
        <w:t xml:space="preserve"> for China </w:t>
      </w:r>
      <w:r w:rsidRPr="000A5A5C">
        <w:rPr>
          <w:rStyle w:val="StyleUnderline"/>
          <w:highlight w:val="green"/>
        </w:rPr>
        <w:t>in terms of concentrating power to accomplish big things</w:t>
      </w:r>
      <w:r w:rsidRPr="00EC4680">
        <w:rPr>
          <w:sz w:val="16"/>
        </w:rPr>
        <w:t xml:space="preserve">.” Indeed, </w:t>
      </w:r>
      <w:r w:rsidRPr="00EC4680">
        <w:rPr>
          <w:rStyle w:val="StyleUnderline"/>
        </w:rPr>
        <w:t xml:space="preserve">unlike in the United States, </w:t>
      </w:r>
      <w:r w:rsidRPr="000A5A5C">
        <w:rPr>
          <w:rStyle w:val="StyleUnderline"/>
          <w:highlight w:val="green"/>
        </w:rPr>
        <w:t>vaccine development in China was</w:t>
      </w:r>
      <w:r w:rsidRPr="00EC4680">
        <w:rPr>
          <w:rStyle w:val="StyleUnderline"/>
        </w:rPr>
        <w:t xml:space="preserve"> a </w:t>
      </w:r>
      <w:r w:rsidRPr="000A5A5C">
        <w:rPr>
          <w:rStyle w:val="StyleUnderline"/>
          <w:highlight w:val="green"/>
        </w:rPr>
        <w:t>highly state-driven</w:t>
      </w:r>
      <w:r w:rsidRPr="00EC4680">
        <w:rPr>
          <w:rStyle w:val="StyleUnderline"/>
        </w:rPr>
        <w:t xml:space="preserve">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 xml:space="preserve">Behind such lofty goals lie commercial objectives, too. </w:t>
      </w:r>
      <w:r w:rsidRPr="000A5A5C">
        <w:rPr>
          <w:rStyle w:val="StyleUnderline"/>
          <w:highlight w:val="green"/>
        </w:rPr>
        <w:t>Health-related development assistance</w:t>
      </w:r>
      <w:r w:rsidRPr="00EC4680">
        <w:rPr>
          <w:rStyle w:val="StyleUnderline"/>
        </w:rPr>
        <w:t xml:space="preserve"> has long </w:t>
      </w:r>
      <w:r w:rsidRPr="000A5A5C">
        <w:rPr>
          <w:rStyle w:val="StyleUnderline"/>
          <w:highlight w:val="green"/>
        </w:rPr>
        <w:t>offer</w:t>
      </w:r>
      <w:r w:rsidRPr="00EC4680">
        <w:rPr>
          <w:rStyle w:val="StyleUnderline"/>
        </w:rPr>
        <w:t xml:space="preserve">ed </w:t>
      </w:r>
      <w:r w:rsidRPr="000A5A5C">
        <w:rPr>
          <w:rStyle w:val="StyleUnderline"/>
          <w:highlight w:val="green"/>
        </w:rPr>
        <w:t>Chinese pharmaceutical companies a low-cost means of expanding their market share</w:t>
      </w:r>
      <w:r w:rsidRPr="00EC4680">
        <w:rPr>
          <w:rStyle w:val="StyleUnderline"/>
        </w:rPr>
        <w:t xml:space="preserve"> in the developing world.</w:t>
      </w:r>
      <w:r w:rsidRPr="00EC4680">
        <w:rPr>
          <w:sz w:val="16"/>
        </w:rPr>
        <w:t xml:space="preserve"> In March 2020, President Xi explicitly linked the shipment of medical supplies overseas to the “Health Silk Road,” now an important component of the Belt and Road Initiative. Xiaofeng Liang, a former deputy director of the Chinese Center for Disease Control and Prevention, has publicly called for prioritizing BRI countries for access to Chinese vaccines. But the opportunity hardly ends there. </w:t>
      </w:r>
      <w:r w:rsidRPr="000A5A5C">
        <w:rPr>
          <w:rStyle w:val="StyleUnderline"/>
          <w:highlight w:val="green"/>
        </w:rPr>
        <w:t>Prior to</w:t>
      </w:r>
      <w:r w:rsidRPr="00EC4680">
        <w:rPr>
          <w:rStyle w:val="StyleUnderline"/>
        </w:rPr>
        <w:t xml:space="preserve"> the </w:t>
      </w:r>
      <w:r w:rsidRPr="000A5A5C">
        <w:rPr>
          <w:rStyle w:val="StyleUnderline"/>
          <w:highlight w:val="green"/>
        </w:rPr>
        <w:t>COVID</w:t>
      </w:r>
      <w:r w:rsidRPr="00EC4680">
        <w:rPr>
          <w:rStyle w:val="StyleUnderline"/>
        </w:rPr>
        <w:t xml:space="preserve">-19 pandemic, </w:t>
      </w:r>
      <w:r w:rsidRPr="000A5A5C">
        <w:rPr>
          <w:rStyle w:val="StyleUnderline"/>
          <w:highlight w:val="green"/>
        </w:rPr>
        <w:t>few Chinese</w:t>
      </w:r>
      <w:r w:rsidRPr="00EC4680">
        <w:rPr>
          <w:rStyle w:val="StyleUnderline"/>
        </w:rPr>
        <w:t xml:space="preserve"> pharmaceutical </w:t>
      </w:r>
      <w:r w:rsidRPr="000A5A5C">
        <w:rPr>
          <w:rStyle w:val="StyleUnderline"/>
          <w:highlight w:val="green"/>
        </w:rPr>
        <w:t>companies had received W</w:t>
      </w:r>
      <w:r w:rsidRPr="00EC4680">
        <w:rPr>
          <w:rStyle w:val="StyleUnderline"/>
        </w:rPr>
        <w:t xml:space="preserve">orld </w:t>
      </w:r>
      <w:r w:rsidRPr="000A5A5C">
        <w:rPr>
          <w:rStyle w:val="StyleUnderline"/>
          <w:highlight w:val="green"/>
        </w:rPr>
        <w:t>H</w:t>
      </w:r>
      <w:r w:rsidRPr="00EC4680">
        <w:rPr>
          <w:rStyle w:val="StyleUnderline"/>
        </w:rPr>
        <w:t xml:space="preserve">ealth </w:t>
      </w:r>
      <w:r w:rsidRPr="000A5A5C">
        <w:rPr>
          <w:rStyle w:val="StyleUnderline"/>
          <w:highlight w:val="green"/>
        </w:rPr>
        <w:t>O</w:t>
      </w:r>
      <w:r w:rsidRPr="00EC4680">
        <w:rPr>
          <w:rStyle w:val="StyleUnderline"/>
        </w:rPr>
        <w:t xml:space="preserve">rganization </w:t>
      </w:r>
      <w:r w:rsidRPr="000A5A5C">
        <w:rPr>
          <w:rStyle w:val="StyleUnderline"/>
          <w:highlight w:val="green"/>
        </w:rPr>
        <w:t>prequalification to supply medical products</w:t>
      </w:r>
      <w:r w:rsidRPr="00EC4680">
        <w:rPr>
          <w:rStyle w:val="StyleUnderline"/>
        </w:rPr>
        <w:t xml:space="preserve">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 xml:space="preserve">The </w:t>
      </w:r>
      <w:r w:rsidRPr="000A5A5C">
        <w:rPr>
          <w:rStyle w:val="StyleUnderline"/>
          <w:highlight w:val="green"/>
        </w:rPr>
        <w:t>huge global demand for</w:t>
      </w:r>
      <w:r w:rsidRPr="00EC4680">
        <w:rPr>
          <w:rStyle w:val="StyleUnderline"/>
        </w:rPr>
        <w:t xml:space="preserve"> COVID-19 </w:t>
      </w:r>
      <w:r w:rsidRPr="000A5A5C">
        <w:rPr>
          <w:rStyle w:val="StyleUnderline"/>
          <w:highlight w:val="green"/>
        </w:rPr>
        <w:t>vaccines</w:t>
      </w:r>
      <w:r w:rsidRPr="00EC4680">
        <w:rPr>
          <w:rStyle w:val="StyleUnderline"/>
        </w:rPr>
        <w:t xml:space="preserve"> and “vaccine nationalism” in wealthy nations </w:t>
      </w:r>
      <w:r w:rsidRPr="000A5A5C">
        <w:rPr>
          <w:rStyle w:val="StyleUnderline"/>
          <w:highlight w:val="green"/>
        </w:rPr>
        <w:t>have created</w:t>
      </w:r>
      <w:r w:rsidRPr="00EC4680">
        <w:rPr>
          <w:rStyle w:val="StyleUnderline"/>
        </w:rPr>
        <w:t xml:space="preserve"> a great </w:t>
      </w:r>
      <w:r w:rsidRPr="000A5A5C">
        <w:rPr>
          <w:rStyle w:val="StyleUnderline"/>
          <w:highlight w:val="green"/>
        </w:rPr>
        <w:t>opportunity for China to break into a market that Indian and Western pharmaceutical firms have long dominated</w:t>
      </w:r>
      <w:r w:rsidRPr="00EC4680">
        <w:rPr>
          <w:sz w:val="16"/>
        </w:rPr>
        <w:t>. If the vaccine were priced at $10 per dose with a 40 percent net profit margin, even a 15 percent share of the vaccine market in lower- and middle-income countries would generate total sales of $10.8 billion and a profit of $4.32 billion for the Chinese economy. In reality, Chinese vaccines are often priced higher than $10.</w:t>
      </w:r>
    </w:p>
    <w:p w14:paraId="54DB2590" w14:textId="77777777" w:rsidR="00767609" w:rsidRDefault="00767609" w:rsidP="00767609"/>
    <w:p w14:paraId="763CE1B2" w14:textId="77777777" w:rsidR="00767609" w:rsidRPr="00A505BB" w:rsidRDefault="00767609" w:rsidP="00767609">
      <w:pPr>
        <w:pStyle w:val="Heading4"/>
      </w:pPr>
      <w:r w:rsidRPr="00A505BB">
        <w:t xml:space="preserve">Chinese </w:t>
      </w:r>
      <w:r>
        <w:t>leadership</w:t>
      </w:r>
      <w:r w:rsidRPr="00A505BB">
        <w:t xml:space="preserve"> stops </w:t>
      </w:r>
      <w:r>
        <w:t>global secessionist conflict</w:t>
      </w:r>
    </w:p>
    <w:p w14:paraId="18AB6872" w14:textId="77777777" w:rsidR="00767609" w:rsidRPr="00A505BB" w:rsidRDefault="00767609" w:rsidP="00767609">
      <w:r>
        <w:rPr>
          <w:rStyle w:val="Style13ptBold"/>
        </w:rPr>
        <w:t>Griffiths</w:t>
      </w:r>
      <w:r w:rsidRPr="00DA3305">
        <w:rPr>
          <w:rStyle w:val="Style13ptBold"/>
        </w:rPr>
        <w:t xml:space="preserve"> 16</w:t>
      </w:r>
      <w:r w:rsidRPr="00A505BB">
        <w:rPr>
          <w:b/>
        </w:rPr>
        <w:t xml:space="preserve"> -</w:t>
      </w:r>
      <w:r w:rsidRPr="00A505BB">
        <w:t xml:space="preserve"> Senior Lecturer in the Department of Government and International Relations at the Universit</w:t>
      </w:r>
      <w:r>
        <w:t>y of Sydney (Ryan,</w:t>
      </w:r>
      <w:r w:rsidRPr="00A505BB">
        <w:t xml:space="preserve"> States, Nations, and Territorial Stability: Why Chinese Hegemony Would Be Better for International Order, Security Studies, 25:3, 519-545, DOI: 10.1080/09636412.2016.1195628</w:t>
      </w:r>
      <w:r>
        <w:t>)</w:t>
      </w:r>
    </w:p>
    <w:p w14:paraId="02D29DC8" w14:textId="77777777" w:rsidR="00767609" w:rsidRDefault="00767609" w:rsidP="00767609">
      <w:r w:rsidRPr="00230759">
        <w:t xml:space="preserve">I began the article by claiming that the </w:t>
      </w:r>
      <w:r w:rsidRPr="000A5A5C">
        <w:rPr>
          <w:rStyle w:val="Emphasis"/>
          <w:highlight w:val="green"/>
        </w:rPr>
        <w:t>Pax Sinica would be better for international order</w:t>
      </w:r>
      <w:r w:rsidRPr="00230759">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Sinica with the post-1945 American-led order. There are many other factors, to be sure, and critics might point to a number of ways in which Chinese hegemony would be worse. For example, they may question the support for human rights under Chinese leadership. I do not argue that Chinese hegemony would be better in all ways—there are pros and cons to any order—but I contend that </w:t>
      </w:r>
      <w:r w:rsidRPr="000A5A5C">
        <w:rPr>
          <w:rStyle w:val="StyleUnderline"/>
          <w:highlight w:val="green"/>
        </w:rPr>
        <w:t xml:space="preserve">there are net benefits where </w:t>
      </w:r>
      <w:r w:rsidRPr="000A5A5C">
        <w:rPr>
          <w:rStyle w:val="Emphasis"/>
          <w:highlight w:val="green"/>
        </w:rPr>
        <w:t>territorial stability is concerned</w:t>
      </w:r>
      <w:r w:rsidRPr="000A5A5C">
        <w:rPr>
          <w:highlight w:val="green"/>
        </w:rPr>
        <w:t>.</w:t>
      </w:r>
      <w:r>
        <w:t xml:space="preserve"> </w:t>
      </w:r>
      <w:r w:rsidRPr="00230759">
        <w:t xml:space="preserve">Analyzed under these terms </w:t>
      </w:r>
      <w:r w:rsidRPr="00230759">
        <w:rPr>
          <w:rStyle w:val="StyleUnderline"/>
        </w:rPr>
        <w:t>the key differences between the American order and the</w:t>
      </w:r>
      <w:r w:rsidRPr="00230759">
        <w:t xml:space="preserve"> imagined </w:t>
      </w:r>
      <w:r w:rsidRPr="00230759">
        <w:rPr>
          <w:rStyle w:val="StyleUnderline"/>
        </w:rPr>
        <w:t>Chinese order have to do with</w:t>
      </w:r>
      <w:r w:rsidRPr="00230759">
        <w:t xml:space="preserve"> the politics of </w:t>
      </w:r>
      <w:r w:rsidRPr="00230759">
        <w:rPr>
          <w:rStyle w:val="StyleUnderline"/>
        </w:rPr>
        <w:t>secession and sovereign recognition</w:t>
      </w:r>
      <w:r w:rsidRPr="00230759">
        <w:t xml:space="preserve">. </w:t>
      </w:r>
      <w:r w:rsidRPr="00D7331B">
        <w:rPr>
          <w:rStyle w:val="StyleUnderline"/>
          <w:highlight w:val="green"/>
        </w:rPr>
        <w:t>International order matters because it</w:t>
      </w:r>
      <w:r w:rsidRPr="00230759">
        <w:rPr>
          <w:rStyle w:val="StyleUnderline"/>
        </w:rPr>
        <w:t xml:space="preserve"> determines diplomatic practices and shapes behavior. It </w:t>
      </w:r>
      <w:r w:rsidRPr="00D7331B">
        <w:rPr>
          <w:rStyle w:val="StyleUnderline"/>
          <w:highlight w:val="green"/>
        </w:rPr>
        <w:t>sets the rules of the game</w:t>
      </w:r>
      <w:r w:rsidRPr="00230759">
        <w:rPr>
          <w:rStyle w:val="StyleUnderline"/>
        </w:rPr>
        <w:t xml:space="preserve">. The </w:t>
      </w:r>
      <w:r w:rsidRPr="00D7331B">
        <w:rPr>
          <w:rStyle w:val="StyleUnderline"/>
          <w:highlight w:val="green"/>
        </w:rPr>
        <w:t>American-led order</w:t>
      </w:r>
      <w:r w:rsidRPr="00230759">
        <w:rPr>
          <w:rStyle w:val="StyleUnderline"/>
        </w:rPr>
        <w:t xml:space="preserve"> </w:t>
      </w:r>
      <w:r w:rsidRPr="00230759">
        <w:t xml:space="preserve">over the last seventy years </w:t>
      </w:r>
      <w:r w:rsidRPr="00230759">
        <w:rPr>
          <w:rStyle w:val="StyleUnderline"/>
        </w:rPr>
        <w:t xml:space="preserve">has </w:t>
      </w:r>
      <w:r w:rsidRPr="00D7331B">
        <w:rPr>
          <w:rStyle w:val="StyleUnderline"/>
          <w:highlight w:val="green"/>
        </w:rPr>
        <w:t>attempted to balance</w:t>
      </w:r>
      <w:r w:rsidRPr="00230759">
        <w:rPr>
          <w:rStyle w:val="StyleUnderline"/>
        </w:rPr>
        <w:t xml:space="preserve"> the norms of </w:t>
      </w:r>
      <w:r w:rsidRPr="00D7331B">
        <w:rPr>
          <w:rStyle w:val="StyleUnderline"/>
          <w:highlight w:val="green"/>
        </w:rPr>
        <w:t>territorial integrity and self-determination</w:t>
      </w:r>
      <w:r w:rsidRPr="00230759">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D7331B">
        <w:rPr>
          <w:rStyle w:val="StyleUnderline"/>
          <w:highlight w:val="green"/>
        </w:rPr>
        <w:t>Given</w:t>
      </w:r>
      <w:r w:rsidRPr="00230759">
        <w:rPr>
          <w:rStyle w:val="StyleUnderline"/>
        </w:rPr>
        <w:t xml:space="preserve"> the </w:t>
      </w:r>
      <w:r w:rsidRPr="00D7331B">
        <w:rPr>
          <w:rStyle w:val="StyleUnderline"/>
          <w:highlight w:val="green"/>
        </w:rPr>
        <w:t>politics</w:t>
      </w:r>
      <w:r w:rsidRPr="00230759">
        <w:rPr>
          <w:rStyle w:val="StyleUnderline"/>
        </w:rPr>
        <w:t xml:space="preserve"> and conflicting principles </w:t>
      </w:r>
      <w:r w:rsidRPr="00D7331B">
        <w:rPr>
          <w:rStyle w:val="StyleUnderline"/>
          <w:highlight w:val="green"/>
        </w:rPr>
        <w:t>of international life</w:t>
      </w:r>
      <w:r w:rsidRPr="00230759">
        <w:rPr>
          <w:rStyle w:val="StyleUnderline"/>
        </w:rPr>
        <w:t xml:space="preserve"> </w:t>
      </w:r>
      <w:r w:rsidRPr="00230759">
        <w:t xml:space="preserve">(and the evolving nature of normative arguments), </w:t>
      </w:r>
      <w:r w:rsidRPr="00D7331B">
        <w:rPr>
          <w:rStyle w:val="StyleUnderline"/>
          <w:highlight w:val="green"/>
        </w:rPr>
        <w:t>inconsistency, ambiguity, and accusations of hypocrisy are unavoidable. The resulting</w:t>
      </w:r>
      <w:r w:rsidRPr="00230759">
        <w:rPr>
          <w:rStyle w:val="StyleUnderline"/>
        </w:rPr>
        <w:t xml:space="preserve"> political </w:t>
      </w:r>
      <w:r w:rsidRPr="00D7331B">
        <w:rPr>
          <w:rStyle w:val="StyleUnderline"/>
          <w:highlight w:val="green"/>
        </w:rPr>
        <w:t xml:space="preserve">space creates </w:t>
      </w:r>
      <w:r w:rsidRPr="00D7331B">
        <w:rPr>
          <w:rStyle w:val="Emphasis"/>
          <w:highlight w:val="green"/>
        </w:rPr>
        <w:t>uncertainty</w:t>
      </w:r>
      <w:r w:rsidRPr="00D7331B">
        <w:rPr>
          <w:rStyle w:val="StyleUnderline"/>
          <w:highlight w:val="green"/>
        </w:rPr>
        <w:t xml:space="preserve"> for states and nationalist movements</w:t>
      </w:r>
      <w:r w:rsidRPr="00230759">
        <w:rPr>
          <w:rStyle w:val="StyleUnderline"/>
        </w:rPr>
        <w:t xml:space="preserve"> over when self-determination applies </w:t>
      </w:r>
      <w:r w:rsidRPr="00230759">
        <w:t xml:space="preserve">and when it should be subordinated to territorial integrity. </w:t>
      </w:r>
      <w:r w:rsidRPr="00D7331B">
        <w:rPr>
          <w:rStyle w:val="StyleUnderline"/>
          <w:highlight w:val="green"/>
        </w:rPr>
        <w:t>Incidents like the Ukrainian crisis</w:t>
      </w:r>
      <w:r w:rsidRPr="00230759">
        <w:rPr>
          <w:rStyle w:val="StyleUnderline"/>
        </w:rPr>
        <w:t xml:space="preserve"> cast a shadow over separatist crises elsewhere.</w:t>
      </w:r>
      <w:r w:rsidRPr="00230759">
        <w:t xml:space="preserve"> The leadership in </w:t>
      </w:r>
      <w:r w:rsidRPr="00230759">
        <w:rPr>
          <w:rStyle w:val="StyleUnderline"/>
        </w:rPr>
        <w:t>Azerbaijan detects double standards in American policy</w:t>
      </w:r>
      <w:r w:rsidRPr="00230759">
        <w:t xml:space="preserve">, wondering why it “punishes Russia for annexing Crimea, but not Armenia for similar behavior in Karabakh.”74 </w:t>
      </w:r>
      <w:r w:rsidRPr="00230759">
        <w:rPr>
          <w:rStyle w:val="StyleUnderline"/>
        </w:rPr>
        <w:t xml:space="preserve">Such </w:t>
      </w:r>
      <w:r w:rsidRPr="0076719A">
        <w:rPr>
          <w:rStyle w:val="StyleUnderline"/>
          <w:highlight w:val="green"/>
        </w:rPr>
        <w:t>uncertainly</w:t>
      </w:r>
      <w:r w:rsidRPr="00230759">
        <w:rPr>
          <w:rStyle w:val="StyleUnderline"/>
        </w:rPr>
        <w:t xml:space="preserve"> can </w:t>
      </w:r>
      <w:r w:rsidRPr="0076719A">
        <w:rPr>
          <w:rStyle w:val="StyleUnderline"/>
          <w:highlight w:val="green"/>
        </w:rPr>
        <w:t>makes states feel vulnerable</w:t>
      </w:r>
      <w:r w:rsidRPr="00230759">
        <w:rPr>
          <w:rStyle w:val="StyleUnderline"/>
        </w:rPr>
        <w:t xml:space="preserve">, as it has in Azerbaijan, </w:t>
      </w:r>
      <w:r w:rsidRPr="0076719A">
        <w:rPr>
          <w:rStyle w:val="StyleUnderline"/>
          <w:highlight w:val="green"/>
        </w:rPr>
        <w:t xml:space="preserve">change the incentives for key actors, and </w:t>
      </w:r>
      <w:r w:rsidRPr="0076719A">
        <w:rPr>
          <w:rStyle w:val="Emphasis"/>
          <w:highlight w:val="green"/>
        </w:rPr>
        <w:t>increase the chance of conflict</w:t>
      </w:r>
      <w:r w:rsidRPr="00230759">
        <w:t>.</w:t>
      </w:r>
      <w:r>
        <w:t xml:space="preserve"> </w:t>
      </w:r>
      <w:r w:rsidRPr="0076719A">
        <w:rPr>
          <w:rStyle w:val="StyleUnderline"/>
          <w:highlight w:val="green"/>
        </w:rPr>
        <w:t>Secessionist civil war is</w:t>
      </w:r>
      <w:r w:rsidRPr="00230759">
        <w:rPr>
          <w:rStyle w:val="StyleUnderline"/>
        </w:rPr>
        <w:t xml:space="preserve"> </w:t>
      </w:r>
      <w:r w:rsidRPr="00230759">
        <w:t xml:space="preserve">a </w:t>
      </w:r>
      <w:r w:rsidRPr="0076719A">
        <w:rPr>
          <w:rStyle w:val="Emphasis"/>
          <w:highlight w:val="green"/>
        </w:rPr>
        <w:t>common</w:t>
      </w:r>
      <w:r w:rsidRPr="00230759">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76719A">
        <w:rPr>
          <w:rStyle w:val="StyleUnderline"/>
          <w:highlight w:val="green"/>
        </w:rPr>
        <w:t>fifty-five</w:t>
      </w:r>
      <w:r w:rsidRPr="00230759">
        <w:rPr>
          <w:rStyle w:val="StyleUnderline"/>
        </w:rPr>
        <w:t xml:space="preserve"> secessionist </w:t>
      </w:r>
      <w:r w:rsidRPr="0076719A">
        <w:rPr>
          <w:rStyle w:val="StyleUnderline"/>
          <w:highlight w:val="green"/>
        </w:rPr>
        <w:t>movements</w:t>
      </w:r>
      <w:r w:rsidRPr="00230759">
        <w:rPr>
          <w:rStyle w:val="StyleUnderline"/>
        </w:rPr>
        <w:t xml:space="preserve"> </w:t>
      </w:r>
      <w:r w:rsidRPr="00230759">
        <w:t xml:space="preserve">as of 2011 and record that many of these movements feel they </w:t>
      </w:r>
      <w:r w:rsidRPr="0076719A">
        <w:rPr>
          <w:rStyle w:val="StyleUnderline"/>
          <w:highlight w:val="green"/>
        </w:rPr>
        <w:t>have a</w:t>
      </w:r>
      <w:r w:rsidRPr="00230759">
        <w:rPr>
          <w:rStyle w:val="StyleUnderline"/>
        </w:rPr>
        <w:t xml:space="preserve"> reasonable </w:t>
      </w:r>
      <w:r w:rsidRPr="0076719A">
        <w:rPr>
          <w:rStyle w:val="StyleUnderline"/>
          <w:highlight w:val="green"/>
        </w:rPr>
        <w:t>chance</w:t>
      </w:r>
      <w:r w:rsidRPr="00230759">
        <w:rPr>
          <w:rStyle w:val="StyleUnderline"/>
        </w:rPr>
        <w:t xml:space="preserve"> of gaining independence</w:t>
      </w:r>
      <w:r w:rsidRPr="00230759">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r w:rsidRPr="00230759">
        <w:rPr>
          <w:rStyle w:val="StyleUnderline"/>
        </w:rPr>
        <w:t xml:space="preserve">In regard to territorial stability, </w:t>
      </w:r>
      <w:r w:rsidRPr="0076719A">
        <w:rPr>
          <w:rStyle w:val="StyleUnderline"/>
          <w:highlight w:val="green"/>
        </w:rPr>
        <w:t>the concern</w:t>
      </w:r>
      <w:r w:rsidRPr="00230759">
        <w:t xml:space="preserve"> of contemporary times </w:t>
      </w:r>
      <w:r w:rsidRPr="0076719A">
        <w:rPr>
          <w:rStyle w:val="StyleUnderline"/>
          <w:highlight w:val="green"/>
        </w:rPr>
        <w:t>is not</w:t>
      </w:r>
      <w:r w:rsidRPr="00230759">
        <w:rPr>
          <w:rStyle w:val="StyleUnderline"/>
        </w:rPr>
        <w:t xml:space="preserve"> traditional territorial </w:t>
      </w:r>
      <w:r w:rsidRPr="0076719A">
        <w:rPr>
          <w:rStyle w:val="StyleUnderline"/>
          <w:highlight w:val="green"/>
        </w:rPr>
        <w:t>conquest, but</w:t>
      </w:r>
      <w:r w:rsidRPr="00230759">
        <w:rPr>
          <w:rStyle w:val="StyleUnderline"/>
        </w:rPr>
        <w:t xml:space="preserve"> the threat posed by </w:t>
      </w:r>
      <w:r w:rsidRPr="0076719A">
        <w:rPr>
          <w:rStyle w:val="StyleUnderline"/>
          <w:highlight w:val="green"/>
        </w:rPr>
        <w:t>state fragmentation</w:t>
      </w:r>
      <w:r w:rsidRPr="00230759">
        <w:t xml:space="preserve">.78 </w:t>
      </w:r>
      <w:r w:rsidRPr="00230759">
        <w:rPr>
          <w:rStyle w:val="StyleUnderline"/>
        </w:rPr>
        <w:t xml:space="preserve">This is where </w:t>
      </w:r>
      <w:r w:rsidRPr="000E77E2">
        <w:rPr>
          <w:rStyle w:val="StyleUnderline"/>
          <w:highlight w:val="green"/>
        </w:rPr>
        <w:t>Chinese heg</w:t>
      </w:r>
      <w:r w:rsidRPr="00230759">
        <w:rPr>
          <w:rStyle w:val="StyleUnderline"/>
        </w:rPr>
        <w:t xml:space="preserve">emony ought to </w:t>
      </w:r>
      <w:r w:rsidRPr="000E77E2">
        <w:rPr>
          <w:rStyle w:val="Emphasis"/>
          <w:highlight w:val="green"/>
        </w:rPr>
        <w:t>improve international order</w:t>
      </w:r>
      <w:r w:rsidRPr="000E77E2">
        <w:rPr>
          <w:highlight w:val="green"/>
        </w:rPr>
        <w:t>.</w:t>
      </w:r>
    </w:p>
    <w:p w14:paraId="64FBB641" w14:textId="1C4691CA" w:rsidR="00767609" w:rsidRDefault="00767609" w:rsidP="00767609">
      <w:pPr>
        <w:shd w:val="clear" w:color="auto" w:fill="FFFFFF"/>
        <w:spacing w:after="100" w:afterAutospacing="1" w:line="240" w:lineRule="auto"/>
        <w:rPr>
          <w:rFonts w:eastAsia="Times New Roman"/>
          <w:color w:val="292929"/>
          <w:spacing w:val="3"/>
          <w:sz w:val="16"/>
          <w:szCs w:val="16"/>
          <w:shd w:val="clear" w:color="auto" w:fill="FFFFFF"/>
          <w:lang w:eastAsia="zh-CN"/>
        </w:rPr>
      </w:pPr>
    </w:p>
    <w:p w14:paraId="5A53B092" w14:textId="39F810E0" w:rsidR="00F63F03" w:rsidRDefault="00F63F03" w:rsidP="00F63F03">
      <w:pPr>
        <w:pStyle w:val="Heading2"/>
        <w:rPr>
          <w:shd w:val="clear" w:color="auto" w:fill="FFFFFF"/>
          <w:lang w:eastAsia="zh-CN"/>
        </w:rPr>
      </w:pPr>
      <w:r>
        <w:rPr>
          <w:shd w:val="clear" w:color="auto" w:fill="FFFFFF"/>
          <w:lang w:eastAsia="zh-CN"/>
        </w:rPr>
        <w:t>case</w:t>
      </w:r>
    </w:p>
    <w:p w14:paraId="5FE2558B" w14:textId="77777777" w:rsidR="00725C92" w:rsidRDefault="00725C92" w:rsidP="00F63F03">
      <w:pPr>
        <w:pStyle w:val="Heading3"/>
      </w:pPr>
      <w:r>
        <w:t>WTO Collapse</w:t>
      </w:r>
    </w:p>
    <w:p w14:paraId="08F8AFB5" w14:textId="77777777" w:rsidR="00725C92" w:rsidRDefault="00725C92" w:rsidP="00725C92">
      <w:pPr>
        <w:pStyle w:val="Heading4"/>
      </w:pPr>
      <w:r w:rsidRPr="00757CA3">
        <w:rPr>
          <w:highlight w:val="green"/>
        </w:rPr>
        <w:t xml:space="preserve">Debate over vaccines is inconsequential to WTO </w:t>
      </w:r>
      <w:r>
        <w:rPr>
          <w:highlight w:val="green"/>
        </w:rPr>
        <w:t>cred</w:t>
      </w:r>
      <w:r w:rsidRPr="00757CA3">
        <w:rPr>
          <w:highlight w:val="green"/>
        </w:rPr>
        <w:t>- prefer other factors such as developed members avoiding obligations, the dysfunctional Appellate Body, and an inability to monitor trade</w:t>
      </w:r>
    </w:p>
    <w:p w14:paraId="4779700C" w14:textId="77777777" w:rsidR="00725C92" w:rsidRPr="00F271EA" w:rsidRDefault="00725C92" w:rsidP="00725C92">
      <w:pPr>
        <w:rPr>
          <w:lang w:val="es-ES_tradnl"/>
        </w:rPr>
      </w:pPr>
      <w:r w:rsidRPr="00757CA3">
        <w:rPr>
          <w:rStyle w:val="Style13ptBold"/>
          <w:highlight w:val="green"/>
        </w:rPr>
        <w:t>Grassley &amp; Wyden 19</w:t>
      </w:r>
      <w:r>
        <w:t xml:space="preserve"> [Chuck Grassley, US Senator from Iowa and chairman of the Senate Finance Committee, and Ron Wyden, US Senator from Oregon and ranking member of the Senate Finance Committee. “The World Trade Organization is faltering. The US can’t fix it alone.” </w:t>
      </w:r>
      <w:r w:rsidRPr="00F271EA">
        <w:rPr>
          <w:lang w:val="es-ES_tradnl"/>
        </w:rPr>
        <w:t xml:space="preserve">October 10, 2019. </w:t>
      </w:r>
      <w:hyperlink r:id="rId50" w:history="1">
        <w:r w:rsidRPr="00F271EA">
          <w:rPr>
            <w:rStyle w:val="Hyperlink"/>
            <w:lang w:val="es-ES_tradnl"/>
          </w:rPr>
          <w:t>https://www.cnn.com/2019/10/10/perspectives/world-trade-organization-grassley-reform/index.html</w:t>
        </w:r>
      </w:hyperlink>
      <w:r w:rsidRPr="00F271EA">
        <w:rPr>
          <w:lang w:val="es-ES_tradnl"/>
        </w:rPr>
        <w:t>] AL</w:t>
      </w:r>
    </w:p>
    <w:p w14:paraId="18CC462B" w14:textId="77777777" w:rsidR="00725C92" w:rsidRDefault="00725C92" w:rsidP="00725C92">
      <w:pPr>
        <w:rPr>
          <w:sz w:val="16"/>
        </w:rPr>
      </w:pPr>
      <w:r w:rsidRPr="007C783A">
        <w:rPr>
          <w:sz w:val="16"/>
        </w:rPr>
        <w:t xml:space="preserve">With the World Trade Organization Public Forum underway in Geneva, </w:t>
      </w:r>
      <w:r w:rsidRPr="002A1C5F">
        <w:rPr>
          <w:u w:val="single"/>
        </w:rPr>
        <w:t xml:space="preserve">it is time for members to confront and address the </w:t>
      </w:r>
      <w:r w:rsidRPr="00757CA3">
        <w:rPr>
          <w:rStyle w:val="Emphasis"/>
          <w:highlight w:val="green"/>
        </w:rPr>
        <w:t>problems</w:t>
      </w:r>
      <w:r w:rsidRPr="006A128D">
        <w:rPr>
          <w:rStyle w:val="Emphasis"/>
        </w:rPr>
        <w:t xml:space="preserve"> that are </w:t>
      </w:r>
      <w:r w:rsidRPr="00757CA3">
        <w:rPr>
          <w:rStyle w:val="Emphasis"/>
          <w:highlight w:val="green"/>
        </w:rPr>
        <w:t>eroding the WTO’s credibility and effectiveness</w:t>
      </w:r>
      <w:r w:rsidRPr="002A1C5F">
        <w:rPr>
          <w:u w:val="single"/>
        </w:rPr>
        <w:t xml:space="preserve">. These are problems that, </w:t>
      </w:r>
      <w:r w:rsidRPr="006A128D">
        <w:rPr>
          <w:rStyle w:val="Emphasis"/>
        </w:rPr>
        <w:t>if left unresolved, will endanger the WTO’s future relevance.</w:t>
      </w:r>
      <w:r w:rsidRPr="007C783A">
        <w:rPr>
          <w:sz w:val="16"/>
        </w:rPr>
        <w:t xml:space="preserve"> Today, the WTO is where nations negotiate the rules for international trade and resolve disputes that arise when a trading partner believes the rules aren’t being followed. This trading system has been critical to helping reduce global poverty rates, which have shrunk even while the global population has expanded. We support the WTO’s mission, but </w:t>
      </w:r>
      <w:r w:rsidRPr="00A44AAE">
        <w:rPr>
          <w:u w:val="single"/>
        </w:rPr>
        <w:t>we are growing frustrated that the institution is not fully and effectively performing its intended functions. First,</w:t>
      </w:r>
      <w:r w:rsidRPr="007C783A">
        <w:rPr>
          <w:sz w:val="16"/>
        </w:rPr>
        <w:t xml:space="preserve"> while the WTO was intended to be a forum for multilateral trade negotiations, </w:t>
      </w:r>
      <w:r w:rsidRPr="00A44AAE">
        <w:rPr>
          <w:u w:val="single"/>
        </w:rPr>
        <w:t>it has proven difficult to come to agreements that give a fair shot to all nations, not just wealthier countries that can subsidize their industries.</w:t>
      </w:r>
      <w:r w:rsidRPr="007C783A">
        <w:rPr>
          <w:sz w:val="16"/>
        </w:rPr>
        <w:t xml:space="preserve"> In addition, </w:t>
      </w:r>
      <w:r w:rsidRPr="00757CA3">
        <w:rPr>
          <w:highlight w:val="green"/>
          <w:u w:val="single"/>
        </w:rPr>
        <w:t>some WTO members that have advanced economies are claiming “developing country status”</w:t>
      </w:r>
      <w:r w:rsidRPr="007C783A">
        <w:rPr>
          <w:sz w:val="16"/>
        </w:rPr>
        <w:t xml:space="preserve"> in order </w:t>
      </w:r>
      <w:r w:rsidRPr="00757CA3">
        <w:rPr>
          <w:highlight w:val="green"/>
          <w:u w:val="single"/>
        </w:rPr>
        <w:t>to avoid their trade obligations</w:t>
      </w:r>
      <w:r w:rsidRPr="00A44AAE">
        <w:rPr>
          <w:u w:val="single"/>
        </w:rPr>
        <w:t>.</w:t>
      </w:r>
      <w:r w:rsidRPr="007C783A">
        <w:rPr>
          <w:sz w:val="16"/>
        </w:rPr>
        <w:t xml:space="preserve"> For years, </w:t>
      </w:r>
      <w:r w:rsidRPr="00A44AAE">
        <w:rPr>
          <w:u w:val="single"/>
        </w:rPr>
        <w:t>economic powerhouses</w:t>
      </w:r>
      <w:r w:rsidRPr="007C783A">
        <w:rPr>
          <w:sz w:val="16"/>
        </w:rPr>
        <w:t xml:space="preserve">, like China, </w:t>
      </w:r>
      <w:r w:rsidRPr="00A44AAE">
        <w:rPr>
          <w:u w:val="single"/>
        </w:rPr>
        <w:t xml:space="preserve">have relied on this self-designation to shirk WTO commitments in critical areas such as agriculture and illegal subsidies. </w:t>
      </w:r>
      <w:r w:rsidRPr="00757CA3">
        <w:rPr>
          <w:highlight w:val="green"/>
          <w:u w:val="single"/>
        </w:rPr>
        <w:t>This</w:t>
      </w:r>
      <w:r w:rsidRPr="00A44AAE">
        <w:rPr>
          <w:u w:val="single"/>
        </w:rPr>
        <w:t xml:space="preserve"> </w:t>
      </w:r>
      <w:r w:rsidRPr="00D0382B">
        <w:rPr>
          <w:rStyle w:val="Emphasis"/>
        </w:rPr>
        <w:t>hinders progress</w:t>
      </w:r>
      <w:r w:rsidRPr="00A44AAE">
        <w:rPr>
          <w:u w:val="single"/>
        </w:rPr>
        <w:t xml:space="preserve"> for members that want to expand trade and commerce and </w:t>
      </w:r>
      <w:r w:rsidRPr="00757CA3">
        <w:rPr>
          <w:rStyle w:val="Emphasis"/>
          <w:highlight w:val="green"/>
        </w:rPr>
        <w:t>undermines the integrity of the WTO</w:t>
      </w:r>
      <w:r w:rsidRPr="00D0382B">
        <w:rPr>
          <w:rStyle w:val="Emphasis"/>
        </w:rPr>
        <w:t xml:space="preserve"> itself.</w:t>
      </w:r>
      <w:r w:rsidRPr="007C783A">
        <w:rPr>
          <w:sz w:val="16"/>
        </w:rPr>
        <w:t xml:space="preserve"> This is why we support the US proposal to change the way the WTO treats developing countries, which is targeted at strengthening the negotiating function of the organization. Still, two ongoing projects offer the WTO a chance to get it right. Negotiations are underway to curtail the fish subsidies that have long promoted overfishing and unfair competition and to decrease barriers to e-commerce and digitally-supported trade. If concluded, these agreements would demonstrate that the WTO can still serve as the institution it was intended to be. </w:t>
      </w:r>
      <w:r w:rsidRPr="007D6352">
        <w:rPr>
          <w:u w:val="single"/>
        </w:rPr>
        <w:t>Second, while the WTO serves as a forum to settle disputes</w:t>
      </w:r>
      <w:r w:rsidRPr="007C783A">
        <w:rPr>
          <w:sz w:val="16"/>
        </w:rPr>
        <w:t xml:space="preserve"> among its members, </w:t>
      </w:r>
      <w:r w:rsidRPr="004918C1">
        <w:rPr>
          <w:rStyle w:val="Emphasis"/>
        </w:rPr>
        <w:t>we have serious concerns about the degree to which the system is working.</w:t>
      </w:r>
      <w:r w:rsidRPr="007D6352">
        <w:rPr>
          <w:u w:val="single"/>
        </w:rPr>
        <w:t xml:space="preserve"> The Appellate Body – the quasi-judicial review forum used to take a second look into dispute decisions – has long strayed off course from its original form and function.</w:t>
      </w:r>
      <w:r w:rsidRPr="007C783A">
        <w:rPr>
          <w:sz w:val="16"/>
        </w:rPr>
        <w:t xml:space="preserve"> </w:t>
      </w:r>
      <w:r w:rsidRPr="007D6352">
        <w:rPr>
          <w:u w:val="single"/>
        </w:rPr>
        <w:t xml:space="preserve">Our concerns </w:t>
      </w:r>
      <w:r w:rsidRPr="007C783A">
        <w:rPr>
          <w:sz w:val="16"/>
        </w:rPr>
        <w:t xml:space="preserve">about systemic and procedural problems </w:t>
      </w:r>
      <w:r w:rsidRPr="007D6352">
        <w:rPr>
          <w:u w:val="single"/>
        </w:rPr>
        <w:t>with the Appellate Body are not new, nor are they partisan.</w:t>
      </w:r>
      <w:r w:rsidRPr="007C783A">
        <w:rPr>
          <w:sz w:val="16"/>
        </w:rPr>
        <w:t xml:space="preserve"> US presidents on both sides of the aisle have taken issue with Appellate Body </w:t>
      </w:r>
      <w:r w:rsidRPr="00757CA3">
        <w:rPr>
          <w:highlight w:val="green"/>
          <w:u w:val="single"/>
        </w:rPr>
        <w:t xml:space="preserve">members addressing issues that </w:t>
      </w:r>
      <w:r w:rsidRPr="00757CA3">
        <w:rPr>
          <w:rStyle w:val="Emphasis"/>
          <w:highlight w:val="green"/>
        </w:rPr>
        <w:t>were not raised by the parties to involved in the dispute, taking longer than 90 days to decide appeals, and creating new rights and obligations for WTO members</w:t>
      </w:r>
      <w:r w:rsidRPr="007D6352">
        <w:rPr>
          <w:u w:val="single"/>
        </w:rPr>
        <w:t xml:space="preserve"> – all against the terms of the Dispute Settlement Understanding. </w:t>
      </w:r>
      <w:r w:rsidRPr="007C783A">
        <w:rPr>
          <w:sz w:val="16"/>
        </w:rPr>
        <w:t xml:space="preserve">We see great value in having an institution like the Appellate Body that ensures dispute panels faithfully apply the rules to which we all agreed. However, the Appellate Body also needs to operate as the members agreed. </w:t>
      </w:r>
      <w:r w:rsidRPr="00EB067C">
        <w:rPr>
          <w:u w:val="single"/>
        </w:rPr>
        <w:t>Lastly, the WTO must improve its ability to monitor member states’ trade policies and practices. Some</w:t>
      </w:r>
      <w:r w:rsidRPr="007C783A">
        <w:rPr>
          <w:sz w:val="16"/>
        </w:rPr>
        <w:t xml:space="preserve"> WTO </w:t>
      </w:r>
      <w:r w:rsidRPr="00757CA3">
        <w:rPr>
          <w:highlight w:val="green"/>
          <w:u w:val="single"/>
        </w:rPr>
        <w:t>members</w:t>
      </w:r>
      <w:r w:rsidRPr="007C783A">
        <w:rPr>
          <w:sz w:val="16"/>
        </w:rPr>
        <w:t xml:space="preserve">, like China, </w:t>
      </w:r>
      <w:r w:rsidRPr="00757CA3">
        <w:rPr>
          <w:highlight w:val="green"/>
          <w:u w:val="single"/>
        </w:rPr>
        <w:t>consistently fail to meet their obligations</w:t>
      </w:r>
      <w:r w:rsidRPr="00EB067C">
        <w:rPr>
          <w:u w:val="single"/>
        </w:rPr>
        <w:t xml:space="preserve"> to accurately report the subsidies they provide to domestic industries. In other cases, members have failed to disclose measures that affect international trade, such as India’s ban on US agricultural products for alleged safety concerns</w:t>
      </w:r>
      <w:r w:rsidRPr="007C783A">
        <w:rPr>
          <w:sz w:val="16"/>
        </w:rPr>
        <w:t xml:space="preserve">, which the WTO ultimately found to be disguised protectionism, </w:t>
      </w:r>
      <w:r w:rsidRPr="00EB067C">
        <w:rPr>
          <w:u w:val="single"/>
        </w:rPr>
        <w:t xml:space="preserve">or China’s various cybersecurity requirements on information and communication technology. </w:t>
      </w:r>
      <w:r w:rsidRPr="002D5654">
        <w:rPr>
          <w:rStyle w:val="Emphasis"/>
        </w:rPr>
        <w:t>This is unacceptable</w:t>
      </w:r>
      <w:r w:rsidRPr="00EB067C">
        <w:rPr>
          <w:u w:val="single"/>
        </w:rPr>
        <w:t>.</w:t>
      </w:r>
      <w:r w:rsidRPr="007C783A">
        <w:rPr>
          <w:sz w:val="16"/>
        </w:rPr>
        <w:t xml:space="preserve"> A number of </w:t>
      </w:r>
      <w:r w:rsidRPr="00757CA3">
        <w:rPr>
          <w:rStyle w:val="Emphasis"/>
          <w:b w:val="0"/>
          <w:bCs/>
          <w:highlight w:val="green"/>
        </w:rPr>
        <w:t>countries regularly</w:t>
      </w:r>
      <w:r w:rsidRPr="00757CA3">
        <w:rPr>
          <w:rStyle w:val="Emphasis"/>
          <w:highlight w:val="green"/>
        </w:rPr>
        <w:t xml:space="preserve"> take advantage of other WTO members</w:t>
      </w:r>
      <w:r w:rsidRPr="007C783A">
        <w:rPr>
          <w:u w:val="single"/>
        </w:rPr>
        <w:t xml:space="preserve"> that comply with notification and transparency rules while ignoring their own obligations. </w:t>
      </w:r>
      <w:r w:rsidRPr="007C783A">
        <w:rPr>
          <w:sz w:val="16"/>
        </w:rPr>
        <w:t>The United States has advocated for measures that would incentivize the member states to abide by the rules by providing for consequences in cases of noncompliance, such as loss of privileges to chair WTO bodies.</w:t>
      </w:r>
    </w:p>
    <w:p w14:paraId="6FAC8FDF" w14:textId="77777777" w:rsidR="00725C92" w:rsidRDefault="00725C92" w:rsidP="00725C92"/>
    <w:p w14:paraId="1137828B" w14:textId="39497092" w:rsidR="00725C92" w:rsidRDefault="00725C92" w:rsidP="00F63F03">
      <w:pPr>
        <w:pStyle w:val="Heading3"/>
      </w:pPr>
      <w:r>
        <w:t>india</w:t>
      </w:r>
    </w:p>
    <w:p w14:paraId="5449B222" w14:textId="77777777" w:rsidR="00725C92" w:rsidRDefault="00725C92" w:rsidP="00725C92">
      <w:pPr>
        <w:pStyle w:val="Heading4"/>
      </w:pPr>
      <w:r>
        <w:t>India COVID crisis has peaked w/out indo pak conflict – card 4 months old and proven wrong by the fact that there is still peace</w:t>
      </w:r>
    </w:p>
    <w:p w14:paraId="2A439260" w14:textId="77777777" w:rsidR="00725C92" w:rsidRPr="00C766A6" w:rsidRDefault="00725C92" w:rsidP="00725C92">
      <w:r>
        <w:t>Ellyatt  21</w:t>
      </w:r>
    </w:p>
    <w:p w14:paraId="7D534669" w14:textId="77777777" w:rsidR="00725C92" w:rsidRDefault="00725C92" w:rsidP="00725C92">
      <w:r w:rsidRPr="00C766A6">
        <w:t xml:space="preserve">Holly Ellyatt, 7-21-2021, “After being ravaged by the delta Covid variant, how is India doing now?,” CNBC, </w:t>
      </w:r>
      <w:hyperlink r:id="rId51" w:history="1">
        <w:r w:rsidRPr="00914C94">
          <w:rPr>
            <w:rStyle w:val="Hyperlink"/>
          </w:rPr>
          <w:t>https://www.cnbc.com/2021/07/23/coronavirus-how-india-is-doing-now-after-delta-variant-spread.html //</w:t>
        </w:r>
      </w:hyperlink>
      <w:r>
        <w:t xml:space="preserve"> AW</w:t>
      </w:r>
    </w:p>
    <w:p w14:paraId="7EC12CAB" w14:textId="77777777" w:rsidR="00725C92" w:rsidRPr="00C766A6" w:rsidRDefault="00725C92" w:rsidP="00725C92">
      <w:r w:rsidRPr="00C766A6">
        <w:rPr>
          <w:highlight w:val="green"/>
        </w:rPr>
        <w:t>The situation is still bad</w:t>
      </w:r>
      <w:r w:rsidRPr="00C766A6">
        <w:t xml:space="preserve">, data shows, </w:t>
      </w:r>
      <w:r w:rsidRPr="00C766A6">
        <w:rPr>
          <w:highlight w:val="green"/>
        </w:rPr>
        <w:t>but not as bad as it was when the second wave peaked</w:t>
      </w:r>
      <w:r w:rsidRPr="00C766A6">
        <w:t xml:space="preserve"> in the country, when daily new cases were more than 400,000. On May 7, </w:t>
      </w:r>
      <w:hyperlink r:id="rId52" w:history="1">
        <w:r w:rsidRPr="00C766A6">
          <w:rPr>
            <w:rStyle w:val="Hyperlink"/>
          </w:rPr>
          <w:t>India reported a staggering 414,188 new infections</w:t>
        </w:r>
      </w:hyperlink>
      <w:r w:rsidRPr="00C766A6">
        <w:t> and several thousand deaths.</w:t>
      </w:r>
    </w:p>
    <w:p w14:paraId="0F310148" w14:textId="660ACF17" w:rsidR="00725C92" w:rsidRPr="00C766A6" w:rsidRDefault="00725C92" w:rsidP="00725C92">
      <w:r w:rsidRPr="00C766A6">
        <w:t>Fortunately, </w:t>
      </w:r>
      <w:hyperlink r:id="rId53" w:tgtFrame="_blank" w:history="1">
        <w:r w:rsidRPr="00C766A6">
          <w:rPr>
            <w:rStyle w:val="Hyperlink"/>
          </w:rPr>
          <w:t>cases have declined significantly since then</w:t>
        </w:r>
      </w:hyperlink>
      <w:r w:rsidRPr="00C766A6">
        <w:t>. On Thursday, India reported 41,383 new coronavirus infections and 507 new deaths, the Indian Health Ministry tweeted.</w:t>
      </w:r>
    </w:p>
    <w:p w14:paraId="3024DAF0" w14:textId="1E2B73F9" w:rsidR="00725C92" w:rsidRPr="00725C92" w:rsidRDefault="00725C92" w:rsidP="00F63F03">
      <w:pPr>
        <w:pStyle w:val="Heading3"/>
      </w:pPr>
      <w:r>
        <w:t>gen</w:t>
      </w:r>
    </w:p>
    <w:p w14:paraId="7C8F1563" w14:textId="77777777" w:rsidR="00725C92" w:rsidRPr="00486209" w:rsidRDefault="00725C92" w:rsidP="00725C92">
      <w:pPr>
        <w:pStyle w:val="Heading4"/>
        <w:rPr>
          <w:rFonts w:cs="Calibri"/>
        </w:rPr>
      </w:pPr>
      <w:r w:rsidRPr="00486209">
        <w:rPr>
          <w:rFonts w:cs="Calibri"/>
        </w:rPr>
        <w:t>Covid-19 is being brought under control now</w:t>
      </w:r>
      <w:r>
        <w:rPr>
          <w:rFonts w:cs="Calibri"/>
        </w:rPr>
        <w:t>—</w:t>
      </w:r>
      <w:r w:rsidRPr="00486209">
        <w:rPr>
          <w:rFonts w:cs="Calibri"/>
        </w:rPr>
        <w:t>vaccination efforts, immunity, etc</w:t>
      </w:r>
    </w:p>
    <w:p w14:paraId="18346A48" w14:textId="77777777" w:rsidR="00725C92" w:rsidRDefault="00725C92" w:rsidP="00725C92">
      <w:r w:rsidRPr="00486209">
        <w:t xml:space="preserve">Byjillian </w:t>
      </w:r>
      <w:r w:rsidRPr="00486209">
        <w:rPr>
          <w:b/>
          <w:bCs/>
        </w:rPr>
        <w:t>Kramer,</w:t>
      </w:r>
      <w:r w:rsidRPr="00486209">
        <w:t xml:space="preserve"> 8-06-20</w:t>
      </w:r>
      <w:r w:rsidRPr="00486209">
        <w:rPr>
          <w:b/>
          <w:bCs/>
        </w:rPr>
        <w:t>21</w:t>
      </w:r>
      <w:r w:rsidRPr="00486209">
        <w:t>,</w:t>
      </w:r>
    </w:p>
    <w:p w14:paraId="2DDE149D" w14:textId="77777777" w:rsidR="00725C92" w:rsidRPr="003B0B2D" w:rsidRDefault="00725C92" w:rsidP="00725C92">
      <w:pPr>
        <w:rPr>
          <w:sz w:val="16"/>
          <w:szCs w:val="16"/>
        </w:rPr>
      </w:pPr>
      <w:r w:rsidRPr="003B0B2D">
        <w:rPr>
          <w:sz w:val="16"/>
          <w:szCs w:val="16"/>
        </w:rPr>
        <w:t xml:space="preserve">"How will the pandemic end? The science of past outbreaks offers clues.," Science, </w:t>
      </w:r>
      <w:hyperlink r:id="rId54" w:history="1">
        <w:r w:rsidRPr="003B0B2D">
          <w:rPr>
            <w:rStyle w:val="Hyperlink"/>
            <w:sz w:val="16"/>
            <w:szCs w:val="16"/>
          </w:rPr>
          <w:t>https://www.nationalgeographic.com/science/article/how-will-the-pandemic-end-the-science-of-past-outbreaks-offers-clues</w:t>
        </w:r>
      </w:hyperlink>
    </w:p>
    <w:p w14:paraId="3BC99750" w14:textId="77777777" w:rsidR="00725C92" w:rsidRDefault="00725C92" w:rsidP="00725C92">
      <w:pPr>
        <w:rPr>
          <w:u w:val="single"/>
        </w:rPr>
      </w:pPr>
      <w:r w:rsidRPr="00757CA3">
        <w:rPr>
          <w:highlight w:val="green"/>
          <w:u w:val="single"/>
        </w:rPr>
        <w:t xml:space="preserve">When </w:t>
      </w:r>
      <w:r w:rsidRPr="00486209">
        <w:rPr>
          <w:u w:val="single"/>
        </w:rPr>
        <w:t xml:space="preserve">the </w:t>
      </w:r>
      <w:r w:rsidRPr="00757CA3">
        <w:rPr>
          <w:highlight w:val="green"/>
          <w:u w:val="single"/>
        </w:rPr>
        <w:t xml:space="preserve">worldwide </w:t>
      </w:r>
      <w:r w:rsidRPr="00486209">
        <w:rPr>
          <w:u w:val="single"/>
        </w:rPr>
        <w:t xml:space="preserve">spread of a </w:t>
      </w:r>
      <w:r w:rsidRPr="00757CA3">
        <w:rPr>
          <w:highlight w:val="green"/>
          <w:u w:val="single"/>
        </w:rPr>
        <w:t xml:space="preserve">disease is brought under control </w:t>
      </w:r>
      <w:r w:rsidRPr="00486209">
        <w:rPr>
          <w:u w:val="single"/>
        </w:rPr>
        <w:t xml:space="preserve">in a localized area, </w:t>
      </w:r>
      <w:r w:rsidRPr="00757CA3">
        <w:rPr>
          <w:highlight w:val="green"/>
          <w:u w:val="single"/>
        </w:rPr>
        <w:t xml:space="preserve">it’s no longer a pandemic </w:t>
      </w:r>
      <w:r w:rsidRPr="00486209">
        <w:rPr>
          <w:u w:val="single"/>
        </w:rPr>
        <w:t>but an epidemic</w:t>
      </w:r>
      <w:r w:rsidRPr="002D0156">
        <w:rPr>
          <w:sz w:val="14"/>
        </w:rPr>
        <w:t xml:space="preserve">, according to the WHO. </w:t>
      </w:r>
      <w:r w:rsidRPr="00757CA3">
        <w:rPr>
          <w:highlight w:val="green"/>
          <w:u w:val="single"/>
        </w:rPr>
        <w:t>If COVID</w:t>
      </w:r>
      <w:r w:rsidRPr="00486209">
        <w:rPr>
          <w:u w:val="single"/>
        </w:rPr>
        <w:t xml:space="preserve">-19 </w:t>
      </w:r>
      <w:r w:rsidRPr="00757CA3">
        <w:rPr>
          <w:highlight w:val="green"/>
          <w:u w:val="single"/>
        </w:rPr>
        <w:t xml:space="preserve">persists </w:t>
      </w:r>
      <w:r w:rsidRPr="00486209">
        <w:rPr>
          <w:u w:val="single"/>
        </w:rPr>
        <w:t xml:space="preserve">globally at what the WHO judges to be “expected or normal levels,” </w:t>
      </w:r>
      <w:r w:rsidRPr="00757CA3">
        <w:rPr>
          <w:highlight w:val="green"/>
          <w:u w:val="single"/>
        </w:rPr>
        <w:t xml:space="preserve">the organization will then re-designate the disease “endemic.” </w:t>
      </w:r>
      <w:r w:rsidRPr="002D0156">
        <w:rPr>
          <w:sz w:val="14"/>
        </w:rPr>
        <w:t xml:space="preserve">At that stage, </w:t>
      </w:r>
      <w:r w:rsidRPr="00757CA3">
        <w:rPr>
          <w:rStyle w:val="StyleUnderline"/>
          <w:highlight w:val="green"/>
        </w:rPr>
        <w:t>SARS-CoV-2</w:t>
      </w:r>
      <w:r w:rsidRPr="002D0156">
        <w:rPr>
          <w:sz w:val="14"/>
        </w:rPr>
        <w:t xml:space="preserve"> will become a circulating virus </w:t>
      </w:r>
      <w:r w:rsidRPr="00757CA3">
        <w:rPr>
          <w:rStyle w:val="StyleUnderline"/>
          <w:highlight w:val="green"/>
        </w:rPr>
        <w:t>that’s “less consequential</w:t>
      </w:r>
      <w:r w:rsidRPr="00757CA3">
        <w:rPr>
          <w:highlight w:val="green"/>
          <w:u w:val="single"/>
        </w:rPr>
        <w:t xml:space="preserve"> as we build immunity</w:t>
      </w:r>
      <w:r w:rsidRPr="00486209">
        <w:rPr>
          <w:u w:val="single"/>
        </w:rPr>
        <w:t xml:space="preserve">,” says </w:t>
      </w:r>
      <w:hyperlink r:id="rId55" w:tgtFrame="_blank" w:history="1">
        <w:r w:rsidRPr="00486209">
          <w:rPr>
            <w:rStyle w:val="Hyperlink"/>
            <w:u w:val="single"/>
          </w:rPr>
          <w:t>Saad Omer</w:t>
        </w:r>
      </w:hyperlink>
      <w:r w:rsidRPr="00486209">
        <w:rPr>
          <w:u w:val="single"/>
        </w:rPr>
        <w:t>, an epidemiologist and director of the Yale Institute for Global Health.</w:t>
      </w:r>
      <w:r w:rsidRPr="002D0156">
        <w:rPr>
          <w:sz w:val="14"/>
        </w:rPr>
        <w:t xml:space="preserve"> (</w:t>
      </w:r>
      <w:hyperlink r:id="rId56" w:tgtFrame="_blank" w:history="1">
        <w:r w:rsidRPr="002D0156">
          <w:rPr>
            <w:rStyle w:val="Hyperlink"/>
            <w:sz w:val="14"/>
          </w:rPr>
          <w:t>Read more about how we’ll live with COVID-19 as an endemic disease</w:t>
        </w:r>
      </w:hyperlink>
      <w:r w:rsidRPr="002D0156">
        <w:rPr>
          <w:sz w:val="14"/>
        </w:rPr>
        <w:t xml:space="preserve">.) Only </w:t>
      </w:r>
      <w:hyperlink r:id="rId57" w:tgtFrame="_blank" w:history="1">
        <w:r w:rsidRPr="002D0156">
          <w:rPr>
            <w:rStyle w:val="Hyperlink"/>
            <w:sz w:val="14"/>
          </w:rPr>
          <w:t>two diseases</w:t>
        </w:r>
      </w:hyperlink>
      <w:r w:rsidRPr="002D0156">
        <w:rPr>
          <w:sz w:val="14"/>
        </w:rPr>
        <w:t xml:space="preserve"> in recorded history that affect humans or other animals have ever been eradicated: smallpox, a life-threatening disease for people that covers bodies in painful blisters, and rinderpest, a viral malady that infected and killed cattle. In both instances, intensive global vaccination campaigns brought new infections to a halt. The </w:t>
      </w:r>
      <w:hyperlink r:id="rId58" w:tgtFrame="_blank" w:history="1">
        <w:r w:rsidRPr="002D0156">
          <w:rPr>
            <w:rStyle w:val="Hyperlink"/>
            <w:sz w:val="14"/>
          </w:rPr>
          <w:t>last confirmed case of rinderpest</w:t>
        </w:r>
      </w:hyperlink>
      <w:r w:rsidRPr="002D0156">
        <w:rPr>
          <w:sz w:val="14"/>
        </w:rPr>
        <w:t xml:space="preserve"> was detected in Kenya in 2001, while the </w:t>
      </w:r>
      <w:hyperlink r:id="rId59" w:tgtFrame="_blank" w:history="1">
        <w:r w:rsidRPr="002D0156">
          <w:rPr>
            <w:rStyle w:val="Hyperlink"/>
            <w:sz w:val="14"/>
          </w:rPr>
          <w:t>last known smallpox case</w:t>
        </w:r>
      </w:hyperlink>
      <w:r w:rsidRPr="002D0156">
        <w:rPr>
          <w:sz w:val="14"/>
        </w:rPr>
        <w:t xml:space="preserve"> occurred in the U.K. in 1978. </w:t>
      </w:r>
      <w:hyperlink r:id="rId60" w:tgtFrame="_blank" w:history="1">
        <w:r w:rsidRPr="002D0156">
          <w:rPr>
            <w:rStyle w:val="Hyperlink"/>
            <w:sz w:val="14"/>
          </w:rPr>
          <w:t>Joshua Epstein</w:t>
        </w:r>
      </w:hyperlink>
      <w:r w:rsidRPr="002D0156">
        <w:rPr>
          <w:sz w:val="14"/>
        </w:rPr>
        <w:t xml:space="preserve">, professor of epidemiology in the New York University School of Global Public Health and founding director of its Agent-Based Modeling Laboratory, argues that eradication is so rare that the word should be wiped from our disease vocabulary. Diseases “retreat to their animal reservoirs, or they mutate at low levels,” he says. “But they don’t typically literally disappear from the global biome.” There is no one definition of what the end of a pandemic means. RACHAEL PILTCH-LOEBHARVARD T.H. CHAN SCHOOL OF PUBLIC HEALTH Most causes of past pandemics are still with us today. More than </w:t>
      </w:r>
      <w:hyperlink r:id="rId61" w:tgtFrame="_blank" w:history="1">
        <w:r w:rsidRPr="002D0156">
          <w:rPr>
            <w:rStyle w:val="Hyperlink"/>
            <w:sz w:val="14"/>
          </w:rPr>
          <w:t>3,000 people caught the bacteria that cause both bubonic and pneumonic plague</w:t>
        </w:r>
      </w:hyperlink>
      <w:r w:rsidRPr="002D0156">
        <w:rPr>
          <w:sz w:val="14"/>
        </w:rPr>
        <w:t xml:space="preserve"> between 2010 and 2015, according to the WHO. And the virus behind the 1918 flu pandemic that ravaged the globe, killing at least 50 million people, ultimately morphed into less lethal variants, with its </w:t>
      </w:r>
      <w:hyperlink r:id="rId62" w:tgtFrame="_blank" w:history="1">
        <w:r w:rsidRPr="002D0156">
          <w:rPr>
            <w:rStyle w:val="Hyperlink"/>
            <w:sz w:val="14"/>
          </w:rPr>
          <w:t>descendants becoming strains of the seasonal flu</w:t>
        </w:r>
      </w:hyperlink>
      <w:r w:rsidRPr="002D0156">
        <w:rPr>
          <w:sz w:val="14"/>
        </w:rPr>
        <w:t>. As with the 1918 flu, it’s likely the SARS-CoV-2 virus will continue to mutate, and the human immune system would eventually adapt to fend it off without shots—but not before many people fell ill and died. “Developing immunity the hard way is not a solution that we should be aspiring to,” Omer says. Finding ways to slow the spread of a disease and manage its effects is by far the safer path, experts say. Today, for instance, pest control and advanced hygiene keep the plague at bay, while any new cases can be treated with antibiotics. For other diseases, such as the flu, vaccines can also make a difference</w:t>
      </w:r>
      <w:r w:rsidRPr="00316EC8">
        <w:t xml:space="preserve">. </w:t>
      </w:r>
      <w:r w:rsidRPr="00486209">
        <w:rPr>
          <w:u w:val="single"/>
        </w:rPr>
        <w:t xml:space="preserve">The </w:t>
      </w:r>
      <w:r w:rsidRPr="00757CA3">
        <w:rPr>
          <w:highlight w:val="green"/>
          <w:u w:val="single"/>
        </w:rPr>
        <w:t xml:space="preserve">available </w:t>
      </w:r>
      <w:r w:rsidRPr="00486209">
        <w:rPr>
          <w:u w:val="single"/>
        </w:rPr>
        <w:t xml:space="preserve">COVID-19 </w:t>
      </w:r>
      <w:r w:rsidRPr="00757CA3">
        <w:rPr>
          <w:highlight w:val="green"/>
          <w:u w:val="single"/>
        </w:rPr>
        <w:t xml:space="preserve">vaccines are highly safe </w:t>
      </w:r>
      <w:r w:rsidRPr="00486209">
        <w:rPr>
          <w:u w:val="single"/>
        </w:rPr>
        <w:t xml:space="preserve">and effective, which means </w:t>
      </w:r>
      <w:r w:rsidRPr="00757CA3">
        <w:rPr>
          <w:highlight w:val="green"/>
          <w:u w:val="single"/>
        </w:rPr>
        <w:t xml:space="preserve">getting enough </w:t>
      </w:r>
      <w:r w:rsidRPr="00486209">
        <w:rPr>
          <w:u w:val="single"/>
        </w:rPr>
        <w:t xml:space="preserve">people </w:t>
      </w:r>
      <w:r w:rsidRPr="00757CA3">
        <w:rPr>
          <w:highlight w:val="green"/>
          <w:u w:val="single"/>
        </w:rPr>
        <w:t xml:space="preserve">vaccinated </w:t>
      </w:r>
      <w:r w:rsidRPr="00486209">
        <w:rPr>
          <w:u w:val="single"/>
        </w:rPr>
        <w:t xml:space="preserve">can </w:t>
      </w:r>
      <w:r w:rsidRPr="00757CA3">
        <w:rPr>
          <w:highlight w:val="green"/>
          <w:u w:val="single"/>
        </w:rPr>
        <w:t>end this pandemic fast</w:t>
      </w:r>
      <w:r w:rsidRPr="00486209">
        <w:rPr>
          <w:u w:val="single"/>
        </w:rPr>
        <w:t>er and with lower mortality</w:t>
      </w:r>
      <w:r w:rsidRPr="002D0156">
        <w:rPr>
          <w:sz w:val="14"/>
        </w:rPr>
        <w:t xml:space="preserve"> </w:t>
      </w:r>
      <w:r w:rsidRPr="00486209">
        <w:rPr>
          <w:u w:val="single"/>
        </w:rPr>
        <w:t>than natural infections alone.</w:t>
      </w:r>
      <w:r w:rsidRPr="002D0156">
        <w:rPr>
          <w:sz w:val="14"/>
        </w:rPr>
        <w:t xml:space="preserve"> Why we need vaccines for all </w:t>
      </w:r>
      <w:r w:rsidRPr="00757CA3">
        <w:rPr>
          <w:highlight w:val="green"/>
          <w:u w:val="single"/>
        </w:rPr>
        <w:t xml:space="preserve">WHO Director </w:t>
      </w:r>
      <w:r w:rsidRPr="00486209">
        <w:rPr>
          <w:u w:val="single"/>
        </w:rPr>
        <w:t xml:space="preserve">Tedros Adhanom </w:t>
      </w:r>
      <w:r w:rsidRPr="00757CA3">
        <w:rPr>
          <w:highlight w:val="green"/>
          <w:u w:val="single"/>
        </w:rPr>
        <w:t xml:space="preserve">Ghebreyesus </w:t>
      </w:r>
      <w:r w:rsidRPr="00486209">
        <w:rPr>
          <w:u w:val="single"/>
        </w:rPr>
        <w:t xml:space="preserve">last week </w:t>
      </w:r>
      <w:r w:rsidRPr="00757CA3">
        <w:rPr>
          <w:highlight w:val="green"/>
          <w:u w:val="single"/>
        </w:rPr>
        <w:t xml:space="preserve">reinstated </w:t>
      </w:r>
      <w:r w:rsidRPr="00BA7C2A">
        <w:rPr>
          <w:u w:val="single"/>
        </w:rPr>
        <w:t xml:space="preserve">a </w:t>
      </w:r>
      <w:r w:rsidRPr="00757CA3">
        <w:rPr>
          <w:highlight w:val="green"/>
          <w:u w:val="single"/>
        </w:rPr>
        <w:t xml:space="preserve">goal of vaccinating </w:t>
      </w:r>
      <w:r w:rsidRPr="00486209">
        <w:rPr>
          <w:u w:val="single"/>
        </w:rPr>
        <w:t xml:space="preserve">at least </w:t>
      </w:r>
      <w:r w:rsidRPr="001571FA">
        <w:rPr>
          <w:u w:val="single"/>
        </w:rPr>
        <w:t xml:space="preserve">10 percent </w:t>
      </w:r>
      <w:r w:rsidRPr="00486209">
        <w:rPr>
          <w:u w:val="single"/>
        </w:rPr>
        <w:t>of every nation’s population by September</w:t>
      </w:r>
      <w:r w:rsidRPr="002D0156">
        <w:rPr>
          <w:sz w:val="14"/>
        </w:rPr>
        <w:t xml:space="preserve">, with the loftier goal of reaching </w:t>
      </w:r>
      <w:r w:rsidRPr="00486209">
        <w:rPr>
          <w:u w:val="single"/>
        </w:rPr>
        <w:t xml:space="preserve">40 percent global inoculation by year’s end and </w:t>
      </w:r>
      <w:r w:rsidRPr="00757CA3">
        <w:rPr>
          <w:highlight w:val="green"/>
          <w:u w:val="single"/>
        </w:rPr>
        <w:t>70 percent by mid-2022</w:t>
      </w:r>
      <w:r w:rsidRPr="00486209">
        <w:rPr>
          <w:u w:val="single"/>
        </w:rPr>
        <w:t>.</w:t>
      </w:r>
    </w:p>
    <w:p w14:paraId="38AE29EF" w14:textId="77777777" w:rsidR="00767609" w:rsidRDefault="00767609" w:rsidP="00767609">
      <w:pPr>
        <w:rPr>
          <w:sz w:val="12"/>
        </w:rPr>
      </w:pPr>
    </w:p>
    <w:p w14:paraId="49CADF20" w14:textId="77777777" w:rsidR="00767609" w:rsidRDefault="00767609" w:rsidP="00767609">
      <w:pPr>
        <w:pStyle w:val="Heading4"/>
      </w:pPr>
      <w:r w:rsidRPr="0079676E">
        <w:t xml:space="preserve">Tech transfer </w:t>
      </w:r>
      <w:r>
        <w:t>is key and not included under IP</w:t>
      </w:r>
    </w:p>
    <w:p w14:paraId="06DEB368" w14:textId="77777777" w:rsidR="00767609" w:rsidRPr="007B0E93" w:rsidRDefault="00767609" w:rsidP="00767609">
      <w:pPr>
        <w:rPr>
          <w:rStyle w:val="Style13ptBold"/>
        </w:rPr>
      </w:pPr>
      <w:r w:rsidRPr="00757CA3">
        <w:rPr>
          <w:rStyle w:val="Style13ptBold"/>
          <w:highlight w:val="green"/>
        </w:rPr>
        <w:t>Smith 05/05</w:t>
      </w:r>
    </w:p>
    <w:p w14:paraId="28955C06" w14:textId="77777777" w:rsidR="00767609" w:rsidRPr="009B6418" w:rsidRDefault="00767609" w:rsidP="00767609">
      <w:pPr>
        <w:rPr>
          <w:b/>
        </w:rPr>
      </w:pPr>
      <w:r w:rsidRPr="009B6418">
        <w:rPr>
          <w:rStyle w:val="Style13ptBold"/>
          <w:sz w:val="22"/>
        </w:rPr>
        <w:t xml:space="preserve">(Laura Smith-Spark; Newsdesk Editor, CNN Digital; (05-05-21) Rich nations urged to share vaccine knowledge while WTO debates waiving patents; CNN; </w:t>
      </w:r>
      <w:hyperlink r:id="rId63" w:history="1">
        <w:r w:rsidRPr="009B6418">
          <w:rPr>
            <w:rStyle w:val="Hyperlink"/>
          </w:rPr>
          <w:t>https://www.cnn.com/2021/05/05/world/covid-19-vaccine-patents-wto-intl/index.html</w:t>
        </w:r>
      </w:hyperlink>
      <w:r w:rsidRPr="009B6418">
        <w:rPr>
          <w:rStyle w:val="Style13ptBold"/>
          <w:sz w:val="22"/>
        </w:rPr>
        <w:t>; CKD)</w:t>
      </w:r>
    </w:p>
    <w:p w14:paraId="04F81159" w14:textId="77777777" w:rsidR="00767609" w:rsidRDefault="00767609" w:rsidP="00767609">
      <w:pPr>
        <w:rPr>
          <w:rStyle w:val="StyleUnderline"/>
          <w:rFonts w:asciiTheme="majorHAnsi" w:hAnsiTheme="majorHAnsi" w:cstheme="majorHAnsi"/>
        </w:rPr>
      </w:pPr>
      <w:r w:rsidRPr="007179BA">
        <w:rPr>
          <w:rFonts w:asciiTheme="majorHAnsi" w:hAnsiTheme="majorHAnsi" w:cstheme="majorHAnsi"/>
          <w:sz w:val="16"/>
        </w:rPr>
        <w:t xml:space="preserve">Thomas Bollyky,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Bollyky said. For HIV drugs, for example, manufacturers were more or less able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Bollyky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high quality vaccine products." Philanthropist Bill Gates, a major supporter of </w:t>
      </w:r>
      <w:hyperlink r:id="rId64"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65"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3BBE3B87" w14:textId="77777777" w:rsidR="00767609" w:rsidRPr="00F94792" w:rsidRDefault="00767609" w:rsidP="00767609">
      <w:pPr>
        <w:pStyle w:val="Heading4"/>
        <w:rPr>
          <w:sz w:val="28"/>
          <w:szCs w:val="28"/>
        </w:rPr>
      </w:pPr>
      <w:r w:rsidRPr="00F94792">
        <w:rPr>
          <w:sz w:val="28"/>
          <w:szCs w:val="28"/>
        </w:rPr>
        <w:t xml:space="preserve">Aff doesn’t attack all of the root causes of disease spread- lack of </w:t>
      </w:r>
      <w:r w:rsidRPr="00F94792">
        <w:rPr>
          <w:sz w:val="28"/>
          <w:szCs w:val="28"/>
          <w:u w:val="single"/>
        </w:rPr>
        <w:t>materials</w:t>
      </w:r>
      <w:r w:rsidRPr="00F94792">
        <w:rPr>
          <w:sz w:val="28"/>
          <w:szCs w:val="28"/>
        </w:rPr>
        <w:t xml:space="preserve">, </w:t>
      </w:r>
      <w:r w:rsidRPr="00F94792">
        <w:rPr>
          <w:sz w:val="28"/>
          <w:szCs w:val="28"/>
          <w:u w:val="single"/>
        </w:rPr>
        <w:t>equipment</w:t>
      </w:r>
      <w:r w:rsidRPr="00F94792">
        <w:rPr>
          <w:sz w:val="28"/>
          <w:szCs w:val="28"/>
        </w:rPr>
        <w:t xml:space="preserve">, and </w:t>
      </w:r>
      <w:r w:rsidRPr="00F94792">
        <w:rPr>
          <w:sz w:val="28"/>
          <w:szCs w:val="28"/>
          <w:u w:val="single"/>
        </w:rPr>
        <w:t>facilities</w:t>
      </w:r>
      <w:r w:rsidRPr="00F94792">
        <w:rPr>
          <w:sz w:val="28"/>
          <w:szCs w:val="28"/>
        </w:rPr>
        <w:t xml:space="preserve"> when faced with skyrocketed demands means solving IP protections alone isnt enough</w:t>
      </w:r>
    </w:p>
    <w:p w14:paraId="4C1AC26B" w14:textId="77777777" w:rsidR="00767609" w:rsidRPr="00F77800" w:rsidRDefault="00767609" w:rsidP="00767609">
      <w:pPr>
        <w:rPr>
          <w:rStyle w:val="StyleUnderline"/>
          <w:rFonts w:asciiTheme="majorHAnsi" w:hAnsiTheme="majorHAnsi" w:cstheme="majorHAnsi"/>
          <w:sz w:val="16"/>
          <w:u w:val="none"/>
        </w:rPr>
      </w:pPr>
    </w:p>
    <w:p w14:paraId="1CBD71E0" w14:textId="77777777" w:rsidR="00767609" w:rsidRDefault="00767609" w:rsidP="00767609">
      <w:pPr>
        <w:rPr>
          <w:rStyle w:val="StyleUnderline"/>
        </w:rPr>
      </w:pPr>
    </w:p>
    <w:p w14:paraId="612B024E" w14:textId="77777777" w:rsidR="00767609" w:rsidRPr="001B57B7" w:rsidRDefault="00767609" w:rsidP="00767609"/>
    <w:p w14:paraId="6057548F" w14:textId="77777777" w:rsidR="00767609" w:rsidRPr="00767609" w:rsidRDefault="00767609" w:rsidP="00767609"/>
    <w:p w14:paraId="113454F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20111A"/>
    <w:multiLevelType w:val="hybridMultilevel"/>
    <w:tmpl w:val="DE4EDD00"/>
    <w:lvl w:ilvl="0" w:tplc="E9A035CA">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35D279E5"/>
    <w:multiLevelType w:val="hybridMultilevel"/>
    <w:tmpl w:val="19F8C032"/>
    <w:lvl w:ilvl="0" w:tplc="D2F0EF3A">
      <w:numFmt w:val="bullet"/>
      <w:lvlText w:val="-"/>
      <w:lvlJc w:val="left"/>
      <w:pPr>
        <w:ind w:left="420" w:hanging="360"/>
      </w:pPr>
      <w:rPr>
        <w:rFonts w:ascii="Calibri" w:eastAsiaTheme="minorEastAsia"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76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A7C"/>
    <w:rsid w:val="00533F1C"/>
    <w:rsid w:val="00536D8B"/>
    <w:rsid w:val="005379C3"/>
    <w:rsid w:val="005519C2"/>
    <w:rsid w:val="005523E0"/>
    <w:rsid w:val="0055320F"/>
    <w:rsid w:val="0055699B"/>
    <w:rsid w:val="0056020A"/>
    <w:rsid w:val="00563D3D"/>
    <w:rsid w:val="005659AA"/>
    <w:rsid w:val="005676E8"/>
    <w:rsid w:val="0057041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6D7"/>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5C92"/>
    <w:rsid w:val="007374A1"/>
    <w:rsid w:val="00752712"/>
    <w:rsid w:val="00753A84"/>
    <w:rsid w:val="007611F5"/>
    <w:rsid w:val="007619E4"/>
    <w:rsid w:val="00761E75"/>
    <w:rsid w:val="0076495E"/>
    <w:rsid w:val="00765FC8"/>
    <w:rsid w:val="0076760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119"/>
    <w:rsid w:val="00803A12"/>
    <w:rsid w:val="00805417"/>
    <w:rsid w:val="008065E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F0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D60FA7"/>
  <w14:defaultImageDpi w14:val="300"/>
  <w15:docId w15:val="{D0BA92C5-488F-FB44-9A99-10EB57B25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3A7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23A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3A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523A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9"/>
    <w:unhideWhenUsed/>
    <w:qFormat/>
    <w:rsid w:val="00523A7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6760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5C92"/>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6760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523A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3A7C"/>
  </w:style>
  <w:style w:type="character" w:customStyle="1" w:styleId="Heading1Char">
    <w:name w:val="Heading 1 Char"/>
    <w:aliases w:val="Pocket Char"/>
    <w:basedOn w:val="DefaultParagraphFont"/>
    <w:link w:val="Heading1"/>
    <w:uiPriority w:val="9"/>
    <w:rsid w:val="00523A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3A7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23A7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523A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523A7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23A7C"/>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20"/>
    <w:qFormat/>
    <w:rsid w:val="00523A7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23A7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523A7C"/>
    <w:rPr>
      <w:color w:val="auto"/>
      <w:u w:val="none"/>
    </w:rPr>
  </w:style>
  <w:style w:type="paragraph" w:styleId="DocumentMap">
    <w:name w:val="Document Map"/>
    <w:basedOn w:val="Normal"/>
    <w:link w:val="DocumentMapChar"/>
    <w:uiPriority w:val="99"/>
    <w:semiHidden/>
    <w:unhideWhenUsed/>
    <w:rsid w:val="00523A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3A7C"/>
    <w:rPr>
      <w:rFonts w:ascii="Lucida Grande" w:hAnsi="Lucida Grande" w:cs="Lucida Grande"/>
    </w:rPr>
  </w:style>
  <w:style w:type="character" w:customStyle="1" w:styleId="Heading5Char">
    <w:name w:val="Heading 5 Char"/>
    <w:basedOn w:val="DefaultParagraphFont"/>
    <w:link w:val="Heading5"/>
    <w:uiPriority w:val="9"/>
    <w:rsid w:val="00767609"/>
    <w:rPr>
      <w:rFonts w:asciiTheme="majorHAnsi" w:eastAsiaTheme="majorEastAsia" w:hAnsiTheme="majorHAnsi" w:cstheme="majorBidi"/>
      <w:color w:val="365F91" w:themeColor="accent1" w:themeShade="BF"/>
      <w:sz w:val="22"/>
    </w:rPr>
  </w:style>
  <w:style w:type="character" w:customStyle="1" w:styleId="Heading7Char">
    <w:name w:val="Heading 7 Char"/>
    <w:basedOn w:val="DefaultParagraphFont"/>
    <w:link w:val="Heading7"/>
    <w:rsid w:val="00767609"/>
    <w:rPr>
      <w:rFonts w:asciiTheme="majorHAnsi" w:eastAsiaTheme="majorEastAsia" w:hAnsiTheme="majorHAnsi" w:cstheme="majorBidi"/>
      <w:i/>
      <w:iCs/>
      <w:color w:val="243F60" w:themeColor="accent1" w:themeShade="7F"/>
      <w:sz w:val="22"/>
    </w:rPr>
  </w:style>
  <w:style w:type="paragraph" w:customStyle="1" w:styleId="Emphasize">
    <w:name w:val="Emphasize"/>
    <w:basedOn w:val="Normal"/>
    <w:link w:val="Emphasis"/>
    <w:uiPriority w:val="20"/>
    <w:qFormat/>
    <w:rsid w:val="0076760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767609"/>
    <w:pPr>
      <w:ind w:left="720"/>
      <w:contextualSpacing/>
    </w:pPr>
  </w:style>
  <w:style w:type="paragraph" w:customStyle="1" w:styleId="textbold">
    <w:name w:val="text bold"/>
    <w:basedOn w:val="Normal"/>
    <w:uiPriority w:val="20"/>
    <w:qFormat/>
    <w:rsid w:val="0076760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Heading6Char">
    <w:name w:val="Heading 6 Char"/>
    <w:basedOn w:val="DefaultParagraphFont"/>
    <w:link w:val="Heading6"/>
    <w:rsid w:val="00725C92"/>
    <w:rPr>
      <w:rFonts w:asciiTheme="majorHAnsi" w:eastAsiaTheme="majorEastAsia" w:hAnsiTheme="majorHAnsi" w:cstheme="majorBidi"/>
      <w:color w:val="243F60" w:themeColor="accent1" w:themeShade="7F"/>
      <w:sz w:val="22"/>
    </w:rPr>
  </w:style>
  <w:style w:type="character" w:styleId="Strong">
    <w:name w:val="Strong"/>
    <w:aliases w:val="8 pt font"/>
    <w:qFormat/>
    <w:rsid w:val="0057041C"/>
    <w:rPr>
      <w:b/>
      <w:bCs/>
    </w:rPr>
  </w:style>
  <w:style w:type="character" w:customStyle="1" w:styleId="7timesnewroman">
    <w:name w:val="7timesnewroman"/>
    <w:rsid w:val="00570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bc27.com/news/health/coronavirus/vaccination-frustration/digital-original-how-do-covid-19-vaccines-compare-to-other-vaccinations/" TargetMode="External"/><Relationship Id="rId21" Type="http://schemas.openxmlformats.org/officeDocument/2006/relationships/hyperlink" Target="https://catalyst.phrma.org/promoting-global-vaccine-equity-while-protecting-innovation" TargetMode="External"/><Relationship Id="rId34" Type="http://schemas.openxmlformats.org/officeDocument/2006/relationships/hyperlink" Target="https://www.jdsupra.com/legalnews/group-of-nearly-60-wto-members-seek-2523821/" TargetMode="External"/><Relationship Id="rId42" Type="http://schemas.openxmlformats.org/officeDocument/2006/relationships/hyperlink" Target="https://jamanetwork.com/journals/jama/fullarticle/2766651%20" TargetMode="External"/><Relationship Id="rId47" Type="http://schemas.openxmlformats.org/officeDocument/2006/relationships/hyperlink" Target="https://jamanetwork.com/journals/jama/fullarticle/2766651%20" TargetMode="External"/><Relationship Id="rId50" Type="http://schemas.openxmlformats.org/officeDocument/2006/relationships/hyperlink" Target="https://www.cnn.com/2019/10/10/perspectives/world-trade-organization-grassley-reform/index.html" TargetMode="External"/><Relationship Id="rId55" Type="http://schemas.openxmlformats.org/officeDocument/2006/relationships/hyperlink" Target="https://medicine.yale.edu/yigh/profile/saad_omer/" TargetMode="External"/><Relationship Id="rId63" Type="http://schemas.openxmlformats.org/officeDocument/2006/relationships/hyperlink" Target="https://www.cnn.com/2021/05/05/world/covid-19-vaccine-patents-wto-intl/index.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ho.int/news-room/fact-sheets/detail/noncommunicable-diseases" TargetMode="External"/><Relationship Id="rId29" Type="http://schemas.openxmlformats.org/officeDocument/2006/relationships/hyperlink" Target="https://www.leagle.com/decision/insco20130613e08" TargetMode="External"/><Relationship Id="rId11" Type="http://schemas.openxmlformats.org/officeDocument/2006/relationships/hyperlink" Target="https://pubmed.ncbi.nlm.nih.gov/19884162/" TargetMode="External"/><Relationship Id="rId24" Type="http://schemas.openxmlformats.org/officeDocument/2006/relationships/hyperlink" Target="https://www.wto.org/english/res_e/publications_e/ai17_e/trips_art31_oth.pdf" TargetMode="External"/><Relationship Id="rId32" Type="http://schemas.openxmlformats.org/officeDocument/2006/relationships/hyperlink" Target="https://www.wsj.com/articles/mrna-covid-19-vaccines-are-fast-to-make-but-hard-to-scale-11614776401" TargetMode="External"/><Relationship Id="rId37" Type="http://schemas.openxmlformats.org/officeDocument/2006/relationships/hyperlink" Target="https://jamanetwork.com/journals/jama/fullarticle/2766651%20" TargetMode="External"/><Relationship Id="rId40" Type="http://schemas.openxmlformats.org/officeDocument/2006/relationships/hyperlink" Target="https://jamanetwork.com/journals/jama/fullarticle/2766651%20" TargetMode="External"/><Relationship Id="rId45" Type="http://schemas.openxmlformats.org/officeDocument/2006/relationships/hyperlink" Target="https://jamanetwork.com/journals/jama/fullarticle/2766651%20" TargetMode="External"/><Relationship Id="rId53" Type="http://schemas.openxmlformats.org/officeDocument/2006/relationships/hyperlink" Target="https://pib.gov.in/PressReleasePage.aspx?PRID=1737607" TargetMode="External"/><Relationship Id="rId58" Type="http://schemas.openxmlformats.org/officeDocument/2006/relationships/hyperlink" Target="https://www.theguardian.com/science/2010/oct/14/rinderpest-virus-eradicated"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who.int/en/news-room/fact-sheets/detail/plague" TargetMode="External"/><Relationship Id="rId19" Type="http://schemas.openxmlformats.org/officeDocument/2006/relationships/hyperlink" Target="https://clincancerres.aacrjournals.org/content/27/3/689" TargetMode="External"/><Relationship Id="rId14" Type="http://schemas.openxmlformats.org/officeDocument/2006/relationships/hyperlink" Target="https://www.sciencenews.org/article/covid-19-global-inequity-vaccines-deaths-economy-pandemic" TargetMode="External"/><Relationship Id="rId22" Type="http://schemas.openxmlformats.org/officeDocument/2006/relationships/hyperlink" Target="https://catalyst.phrma.org/the-biden-administration-allows-politics-to-upend-a-pragmatic-pandemic-response" TargetMode="External"/><Relationship Id="rId27" Type="http://schemas.openxmlformats.org/officeDocument/2006/relationships/hyperlink" Target="https://patentlyo.com/patent/2021/01/shortages-compulsory-licensing.html" TargetMode="External"/><Relationship Id="rId30" Type="http://schemas.openxmlformats.org/officeDocument/2006/relationships/hyperlink" Target="https://patents.google.com/patent/US20170071964A1/en" TargetMode="External"/><Relationship Id="rId35" Type="http://schemas.openxmlformats.org/officeDocument/2006/relationships/hyperlink" Target="https://jamanetwork.com/journals/jama/fullarticle/2766651%20" TargetMode="External"/><Relationship Id="rId43" Type="http://schemas.openxmlformats.org/officeDocument/2006/relationships/hyperlink" Target="https://jamanetwork.com/journals/jama/fullarticle/2766651%20" TargetMode="External"/><Relationship Id="rId48" Type="http://schemas.openxmlformats.org/officeDocument/2006/relationships/hyperlink" Target="https://jamanetwork.com/journals/jama/fullarticle/2766651%20" TargetMode="External"/><Relationship Id="rId56" Type="http://schemas.openxmlformats.org/officeDocument/2006/relationships/hyperlink" Target="https://www.nationalgeographic.com/science/article/covid-19-will-likely-be-with-us-forever-heres-how-well-live-with-it" TargetMode="External"/><Relationship Id="rId64" Type="http://schemas.openxmlformats.org/officeDocument/2006/relationships/hyperlink" Target="https://www.cnn.com/2021/02/05/world/covax-explainer-intl/index.html" TargetMode="External"/><Relationship Id="rId8" Type="http://schemas.openxmlformats.org/officeDocument/2006/relationships/webSettings" Target="webSettings.xml"/><Relationship Id="rId51" Type="http://schemas.openxmlformats.org/officeDocument/2006/relationships/hyperlink" Target="https://www.cnbc.com/2021/07/23/coronavirus-how-india-is-doing-now-after-delta-variant-spread.html%20//" TargetMode="External"/><Relationship Id="rId3" Type="http://schemas.openxmlformats.org/officeDocument/2006/relationships/customXml" Target="../customXml/item3.xml"/><Relationship Id="rId12" Type="http://schemas.openxmlformats.org/officeDocument/2006/relationships/hyperlink" Target="http://www.who.int/news-room/fact-sheets/detail/immunization-coverage" TargetMode="External"/><Relationship Id="rId17" Type="http://schemas.openxmlformats.org/officeDocument/2006/relationships/hyperlink" Target="https://www.gavi.org/sites/default/files/publications/Immunisation%20-%20a%20platform%20for%20universal%20health%20coverage.pdf" TargetMode="External"/><Relationship Id="rId25" Type="http://schemas.openxmlformats.org/officeDocument/2006/relationships/hyperlink" Target="https://www.ipwatchdog.com/2021/01/02/india-south-africas-covid-vaccine-proposal-wto-patent-waiver-must-considered-compulsory-licensing/id=128652/" TargetMode="External"/><Relationship Id="rId33" Type="http://schemas.openxmlformats.org/officeDocument/2006/relationships/hyperlink" Target="https://www.wsj.com/articles/pfizer-slashed-its-covid-19-vaccine-rollout-target-after-facing-supply-chain-obstacles-11607027787" TargetMode="External"/><Relationship Id="rId38" Type="http://schemas.openxmlformats.org/officeDocument/2006/relationships/hyperlink" Target="https://jamanetwork.com/journals/jama/fullarticle/2766651%20" TargetMode="External"/><Relationship Id="rId46" Type="http://schemas.openxmlformats.org/officeDocument/2006/relationships/hyperlink" Target="https://jamanetwork.com/journals/jama/fullarticle/2766651%20" TargetMode="External"/><Relationship Id="rId59" Type="http://schemas.openxmlformats.org/officeDocument/2006/relationships/hyperlink" Target="https://www.cdc.gov/smallpox/history/history.html" TargetMode="External"/><Relationship Id="rId67" Type="http://schemas.openxmlformats.org/officeDocument/2006/relationships/theme" Target="theme/theme1.xml"/><Relationship Id="rId20" Type="http://schemas.openxmlformats.org/officeDocument/2006/relationships/hyperlink" Target="https://www.devex.com/organizations/world-health-organization-who-30562" TargetMode="External"/><Relationship Id="rId41" Type="http://schemas.openxmlformats.org/officeDocument/2006/relationships/hyperlink" Target="https://jamanetwork.com/journals/jama/fullarticle/2766651%20" TargetMode="External"/><Relationship Id="rId54" Type="http://schemas.openxmlformats.org/officeDocument/2006/relationships/hyperlink" Target="https://www.nationalgeographic.com/science/article/how-will-the-pandemic-end-the-science-of-past-outbreaks-offers-clues" TargetMode="External"/><Relationship Id="rId62" Type="http://schemas.openxmlformats.org/officeDocument/2006/relationships/hyperlink" Target="https://www.nejm.org/doi/full/10.1056/nejmp090481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avi.org/sites/default/files/publications/Immunisation%20-%20a%20platform%20for%20universal%20health%20coverage.pdf" TargetMode="External"/><Relationship Id="rId23" Type="http://schemas.openxmlformats.org/officeDocument/2006/relationships/hyperlink" Target="https://www.ipwatchdog.com/2021/03/30/calls-compulsory-licensing-ip-waivers-covid-19-vaccines-ignore-technical-complexities/id=131617/" TargetMode="External"/><Relationship Id="rId28" Type="http://schemas.openxmlformats.org/officeDocument/2006/relationships/hyperlink" Target="https://www.jdsupra.com/legalnews/trade-secret-protection-the-covid-19-37383/" TargetMode="External"/><Relationship Id="rId36" Type="http://schemas.openxmlformats.org/officeDocument/2006/relationships/hyperlink" Target="https://jamanetwork.com/journals/jama/fullarticle/2766651%20" TargetMode="External"/><Relationship Id="rId49" Type="http://schemas.openxmlformats.org/officeDocument/2006/relationships/hyperlink" Target="https://jamanetwork.com/journals/jama/fullarticle/2766651%20" TargetMode="External"/><Relationship Id="rId57" Type="http://schemas.openxmlformats.org/officeDocument/2006/relationships/hyperlink" Target="https://asm.org/Articles/2020/March/Disease-Eradication-What-Does-It-Take-to-Wipe-out" TargetMode="External"/><Relationship Id="rId10" Type="http://schemas.openxmlformats.org/officeDocument/2006/relationships/hyperlink" Target="https://pubmed.ncbi.nlm.nih.gov/30646979/" TargetMode="External"/><Relationship Id="rId31" Type="http://schemas.openxmlformats.org/officeDocument/2006/relationships/hyperlink" Target="https://www.sec.gov/Archives/edgar/data/1776985/000119312520195911/d939702df1.htm" TargetMode="External"/><Relationship Id="rId44" Type="http://schemas.openxmlformats.org/officeDocument/2006/relationships/hyperlink" Target="https://jamanetwork.com/journals/jama/fullarticle/2766651%20" TargetMode="External"/><Relationship Id="rId52" Type="http://schemas.openxmlformats.org/officeDocument/2006/relationships/hyperlink" Target="https://www.cnbc.com/2021/05/14/india-covid-crisis-cases-rise-but-remain-below-may-7-peak.html" TargetMode="External"/><Relationship Id="rId60" Type="http://schemas.openxmlformats.org/officeDocument/2006/relationships/hyperlink" Target="https://publichealth.nyu.edu/faculty/joshua-epstein" TargetMode="External"/><Relationship Id="rId65" Type="http://schemas.openxmlformats.org/officeDocument/2006/relationships/hyperlink" Target="https://news.sky.com/story/covid-19-bill-gates-hopeful-world-completely-back-to-normal-by-end-of-2022-and-vaccine-sharing-to-ramp-up-12285840" TargetMode="External"/><Relationship Id="rId4" Type="http://schemas.openxmlformats.org/officeDocument/2006/relationships/customXml" Target="../customXml/item4.xml"/><Relationship Id="rId9" Type="http://schemas.openxmlformats.org/officeDocument/2006/relationships/hyperlink" Target="https://www.weforum.org/agenda/2021/04/covid-19-vaccine-success-enable-universal-healthcare/" TargetMode="External"/><Relationship Id="rId13" Type="http://schemas.openxmlformats.org/officeDocument/2006/relationships/hyperlink" Target="https://www.ncbi.nlm.nih.gov/pmc/articles/PMC4024226/" TargetMode="External"/><Relationship Id="rId18" Type="http://schemas.openxmlformats.org/officeDocument/2006/relationships/hyperlink" Target="https://www.gavi.org/sites/default/files/publications/Immunisation%20-%20a%20platform%20for%20universal%20health%20coverage.pdf" TargetMode="External"/><Relationship Id="rId39" Type="http://schemas.openxmlformats.org/officeDocument/2006/relationships/hyperlink" Target="https://jamanetwork.com/journals/jama/fullarticle/2766651%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10809</Words>
  <Characters>61616</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2021-09-18T15:38:00Z</dcterms:created>
  <dcterms:modified xsi:type="dcterms:W3CDTF">2021-09-18T19:53:00Z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