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9EC50" w14:textId="655310AF" w:rsidR="00E764BF" w:rsidRDefault="00E764BF" w:rsidP="00E764BF">
      <w:pPr>
        <w:pStyle w:val="Heading2"/>
      </w:pPr>
      <w:r>
        <w:t>K</w:t>
      </w:r>
    </w:p>
    <w:p w14:paraId="702B98E5" w14:textId="77777777" w:rsidR="00E764BF" w:rsidRPr="00AB72B4" w:rsidRDefault="00E764BF" w:rsidP="00E764BF">
      <w:pPr>
        <w:pStyle w:val="Heading4"/>
        <w:rPr>
          <w:rFonts w:cs="Calibri"/>
        </w:rPr>
      </w:pPr>
      <w:r w:rsidRPr="00AB72B4">
        <w:rPr>
          <w:rFonts w:cs="Calibri"/>
        </w:rPr>
        <w:t xml:space="preserve">Strike-focused politics privatizes worker struggle – it channels it towards specific employers rather than class domination </w:t>
      </w:r>
      <w:proofErr w:type="gramStart"/>
      <w:r w:rsidRPr="00AB72B4">
        <w:rPr>
          <w:rFonts w:cs="Calibri"/>
        </w:rPr>
        <w:t>as a whole while</w:t>
      </w:r>
      <w:proofErr w:type="gramEnd"/>
      <w:r w:rsidRPr="00AB72B4">
        <w:rPr>
          <w:rFonts w:cs="Calibri"/>
        </w:rPr>
        <w:t xml:space="preserve"> ensuring the dictatorship of the bourgeoisie by privileging alternative modes of settlement </w:t>
      </w:r>
      <w:r w:rsidRPr="00AB72B4">
        <w:rPr>
          <w:rFonts w:cs="Calibri"/>
          <w:u w:val="single"/>
        </w:rPr>
        <w:t>outside and in spite of the specifics of the law</w:t>
      </w:r>
      <w:r w:rsidRPr="00AB72B4">
        <w:rPr>
          <w:rFonts w:cs="Calibri"/>
        </w:rPr>
        <w:t xml:space="preserve"> itself.</w:t>
      </w:r>
    </w:p>
    <w:p w14:paraId="53956F3E" w14:textId="77777777" w:rsidR="00E764BF" w:rsidRPr="00AB72B4" w:rsidRDefault="00E764BF" w:rsidP="00E764BF">
      <w:pPr>
        <w:rPr>
          <w:rStyle w:val="Style13ptBold"/>
        </w:rPr>
      </w:pPr>
      <w:r w:rsidRPr="00AB72B4">
        <w:rPr>
          <w:rStyle w:val="Style13ptBold"/>
        </w:rPr>
        <w:t>Feldman, 94</w:t>
      </w:r>
    </w:p>
    <w:p w14:paraId="26D986A6" w14:textId="77777777" w:rsidR="00E764BF" w:rsidRPr="00AB72B4" w:rsidRDefault="00E764BF" w:rsidP="00E764BF">
      <w:r w:rsidRPr="00AB72B4">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020F6214" w14:textId="3125E31B" w:rsidR="00E764BF" w:rsidRDefault="00E764BF" w:rsidP="00E764BF">
      <w:pPr>
        <w:rPr>
          <w:sz w:val="14"/>
        </w:rPr>
      </w:pPr>
      <w:r w:rsidRPr="00482912">
        <w:rPr>
          <w:sz w:val="14"/>
        </w:rPr>
        <w:t xml:space="preserve">In other ways, however, </w:t>
      </w:r>
      <w:r w:rsidRPr="00AB72B4">
        <w:rPr>
          <w:rStyle w:val="StyleUnderline"/>
        </w:rPr>
        <w:t>the liberal vision of labor law</w:t>
      </w:r>
      <w:r w:rsidRPr="00482912">
        <w:rPr>
          <w:sz w:val="14"/>
        </w:rPr>
        <w:t xml:space="preserve"> that Justice Brennan exemplified </w:t>
      </w:r>
      <w:r w:rsidRPr="00AB72B4">
        <w:rPr>
          <w:rStyle w:val="StyleUnderline"/>
        </w:rPr>
        <w:t>has been severely limited.</w:t>
      </w:r>
      <w:r w:rsidRPr="00482912">
        <w:rPr>
          <w:sz w:val="14"/>
        </w:rPr>
        <w:t xml:space="preserve"> 19 </w:t>
      </w:r>
      <w:r w:rsidRPr="00AB72B4">
        <w:rPr>
          <w:rStyle w:val="StyleUnderline"/>
        </w:rPr>
        <w:t>One obvious limitation, for instance, has been the Court's preference for arbitration.</w:t>
      </w:r>
      <w:r w:rsidRPr="00AB72B4">
        <w:rPr>
          <w:rStyle w:val="Emphasis"/>
        </w:rPr>
        <w:t>20</w:t>
      </w:r>
      <w:r w:rsidRPr="00482912">
        <w:rPr>
          <w:sz w:val="14"/>
        </w:rPr>
        <w:t xml:space="preserve"> </w:t>
      </w:r>
      <w:r w:rsidRPr="00AB72B4">
        <w:rPr>
          <w:rStyle w:val="Emphasis"/>
        </w:rPr>
        <w:t xml:space="preserve">***FOOTNOTE 20 STARTS HERE*** </w:t>
      </w:r>
      <w:r w:rsidRPr="00482912">
        <w:rPr>
          <w:sz w:val="14"/>
        </w:rPr>
        <w:t xml:space="preserve">20. </w:t>
      </w:r>
      <w:r w:rsidRPr="00AB72B4">
        <w:rPr>
          <w:rStyle w:val="StyleUnderline"/>
          <w:highlight w:val="green"/>
        </w:rPr>
        <w:t>The Court's</w:t>
      </w:r>
      <w:r w:rsidRPr="00AB72B4">
        <w:rPr>
          <w:rStyle w:val="StyleUnderline"/>
        </w:rPr>
        <w:t xml:space="preserve"> tendency to </w:t>
      </w:r>
      <w:r w:rsidRPr="00AB72B4">
        <w:rPr>
          <w:rStyle w:val="StyleUnderline"/>
          <w:highlight w:val="green"/>
        </w:rPr>
        <w:t>privilege arbitration</w:t>
      </w:r>
      <w:r w:rsidRPr="00AB72B4">
        <w:rPr>
          <w:rStyle w:val="StyleUnderline"/>
        </w:rPr>
        <w:t xml:space="preserve"> has led it to </w:t>
      </w:r>
      <w:r w:rsidRPr="00AB72B4">
        <w:rPr>
          <w:rStyle w:val="Emphasis"/>
          <w:highlight w:val="green"/>
        </w:rPr>
        <w:t>impose legal limitations</w:t>
      </w:r>
      <w:r w:rsidRPr="00AB72B4">
        <w:rPr>
          <w:rStyle w:val="StyleUnderline"/>
        </w:rPr>
        <w:t xml:space="preserve"> on the right to strike that are </w:t>
      </w:r>
      <w:r w:rsidRPr="00AB72B4">
        <w:rPr>
          <w:rStyle w:val="Emphasis"/>
          <w:highlight w:val="green"/>
        </w:rPr>
        <w:t>unsupported by the language, policy, or history of the labor laws</w:t>
      </w:r>
      <w:r w:rsidRPr="00AB72B4">
        <w:rPr>
          <w:rStyle w:val="StyleUnderline"/>
        </w:rPr>
        <w:t>.</w:t>
      </w:r>
      <w:r w:rsidRPr="00482912">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482912">
        <w:rPr>
          <w:sz w:val="14"/>
        </w:rPr>
        <w:t>Finkin</w:t>
      </w:r>
      <w:proofErr w:type="spellEnd"/>
      <w:r w:rsidRPr="00482912">
        <w:rPr>
          <w:sz w:val="14"/>
        </w:rPr>
        <w:t xml:space="preserve">, Labor Policy and the Enervation of the Economic Strike, 1990 U. ILL. L. REV. 547, 548-49; JAMES B. ATLESON, VALUES &amp; </w:t>
      </w:r>
      <w:proofErr w:type="spellStart"/>
      <w:r w:rsidRPr="00482912">
        <w:rPr>
          <w:sz w:val="14"/>
        </w:rPr>
        <w:t>AssuMiPTIONS</w:t>
      </w:r>
      <w:proofErr w:type="spellEnd"/>
      <w:r w:rsidRPr="00482912">
        <w:rPr>
          <w:sz w:val="14"/>
        </w:rPr>
        <w:t xml:space="preserve"> IN AMERICAN LABOR LAW </w:t>
      </w:r>
      <w:r w:rsidRPr="00AB72B4">
        <w:rPr>
          <w:rStyle w:val="Emphasis"/>
        </w:rPr>
        <w:t xml:space="preserve">***FOOTNOTE 20 ENDS HERE*** </w:t>
      </w:r>
      <w:r w:rsidRPr="00482912">
        <w:rPr>
          <w:sz w:val="14"/>
        </w:rPr>
        <w:t xml:space="preserve">(1983). Yet </w:t>
      </w:r>
      <w:r w:rsidRPr="00AB72B4">
        <w:rPr>
          <w:rStyle w:val="StyleUnderline"/>
        </w:rPr>
        <w:t>a different kind of limit also has been present</w:t>
      </w:r>
      <w:r w:rsidRPr="00482912">
        <w:rPr>
          <w:sz w:val="14"/>
        </w:rPr>
        <w:t xml:space="preserve"> in the labor jurisprudence of the Court's liberal wing-a limit </w:t>
      </w:r>
      <w:r w:rsidRPr="00AB72B4">
        <w:rPr>
          <w:rStyle w:val="StyleUnderline"/>
        </w:rPr>
        <w:t>that is less obvious</w:t>
      </w:r>
      <w:r w:rsidRPr="00482912">
        <w:rPr>
          <w:sz w:val="14"/>
        </w:rPr>
        <w:t xml:space="preserve">, usually has less immediate impact, </w:t>
      </w:r>
      <w:r w:rsidRPr="00AB72B4">
        <w:rPr>
          <w:rStyle w:val="StyleUnderline"/>
        </w:rPr>
        <w:t>but</w:t>
      </w:r>
      <w:r w:rsidRPr="00482912">
        <w:rPr>
          <w:sz w:val="14"/>
        </w:rPr>
        <w:t xml:space="preserve"> that </w:t>
      </w:r>
      <w:r w:rsidRPr="00AB72B4">
        <w:rPr>
          <w:rStyle w:val="StyleUnderline"/>
        </w:rPr>
        <w:t>is</w:t>
      </w:r>
      <w:r w:rsidRPr="00482912">
        <w:rPr>
          <w:sz w:val="14"/>
        </w:rPr>
        <w:t xml:space="preserve"> perhaps </w:t>
      </w:r>
      <w:r w:rsidRPr="00AB72B4">
        <w:rPr>
          <w:rStyle w:val="StyleUnderline"/>
        </w:rPr>
        <w:t xml:space="preserve">more deeply seated. The Court's privileging of </w:t>
      </w:r>
      <w:r w:rsidRPr="00AB72B4">
        <w:rPr>
          <w:rStyle w:val="StyleUnderline"/>
          <w:highlight w:val="green"/>
        </w:rPr>
        <w:t xml:space="preserve">arbitration </w:t>
      </w:r>
      <w:r w:rsidRPr="00AB72B4">
        <w:rPr>
          <w:rStyle w:val="Emphasis"/>
          <w:highlight w:val="green"/>
        </w:rPr>
        <w:t xml:space="preserve">restricts </w:t>
      </w:r>
      <w:proofErr w:type="gramStart"/>
      <w:r w:rsidRPr="00AB72B4">
        <w:rPr>
          <w:rStyle w:val="Emphasis"/>
          <w:highlight w:val="green"/>
        </w:rPr>
        <w:t>the means by which</w:t>
      </w:r>
      <w:proofErr w:type="gramEnd"/>
      <w:r w:rsidRPr="00AB72B4">
        <w:rPr>
          <w:rStyle w:val="Emphasis"/>
          <w:highlight w:val="green"/>
        </w:rPr>
        <w:t xml:space="preserve"> unions legally may act in response</w:t>
      </w:r>
      <w:r w:rsidRPr="00AB72B4">
        <w:rPr>
          <w:rStyle w:val="StyleUnderline"/>
        </w:rPr>
        <w:t xml:space="preserve"> to concerns that are concededly legitimate. The </w:t>
      </w:r>
      <w:r w:rsidRPr="00AB72B4">
        <w:rPr>
          <w:rStyle w:val="Emphasis"/>
        </w:rPr>
        <w:t>limits</w:t>
      </w:r>
      <w:r w:rsidRPr="00AB72B4">
        <w:rPr>
          <w:rStyle w:val="StyleUnderline"/>
        </w:rPr>
        <w:t xml:space="preserve"> discussed here, by </w:t>
      </w:r>
      <w:r w:rsidRPr="00AB72B4">
        <w:rPr>
          <w:rStyle w:val="Emphasis"/>
        </w:rPr>
        <w:t>contrast</w:t>
      </w:r>
      <w:r w:rsidRPr="00AB72B4">
        <w:rPr>
          <w:rStyle w:val="StyleUnderline"/>
        </w:rPr>
        <w:t xml:space="preserve">, define the legitimate boundaries of collective actions and collective concerns. </w:t>
      </w:r>
      <w:r w:rsidRPr="00482912">
        <w:rPr>
          <w:sz w:val="14"/>
        </w:rPr>
        <w:t xml:space="preserve">The cases discussed here reflect the liberal doctrine that </w:t>
      </w:r>
      <w:r w:rsidRPr="00AB72B4">
        <w:rPr>
          <w:rStyle w:val="StyleUnderline"/>
          <w:highlight w:val="green"/>
        </w:rPr>
        <w:t>labor law protects</w:t>
      </w:r>
      <w:r w:rsidRPr="00AB72B4">
        <w:rPr>
          <w:rStyle w:val="StyleUnderline"/>
        </w:rPr>
        <w:t xml:space="preserve"> unions </w:t>
      </w:r>
      <w:r w:rsidRPr="00AB72B4">
        <w:rPr>
          <w:rStyle w:val="Emphasis"/>
          <w:highlight w:val="green"/>
        </w:rPr>
        <w:t>only insofar as they limit their role to that of representative of the employees of an individual employer</w:t>
      </w:r>
      <w:r w:rsidRPr="00AB72B4">
        <w:rPr>
          <w:rStyle w:val="StyleUnderline"/>
          <w:highlight w:val="green"/>
        </w:rPr>
        <w:t>, and</w:t>
      </w:r>
      <w:r w:rsidRPr="00AB72B4">
        <w:rPr>
          <w:rStyle w:val="StyleUnderline"/>
        </w:rPr>
        <w:t xml:space="preserve"> that </w:t>
      </w:r>
      <w:r w:rsidRPr="00AB72B4">
        <w:rPr>
          <w:rStyle w:val="Emphasis"/>
        </w:rPr>
        <w:t xml:space="preserve">the law will </w:t>
      </w:r>
      <w:r w:rsidRPr="00AB72B4">
        <w:rPr>
          <w:rStyle w:val="Emphasis"/>
          <w:highlight w:val="green"/>
        </w:rPr>
        <w:t>resist any union attempt to move beyond this limitation</w:t>
      </w:r>
      <w:r w:rsidRPr="00AB72B4">
        <w:rPr>
          <w:rStyle w:val="StyleUnderline"/>
          <w:highlight w:val="green"/>
        </w:rPr>
        <w:t>.</w:t>
      </w:r>
      <w:r w:rsidRPr="00AB72B4">
        <w:rPr>
          <w:rStyle w:val="StyleUnderline"/>
        </w:rPr>
        <w:t xml:space="preserve"> That doctrine rejects protection when the underlying issue implicates the proper role of unions in American society. That question emerges in a variety of contexts.</w:t>
      </w:r>
      <w:r w:rsidRPr="00482912">
        <w:rPr>
          <w:sz w:val="14"/>
        </w:rPr>
        <w:t xml:space="preserve"> In some, a broad definition of unions' societal function may require, or may seem to require, limiting individual rights;</w:t>
      </w:r>
      <w:r w:rsidRPr="00AB72B4">
        <w:rPr>
          <w:rStyle w:val="Emphasis"/>
        </w:rPr>
        <w:t>21</w:t>
      </w:r>
      <w:r w:rsidRPr="00482912">
        <w:rPr>
          <w:sz w:val="14"/>
        </w:rPr>
        <w:t xml:space="preserve"> in others, the Court's conclusion, or something very similar to it, is so clearly required by statute that the conclusion cannot be ascribed to the conscious or unconscious ideological views of the Justices.22 </w:t>
      </w:r>
      <w:r w:rsidRPr="00AB72B4">
        <w:rPr>
          <w:rStyle w:val="Emphasis"/>
        </w:rPr>
        <w:t xml:space="preserve">***FOOTNOTE 21 STARTS HERE*** </w:t>
      </w:r>
      <w:r w:rsidRPr="00482912">
        <w:rPr>
          <w:sz w:val="14"/>
        </w:rPr>
        <w:t xml:space="preserve">21. When such a conflict is </w:t>
      </w:r>
      <w:proofErr w:type="gramStart"/>
      <w:r w:rsidRPr="00482912">
        <w:rPr>
          <w:sz w:val="14"/>
        </w:rPr>
        <w:t>actually present</w:t>
      </w:r>
      <w:proofErr w:type="gramEnd"/>
      <w:r w:rsidRPr="00482912">
        <w:rPr>
          <w:sz w:val="14"/>
        </w:rPr>
        <w:t xml:space="preserve">, the proper place to draw the line is fairly subject to debate; </w:t>
      </w:r>
      <w:r w:rsidRPr="00AB72B4">
        <w:rPr>
          <w:rStyle w:val="StyleUnderline"/>
        </w:rPr>
        <w:t>a judge determined to protect both strong unions and individual employee rights might resolve apparent conflicts between the two in different ways without forfeiting a claim of taking each seriously.</w:t>
      </w:r>
      <w:r w:rsidRPr="00482912">
        <w:rPr>
          <w:sz w:val="14"/>
        </w:rPr>
        <w:t xml:space="preserve"> See infra notes 237-41; </w:t>
      </w:r>
      <w:proofErr w:type="spellStart"/>
      <w:r w:rsidRPr="00482912">
        <w:rPr>
          <w:sz w:val="14"/>
        </w:rPr>
        <w:t>cf</w:t>
      </w:r>
      <w:proofErr w:type="spellEnd"/>
      <w:r w:rsidRPr="00482912">
        <w:rPr>
          <w:sz w:val="14"/>
        </w:rPr>
        <w:t xml:space="preserve"> Emporium </w:t>
      </w:r>
      <w:proofErr w:type="spellStart"/>
      <w:r w:rsidRPr="00482912">
        <w:rPr>
          <w:sz w:val="14"/>
        </w:rPr>
        <w:t>Capwell</w:t>
      </w:r>
      <w:proofErr w:type="spellEnd"/>
      <w:r w:rsidRPr="00482912">
        <w:rPr>
          <w:sz w:val="14"/>
        </w:rPr>
        <w:t xml:space="preserve"> Co. v. Western Addition Community Org., 420 U.S. 50 (1975). </w:t>
      </w:r>
      <w:r w:rsidRPr="00AB72B4">
        <w:rPr>
          <w:rStyle w:val="Emphasis"/>
        </w:rPr>
        <w:t xml:space="preserve">***FOOTNOTE 21 ENDS HERE*** </w:t>
      </w:r>
      <w:r w:rsidRPr="00482912">
        <w:rPr>
          <w:sz w:val="14"/>
        </w:rPr>
        <w:t xml:space="preserve">At other times, however, </w:t>
      </w:r>
      <w:r w:rsidRPr="00AB72B4">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482912">
        <w:rPr>
          <w:sz w:val="14"/>
        </w:rPr>
        <w:t xml:space="preserve"> In some </w:t>
      </w:r>
      <w:proofErr w:type="gramStart"/>
      <w:r w:rsidRPr="00482912">
        <w:rPr>
          <w:sz w:val="14"/>
        </w:rPr>
        <w:t>cases</w:t>
      </w:r>
      <w:proofErr w:type="gramEnd"/>
      <w:r w:rsidRPr="00482912">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life. </w:t>
      </w:r>
      <w:r w:rsidRPr="00AB72B4">
        <w:rPr>
          <w:rStyle w:val="StyleUnderline"/>
        </w:rPr>
        <w:t xml:space="preserve">This </w:t>
      </w:r>
      <w:r w:rsidRPr="00AB72B4">
        <w:rPr>
          <w:rStyle w:val="Emphasis"/>
          <w:highlight w:val="green"/>
        </w:rPr>
        <w:t xml:space="preserve">vision of the role that unions should play in society </w:t>
      </w:r>
      <w:r w:rsidRPr="00AB72B4">
        <w:rPr>
          <w:rStyle w:val="Emphasis"/>
        </w:rPr>
        <w:t>has both practical and ideological consequences</w:t>
      </w:r>
      <w:r w:rsidRPr="00AB72B4">
        <w:rPr>
          <w:rStyle w:val="StyleUnderline"/>
        </w:rPr>
        <w:t xml:space="preserve">. Modern labor law, faithful to the Wagner Act's premises, aims to </w:t>
      </w:r>
      <w:r w:rsidRPr="00AB72B4">
        <w:rPr>
          <w:rStyle w:val="Emphasis"/>
          <w:highlight w:val="green"/>
        </w:rPr>
        <w:t>particularize rather than generalize workers' struggles</w:t>
      </w:r>
      <w:r w:rsidRPr="00AB72B4">
        <w:rPr>
          <w:rStyle w:val="StyleUnderline"/>
          <w:highlight w:val="green"/>
        </w:rPr>
        <w:t>;</w:t>
      </w:r>
      <w:r w:rsidRPr="00AB72B4">
        <w:rPr>
          <w:rStyle w:val="StyleUnderline"/>
        </w:rPr>
        <w:t xml:space="preserve"> it directs them </w:t>
      </w:r>
      <w:r w:rsidRPr="00AB72B4">
        <w:rPr>
          <w:rStyle w:val="StyleUnderline"/>
          <w:highlight w:val="green"/>
        </w:rPr>
        <w:t>towards</w:t>
      </w:r>
      <w:r w:rsidRPr="00AB72B4">
        <w:rPr>
          <w:rStyle w:val="StyleUnderline"/>
        </w:rPr>
        <w:t xml:space="preserve"> their </w:t>
      </w:r>
      <w:r w:rsidRPr="00AB72B4">
        <w:rPr>
          <w:rStyle w:val="Emphasis"/>
          <w:highlight w:val="green"/>
        </w:rPr>
        <w:t xml:space="preserve">specific relationship to </w:t>
      </w:r>
      <w:r w:rsidRPr="00AB72B4">
        <w:rPr>
          <w:rStyle w:val="Emphasis"/>
          <w:highlight w:val="green"/>
        </w:rPr>
        <w:lastRenderedPageBreak/>
        <w:t>their employer, rather than to the larger relationship of their class</w:t>
      </w:r>
      <w:r w:rsidRPr="00AB72B4">
        <w:rPr>
          <w:rStyle w:val="StyleUnderline"/>
        </w:rPr>
        <w:t xml:space="preserve"> to employers and to work; </w:t>
      </w:r>
      <w:r w:rsidRPr="00AB72B4">
        <w:rPr>
          <w:rStyle w:val="StyleUnderline"/>
          <w:highlight w:val="green"/>
        </w:rPr>
        <w:t xml:space="preserve">it </w:t>
      </w:r>
      <w:r w:rsidRPr="00AB72B4">
        <w:rPr>
          <w:rStyle w:val="Emphasis"/>
          <w:sz w:val="28"/>
          <w:highlight w:val="green"/>
        </w:rPr>
        <w:t>privatizes and depoliticizes those struggles</w:t>
      </w:r>
      <w:r w:rsidRPr="00AB72B4">
        <w:rPr>
          <w:rStyle w:val="StyleUnderline"/>
          <w:highlight w:val="green"/>
        </w:rPr>
        <w:t>.</w:t>
      </w:r>
      <w:r w:rsidRPr="00AB72B4">
        <w:rPr>
          <w:rStyle w:val="Emphasis"/>
          <w:highlight w:val="green"/>
        </w:rPr>
        <w:t>23</w:t>
      </w:r>
      <w:r w:rsidRPr="00482912">
        <w:rPr>
          <w:sz w:val="14"/>
        </w:rPr>
        <w:t xml:space="preserve"> </w:t>
      </w:r>
      <w:r w:rsidRPr="00AB72B4">
        <w:rPr>
          <w:rStyle w:val="Emphasis"/>
        </w:rPr>
        <w:t xml:space="preserve">***FOOTNOTE 23 STARTS HERE*** </w:t>
      </w:r>
      <w:r w:rsidRPr="00482912">
        <w:rPr>
          <w:sz w:val="14"/>
        </w:rPr>
        <w:t xml:space="preserve">23. It is in this sense that I think the frequently voiced point of authors associated with the Critical Legal Studies movement is correct. </w:t>
      </w:r>
      <w:r w:rsidRPr="00AB72B4">
        <w:rPr>
          <w:rStyle w:val="StyleUnderline"/>
        </w:rPr>
        <w:t>It is not that workers' struggles are channeled to arbitration rather than to a public body like the National Labor Relations Board (NLRB)</w:t>
      </w:r>
      <w:r w:rsidRPr="00482912">
        <w:rPr>
          <w:sz w:val="14"/>
        </w:rPr>
        <w:t xml:space="preserve">, see Katherine Van </w:t>
      </w:r>
      <w:proofErr w:type="spellStart"/>
      <w:r w:rsidRPr="00482912">
        <w:rPr>
          <w:sz w:val="14"/>
        </w:rPr>
        <w:t>Wezel</w:t>
      </w:r>
      <w:proofErr w:type="spellEnd"/>
      <w:r w:rsidRPr="00482912">
        <w:rPr>
          <w:sz w:val="14"/>
        </w:rPr>
        <w:t xml:space="preserve"> Stone, The Post-War Paradigm in American Labor Law, 90 YALE L.J. 1509 (1981). </w:t>
      </w:r>
      <w:r w:rsidRPr="00AB72B4">
        <w:rPr>
          <w:rStyle w:val="StyleUnderline"/>
        </w:rPr>
        <w:t xml:space="preserve">but rather that </w:t>
      </w:r>
      <w:r w:rsidRPr="00AB72B4">
        <w:rPr>
          <w:rStyle w:val="Emphasis"/>
          <w:highlight w:val="green"/>
        </w:rPr>
        <w:t>whatever method workers employ-even including a strike</w:t>
      </w:r>
      <w:r w:rsidRPr="00AB72B4">
        <w:rPr>
          <w:rStyle w:val="StyleUnderline"/>
        </w:rPr>
        <w:t xml:space="preserve"> or other collective job actions-the </w:t>
      </w:r>
      <w:r w:rsidRPr="00AB72B4">
        <w:rPr>
          <w:rStyle w:val="Emphasis"/>
        </w:rPr>
        <w:t xml:space="preserve">locus of the struggle remains the </w:t>
      </w:r>
      <w:proofErr w:type="gramStart"/>
      <w:r w:rsidRPr="00AB72B4">
        <w:rPr>
          <w:rStyle w:val="Emphasis"/>
        </w:rPr>
        <w:t>particular workplace</w:t>
      </w:r>
      <w:proofErr w:type="gramEnd"/>
      <w:r w:rsidRPr="00AB72B4">
        <w:rPr>
          <w:rStyle w:val="Emphasis"/>
        </w:rPr>
        <w:t xml:space="preserve"> or employer</w:t>
      </w:r>
      <w:r w:rsidRPr="00AB72B4">
        <w:rPr>
          <w:rStyle w:val="StyleUnderline"/>
        </w:rPr>
        <w:t xml:space="preserve">. It is in this sense that </w:t>
      </w:r>
      <w:r w:rsidRPr="00AB72B4">
        <w:rPr>
          <w:rStyle w:val="Emphasis"/>
        </w:rPr>
        <w:t xml:space="preserve">workers' </w:t>
      </w:r>
      <w:r w:rsidRPr="00AB72B4">
        <w:rPr>
          <w:rStyle w:val="Emphasis"/>
          <w:highlight w:val="green"/>
        </w:rPr>
        <w:t>struggles are channeled away from "political" dimensions</w:t>
      </w:r>
      <w:r w:rsidRPr="00AB72B4">
        <w:rPr>
          <w:rStyle w:val="StyleUnderline"/>
          <w:highlight w:val="green"/>
        </w:rPr>
        <w:t>.</w:t>
      </w:r>
      <w:r w:rsidRPr="00482912">
        <w:rPr>
          <w:sz w:val="14"/>
        </w:rPr>
        <w:t xml:space="preserve"> </w:t>
      </w:r>
      <w:r w:rsidRPr="00AB72B4">
        <w:rPr>
          <w:rStyle w:val="Emphasis"/>
        </w:rPr>
        <w:t xml:space="preserve">***FOOTNOTE 23 ENDS HERE*** </w:t>
      </w:r>
      <w:r w:rsidRPr="00482912">
        <w:rPr>
          <w:sz w:val="14"/>
        </w:rPr>
        <w:t xml:space="preserve">Given the contextual limitations mentioned, this </w:t>
      </w:r>
      <w:r w:rsidRPr="00AB72B4">
        <w:rPr>
          <w:rStyle w:val="StyleUnderline"/>
        </w:rPr>
        <w:t>analysis</w:t>
      </w:r>
      <w:r w:rsidRPr="00482912">
        <w:rPr>
          <w:sz w:val="14"/>
        </w:rPr>
        <w:t xml:space="preserve"> necessarily must be cautious. It </w:t>
      </w:r>
      <w:r w:rsidRPr="00AB72B4">
        <w:rPr>
          <w:rStyle w:val="StyleUnderline"/>
        </w:rPr>
        <w:t xml:space="preserve">must take account of the </w:t>
      </w:r>
      <w:r w:rsidRPr="00AB72B4">
        <w:rPr>
          <w:rStyle w:val="Emphasis"/>
        </w:rPr>
        <w:t>constraints of statutory language</w:t>
      </w:r>
      <w:r w:rsidRPr="00AB72B4">
        <w:rPr>
          <w:rStyle w:val="StyleUnderline"/>
        </w:rPr>
        <w:t xml:space="preserve"> and congressional intent and, where applicable, of judicial deference to the decisions of the NLRB. </w:t>
      </w:r>
      <w:r w:rsidRPr="00482912">
        <w:rPr>
          <w:sz w:val="14"/>
        </w:rPr>
        <w:t xml:space="preserve">24 This </w:t>
      </w:r>
      <w:r w:rsidRPr="00AB72B4">
        <w:rPr>
          <w:rStyle w:val="StyleUnderline"/>
        </w:rPr>
        <w:t xml:space="preserve">analysis also must </w:t>
      </w:r>
      <w:r w:rsidRPr="00AB72B4">
        <w:rPr>
          <w:rStyle w:val="Emphasis"/>
        </w:rPr>
        <w:t>recognize the presence of other policy or ideological considerations</w:t>
      </w:r>
      <w:r w:rsidRPr="00AB72B4">
        <w:rPr>
          <w:rStyle w:val="StyleUnderline"/>
        </w:rPr>
        <w:t xml:space="preserve"> that are unrelated to the theme of limiting the breadth of union concerns.</w:t>
      </w:r>
      <w:r w:rsidRPr="00482912">
        <w:rPr>
          <w:sz w:val="14"/>
        </w:rPr>
        <w:t xml:space="preserve"> Nonetheless, this theme is demonstrably present in a wide variety of legal settings, transecting the doctrinal categorizations that abound in labor law.</w:t>
      </w:r>
    </w:p>
    <w:p w14:paraId="23324F97" w14:textId="6922BDA3" w:rsidR="00E764BF" w:rsidRPr="00AB72B4" w:rsidRDefault="00226F59" w:rsidP="00E764BF">
      <w:pPr>
        <w:pStyle w:val="Heading4"/>
        <w:rPr>
          <w:rFonts w:cs="Calibri"/>
        </w:rPr>
      </w:pPr>
      <w:r>
        <w:rPr>
          <w:rFonts w:cs="Calibri"/>
        </w:rPr>
        <w:t>Strikes cause worker atomization – decks class consciousness</w:t>
      </w:r>
    </w:p>
    <w:p w14:paraId="5C2421C8" w14:textId="77777777" w:rsidR="00E764BF" w:rsidRPr="00AB72B4" w:rsidRDefault="00E764BF" w:rsidP="00E764BF">
      <w:pPr>
        <w:rPr>
          <w:rStyle w:val="Style13ptBold"/>
        </w:rPr>
      </w:pPr>
      <w:r w:rsidRPr="00AB72B4">
        <w:rPr>
          <w:rStyle w:val="Style13ptBold"/>
        </w:rPr>
        <w:t>Smith 78</w:t>
      </w:r>
    </w:p>
    <w:p w14:paraId="7130E2E6" w14:textId="77777777" w:rsidR="00E764BF" w:rsidRPr="00AB72B4" w:rsidRDefault="00E764BF" w:rsidP="00E764BF">
      <w:pPr>
        <w:rPr>
          <w:rStyle w:val="Style13ptBold"/>
          <w:b w:val="0"/>
          <w:sz w:val="24"/>
        </w:rPr>
      </w:pPr>
      <w:r w:rsidRPr="00AB72B4">
        <w:t xml:space="preserve">Michael R. Smith,( professor of sociology @mcgill) “The Effects of Strikes on Workers: A Critical Analysis” The Canadian Journal of Sociology / Cahiers </w:t>
      </w:r>
      <w:proofErr w:type="spellStart"/>
      <w:r w:rsidRPr="00AB72B4">
        <w:t>canadiens</w:t>
      </w:r>
      <w:proofErr w:type="spellEnd"/>
      <w:r w:rsidRPr="00AB72B4">
        <w:t xml:space="preserve"> de </w:t>
      </w:r>
      <w:proofErr w:type="spellStart"/>
      <w:r w:rsidRPr="00AB72B4">
        <w:t>sociologie</w:t>
      </w:r>
      <w:proofErr w:type="spellEnd"/>
      <w:r w:rsidRPr="00AB72B4">
        <w:t xml:space="preserve"> Vol. 3, No. 4 (Autumn, 1978), pp. 457-472 (16 pages), </w:t>
      </w:r>
      <w:hyperlink r:id="rId9" w:anchor="metadata_info_tab_contents" w:history="1">
        <w:r w:rsidRPr="00AB72B4">
          <w:rPr>
            <w:rStyle w:val="Hyperlink"/>
          </w:rPr>
          <w:t>https://www.jstor.org/stable/3339777?seq=1#metadata_info_tab_contents</w:t>
        </w:r>
      </w:hyperlink>
      <w:r w:rsidRPr="00AB72B4">
        <w:t xml:space="preserve"> // </w:t>
      </w:r>
      <w:r>
        <w:t xml:space="preserve">Comrade </w:t>
      </w:r>
      <w:r w:rsidRPr="00AB72B4">
        <w:t>AW</w:t>
      </w:r>
    </w:p>
    <w:p w14:paraId="7B7D8B4F" w14:textId="77777777" w:rsidR="00E764BF" w:rsidRPr="00AB72B4" w:rsidRDefault="00E764BF" w:rsidP="00E764BF">
      <w:pPr>
        <w:rPr>
          <w:sz w:val="16"/>
        </w:rPr>
      </w:pPr>
      <w:r w:rsidRPr="00AB72B4">
        <w:rPr>
          <w:sz w:val="16"/>
        </w:rPr>
        <w:t xml:space="preserve">Workers in an industry are no doubt aware that their managers earn substantially more than them; they exist in a work environment where supervision and, increasingly, the design of work itself circumscribe their capacity for discretion; they may well feel insecure in the context of an unpredictable labor market. </w:t>
      </w:r>
      <w:r w:rsidRPr="00AB72B4">
        <w:rPr>
          <w:u w:val="single"/>
        </w:rPr>
        <w:t xml:space="preserve">Going on strike as Blackburn has argued, and as the Vauxhall incident tends to show, is </w:t>
      </w:r>
      <w:r w:rsidRPr="000E6E56">
        <w:rPr>
          <w:highlight w:val="green"/>
          <w:u w:val="single"/>
        </w:rPr>
        <w:t>likely to lead them to focus the discontent associated with this condition on their employers</w:t>
      </w:r>
      <w:r w:rsidRPr="00AB72B4">
        <w:rPr>
          <w:sz w:val="16"/>
        </w:rPr>
        <w:t xml:space="preserve">. That is </w:t>
      </w:r>
      <w:proofErr w:type="gramStart"/>
      <w:r w:rsidRPr="00AB72B4">
        <w:rPr>
          <w:sz w:val="16"/>
        </w:rPr>
        <w:t>an</w:t>
      </w:r>
      <w:proofErr w:type="gramEnd"/>
      <w:r w:rsidRPr="00AB72B4">
        <w:rPr>
          <w:sz w:val="16"/>
        </w:rPr>
        <w:t xml:space="preserve"> 469 This content downloaded from 67.209.48.103 on Tue, 16 Nov 2021 17:23:39 UTC All use subject to </w:t>
      </w:r>
      <w:proofErr w:type="spellStart"/>
      <w:r w:rsidRPr="00AB72B4">
        <w:rPr>
          <w:sz w:val="16"/>
        </w:rPr>
        <w:t>htt</w:t>
      </w:r>
      <w:proofErr w:type="spellEnd"/>
      <w:r w:rsidRPr="00AB72B4">
        <w:rPr>
          <w:sz w:val="16"/>
        </w:rPr>
        <w:t xml:space="preserve"> increased sense of opposition. But the </w:t>
      </w:r>
      <w:r w:rsidRPr="00AB72B4">
        <w:rPr>
          <w:u w:val="single"/>
        </w:rPr>
        <w:t>consequences of such an action for a sense of identity are likely to be problematic</w:t>
      </w:r>
      <w:r w:rsidRPr="00AB72B4">
        <w:rPr>
          <w:sz w:val="16"/>
        </w:rPr>
        <w:t xml:space="preserve">. Those </w:t>
      </w:r>
      <w:r w:rsidRPr="000E6E56">
        <w:rPr>
          <w:highlight w:val="green"/>
          <w:u w:val="single"/>
        </w:rPr>
        <w:t>consequences will depend upon the extent to which their strike is supported by other workers</w:t>
      </w:r>
      <w:r w:rsidRPr="00AB72B4">
        <w:rPr>
          <w:u w:val="single"/>
        </w:rPr>
        <w:t>.</w:t>
      </w:r>
      <w:r w:rsidRPr="00AB72B4">
        <w:rPr>
          <w:sz w:val="16"/>
        </w:rPr>
        <w:t xml:space="preserve"> In North America </w:t>
      </w:r>
      <w:proofErr w:type="gramStart"/>
      <w:r w:rsidRPr="00AB72B4">
        <w:rPr>
          <w:sz w:val="16"/>
        </w:rPr>
        <w:t>in particular where</w:t>
      </w:r>
      <w:proofErr w:type="gramEnd"/>
      <w:r w:rsidRPr="00AB72B4">
        <w:rPr>
          <w:sz w:val="16"/>
        </w:rPr>
        <w:t xml:space="preserve"> many unions do seem to operate with a business union philosophy (cf. Bell, 1962; Laxer, 1976) with decentralized bargaining (cf. Task Force, 1968), </w:t>
      </w:r>
      <w:r w:rsidRPr="00AB72B4">
        <w:rPr>
          <w:u w:val="single"/>
        </w:rPr>
        <w:t>significant support will often fail to materialize</w:t>
      </w:r>
      <w:r w:rsidRPr="00AB72B4">
        <w:rPr>
          <w:sz w:val="16"/>
        </w:rPr>
        <w:t xml:space="preserve">. If consciousness "explodes" in a strike the result is likely to be an acute sense of inequality, but by no means necessarily a sense of a fate shared with a class. On the contrary, </w:t>
      </w:r>
      <w:r w:rsidRPr="00AB72B4">
        <w:rPr>
          <w:u w:val="single"/>
        </w:rPr>
        <w:t>it is often likely to be a sense that the workers in a particular plant (or sometimes, industry) should look after themselves.</w:t>
      </w:r>
      <w:r w:rsidRPr="00AB72B4">
        <w:rPr>
          <w:sz w:val="16"/>
        </w:rPr>
        <w:t xml:space="preserve"> </w:t>
      </w:r>
      <w:r w:rsidRPr="00AB72B4">
        <w:rPr>
          <w:u w:val="single"/>
        </w:rPr>
        <w:t>That, of course, would constitute an obstacle to a shift to the level of consciousness that Mann calls totality</w:t>
      </w:r>
      <w:r w:rsidRPr="00AB72B4">
        <w:rPr>
          <w:sz w:val="16"/>
        </w:rPr>
        <w:t xml:space="preserve">. Moreover, </w:t>
      </w:r>
      <w:r w:rsidRPr="00AB72B4">
        <w:rPr>
          <w:u w:val="single"/>
        </w:rPr>
        <w:t xml:space="preserve">the </w:t>
      </w:r>
      <w:r w:rsidRPr="000E6E56">
        <w:rPr>
          <w:highlight w:val="green"/>
          <w:u w:val="single"/>
        </w:rPr>
        <w:t>political configuration</w:t>
      </w:r>
      <w:r w:rsidRPr="00AB72B4">
        <w:rPr>
          <w:u w:val="single"/>
        </w:rPr>
        <w:t xml:space="preserve"> in capitalist societies</w:t>
      </w:r>
      <w:r w:rsidRPr="00AB72B4">
        <w:rPr>
          <w:sz w:val="16"/>
        </w:rPr>
        <w:t xml:space="preserve"> with universal suffrage </w:t>
      </w:r>
      <w:r w:rsidRPr="00AB72B4">
        <w:rPr>
          <w:u w:val="single"/>
        </w:rPr>
        <w:t xml:space="preserve">will not only </w:t>
      </w:r>
      <w:r w:rsidRPr="000E6E56">
        <w:rPr>
          <w:highlight w:val="green"/>
          <w:u w:val="single"/>
        </w:rPr>
        <w:t>depend upon the consciousness of workers</w:t>
      </w:r>
      <w:r w:rsidRPr="00AB72B4">
        <w:rPr>
          <w:u w:val="single"/>
        </w:rPr>
        <w:t xml:space="preserve"> who strike but also on the reaction to strikes of workers who, because conditions are not favorable, themselves rarely strike. </w:t>
      </w:r>
      <w:r w:rsidRPr="00AB72B4">
        <w:rPr>
          <w:sz w:val="16"/>
        </w:rPr>
        <w:t xml:space="preserve">These kinds of </w:t>
      </w:r>
      <w:r w:rsidRPr="00AB72B4">
        <w:rPr>
          <w:u w:val="single"/>
        </w:rPr>
        <w:t>workers are likely to be increasingly unenthusiastic about the strikes of their more fortunate fellow workers</w:t>
      </w:r>
      <w:r w:rsidRPr="00AB72B4">
        <w:rPr>
          <w:sz w:val="16"/>
        </w:rPr>
        <w:t xml:space="preserve">. Both groups, of course, are less privileged in comparison to employers and managers but, as Runciman (1966) has shown, </w:t>
      </w:r>
      <w:r w:rsidRPr="000E6E56">
        <w:rPr>
          <w:b/>
          <w:bCs/>
          <w:highlight w:val="green"/>
          <w:u w:val="single"/>
        </w:rPr>
        <w:t>much of the working class compares its own condition with other members of the working class rather than with capital</w:t>
      </w:r>
      <w:r w:rsidRPr="000E6E56">
        <w:rPr>
          <w:sz w:val="16"/>
          <w:highlight w:val="green"/>
        </w:rPr>
        <w:t xml:space="preserve">. </w:t>
      </w:r>
      <w:r w:rsidRPr="000E6E56">
        <w:rPr>
          <w:highlight w:val="green"/>
          <w:u w:val="single"/>
        </w:rPr>
        <w:t>The consequence of the extant distribution of strikes is, then, to reduce the sense of identity of a good part of the working class</w:t>
      </w:r>
      <w:r w:rsidRPr="00AB72B4">
        <w:rPr>
          <w:sz w:val="16"/>
        </w:rPr>
        <w:t xml:space="preserve">.12 The Gallup Poll data suggest that it is not simply a question of identity which is at issue. In Mann's view, the most advanced stage of development of consciousness involves "The conception of an alternative society" which develops "through the struggle with the opponent" (Mann, 1973:13). The opponent that Mann has in mind is employers. But the analysis that has been presented in this paper suggests that </w:t>
      </w:r>
      <w:r w:rsidRPr="00AB72B4">
        <w:rPr>
          <w:sz w:val="16"/>
        </w:rPr>
        <w:lastRenderedPageBreak/>
        <w:t>intra-</w:t>
      </w:r>
      <w:proofErr w:type="gramStart"/>
      <w:r w:rsidRPr="00AB72B4">
        <w:rPr>
          <w:sz w:val="16"/>
        </w:rPr>
        <w:t>working class</w:t>
      </w:r>
      <w:proofErr w:type="gramEnd"/>
      <w:r w:rsidRPr="00AB72B4">
        <w:rPr>
          <w:sz w:val="16"/>
        </w:rPr>
        <w:t xml:space="preserve"> antagonisms may be equally important in determining workers' conceptions of an alternative society. Sentiment on the part of many trade unionists seems to be linked to a conception of an alternative society in which the government acts as an authoritative arbiter in industrial relations. For these trade unionists, its role is just as much to keep wage increases (of other workers) moderate as to keep price increases moderate. The </w:t>
      </w:r>
      <w:proofErr w:type="spellStart"/>
      <w:r w:rsidRPr="00AB72B4">
        <w:rPr>
          <w:sz w:val="16"/>
        </w:rPr>
        <w:t>anti free</w:t>
      </w:r>
      <w:proofErr w:type="spellEnd"/>
      <w:r w:rsidRPr="00AB72B4">
        <w:rPr>
          <w:sz w:val="16"/>
        </w:rPr>
        <w:t xml:space="preserve"> collective bargaining sentiments that appear in Table 6 tend to support this interpretation. In his conclusion to Consciousness and Action among the Western Working Class, Mann argues that: Coexisting with a normally passive sense of alienation is an experience of (largely economic) interdependence with the employer at a factual, if not normative level. Surges of class consciousness are continually undercut by </w:t>
      </w:r>
      <w:proofErr w:type="gramStart"/>
      <w:r w:rsidRPr="00AB72B4">
        <w:rPr>
          <w:sz w:val="16"/>
        </w:rPr>
        <w:t>economism</w:t>
      </w:r>
      <w:proofErr w:type="gramEnd"/>
      <w:r w:rsidRPr="00AB72B4">
        <w:rPr>
          <w:sz w:val="16"/>
        </w:rPr>
        <w:t xml:space="preserve"> and capitalism survives. (1973:68) In this paper I have accepted the view that strikes are quite likely to generate surges of class consciousness on the part of the strikers. But the actual distribution of strikes, the fact that the bulk of man-days lost from strikes are accounted for by a better off section of the labor force, means that those same</w:t>
      </w:r>
      <w:r w:rsidRPr="00AB72B4">
        <w:rPr>
          <w:u w:val="single"/>
        </w:rPr>
        <w:t xml:space="preserve"> </w:t>
      </w:r>
      <w:r w:rsidRPr="000E6E56">
        <w:rPr>
          <w:b/>
          <w:bCs/>
          <w:highlight w:val="green"/>
          <w:u w:val="single"/>
        </w:rPr>
        <w:t>strikes are an additional obstacle to the development of class consciousness.</w:t>
      </w:r>
      <w:r w:rsidRPr="000E6E56">
        <w:rPr>
          <w:b/>
          <w:bCs/>
          <w:sz w:val="16"/>
          <w:highlight w:val="green"/>
        </w:rPr>
        <w:t xml:space="preserve"> </w:t>
      </w:r>
      <w:r w:rsidRPr="000E6E56">
        <w:rPr>
          <w:b/>
          <w:bCs/>
          <w:highlight w:val="green"/>
          <w:u w:val="single"/>
        </w:rPr>
        <w:t>This is true not only because of their effect on workers' sense of identity: it is also true because the reaction of many workers to the maldistribution of strikes</w:t>
      </w:r>
      <w:r w:rsidRPr="00AB72B4">
        <w:rPr>
          <w:u w:val="single"/>
        </w:rPr>
        <w:t xml:space="preserve"> </w:t>
      </w:r>
      <w:r w:rsidRPr="00AB72B4">
        <w:rPr>
          <w:sz w:val="16"/>
        </w:rPr>
        <w:t xml:space="preserve">12. Deaton (1973) has already dealt with this for the case of public service workers. 470 This content downloaded from 67.209.48.103 on Tue, 16 Nov 2021 17:23:39 UTC All use subject to </w:t>
      </w:r>
      <w:proofErr w:type="spellStart"/>
      <w:r w:rsidRPr="00AB72B4">
        <w:rPr>
          <w:sz w:val="16"/>
        </w:rPr>
        <w:t>htt</w:t>
      </w:r>
      <w:proofErr w:type="spellEnd"/>
      <w:r w:rsidRPr="00AB72B4">
        <w:rPr>
          <w:sz w:val="16"/>
        </w:rPr>
        <w:t xml:space="preserve"> and</w:t>
      </w:r>
      <w:proofErr w:type="gramStart"/>
      <w:r w:rsidRPr="00AB72B4">
        <w:rPr>
          <w:sz w:val="16"/>
        </w:rPr>
        <w:t>, in particular, to</w:t>
      </w:r>
      <w:proofErr w:type="gramEnd"/>
      <w:r w:rsidRPr="00AB72B4">
        <w:rPr>
          <w:sz w:val="16"/>
        </w:rPr>
        <w:t xml:space="preserve"> the fact that striking is not a resource as readily available to them, seems to be to look to the Canadian state for solutions rather than to trade unions which are more directly organizations of the working class. Since the state, at the very least, can be said to have "links" with the class of employers (cf. Porter, 1965; Clement, 1975), that kind of policy preference provides the elements of a sort of interclass alliance between employers and less </w:t>
      </w:r>
      <w:proofErr w:type="gramStart"/>
      <w:r w:rsidRPr="00AB72B4">
        <w:rPr>
          <w:sz w:val="16"/>
        </w:rPr>
        <w:t>well off</w:t>
      </w:r>
      <w:proofErr w:type="gramEnd"/>
      <w:r w:rsidRPr="00AB72B4">
        <w:rPr>
          <w:sz w:val="16"/>
        </w:rPr>
        <w:t xml:space="preserve"> workers against better off workers. Even if strikes in Canada do serve to "advance" the consciousness of that section of the working class involved in them (some of the time), with their present distribution, they are as likely to "retard" the consciousness of a good part of the rest of the working class with rather unprogressive political consequences. A strike wave then, may be rather less of a threat to capitalist hegemony than is sometimes thought.</w:t>
      </w:r>
    </w:p>
    <w:p w14:paraId="1A565C59" w14:textId="1866407A" w:rsidR="00E764BF" w:rsidRPr="00AB72B4" w:rsidRDefault="00E764BF" w:rsidP="00E764BF">
      <w:pPr>
        <w:pStyle w:val="Heading4"/>
        <w:rPr>
          <w:rFonts w:cs="Calibri"/>
        </w:rPr>
      </w:pPr>
      <w:r w:rsidRPr="00AB72B4">
        <w:rPr>
          <w:rFonts w:cs="Calibri"/>
        </w:rPr>
        <w:t>Class consciousness is the single and easiest possible solution to inequality and insatiable consumption under capitalism</w:t>
      </w:r>
    </w:p>
    <w:p w14:paraId="7E21858A" w14:textId="77777777" w:rsidR="00E764BF" w:rsidRPr="00AB72B4" w:rsidRDefault="00E764BF" w:rsidP="00E764BF">
      <w:pPr>
        <w:rPr>
          <w:rStyle w:val="Style13ptBold"/>
        </w:rPr>
      </w:pPr>
      <w:proofErr w:type="spellStart"/>
      <w:r w:rsidRPr="00AB72B4">
        <w:rPr>
          <w:rStyle w:val="Style13ptBold"/>
        </w:rPr>
        <w:t>Edles</w:t>
      </w:r>
      <w:proofErr w:type="spellEnd"/>
      <w:r w:rsidRPr="00AB72B4">
        <w:rPr>
          <w:rStyle w:val="Style13ptBold"/>
        </w:rPr>
        <w:t xml:space="preserve"> 15</w:t>
      </w:r>
    </w:p>
    <w:p w14:paraId="670CFCB6" w14:textId="77777777" w:rsidR="00E764BF" w:rsidRPr="00AB72B4" w:rsidRDefault="00E764BF" w:rsidP="00E764BF">
      <w:pPr>
        <w:rPr>
          <w:sz w:val="16"/>
          <w:szCs w:val="16"/>
        </w:rPr>
      </w:pPr>
      <w:proofErr w:type="spellStart"/>
      <w:r w:rsidRPr="00AB72B4">
        <w:rPr>
          <w:sz w:val="16"/>
          <w:szCs w:val="16"/>
        </w:rPr>
        <w:t>Edles</w:t>
      </w:r>
      <w:proofErr w:type="spellEnd"/>
      <w:r w:rsidRPr="00AB72B4">
        <w:rPr>
          <w:sz w:val="16"/>
          <w:szCs w:val="16"/>
        </w:rPr>
        <w:t xml:space="preserve">, Laura </w:t>
      </w:r>
      <w:proofErr w:type="spellStart"/>
      <w:proofErr w:type="gramStart"/>
      <w:r w:rsidRPr="00AB72B4">
        <w:rPr>
          <w:sz w:val="16"/>
          <w:szCs w:val="16"/>
        </w:rPr>
        <w:t>Desfor</w:t>
      </w:r>
      <w:proofErr w:type="spellEnd"/>
      <w:r w:rsidRPr="00AB72B4">
        <w:rPr>
          <w:sz w:val="16"/>
          <w:szCs w:val="16"/>
        </w:rPr>
        <w:t>,  (</w:t>
      </w:r>
      <w:proofErr w:type="gramEnd"/>
      <w:r w:rsidRPr="00AB72B4">
        <w:rPr>
          <w:sz w:val="16"/>
          <w:szCs w:val="16"/>
        </w:rPr>
        <w:t>PhD, University of California, Los Angeles, 1990 is Professor of Sociology at California State University, Northridge.)</w:t>
      </w:r>
    </w:p>
    <w:p w14:paraId="7847BC70" w14:textId="77777777" w:rsidR="00E764BF" w:rsidRPr="00AB72B4" w:rsidRDefault="00E764BF" w:rsidP="00E764BF">
      <w:pPr>
        <w:rPr>
          <w:sz w:val="16"/>
          <w:szCs w:val="16"/>
        </w:rPr>
      </w:pPr>
      <w:r w:rsidRPr="00AB72B4">
        <w:rPr>
          <w:sz w:val="16"/>
          <w:szCs w:val="16"/>
        </w:rPr>
        <w:t xml:space="preserve">2015, “Sociological theory in the classical </w:t>
      </w:r>
      <w:proofErr w:type="gramStart"/>
      <w:r w:rsidRPr="00AB72B4">
        <w:rPr>
          <w:sz w:val="16"/>
          <w:szCs w:val="16"/>
        </w:rPr>
        <w:t>era :</w:t>
      </w:r>
      <w:proofErr w:type="gramEnd"/>
      <w:r w:rsidRPr="00AB72B4">
        <w:rPr>
          <w:sz w:val="16"/>
          <w:szCs w:val="16"/>
        </w:rPr>
        <w:t xml:space="preserve"> text and readings,” ISBN 978-1-4522-0361-4  // </w:t>
      </w:r>
      <w:r>
        <w:rPr>
          <w:sz w:val="16"/>
          <w:szCs w:val="16"/>
        </w:rPr>
        <w:t xml:space="preserve">Comrade </w:t>
      </w:r>
      <w:r w:rsidRPr="00AB72B4">
        <w:rPr>
          <w:sz w:val="16"/>
          <w:szCs w:val="16"/>
        </w:rPr>
        <w:t>AW</w:t>
      </w:r>
    </w:p>
    <w:p w14:paraId="73150B39" w14:textId="77777777" w:rsidR="00E764BF" w:rsidRPr="00A83368" w:rsidRDefault="00E764BF" w:rsidP="00E764BF">
      <w:pPr>
        <w:rPr>
          <w:u w:val="single"/>
        </w:rPr>
      </w:pPr>
      <w:r w:rsidRPr="00AB72B4">
        <w:rPr>
          <w:sz w:val="16"/>
        </w:rPr>
        <w:t xml:space="preserve">This was precisely the purpose of Marx’s political activities: he sought to </w:t>
      </w:r>
      <w:r w:rsidRPr="000E6E56">
        <w:rPr>
          <w:highlight w:val="green"/>
          <w:u w:val="single"/>
        </w:rPr>
        <w:t>generate class consciousness</w:t>
      </w:r>
      <w:r w:rsidRPr="00AB72B4">
        <w:rPr>
          <w:u w:val="single"/>
        </w:rPr>
        <w:t>—an awareness on the part of the working class of its common relationship to the means of production and common source of the workers’ oppressive conditions.</w:t>
      </w:r>
      <w:r w:rsidRPr="00AB72B4">
        <w:rPr>
          <w:sz w:val="16"/>
        </w:rPr>
        <w:t xml:space="preserve"> Marx believed that </w:t>
      </w:r>
      <w:r w:rsidRPr="00AB72B4">
        <w:rPr>
          <w:u w:val="single"/>
        </w:rPr>
        <w:t xml:space="preserve">this </w:t>
      </w:r>
      <w:r w:rsidRPr="000E6E56">
        <w:rPr>
          <w:highlight w:val="green"/>
          <w:u w:val="single"/>
        </w:rPr>
        <w:t>awareness was a vital key for sparking a revolution</w:t>
      </w:r>
      <w:r w:rsidRPr="00AB72B4">
        <w:rPr>
          <w:sz w:val="16"/>
        </w:rPr>
        <w:t xml:space="preserve"> that would create a “dictatorship of the proletariat,” </w:t>
      </w:r>
      <w:r w:rsidRPr="000E6E56">
        <w:rPr>
          <w:highlight w:val="green"/>
          <w:u w:val="single"/>
        </w:rPr>
        <w:t>transforming it from a wage-earning, propertyless mass into the ruling class</w:t>
      </w:r>
      <w:r w:rsidRPr="00AB72B4">
        <w:rPr>
          <w:u w:val="single"/>
        </w:rPr>
        <w:t>.</w:t>
      </w:r>
      <w:r w:rsidRPr="00AB72B4">
        <w:rPr>
          <w:sz w:val="16"/>
        </w:rPr>
        <w:t xml:space="preserve"> Unlike all previous class-based revolutions, however, </w:t>
      </w:r>
      <w:r w:rsidRPr="00AB72B4">
        <w:rPr>
          <w:u w:val="single"/>
        </w:rPr>
        <w:t xml:space="preserve">this one would be fought in the interests of </w:t>
      </w:r>
      <w:proofErr w:type="gramStart"/>
      <w:r w:rsidRPr="00AB72B4">
        <w:rPr>
          <w:u w:val="single"/>
        </w:rPr>
        <w:t>the vast majority of</w:t>
      </w:r>
      <w:proofErr w:type="gramEnd"/>
      <w:r w:rsidRPr="00AB72B4">
        <w:rPr>
          <w:u w:val="single"/>
        </w:rPr>
        <w:t xml:space="preserve"> the population and not for the benefit of a few, because the particular class interests of the proletariat had come to represent the universal interests of humanity.</w:t>
      </w:r>
      <w:r w:rsidRPr="00AB72B4">
        <w:rPr>
          <w:sz w:val="16"/>
        </w:rPr>
        <w:t xml:space="preserve"> The epoch of capitalism was a necessary stage in this evolution—and the last historical period rooted in competitive class conflict (see Figure 2.2). </w:t>
      </w:r>
      <w:r w:rsidRPr="000E6E56">
        <w:rPr>
          <w:highlight w:val="green"/>
          <w:u w:val="single"/>
        </w:rPr>
        <w:t xml:space="preserve">Capitalism, with its unleashing of immense economic productivity, had created the capital and technology needed to sustain a communist society—the final stage of history —capable of providing for the needs of </w:t>
      </w:r>
      <w:proofErr w:type="gramStart"/>
      <w:r w:rsidRPr="000E6E56">
        <w:rPr>
          <w:highlight w:val="green"/>
          <w:u w:val="single"/>
        </w:rPr>
        <w:t>all of</w:t>
      </w:r>
      <w:proofErr w:type="gramEnd"/>
      <w:r w:rsidRPr="000E6E56">
        <w:rPr>
          <w:highlight w:val="green"/>
          <w:u w:val="single"/>
        </w:rPr>
        <w:t xml:space="preserve"> its inhabitants</w:t>
      </w:r>
    </w:p>
    <w:p w14:paraId="32229D3A" w14:textId="77777777" w:rsidR="00514D38" w:rsidRDefault="00514D38" w:rsidP="00514D38">
      <w:pPr>
        <w:rPr>
          <w:sz w:val="14"/>
        </w:rPr>
      </w:pPr>
    </w:p>
    <w:p w14:paraId="37AEDD46" w14:textId="56F4B8C0" w:rsidR="00514D38" w:rsidRDefault="00226F59" w:rsidP="00514D38">
      <w:pPr>
        <w:pStyle w:val="Heading4"/>
      </w:pPr>
      <w:r>
        <w:t xml:space="preserve">1AC Brands and </w:t>
      </w:r>
      <w:proofErr w:type="spellStart"/>
      <w:r>
        <w:t>Edel</w:t>
      </w:r>
      <w:proofErr w:type="spellEnd"/>
      <w:r>
        <w:t xml:space="preserve"> </w:t>
      </w:r>
      <w:r>
        <w:t xml:space="preserve">shows that </w:t>
      </w:r>
      <w:proofErr w:type="spellStart"/>
      <w:r w:rsidR="00514D38">
        <w:t>Aff’s</w:t>
      </w:r>
      <w:proofErr w:type="spellEnd"/>
      <w:r w:rsidR="00514D38">
        <w:t xml:space="preserve"> attempt</w:t>
      </w:r>
      <w:r>
        <w:t>s</w:t>
      </w:r>
      <w:r w:rsidR="00514D38">
        <w:t xml:space="preserve"> to further US’ control over geopolitical communities is undergirded by capitalist development and extraction</w:t>
      </w:r>
      <w:r>
        <w:t xml:space="preserve"> </w:t>
      </w:r>
    </w:p>
    <w:p w14:paraId="4A6B9361" w14:textId="77777777" w:rsidR="00514D38" w:rsidRPr="00E306AF" w:rsidRDefault="00514D38" w:rsidP="00514D38">
      <w:proofErr w:type="spellStart"/>
      <w:r w:rsidRPr="00E306AF">
        <w:rPr>
          <w:rStyle w:val="Style13ptBold"/>
        </w:rPr>
        <w:t>Petras</w:t>
      </w:r>
      <w:proofErr w:type="spellEnd"/>
      <w:r w:rsidRPr="00E306AF">
        <w:rPr>
          <w:rStyle w:val="Style13ptBold"/>
        </w:rPr>
        <w:t xml:space="preserve"> and </w:t>
      </w:r>
      <w:proofErr w:type="spellStart"/>
      <w:r w:rsidRPr="00E306AF">
        <w:rPr>
          <w:rStyle w:val="Style13ptBold"/>
        </w:rPr>
        <w:t>Veltmeyer</w:t>
      </w:r>
      <w:proofErr w:type="spellEnd"/>
      <w:r w:rsidRPr="00E306AF">
        <w:rPr>
          <w:rStyle w:val="Style13ptBold"/>
        </w:rPr>
        <w:t xml:space="preserve"> 18</w:t>
      </w:r>
      <w:r w:rsidRPr="00E306AF">
        <w:t xml:space="preserve"> [Prof. James </w:t>
      </w:r>
      <w:proofErr w:type="spellStart"/>
      <w:r w:rsidRPr="00E306AF">
        <w:t>Petras</w:t>
      </w:r>
      <w:proofErr w:type="spellEnd"/>
      <w:r>
        <w:t xml:space="preserve"> t</w:t>
      </w:r>
      <w:r w:rsidRPr="00E306AF">
        <w:t xml:space="preserve">aught Sociology at Binghamton University and Prof. Henry </w:t>
      </w:r>
      <w:proofErr w:type="spellStart"/>
      <w:r w:rsidRPr="00E306AF">
        <w:t>Veltmeyer</w:t>
      </w:r>
      <w:proofErr w:type="spellEnd"/>
      <w:r w:rsidRPr="00E306AF">
        <w:t xml:space="preserve"> teaches development studies at the Universidad </w:t>
      </w:r>
      <w:proofErr w:type="spellStart"/>
      <w:r w:rsidRPr="00E306AF">
        <w:t>Autónoma</w:t>
      </w:r>
      <w:proofErr w:type="spellEnd"/>
      <w:r w:rsidRPr="00E306AF">
        <w:t xml:space="preserve"> de Zacatecas</w:t>
      </w:r>
      <w:r>
        <w:t>, “</w:t>
      </w:r>
      <w:r w:rsidRPr="00E306AF">
        <w:t>Imperialism and Capitalism: Rethinking an Intimate Relationship</w:t>
      </w:r>
      <w:r>
        <w:t>,”</w:t>
      </w:r>
      <w:r w:rsidRPr="00E306AF">
        <w:t xml:space="preserve"> Global Research</w:t>
      </w:r>
      <w:r>
        <w:t>,</w:t>
      </w:r>
      <w:r w:rsidRPr="00E306AF">
        <w:t xml:space="preserve"> </w:t>
      </w:r>
      <w:r w:rsidRPr="00E306AF">
        <w:lastRenderedPageBreak/>
        <w:t>4-30-2018</w:t>
      </w:r>
      <w:r>
        <w:t>,</w:t>
      </w:r>
      <w:r w:rsidRPr="00E306AF">
        <w:t xml:space="preserve"> https://www.globalresearch.ca/imperialism-and-capitalism-rethinking-an-intimate-relationship/5496284] /</w:t>
      </w:r>
      <w:r>
        <w:t>/AT</w:t>
      </w:r>
    </w:p>
    <w:p w14:paraId="1C01DEFC" w14:textId="12591C8C" w:rsidR="00514D38" w:rsidRDefault="00514D38" w:rsidP="00514D38">
      <w:pPr>
        <w:rPr>
          <w:sz w:val="12"/>
        </w:rPr>
      </w:pPr>
      <w:r w:rsidRPr="00E306AF">
        <w:rPr>
          <w:sz w:val="12"/>
        </w:rPr>
        <w:t>1.</w:t>
      </w:r>
      <w:r w:rsidRPr="00E306AF">
        <w:rPr>
          <w:rStyle w:val="StyleUnderline"/>
        </w:rPr>
        <w:t xml:space="preserve">The dynamic </w:t>
      </w:r>
      <w:r w:rsidRPr="006C0552">
        <w:rPr>
          <w:rStyle w:val="StyleUnderline"/>
          <w:highlight w:val="green"/>
        </w:rPr>
        <w:t>forces of capitalist development are</w:t>
      </w:r>
      <w:r w:rsidRPr="00E306AF">
        <w:rPr>
          <w:sz w:val="12"/>
        </w:rPr>
        <w:t xml:space="preserve"> both </w:t>
      </w:r>
      <w:r w:rsidRPr="006C0552">
        <w:rPr>
          <w:rStyle w:val="StyleUnderline"/>
          <w:highlight w:val="green"/>
        </w:rPr>
        <w:t>global</w:t>
      </w:r>
      <w:r w:rsidRPr="00E306AF">
        <w:rPr>
          <w:rStyle w:val="StyleUnderline"/>
        </w:rPr>
        <w:t xml:space="preserve"> in their reach</w:t>
      </w:r>
      <w:r w:rsidRPr="00E306AF">
        <w:rPr>
          <w:sz w:val="12"/>
        </w:rPr>
        <w:t xml:space="preserve"> and uneven in their outcomes. </w:t>
      </w:r>
      <w:proofErr w:type="gramStart"/>
      <w:r w:rsidRPr="00E306AF">
        <w:rPr>
          <w:sz w:val="12"/>
        </w:rPr>
        <w:t>Furthermore</w:t>
      </w:r>
      <w:proofErr w:type="gramEnd"/>
      <w:r w:rsidRPr="00E306AF">
        <w:rPr>
          <w:sz w:val="12"/>
        </w:rPr>
        <w:t xml:space="preserve"> </w:t>
      </w:r>
      <w:r w:rsidRPr="00E306AF">
        <w:rPr>
          <w:rStyle w:val="StyleUnderline"/>
        </w:rPr>
        <w:t xml:space="preserve">the capital </w:t>
      </w:r>
      <w:r w:rsidRPr="006C0552">
        <w:rPr>
          <w:rStyle w:val="StyleUnderline"/>
          <w:highlight w:val="green"/>
        </w:rPr>
        <w:t>accumulation process engages</w:t>
      </w:r>
      <w:r w:rsidRPr="00E306AF">
        <w:rPr>
          <w:rStyle w:val="StyleUnderline"/>
        </w:rPr>
        <w:t xml:space="preserve"> both the </w:t>
      </w:r>
      <w:r w:rsidRPr="006C0552">
        <w:rPr>
          <w:rStyle w:val="StyleUnderline"/>
          <w:highlight w:val="green"/>
        </w:rPr>
        <w:t>geo-economics</w:t>
      </w:r>
      <w:r w:rsidRPr="00E306AF">
        <w:rPr>
          <w:rStyle w:val="StyleUnderline"/>
        </w:rPr>
        <w:t xml:space="preserve"> of capital</w:t>
      </w:r>
      <w:r w:rsidRPr="00E306AF">
        <w:rPr>
          <w:sz w:val="12"/>
        </w:rPr>
        <w:t>—the advance of capital in time and place—</w:t>
      </w:r>
      <w:r w:rsidRPr="00E306AF">
        <w:rPr>
          <w:rStyle w:val="StyleUnderline"/>
        </w:rPr>
        <w:t>and the agency of the imperial state in facilitating this advance</w:t>
      </w:r>
      <w:r w:rsidRPr="00E306AF">
        <w:rPr>
          <w:sz w:val="12"/>
        </w:rPr>
        <w:t xml:space="preserve">: the geopolitics of capital. 2. </w:t>
      </w:r>
      <w:r w:rsidRPr="006C0552">
        <w:rPr>
          <w:rStyle w:val="Emphasis"/>
          <w:highlight w:val="green"/>
        </w:rPr>
        <w:t>Class analysis provides an essential tool for grasping the changing economic and political dynamics of imperial power in the various conjunctures of capitalist development</w:t>
      </w:r>
      <w:r w:rsidRPr="00E306AF">
        <w:rPr>
          <w:sz w:val="12"/>
        </w:rPr>
        <w:t>. It allows us to trace out different stages in the development of the forces of production and the corresponding relations of production and dynamics of class struggle. These dynamics, which we have traced out in the Latin American context, are both internal and international, implicating both the capital-</w:t>
      </w:r>
      <w:proofErr w:type="spellStart"/>
      <w:r w:rsidRPr="00E306AF">
        <w:rPr>
          <w:sz w:val="12"/>
        </w:rPr>
        <w:t>labour</w:t>
      </w:r>
      <w:proofErr w:type="spellEnd"/>
      <w:r w:rsidRPr="00E306AF">
        <w:rPr>
          <w:sz w:val="12"/>
        </w:rPr>
        <w:t xml:space="preserve"> relation and a north-south divide in the world capitalist system. 3. Whereas in the 1980s </w:t>
      </w:r>
      <w:r w:rsidRPr="00E306AF">
        <w:rPr>
          <w:rStyle w:val="StyleUnderline"/>
        </w:rPr>
        <w:t>imperialism</w:t>
      </w:r>
      <w:r w:rsidRPr="00E306AF">
        <w:rPr>
          <w:sz w:val="12"/>
        </w:rPr>
        <w:t xml:space="preserve"> was called upon to remove the obstacles to the advance of capital and to facilitate the flow of productive investment into the region in the new millennium it </w:t>
      </w:r>
      <w:r w:rsidRPr="00E306AF">
        <w:rPr>
          <w:rStyle w:val="StyleUnderline"/>
        </w:rPr>
        <w:t>has been called upon to assist capital in its relation of conflict with the communities directly affected by the operations of extractive capital</w:t>
      </w:r>
      <w:r w:rsidRPr="00E306AF">
        <w:rPr>
          <w:sz w:val="12"/>
        </w:rPr>
        <w:t xml:space="preserve">, as well as cope with the broader resistance movement. 4. The shift in world economic power in the new millennium, and the new geoeconomics of capital in the region, have significant implications for US imperialism and US-Latin American relations, reducing both the scope of US state power and the capacity of Washington to dictate policy or dominate economic and political relations. This is reflected inter alia in the formation of CELAC, a new political </w:t>
      </w:r>
      <w:proofErr w:type="spellStart"/>
      <w:r w:rsidRPr="00E306AF">
        <w:rPr>
          <w:sz w:val="12"/>
        </w:rPr>
        <w:t>organisation</w:t>
      </w:r>
      <w:proofErr w:type="spellEnd"/>
      <w:r w:rsidRPr="00E306AF">
        <w:rPr>
          <w:sz w:val="12"/>
        </w:rPr>
        <w:t xml:space="preserve"> of states that explicitly excludes the United States and Canada, the two imperial states on the continent. 5. The new millennium, in conditions of a heightened global demand for natural resources, the demise of neoliberalism as an economic model and </w:t>
      </w:r>
      <w:proofErr w:type="gramStart"/>
      <w:r w:rsidRPr="00E306AF">
        <w:rPr>
          <w:sz w:val="12"/>
        </w:rPr>
        <w:t>a number of</w:t>
      </w:r>
      <w:proofErr w:type="gramEnd"/>
      <w:r w:rsidRPr="00E306AF">
        <w:rPr>
          <w:sz w:val="12"/>
        </w:rPr>
        <w:t xml:space="preserve"> popular upheavals and mass mobilizations, released new forces of resistance and a dynamic process of regime change. 6. The </w:t>
      </w:r>
      <w:proofErr w:type="spellStart"/>
      <w:r w:rsidRPr="00E306AF">
        <w:rPr>
          <w:sz w:val="12"/>
        </w:rPr>
        <w:t>centre</w:t>
      </w:r>
      <w:proofErr w:type="spellEnd"/>
      <w:r w:rsidRPr="00E306AF">
        <w:rPr>
          <w:sz w:val="12"/>
        </w:rPr>
        <w:t xml:space="preserve">-left regimes that came to power under these conditions called for public ownership of society’s wealth of natural resources, the stratification and renationalization of privatized firms, the regulation of extractive capital </w:t>
      </w:r>
      <w:proofErr w:type="gramStart"/>
      <w:r w:rsidRPr="00E306AF">
        <w:rPr>
          <w:sz w:val="12"/>
        </w:rPr>
        <w:t>in regard to</w:t>
      </w:r>
      <w:proofErr w:type="gramEnd"/>
      <w:r w:rsidRPr="00E306AF">
        <w:rPr>
          <w:sz w:val="12"/>
        </w:rPr>
        <w:t xml:space="preserve"> its negative impact on livelihoods and the environment (mother nature), and the inclusionary activism of the state in securing a progressive redistribution of wealth and income. As in the 1990s, the fundamental agency of this political development process were the social movements with their social base in the indigenous communities of peasant farmers and a rural proletariat of landless or near-landless workers. These </w:t>
      </w:r>
      <w:r w:rsidRPr="006C0552">
        <w:rPr>
          <w:rStyle w:val="StyleUnderline"/>
          <w:highlight w:val="green"/>
        </w:rPr>
        <w:t>movements</w:t>
      </w:r>
      <w:r w:rsidRPr="00E306AF">
        <w:rPr>
          <w:rStyle w:val="StyleUnderline"/>
        </w:rPr>
        <w:t xml:space="preserve"> mobilized the forces of resistance </w:t>
      </w:r>
      <w:r w:rsidRPr="006C0552">
        <w:rPr>
          <w:rStyle w:val="StyleUnderline"/>
          <w:highlight w:val="green"/>
        </w:rPr>
        <w:t>against</w:t>
      </w:r>
      <w:r w:rsidRPr="00E306AF">
        <w:rPr>
          <w:rStyle w:val="StyleUnderline"/>
        </w:rPr>
        <w:t xml:space="preserve"> both the </w:t>
      </w:r>
      <w:r w:rsidRPr="006C0552">
        <w:rPr>
          <w:rStyle w:val="StyleUnderline"/>
          <w:highlight w:val="green"/>
        </w:rPr>
        <w:t>neoliberal agenda</w:t>
      </w:r>
      <w:r w:rsidRPr="00E306AF">
        <w:rPr>
          <w:rStyle w:val="StyleUnderline"/>
        </w:rPr>
        <w:t xml:space="preserve"> of “structural reform” in </w:t>
      </w:r>
      <w:r w:rsidRPr="006C0552">
        <w:rPr>
          <w:rStyle w:val="StyleUnderline"/>
          <w:highlight w:val="green"/>
        </w:rPr>
        <w:t>macroeconomic policy</w:t>
      </w:r>
      <w:r w:rsidRPr="006C0552">
        <w:rPr>
          <w:sz w:val="12"/>
          <w:u w:val="single"/>
        </w:rPr>
        <w:t xml:space="preserve">, </w:t>
      </w:r>
      <w:r w:rsidRPr="006C0552">
        <w:rPr>
          <w:szCs w:val="22"/>
          <w:u w:val="single"/>
        </w:rPr>
        <w:t xml:space="preserve">the negative socio-environmental impact of extractive capitalism, </w:t>
      </w:r>
      <w:r w:rsidRPr="006C0552">
        <w:rPr>
          <w:szCs w:val="22"/>
          <w:highlight w:val="green"/>
          <w:u w:val="single"/>
        </w:rPr>
        <w:t>and</w:t>
      </w:r>
      <w:r w:rsidRPr="006C0552">
        <w:rPr>
          <w:szCs w:val="22"/>
          <w:u w:val="single"/>
        </w:rPr>
        <w:t xml:space="preserve"> the </w:t>
      </w:r>
      <w:r w:rsidRPr="006C0552">
        <w:rPr>
          <w:szCs w:val="22"/>
          <w:highlight w:val="green"/>
          <w:u w:val="single"/>
        </w:rPr>
        <w:t>projection of imperial power</w:t>
      </w:r>
      <w:r w:rsidRPr="006C0552">
        <w:rPr>
          <w:szCs w:val="22"/>
          <w:u w:val="single"/>
        </w:rPr>
        <w:t xml:space="preserve"> in the region.</w:t>
      </w:r>
      <w:r w:rsidRPr="00E306AF">
        <w:rPr>
          <w:sz w:val="12"/>
        </w:rPr>
        <w:t xml:space="preserve"> 7. </w:t>
      </w:r>
      <w:r w:rsidRPr="00E306AF">
        <w:rPr>
          <w:rStyle w:val="Emphasis"/>
        </w:rPr>
        <w:t xml:space="preserve">These forces of change and resistance </w:t>
      </w:r>
      <w:r w:rsidRPr="006C0552">
        <w:rPr>
          <w:rStyle w:val="Emphasis"/>
          <w:highlight w:val="green"/>
        </w:rPr>
        <w:t>did not lead to a break with capitalism</w:t>
      </w:r>
      <w:r w:rsidRPr="00E306AF">
        <w:rPr>
          <w:rStyle w:val="StyleUnderline"/>
        </w:rPr>
        <w:t>.</w:t>
      </w:r>
      <w:r w:rsidRPr="00E306AF">
        <w:rPr>
          <w:sz w:val="12"/>
        </w:rPr>
        <w:t xml:space="preserve"> </w:t>
      </w:r>
      <w:proofErr w:type="gramStart"/>
      <w:r w:rsidRPr="00E306AF">
        <w:rPr>
          <w:sz w:val="12"/>
        </w:rPr>
        <w:t>Instead</w:t>
      </w:r>
      <w:proofErr w:type="gramEnd"/>
      <w:r w:rsidRPr="00E306AF">
        <w:rPr>
          <w:sz w:val="12"/>
        </w:rPr>
        <w:t xml:space="preserve"> some of “</w:t>
      </w:r>
      <w:proofErr w:type="spellStart"/>
      <w:r w:rsidRPr="006C0552">
        <w:rPr>
          <w:rStyle w:val="StyleUnderline"/>
          <w:highlight w:val="green"/>
        </w:rPr>
        <w:t>centre</w:t>
      </w:r>
      <w:proofErr w:type="spellEnd"/>
      <w:r w:rsidRPr="006C0552">
        <w:rPr>
          <w:rStyle w:val="StyleUnderline"/>
          <w:highlight w:val="green"/>
        </w:rPr>
        <w:t>-left” regimes</w:t>
      </w:r>
      <w:r w:rsidRPr="00E306AF">
        <w:rPr>
          <w:rStyle w:val="StyleUnderline"/>
        </w:rPr>
        <w:t xml:space="preserve"> took power and</w:t>
      </w:r>
      <w:r w:rsidRPr="00E306AF">
        <w:rPr>
          <w:sz w:val="12"/>
        </w:rPr>
        <w:t xml:space="preserve">, benefitting from high commodity prices, </w:t>
      </w:r>
      <w:r w:rsidRPr="00E306AF">
        <w:rPr>
          <w:rStyle w:val="StyleUnderline"/>
        </w:rPr>
        <w:t>proceeded to stimulate an economic recovery and with it an improvement in the social condition of the population</w:t>
      </w:r>
      <w:r w:rsidRPr="00E306AF">
        <w:rPr>
          <w:sz w:val="12"/>
        </w:rPr>
        <w:t xml:space="preserve"> (extreme poverty). </w:t>
      </w:r>
      <w:r w:rsidRPr="00E306AF">
        <w:rPr>
          <w:rStyle w:val="StyleUnderline"/>
        </w:rPr>
        <w:t xml:space="preserve">But the policies of these regimes led to the </w:t>
      </w:r>
      <w:r w:rsidRPr="006C0552">
        <w:rPr>
          <w:rStyle w:val="StyleUnderline"/>
          <w:highlight w:val="green"/>
        </w:rPr>
        <w:t>demobilization of the social movements</w:t>
      </w:r>
      <w:r w:rsidRPr="00E306AF">
        <w:rPr>
          <w:rStyle w:val="StyleUnderline"/>
        </w:rPr>
        <w:t xml:space="preserve"> and a normalization of relations with Washington</w:t>
      </w:r>
      <w:r w:rsidRPr="00E306AF">
        <w:rPr>
          <w:sz w:val="12"/>
        </w:rPr>
        <w:t xml:space="preserve">, albeit with greater state autonomy. In this context Washington in this period lost allies and collaborator clients in Argentina, Brazil, Uruguay, Bolivia, </w:t>
      </w:r>
      <w:proofErr w:type="gramStart"/>
      <w:r w:rsidRPr="00E306AF">
        <w:rPr>
          <w:sz w:val="12"/>
        </w:rPr>
        <w:t>Venezuela</w:t>
      </w:r>
      <w:proofErr w:type="gramEnd"/>
      <w:r w:rsidRPr="00E306AF">
        <w:rPr>
          <w:sz w:val="12"/>
        </w:rPr>
        <w:t xml:space="preserve"> and Ecuador—and, subsequently faced strong opposition throughout the region. However, Washington retained or regained clients in Panama, Costa Rica, Honduras, Colombia, Peru, </w:t>
      </w:r>
      <w:proofErr w:type="gramStart"/>
      <w:r w:rsidRPr="00E306AF">
        <w:rPr>
          <w:sz w:val="12"/>
        </w:rPr>
        <w:t>Mexico</w:t>
      </w:r>
      <w:proofErr w:type="gramEnd"/>
      <w:r w:rsidRPr="00E306AF">
        <w:rPr>
          <w:sz w:val="12"/>
        </w:rPr>
        <w:t xml:space="preserve"> and Chile. Of equal importance the </w:t>
      </w:r>
      <w:proofErr w:type="spellStart"/>
      <w:r w:rsidRPr="00E306AF">
        <w:rPr>
          <w:sz w:val="12"/>
        </w:rPr>
        <w:t>centre</w:t>
      </w:r>
      <w:proofErr w:type="spellEnd"/>
      <w:r w:rsidRPr="00E306AF">
        <w:rPr>
          <w:sz w:val="12"/>
        </w:rPr>
        <w:t xml:space="preserve">-left regimes that emerged in the region stabilized capitalism, holding the </w:t>
      </w:r>
      <w:proofErr w:type="gramStart"/>
      <w:r w:rsidRPr="00E306AF">
        <w:rPr>
          <w:sz w:val="12"/>
        </w:rPr>
        <w:t>line</w:t>
      </w:r>
      <w:proofErr w:type="gramEnd"/>
      <w:r w:rsidRPr="00E306AF">
        <w:rPr>
          <w:sz w:val="12"/>
        </w:rPr>
        <w:t xml:space="preserve"> or blocking any move to reverse the privatization policy of earlier regimes or to move substantively towards what President Hugo Chávez termed “the socialism of the 21st century.” 8. The fluidity of US power relations with Latin America is a product of the continuities and changes that have unfolded in Latin America. Past hegemony continues to weigh heavily but the future augurs a continued decline. Barring major regime breakdowns in Latin America, </w:t>
      </w:r>
      <w:r w:rsidRPr="00E306AF">
        <w:rPr>
          <w:rStyle w:val="StyleUnderline"/>
        </w:rPr>
        <w:t>the probability is of greater divergences in policy and a sharpening of existing contradictions between the spouting of rhetoric and political practice on the political left.</w:t>
      </w:r>
      <w:r w:rsidRPr="00E306AF">
        <w:rPr>
          <w:sz w:val="12"/>
        </w:rPr>
        <w:t xml:space="preserve"> 9. In the sphere of military influence and political intervention, collaborators of the US suffered major setbacks in their attempted coups in Venezuela (2002, 2003) and Bolivia (2008), and in Ecuador with the closing of the military base in Manta; but they were successful in Honduras (2009). The US secured a military base agreement with Colombia, a major potential military ally against Venezuela, in 2009. However, with a change in the presidency in Colombia, Washington suffered a partial setback with the reconciliation between President Chávez and Santos. A lucrative 8 billion US dollars trade agreements with Venezuela trumped Colombia’s military-base agreements with Washington. 10.It is unlikely that the Latin American countries that are pursuing an </w:t>
      </w:r>
      <w:proofErr w:type="spellStart"/>
      <w:r w:rsidRPr="00E306AF">
        <w:rPr>
          <w:sz w:val="12"/>
        </w:rPr>
        <w:t>extractivist</w:t>
      </w:r>
      <w:proofErr w:type="spellEnd"/>
      <w:r w:rsidRPr="00E306AF">
        <w:rPr>
          <w:sz w:val="12"/>
        </w:rPr>
        <w:t xml:space="preserve"> strategy of national development based on the extraction of natural resources and the export of primary commodities will be able to sustain the rapid growth in the context of contradictions that are endemic to capitalism but that are sharper and have assumed particularly destructive form with extractive capitalism. 11. </w:t>
      </w:r>
      <w:r w:rsidRPr="00E306AF">
        <w:rPr>
          <w:rStyle w:val="StyleUnderline"/>
        </w:rPr>
        <w:t xml:space="preserve">The </w:t>
      </w:r>
      <w:r w:rsidRPr="006C0552">
        <w:rPr>
          <w:rStyle w:val="StyleUnderline"/>
          <w:highlight w:val="green"/>
        </w:rPr>
        <w:t>destructive operations of extractive capital</w:t>
      </w:r>
      <w:r w:rsidRPr="00E306AF">
        <w:rPr>
          <w:rStyle w:val="StyleUnderline"/>
        </w:rPr>
        <w:t xml:space="preserve">, </w:t>
      </w:r>
      <w:r w:rsidRPr="006C0552">
        <w:rPr>
          <w:rStyle w:val="StyleUnderline"/>
          <w:highlight w:val="green"/>
        </w:rPr>
        <w:t>facilitated</w:t>
      </w:r>
      <w:r w:rsidRPr="00E306AF">
        <w:rPr>
          <w:rStyle w:val="StyleUnderline"/>
        </w:rPr>
        <w:t xml:space="preserve"> and supported </w:t>
      </w:r>
      <w:r w:rsidRPr="006C0552">
        <w:rPr>
          <w:rStyle w:val="StyleUnderline"/>
          <w:highlight w:val="green"/>
        </w:rPr>
        <w:t>by the imperial state</w:t>
      </w:r>
      <w:r w:rsidRPr="00E306AF">
        <w:rPr>
          <w:rStyle w:val="StyleUnderline"/>
        </w:rPr>
        <w:t xml:space="preserve"> has generated powerful forces of resistance.</w:t>
      </w:r>
      <w:r w:rsidRPr="00E306AF">
        <w:rPr>
          <w:sz w:val="12"/>
        </w:rPr>
        <w:t xml:space="preserve"> These forces are changing the contours of the class struggle, which today is focused less on the land and the </w:t>
      </w:r>
      <w:proofErr w:type="spellStart"/>
      <w:r w:rsidRPr="00E306AF">
        <w:rPr>
          <w:sz w:val="12"/>
        </w:rPr>
        <w:t>labour</w:t>
      </w:r>
      <w:proofErr w:type="spellEnd"/>
      <w:r w:rsidRPr="00E306AF">
        <w:rPr>
          <w:sz w:val="12"/>
        </w:rPr>
        <w:t xml:space="preserve"> struggle than on the negative socio-environmental impacts of extractive capital and the dynamics of imperialist plunder and natural resource-grabbing. 12. The correlation of forces in the anti-imperialist struggle is unclear and changing, but it is evident that the United States has lost both power and influence. Taken together these historical continuities argue for greater caution in assuming a permanent shift in imperial power relations with Latin America. Nevertheless, there are powerful reasons to consider the decline in US power as a long-term and irreversible trend.</w:t>
      </w:r>
    </w:p>
    <w:p w14:paraId="0ECC6463" w14:textId="404DFC9B" w:rsidR="00226F59" w:rsidRDefault="00226F59" w:rsidP="00226F59">
      <w:pPr>
        <w:pStyle w:val="Heading4"/>
      </w:pPr>
      <w:r>
        <w:t>1AC fiorino engages in r</w:t>
      </w:r>
      <w:r>
        <w:t xml:space="preserve">hetoric of US </w:t>
      </w:r>
      <w:proofErr w:type="spellStart"/>
      <w:r>
        <w:t>heg</w:t>
      </w:r>
      <w:proofErr w:type="spellEnd"/>
      <w:r w:rsidR="006C0552">
        <w:t xml:space="preserve"> and militarism</w:t>
      </w:r>
      <w:r>
        <w:t xml:space="preserve"> promoting democracy/freedom</w:t>
      </w:r>
      <w:r>
        <w:t xml:space="preserve"> -- that</w:t>
      </w:r>
      <w:r>
        <w:t xml:space="preserve"> bolsters its ability to structure the global economy in self-fulfilling neoliberal tactics </w:t>
      </w:r>
    </w:p>
    <w:p w14:paraId="5233E947" w14:textId="77777777" w:rsidR="00226F59" w:rsidRPr="00C429A2" w:rsidRDefault="00226F59" w:rsidP="00226F59">
      <w:pPr>
        <w:rPr>
          <w:rStyle w:val="Style13ptBold"/>
        </w:rPr>
      </w:pPr>
      <w:r>
        <w:rPr>
          <w:rStyle w:val="Style13ptBold"/>
        </w:rPr>
        <w:t xml:space="preserve">Shariati ’08 </w:t>
      </w:r>
      <w:r w:rsidRPr="00E11D2A">
        <w:t>(Mehdi, PhD Professor of Economics at Kansas City Kansas, “Socializing the Cost of Globalization, Imperialism, and Militarism: The Case of U.S. National Debt,” https://www.kckcc.edu/files/docs/ejournal/volume-two/number-one-march-2008/socializing-</w:t>
      </w:r>
      <w:r w:rsidRPr="00E11D2A">
        <w:lastRenderedPageBreak/>
        <w:t>the-cost-of-globalization-imperialism-and-militarism-the-case-of-u-s-national-debt.pdf?origin_team=TKG0WGK4J)/ly</w:t>
      </w:r>
    </w:p>
    <w:p w14:paraId="2C89354A" w14:textId="77777777" w:rsidR="00226F59" w:rsidRDefault="00226F59" w:rsidP="00226F59">
      <w:pPr>
        <w:rPr>
          <w:rStyle w:val="StyleUnderline"/>
        </w:rPr>
      </w:pPr>
      <w:r w:rsidRPr="00517A9A">
        <w:rPr>
          <w:sz w:val="14"/>
        </w:rPr>
        <w:t xml:space="preserve">The mapping of a truly hegemonic global capitalist system began in earnest in the period immediately after World War II-the beginning of the era of what Ernst Mandel called "late capitalism." The concerted efforts toward a strong bloc of capitalist states with overwhelming political, </w:t>
      </w:r>
      <w:proofErr w:type="gramStart"/>
      <w:r w:rsidRPr="00517A9A">
        <w:rPr>
          <w:sz w:val="14"/>
        </w:rPr>
        <w:t>economic</w:t>
      </w:r>
      <w:proofErr w:type="gramEnd"/>
      <w:r w:rsidRPr="00517A9A">
        <w:rPr>
          <w:sz w:val="14"/>
        </w:rPr>
        <w:t xml:space="preserve"> and military power involved the incorporation of colonial and post-colonial social formations as reproducible capitalist entities into the system. In this regard the creation of an international capitalist class alliance equipped with modernization theory anchored on Social Darwinism was indispensable. </w:t>
      </w:r>
      <w:r w:rsidRPr="00C974D3">
        <w:rPr>
          <w:rStyle w:val="StyleUnderline"/>
        </w:rPr>
        <w:t>As the leader</w:t>
      </w:r>
      <w:r w:rsidRPr="00517A9A">
        <w:rPr>
          <w:sz w:val="14"/>
        </w:rPr>
        <w:t xml:space="preserve"> of the "free World" </w:t>
      </w:r>
      <w:r w:rsidRPr="00C974D3">
        <w:rPr>
          <w:rStyle w:val="StyleUnderline"/>
        </w:rPr>
        <w:t xml:space="preserve">the </w:t>
      </w:r>
      <w:r w:rsidRPr="006C0552">
        <w:rPr>
          <w:rStyle w:val="StyleUnderline"/>
          <w:highlight w:val="green"/>
        </w:rPr>
        <w:t>United States</w:t>
      </w:r>
      <w:r w:rsidRPr="00C974D3">
        <w:rPr>
          <w:rStyle w:val="StyleUnderline"/>
        </w:rPr>
        <w:t xml:space="preserve"> assumed the greatest role in the implementation of the </w:t>
      </w:r>
      <w:r w:rsidRPr="006C0552">
        <w:rPr>
          <w:rStyle w:val="Emphasis"/>
          <w:highlight w:val="green"/>
        </w:rPr>
        <w:t>hegemonic strategy</w:t>
      </w:r>
      <w:r w:rsidRPr="006C0552">
        <w:rPr>
          <w:rStyle w:val="StyleUnderline"/>
          <w:highlight w:val="green"/>
        </w:rPr>
        <w:t xml:space="preserve"> for the purpose of </w:t>
      </w:r>
      <w:r w:rsidRPr="006C0552">
        <w:rPr>
          <w:rStyle w:val="Emphasis"/>
          <w:highlight w:val="green"/>
        </w:rPr>
        <w:t>capital accumulation</w:t>
      </w:r>
      <w:r w:rsidRPr="00C974D3">
        <w:rPr>
          <w:rStyle w:val="StyleUnderline"/>
        </w:rPr>
        <w:t xml:space="preserve"> </w:t>
      </w:r>
      <w:r w:rsidRPr="006C0552">
        <w:rPr>
          <w:rStyle w:val="StyleUnderline"/>
          <w:highlight w:val="green"/>
        </w:rPr>
        <w:t>through its military</w:t>
      </w:r>
      <w:r w:rsidRPr="00C974D3">
        <w:rPr>
          <w:rStyle w:val="StyleUnderline"/>
        </w:rPr>
        <w:t xml:space="preserve">, economic and political might. </w:t>
      </w:r>
      <w:r w:rsidRPr="00517A9A">
        <w:rPr>
          <w:sz w:val="14"/>
        </w:rPr>
        <w:t xml:space="preserve">Attempting to understand and to address the new World Order and all of its contradictions, forced many to revisit classical theories of imperialism and introduced various theories on capitalist states and state in capitalist </w:t>
      </w:r>
      <w:proofErr w:type="gramStart"/>
      <w:r w:rsidRPr="00517A9A">
        <w:rPr>
          <w:sz w:val="14"/>
        </w:rPr>
        <w:t>societies .</w:t>
      </w:r>
      <w:proofErr w:type="gramEnd"/>
      <w:r w:rsidRPr="00517A9A">
        <w:rPr>
          <w:sz w:val="14"/>
        </w:rPr>
        <w:t xml:space="preserve"> In both cases an analysis of systemic contradictions took the center stage. Systemic contradictions as they relate to accumulation have been addressed by classic and most recent theories of imperialism, dependency/world system argument, internationalization of capital, global capitalist class alliance, and the transnational "historical bloc." A very useful angle of revisiting imperialism and global class conflict is the "transnational historical materialism" (Murphy, 1994; </w:t>
      </w:r>
      <w:proofErr w:type="spellStart"/>
      <w:r w:rsidRPr="00517A9A">
        <w:rPr>
          <w:sz w:val="14"/>
        </w:rPr>
        <w:t>Augelli</w:t>
      </w:r>
      <w:proofErr w:type="spellEnd"/>
      <w:r w:rsidRPr="00517A9A">
        <w:rPr>
          <w:sz w:val="14"/>
        </w:rPr>
        <w:t xml:space="preserve"> and Murphy, 1998; Cox, 1981, 1983, 1993; Gil 1990, 1993, 1995, Rupert, 1995; Robinson, 1998, 2001). The proponents posit a world in which </w:t>
      </w:r>
      <w:r w:rsidRPr="00C974D3">
        <w:rPr>
          <w:rStyle w:val="StyleUnderline"/>
        </w:rPr>
        <w:t xml:space="preserve">the global </w:t>
      </w:r>
      <w:r w:rsidRPr="00517A9A">
        <w:rPr>
          <w:sz w:val="14"/>
        </w:rPr>
        <w:t xml:space="preserve">or transnational </w:t>
      </w:r>
      <w:r w:rsidRPr="00C974D3">
        <w:rPr>
          <w:rStyle w:val="StyleUnderline"/>
        </w:rPr>
        <w:t xml:space="preserve">class supported by a </w:t>
      </w:r>
      <w:r w:rsidRPr="00517A9A">
        <w:rPr>
          <w:sz w:val="14"/>
        </w:rPr>
        <w:t xml:space="preserve">transnational political apparatus and </w:t>
      </w:r>
      <w:r w:rsidRPr="006C0552">
        <w:rPr>
          <w:rStyle w:val="StyleUnderline"/>
          <w:highlight w:val="green"/>
        </w:rPr>
        <w:t>military power</w:t>
      </w:r>
      <w:r w:rsidRPr="00C974D3">
        <w:rPr>
          <w:rStyle w:val="StyleUnderline"/>
        </w:rPr>
        <w:t xml:space="preserve"> expands its interest on a global scale </w:t>
      </w:r>
      <w:r w:rsidRPr="00517A9A">
        <w:rPr>
          <w:sz w:val="14"/>
        </w:rPr>
        <w:t xml:space="preserve">and </w:t>
      </w:r>
      <w:r w:rsidRPr="006C0552">
        <w:rPr>
          <w:rStyle w:val="StyleUnderline"/>
          <w:highlight w:val="green"/>
        </w:rPr>
        <w:t>at the expense of the international proletariat's interests</w:t>
      </w:r>
      <w:r w:rsidRPr="00517A9A">
        <w:rPr>
          <w:sz w:val="14"/>
        </w:rPr>
        <w:t xml:space="preserve">. Therefore, </w:t>
      </w:r>
      <w:r w:rsidRPr="0038186C">
        <w:rPr>
          <w:rStyle w:val="StyleUnderline"/>
        </w:rPr>
        <w:t>the class conflict on a national level is transformed into an international class conflict.</w:t>
      </w:r>
      <w:r w:rsidRPr="00517A9A">
        <w:rPr>
          <w:sz w:val="14"/>
        </w:rPr>
        <w:t xml:space="preserve"> Embedded in this analysis is a touch of Gramsci (1999) and his concept of hegemony, where </w:t>
      </w:r>
      <w:r w:rsidRPr="0038186C">
        <w:rPr>
          <w:rStyle w:val="StyleUnderline"/>
        </w:rPr>
        <w:t xml:space="preserve">the new </w:t>
      </w:r>
      <w:r w:rsidRPr="006C0552">
        <w:rPr>
          <w:rStyle w:val="StyleUnderline"/>
          <w:highlight w:val="green"/>
        </w:rPr>
        <w:t xml:space="preserve">alliance is </w:t>
      </w:r>
      <w:proofErr w:type="gramStart"/>
      <w:r w:rsidRPr="006C0552">
        <w:rPr>
          <w:rStyle w:val="StyleUnderline"/>
          <w:highlight w:val="green"/>
        </w:rPr>
        <w:t>sustained</w:t>
      </w:r>
      <w:proofErr w:type="gramEnd"/>
      <w:r w:rsidRPr="0038186C">
        <w:rPr>
          <w:rStyle w:val="StyleUnderline"/>
        </w:rPr>
        <w:t xml:space="preserve"> and its interests expanded </w:t>
      </w:r>
      <w:r w:rsidRPr="006C0552">
        <w:rPr>
          <w:rStyle w:val="StyleUnderline"/>
          <w:highlight w:val="green"/>
        </w:rPr>
        <w:t>through</w:t>
      </w:r>
      <w:r w:rsidRPr="0038186C">
        <w:rPr>
          <w:rStyle w:val="StyleUnderline"/>
        </w:rPr>
        <w:t xml:space="preserve"> the production and reproduction of </w:t>
      </w:r>
      <w:r w:rsidRPr="006C0552">
        <w:rPr>
          <w:rStyle w:val="StyleUnderline"/>
          <w:highlight w:val="green"/>
        </w:rPr>
        <w:t>ideology of the dominant class and their cultural leadership</w:t>
      </w:r>
      <w:r w:rsidRPr="00517A9A">
        <w:rPr>
          <w:sz w:val="14"/>
        </w:rPr>
        <w:t xml:space="preserve"> (hegemonic ideas). Gramsci pointed out that the Western ruling classes ensure the consolidation of their dominant position by manipulating institutions such as the media, schools, churches, and so on. The "historical bloc" composed of the capitalists, state apparatus and the "organic intellectuals" negotiates as a bloc with subordinate classes to ensure the structure of domination and its reproduction. Although the bloc seeks to maintain total hegemony, occasionally it is confronted by challenges from the subordinates (the struggling masses). To confront these challenges, the bloc attempts at cooption of the anger and opposition by changing slightly the social and economic arrangements. Although not referred to by name, </w:t>
      </w:r>
      <w:r w:rsidRPr="006C0552">
        <w:rPr>
          <w:rStyle w:val="StyleUnderline"/>
          <w:highlight w:val="green"/>
        </w:rPr>
        <w:t>social imperialism</w:t>
      </w:r>
      <w:r w:rsidRPr="0038186C">
        <w:rPr>
          <w:rStyle w:val="StyleUnderline"/>
        </w:rPr>
        <w:t xml:space="preserve"> has been historically the "bloc's" strategy of dealing with challenges to its domination</w:t>
      </w:r>
      <w:r w:rsidRPr="00517A9A">
        <w:rPr>
          <w:sz w:val="14"/>
        </w:rPr>
        <w:t xml:space="preserve">. The strength of the bloc in this contemporary period is immense and enjoys the assistance of a new breed of organic intellectuals well versed in theorizing and structuring a transnational hegemonic order. </w:t>
      </w:r>
      <w:r w:rsidRPr="00842C84">
        <w:rPr>
          <w:rStyle w:val="StyleUnderline"/>
        </w:rPr>
        <w:t xml:space="preserve">Ideologically </w:t>
      </w:r>
      <w:r w:rsidRPr="006C0552">
        <w:rPr>
          <w:rStyle w:val="StyleUnderline"/>
          <w:highlight w:val="green"/>
        </w:rPr>
        <w:t>loaded words such as "freedom and democracy</w:t>
      </w:r>
      <w:r w:rsidRPr="00842C84">
        <w:rPr>
          <w:rStyle w:val="StyleUnderline"/>
        </w:rPr>
        <w:t>," "free trade,</w:t>
      </w:r>
      <w:r w:rsidRPr="00517A9A">
        <w:rPr>
          <w:sz w:val="14"/>
        </w:rPr>
        <w:t xml:space="preserve">" "free enterprise system," "free market," (and host of other free this and free that) </w:t>
      </w:r>
      <w:r w:rsidRPr="00842C84">
        <w:rPr>
          <w:rStyle w:val="StyleUnderline"/>
        </w:rPr>
        <w:t xml:space="preserve">are </w:t>
      </w:r>
      <w:r w:rsidRPr="006C0552">
        <w:rPr>
          <w:rStyle w:val="StyleUnderline"/>
          <w:highlight w:val="green"/>
        </w:rPr>
        <w:t>embedded in a language which aims at structuring the world in the image of the hegemon.</w:t>
      </w:r>
      <w:r w:rsidRPr="00517A9A">
        <w:rPr>
          <w:sz w:val="14"/>
        </w:rPr>
        <w:t xml:space="preserve"> The new bloc as Eagan (2003:3) argues seeks the "institutionalization" of the concept of "new constitutionalism" as proposed by Gill (1995). New constitutionalism has three components: "disciplinary neo-liberalism," "</w:t>
      </w:r>
      <w:proofErr w:type="spellStart"/>
      <w:r w:rsidRPr="00517A9A">
        <w:rPr>
          <w:sz w:val="14"/>
        </w:rPr>
        <w:t>panopticism</w:t>
      </w:r>
      <w:proofErr w:type="spellEnd"/>
      <w:r w:rsidRPr="00517A9A">
        <w:rPr>
          <w:sz w:val="14"/>
        </w:rPr>
        <w:t xml:space="preserve">," and "market civilization" (commodification) of everyday life. But it is essential that the process of "internationalization of the state" -the conversion of the state into a "transmission belt," (Robinson, 1996) and an "agency" for the adjustment of the internal structure of the state to policy implementation needs of the global order (Cox, 1987: 254) is in place and reproducible. Cox (1987:109) identifies three </w:t>
      </w:r>
      <w:r w:rsidRPr="00401FB6">
        <w:rPr>
          <w:rStyle w:val="StyleUnderline"/>
        </w:rPr>
        <w:t>distinct world orders</w:t>
      </w:r>
      <w:r w:rsidRPr="00517A9A">
        <w:rPr>
          <w:sz w:val="14"/>
        </w:rPr>
        <w:t xml:space="preserve">, each having its own hegemonic strategy, beginning with the liberal international economy (1789-1873); the era of imperialist rivalries (1873-1945) and that of the </w:t>
      </w:r>
      <w:proofErr w:type="spellStart"/>
      <w:r w:rsidRPr="00517A9A">
        <w:rPr>
          <w:sz w:val="14"/>
        </w:rPr>
        <w:t>post World</w:t>
      </w:r>
      <w:proofErr w:type="spellEnd"/>
      <w:r w:rsidRPr="00517A9A">
        <w:rPr>
          <w:sz w:val="14"/>
        </w:rPr>
        <w:t xml:space="preserve"> War II or the era of internationalization of capital and production led by the United States-the "Pax Americana" </w:t>
      </w:r>
      <w:proofErr w:type="gramStart"/>
      <w:r w:rsidRPr="00517A9A">
        <w:rPr>
          <w:sz w:val="14"/>
        </w:rPr>
        <w:t>period .</w:t>
      </w:r>
      <w:proofErr w:type="gramEnd"/>
      <w:r w:rsidRPr="00517A9A">
        <w:rPr>
          <w:sz w:val="14"/>
        </w:rPr>
        <w:t xml:space="preserve"> </w:t>
      </w:r>
      <w:r w:rsidRPr="00401FB6">
        <w:rPr>
          <w:rStyle w:val="StyleUnderline"/>
        </w:rPr>
        <w:t>Contemporary debate surrounds</w:t>
      </w:r>
      <w:r w:rsidRPr="00517A9A">
        <w:rPr>
          <w:sz w:val="14"/>
        </w:rPr>
        <w:t xml:space="preserve"> </w:t>
      </w:r>
      <w:r w:rsidRPr="00401FB6">
        <w:rPr>
          <w:rStyle w:val="StyleUnderline"/>
        </w:rPr>
        <w:t>the concept of globalization in its historical and structural context</w:t>
      </w:r>
      <w:r w:rsidRPr="00517A9A">
        <w:rPr>
          <w:sz w:val="14"/>
        </w:rPr>
        <w:t xml:space="preserve"> and impact. In </w:t>
      </w:r>
      <w:proofErr w:type="gramStart"/>
      <w:r w:rsidRPr="00517A9A">
        <w:rPr>
          <w:sz w:val="14"/>
        </w:rPr>
        <w:t>fact</w:t>
      </w:r>
      <w:proofErr w:type="gramEnd"/>
      <w:r w:rsidRPr="00517A9A">
        <w:rPr>
          <w:sz w:val="14"/>
        </w:rPr>
        <w:t xml:space="preserve"> </w:t>
      </w:r>
      <w:r w:rsidRPr="00401FB6">
        <w:rPr>
          <w:rStyle w:val="StyleUnderline"/>
        </w:rPr>
        <w:t>the two main opposing camps regarding globalization have used the concept to mean</w:t>
      </w:r>
      <w:r w:rsidRPr="00517A9A">
        <w:rPr>
          <w:sz w:val="14"/>
        </w:rPr>
        <w:t xml:space="preserve"> any one or various combination of </w:t>
      </w:r>
      <w:r w:rsidRPr="00401FB6">
        <w:rPr>
          <w:rStyle w:val="StyleUnderline"/>
        </w:rPr>
        <w:t>internationalization, westernization,</w:t>
      </w:r>
      <w:r w:rsidRPr="00517A9A">
        <w:rPr>
          <w:sz w:val="14"/>
        </w:rPr>
        <w:t xml:space="preserve"> democratization, trans-nationalization, civilization, </w:t>
      </w:r>
      <w:r w:rsidRPr="00401FB6">
        <w:rPr>
          <w:rStyle w:val="StyleUnderline"/>
        </w:rPr>
        <w:t>humanization,</w:t>
      </w:r>
      <w:r w:rsidRPr="00517A9A">
        <w:rPr>
          <w:sz w:val="14"/>
        </w:rPr>
        <w:t xml:space="preserve"> enculturation, universalization, polarization, modernization and </w:t>
      </w:r>
      <w:r w:rsidRPr="00401FB6">
        <w:rPr>
          <w:rStyle w:val="StyleUnderline"/>
        </w:rPr>
        <w:t>as the "triumph of human liberty</w:t>
      </w:r>
      <w:r w:rsidRPr="00517A9A">
        <w:rPr>
          <w:sz w:val="14"/>
        </w:rPr>
        <w:t xml:space="preserve">" among others. But the connotations of these terms vary and on the one end the apologists for the globalizing empires and their agents regard globalization as any of above as an improvement and others see them as synonymous with subjugation and exploitation. A somewhat reminiscent of the modernization/developmental theories of the 1940s and 1950s in the Western particularly American Social and political Sciences projected a postcolonial world as happy family of nations pursuing prosperity through modernization (capitalist development). By reading the old imperialist theories based on Marx (i.e., Lenin, </w:t>
      </w:r>
      <w:proofErr w:type="spellStart"/>
      <w:r w:rsidRPr="00517A9A">
        <w:rPr>
          <w:sz w:val="14"/>
        </w:rPr>
        <w:t>Luxumberg</w:t>
      </w:r>
      <w:proofErr w:type="spellEnd"/>
      <w:r w:rsidRPr="00517A9A">
        <w:rPr>
          <w:sz w:val="14"/>
        </w:rPr>
        <w:t xml:space="preserve">, </w:t>
      </w:r>
      <w:proofErr w:type="spellStart"/>
      <w:r w:rsidRPr="00517A9A">
        <w:rPr>
          <w:sz w:val="14"/>
        </w:rPr>
        <w:t>Hilferding</w:t>
      </w:r>
      <w:proofErr w:type="spellEnd"/>
      <w:r w:rsidRPr="00517A9A">
        <w:rPr>
          <w:sz w:val="14"/>
        </w:rPr>
        <w:t xml:space="preserve">, and </w:t>
      </w:r>
      <w:proofErr w:type="spellStart"/>
      <w:r w:rsidRPr="00517A9A">
        <w:rPr>
          <w:sz w:val="14"/>
        </w:rPr>
        <w:t>Bukharine</w:t>
      </w:r>
      <w:proofErr w:type="spellEnd"/>
      <w:r w:rsidRPr="00517A9A">
        <w:rPr>
          <w:sz w:val="14"/>
        </w:rPr>
        <w:t xml:space="preserve">) many have drawn a parallel between globalization of today and imperialism of yesteryear (Harvey among others). </w:t>
      </w:r>
      <w:r w:rsidRPr="00FC2638">
        <w:rPr>
          <w:rStyle w:val="StyleUnderline"/>
        </w:rPr>
        <w:t xml:space="preserve">If globalization is viewed as imperialism, it inevitably involves militarism and </w:t>
      </w:r>
      <w:r w:rsidRPr="006C0552">
        <w:rPr>
          <w:rStyle w:val="StyleUnderline"/>
          <w:highlight w:val="green"/>
        </w:rPr>
        <w:t xml:space="preserve">militarism </w:t>
      </w:r>
      <w:r w:rsidRPr="006C0552">
        <w:rPr>
          <w:rStyle w:val="StyleUnderline"/>
        </w:rPr>
        <w:t xml:space="preserve">in most cases </w:t>
      </w:r>
      <w:r w:rsidRPr="006C0552">
        <w:rPr>
          <w:rStyle w:val="StyleUnderline"/>
          <w:highlight w:val="green"/>
        </w:rPr>
        <w:t>requires a form of nationalism</w:t>
      </w:r>
      <w:r w:rsidRPr="00517A9A">
        <w:rPr>
          <w:sz w:val="14"/>
        </w:rPr>
        <w:t xml:space="preserve">. </w:t>
      </w:r>
      <w:r w:rsidRPr="00FC2638">
        <w:rPr>
          <w:rStyle w:val="StyleUnderline"/>
        </w:rPr>
        <w:t xml:space="preserve">If globalization is viewed as an agent of change bent on </w:t>
      </w:r>
      <w:r w:rsidRPr="006C0552">
        <w:rPr>
          <w:rStyle w:val="StyleUnderline"/>
          <w:highlight w:val="green"/>
        </w:rPr>
        <w:t>reshaping the World in the image of what capitalism requires</w:t>
      </w:r>
      <w:r w:rsidRPr="00517A9A">
        <w:rPr>
          <w:sz w:val="14"/>
        </w:rPr>
        <w:t xml:space="preserve">, </w:t>
      </w:r>
      <w:r w:rsidRPr="00FC2638">
        <w:rPr>
          <w:rStyle w:val="StyleUnderline"/>
        </w:rPr>
        <w:t>then it ought to involve suggestions for challenging its overwhelming power</w:t>
      </w:r>
      <w:r w:rsidRPr="00517A9A">
        <w:rPr>
          <w:sz w:val="14"/>
        </w:rPr>
        <w:t xml:space="preserve"> while resisting the impossible attempt at stopping it all together. The scope of this paper does not allow an exhaustive treatment of conceptual convergence and divergence. But its implications as they relate to the national debt are incorporated. The U.S. national debt has been discussed on various occasions from many political persuasions. Yet the </w:t>
      </w:r>
      <w:r w:rsidRPr="00C429A2">
        <w:rPr>
          <w:rStyle w:val="StyleUnderline"/>
        </w:rPr>
        <w:t xml:space="preserve">links to structural dynamics </w:t>
      </w:r>
      <w:r w:rsidRPr="00517A9A">
        <w:rPr>
          <w:sz w:val="14"/>
        </w:rPr>
        <w:t xml:space="preserve">and contradictions </w:t>
      </w:r>
      <w:r w:rsidRPr="00C429A2">
        <w:rPr>
          <w:rStyle w:val="StyleUnderline"/>
        </w:rPr>
        <w:t>rarely have been made.</w:t>
      </w:r>
    </w:p>
    <w:p w14:paraId="7FA8EE56" w14:textId="77777777" w:rsidR="00226F59" w:rsidRDefault="00226F59" w:rsidP="00514D38">
      <w:pPr>
        <w:rPr>
          <w:sz w:val="12"/>
        </w:rPr>
      </w:pPr>
    </w:p>
    <w:p w14:paraId="6ED44620" w14:textId="5B31886C" w:rsidR="00226F59" w:rsidRPr="004603BD" w:rsidRDefault="00226F59" w:rsidP="00226F59">
      <w:pPr>
        <w:pStyle w:val="Heading4"/>
      </w:pPr>
      <w:r>
        <w:t xml:space="preserve">Threat of war and need for </w:t>
      </w:r>
      <w:r>
        <w:t>“a strong industrial workforce” as in 1AC Bloomberg</w:t>
      </w:r>
      <w:r>
        <w:t xml:space="preserve"> is utilized </w:t>
      </w:r>
      <w:proofErr w:type="gramStart"/>
      <w:r>
        <w:t>as a way to</w:t>
      </w:r>
      <w:proofErr w:type="gramEnd"/>
      <w:r>
        <w:t xml:space="preserve"> stabilize economic growth </w:t>
      </w:r>
    </w:p>
    <w:p w14:paraId="58C26D50" w14:textId="77777777" w:rsidR="00226F59" w:rsidRDefault="00226F59" w:rsidP="00226F59">
      <w:pPr>
        <w:spacing w:after="0" w:line="240" w:lineRule="auto"/>
        <w:rPr>
          <w:rStyle w:val="Style13ptBold"/>
        </w:rPr>
      </w:pPr>
      <w:r w:rsidRPr="004603BD">
        <w:rPr>
          <w:rStyle w:val="Style13ptBold"/>
        </w:rPr>
        <w:t xml:space="preserve">Cypher ’84 </w:t>
      </w:r>
    </w:p>
    <w:p w14:paraId="60932E36" w14:textId="5FA85B46" w:rsidR="00226F59" w:rsidRPr="00226F59" w:rsidRDefault="00226F59" w:rsidP="00226F59">
      <w:pPr>
        <w:spacing w:after="0" w:line="240" w:lineRule="auto"/>
        <w:rPr>
          <w:rFonts w:eastAsia="Times New Roman"/>
          <w:sz w:val="16"/>
          <w:szCs w:val="16"/>
          <w:lang w:eastAsia="zh-TW"/>
        </w:rPr>
      </w:pPr>
      <w:r w:rsidRPr="00226F59">
        <w:rPr>
          <w:sz w:val="16"/>
          <w:szCs w:val="16"/>
        </w:rPr>
        <w:t xml:space="preserve">James M. Cypher, Research Scholar at the Institute for Sustainable </w:t>
      </w:r>
      <w:proofErr w:type="gramStart"/>
      <w:r w:rsidRPr="00226F59">
        <w:rPr>
          <w:sz w:val="16"/>
          <w:szCs w:val="16"/>
        </w:rPr>
        <w:t>Prosperity</w:t>
      </w:r>
      <w:proofErr w:type="gramEnd"/>
      <w:r w:rsidRPr="00226F59">
        <w:rPr>
          <w:sz w:val="16"/>
          <w:szCs w:val="16"/>
        </w:rPr>
        <w:t xml:space="preserve"> and a Research Professor in the Doctoral Program in Development Studies (UAED) at the Universidad </w:t>
      </w:r>
      <w:proofErr w:type="spellStart"/>
      <w:r w:rsidRPr="00226F59">
        <w:rPr>
          <w:sz w:val="16"/>
          <w:szCs w:val="16"/>
        </w:rPr>
        <w:t>Autónoma</w:t>
      </w:r>
      <w:proofErr w:type="spellEnd"/>
      <w:r w:rsidRPr="00226F59">
        <w:rPr>
          <w:sz w:val="16"/>
          <w:szCs w:val="16"/>
        </w:rPr>
        <w:t xml:space="preserve"> de Zacatecas (Mexico), He was, for an extensive period, a professor of economics in the California State University system. He is a member of the editorial committee of: International Journal of Development Issues (Australia), Latin American Perspectives (US) and Ola </w:t>
      </w:r>
      <w:proofErr w:type="spellStart"/>
      <w:r w:rsidRPr="00226F59">
        <w:rPr>
          <w:sz w:val="16"/>
          <w:szCs w:val="16"/>
        </w:rPr>
        <w:t>Financiera</w:t>
      </w:r>
      <w:proofErr w:type="spellEnd"/>
      <w:r w:rsidRPr="00226F59">
        <w:rPr>
          <w:sz w:val="16"/>
          <w:szCs w:val="16"/>
        </w:rPr>
        <w:t xml:space="preserve"> (Mexico). His published research on the political economy of U.S. military spending spans the period, 1970-2014, 1984 (“Militarism, Monetarism and Markets: Reagan's Response to the Structural Crisis,” Middle East Research and Information Project, Inc., MERIP Reports, No. 128, The Deadly Connection: Reagan and the Middle East (Nov.- </w:t>
      </w:r>
      <w:proofErr w:type="gramStart"/>
      <w:r w:rsidRPr="00226F59">
        <w:rPr>
          <w:sz w:val="16"/>
          <w:szCs w:val="16"/>
        </w:rPr>
        <w:t>Dec.,</w:t>
      </w:r>
      <w:proofErr w:type="gramEnd"/>
      <w:r w:rsidRPr="00226F59">
        <w:rPr>
          <w:sz w:val="16"/>
          <w:szCs w:val="16"/>
        </w:rPr>
        <w:t xml:space="preserve"> 1984), pp. 7-18, https://www-jstor-org.proxy.lib.umich.edu/stable/pdf/3011185.pdf?refreqid=excelsior%3Ad60d97d8110502cf09c21f521a5dfdb9, Accessed on 07/02/19, SK)</w:t>
      </w:r>
    </w:p>
    <w:p w14:paraId="0960BFBD" w14:textId="77777777" w:rsidR="00226F59" w:rsidRPr="00E10C66" w:rsidRDefault="00226F59" w:rsidP="00226F59">
      <w:pPr>
        <w:rPr>
          <w:sz w:val="14"/>
        </w:rPr>
      </w:pPr>
      <w:r w:rsidRPr="00E10C66">
        <w:rPr>
          <w:sz w:val="14"/>
        </w:rPr>
        <w:t xml:space="preserve">During the long postwar boom, </w:t>
      </w:r>
      <w:r w:rsidRPr="00B86354">
        <w:rPr>
          <w:rStyle w:val="StyleUnderline"/>
        </w:rPr>
        <w:t xml:space="preserve">the vast bulk of </w:t>
      </w:r>
      <w:r w:rsidRPr="00E10C66">
        <w:rPr>
          <w:rStyle w:val="StyleUnderline"/>
          <w:highlight w:val="green"/>
        </w:rPr>
        <w:t>US military expenditures</w:t>
      </w:r>
      <w:r w:rsidRPr="00B86354">
        <w:rPr>
          <w:rStyle w:val="StyleUnderline"/>
        </w:rPr>
        <w:t xml:space="preserve"> were </w:t>
      </w:r>
      <w:r w:rsidRPr="00E10C66">
        <w:rPr>
          <w:rStyle w:val="StyleUnderline"/>
          <w:highlight w:val="green"/>
        </w:rPr>
        <w:t>designed to foster private capital accumulation</w:t>
      </w:r>
      <w:r w:rsidRPr="00B86354">
        <w:rPr>
          <w:rStyle w:val="StyleUnderline"/>
        </w:rPr>
        <w:t xml:space="preserve"> within the US economy </w:t>
      </w:r>
      <w:r w:rsidRPr="00E10C66">
        <w:rPr>
          <w:rStyle w:val="StyleUnderline"/>
          <w:highlight w:val="green"/>
        </w:rPr>
        <w:t>and</w:t>
      </w:r>
      <w:r w:rsidRPr="00B86354">
        <w:rPr>
          <w:rStyle w:val="StyleUnderline"/>
        </w:rPr>
        <w:t xml:space="preserve"> to </w:t>
      </w:r>
      <w:r w:rsidRPr="00E10C66">
        <w:rPr>
          <w:rStyle w:val="StyleUnderline"/>
          <w:highlight w:val="green"/>
        </w:rPr>
        <w:t>stabilize the economy during business cycles</w:t>
      </w:r>
      <w:r w:rsidRPr="00E10C66">
        <w:rPr>
          <w:sz w:val="14"/>
        </w:rPr>
        <w:t xml:space="preserve">. In other words, </w:t>
      </w:r>
      <w:r w:rsidRPr="00B86354">
        <w:rPr>
          <w:rStyle w:val="StyleUnderline"/>
        </w:rPr>
        <w:t>they were designed mainly to prime the Keynesian pump of capital accumulation and to stimulate the circulation of commodities during business cycles</w:t>
      </w:r>
      <w:r w:rsidRPr="00E10C66">
        <w:rPr>
          <w:sz w:val="14"/>
        </w:rPr>
        <w:t xml:space="preserve">. Military forces did intervene throughout the Third World in the 1940s, '50s and '60s, but the </w:t>
      </w:r>
      <w:r w:rsidRPr="00E10C66">
        <w:rPr>
          <w:rStyle w:val="StyleUnderline"/>
          <w:highlight w:val="green"/>
        </w:rPr>
        <w:t>size of</w:t>
      </w:r>
      <w:r w:rsidRPr="00B86354">
        <w:rPr>
          <w:rStyle w:val="StyleUnderline"/>
        </w:rPr>
        <w:t xml:space="preserve"> the </w:t>
      </w:r>
      <w:r w:rsidRPr="00E10C66">
        <w:rPr>
          <w:rStyle w:val="StyleUnderline"/>
          <w:highlight w:val="green"/>
        </w:rPr>
        <w:t>US military</w:t>
      </w:r>
      <w:r w:rsidRPr="00B86354">
        <w:rPr>
          <w:rStyle w:val="StyleUnderline"/>
        </w:rPr>
        <w:t xml:space="preserve"> apparatus </w:t>
      </w:r>
      <w:r w:rsidRPr="00E10C66">
        <w:rPr>
          <w:rStyle w:val="StyleUnderline"/>
          <w:highlight w:val="green"/>
        </w:rPr>
        <w:t>cannot be explained</w:t>
      </w:r>
      <w:r w:rsidRPr="00B86354">
        <w:rPr>
          <w:rStyle w:val="StyleUnderline"/>
        </w:rPr>
        <w:t xml:space="preserve"> by the need to project power into these regions, or by a "Soviet threat."</w:t>
      </w:r>
      <w:r w:rsidRPr="00E10C66">
        <w:rPr>
          <w:sz w:val="14"/>
        </w:rPr>
        <w:t xml:space="preserve"> The </w:t>
      </w:r>
      <w:r w:rsidRPr="00B86354">
        <w:rPr>
          <w:rStyle w:val="StyleUnderline"/>
        </w:rPr>
        <w:t xml:space="preserve">postwar US military buildup occurred at the precise time (1948-53) when the USSR was economically, </w:t>
      </w:r>
      <w:proofErr w:type="gramStart"/>
      <w:r w:rsidRPr="00B86354">
        <w:rPr>
          <w:rStyle w:val="StyleUnderline"/>
        </w:rPr>
        <w:t>demographically</w:t>
      </w:r>
      <w:proofErr w:type="gramEnd"/>
      <w:r w:rsidRPr="00B86354">
        <w:rPr>
          <w:rStyle w:val="StyleUnderline"/>
        </w:rPr>
        <w:t xml:space="preserve"> and militarily decimated. Into the 1970s, the constant theme in military contracting was one of cost overruns, weapons that frequently failed to meet specifications, the failure to deliver contract- specified numbers of weapons (while the total sum of the contract was paid), the construction of weapons systems that were then declared obsolete and never used, and wanton profiteering</w:t>
      </w:r>
      <w:r w:rsidRPr="00E10C66">
        <w:rPr>
          <w:sz w:val="14"/>
        </w:rPr>
        <w:t xml:space="preserve">. Moreover, </w:t>
      </w:r>
      <w:r w:rsidRPr="00E10C66">
        <w:rPr>
          <w:rStyle w:val="StyleUnderline"/>
          <w:highlight w:val="green"/>
        </w:rPr>
        <w:t>military spending fluctuated almost precisely</w:t>
      </w:r>
      <w:r w:rsidRPr="00B86354">
        <w:rPr>
          <w:rStyle w:val="StyleUnderline"/>
        </w:rPr>
        <w:t xml:space="preserve"> and in a counteracting way </w:t>
      </w:r>
      <w:r w:rsidRPr="00E10C66">
        <w:rPr>
          <w:rStyle w:val="StyleUnderline"/>
          <w:highlight w:val="green"/>
        </w:rPr>
        <w:t>with the business cycle</w:t>
      </w:r>
      <w:r w:rsidRPr="00B86354">
        <w:rPr>
          <w:rStyle w:val="StyleUnderline"/>
        </w:rPr>
        <w:t>.</w:t>
      </w:r>
      <w:r w:rsidRPr="00E10C66">
        <w:rPr>
          <w:sz w:val="14"/>
        </w:rPr>
        <w:t xml:space="preserve"> The </w:t>
      </w:r>
      <w:r w:rsidRPr="00B86354">
        <w:rPr>
          <w:rStyle w:val="StyleUnderline"/>
        </w:rPr>
        <w:t>Pentagon had enough equipment to fight two and one-half wars, but no opponents.</w:t>
      </w:r>
      <w:r w:rsidRPr="00E10C66">
        <w:rPr>
          <w:sz w:val="14"/>
        </w:rPr>
        <w:t xml:space="preserve"> The chief purpose of all of this was capitalist planning in a nation so ideologically beholden to the free market that no other form of Keynesianism would work. The Marshall Plan and subsequent plans to prime the pump of accumulation on a global scale (e.g., foreign aid, support for the World Bank), had to be wrapped in the trappings of the Soviet threat to gain support from the Congress, the </w:t>
      </w:r>
      <w:proofErr w:type="gramStart"/>
      <w:r w:rsidRPr="00E10C66">
        <w:rPr>
          <w:sz w:val="14"/>
        </w:rPr>
        <w:t>media</w:t>
      </w:r>
      <w:proofErr w:type="gramEnd"/>
      <w:r w:rsidRPr="00E10C66">
        <w:rPr>
          <w:sz w:val="14"/>
        </w:rPr>
        <w:t xml:space="preserve"> and the voting populace. Other forms of the welfare state were developed grudgingly, if at all, in small increments. </w:t>
      </w:r>
      <w:r w:rsidRPr="00B86354">
        <w:rPr>
          <w:rStyle w:val="StyleUnderline"/>
        </w:rPr>
        <w:t>Military Keynesianism became the uniquely US way to attempt to 16 extend and stabilize the growth of the economy in the postwar period.</w:t>
      </w:r>
      <w:r w:rsidRPr="00E10C66">
        <w:rPr>
          <w:sz w:val="14"/>
        </w:rPr>
        <w:t xml:space="preserve">20 Since the 1970s, US militarism has been going through a process of transformation. </w:t>
      </w:r>
      <w:r w:rsidRPr="00E10C66">
        <w:rPr>
          <w:rStyle w:val="StyleUnderline"/>
          <w:highlight w:val="green"/>
        </w:rPr>
        <w:t>Policymakers</w:t>
      </w:r>
      <w:r w:rsidRPr="00E10C66">
        <w:rPr>
          <w:rStyle w:val="StyleUnderline"/>
        </w:rPr>
        <w:t xml:space="preserve"> continue to </w:t>
      </w:r>
      <w:r w:rsidRPr="00E10C66">
        <w:rPr>
          <w:rStyle w:val="StyleUnderline"/>
          <w:highlight w:val="green"/>
        </w:rPr>
        <w:t>use military expenditures to counter and</w:t>
      </w:r>
      <w:r w:rsidRPr="00E10C66">
        <w:rPr>
          <w:rStyle w:val="StyleUnderline"/>
        </w:rPr>
        <w:t xml:space="preserve"> to </w:t>
      </w:r>
      <w:r w:rsidRPr="00E10C66">
        <w:rPr>
          <w:rStyle w:val="StyleUnderline"/>
          <w:highlight w:val="green"/>
        </w:rPr>
        <w:t>control</w:t>
      </w:r>
      <w:r w:rsidRPr="00E10C66">
        <w:rPr>
          <w:rStyle w:val="StyleUnderline"/>
        </w:rPr>
        <w:t xml:space="preserve"> the velocity and depth of the </w:t>
      </w:r>
      <w:r w:rsidRPr="00E10C66">
        <w:rPr>
          <w:rStyle w:val="StyleUnderline"/>
          <w:highlight w:val="green"/>
        </w:rPr>
        <w:t>economic downturn</w:t>
      </w:r>
      <w:r w:rsidRPr="00E10C66">
        <w:rPr>
          <w:sz w:val="14"/>
        </w:rPr>
        <w:t xml:space="preserve">, but unlike the Keynesians they are not concerned with using military expenditures to create a high-wage economy operating at near full-employment. Rather, they seek a low-wage, highly productive economy to enhance the competitive position of the US in the world market. Yet the state planners also seek a particular advantage they long enjoyed in the Keynesian era privileged access to Third World resources and markets. Partly this access is secured through the US ability to dominate the capital lending process to debtor nations. But monetary violence can only assure access to those caught in the web of the debt trap. For the rest, </w:t>
      </w:r>
      <w:r w:rsidRPr="00E10C66">
        <w:rPr>
          <w:rStyle w:val="StyleUnderline"/>
        </w:rPr>
        <w:t xml:space="preserve">the </w:t>
      </w:r>
      <w:r w:rsidRPr="00E10C66">
        <w:rPr>
          <w:rStyle w:val="StyleUnderline"/>
          <w:highlight w:val="green"/>
        </w:rPr>
        <w:t>US</w:t>
      </w:r>
      <w:r w:rsidRPr="00E10C66">
        <w:rPr>
          <w:rStyle w:val="StyleUnderline"/>
        </w:rPr>
        <w:t xml:space="preserve"> has </w:t>
      </w:r>
      <w:r w:rsidRPr="00E10C66">
        <w:rPr>
          <w:rStyle w:val="StyleUnderline"/>
          <w:highlight w:val="green"/>
        </w:rPr>
        <w:t>placed</w:t>
      </w:r>
      <w:r w:rsidRPr="00E10C66">
        <w:rPr>
          <w:rStyle w:val="StyleUnderline"/>
        </w:rPr>
        <w:t xml:space="preserve"> a heightened </w:t>
      </w:r>
      <w:r w:rsidRPr="00E10C66">
        <w:rPr>
          <w:rStyle w:val="StyleUnderline"/>
          <w:highlight w:val="green"/>
        </w:rPr>
        <w:t>emphasis on</w:t>
      </w:r>
      <w:r w:rsidRPr="00E10C66">
        <w:rPr>
          <w:rStyle w:val="StyleUnderline"/>
        </w:rPr>
        <w:t xml:space="preserve"> functional </w:t>
      </w:r>
      <w:r w:rsidRPr="00E10C66">
        <w:rPr>
          <w:rStyle w:val="StyleUnderline"/>
          <w:highlight w:val="green"/>
        </w:rPr>
        <w:t>militarism</w:t>
      </w:r>
      <w:r w:rsidRPr="00E10C66">
        <w:rPr>
          <w:rStyle w:val="StyleUnderline"/>
        </w:rPr>
        <w:t xml:space="preserve">. Military spending today has become secondarily Keynesian and primarily functional: to intervene in the Third World. </w:t>
      </w:r>
      <w:r w:rsidRPr="00E10C66">
        <w:rPr>
          <w:rStyle w:val="StyleUnderline"/>
          <w:highlight w:val="green"/>
        </w:rPr>
        <w:t>Functional militarism</w:t>
      </w:r>
      <w:r w:rsidRPr="00E10C66">
        <w:rPr>
          <w:rStyle w:val="StyleUnderline"/>
        </w:rPr>
        <w:t xml:space="preserve">, still enveloped in the rhetoric of the "Soviet threat," </w:t>
      </w:r>
      <w:r w:rsidRPr="00E10C66">
        <w:rPr>
          <w:rStyle w:val="StyleUnderline"/>
          <w:highlight w:val="green"/>
        </w:rPr>
        <w:t>is designed to address</w:t>
      </w:r>
      <w:r w:rsidRPr="00E10C66">
        <w:rPr>
          <w:rStyle w:val="StyleUnderline"/>
        </w:rPr>
        <w:t xml:space="preserve"> what the Committee on the Present Danger-new right factions see as </w:t>
      </w:r>
      <w:r w:rsidRPr="00E10C66">
        <w:rPr>
          <w:rStyle w:val="StyleUnderline"/>
          <w:highlight w:val="green"/>
        </w:rPr>
        <w:t>a dangerous drift toward Third World autonomy</w:t>
      </w:r>
      <w:r w:rsidRPr="00E10C66">
        <w:rPr>
          <w:sz w:val="14"/>
        </w:rPr>
        <w:t xml:space="preserve">. Renewed base construction (especially in the Middle East and Central America), the creation of the Rapid Deployment Force (now known as the Central Command), and the emphasis on the conventional weapons buildup especially the Navy are the major components of this program. </w:t>
      </w:r>
      <w:r w:rsidRPr="00E10C66">
        <w:rPr>
          <w:rStyle w:val="StyleUnderline"/>
          <w:highlight w:val="green"/>
        </w:rPr>
        <w:t>Militarism</w:t>
      </w:r>
      <w:r w:rsidRPr="00E10C66">
        <w:rPr>
          <w:rStyle w:val="StyleUnderline"/>
        </w:rPr>
        <w:t xml:space="preserve"> is </w:t>
      </w:r>
      <w:r w:rsidRPr="00E10C66">
        <w:rPr>
          <w:rStyle w:val="StyleUnderline"/>
          <w:highlight w:val="green"/>
        </w:rPr>
        <w:t>one means by which the US seeks to attain a prime niche in the evolving international system</w:t>
      </w:r>
      <w:r w:rsidRPr="00E10C66">
        <w:rPr>
          <w:rStyle w:val="StyleUnderline"/>
        </w:rPr>
        <w:t xml:space="preserve">. It aims at lowering costs of production via secure long-term access to Third World raw materials, markets, and investment opportunities. </w:t>
      </w:r>
      <w:r w:rsidRPr="00E10C66">
        <w:rPr>
          <w:sz w:val="14"/>
        </w:rPr>
        <w:t xml:space="preserve">Here, in the military arena, the US has a "comparative advantage" vis a vis the rival capitalist powers, with its established military forces and bases and core of support at home for intervention in the Third World. But the extent to which the Reagan administration has been able to displace the "Vietnam syndrome" is unclear. There does not seem to be a broad popular base in the US for any prolonged and costly intervention. Another limiting factor is that US allies/rivals like France and Britain have demonstrated a readiness to </w:t>
      </w:r>
      <w:r w:rsidRPr="00E10C66">
        <w:rPr>
          <w:sz w:val="14"/>
        </w:rPr>
        <w:lastRenderedPageBreak/>
        <w:t xml:space="preserve">intervene for their own purposes and to </w:t>
      </w:r>
      <w:proofErr w:type="spellStart"/>
      <w:r w:rsidRPr="00E10C66">
        <w:rPr>
          <w:sz w:val="14"/>
        </w:rPr>
        <w:t>withold</w:t>
      </w:r>
      <w:proofErr w:type="spellEnd"/>
      <w:r w:rsidRPr="00E10C66">
        <w:rPr>
          <w:sz w:val="14"/>
        </w:rPr>
        <w:t xml:space="preserve"> support for US interventions. With the completion of the Siberian gas pipeline, the Europeans are less dependent on US domination in the Middle East for their oil supplies and may increasingly decline to follow the US lead in the Third World.</w:t>
      </w:r>
    </w:p>
    <w:p w14:paraId="05AD9D88" w14:textId="77777777" w:rsidR="00226F59" w:rsidRDefault="00226F59" w:rsidP="00226F59">
      <w:pPr>
        <w:pStyle w:val="Heading4"/>
      </w:pPr>
      <w:r>
        <w:t>Neoliberalism turns democracy and creates an environment of misinformation that promotes fascism in the political sphere</w:t>
      </w:r>
    </w:p>
    <w:p w14:paraId="70811710" w14:textId="77777777" w:rsidR="00226F59" w:rsidRPr="005E069A" w:rsidRDefault="00226F59" w:rsidP="00226F59">
      <w:r w:rsidRPr="005E069A">
        <w:rPr>
          <w:rStyle w:val="Style13ptBold"/>
        </w:rPr>
        <w:t>Giroux, 18</w:t>
      </w:r>
      <w:r>
        <w:t xml:space="preserve"> [</w:t>
      </w:r>
      <w:r w:rsidRPr="005E069A">
        <w:t>Distinguish</w:t>
      </w:r>
      <w:r>
        <w:t xml:space="preserve">ed Scholar in Critical Pedagogy, </w:t>
      </w:r>
      <w:r w:rsidRPr="005E069A">
        <w:t>The Politics of Neoliberal Fascism</w:t>
      </w:r>
      <w:r>
        <w:t xml:space="preserve">, </w:t>
      </w:r>
      <w:hyperlink r:id="rId10" w:history="1">
        <w:r w:rsidRPr="001D48A8">
          <w:rPr>
            <w:rStyle w:val="Hyperlink"/>
          </w:rPr>
          <w:t>https://www.tikkun.org/the-politics-of-neoliberal-fascism</w:t>
        </w:r>
      </w:hyperlink>
      <w:r>
        <w:t>, 8/21/18] -TB</w:t>
      </w:r>
    </w:p>
    <w:p w14:paraId="235EA48B" w14:textId="77777777" w:rsidR="00226F59" w:rsidRPr="005E069A" w:rsidRDefault="00226F59" w:rsidP="00226F59">
      <w:pPr>
        <w:rPr>
          <w:rStyle w:val="StyleUnderline"/>
        </w:rPr>
      </w:pPr>
      <w:r w:rsidRPr="006C0552">
        <w:rPr>
          <w:rStyle w:val="Emphasis"/>
          <w:highlight w:val="green"/>
        </w:rPr>
        <w:t>Democracy is the scourge of neoliberalism and its ultimate humiliation</w:t>
      </w:r>
      <w:r w:rsidRPr="004E6A16">
        <w:rPr>
          <w:rStyle w:val="Emphasis"/>
        </w:rPr>
        <w:t>.</w:t>
      </w:r>
      <w:r w:rsidRPr="005E069A">
        <w:rPr>
          <w:sz w:val="16"/>
        </w:rPr>
        <w:t xml:space="preserve"> </w:t>
      </w:r>
      <w:r w:rsidRPr="004E6A16">
        <w:rPr>
          <w:rStyle w:val="StyleUnderline"/>
        </w:rPr>
        <w:t xml:space="preserve">As the ideas, values, and institutions crucial to a </w:t>
      </w:r>
      <w:r w:rsidRPr="006C0552">
        <w:rPr>
          <w:rStyle w:val="StyleUnderline"/>
          <w:highlight w:val="green"/>
        </w:rPr>
        <w:t>democracy</w:t>
      </w:r>
      <w:r w:rsidRPr="004E6A16">
        <w:rPr>
          <w:rStyle w:val="StyleUnderline"/>
        </w:rPr>
        <w:t xml:space="preserve"> have </w:t>
      </w:r>
      <w:r w:rsidRPr="006C0552">
        <w:rPr>
          <w:rStyle w:val="StyleUnderline"/>
          <w:highlight w:val="green"/>
        </w:rPr>
        <w:t>withered under a savage neoliberalism</w:t>
      </w:r>
      <w:r w:rsidRPr="004E6A16">
        <w:rPr>
          <w:rStyle w:val="StyleUnderline"/>
        </w:rPr>
        <w:t xml:space="preserve">, which has been fifty years in the making, </w:t>
      </w:r>
      <w:r w:rsidRPr="006C0552">
        <w:rPr>
          <w:rStyle w:val="Emphasis"/>
          <w:highlight w:val="green"/>
        </w:rPr>
        <w:t>fascistic notions of racial superiority, social cleansing, apocalyptic populism, hyper-militarism, and ultra-nationalism have gained in intensity</w:t>
      </w:r>
      <w:r w:rsidRPr="006C0552">
        <w:rPr>
          <w:rStyle w:val="StyleUnderline"/>
          <w:highlight w:val="green"/>
        </w:rPr>
        <w:t xml:space="preserve"> moving from the repressed recesses of US history to the centers of state and corporate power</w:t>
      </w:r>
      <w:r w:rsidRPr="004E6A16">
        <w:rPr>
          <w:rStyle w:val="StyleUnderline"/>
        </w:rPr>
        <w:t>. [</w:t>
      </w:r>
      <w:r w:rsidRPr="005E069A">
        <w:rPr>
          <w:sz w:val="16"/>
        </w:rPr>
        <w:t xml:space="preserve">7] Decades of mass inequality, wage slavery, the collapse of the manufacturing sector, tax giveaways to the financial elite, and savage austerity policies that drove a frontal attack on the welfare state have further strengthened fascistic discourses and redirected populist anger against vulnerable populations and undocumented immigrants, Muslims, the racially oppressed, women, LGBTQ people, public servants, critical intellectuals, and workers. </w:t>
      </w:r>
      <w:r w:rsidRPr="004E6A16">
        <w:rPr>
          <w:rStyle w:val="StyleUnderline"/>
        </w:rPr>
        <w:t xml:space="preserve">Not only has </w:t>
      </w:r>
      <w:r w:rsidRPr="00393EA1">
        <w:rPr>
          <w:rStyle w:val="StyleUnderline"/>
          <w:highlight w:val="green"/>
        </w:rPr>
        <w:t>neo</w:t>
      </w:r>
      <w:r w:rsidRPr="00BB734F">
        <w:rPr>
          <w:rStyle w:val="StyleUnderline"/>
          <w:highlight w:val="green"/>
        </w:rPr>
        <w:t>lib</w:t>
      </w:r>
      <w:r w:rsidRPr="00BB734F">
        <w:rPr>
          <w:rStyle w:val="StyleUnderline"/>
        </w:rPr>
        <w:t>eralism</w:t>
      </w:r>
      <w:r w:rsidRPr="00393EA1">
        <w:rPr>
          <w:rStyle w:val="StyleUnderline"/>
          <w:highlight w:val="green"/>
        </w:rPr>
        <w:t xml:space="preserve"> undermined</w:t>
      </w:r>
      <w:r w:rsidRPr="004E6A16">
        <w:rPr>
          <w:rStyle w:val="StyleUnderline"/>
        </w:rPr>
        <w:t xml:space="preserve"> the basic elements of </w:t>
      </w:r>
      <w:r w:rsidRPr="00BB734F">
        <w:rPr>
          <w:rStyle w:val="StyleUnderline"/>
          <w:highlight w:val="green"/>
        </w:rPr>
        <w:t>democracy by escalating</w:t>
      </w:r>
      <w:r w:rsidRPr="004E6A16">
        <w:rPr>
          <w:rStyle w:val="StyleUnderline"/>
        </w:rPr>
        <w:t xml:space="preserve"> the mutually reinforcing </w:t>
      </w:r>
      <w:r w:rsidRPr="00BB734F">
        <w:rPr>
          <w:rStyle w:val="StyleUnderline"/>
          <w:highlight w:val="green"/>
        </w:rPr>
        <w:t>dynamics of econ</w:t>
      </w:r>
      <w:r w:rsidRPr="004E6A16">
        <w:rPr>
          <w:rStyle w:val="StyleUnderline"/>
        </w:rPr>
        <w:t xml:space="preserve">omic </w:t>
      </w:r>
      <w:r w:rsidRPr="00BB734F">
        <w:rPr>
          <w:rStyle w:val="StyleUnderline"/>
        </w:rPr>
        <w:t>i</w:t>
      </w:r>
      <w:r w:rsidRPr="004E6A16">
        <w:rPr>
          <w:rStyle w:val="StyleUnderline"/>
        </w:rPr>
        <w:t xml:space="preserve">nequality </w:t>
      </w:r>
      <w:r w:rsidRPr="00BB734F">
        <w:rPr>
          <w:rStyle w:val="StyleUnderline"/>
        </w:rPr>
        <w:t xml:space="preserve">and </w:t>
      </w:r>
      <w:r w:rsidRPr="00BB734F">
        <w:rPr>
          <w:rStyle w:val="StyleUnderline"/>
          <w:highlight w:val="green"/>
        </w:rPr>
        <w:t>poli</w:t>
      </w:r>
      <w:r w:rsidRPr="00BB734F">
        <w:rPr>
          <w:rStyle w:val="StyleUnderline"/>
        </w:rPr>
        <w:t xml:space="preserve">tical </w:t>
      </w:r>
      <w:r w:rsidRPr="00BB734F">
        <w:rPr>
          <w:rStyle w:val="StyleUnderline"/>
          <w:highlight w:val="green"/>
        </w:rPr>
        <w:t>inequality</w:t>
      </w:r>
      <w:r w:rsidRPr="00BB734F">
        <w:rPr>
          <w:rStyle w:val="StyleUnderline"/>
        </w:rPr>
        <w:t xml:space="preserve">– accentuating the </w:t>
      </w:r>
      <w:r w:rsidRPr="00BB734F">
        <w:rPr>
          <w:rStyle w:val="StyleUnderline"/>
          <w:highlight w:val="green"/>
        </w:rPr>
        <w:t>downhill spiral</w:t>
      </w:r>
      <w:r w:rsidRPr="00BB734F">
        <w:rPr>
          <w:rStyle w:val="StyleUnderline"/>
        </w:rPr>
        <w:t xml:space="preserve"> of social and economic mobility</w:t>
      </w:r>
      <w:r w:rsidRPr="00BB734F">
        <w:rPr>
          <w:rStyle w:val="Emphasis"/>
        </w:rPr>
        <w:t xml:space="preserve">–it has also created conditions that </w:t>
      </w:r>
      <w:r w:rsidRPr="00BB734F">
        <w:rPr>
          <w:rStyle w:val="Emphasis"/>
          <w:highlight w:val="green"/>
        </w:rPr>
        <w:t>make fascist ideas and principles</w:t>
      </w:r>
      <w:r w:rsidRPr="00BB734F">
        <w:rPr>
          <w:rStyle w:val="Emphasis"/>
        </w:rPr>
        <w:t xml:space="preserve"> more </w:t>
      </w:r>
      <w:r w:rsidRPr="00BB734F">
        <w:rPr>
          <w:rStyle w:val="Emphasis"/>
          <w:highlight w:val="green"/>
        </w:rPr>
        <w:t>attractive</w:t>
      </w:r>
      <w:r w:rsidRPr="00BB734F">
        <w:rPr>
          <w:rStyle w:val="Emphasis"/>
        </w:rPr>
        <w:t xml:space="preserve">. </w:t>
      </w:r>
      <w:r w:rsidRPr="00BB734F">
        <w:rPr>
          <w:sz w:val="16"/>
        </w:rPr>
        <w:t>Under</w:t>
      </w:r>
      <w:r w:rsidRPr="005E069A">
        <w:rPr>
          <w:sz w:val="16"/>
        </w:rPr>
        <w:t xml:space="preserve"> these accelerated circumstances, </w:t>
      </w:r>
      <w:r w:rsidRPr="005E069A">
        <w:rPr>
          <w:rStyle w:val="Emphasis"/>
        </w:rPr>
        <w:t xml:space="preserve">neoliberalism and fascism </w:t>
      </w:r>
      <w:r w:rsidRPr="00BB734F">
        <w:rPr>
          <w:rStyle w:val="Emphasis"/>
          <w:highlight w:val="green"/>
        </w:rPr>
        <w:t>conjoin and advance in a comfortable and mutually compatible movement that connects the worst excesses of capitalism with authoritarian “strong man” ideals</w:t>
      </w:r>
      <w:r w:rsidRPr="00BB734F">
        <w:rPr>
          <w:rStyle w:val="StyleUnderline"/>
        </w:rPr>
        <w:t xml:space="preserve">—the </w:t>
      </w:r>
      <w:r w:rsidRPr="00BB734F">
        <w:rPr>
          <w:rStyle w:val="StyleUnderline"/>
          <w:highlight w:val="green"/>
        </w:rPr>
        <w:t>veneration of war</w:t>
      </w:r>
      <w:r w:rsidRPr="00BB734F">
        <w:rPr>
          <w:rStyle w:val="StyleUnderline"/>
        </w:rPr>
        <w:t xml:space="preserve">, a hatred of reason and truth; a </w:t>
      </w:r>
      <w:r w:rsidRPr="00BB734F">
        <w:rPr>
          <w:rStyle w:val="StyleUnderline"/>
          <w:highlight w:val="green"/>
        </w:rPr>
        <w:t>celebration of ultra-nationalism</w:t>
      </w:r>
      <w:r w:rsidRPr="00BB734F">
        <w:rPr>
          <w:rStyle w:val="StyleUnderline"/>
        </w:rPr>
        <w:t xml:space="preserve"> and racial purity;</w:t>
      </w:r>
      <w:r w:rsidRPr="00BB734F">
        <w:rPr>
          <w:sz w:val="16"/>
        </w:rPr>
        <w:t xml:space="preserve"> the suppression of freedom and dissent; </w:t>
      </w:r>
      <w:r w:rsidRPr="00BB734F">
        <w:rPr>
          <w:rStyle w:val="StyleUnderline"/>
        </w:rPr>
        <w:t>a culture which promotes lies, spectacles, scapegoating the other, a discourse of deterioration, brutal violence, and ultimately erupting in state</w:t>
      </w:r>
      <w:r w:rsidRPr="005E069A">
        <w:rPr>
          <w:rStyle w:val="StyleUnderline"/>
        </w:rPr>
        <w:t xml:space="preserve"> violence in heterogeneous forms.</w:t>
      </w:r>
      <w:r w:rsidRPr="005E069A">
        <w:rPr>
          <w:sz w:val="16"/>
        </w:rPr>
        <w:t xml:space="preserve"> In the Trump administration, neoliberal fascism is on steroids and represents a fusion of the worse dimensions and excesses of gangster capitalism with the fascist ideals of white nationalism and racial supremacy associated with the horrors of the past.[8] </w:t>
      </w:r>
      <w:r w:rsidRPr="005E069A">
        <w:rPr>
          <w:rStyle w:val="Emphasis"/>
        </w:rPr>
        <w:t xml:space="preserve">Neoliberal </w:t>
      </w:r>
      <w:r w:rsidRPr="00D70ACF">
        <w:rPr>
          <w:rStyle w:val="Emphasis"/>
          <w:highlight w:val="green"/>
        </w:rPr>
        <w:t>structural transformation has</w:t>
      </w:r>
      <w:r w:rsidRPr="005E069A">
        <w:rPr>
          <w:rStyle w:val="Emphasis"/>
        </w:rPr>
        <w:t xml:space="preserve"> both </w:t>
      </w:r>
      <w:r w:rsidRPr="00D70ACF">
        <w:rPr>
          <w:rStyle w:val="Emphasis"/>
          <w:highlight w:val="green"/>
        </w:rPr>
        <w:t>undermined</w:t>
      </w:r>
      <w:r w:rsidRPr="005E069A">
        <w:rPr>
          <w:rStyle w:val="Emphasis"/>
        </w:rPr>
        <w:t xml:space="preserve"> and refigured “</w:t>
      </w:r>
      <w:r w:rsidRPr="00D70ACF">
        <w:rPr>
          <w:rStyle w:val="Emphasis"/>
          <w:highlight w:val="green"/>
        </w:rPr>
        <w:t>the</w:t>
      </w:r>
      <w:r w:rsidRPr="005E069A">
        <w:rPr>
          <w:rStyle w:val="Emphasis"/>
        </w:rPr>
        <w:t xml:space="preserve"> principles, practices, cultures, subjects and </w:t>
      </w:r>
      <w:r w:rsidRPr="00D70ACF">
        <w:rPr>
          <w:rStyle w:val="Emphasis"/>
          <w:highlight w:val="green"/>
        </w:rPr>
        <w:t>institution of democracy understood</w:t>
      </w:r>
      <w:r w:rsidRPr="005E069A">
        <w:rPr>
          <w:rStyle w:val="Emphasis"/>
        </w:rPr>
        <w:t xml:space="preserve"> as rule by the people</w:t>
      </w:r>
      <w:r w:rsidRPr="005E069A">
        <w:rPr>
          <w:sz w:val="16"/>
        </w:rPr>
        <w:t xml:space="preserve">.”[9] Since the earlier seventies, </w:t>
      </w:r>
      <w:r w:rsidRPr="005E069A">
        <w:rPr>
          <w:rStyle w:val="StyleUnderline"/>
        </w:rPr>
        <w:t>the neoliberal project has mutated into a revolt against human rights, democracy, and created a powerful narrative that refigures freedom and authority so as to legitimate and produce massive inequities in wealth and power</w:t>
      </w:r>
      <w:r w:rsidRPr="005E069A">
        <w:rPr>
          <w:sz w:val="16"/>
        </w:rPr>
        <w:t xml:space="preserve">.[10] Its practices of offshoring, restructuring everything according to the dictates of profit margins, slashing progressive taxation, eliminating corporate regulations, unchecked privatization, and the ongoing commercializing of all social interactions “inflicts alienating misery” on a polity newly vulnerable to fascist ideals, rhetoric, and politically extremist movements.[11] Furthermore, </w:t>
      </w:r>
      <w:r w:rsidRPr="005E069A">
        <w:rPr>
          <w:rStyle w:val="Emphasis"/>
        </w:rPr>
        <w:t xml:space="preserve">the merging of neoliberalism and fascism has accelerated as </w:t>
      </w:r>
      <w:r w:rsidRPr="00D70ACF">
        <w:rPr>
          <w:rStyle w:val="Emphasis"/>
          <w:highlight w:val="green"/>
        </w:rPr>
        <w:t>civic culture is eroded</w:t>
      </w:r>
      <w:r w:rsidRPr="005E069A">
        <w:rPr>
          <w:rStyle w:val="Emphasis"/>
        </w:rPr>
        <w:t>, notions of shared citizenship and responsibility disappear, and reason and informed judgment are replaced by the forces of civic illiteracy.</w:t>
      </w:r>
      <w:r w:rsidRPr="005E069A">
        <w:rPr>
          <w:sz w:val="16"/>
        </w:rPr>
        <w:t xml:space="preserve"> </w:t>
      </w:r>
      <w:r w:rsidRPr="005E069A">
        <w:rPr>
          <w:rStyle w:val="StyleUnderline"/>
        </w:rPr>
        <w:t>State sanctioned attacks on the truth, facts, and scientific reason in Trump’s America are camouflaged as one expect of the first Reality TV president– by a corporate controlled culture of vulgarity that merges celebrity culture with a non-stop spectacle of violence.</w:t>
      </w:r>
      <w:r>
        <w:rPr>
          <w:rStyle w:val="StyleUnderline"/>
        </w:rPr>
        <w:t xml:space="preserve"> </w:t>
      </w:r>
      <w:r w:rsidRPr="005E069A">
        <w:rPr>
          <w:sz w:val="16"/>
        </w:rPr>
        <w:t xml:space="preserve">Neoliberalism strips democracy of any substance by promoting an irrational belief in the ability of the market to solve all social problems and shape all aspects of society. </w:t>
      </w:r>
      <w:r w:rsidRPr="005E069A">
        <w:rPr>
          <w:rStyle w:val="StyleUnderline"/>
        </w:rPr>
        <w:t>This shift from a market economy to a market-driven society has been accompanied by a savage attack on equality, the social contract, and social provisions as wages have been gutted, pensions destroyed, health care put out of reach for millions, job security undermined, and access to crucial public goods such as public and higher education considerably weakened for the lower and middle classes.</w:t>
      </w:r>
      <w:r>
        <w:rPr>
          <w:rStyle w:val="StyleUnderline"/>
        </w:rPr>
        <w:t xml:space="preserve"> </w:t>
      </w:r>
      <w:r w:rsidRPr="005E069A">
        <w:rPr>
          <w:sz w:val="16"/>
        </w:rPr>
        <w:t xml:space="preserve">In the current historical moment, neoliberalism represents more than a form of hyper capitalism, it also denotes the death of democracy if not politics itself. Anis Shivani’s articulation of the threat neoliberalism poses to democracy is worth quoting at length: </w:t>
      </w:r>
      <w:r w:rsidRPr="005E069A">
        <w:rPr>
          <w:rStyle w:val="StyleUnderline"/>
        </w:rPr>
        <w:lastRenderedPageBreak/>
        <w:t>Neoliberalism believes that markets are self-sufficient unto themselves, that they do not need regulation, and that they are the best guarantors of human welfare.</w:t>
      </w:r>
      <w:r w:rsidRPr="005E069A">
        <w:rPr>
          <w:sz w:val="16"/>
        </w:rPr>
        <w:t xml:space="preserve"> Everything that promotes the market, i.e., privatization, deregulation, mobility of finance and capital, abandonment of government-provided social welfare, and the </w:t>
      </w:r>
      <w:proofErr w:type="spellStart"/>
      <w:r w:rsidRPr="005E069A">
        <w:rPr>
          <w:sz w:val="16"/>
        </w:rPr>
        <w:t>reconception</w:t>
      </w:r>
      <w:proofErr w:type="spellEnd"/>
      <w:r w:rsidRPr="005E069A">
        <w:rPr>
          <w:sz w:val="16"/>
        </w:rPr>
        <w:t xml:space="preserve"> of human beings as human capital, needs to be encouraged, while everything that supposedly diminishes the market, i.e., government services, regulation, restrictions on finance and capital, and conceptualization of human beings in transcendent terms, is to be discouraged….One way to sum up neoliberalism is to say that everything—</w:t>
      </w:r>
      <w:r w:rsidRPr="00D70ACF">
        <w:rPr>
          <w:rStyle w:val="Emphasis"/>
          <w:highlight w:val="green"/>
        </w:rPr>
        <w:t>everything</w:t>
      </w:r>
      <w:r w:rsidRPr="005E069A">
        <w:rPr>
          <w:rStyle w:val="Emphasis"/>
        </w:rPr>
        <w:t>—</w:t>
      </w:r>
      <w:r w:rsidRPr="00D70ACF">
        <w:rPr>
          <w:rStyle w:val="Emphasis"/>
          <w:highlight w:val="green"/>
        </w:rPr>
        <w:t>is</w:t>
      </w:r>
      <w:r w:rsidRPr="005E069A">
        <w:rPr>
          <w:rStyle w:val="Emphasis"/>
        </w:rPr>
        <w:t xml:space="preserve"> to be </w:t>
      </w:r>
      <w:r w:rsidRPr="00D70ACF">
        <w:rPr>
          <w:rStyle w:val="Emphasis"/>
          <w:highlight w:val="green"/>
        </w:rPr>
        <w:t>made over</w:t>
      </w:r>
      <w:r w:rsidRPr="005E069A">
        <w:rPr>
          <w:rStyle w:val="Emphasis"/>
        </w:rPr>
        <w:t xml:space="preserve"> in the image of </w:t>
      </w:r>
      <w:r w:rsidRPr="00D70ACF">
        <w:rPr>
          <w:rStyle w:val="Emphasis"/>
          <w:highlight w:val="green"/>
        </w:rPr>
        <w:t>the market</w:t>
      </w:r>
      <w:r w:rsidRPr="005E069A">
        <w:rPr>
          <w:rStyle w:val="Emphasis"/>
        </w:rPr>
        <w:t xml:space="preserve">, </w:t>
      </w:r>
      <w:r w:rsidRPr="00D70ACF">
        <w:rPr>
          <w:rStyle w:val="Emphasis"/>
          <w:highlight w:val="green"/>
        </w:rPr>
        <w:t>including the state</w:t>
      </w:r>
      <w:r w:rsidRPr="005E069A">
        <w:rPr>
          <w:rStyle w:val="Emphasis"/>
        </w:rPr>
        <w:t>, civil society, and of course human beings.</w:t>
      </w:r>
      <w:r w:rsidRPr="005E069A">
        <w:rPr>
          <w:sz w:val="16"/>
        </w:rPr>
        <w:t xml:space="preserve"> </w:t>
      </w:r>
      <w:r w:rsidRPr="00D70ACF">
        <w:rPr>
          <w:rStyle w:val="StyleUnderline"/>
          <w:highlight w:val="green"/>
        </w:rPr>
        <w:t>Democracy becomes reinterpreted as the market, and politics succumbs</w:t>
      </w:r>
      <w:r w:rsidRPr="005E069A">
        <w:rPr>
          <w:rStyle w:val="StyleUnderline"/>
        </w:rPr>
        <w:t xml:space="preserve"> to neoliberal economic theory</w:t>
      </w:r>
      <w:r w:rsidRPr="005E069A">
        <w:rPr>
          <w:sz w:val="16"/>
        </w:rPr>
        <w:t xml:space="preserve">, so we are speaking of the end of democratic politics as we have known it for two and a half centuries.[12] What is particularly distinctive about the conjuncture of neoliberalism and fascism is how the full-fledged liberation of capital now merges with an out-and-out attack on the racially oppressed and vulnerable populations considered disposable. </w:t>
      </w:r>
      <w:r w:rsidRPr="005E069A">
        <w:rPr>
          <w:rStyle w:val="Emphasis"/>
        </w:rPr>
        <w:t xml:space="preserve">Not only do the oppressive political, </w:t>
      </w:r>
      <w:proofErr w:type="gramStart"/>
      <w:r w:rsidRPr="005E069A">
        <w:rPr>
          <w:rStyle w:val="Emphasis"/>
        </w:rPr>
        <w:t>economic</w:t>
      </w:r>
      <w:proofErr w:type="gramEnd"/>
      <w:r w:rsidRPr="005E069A">
        <w:rPr>
          <w:rStyle w:val="Emphasis"/>
        </w:rPr>
        <w:t xml:space="preserve"> and financial structures of casino capitalism </w:t>
      </w:r>
      <w:r w:rsidRPr="00D70ACF">
        <w:rPr>
          <w:rStyle w:val="Emphasis"/>
          <w:highlight w:val="green"/>
        </w:rPr>
        <w:t>bear down on people’s lives</w:t>
      </w:r>
      <w:r w:rsidRPr="005E069A">
        <w:rPr>
          <w:rStyle w:val="Emphasis"/>
        </w:rPr>
        <w:t xml:space="preserve">, but there is also a </w:t>
      </w:r>
      <w:r w:rsidRPr="00D70ACF">
        <w:rPr>
          <w:rStyle w:val="Emphasis"/>
          <w:highlight w:val="green"/>
        </w:rPr>
        <w:t>frontal attack on the shared understandings</w:t>
      </w:r>
      <w:r w:rsidRPr="005E069A">
        <w:rPr>
          <w:rStyle w:val="Emphasis"/>
        </w:rPr>
        <w:t xml:space="preserve"> and beliefs </w:t>
      </w:r>
      <w:r w:rsidRPr="00D70ACF">
        <w:rPr>
          <w:rStyle w:val="Emphasis"/>
          <w:highlight w:val="green"/>
        </w:rPr>
        <w:t>that hold a people together</w:t>
      </w:r>
      <w:r w:rsidRPr="005E069A">
        <w:rPr>
          <w:rStyle w:val="Emphasis"/>
        </w:rPr>
        <w:t>.</w:t>
      </w:r>
      <w:r w:rsidRPr="005E069A">
        <w:rPr>
          <w:sz w:val="16"/>
        </w:rPr>
        <w:t xml:space="preserve"> One crucial and distinctive place where neoliberalism and fascism converge is in the undermining of social bonds and moral boundaries. </w:t>
      </w:r>
      <w:r w:rsidRPr="005E069A">
        <w:rPr>
          <w:rStyle w:val="Emphasis"/>
        </w:rPr>
        <w:t xml:space="preserve">Displacement, </w:t>
      </w:r>
      <w:r w:rsidRPr="00D70ACF">
        <w:rPr>
          <w:rStyle w:val="Emphasis"/>
          <w:highlight w:val="green"/>
        </w:rPr>
        <w:t>disintegration, atomization, social isolation, and deracination</w:t>
      </w:r>
      <w:r w:rsidRPr="005E069A">
        <w:rPr>
          <w:rStyle w:val="Emphasis"/>
        </w:rPr>
        <w:t xml:space="preserve"> have a </w:t>
      </w:r>
      <w:r w:rsidRPr="00D70ACF">
        <w:rPr>
          <w:rStyle w:val="Emphasis"/>
          <w:highlight w:val="green"/>
        </w:rPr>
        <w:t>long history</w:t>
      </w:r>
      <w:r w:rsidRPr="005E069A">
        <w:rPr>
          <w:rStyle w:val="Emphasis"/>
        </w:rPr>
        <w:t xml:space="preserve"> in the United States, which has been aggressively exploited by Trump, taking on a distinctive right-wing twenty-first century register.</w:t>
      </w:r>
      <w:r>
        <w:rPr>
          <w:rStyle w:val="Emphasis"/>
        </w:rPr>
        <w:t xml:space="preserve"> </w:t>
      </w:r>
      <w:r w:rsidRPr="005E069A">
        <w:rPr>
          <w:sz w:val="16"/>
        </w:rPr>
        <w:t xml:space="preserve">There is more at work here than the heavy neoliberal toll of social abandonment. There is also, under the incessant pedagogical propaganda of right-wing and corporate controlled media, a culture that has become cruel and cultivates an appetite for maliciousness that undermines the capacity for empathy, making people indifferent to the suffering of others or, even worse, willing participants in their violent exclusion. Irish journalist, Fintan O’Toole, warns that fascism unravels the ethical imagination through a process in which individuals eventually “learn to think the unthinkable…followed, he writes, “by a crucial next step, usually the trickiest of all.”: </w:t>
      </w:r>
      <w:r w:rsidRPr="005E069A">
        <w:rPr>
          <w:rStyle w:val="Emphasis"/>
        </w:rPr>
        <w:t>You have to undermine moral boundaries, inure people to the acceptance of acts of extreme cruelty.</w:t>
      </w:r>
      <w:r w:rsidRPr="005E069A">
        <w:rPr>
          <w:sz w:val="16"/>
        </w:rPr>
        <w:t xml:space="preserve"> Like hounds, people </w:t>
      </w:r>
      <w:proofErr w:type="gramStart"/>
      <w:r w:rsidRPr="005E069A">
        <w:rPr>
          <w:sz w:val="16"/>
        </w:rPr>
        <w:t>have to</w:t>
      </w:r>
      <w:proofErr w:type="gramEnd"/>
      <w:r w:rsidRPr="005E069A">
        <w:rPr>
          <w:sz w:val="16"/>
        </w:rPr>
        <w:t xml:space="preserve"> be blooded. They </w:t>
      </w:r>
      <w:proofErr w:type="gramStart"/>
      <w:r w:rsidRPr="005E069A">
        <w:rPr>
          <w:sz w:val="16"/>
        </w:rPr>
        <w:t>have to</w:t>
      </w:r>
      <w:proofErr w:type="gramEnd"/>
      <w:r w:rsidRPr="005E069A">
        <w:rPr>
          <w:sz w:val="16"/>
        </w:rPr>
        <w:t xml:space="preserve"> be given the taste for savagery.</w:t>
      </w:r>
      <w:r w:rsidRPr="005E069A">
        <w:rPr>
          <w:rStyle w:val="Emphasis"/>
        </w:rPr>
        <w:t xml:space="preserve"> Fascism does this by building up the sense of threat from a despised out-group. This allows the members of that group to be </w:t>
      </w:r>
      <w:proofErr w:type="spellStart"/>
      <w:r w:rsidRPr="005E069A">
        <w:rPr>
          <w:rStyle w:val="Emphasis"/>
        </w:rPr>
        <w:t>dehumanised</w:t>
      </w:r>
      <w:proofErr w:type="spellEnd"/>
      <w:r w:rsidRPr="005E069A">
        <w:rPr>
          <w:rStyle w:val="Emphasis"/>
        </w:rPr>
        <w:t xml:space="preserve">. </w:t>
      </w:r>
      <w:r w:rsidRPr="005E069A">
        <w:rPr>
          <w:sz w:val="16"/>
        </w:rPr>
        <w:t xml:space="preserve">Once that has been achieved, you can gradually up the ante, working through the stages from breaking windows to extermination.[13] What is often labeled as an economic crisis in American society is also a crisis of morality, of sociality, and of community. Since the 1970s, increasing unregulated capitalism has hardened into a form of market fundamentalism that has accelerated the hollowing out of democracy through its capacity to reshape the commanding political, social, and economic institutions of American society, making it vulnerable to the fascist solutions proposed by Trump. As an integrated system of structures, ideologies, and values, neoliberalism economizes every aspect of life, separates economic activity from social costs, and depoliticizes the public through corporate controlled </w:t>
      </w:r>
      <w:proofErr w:type="spellStart"/>
      <w:r w:rsidRPr="005E069A">
        <w:rPr>
          <w:sz w:val="16"/>
        </w:rPr>
        <w:t>disimagination</w:t>
      </w:r>
      <w:proofErr w:type="spellEnd"/>
      <w:r w:rsidRPr="005E069A">
        <w:rPr>
          <w:sz w:val="16"/>
        </w:rPr>
        <w:t xml:space="preserve"> machines that trade in post-truth narratives, enshrine the spectacle of violence, debase language, and distort history. </w:t>
      </w:r>
      <w:r w:rsidRPr="005E069A">
        <w:rPr>
          <w:rStyle w:val="StyleUnderline"/>
        </w:rPr>
        <w:t>Neoliberalism now wages a battle against any viable notion of the social, solidarity, the collective imagination, the public good, and the institutions that support them. As the realm of the political is defined in strictly economic terms, the institutions, public goods, formative cultures, and modes of identity essential to a democracy disappear along with the informed citizens necessary to sustain them.</w:t>
      </w:r>
    </w:p>
    <w:p w14:paraId="15E80B77" w14:textId="77777777" w:rsidR="00E764BF" w:rsidRPr="00C216A4" w:rsidRDefault="00E764BF" w:rsidP="00E764BF">
      <w:pPr>
        <w:pStyle w:val="Heading4"/>
        <w:rPr>
          <w:rStyle w:val="Style13ptBold"/>
          <w:b/>
        </w:rPr>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w:t>
      </w:r>
      <w:r>
        <w:t xml:space="preserve"> – and treat this as a no long-term solvency argument – the inequalities of labor relations are fundamental to capitalism</w:t>
      </w:r>
      <w:r w:rsidRPr="00A32A11">
        <w:t>.</w:t>
      </w:r>
      <w:r>
        <w:t xml:space="preserve"> </w:t>
      </w:r>
      <w:proofErr w:type="spellStart"/>
      <w:r w:rsidRPr="00C216A4">
        <w:rPr>
          <w:rStyle w:val="Style13ptBold"/>
          <w:bCs w:val="0"/>
          <w:highlight w:val="green"/>
        </w:rPr>
        <w:t>Farbod</w:t>
      </w:r>
      <w:proofErr w:type="spellEnd"/>
      <w:r w:rsidRPr="00C216A4">
        <w:rPr>
          <w:rStyle w:val="Style13ptBold"/>
          <w:bCs w:val="0"/>
          <w:highlight w:val="green"/>
        </w:rPr>
        <w:t xml:space="preserve"> 15</w:t>
      </w:r>
    </w:p>
    <w:p w14:paraId="020CA0F6" w14:textId="77777777" w:rsidR="00E764BF" w:rsidRPr="00A32A11" w:rsidRDefault="00E764BF" w:rsidP="00E764BF">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3987B0D8" w14:textId="77777777" w:rsidR="00E764BF" w:rsidRDefault="00E764BF" w:rsidP="00E764BF">
      <w:pPr>
        <w:rPr>
          <w:b/>
          <w:u w:val="single"/>
        </w:rPr>
      </w:pPr>
      <w:r w:rsidRPr="00A32A11">
        <w:rPr>
          <w:sz w:val="10"/>
        </w:rPr>
        <w:t xml:space="preserve">Global </w:t>
      </w:r>
      <w:r w:rsidRPr="00A32A11">
        <w:rPr>
          <w:rStyle w:val="StyleUnderline"/>
        </w:rPr>
        <w:t xml:space="preserve">capitalism is the 800-pound gorilla. The twin </w:t>
      </w:r>
      <w:r w:rsidRPr="00A32A11">
        <w:rPr>
          <w:rStyle w:val="StyleUnderline"/>
          <w:highlight w:val="green"/>
        </w:rPr>
        <w:t>ecological and economic crises</w:t>
      </w:r>
      <w:r w:rsidRPr="00A32A11">
        <w:rPr>
          <w:rStyle w:val="StyleUnderline"/>
        </w:rPr>
        <w:t xml:space="preserve">, </w:t>
      </w:r>
      <w:r w:rsidRPr="00A32A11">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A32A11">
        <w:rPr>
          <w:rStyle w:val="StyleUnderline"/>
          <w:highlight w:val="green"/>
        </w:rPr>
        <w:t xml:space="preserve">We need </w:t>
      </w:r>
      <w:r w:rsidRPr="00A32A11">
        <w:rPr>
          <w:rStyle w:val="StyleUnderline"/>
        </w:rPr>
        <w:t xml:space="preserve">a </w:t>
      </w:r>
      <w:r w:rsidRPr="00A32A11">
        <w:rPr>
          <w:rStyle w:val="StyleUnderline"/>
          <w:highlight w:val="green"/>
        </w:rPr>
        <w:t>transformative</w:t>
      </w:r>
      <w:r w:rsidRPr="00A32A11">
        <w:rPr>
          <w:rStyle w:val="StyleUnderline"/>
        </w:rPr>
        <w:t xml:space="preserve"> </w:t>
      </w:r>
      <w:r w:rsidRPr="00A32A11">
        <w:rPr>
          <w:rStyle w:val="StyleUnderline"/>
          <w:highlight w:val="green"/>
        </w:rPr>
        <w:t>politics</w:t>
      </w:r>
      <w:r w:rsidRPr="00A32A11">
        <w:rPr>
          <w:rStyle w:val="StyleUnderline"/>
        </w:rPr>
        <w:t xml:space="preserve"> from below </w:t>
      </w:r>
      <w:r w:rsidRPr="00A32A11">
        <w:rPr>
          <w:rStyle w:val="StyleUnderline"/>
          <w:highlight w:val="green"/>
        </w:rPr>
        <w:t xml:space="preserve">that can challenge </w:t>
      </w:r>
      <w:r w:rsidRPr="00A32A11">
        <w:rPr>
          <w:rStyle w:val="StyleUnderline"/>
        </w:rPr>
        <w:t xml:space="preserve">the </w:t>
      </w:r>
      <w:r w:rsidRPr="00A32A11">
        <w:rPr>
          <w:rStyle w:val="StyleUnderline"/>
          <w:highlight w:val="green"/>
        </w:rPr>
        <w:t>fundamentals of cap</w:t>
      </w:r>
      <w:r w:rsidRPr="00A32A11">
        <w:rPr>
          <w:rStyle w:val="StyleUnderline"/>
        </w:rPr>
        <w:t xml:space="preserve">italism </w:t>
      </w:r>
      <w:r w:rsidRPr="00A32A11">
        <w:rPr>
          <w:rStyle w:val="StyleUnderline"/>
          <w:highlight w:val="green"/>
        </w:rPr>
        <w:t>instead</w:t>
      </w:r>
      <w:r w:rsidRPr="00A32A11">
        <w:rPr>
          <w:rStyle w:val="StyleUnderline"/>
        </w:rPr>
        <w:t xml:space="preserve"> </w:t>
      </w:r>
      <w:r w:rsidRPr="00A32A11">
        <w:rPr>
          <w:rStyle w:val="StyleUnderline"/>
          <w:highlight w:val="green"/>
        </w:rPr>
        <w:t>of</w:t>
      </w:r>
      <w:r w:rsidRPr="00A32A11">
        <w:rPr>
          <w:rStyle w:val="StyleUnderline"/>
        </w:rPr>
        <w:t xml:space="preserve"> today's politics that is content to treat its </w:t>
      </w:r>
      <w:r w:rsidRPr="00A32A11">
        <w:rPr>
          <w:rStyle w:val="StyleUnderline"/>
          <w:highlight w:val="green"/>
        </w:rPr>
        <w:t>symptoms</w:t>
      </w:r>
      <w:r w:rsidRPr="00A32A11">
        <w:rPr>
          <w:rStyle w:val="StyleUnderline"/>
        </w:rPr>
        <w:t xml:space="preserve">. The problems we </w:t>
      </w:r>
      <w:r w:rsidRPr="00A32A11">
        <w:rPr>
          <w:rStyle w:val="StyleUnderline"/>
        </w:rPr>
        <w:lastRenderedPageBreak/>
        <w:t>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A32A11">
        <w:rPr>
          <w:rStyle w:val="StyleUnderline"/>
          <w:highlight w:val="green"/>
        </w:rPr>
        <w:t>this is</w:t>
      </w:r>
      <w:r w:rsidRPr="00A32A11">
        <w:rPr>
          <w:rStyle w:val="StyleUnderline"/>
        </w:rPr>
        <w:t xml:space="preserve"> a </w:t>
      </w:r>
      <w:r w:rsidRPr="00A32A11">
        <w:rPr>
          <w:rStyle w:val="StyleUnderline"/>
          <w:highlight w:val="green"/>
        </w:rPr>
        <w:t>do-or-die</w:t>
      </w:r>
      <w:r w:rsidRPr="00A32A11">
        <w:rPr>
          <w:rStyle w:val="StyleUnderline"/>
        </w:rPr>
        <w:t xml:space="preserve"> moment. </w:t>
      </w:r>
      <w:r w:rsidRPr="00A32A11">
        <w:rPr>
          <w:rStyle w:val="StyleUnderline"/>
          <w:highlight w:val="green"/>
        </w:rPr>
        <w:t>We are</w:t>
      </w:r>
      <w:r w:rsidRPr="00A32A11">
        <w:rPr>
          <w:rStyle w:val="StyleUnderline"/>
        </w:rPr>
        <w:t xml:space="preserve"> now </w:t>
      </w:r>
      <w:proofErr w:type="gramStart"/>
      <w:r w:rsidRPr="00A32A11">
        <w:rPr>
          <w:rStyle w:val="StyleUnderline"/>
          <w:highlight w:val="green"/>
        </w:rPr>
        <w:t>in the midst of</w:t>
      </w:r>
      <w:proofErr w:type="gramEnd"/>
      <w:r w:rsidRPr="00A32A11">
        <w:rPr>
          <w:rStyle w:val="StyleUnderline"/>
          <w:highlight w:val="green"/>
        </w:rPr>
        <w:t xml:space="preserve"> the</w:t>
      </w:r>
      <w:r w:rsidRPr="00A32A11">
        <w:rPr>
          <w:rStyle w:val="StyleUnderline"/>
        </w:rPr>
        <w:t xml:space="preserve"> </w:t>
      </w:r>
      <w:r w:rsidRPr="00A32A11">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A32A11">
        <w:rPr>
          <w:rStyle w:val="StyleUnderline"/>
          <w:highlight w:val="green"/>
        </w:rPr>
        <w:t>Cap</w:t>
      </w:r>
      <w:r w:rsidRPr="00A32A11">
        <w:rPr>
          <w:rStyle w:val="StyleUnderline"/>
        </w:rPr>
        <w:t>italism</w:t>
      </w:r>
      <w:r w:rsidRPr="00A32A11">
        <w:rPr>
          <w:rStyle w:val="StyleUnderline"/>
          <w:highlight w:val="green"/>
        </w:rPr>
        <w:t xml:space="preserve"> </w:t>
      </w:r>
      <w:r w:rsidRPr="00A32A11">
        <w:rPr>
          <w:rStyle w:val="StyleUnderline"/>
        </w:rPr>
        <w:t>has</w:t>
      </w:r>
      <w:r w:rsidRPr="00A32A11">
        <w:rPr>
          <w:sz w:val="10"/>
        </w:rPr>
        <w:t xml:space="preserve"> also </w:t>
      </w:r>
      <w:r w:rsidRPr="00A32A11">
        <w:rPr>
          <w:rStyle w:val="StyleUnderline"/>
          <w:highlight w:val="green"/>
        </w:rPr>
        <w:t xml:space="preserve">led to explosive </w:t>
      </w:r>
      <w:r w:rsidRPr="00A32A11">
        <w:rPr>
          <w:rStyle w:val="StyleUnderline"/>
        </w:rPr>
        <w:t xml:space="preserve">social </w:t>
      </w:r>
      <w:r w:rsidRPr="00A32A11">
        <w:rPr>
          <w:rStyle w:val="StyleUnderline"/>
          <w:highlight w:val="green"/>
        </w:rPr>
        <w:t xml:space="preserve">inequalities. The </w:t>
      </w:r>
      <w:r w:rsidRPr="00A32A11">
        <w:rPr>
          <w:rStyle w:val="StyleUnderline"/>
        </w:rPr>
        <w:t xml:space="preserve">global </w:t>
      </w:r>
      <w:r w:rsidRPr="00A32A11">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A32A11">
        <w:rPr>
          <w:rStyle w:val="StyleUnderline"/>
          <w:highlight w:val="green"/>
        </w:rPr>
        <w:t>cap</w:t>
      </w:r>
      <w:r w:rsidRPr="00A32A11">
        <w:rPr>
          <w:rStyle w:val="StyleUnderline"/>
        </w:rPr>
        <w:t xml:space="preserve">italism </w:t>
      </w:r>
      <w:r w:rsidRPr="00A32A11">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A32A11">
        <w:rPr>
          <w:rStyle w:val="StyleUnderline"/>
          <w:highlight w:val="green"/>
        </w:rPr>
        <w:t xml:space="preserve">Cancer-like hunger for endless growth is in the system's DNA and </w:t>
      </w:r>
      <w:r w:rsidRPr="00A32A11">
        <w:rPr>
          <w:rStyle w:val="StyleUnderline"/>
        </w:rPr>
        <w:t xml:space="preserve">is what </w:t>
      </w:r>
      <w:r w:rsidRPr="00A32A11">
        <w:rPr>
          <w:rStyle w:val="StyleUnderline"/>
          <w:highlight w:val="green"/>
        </w:rPr>
        <w:t xml:space="preserve">has set it on </w:t>
      </w:r>
      <w:r w:rsidRPr="00A32A11">
        <w:rPr>
          <w:rStyle w:val="StyleUnderline"/>
        </w:rPr>
        <w:t xml:space="preserve">a </w:t>
      </w:r>
      <w:r w:rsidRPr="00A32A11">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A32A11">
        <w:rPr>
          <w:rStyle w:val="StyleUnderline"/>
          <w:highlight w:val="green"/>
        </w:rPr>
        <w:t>range of solutions</w:t>
      </w:r>
      <w:r w:rsidRPr="00A32A11">
        <w:rPr>
          <w:rStyle w:val="StyleUnderline"/>
        </w:rPr>
        <w:t xml:space="preserve"> offered </w:t>
      </w:r>
      <w:r w:rsidRPr="00A32A11">
        <w:rPr>
          <w:rStyle w:val="StyleUnderline"/>
          <w:highlight w:val="green"/>
        </w:rPr>
        <w:t>tends to be</w:t>
      </w:r>
      <w:r w:rsidRPr="00A32A11">
        <w:rPr>
          <w:rStyle w:val="StyleUnderline"/>
        </w:rPr>
        <w:t xml:space="preserve"> of a technical, </w:t>
      </w:r>
      <w:r w:rsidRPr="00A32A11">
        <w:rPr>
          <w:rStyle w:val="StyleUnderline"/>
          <w:highlight w:val="green"/>
        </w:rPr>
        <w:t>legislative</w:t>
      </w:r>
      <w:r w:rsidRPr="00A32A11">
        <w:rPr>
          <w:rStyle w:val="StyleUnderline"/>
        </w:rPr>
        <w:t xml:space="preserve">, or regulatory nature, </w:t>
      </w:r>
      <w:r w:rsidRPr="00A32A11">
        <w:rPr>
          <w:rStyle w:val="StyleUnderline"/>
          <w:highlight w:val="green"/>
        </w:rPr>
        <w:t>promising</w:t>
      </w:r>
      <w:r w:rsidRPr="00A32A11">
        <w:rPr>
          <w:rStyle w:val="StyleUnderline"/>
        </w:rPr>
        <w:t xml:space="preserve"> at best </w:t>
      </w:r>
      <w:r w:rsidRPr="00A32A11">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A32A11">
        <w:rPr>
          <w:rStyle w:val="StyleUnderline"/>
          <w:highlight w:val="green"/>
        </w:rPr>
        <w:t>The critical task</w:t>
      </w:r>
      <w:r w:rsidRPr="00A32A11">
        <w:rPr>
          <w:sz w:val="10"/>
          <w:highlight w:val="green"/>
        </w:rPr>
        <w:t xml:space="preserve"> </w:t>
      </w:r>
      <w:r w:rsidRPr="00A32A11">
        <w:rPr>
          <w:sz w:val="10"/>
        </w:rPr>
        <w:t xml:space="preserve">ahead </w:t>
      </w:r>
      <w:r w:rsidRPr="00A32A11">
        <w:rPr>
          <w:rStyle w:val="StyleUnderline"/>
          <w:highlight w:val="green"/>
        </w:rPr>
        <w:t xml:space="preserve">is to build </w:t>
      </w:r>
      <w:r w:rsidRPr="00A32A11">
        <w:rPr>
          <w:rStyle w:val="StyleUnderline"/>
        </w:rPr>
        <w:t xml:space="preserve">a </w:t>
      </w:r>
      <w:r w:rsidRPr="00A32A11">
        <w:rPr>
          <w:rStyle w:val="StyleUnderline"/>
          <w:highlight w:val="green"/>
        </w:rPr>
        <w:t>transformative politics capable of steering the system away from its destructive path</w:t>
      </w:r>
      <w:r w:rsidRPr="00A32A11">
        <w:rPr>
          <w:sz w:val="10"/>
        </w:rPr>
        <w:t xml:space="preserve">. Given the system's DNA, </w:t>
      </w:r>
      <w:r w:rsidRPr="00A32A11">
        <w:rPr>
          <w:rStyle w:val="StyleUnderline"/>
          <w:highlight w:val="green"/>
        </w:rPr>
        <w:t>such a politics</w:t>
      </w:r>
      <w:r w:rsidRPr="00A32A11">
        <w:rPr>
          <w:rStyle w:val="StyleUnderline"/>
        </w:rPr>
        <w:t xml:space="preserve"> from below </w:t>
      </w:r>
      <w:r w:rsidRPr="00A32A11">
        <w:rPr>
          <w:rStyle w:val="StyleUnderline"/>
          <w:highlight w:val="green"/>
        </w:rPr>
        <w:t xml:space="preserve">must </w:t>
      </w:r>
      <w:r w:rsidRPr="00A32A11">
        <w:rPr>
          <w:rStyle w:val="StyleUnderline"/>
        </w:rPr>
        <w:t xml:space="preserve">include efforts to </w:t>
      </w:r>
      <w:r w:rsidRPr="00A32A11">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5815F578" w14:textId="77777777" w:rsidR="00E764BF" w:rsidRPr="00C309A6" w:rsidRDefault="00E764BF" w:rsidP="00E764BF">
      <w:pPr>
        <w:pStyle w:val="Heading4"/>
      </w:pPr>
      <w:r w:rsidRPr="00C309A6">
        <w:lastRenderedPageBreak/>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5D76E81D" w14:textId="77777777" w:rsidR="00E764BF" w:rsidRPr="0061341B" w:rsidRDefault="00E764BF" w:rsidP="00E764BF">
      <w:pPr>
        <w:rPr>
          <w:rStyle w:val="Style13ptBold"/>
        </w:rPr>
      </w:pPr>
      <w:r w:rsidRPr="0061341B">
        <w:rPr>
          <w:rStyle w:val="Style13ptBold"/>
        </w:rPr>
        <w:t xml:space="preserve">Escalante, Philosophy @ </w:t>
      </w:r>
      <w:proofErr w:type="spellStart"/>
      <w:r w:rsidRPr="0061341B">
        <w:rPr>
          <w:rStyle w:val="Style13ptBold"/>
        </w:rPr>
        <w:t>UOregon</w:t>
      </w:r>
      <w:proofErr w:type="spellEnd"/>
      <w:r w:rsidRPr="0061341B">
        <w:rPr>
          <w:rStyle w:val="Style13ptBold"/>
        </w:rPr>
        <w:t>, 18</w:t>
      </w:r>
    </w:p>
    <w:p w14:paraId="35B3937A" w14:textId="77777777" w:rsidR="00E764BF" w:rsidRPr="0061341B" w:rsidRDefault="00E764BF" w:rsidP="00E764BF">
      <w:r w:rsidRPr="0061341B">
        <w:t xml:space="preserve">[Alyson, M.A., is a Marxist-Leninist, Materialist Feminist and Anti-Imperialist activist. “PARTY ORGANIZING IN THE 21ST CENTURY” September 21st, </w:t>
      </w:r>
      <w:proofErr w:type="gramStart"/>
      <w:r w:rsidRPr="0061341B">
        <w:t>2018</w:t>
      </w:r>
      <w:proofErr w:type="gramEnd"/>
      <w:r w:rsidRPr="0061341B">
        <w:t xml:space="preserve"> </w:t>
      </w:r>
      <w:hyperlink r:id="rId11" w:history="1">
        <w:r w:rsidRPr="0061341B">
          <w:rPr>
            <w:rStyle w:val="Hyperlink"/>
          </w:rPr>
          <w:t>https://theforgenews.org/2018/09/21/party-organizing-in-the-21st-century/</w:t>
        </w:r>
      </w:hyperlink>
      <w:r w:rsidRPr="0061341B">
        <w:t xml:space="preserve">] </w:t>
      </w:r>
      <w:proofErr w:type="spellStart"/>
      <w:r w:rsidRPr="0061341B">
        <w:t>rVs</w:t>
      </w:r>
      <w:proofErr w:type="spellEnd"/>
    </w:p>
    <w:p w14:paraId="452D7B39" w14:textId="61037CA0" w:rsidR="00E764BF" w:rsidRDefault="00E764BF" w:rsidP="00E764BF">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proofErr w:type="gramStart"/>
      <w:r w:rsidRPr="00C309A6">
        <w:rPr>
          <w:rStyle w:val="StyleUnderline"/>
        </w:rPr>
        <w:t>actually doing</w:t>
      </w:r>
      <w:proofErr w:type="gramEnd"/>
      <w:r w:rsidRPr="00C309A6">
        <w:rPr>
          <w:rStyle w:val="StyleUnderline"/>
        </w:rPr>
        <w:t xml:space="preserve">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remains: once we have 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w:t>
      </w:r>
      <w:proofErr w:type="gramStart"/>
      <w:r w:rsidRPr="00A7487E">
        <w:rPr>
          <w:sz w:val="16"/>
        </w:rPr>
        <w:t>in order to</w:t>
      </w:r>
      <w:proofErr w:type="gramEnd"/>
      <w:r w:rsidRPr="00A7487E">
        <w:rPr>
          <w:sz w:val="16"/>
        </w:rPr>
        <w:t xml:space="preserve">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w:t>
      </w:r>
      <w:proofErr w:type="spellStart"/>
      <w:r w:rsidRPr="00A7487E">
        <w:rPr>
          <w:sz w:val="16"/>
        </w:rPr>
        <w:t>peoples</w:t>
      </w:r>
      <w:proofErr w:type="spellEnd"/>
      <w:r w:rsidRPr="00A7487E">
        <w:rPr>
          <w:sz w:val="16"/>
        </w:rPr>
        <w:t xml:space="preserve">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be clear that our strategy is revolutionary and </w:t>
      </w:r>
      <w:proofErr w:type="gramStart"/>
      <w:r w:rsidRPr="00C309A6">
        <w:rPr>
          <w:rStyle w:val="StyleUnderline"/>
        </w:rPr>
        <w:t>in order to</w:t>
      </w:r>
      <w:proofErr w:type="gramEnd"/>
      <w:r w:rsidRPr="00C309A6">
        <w:rPr>
          <w:rStyle w:val="StyleUnderline"/>
        </w:rPr>
        <w:t xml:space="preserve">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w:t>
      </w:r>
      <w:r w:rsidRPr="00C309A6">
        <w:rPr>
          <w:rStyle w:val="StyleUnderline"/>
        </w:rPr>
        <w:lastRenderedPageBreak/>
        <w:t xml:space="preserve">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 xml:space="preserve">each </w:t>
      </w:r>
      <w:proofErr w:type="gramStart"/>
      <w:r w:rsidRPr="00C309A6">
        <w:rPr>
          <w:rStyle w:val="StyleUnderline"/>
        </w:rPr>
        <w:t>others</w:t>
      </w:r>
      <w:proofErr w:type="spellEnd"/>
      <w:proofErr w:type="gram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w:t>
      </w:r>
      <w:proofErr w:type="spellStart"/>
      <w:r w:rsidRPr="00A7487E">
        <w:rPr>
          <w:sz w:val="16"/>
        </w:rPr>
        <w:t>peoples</w:t>
      </w:r>
      <w:proofErr w:type="spellEnd"/>
      <w:r w:rsidRPr="00A7487E">
        <w:rPr>
          <w:sz w:val="16"/>
        </w:rPr>
        <w:t xml:space="preserve">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w:t>
      </w:r>
      <w:proofErr w:type="gramStart"/>
      <w:r w:rsidRPr="00A7487E">
        <w:rPr>
          <w:sz w:val="16"/>
        </w:rPr>
        <w:t>and also</w:t>
      </w:r>
      <w:proofErr w:type="gramEnd"/>
      <w:r w:rsidRPr="00A7487E">
        <w:rPr>
          <w:sz w:val="16"/>
        </w:rPr>
        <w:t xml:space="preserve">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A7487E">
        <w:rPr>
          <w:sz w:val="16"/>
        </w:rPr>
        <w:t>a number of</w:t>
      </w:r>
      <w:proofErr w:type="gramEnd"/>
      <w:r w:rsidRPr="00A7487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w:t>
      </w:r>
      <w:proofErr w:type="gramStart"/>
      <w:r w:rsidRPr="00C309A6">
        <w:rPr>
          <w:rStyle w:val="StyleUnderline"/>
        </w:rPr>
        <w:t>long term</w:t>
      </w:r>
      <w:proofErr w:type="gramEnd"/>
      <w:r w:rsidRPr="00C309A6">
        <w:rPr>
          <w:rStyle w:val="StyleUnderline"/>
        </w:rPr>
        <w:t xml:space="preserve">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transparently around these organizations </w:t>
      </w:r>
      <w:proofErr w:type="gramStart"/>
      <w:r w:rsidRPr="00C309A6">
        <w:rPr>
          <w:rStyle w:val="StyleUnderline"/>
        </w:rPr>
        <w:t>in order for</w:t>
      </w:r>
      <w:proofErr w:type="gramEnd"/>
      <w:r w:rsidRPr="00C309A6">
        <w:rPr>
          <w:rStyle w:val="StyleUnderline"/>
        </w:rPr>
        <w:t xml:space="preserve">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A7487E">
        <w:rPr>
          <w:sz w:val="16"/>
        </w:rPr>
        <w:t>meantime</w:t>
      </w:r>
      <w:proofErr w:type="gramEnd"/>
      <w:r w:rsidRPr="00A7487E">
        <w:rPr>
          <w:sz w:val="16"/>
        </w:rPr>
        <w:t xml:space="preserve"> we must push for party organizing at the local level. </w:t>
      </w:r>
      <w:r w:rsidRPr="00C309A6">
        <w:rPr>
          <w:rStyle w:val="StyleUnderline"/>
        </w:rPr>
        <w:t xml:space="preserve">If local organizations adopt party organizing, it ought to become clear that a unified national party will have to be the </w:t>
      </w:r>
      <w:proofErr w:type="gramStart"/>
      <w:r w:rsidRPr="00C309A6">
        <w:rPr>
          <w:rStyle w:val="StyleUnderline"/>
        </w:rPr>
        <w:t>long term</w:t>
      </w:r>
      <w:proofErr w:type="gramEnd"/>
      <w:r w:rsidRPr="00C309A6">
        <w:rPr>
          <w:rStyle w:val="StyleUnderline"/>
        </w:rPr>
        <w:t xml:space="preserve">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w:t>
      </w:r>
      <w:r w:rsidRPr="00A7487E">
        <w:rPr>
          <w:sz w:val="16"/>
        </w:rPr>
        <w:lastRenderedPageBreak/>
        <w:t xml:space="preserve">power and the party model. Doing so will make it clear that the base building movement is not pursuing a cooperative economy alongside </w:t>
      </w:r>
      <w:proofErr w:type="gramStart"/>
      <w:r w:rsidRPr="00A7487E">
        <w:rPr>
          <w:sz w:val="16"/>
        </w:rPr>
        <w:t>capitalism, but</w:t>
      </w:r>
      <w:proofErr w:type="gramEnd"/>
      <w:r w:rsidRPr="00A7487E">
        <w:rPr>
          <w:sz w:val="16"/>
        </w:rPr>
        <w:t xml:space="preserve"> is pursuing a revolutionary socialist strategy capable of fighting capitalism. </w:t>
      </w:r>
      <w:r w:rsidRPr="00C309A6">
        <w:rPr>
          <w:rStyle w:val="StyleUnderline"/>
        </w:rPr>
        <w:t xml:space="preserve">The </w:t>
      </w:r>
      <w:proofErr w:type="gramStart"/>
      <w:r w:rsidRPr="00C309A6">
        <w:rPr>
          <w:rStyle w:val="StyleUnderline"/>
        </w:rPr>
        <w:t>long term</w:t>
      </w:r>
      <w:proofErr w:type="gramEnd"/>
      <w:r w:rsidRPr="00C309A6">
        <w:rPr>
          <w:rStyle w:val="StyleUnderline"/>
        </w:rPr>
        <w:t xml:space="preserve"> details of base building and dual power organizing will arise organically in response to the conditions the movement finds itself operating within</w:t>
      </w:r>
      <w:r w:rsidRPr="00A7487E">
        <w:rPr>
          <w:sz w:val="16"/>
        </w:rPr>
        <w:t xml:space="preserve">. I hope that I have put forward a useful contribution to the discussion about base building </w:t>
      </w:r>
      <w:proofErr w:type="gramStart"/>
      <w:r w:rsidRPr="00A7487E">
        <w:rPr>
          <w:sz w:val="16"/>
        </w:rPr>
        <w:t>organizing, and</w:t>
      </w:r>
      <w:proofErr w:type="gramEnd"/>
      <w:r w:rsidRPr="00A7487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5DD0F252" w14:textId="2ED8551A" w:rsidR="00226F59" w:rsidRPr="00226F59" w:rsidRDefault="00226F59" w:rsidP="00E764BF">
      <w:pPr>
        <w:rPr>
          <w:rFonts w:eastAsiaTheme="majorEastAsia" w:cstheme="majorBidi"/>
          <w:b/>
          <w:bCs/>
          <w:sz w:val="32"/>
          <w:szCs w:val="32"/>
          <w:u w:val="single"/>
        </w:rPr>
      </w:pPr>
      <w:r>
        <w:rPr>
          <w:sz w:val="16"/>
        </w:rPr>
        <w:t>rob</w:t>
      </w:r>
    </w:p>
    <w:p w14:paraId="7CDD139E" w14:textId="59C89436" w:rsidR="00E764BF" w:rsidRDefault="00E764BF" w:rsidP="00E764BF">
      <w:pPr>
        <w:pStyle w:val="Heading4"/>
      </w:pPr>
      <w:r>
        <w:t xml:space="preserve"> K First - </w:t>
      </w:r>
      <w:r w:rsidRPr="00A32A11">
        <w:t xml:space="preserve">There is no material world that we can separate from the lens through which we view it. Deconstructing the AFF scholarship is a prior question that has material effects. </w:t>
      </w:r>
    </w:p>
    <w:p w14:paraId="7EEAC7F6" w14:textId="3EB415DF" w:rsidR="00D61A5F" w:rsidRPr="00D61A5F" w:rsidRDefault="00D61A5F" w:rsidP="00D61A5F">
      <w:pPr>
        <w:pStyle w:val="Heading4"/>
      </w:pPr>
      <w:r>
        <w:t xml:space="preserve">And the plan never passes – deconstructing the assumptions behind the politics which the </w:t>
      </w:r>
      <w:proofErr w:type="spellStart"/>
      <w:r>
        <w:t>aff</w:t>
      </w:r>
      <w:proofErr w:type="spellEnd"/>
      <w:r>
        <w:t xml:space="preserve"> supports is the only impact</w:t>
      </w:r>
    </w:p>
    <w:p w14:paraId="48469367" w14:textId="77777777" w:rsidR="00E764BF" w:rsidRDefault="00E764BF" w:rsidP="00E764BF">
      <w:pPr>
        <w:pStyle w:val="Heading4"/>
      </w:pPr>
      <w:proofErr w:type="gramStart"/>
      <w:r>
        <w:t>Therefore</w:t>
      </w:r>
      <w:proofErr w:type="gramEnd"/>
      <w:r>
        <w:t xml:space="preserve"> the ROB is one of deconstruction – vote for the side which best challenges neoliberal “scholarship”</w:t>
      </w:r>
    </w:p>
    <w:p w14:paraId="5691ABC3" w14:textId="77777777" w:rsidR="00E764BF" w:rsidRPr="0043180B" w:rsidRDefault="00E764BF" w:rsidP="00E764BF">
      <w:pPr>
        <w:rPr>
          <w:rStyle w:val="Style13ptBold"/>
        </w:rPr>
      </w:pPr>
      <w:r w:rsidRPr="0043180B">
        <w:rPr>
          <w:rStyle w:val="Style13ptBold"/>
        </w:rPr>
        <w:t>Springer 12</w:t>
      </w:r>
    </w:p>
    <w:p w14:paraId="2D772D69" w14:textId="77777777" w:rsidR="00E764BF" w:rsidRPr="00A32A11" w:rsidRDefault="00E764BF" w:rsidP="00E764BF">
      <w:pPr>
        <w:rPr>
          <w:sz w:val="12"/>
          <w:szCs w:val="12"/>
        </w:rPr>
      </w:pPr>
      <w:r w:rsidRPr="00A32A11">
        <w:rPr>
          <w:sz w:val="12"/>
          <w:szCs w:val="12"/>
        </w:rPr>
        <w:t>Simon Springer</w:t>
      </w:r>
      <w:r w:rsidRPr="00A32A11">
        <w:rPr>
          <w:rFonts w:cs="Menlo Regular"/>
          <w:sz w:val="12"/>
          <w:szCs w:val="12"/>
        </w:rPr>
        <w:t xml:space="preserve"> - </w:t>
      </w:r>
      <w:r w:rsidRPr="00A32A11">
        <w:rPr>
          <w:sz w:val="12"/>
          <w:szCs w:val="12"/>
        </w:rPr>
        <w:t>Department of Geography, University of Otago. “Neoliberalism as discourse: between Foucauldian political economy and Marxian poststructuralism.” Routledge. May 2012.  JJN from file *bracketing in original</w:t>
      </w:r>
    </w:p>
    <w:p w14:paraId="5015D941" w14:textId="77777777" w:rsidR="00E764BF" w:rsidRPr="00A32A11" w:rsidRDefault="00E764BF" w:rsidP="00E764BF">
      <w:pPr>
        <w:rPr>
          <w:rStyle w:val="StyleUnderline"/>
        </w:rPr>
      </w:pPr>
      <w:r w:rsidRPr="00A32A11">
        <w:rPr>
          <w:sz w:val="14"/>
        </w:rPr>
        <w:t xml:space="preserve">Conclusion In arguing for an understanding of neoliberalism as discourse, I do not presume that comprehending neoliberalism separately as a hegemonic ideology, a policy and program, a state form, or as a form of governmentality is wrong or not useful. Rather I have simply attempted to provoke some consideration for the potential reconcilability of the different approaches. My argument should accordingly be read as an effort to destabilize the ostensible incompatibility that some scholars undertaking their separate usage seem keen to assume. Without at least attempting to reconcile the four approaches we risk being deprived of a coherent concept with which to work, and thus concede some measure of credibility to Barnett’s (2005) claim that ‘there is no such thing as neoliberalism’. Such a position renders the entire body of scholarship on neoliberalism questionable, as scholars cannot be sure that they are even discussing the same thing. More perilously, to accept such a claim throws the project of constructing solidarities across space into an uneasy quandary, where the resonant violent geographies of our current moment may go unnoticed, a condition that plays perfectly into the ideological denial maintained by the current capitalist order (Zizek, 2011). In ignoring such relational possibilities for resistance to the contemporary zeitgeist, Barnett (2005) seems keen to engage in disarticulation ad nauseam. Yet </w:t>
      </w:r>
      <w:r w:rsidRPr="00A32A11">
        <w:rPr>
          <w:rStyle w:val="StyleUnderline"/>
          <w:highlight w:val="green"/>
        </w:rPr>
        <w:t>deconstruction is</w:t>
      </w:r>
      <w:r w:rsidRPr="00A32A11">
        <w:rPr>
          <w:rStyle w:val="StyleUnderline"/>
        </w:rPr>
        <w:t xml:space="preserve"> meant to be </w:t>
      </w:r>
      <w:r w:rsidRPr="00A32A11">
        <w:rPr>
          <w:rStyle w:val="StyleUnderline"/>
          <w:highlight w:val="green"/>
        </w:rPr>
        <w:t xml:space="preserve">interruptive </w:t>
      </w:r>
      <w:r w:rsidRPr="00A32A11">
        <w:rPr>
          <w:rStyle w:val="StyleUnderline"/>
        </w:rPr>
        <w:t>not debilitating</w:t>
      </w:r>
      <w:r w:rsidRPr="00A32A11">
        <w:rPr>
          <w:sz w:val="14"/>
        </w:rPr>
        <w:t>. As Spivak (1996, p. 27) contends, ‘</w:t>
      </w:r>
      <w:r w:rsidRPr="00A32A11">
        <w:rPr>
          <w:rStyle w:val="StyleUnderline"/>
        </w:rPr>
        <w:t>Deconstruction</w:t>
      </w:r>
      <w:r w:rsidRPr="00A32A11">
        <w:rPr>
          <w:sz w:val="14"/>
        </w:rPr>
        <w:t xml:space="preserve"> does not say there is no subject, there is no truth, there is no history. ...</w:t>
      </w:r>
      <w:r w:rsidRPr="00A32A11">
        <w:rPr>
          <w:rStyle w:val="StyleUnderline"/>
        </w:rPr>
        <w:t xml:space="preserve"> </w:t>
      </w:r>
      <w:r w:rsidRPr="00A32A11">
        <w:rPr>
          <w:rStyle w:val="StyleUnderline"/>
          <w:highlight w:val="green"/>
        </w:rPr>
        <w:t>It is constantly</w:t>
      </w:r>
      <w:r w:rsidRPr="00A32A11">
        <w:rPr>
          <w:rStyle w:val="StyleUnderline"/>
        </w:rPr>
        <w:t xml:space="preserve"> and persistently </w:t>
      </w:r>
      <w:r w:rsidRPr="00A32A11">
        <w:rPr>
          <w:rStyle w:val="StyleUnderline"/>
          <w:highlight w:val="green"/>
        </w:rPr>
        <w:t>looking into how truths are formed</w:t>
      </w:r>
      <w:r w:rsidRPr="00A32A11">
        <w:rPr>
          <w:rStyle w:val="StyleUnderline"/>
        </w:rPr>
        <w:t xml:space="preserve">’. It is about noticing what we inevitably leave out of even the most searching and inclusive accounts of phenomena like neoliberalism, </w:t>
      </w:r>
      <w:r w:rsidRPr="00A32A11">
        <w:rPr>
          <w:rStyle w:val="StyleUnderline"/>
          <w:highlight w:val="green"/>
        </w:rPr>
        <w:t xml:space="preserve">which </w:t>
      </w:r>
      <w:proofErr w:type="gramStart"/>
      <w:r w:rsidRPr="00A32A11">
        <w:rPr>
          <w:rStyle w:val="StyleUnderline"/>
        </w:rPr>
        <w:t>opens up</w:t>
      </w:r>
      <w:proofErr w:type="gramEnd"/>
      <w:r w:rsidRPr="00A32A11">
        <w:rPr>
          <w:rStyle w:val="StyleUnderline"/>
        </w:rPr>
        <w:t xml:space="preserve"> and </w:t>
      </w:r>
      <w:r w:rsidRPr="00A32A11">
        <w:rPr>
          <w:rStyle w:val="StyleUnderline"/>
          <w:highlight w:val="green"/>
        </w:rPr>
        <w:t>allows for discursive understandings.</w:t>
      </w:r>
      <w:r w:rsidRPr="00A32A11">
        <w:rPr>
          <w:rStyle w:val="StyleUnderline"/>
        </w:rPr>
        <w:t xml:space="preserve"> Rather than making nice symmetrical accounts of the ‘real’ at the meeting point of representational performance and structural forces, neoliberalism understood as a discourse is attuned to processual interpretation and ongoing debate.</w:t>
      </w:r>
      <w:r w:rsidRPr="00A32A11">
        <w:rPr>
          <w:sz w:val="14"/>
        </w:rPr>
        <w:t xml:space="preserve"> While there are inevitable tensions between the four views of neoliberalism that are not entirely commensurable, their content is not diametrically opposed, and indeed a considered understanding of how power similarly operates in both a Gramscian sense of hegemony and a Foucauldian sense of governmentality points toward a dialectical relationship. </w:t>
      </w:r>
      <w:r w:rsidRPr="00A32A11">
        <w:rPr>
          <w:rStyle w:val="StyleUnderline"/>
          <w:highlight w:val="green"/>
        </w:rPr>
        <w:t>Understanding neolib</w:t>
      </w:r>
      <w:r w:rsidRPr="00A32A11">
        <w:rPr>
          <w:rStyle w:val="StyleUnderline"/>
        </w:rPr>
        <w:t xml:space="preserve">eralism </w:t>
      </w:r>
      <w:r w:rsidRPr="00A32A11">
        <w:rPr>
          <w:rStyle w:val="StyleUnderline"/>
          <w:highlight w:val="green"/>
        </w:rPr>
        <w:t xml:space="preserve">as discourse allows </w:t>
      </w:r>
      <w:r w:rsidRPr="00A32A11">
        <w:rPr>
          <w:rStyle w:val="StyleUnderline"/>
        </w:rPr>
        <w:t xml:space="preserve">for </w:t>
      </w:r>
      <w:r w:rsidRPr="00495AFB">
        <w:rPr>
          <w:rStyle w:val="StyleUnderline"/>
        </w:rPr>
        <w:t xml:space="preserve">a much more integral approach to social relations </w:t>
      </w:r>
      <w:r w:rsidRPr="00A32A11">
        <w:rPr>
          <w:rStyle w:val="StyleUnderline"/>
        </w:rPr>
        <w:t xml:space="preserve">than speech performances </w:t>
      </w:r>
      <w:r w:rsidRPr="00495AFB">
        <w:rPr>
          <w:rStyle w:val="StyleUnderline"/>
        </w:rPr>
        <w:t xml:space="preserve">alone. This is a discourse that </w:t>
      </w:r>
      <w:r w:rsidRPr="00495AFB">
        <w:rPr>
          <w:rStyle w:val="StyleUnderline"/>
          <w:highlight w:val="green"/>
        </w:rPr>
        <w:t>encompasses material forms</w:t>
      </w:r>
      <w:r w:rsidRPr="00495AFB">
        <w:rPr>
          <w:rStyle w:val="StyleUnderline"/>
        </w:rPr>
        <w:t xml:space="preserve"> in state formation through policy and program, and via the subjectivation of individuals on the ground, even if this articulation</w:t>
      </w:r>
      <w:r w:rsidRPr="00A32A11">
        <w:rPr>
          <w:rStyle w:val="StyleUnderline"/>
        </w:rPr>
        <w:t xml:space="preserve"> still takes place through discursive </w:t>
      </w:r>
      <w:r w:rsidRPr="00495AFB">
        <w:rPr>
          <w:rStyle w:val="StyleUnderline"/>
        </w:rPr>
        <w:t>performatives. By formulating discourse in this fashion, we need not revert to a presupposed ‘real-world’ referent to recognize a materiality that is both constituted by and constitutive of discourse. Instead</w:t>
      </w:r>
      <w:r w:rsidRPr="00A32A11">
        <w:rPr>
          <w:rStyle w:val="StyleUnderline"/>
        </w:rPr>
        <w:t xml:space="preserve">, </w:t>
      </w:r>
      <w:r w:rsidRPr="00A32A11">
        <w:rPr>
          <w:rStyle w:val="StyleUnderline"/>
          <w:highlight w:val="green"/>
        </w:rPr>
        <w:t xml:space="preserve">materiality and discourse </w:t>
      </w:r>
      <w:r w:rsidRPr="00A32A11">
        <w:rPr>
          <w:rStyle w:val="StyleUnderline"/>
        </w:rPr>
        <w:t xml:space="preserve">become integral, where one </w:t>
      </w:r>
      <w:r w:rsidRPr="00A32A11">
        <w:rPr>
          <w:rStyle w:val="StyleUnderline"/>
          <w:highlight w:val="green"/>
        </w:rPr>
        <w:t>cannot exist without the other</w:t>
      </w:r>
      <w:r w:rsidRPr="00A32A11">
        <w:rPr>
          <w:rStyle w:val="StyleUnderline"/>
        </w:rPr>
        <w:t>.</w:t>
      </w:r>
      <w:r w:rsidRPr="00A32A11">
        <w:rPr>
          <w:sz w:val="14"/>
        </w:rPr>
        <w:t xml:space="preserve"> </w:t>
      </w:r>
      <w:r w:rsidRPr="00A32A11">
        <w:rPr>
          <w:rStyle w:val="StyleUnderline"/>
        </w:rPr>
        <w:t xml:space="preserve">It is </w:t>
      </w:r>
      <w:r w:rsidRPr="00A32A11">
        <w:rPr>
          <w:rStyle w:val="StyleUnderline"/>
        </w:rPr>
        <w:lastRenderedPageBreak/>
        <w:t>precisely this understanding of discourse that points to a similitude between poststructuralism and Marxian political economy approaches and their shared concern for power relations.</w:t>
      </w:r>
      <w:r w:rsidRPr="00A32A11">
        <w:rPr>
          <w:sz w:val="14"/>
        </w:rPr>
        <w:t xml:space="preserve"> I do not want to </w:t>
      </w:r>
      <w:r w:rsidRPr="00495AFB">
        <w:rPr>
          <w:sz w:val="14"/>
        </w:rPr>
        <w:t xml:space="preserve">conclude that I have worked out all these tensions, my ambition has been much </w:t>
      </w:r>
      <w:proofErr w:type="gramStart"/>
      <w:r w:rsidRPr="00495AFB">
        <w:rPr>
          <w:sz w:val="14"/>
        </w:rPr>
        <w:t>more humble</w:t>
      </w:r>
      <w:proofErr w:type="gramEnd"/>
      <w:r w:rsidRPr="00495AFB">
        <w:rPr>
          <w:sz w:val="14"/>
        </w:rPr>
        <w:t xml:space="preserve">. I have simply sought to open an avenue for dialogue between scholars on either side of the political economy/ poststructuralist divide. </w:t>
      </w:r>
      <w:r w:rsidRPr="00495AFB">
        <w:rPr>
          <w:rStyle w:val="StyleUnderline"/>
        </w:rPr>
        <w:t>The importance of bridging this gap is commensurate with ‘the role of the intellectual ... [in] shaking up habits, ways of acting and thinking, of dispelling commonplace beliefs, of taking a new measure of rules and institutions ... and participating in the</w:t>
      </w:r>
      <w:r w:rsidRPr="00A32A11">
        <w:rPr>
          <w:rStyle w:val="StyleUnderline"/>
        </w:rPr>
        <w:t xml:space="preserve"> </w:t>
      </w:r>
      <w:r w:rsidRPr="00A32A11">
        <w:rPr>
          <w:rStyle w:val="StyleUnderline"/>
          <w:highlight w:val="green"/>
        </w:rPr>
        <w:t xml:space="preserve">formation of </w:t>
      </w:r>
      <w:r w:rsidRPr="00A32A11">
        <w:rPr>
          <w:rStyle w:val="StyleUnderline"/>
        </w:rPr>
        <w:t xml:space="preserve">a </w:t>
      </w:r>
      <w:r w:rsidRPr="00A32A11">
        <w:rPr>
          <w:rStyle w:val="StyleUnderline"/>
          <w:highlight w:val="green"/>
        </w:rPr>
        <w:t>political will’</w:t>
      </w:r>
      <w:r w:rsidRPr="00A32A11">
        <w:rPr>
          <w:sz w:val="14"/>
          <w:highlight w:val="green"/>
        </w:rPr>
        <w:t xml:space="preserve"> </w:t>
      </w:r>
      <w:r w:rsidRPr="00A32A11">
        <w:rPr>
          <w:sz w:val="14"/>
        </w:rPr>
        <w:t xml:space="preserve">(Foucault, quoted in Goldstein, 1991, pp. 11– 12). </w:t>
      </w:r>
      <w:r w:rsidRPr="00A32A11">
        <w:rPr>
          <w:rStyle w:val="StyleUnderline"/>
        </w:rPr>
        <w:t xml:space="preserve">Such </w:t>
      </w:r>
      <w:r w:rsidRPr="00A32A11">
        <w:rPr>
          <w:rStyle w:val="StyleUnderline"/>
          <w:highlight w:val="green"/>
        </w:rPr>
        <w:t xml:space="preserve">reflexivity </w:t>
      </w:r>
      <w:r w:rsidRPr="00A32A11">
        <w:rPr>
          <w:rStyle w:val="StyleUnderline"/>
        </w:rPr>
        <w:t xml:space="preserve">necessarily </w:t>
      </w:r>
      <w:r w:rsidRPr="00A32A11">
        <w:rPr>
          <w:rStyle w:val="StyleUnderline"/>
          <w:highlight w:val="green"/>
        </w:rPr>
        <w:t xml:space="preserve">involves opening </w:t>
      </w:r>
      <w:proofErr w:type="gramStart"/>
      <w:r w:rsidRPr="00A32A11">
        <w:rPr>
          <w:rStyle w:val="StyleUnderline"/>
          <w:highlight w:val="green"/>
        </w:rPr>
        <w:t>ourselves</w:t>
      </w:r>
      <w:proofErr w:type="gramEnd"/>
      <w:r w:rsidRPr="00A32A11">
        <w:rPr>
          <w:rStyle w:val="StyleUnderline"/>
          <w:highlight w:val="green"/>
        </w:rPr>
        <w:t xml:space="preserve"> to </w:t>
      </w:r>
      <w:r w:rsidRPr="00A32A11">
        <w:rPr>
          <w:rStyle w:val="StyleUnderline"/>
        </w:rPr>
        <w:t xml:space="preserve">the possibility of finding common ground between the epistemic and ontological understandings of political economy and poststructuralism so that together they may assist </w:t>
      </w:r>
      <w:r w:rsidRPr="00495AFB">
        <w:rPr>
          <w:rStyle w:val="StyleUnderline"/>
        </w:rPr>
        <w:t xml:space="preserve">in disestablishing neoliberalism’s rationalities, deconstructing its strategies, disassembling its technologies, and </w:t>
      </w:r>
      <w:r w:rsidRPr="00A32A11">
        <w:rPr>
          <w:rStyle w:val="StyleUnderline"/>
        </w:rPr>
        <w:t xml:space="preserve">ultimately destroying its techniques. In </w:t>
      </w:r>
      <w:r w:rsidRPr="00A32A11">
        <w:rPr>
          <w:rStyle w:val="StyleUnderline"/>
          <w:highlight w:val="green"/>
        </w:rPr>
        <w:t xml:space="preserve">changing our minds </w:t>
      </w:r>
      <w:r w:rsidRPr="00A32A11">
        <w:rPr>
          <w:rStyle w:val="StyleUnderline"/>
        </w:rPr>
        <w:t xml:space="preserve">then, </w:t>
      </w:r>
      <w:r w:rsidRPr="00A32A11">
        <w:rPr>
          <w:rStyle w:val="StyleUnderline"/>
          <w:highlight w:val="green"/>
        </w:rPr>
        <w:t>so</w:t>
      </w:r>
      <w:r w:rsidRPr="00A32A11">
        <w:rPr>
          <w:rStyle w:val="StyleUnderline"/>
        </w:rPr>
        <w:t xml:space="preserve"> too might </w:t>
      </w:r>
      <w:r w:rsidRPr="00A32A11">
        <w:rPr>
          <w:rStyle w:val="StyleUnderline"/>
          <w:highlight w:val="green"/>
        </w:rPr>
        <w:t>we change the world</w:t>
      </w:r>
      <w:r w:rsidRPr="00A32A11">
        <w:rPr>
          <w:rStyle w:val="StyleUnderline"/>
        </w:rPr>
        <w:t>.</w:t>
      </w:r>
    </w:p>
    <w:p w14:paraId="713C70B8" w14:textId="77777777" w:rsidR="00E764BF" w:rsidRDefault="00E764BF" w:rsidP="00E764BF">
      <w:pPr>
        <w:rPr>
          <w:u w:val="single"/>
        </w:rPr>
      </w:pPr>
    </w:p>
    <w:p w14:paraId="36BD4871" w14:textId="77777777" w:rsidR="00E764BF" w:rsidRDefault="00E764BF" w:rsidP="00E764BF">
      <w:pPr>
        <w:rPr>
          <w:rStyle w:val="StyleUnderline"/>
        </w:rPr>
      </w:pPr>
    </w:p>
    <w:p w14:paraId="1690EBCC" w14:textId="77777777" w:rsidR="00E764BF" w:rsidRDefault="00E764BF" w:rsidP="00E764BF">
      <w:pPr>
        <w:pStyle w:val="Heading2"/>
      </w:pPr>
      <w:r>
        <w:lastRenderedPageBreak/>
        <w:t>Case</w:t>
      </w:r>
    </w:p>
    <w:p w14:paraId="48A4C402" w14:textId="77777777" w:rsidR="00E764BF" w:rsidRPr="003F4813" w:rsidRDefault="00E764BF" w:rsidP="00E764BF">
      <w:pPr>
        <w:keepNext/>
        <w:keepLines/>
        <w:spacing w:before="40" w:after="0"/>
        <w:outlineLvl w:val="3"/>
        <w:rPr>
          <w:rFonts w:eastAsia="SimSun" w:cs="Times New Roman"/>
          <w:b/>
          <w:iCs/>
          <w:sz w:val="26"/>
        </w:rPr>
      </w:pPr>
      <w:r w:rsidRPr="003F4813">
        <w:rPr>
          <w:rFonts w:eastAsia="SimSun" w:cs="Times New Roman"/>
          <w:b/>
          <w:iCs/>
          <w:sz w:val="26"/>
        </w:rPr>
        <w:t>The National Labor Relation Act serves to protect workers right to strike</w:t>
      </w:r>
      <w:r w:rsidRPr="003F4813">
        <w:rPr>
          <w:rFonts w:eastAsia="SimSun" w:cs="Times New Roman"/>
          <w:b/>
          <w:iCs/>
          <w:sz w:val="26"/>
        </w:rPr>
        <w:br/>
        <w:t xml:space="preserve">National Labor Relations Board, no date, </w:t>
      </w:r>
      <w:r w:rsidRPr="003F4813">
        <w:rPr>
          <w:rFonts w:eastAsia="SimSun" w:cs="Times New Roman"/>
          <w:bCs/>
          <w:iCs/>
          <w:sz w:val="20"/>
          <w:szCs w:val="20"/>
        </w:rPr>
        <w:t xml:space="preserve">“The Right to Strike”, </w:t>
      </w:r>
      <w:hyperlink r:id="rId12" w:anchor=":~:text=Section%207%20of%20the%20National,for%20employees%20by%20this%20section" w:history="1">
        <w:r w:rsidRPr="003F4813">
          <w:rPr>
            <w:rFonts w:eastAsia="SimSun" w:cs="Times New Roman"/>
            <w:bCs/>
            <w:iCs/>
            <w:sz w:val="20"/>
            <w:szCs w:val="20"/>
          </w:rPr>
          <w:t>https://www.nlrb.gov/strikes#:~:text=Section%207%20of%20the%20National,for%20employees%20by%20this%20section</w:t>
        </w:r>
      </w:hyperlink>
      <w:r w:rsidRPr="003F4813">
        <w:rPr>
          <w:rFonts w:eastAsia="SimSun" w:cs="Times New Roman"/>
          <w:bCs/>
          <w:iCs/>
          <w:sz w:val="20"/>
          <w:szCs w:val="20"/>
        </w:rPr>
        <w:t>., //NL</w:t>
      </w:r>
      <w:r w:rsidRPr="003F4813">
        <w:rPr>
          <w:rFonts w:eastAsia="SimSun" w:cs="Times New Roman"/>
          <w:bCs/>
          <w:iCs/>
          <w:sz w:val="20"/>
          <w:szCs w:val="20"/>
        </w:rPr>
        <w:br/>
      </w:r>
    </w:p>
    <w:p w14:paraId="74005D56" w14:textId="77777777" w:rsidR="00E764BF" w:rsidRPr="003F4813" w:rsidRDefault="00E764BF" w:rsidP="00E764BF">
      <w:pPr>
        <w:rPr>
          <w:rFonts w:eastAsia="Calibri"/>
          <w:u w:val="single"/>
        </w:rPr>
      </w:pPr>
      <w:r w:rsidRPr="003F4813">
        <w:rPr>
          <w:rFonts w:eastAsia="Calibri"/>
          <w:highlight w:val="green"/>
          <w:u w:val="single"/>
        </w:rPr>
        <w:t xml:space="preserve">Section 7 </w:t>
      </w:r>
      <w:r w:rsidRPr="003F4813">
        <w:rPr>
          <w:rFonts w:eastAsia="Calibri"/>
          <w:u w:val="single"/>
        </w:rPr>
        <w:t xml:space="preserve">of the National Labor Relations Act </w:t>
      </w:r>
      <w:r w:rsidRPr="003F4813">
        <w:rPr>
          <w:rFonts w:eastAsia="Calibri"/>
          <w:highlight w:val="green"/>
          <w:u w:val="single"/>
        </w:rPr>
        <w:t>states</w:t>
      </w:r>
      <w:r w:rsidRPr="003F4813">
        <w:rPr>
          <w:rFonts w:eastAsia="Calibri"/>
          <w:u w:val="single"/>
        </w:rPr>
        <w:t xml:space="preserve"> in part, “</w:t>
      </w:r>
      <w:r w:rsidRPr="003F4813">
        <w:rPr>
          <w:rFonts w:eastAsia="Calibri"/>
          <w:highlight w:val="green"/>
          <w:u w:val="single"/>
        </w:rPr>
        <w:t>Employees shall have the right</w:t>
      </w:r>
      <w:r w:rsidRPr="003F4813">
        <w:rPr>
          <w:rFonts w:eastAsia="Calibri"/>
          <w:u w:val="single"/>
        </w:rPr>
        <w:t xml:space="preserve">. . . </w:t>
      </w:r>
      <w:r w:rsidRPr="003F4813">
        <w:rPr>
          <w:rFonts w:eastAsia="Calibri"/>
          <w:highlight w:val="green"/>
          <w:u w:val="single"/>
        </w:rPr>
        <w:t>to engage in other concerted activities for the purpose of</w:t>
      </w:r>
      <w:r w:rsidRPr="003F4813">
        <w:rPr>
          <w:rFonts w:eastAsia="Calibri"/>
          <w:u w:val="single"/>
        </w:rPr>
        <w:t xml:space="preserve"> </w:t>
      </w:r>
      <w:r w:rsidRPr="003F4813">
        <w:rPr>
          <w:rFonts w:eastAsia="Calibri"/>
          <w:highlight w:val="green"/>
          <w:u w:val="single"/>
        </w:rPr>
        <w:t>collective bargaining or other mutual aid or protection</w:t>
      </w:r>
      <w:r w:rsidRPr="003F4813">
        <w:rPr>
          <w:rFonts w:eastAsia="Calibri"/>
          <w:u w:val="single"/>
        </w:rPr>
        <w:t xml:space="preserve">.” </w:t>
      </w:r>
      <w:r w:rsidRPr="003F4813">
        <w:rPr>
          <w:rFonts w:eastAsia="Calibri"/>
          <w:highlight w:val="green"/>
          <w:u w:val="single"/>
        </w:rPr>
        <w:t>Strikes are included</w:t>
      </w:r>
      <w:r w:rsidRPr="003F4813">
        <w:rPr>
          <w:rFonts w:eastAsia="Calibri"/>
          <w:u w:val="single"/>
        </w:rPr>
        <w:t xml:space="preserve"> among the concerted activities protected for employees by this section</w:t>
      </w:r>
      <w:r w:rsidRPr="008E1BB7">
        <w:rPr>
          <w:rFonts w:eastAsia="Calibri"/>
          <w:u w:val="single"/>
        </w:rPr>
        <w:t>. Section 13 also concerns the right to strike. It</w:t>
      </w:r>
      <w:r w:rsidRPr="003F4813">
        <w:rPr>
          <w:rFonts w:eastAsia="Calibri"/>
          <w:u w:val="single"/>
        </w:rPr>
        <w:t xml:space="preserve"> reads as follows:</w:t>
      </w:r>
    </w:p>
    <w:p w14:paraId="4D099990" w14:textId="77777777" w:rsidR="00E764BF" w:rsidRPr="003F4813" w:rsidRDefault="00E764BF" w:rsidP="00E764BF">
      <w:pPr>
        <w:rPr>
          <w:rFonts w:eastAsia="Calibri"/>
          <w:u w:val="single"/>
        </w:rPr>
      </w:pPr>
      <w:r w:rsidRPr="003F4813">
        <w:rPr>
          <w:rFonts w:eastAsia="Calibri"/>
          <w:highlight w:val="green"/>
          <w:u w:val="single"/>
        </w:rPr>
        <w:t>Nothing in this Act</w:t>
      </w:r>
      <w:r w:rsidRPr="003F4813">
        <w:rPr>
          <w:rFonts w:eastAsia="Calibri"/>
          <w:u w:val="single"/>
        </w:rPr>
        <w:t xml:space="preserve">, except as specifically provided for herein, </w:t>
      </w:r>
      <w:r w:rsidRPr="003F4813">
        <w:rPr>
          <w:rFonts w:eastAsia="Calibri"/>
          <w:highlight w:val="green"/>
          <w:u w:val="single"/>
        </w:rPr>
        <w:t>shall be construed</w:t>
      </w:r>
      <w:r w:rsidRPr="003F4813">
        <w:rPr>
          <w:rFonts w:eastAsia="Calibri"/>
          <w:u w:val="single"/>
        </w:rPr>
        <w:t xml:space="preserve"> so as either </w:t>
      </w:r>
      <w:r w:rsidRPr="003F4813">
        <w:rPr>
          <w:rFonts w:eastAsia="Calibri"/>
          <w:highlight w:val="green"/>
          <w:u w:val="single"/>
        </w:rPr>
        <w:t>to interfere</w:t>
      </w:r>
      <w:r w:rsidRPr="003F4813">
        <w:rPr>
          <w:rFonts w:eastAsia="Calibri"/>
          <w:u w:val="single"/>
        </w:rPr>
        <w:t xml:space="preserve"> with </w:t>
      </w:r>
      <w:r w:rsidRPr="003F4813">
        <w:rPr>
          <w:rFonts w:eastAsia="Calibri"/>
          <w:highlight w:val="green"/>
          <w:u w:val="single"/>
        </w:rPr>
        <w:t>or</w:t>
      </w:r>
      <w:r w:rsidRPr="003F4813">
        <w:rPr>
          <w:rFonts w:eastAsia="Calibri"/>
          <w:u w:val="single"/>
        </w:rPr>
        <w:t xml:space="preserve"> impede or </w:t>
      </w:r>
      <w:r w:rsidRPr="003F4813">
        <w:rPr>
          <w:rFonts w:eastAsia="Calibri"/>
          <w:highlight w:val="green"/>
          <w:u w:val="single"/>
        </w:rPr>
        <w:t>diminish</w:t>
      </w:r>
      <w:r w:rsidRPr="003F4813">
        <w:rPr>
          <w:rFonts w:eastAsia="Calibri"/>
          <w:u w:val="single"/>
        </w:rPr>
        <w:t xml:space="preserve"> in any way </w:t>
      </w:r>
      <w:r w:rsidRPr="003F4813">
        <w:rPr>
          <w:rFonts w:eastAsia="Calibri"/>
          <w:highlight w:val="green"/>
          <w:u w:val="single"/>
        </w:rPr>
        <w:t>the right to strike</w:t>
      </w:r>
      <w:r w:rsidRPr="003F4813">
        <w:rPr>
          <w:rFonts w:eastAsia="Calibri"/>
          <w:u w:val="single"/>
        </w:rPr>
        <w:t xml:space="preserve">, </w:t>
      </w:r>
      <w:r w:rsidRPr="003F4813">
        <w:rPr>
          <w:rFonts w:eastAsia="Calibri"/>
          <w:highlight w:val="green"/>
          <w:u w:val="single"/>
        </w:rPr>
        <w:t>or</w:t>
      </w:r>
      <w:r w:rsidRPr="003F4813">
        <w:rPr>
          <w:rFonts w:eastAsia="Calibri"/>
          <w:u w:val="single"/>
        </w:rPr>
        <w:t xml:space="preserve"> to affect the </w:t>
      </w:r>
      <w:r w:rsidRPr="003F4813">
        <w:rPr>
          <w:rFonts w:eastAsia="Calibri"/>
          <w:highlight w:val="green"/>
          <w:u w:val="single"/>
        </w:rPr>
        <w:t>limit</w:t>
      </w:r>
      <w:r w:rsidRPr="003F4813">
        <w:rPr>
          <w:rFonts w:eastAsia="Calibri"/>
          <w:u w:val="single"/>
        </w:rPr>
        <w:t xml:space="preserve">ations or </w:t>
      </w:r>
      <w:r w:rsidRPr="003F4813">
        <w:rPr>
          <w:rFonts w:eastAsia="Calibri"/>
          <w:highlight w:val="green"/>
          <w:u w:val="single"/>
        </w:rPr>
        <w:t>qualifications on that right.</w:t>
      </w:r>
    </w:p>
    <w:p w14:paraId="045503C1" w14:textId="77777777" w:rsidR="00E764BF" w:rsidRPr="003F4813" w:rsidRDefault="00E764BF" w:rsidP="00E764BF">
      <w:pPr>
        <w:rPr>
          <w:rFonts w:eastAsia="Calibri"/>
          <w:sz w:val="16"/>
          <w:szCs w:val="16"/>
        </w:rPr>
      </w:pPr>
      <w:r w:rsidRPr="003F4813">
        <w:rPr>
          <w:rFonts w:eastAsia="Calibri"/>
          <w:u w:val="single"/>
        </w:rPr>
        <w:t xml:space="preserve">It is clear from a reading of these two provisions that: </w:t>
      </w:r>
      <w:r w:rsidRPr="003F4813">
        <w:rPr>
          <w:rFonts w:eastAsia="Calibri"/>
          <w:b/>
          <w:bCs/>
          <w:highlight w:val="green"/>
          <w:u w:val="single"/>
        </w:rPr>
        <w:t xml:space="preserve">the law </w:t>
      </w:r>
      <w:r w:rsidRPr="008E1BB7">
        <w:rPr>
          <w:rFonts w:eastAsia="Calibri"/>
          <w:b/>
          <w:bCs/>
          <w:u w:val="single"/>
        </w:rPr>
        <w:t xml:space="preserve">not only </w:t>
      </w:r>
      <w:r w:rsidRPr="003F4813">
        <w:rPr>
          <w:rFonts w:eastAsia="Calibri"/>
          <w:b/>
          <w:bCs/>
          <w:highlight w:val="green"/>
          <w:u w:val="single"/>
        </w:rPr>
        <w:t xml:space="preserve">guarantees the right of employees to strike, </w:t>
      </w:r>
      <w:r w:rsidRPr="008E1BB7">
        <w:rPr>
          <w:rFonts w:eastAsia="Calibri"/>
          <w:b/>
          <w:bCs/>
          <w:u w:val="single"/>
        </w:rPr>
        <w:t>but also places limitations and qualifications on the exercise of that right.</w:t>
      </w:r>
      <w:r w:rsidRPr="008E1BB7">
        <w:rPr>
          <w:rFonts w:eastAsia="Calibri"/>
        </w:rPr>
        <w:t xml:space="preserve"> </w:t>
      </w:r>
      <w:r w:rsidRPr="008E1BB7">
        <w:rPr>
          <w:rFonts w:eastAsia="Calibri"/>
          <w:sz w:val="16"/>
          <w:szCs w:val="16"/>
        </w:rPr>
        <w:t>See for example, restrictions</w:t>
      </w:r>
      <w:r w:rsidRPr="003F4813">
        <w:rPr>
          <w:rFonts w:eastAsia="Calibri"/>
          <w:sz w:val="16"/>
          <w:szCs w:val="16"/>
        </w:rPr>
        <w:t xml:space="preserve"> on strikes in health care institutions (set forth below). </w:t>
      </w:r>
    </w:p>
    <w:p w14:paraId="4C7DBFCE" w14:textId="77777777" w:rsidR="00E764BF" w:rsidRPr="00350BE0" w:rsidRDefault="00E764BF" w:rsidP="00E764BF">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0F3420A0" w14:textId="77777777" w:rsidR="00E764BF" w:rsidRPr="00350BE0" w:rsidRDefault="00E764BF" w:rsidP="00E764BF">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5DD444FC" w14:textId="77777777" w:rsidR="00E764BF" w:rsidRPr="00350BE0" w:rsidRDefault="00E764BF" w:rsidP="00E764BF">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13"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33674D7E" w14:textId="77777777" w:rsidR="00E764BF" w:rsidRDefault="00E764BF" w:rsidP="00E764BF">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w:t>
      </w:r>
      <w:r w:rsidRPr="003F6D32">
        <w:rPr>
          <w:rFonts w:eastAsia="Cambria"/>
          <w:sz w:val="16"/>
        </w:rPr>
        <w:t xml:space="preserve">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3F6D32">
        <w:rPr>
          <w:rFonts w:eastAsia="Cambria"/>
          <w:u w:val="single"/>
        </w:rPr>
        <w:t xml:space="preserve">If the right to conclude collective agreements is, for instance, limited to the most representative unions only, then the case might be that only members from those unions </w:t>
      </w:r>
      <w:proofErr w:type="gramStart"/>
      <w:r w:rsidRPr="003F6D32">
        <w:rPr>
          <w:rFonts w:eastAsia="Cambria"/>
          <w:u w:val="single"/>
        </w:rPr>
        <w:t>actually enjoy</w:t>
      </w:r>
      <w:proofErr w:type="gramEnd"/>
      <w:r w:rsidRPr="003F6D32">
        <w:rPr>
          <w:rFonts w:eastAsia="Cambria"/>
          <w:u w:val="single"/>
        </w:rPr>
        <w:t xml:space="preserve"> the right to strike</w:t>
      </w:r>
      <w:r w:rsidRPr="003F6D32">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F6D32">
        <w:rPr>
          <w:rFonts w:eastAsia="Cambria"/>
          <w:sz w:val="16"/>
        </w:rPr>
        <w:t>, in particular, at</w:t>
      </w:r>
      <w:proofErr w:type="gramEnd"/>
      <w:r w:rsidRPr="003F6D32">
        <w:rPr>
          <w:rFonts w:eastAsia="Cambria"/>
          <w:sz w:val="16"/>
        </w:rPr>
        <w:t xml:space="preserve"> the branch level. </w:t>
      </w:r>
      <w:r w:rsidRPr="003F6D32">
        <w:rPr>
          <w:rFonts w:eastAsia="Cambria"/>
          <w:u w:val="single"/>
        </w:rPr>
        <w:t>Though collective agreements can be concluded at all these levels, it may very well be that works councils are prevented from staging a strike when the employer is reluctant to conclude an agreement.</w:t>
      </w:r>
      <w:r w:rsidRPr="003F6D32">
        <w:rPr>
          <w:rFonts w:eastAsia="Cambria"/>
          <w:sz w:val="16"/>
        </w:rPr>
        <w:t xml:space="preserve"> Instead of calling a str</w:t>
      </w:r>
      <w:r w:rsidRPr="00350BE0">
        <w:rPr>
          <w:rFonts w:eastAsia="Cambria"/>
          <w:sz w:val="16"/>
        </w:rPr>
        <w:t xml:space="preserve">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r w:rsidRPr="007D72DD">
        <w:rPr>
          <w:rFonts w:eastAsia="Cambria"/>
          <w:u w:val="single"/>
        </w:rPr>
        <w:t xml:space="preserve">In some countries, strikes are considered “a right to </w:t>
      </w:r>
      <w:proofErr w:type="spellStart"/>
      <w:r w:rsidRPr="007D72DD">
        <w:rPr>
          <w:rFonts w:eastAsia="Cambria"/>
          <w:u w:val="single"/>
        </w:rPr>
        <w:t>self-defence</w:t>
      </w:r>
      <w:proofErr w:type="spellEnd"/>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w:t>
      </w:r>
      <w:r w:rsidRPr="003F6D32">
        <w:rPr>
          <w:rFonts w:eastAsia="Cambria"/>
          <w:u w:val="single"/>
        </w:rPr>
        <w:t>self-empowerment” which have very little to do with a legal order granting certain powers or rights.</w:t>
      </w:r>
      <w:r w:rsidRPr="003F6D32">
        <w:rPr>
          <w:rFonts w:eastAsia="Cambria"/>
          <w:sz w:val="16"/>
        </w:rPr>
        <w:t xml:space="preserve"> Finally, </w:t>
      </w:r>
      <w:r w:rsidRPr="003F6D32">
        <w:rPr>
          <w:rFonts w:eastAsia="Cambria"/>
          <w:u w:val="single"/>
        </w:rPr>
        <w:t xml:space="preserve">in some countries, the right to strike is viewed as being firmly rooted in human dignity, </w:t>
      </w:r>
      <w:r w:rsidRPr="003F6D32">
        <w:rPr>
          <w:rFonts w:eastAsia="Cambria"/>
          <w:u w:val="single"/>
        </w:rPr>
        <w:lastRenderedPageBreak/>
        <w:t>granted to each individual worker and not waivable by him or her, and in others, the perspective may be more “technical” with a considerable power to dispose of the right to strike.</w:t>
      </w:r>
      <w:r w:rsidRPr="003F6D32">
        <w:rPr>
          <w:rFonts w:eastAsia="Cambria"/>
          <w:sz w:val="16"/>
        </w:rPr>
        <w:t xml:space="preserve"> Third, as strikes are a means of balancing power</w:t>
      </w:r>
      <w:r w:rsidRPr="00350BE0">
        <w:rPr>
          <w:rFonts w:eastAsia="Cambria"/>
          <w:sz w:val="16"/>
        </w:rPr>
        <w:t xml:space="preserve">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7D72DD">
        <w:rPr>
          <w:rFonts w:eastAsia="Cambria"/>
          <w:sz w:val="16"/>
          <w:highlight w:val="green"/>
        </w:rPr>
        <w:t xml:space="preserve">, </w:t>
      </w:r>
      <w:r w:rsidRPr="007D72DD">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7D72DD">
        <w:rPr>
          <w:rFonts w:eastAsia="Cambria"/>
          <w:b/>
          <w:bCs/>
          <w:highlight w:val="green"/>
          <w:u w:val="single"/>
        </w:rPr>
        <w:t>descriptions of the legal situation can only do so much</w:t>
      </w:r>
      <w:r w:rsidRPr="00350BE0">
        <w:rPr>
          <w:rFonts w:eastAsia="Cambria"/>
          <w:sz w:val="16"/>
        </w:rPr>
        <w:t xml:space="preserve">. As every comparatist knows, </w:t>
      </w:r>
      <w:r w:rsidRPr="007D72DD">
        <w:rPr>
          <w:rFonts w:eastAsia="Cambria"/>
          <w:b/>
          <w:bCs/>
          <w:highlight w:val="green"/>
          <w:u w:val="single"/>
        </w:rPr>
        <w:t>a considerable gap exists between the “law in the books” and reality</w:t>
      </w:r>
      <w:r w:rsidRPr="007D72DD">
        <w:rPr>
          <w:rFonts w:eastAsia="Cambria"/>
          <w:sz w:val="16"/>
          <w:highlight w:val="green"/>
        </w:rPr>
        <w:t>.</w:t>
      </w:r>
      <w:r w:rsidRPr="00350BE0">
        <w:rPr>
          <w:rFonts w:eastAsia="Cambria"/>
          <w:sz w:val="16"/>
        </w:rPr>
        <w:t xml:space="preserve"> This may</w:t>
      </w:r>
      <w:proofErr w:type="gramStart"/>
      <w:r w:rsidRPr="00350BE0">
        <w:rPr>
          <w:rFonts w:eastAsia="Cambria"/>
          <w:sz w:val="16"/>
        </w:rPr>
        <w:t>, in particular, be</w:t>
      </w:r>
      <w:proofErr w:type="gramEnd"/>
      <w:r w:rsidRPr="00350BE0">
        <w:rPr>
          <w:rFonts w:eastAsia="Cambria"/>
          <w:sz w:val="16"/>
        </w:rPr>
        <w:t xml:space="preserve"> true with regard to strikes, because </w:t>
      </w:r>
      <w:r w:rsidRPr="007D72DD">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outside the scope of the legal framework. Not only are </w:t>
      </w:r>
      <w:r w:rsidRPr="007D72DD">
        <w:rPr>
          <w:rFonts w:eastAsia="Cambria"/>
          <w:highlight w:val="green"/>
          <w:u w:val="single"/>
        </w:rPr>
        <w:t>many strikes unofficial,</w:t>
      </w:r>
      <w:r w:rsidRPr="00350BE0">
        <w:rPr>
          <w:rFonts w:eastAsia="Cambria"/>
          <w:u w:val="single"/>
        </w:rPr>
        <w:t xml:space="preserve"> </w:t>
      </w:r>
      <w:proofErr w:type="gramStart"/>
      <w:r w:rsidRPr="007D72DD">
        <w:rPr>
          <w:rFonts w:eastAsia="Cambria"/>
          <w:highlight w:val="green"/>
          <w:u w:val="single"/>
        </w:rPr>
        <w:t>strikers</w:t>
      </w:r>
      <w:proofErr w:type="gramEnd"/>
      <w:r w:rsidRPr="00350BE0">
        <w:rPr>
          <w:rFonts w:eastAsia="Cambria"/>
          <w:u w:val="single"/>
        </w:rPr>
        <w:t xml:space="preserve"> all too often </w:t>
      </w:r>
      <w:r w:rsidRPr="007D72DD">
        <w:rPr>
          <w:rFonts w:eastAsia="Cambria"/>
          <w:highlight w:val="gree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The following section discusses the legal situation of strike law.</w:t>
      </w:r>
    </w:p>
    <w:p w14:paraId="1D149B5D" w14:textId="77777777" w:rsidR="00E764BF" w:rsidRPr="00350BE0" w:rsidRDefault="00E764BF" w:rsidP="00E764BF">
      <w:pPr>
        <w:keepNext/>
        <w:keepLines/>
        <w:spacing w:before="40" w:after="0"/>
        <w:outlineLvl w:val="3"/>
        <w:rPr>
          <w:rFonts w:eastAsia="MS Gothic" w:cs="Times New Roman"/>
          <w:b/>
          <w:iCs/>
          <w:sz w:val="26"/>
        </w:rPr>
      </w:pPr>
      <w:r w:rsidRPr="00350BE0">
        <w:rPr>
          <w:rFonts w:eastAsia="MS Gothic" w:cs="Times New Roman"/>
          <w:b/>
          <w:iCs/>
          <w:sz w:val="26"/>
        </w:rPr>
        <w:t xml:space="preserve">Strikes hurt worker’s relationship with the company – no chance for </w:t>
      </w:r>
      <w:r>
        <w:rPr>
          <w:rFonts w:eastAsia="MS Gothic" w:cs="Times New Roman"/>
          <w:b/>
          <w:iCs/>
          <w:sz w:val="26"/>
        </w:rPr>
        <w:t>better working conditions</w:t>
      </w:r>
    </w:p>
    <w:p w14:paraId="3A99084A" w14:textId="77777777" w:rsidR="00E764BF" w:rsidRPr="00350BE0" w:rsidRDefault="00E764BF" w:rsidP="00E764BF">
      <w:pPr>
        <w:rPr>
          <w:rFonts w:eastAsia="Cambria"/>
          <w:b/>
          <w:bCs/>
          <w:sz w:val="26"/>
        </w:rPr>
      </w:pPr>
      <w:proofErr w:type="spellStart"/>
      <w:r w:rsidRPr="00350BE0">
        <w:rPr>
          <w:rFonts w:eastAsia="Cambria"/>
          <w:b/>
          <w:bCs/>
          <w:sz w:val="26"/>
        </w:rPr>
        <w:t>Orechwa</w:t>
      </w:r>
      <w:proofErr w:type="spellEnd"/>
      <w:r w:rsidRPr="00350BE0">
        <w:rPr>
          <w:rFonts w:eastAsia="Cambria"/>
          <w:b/>
          <w:bCs/>
          <w:sz w:val="26"/>
        </w:rPr>
        <w:t xml:space="preserve"> 19</w:t>
      </w:r>
    </w:p>
    <w:p w14:paraId="1BDFDFFE" w14:textId="77777777" w:rsidR="00E764BF" w:rsidRPr="00350BE0" w:rsidRDefault="00E764BF" w:rsidP="00E764BF">
      <w:pPr>
        <w:rPr>
          <w:rFonts w:eastAsia="Cambria"/>
          <w:sz w:val="16"/>
          <w:szCs w:val="16"/>
        </w:rPr>
      </w:pPr>
      <w:r w:rsidRPr="00350BE0">
        <w:rPr>
          <w:rFonts w:eastAsia="Cambria"/>
          <w:sz w:val="16"/>
          <w:szCs w:val="16"/>
        </w:rPr>
        <w:t xml:space="preserve">Jennifer </w:t>
      </w:r>
      <w:proofErr w:type="spellStart"/>
      <w:r w:rsidRPr="00350BE0">
        <w:rPr>
          <w:rFonts w:eastAsia="Cambria"/>
          <w:sz w:val="16"/>
          <w:szCs w:val="16"/>
        </w:rPr>
        <w:t>Orechwa</w:t>
      </w:r>
      <w:proofErr w:type="spellEnd"/>
      <w:r w:rsidRPr="00350BE0">
        <w:rPr>
          <w:rFonts w:eastAsia="Cambria"/>
          <w:sz w:val="16"/>
          <w:szCs w:val="16"/>
        </w:rPr>
        <w:t xml:space="preserve"> (30 years of supporting Human Resources &amp; Labor Relations professionals.  Award-winning Employee Engagement Expert  </w:t>
      </w:r>
      <w:proofErr w:type="spellStart"/>
      <w:r w:rsidRPr="00350BE0">
        <w:rPr>
          <w:rFonts w:eastAsia="Cambria"/>
          <w:sz w:val="16"/>
          <w:szCs w:val="16"/>
        </w:rPr>
        <w:t>ProjectHR</w:t>
      </w:r>
      <w:proofErr w:type="spellEnd"/>
      <w:r w:rsidRPr="00350BE0">
        <w:rPr>
          <w:rFonts w:eastAsia="Cambria"/>
          <w:sz w:val="16"/>
          <w:szCs w:val="16"/>
        </w:rPr>
        <w:t xml:space="preserve"> Podcast Host ), 10-01-2019, "How Unions Hurt Workers: The 2019 GM Strike," Projections, </w:t>
      </w:r>
      <w:hyperlink r:id="rId14" w:history="1">
        <w:r w:rsidRPr="00350BE0">
          <w:rPr>
            <w:rFonts w:eastAsia="Cambria"/>
            <w:sz w:val="16"/>
            <w:szCs w:val="16"/>
          </w:rPr>
          <w:t>https://projectionsinc.com/unionproof/how-unions-hurt-workers-the-gm-strike-continues/</w:t>
        </w:r>
      </w:hyperlink>
    </w:p>
    <w:p w14:paraId="76A0D655" w14:textId="4860AD32" w:rsidR="00E764BF" w:rsidRDefault="00E764BF" w:rsidP="00E764BF">
      <w:pPr>
        <w:rPr>
          <w:rFonts w:eastAsia="Cambria"/>
          <w:sz w:val="16"/>
        </w:rPr>
      </w:pPr>
      <w:r w:rsidRPr="00350BE0">
        <w:rPr>
          <w:rFonts w:eastAsia="Cambria"/>
          <w:sz w:val="16"/>
        </w:rPr>
        <w:t xml:space="preserve">The reality is that a </w:t>
      </w:r>
      <w:r w:rsidRPr="00297722">
        <w:rPr>
          <w:rFonts w:eastAsia="Cambria"/>
          <w:highlight w:val="green"/>
          <w:u w:val="single"/>
        </w:rPr>
        <w:t>strike hurts the workers the most</w:t>
      </w:r>
      <w:r w:rsidRPr="00350BE0">
        <w:rPr>
          <w:rFonts w:eastAsia="Cambria"/>
          <w:sz w:val="16"/>
        </w:rPr>
        <w:t>. They don’t hurt the union. In fact, union leaders see a strike as a chance to get some nationwide publicity as an organization helping the “little guys” take on the big bad abusive employer</w:t>
      </w:r>
      <w:r w:rsidRPr="00297722">
        <w:rPr>
          <w:rFonts w:eastAsia="Cambria"/>
          <w:sz w:val="16"/>
          <w:highlight w:val="green"/>
        </w:rPr>
        <w:t xml:space="preserve">. </w:t>
      </w:r>
      <w:r w:rsidRPr="00297722">
        <w:rPr>
          <w:rFonts w:eastAsia="Cambria"/>
          <w:highlight w:val="green"/>
          <w:u w:val="single"/>
        </w:rPr>
        <w:t>Strikes don’t</w:t>
      </w:r>
      <w:r w:rsidRPr="00350BE0">
        <w:rPr>
          <w:rFonts w:eastAsia="Cambria"/>
          <w:u w:val="single"/>
        </w:rPr>
        <w:t xml:space="preserve"> permanently </w:t>
      </w:r>
      <w:r w:rsidRPr="00297722">
        <w:rPr>
          <w:rFonts w:eastAsia="Cambria"/>
          <w:highlight w:val="green"/>
          <w:u w:val="single"/>
        </w:rPr>
        <w:t>hurt the company</w:t>
      </w:r>
      <w:r w:rsidRPr="00350BE0">
        <w:rPr>
          <w:rFonts w:eastAsia="Cambria"/>
          <w:u w:val="single"/>
        </w:rPr>
        <w:t xml:space="preserve"> because </w:t>
      </w:r>
      <w:r w:rsidRPr="00297722">
        <w:rPr>
          <w:rFonts w:eastAsia="Cambria"/>
          <w:highlight w:val="green"/>
          <w:u w:val="single"/>
        </w:rPr>
        <w:t>a large company</w:t>
      </w:r>
      <w:r w:rsidRPr="00350BE0">
        <w:rPr>
          <w:rFonts w:eastAsia="Cambria"/>
          <w:u w:val="single"/>
        </w:rPr>
        <w:t xml:space="preserve"> like GM </w:t>
      </w:r>
      <w:r w:rsidRPr="00297722">
        <w:rPr>
          <w:rFonts w:eastAsia="Cambria"/>
          <w:u w:val="single"/>
        </w:rPr>
        <w:t>has a contingency plan</w:t>
      </w:r>
      <w:r w:rsidRPr="00350BE0">
        <w:rPr>
          <w:rFonts w:eastAsia="Cambria"/>
          <w:u w:val="single"/>
        </w:rPr>
        <w:t xml:space="preserve"> </w:t>
      </w:r>
      <w:r w:rsidRPr="00297722">
        <w:rPr>
          <w:rFonts w:eastAsia="Cambria"/>
          <w:highlight w:val="green"/>
          <w:u w:val="single"/>
        </w:rPr>
        <w:t>and is prepared to keep operating</w:t>
      </w:r>
      <w:r w:rsidRPr="00350BE0">
        <w:rPr>
          <w:rFonts w:eastAsia="Cambria"/>
          <w:u w:val="single"/>
        </w:rPr>
        <w:t xml:space="preserve"> without the striking workers</w:t>
      </w:r>
      <w:r w:rsidRPr="00350BE0">
        <w:rPr>
          <w:rFonts w:eastAsia="Cambria"/>
          <w:sz w:val="16"/>
        </w:rPr>
        <w:t xml:space="preserve"> by taking steps like temporarily shutting down some plants and consolidating operations. </w:t>
      </w:r>
      <w:r w:rsidRPr="00495AFB">
        <w:rPr>
          <w:rFonts w:eastAsia="Cambria"/>
          <w:u w:val="single"/>
        </w:rPr>
        <w:t>It’s the workers that are hurt</w:t>
      </w:r>
      <w:r w:rsidRPr="00350BE0">
        <w:rPr>
          <w:rFonts w:eastAsia="Cambria"/>
          <w:u w:val="single"/>
        </w:rPr>
        <w:t xml:space="preserve">, encouraged by the unions and some politicians to </w:t>
      </w:r>
      <w:r w:rsidRPr="00495AFB">
        <w:rPr>
          <w:rFonts w:eastAsia="Cambria"/>
          <w:u w:val="single"/>
        </w:rPr>
        <w:t xml:space="preserve">subject themselves to </w:t>
      </w:r>
      <w:r w:rsidRPr="00297722">
        <w:rPr>
          <w:rFonts w:eastAsia="Cambria"/>
          <w:b/>
          <w:bCs/>
          <w:highlight w:val="green"/>
          <w:u w:val="single"/>
        </w:rPr>
        <w:t>loss of income and job stability</w:t>
      </w:r>
      <w:r w:rsidRPr="00350BE0">
        <w:rPr>
          <w:rFonts w:eastAsia="Cambria"/>
          <w:sz w:val="16"/>
        </w:rPr>
        <w:t xml:space="preserve">. Instead of encouraged, it should read that </w:t>
      </w:r>
      <w:r w:rsidRPr="00297722">
        <w:rPr>
          <w:rFonts w:eastAsia="Cambria"/>
          <w:highlight w:val="green"/>
          <w:u w:val="single"/>
        </w:rPr>
        <w:t xml:space="preserve">workers are “used” by the unions and </w:t>
      </w:r>
      <w:hyperlink r:id="rId15" w:history="1">
        <w:r w:rsidRPr="00297722">
          <w:rPr>
            <w:rFonts w:eastAsia="Cambria"/>
            <w:highlight w:val="green"/>
            <w:u w:val="single"/>
          </w:rPr>
          <w:t>political parties</w:t>
        </w:r>
      </w:hyperlink>
      <w:r w:rsidRPr="00297722">
        <w:rPr>
          <w:rFonts w:eastAsia="Cambria"/>
          <w:highlight w:val="green"/>
          <w:u w:val="single"/>
        </w:rPr>
        <w:t xml:space="preserve"> to push their agenda</w:t>
      </w:r>
      <w:r w:rsidRPr="00350BE0">
        <w:rPr>
          <w:rFonts w:eastAsia="Cambria"/>
          <w:u w:val="single"/>
        </w:rPr>
        <w:t>. Unions thrive on making employers look bad, and politicians that believe America’s big businesses take advantage of employees use the strikes as proof</w:t>
      </w:r>
      <w:r w:rsidRPr="00350BE0">
        <w:rPr>
          <w:rFonts w:eastAsia="Cambria"/>
          <w:sz w:val="16"/>
        </w:rPr>
        <w:t xml:space="preserve">. The general line is </w:t>
      </w:r>
      <w:proofErr w:type="gramStart"/>
      <w:r w:rsidRPr="00350BE0">
        <w:rPr>
          <w:rFonts w:eastAsia="Cambria"/>
          <w:sz w:val="16"/>
        </w:rPr>
        <w:t>that,</w:t>
      </w:r>
      <w:proofErr w:type="gramEnd"/>
      <w:r w:rsidRPr="00350BE0">
        <w:rPr>
          <w:rFonts w:eastAsia="Cambria"/>
          <w:sz w:val="16"/>
        </w:rPr>
        <w:t xml:space="preserve"> “If employees are willing to suffer a loss of income, benefit and job stability, the workplace policies must be abusive.” The negotiations for a new 4-year collective bargaining agreement started July 16, 2019, and two months later the strike began after negotiations reached an </w:t>
      </w:r>
      <w:hyperlink r:id="rId16" w:history="1">
        <w:r w:rsidRPr="00350BE0">
          <w:rPr>
            <w:rFonts w:eastAsia="Cambria"/>
            <w:sz w:val="16"/>
          </w:rPr>
          <w:t>impasse</w:t>
        </w:r>
      </w:hyperlink>
      <w:r w:rsidRPr="00350BE0">
        <w:rPr>
          <w:rFonts w:eastAsia="Cambria"/>
          <w:sz w:val="16"/>
        </w:rPr>
        <w:t xml:space="preserve">. On September 16, 2019, more than 48,000 union members at 55 plants in the Midwest and South GM factories went on strike. </w:t>
      </w:r>
      <w:r w:rsidRPr="00350BE0">
        <w:rPr>
          <w:rFonts w:eastAsia="Cambria"/>
          <w:u w:val="single"/>
        </w:rPr>
        <w:t>[…]</w:t>
      </w:r>
      <w:r w:rsidRPr="00350BE0">
        <w:rPr>
          <w:rFonts w:eastAsia="Cambria"/>
          <w:sz w:val="16"/>
        </w:rPr>
        <w:t xml:space="preserve"> You may think a company suffers as much as or more than workers during a strike. That is the message unions give workers. If union members didn’t believe </w:t>
      </w:r>
      <w:proofErr w:type="gramStart"/>
      <w:r w:rsidRPr="00350BE0">
        <w:rPr>
          <w:rFonts w:eastAsia="Cambria"/>
          <w:sz w:val="16"/>
        </w:rPr>
        <w:t>that,</w:t>
      </w:r>
      <w:proofErr w:type="gramEnd"/>
      <w:r w:rsidRPr="00350BE0">
        <w:rPr>
          <w:rFonts w:eastAsia="Cambria"/>
          <w:sz w:val="16"/>
        </w:rPr>
        <w:t xml:space="preserve"> there would be no reason to go on strike. The whole purpose of a strike is to hurt the business so the employer caves </w:t>
      </w:r>
      <w:proofErr w:type="gramStart"/>
      <w:r w:rsidRPr="00350BE0">
        <w:rPr>
          <w:rFonts w:eastAsia="Cambria"/>
          <w:sz w:val="16"/>
        </w:rPr>
        <w:t>in to</w:t>
      </w:r>
      <w:proofErr w:type="gramEnd"/>
      <w:r w:rsidRPr="00350BE0">
        <w:rPr>
          <w:rFonts w:eastAsia="Cambria"/>
          <w:sz w:val="16"/>
        </w:rPr>
        <w:t xml:space="preserve"> union demands. Of course, </w:t>
      </w:r>
      <w:r w:rsidRPr="00297722">
        <w:rPr>
          <w:rFonts w:eastAsia="Cambria"/>
          <w:highlight w:val="green"/>
          <w:u w:val="single"/>
        </w:rPr>
        <w:t>strikes are a powerful example in which unions hurt workers</w:t>
      </w:r>
      <w:r w:rsidRPr="00297722">
        <w:rPr>
          <w:rFonts w:eastAsia="Cambria"/>
          <w:sz w:val="16"/>
          <w:highlight w:val="green"/>
        </w:rPr>
        <w:t>.</w:t>
      </w:r>
      <w:r w:rsidRPr="00350BE0">
        <w:rPr>
          <w:rFonts w:eastAsia="Cambria"/>
          <w:sz w:val="16"/>
        </w:rPr>
        <w:t xml:space="preserve"> However, </w:t>
      </w:r>
      <w:r w:rsidRPr="00350BE0">
        <w:rPr>
          <w:rFonts w:eastAsia="Cambria"/>
          <w:sz w:val="16"/>
        </w:rPr>
        <w:lastRenderedPageBreak/>
        <w:t xml:space="preserve">consider the fact </w:t>
      </w:r>
      <w:r w:rsidRPr="00297722">
        <w:rPr>
          <w:rFonts w:eastAsia="Cambria"/>
          <w:highlight w:val="green"/>
          <w:u w:val="single"/>
        </w:rPr>
        <w:t>it’s the employees walking picket signs</w:t>
      </w:r>
      <w:r w:rsidRPr="00350BE0">
        <w:rPr>
          <w:rFonts w:eastAsia="Cambria"/>
          <w:u w:val="single"/>
        </w:rPr>
        <w:t xml:space="preserve"> in all kinds of weather</w:t>
      </w:r>
      <w:r w:rsidRPr="00350BE0">
        <w:rPr>
          <w:rFonts w:eastAsia="Cambria"/>
          <w:sz w:val="16"/>
        </w:rPr>
        <w:t xml:space="preserve">. </w:t>
      </w:r>
      <w:r w:rsidRPr="00350BE0">
        <w:rPr>
          <w:rFonts w:eastAsia="Cambria"/>
          <w:u w:val="single"/>
        </w:rPr>
        <w:t>It’s not the employer</w:t>
      </w:r>
      <w:r w:rsidRPr="00350BE0">
        <w:rPr>
          <w:rFonts w:eastAsia="Cambria"/>
          <w:sz w:val="16"/>
        </w:rPr>
        <w:t xml:space="preserve">. As the strike starts its second week, </w:t>
      </w:r>
      <w:r w:rsidRPr="00297722">
        <w:rPr>
          <w:rFonts w:eastAsia="Cambria"/>
          <w:highlight w:val="green"/>
          <w:u w:val="single"/>
        </w:rPr>
        <w:t>it’s the employees who will have to live on $250 per week</w:t>
      </w:r>
      <w:r w:rsidRPr="00350BE0">
        <w:rPr>
          <w:rFonts w:eastAsia="Cambria"/>
          <w:u w:val="single"/>
        </w:rPr>
        <w:t xml:space="preserve"> strike </w:t>
      </w:r>
      <w:r w:rsidRPr="00297722">
        <w:rPr>
          <w:rFonts w:eastAsia="Cambria"/>
          <w:highlight w:val="green"/>
          <w:u w:val="single"/>
        </w:rPr>
        <w:t>pay</w:t>
      </w:r>
      <w:r w:rsidRPr="00350BE0">
        <w:rPr>
          <w:rFonts w:eastAsia="Cambria"/>
          <w:u w:val="single"/>
        </w:rPr>
        <w:t xml:space="preserve"> after the eighth day of the strike.</w:t>
      </w:r>
      <w:r w:rsidRPr="00350BE0">
        <w:rPr>
          <w:rFonts w:eastAsia="Cambria"/>
          <w:sz w:val="16"/>
        </w:rPr>
        <w:t xml:space="preserve"> </w:t>
      </w:r>
      <w:r w:rsidRPr="00350BE0">
        <w:rPr>
          <w:rFonts w:eastAsia="Cambria"/>
          <w:u w:val="single"/>
        </w:rPr>
        <w:t>It’s the workers who toss-and-turn at night while wondering how they will support their families pay their bills</w:t>
      </w:r>
      <w:r w:rsidRPr="00350BE0">
        <w:rPr>
          <w:rFonts w:eastAsia="Cambria"/>
          <w:sz w:val="16"/>
        </w:rPr>
        <w:t xml:space="preserve">. During the first week of the strike, </w:t>
      </w:r>
      <w:r w:rsidRPr="00350BE0">
        <w:rPr>
          <w:rFonts w:eastAsia="Cambria"/>
          <w:u w:val="single"/>
        </w:rPr>
        <w:t xml:space="preserve">GM chose to </w:t>
      </w:r>
      <w:hyperlink r:id="rId17" w:history="1">
        <w:r w:rsidRPr="00350BE0">
          <w:rPr>
            <w:rFonts w:eastAsia="Cambria"/>
            <w:u w:val="single"/>
          </w:rPr>
          <w:t>shift the cost of healthcare payments</w:t>
        </w:r>
      </w:hyperlink>
      <w:r w:rsidRPr="00350BE0">
        <w:rPr>
          <w:rFonts w:eastAsia="Cambria"/>
          <w:u w:val="single"/>
        </w:rPr>
        <w:t xml:space="preserve"> for striking employees to the union</w:t>
      </w:r>
      <w:r w:rsidRPr="00350BE0">
        <w:rPr>
          <w:rFonts w:eastAsia="Cambria"/>
          <w:sz w:val="16"/>
        </w:rPr>
        <w:t xml:space="preserve">, in order to help make up for likely stalled vehicle production and to demonstrate the costs the company carries (over $900 million each year) to provide excellent benefits to its workers. </w:t>
      </w:r>
      <w:r w:rsidRPr="00350BE0">
        <w:rPr>
          <w:rFonts w:eastAsia="Cambria"/>
          <w:u w:val="single"/>
        </w:rPr>
        <w:t>The unions will have to pay the money for health insurance out of their strike fund, including for COBRA payments for hourly employees</w:t>
      </w:r>
      <w:r w:rsidRPr="00350BE0">
        <w:rPr>
          <w:rFonts w:eastAsia="Cambria"/>
          <w:sz w:val="16"/>
        </w:rPr>
        <w:t xml:space="preserve">. The </w:t>
      </w:r>
      <w:r w:rsidRPr="00350BE0">
        <w:rPr>
          <w:rFonts w:eastAsia="Cambria"/>
          <w:u w:val="single"/>
        </w:rPr>
        <w:t>strike fund does not cover vision, dental, and hearing</w:t>
      </w:r>
      <w:r w:rsidRPr="00350BE0">
        <w:rPr>
          <w:rFonts w:eastAsia="Cambria"/>
          <w:sz w:val="16"/>
        </w:rPr>
        <w:t xml:space="preserve">, so </w:t>
      </w:r>
      <w:r w:rsidRPr="00297722">
        <w:rPr>
          <w:rFonts w:eastAsia="Cambria"/>
          <w:highlight w:val="green"/>
          <w:u w:val="single"/>
        </w:rPr>
        <w:t>all workers are penalized again for striking</w:t>
      </w:r>
      <w:r w:rsidRPr="00350BE0">
        <w:rPr>
          <w:rFonts w:eastAsia="Cambria"/>
          <w:sz w:val="16"/>
        </w:rPr>
        <w:t xml:space="preserve">. </w:t>
      </w:r>
      <w:r w:rsidRPr="00350BE0">
        <w:rPr>
          <w:rFonts w:eastAsia="Cambria"/>
          <w:u w:val="single"/>
        </w:rPr>
        <w:t>[</w:t>
      </w:r>
      <w:proofErr w:type="gramStart"/>
      <w:r w:rsidRPr="00350BE0">
        <w:rPr>
          <w:rFonts w:eastAsia="Cambria"/>
          <w:u w:val="single"/>
        </w:rPr>
        <w:t>…]</w:t>
      </w:r>
      <w:r w:rsidRPr="00297722">
        <w:rPr>
          <w:rFonts w:eastAsia="Cambria"/>
          <w:u w:val="single"/>
        </w:rPr>
        <w:t>Stay</w:t>
      </w:r>
      <w:proofErr w:type="gramEnd"/>
      <w:r w:rsidRPr="00297722">
        <w:rPr>
          <w:rFonts w:eastAsia="Cambria"/>
          <w:u w:val="single"/>
        </w:rPr>
        <w:t xml:space="preserve"> Union Free</w:t>
      </w:r>
      <w:r w:rsidRPr="00350BE0">
        <w:rPr>
          <w:rFonts w:eastAsia="Cambria"/>
          <w:sz w:val="16"/>
        </w:rPr>
        <w:t xml:space="preserve"> </w:t>
      </w:r>
      <w:hyperlink r:id="rId18" w:history="1">
        <w:r w:rsidRPr="00350BE0">
          <w:rPr>
            <w:rFonts w:eastAsia="Cambria"/>
            <w:sz w:val="16"/>
          </w:rPr>
          <w:t>Unions use words</w:t>
        </w:r>
      </w:hyperlink>
      <w:r w:rsidRPr="00350BE0">
        <w:rPr>
          <w:rFonts w:eastAsia="Cambria"/>
          <w:sz w:val="16"/>
        </w:rPr>
        <w:t xml:space="preserve"> like “sacrifice” and “taken advantage of” to appeal to people’s emotions. </w:t>
      </w:r>
      <w:r w:rsidRPr="00350BE0">
        <w:rPr>
          <w:rFonts w:eastAsia="Cambria"/>
          <w:u w:val="single"/>
        </w:rPr>
        <w:t xml:space="preserve">They don’t talk about local businesses hurt by the strikes. They don’t make mortgage payments for their members. Additionally, they don’t offer to increase strike pay to put food on people’s tables. </w:t>
      </w:r>
      <w:r w:rsidRPr="00297722">
        <w:rPr>
          <w:rFonts w:eastAsia="Cambria"/>
          <w:highlight w:val="green"/>
          <w:u w:val="single"/>
        </w:rPr>
        <w:t>Ultimately, they don’t recognize or address the ways unions hurt workers</w:t>
      </w:r>
      <w:r w:rsidRPr="00350BE0">
        <w:rPr>
          <w:rFonts w:eastAsia="Cambria"/>
          <w:sz w:val="16"/>
        </w:rPr>
        <w:t xml:space="preserve">. All of this is a good reminder that </w:t>
      </w:r>
      <w:r w:rsidRPr="00350BE0">
        <w:rPr>
          <w:rFonts w:eastAsia="Cambria"/>
          <w:u w:val="single"/>
        </w:rPr>
        <w:t>keeping a business union free remains an important strategy for long-term business sustainability</w:t>
      </w:r>
      <w:r w:rsidRPr="00350BE0">
        <w:rPr>
          <w:rFonts w:eastAsia="Cambria"/>
          <w:sz w:val="16"/>
        </w:rPr>
        <w:t xml:space="preserve">. </w:t>
      </w:r>
      <w:hyperlink r:id="rId19" w:history="1">
        <w:r w:rsidRPr="00350BE0">
          <w:rPr>
            <w:rFonts w:eastAsia="Cambria"/>
            <w:sz w:val="16"/>
          </w:rPr>
          <w:t>Educate your leaders and employees on unions</w:t>
        </w:r>
      </w:hyperlink>
      <w:r w:rsidRPr="00350BE0">
        <w:rPr>
          <w:rFonts w:eastAsia="Cambria"/>
          <w:sz w:val="16"/>
        </w:rPr>
        <w:t xml:space="preserve"> by taking advantage of communication tools like </w:t>
      </w:r>
      <w:hyperlink r:id="rId20" w:history="1">
        <w:r w:rsidRPr="00350BE0">
          <w:rPr>
            <w:rFonts w:eastAsia="Cambria"/>
            <w:sz w:val="16"/>
          </w:rPr>
          <w:t xml:space="preserve">video, </w:t>
        </w:r>
        <w:proofErr w:type="gramStart"/>
        <w:r w:rsidRPr="00350BE0">
          <w:rPr>
            <w:rFonts w:eastAsia="Cambria"/>
            <w:sz w:val="16"/>
          </w:rPr>
          <w:t>web</w:t>
        </w:r>
        <w:proofErr w:type="gramEnd"/>
        <w:r w:rsidRPr="00350BE0">
          <w:rPr>
            <w:rFonts w:eastAsia="Cambria"/>
            <w:sz w:val="16"/>
          </w:rPr>
          <w:t xml:space="preserve"> and eLearning</w:t>
        </w:r>
      </w:hyperlink>
      <w:r w:rsidRPr="00350BE0">
        <w:rPr>
          <w:rFonts w:eastAsia="Cambria"/>
          <w:sz w:val="16"/>
        </w:rPr>
        <w:t>, engage your employees and be transparent about changes needed to remain competitive. It’s the path to becoming an employer of choice with a workforce that has no need for unions.</w:t>
      </w:r>
    </w:p>
    <w:p w14:paraId="3F83299E" w14:textId="77777777" w:rsidR="007572DA" w:rsidRPr="00350BE0" w:rsidRDefault="007572DA" w:rsidP="007572DA">
      <w:pPr>
        <w:keepNext/>
        <w:keepLines/>
        <w:spacing w:before="40" w:after="0"/>
        <w:outlineLvl w:val="3"/>
        <w:rPr>
          <w:rFonts w:eastAsia="MS Gothic" w:cs="Times New Roman"/>
          <w:b/>
          <w:iCs/>
          <w:sz w:val="26"/>
        </w:rPr>
      </w:pPr>
      <w:r w:rsidRPr="00350BE0">
        <w:rPr>
          <w:rFonts w:eastAsia="MS Gothic" w:cs="Times New Roman"/>
          <w:b/>
          <w:iCs/>
          <w:sz w:val="26"/>
        </w:rPr>
        <w:t>Key players refuse to stand with striking workers – no chance for strikes to have impact beyond individual companies</w:t>
      </w:r>
    </w:p>
    <w:p w14:paraId="25E0747B" w14:textId="77777777" w:rsidR="007572DA" w:rsidRPr="00350BE0" w:rsidRDefault="007572DA" w:rsidP="007572DA">
      <w:pPr>
        <w:rPr>
          <w:rFonts w:eastAsia="Cambria"/>
          <w:b/>
          <w:bCs/>
          <w:sz w:val="26"/>
        </w:rPr>
      </w:pPr>
      <w:proofErr w:type="spellStart"/>
      <w:r w:rsidRPr="00350BE0">
        <w:rPr>
          <w:rFonts w:eastAsia="Cambria"/>
          <w:b/>
          <w:bCs/>
          <w:sz w:val="26"/>
        </w:rPr>
        <w:t>Jabali</w:t>
      </w:r>
      <w:proofErr w:type="spellEnd"/>
      <w:r w:rsidRPr="00350BE0">
        <w:rPr>
          <w:rFonts w:eastAsia="Cambria"/>
          <w:b/>
          <w:bCs/>
          <w:sz w:val="26"/>
        </w:rPr>
        <w:t xml:space="preserve"> 19</w:t>
      </w:r>
    </w:p>
    <w:p w14:paraId="2EE1639C" w14:textId="77777777" w:rsidR="007572DA" w:rsidRPr="00350BE0" w:rsidRDefault="007572DA" w:rsidP="007572DA">
      <w:pPr>
        <w:rPr>
          <w:rFonts w:eastAsia="Cambria"/>
          <w:sz w:val="16"/>
          <w:szCs w:val="16"/>
        </w:rPr>
      </w:pPr>
      <w:r w:rsidRPr="00350BE0">
        <w:rPr>
          <w:rFonts w:eastAsia="Cambria"/>
          <w:sz w:val="16"/>
          <w:szCs w:val="16"/>
        </w:rPr>
        <w:t xml:space="preserve">Malaika </w:t>
      </w:r>
      <w:proofErr w:type="spellStart"/>
      <w:r w:rsidRPr="00350BE0">
        <w:rPr>
          <w:rFonts w:eastAsia="Cambria"/>
          <w:sz w:val="16"/>
          <w:szCs w:val="16"/>
        </w:rPr>
        <w:t>Jabali</w:t>
      </w:r>
      <w:proofErr w:type="spellEnd"/>
      <w:r w:rsidRPr="00350BE0">
        <w:rPr>
          <w:rFonts w:eastAsia="Cambria"/>
          <w:sz w:val="16"/>
          <w:szCs w:val="16"/>
        </w:rPr>
        <w:t>, (</w:t>
      </w:r>
      <w:proofErr w:type="spellStart"/>
      <w:proofErr w:type="gramStart"/>
      <w:r w:rsidRPr="00350BE0">
        <w:rPr>
          <w:rFonts w:eastAsia="Cambria"/>
          <w:sz w:val="16"/>
          <w:szCs w:val="16"/>
        </w:rPr>
        <w:t>Masters</w:t>
      </w:r>
      <w:proofErr w:type="spellEnd"/>
      <w:proofErr w:type="gramEnd"/>
      <w:r w:rsidRPr="00350BE0">
        <w:rPr>
          <w:rFonts w:eastAsia="Cambria"/>
          <w:sz w:val="16"/>
          <w:szCs w:val="16"/>
        </w:rPr>
        <w:t xml:space="preserve"> degree and law degree from Columbia University), 10-4-2019, "A wave of </w:t>
      </w:r>
      <w:proofErr w:type="spellStart"/>
      <w:r w:rsidRPr="00350BE0">
        <w:rPr>
          <w:rFonts w:eastAsia="Cambria"/>
          <w:sz w:val="16"/>
          <w:szCs w:val="16"/>
        </w:rPr>
        <w:t>labour</w:t>
      </w:r>
      <w:proofErr w:type="spellEnd"/>
      <w:r w:rsidRPr="00350BE0">
        <w:rPr>
          <w:rFonts w:eastAsia="Cambria"/>
          <w:sz w:val="16"/>
          <w:szCs w:val="16"/>
        </w:rPr>
        <w:t xml:space="preserve"> organizing is sweeping America. Will Democratic leadership catch on?," </w:t>
      </w:r>
      <w:hyperlink r:id="rId21" w:history="1">
        <w:r w:rsidRPr="00350BE0">
          <w:rPr>
            <w:rFonts w:eastAsia="Cambria"/>
            <w:sz w:val="16"/>
            <w:szCs w:val="16"/>
          </w:rPr>
          <w:t>https://www.theguardian.com/commentisfree/2019/oct/04/a-wave-of-strikes-is-sweeping-the-us-will-the-democratic-party-stand-with-workers //</w:t>
        </w:r>
      </w:hyperlink>
      <w:r w:rsidRPr="00350BE0">
        <w:rPr>
          <w:rFonts w:eastAsia="Cambria"/>
          <w:sz w:val="16"/>
          <w:szCs w:val="16"/>
        </w:rPr>
        <w:t xml:space="preserve"> AW</w:t>
      </w:r>
    </w:p>
    <w:p w14:paraId="2FA24605" w14:textId="25C436B4" w:rsidR="007572DA" w:rsidRPr="00495AFB" w:rsidRDefault="007572DA" w:rsidP="007572DA">
      <w:pPr>
        <w:rPr>
          <w:rFonts w:eastAsia="Cambria"/>
          <w:sz w:val="16"/>
        </w:rPr>
      </w:pPr>
      <w:r w:rsidRPr="00350BE0">
        <w:rPr>
          <w:rFonts w:eastAsia="Cambria"/>
          <w:sz w:val="16"/>
          <w:bdr w:val="none" w:sz="0" w:space="0" w:color="auto" w:frame="1"/>
        </w:rPr>
        <w:br/>
      </w:r>
      <w:r w:rsidRPr="00495AFB">
        <w:rPr>
          <w:rFonts w:eastAsia="Cambria"/>
          <w:u w:val="single"/>
        </w:rPr>
        <w:t>Workers are fed up</w:t>
      </w:r>
      <w:r w:rsidRPr="00495AFB">
        <w:rPr>
          <w:rFonts w:eastAsia="Cambria"/>
          <w:sz w:val="16"/>
        </w:rPr>
        <w:t xml:space="preserve">. From teachers and hotel workers to nurses and auto workers, about three dozen labor strikes since 2018 have made the nation’s headlines. Over the weekend, a youth-led climate strike spanned the globe and a </w:t>
      </w:r>
      <w:hyperlink r:id="rId22" w:history="1">
        <w:r w:rsidRPr="00495AFB">
          <w:rPr>
            <w:rFonts w:eastAsia="Cambria"/>
            <w:sz w:val="16"/>
          </w:rPr>
          <w:t>walkout of General Motors workers entered its second week.</w:t>
        </w:r>
      </w:hyperlink>
      <w:r w:rsidRPr="00495AFB">
        <w:rPr>
          <w:rFonts w:eastAsia="Cambria"/>
          <w:sz w:val="16"/>
        </w:rPr>
        <w:t xml:space="preserve"> For the </w:t>
      </w:r>
      <w:hyperlink r:id="rId23" w:history="1">
        <w:r w:rsidRPr="00495AFB">
          <w:rPr>
            <w:rFonts w:eastAsia="Cambria"/>
            <w:sz w:val="16"/>
          </w:rPr>
          <w:t>past several weeks</w:t>
        </w:r>
      </w:hyperlink>
      <w:r w:rsidRPr="00495AFB">
        <w:rPr>
          <w:rFonts w:eastAsia="Cambria"/>
          <w:sz w:val="16"/>
        </w:rPr>
        <w:t xml:space="preserve">, thousands of medical practitioners at Kaiser Permanente have been preparing for a national strike against the healthcare company in October. </w:t>
      </w:r>
      <w:r w:rsidRPr="00495AFB">
        <w:rPr>
          <w:rFonts w:eastAsia="Cambria"/>
          <w:u w:val="single"/>
        </w:rPr>
        <w:t xml:space="preserve">This groundswell of labor activism has intersected with </w:t>
      </w:r>
      <w:proofErr w:type="gramStart"/>
      <w:r w:rsidRPr="00495AFB">
        <w:rPr>
          <w:rFonts w:eastAsia="Cambria"/>
          <w:u w:val="single"/>
        </w:rPr>
        <w:t>a number of</w:t>
      </w:r>
      <w:proofErr w:type="gramEnd"/>
      <w:r w:rsidRPr="00495AFB">
        <w:rPr>
          <w:rFonts w:eastAsia="Cambria"/>
          <w:u w:val="single"/>
        </w:rPr>
        <w:t xml:space="preserve"> progressive issues debated among Democratic party presidential candidates, including the urgency of climate change, exploitation of undocumented immigrants, Medicare for All, and concentrated wealth amassed by corporate profiteers, often at the expense of everyday workers.</w:t>
      </w:r>
      <w:r w:rsidRPr="00495AFB">
        <w:rPr>
          <w:rFonts w:eastAsia="Cambria"/>
          <w:sz w:val="16"/>
        </w:rPr>
        <w:t xml:space="preserve"> The </w:t>
      </w:r>
      <w:r w:rsidRPr="00495AFB">
        <w:rPr>
          <w:rFonts w:eastAsia="Cambria"/>
          <w:u w:val="single"/>
        </w:rPr>
        <w:t xml:space="preserve">signs indicate </w:t>
      </w:r>
      <w:r w:rsidRPr="00E06ADF">
        <w:rPr>
          <w:rFonts w:eastAsia="Cambria"/>
          <w:highlight w:val="green"/>
          <w:u w:val="single"/>
        </w:rPr>
        <w:t>American workers are moving lef</w:t>
      </w:r>
      <w:r w:rsidRPr="00E06ADF">
        <w:rPr>
          <w:rFonts w:eastAsia="Cambria"/>
          <w:sz w:val="16"/>
          <w:highlight w:val="green"/>
        </w:rPr>
        <w:t>t</w:t>
      </w:r>
      <w:r w:rsidRPr="00350BE0">
        <w:rPr>
          <w:rFonts w:eastAsia="Cambria"/>
          <w:sz w:val="16"/>
        </w:rPr>
        <w:t xml:space="preserve">. The question is: </w:t>
      </w:r>
      <w:r w:rsidRPr="00E06ADF">
        <w:rPr>
          <w:rFonts w:eastAsia="Cambria"/>
          <w:highlight w:val="green"/>
          <w:u w:val="single"/>
        </w:rPr>
        <w:t>will the</w:t>
      </w:r>
      <w:r w:rsidRPr="00350BE0">
        <w:rPr>
          <w:rFonts w:eastAsia="Cambria"/>
          <w:u w:val="single"/>
        </w:rPr>
        <w:t xml:space="preserve"> national </w:t>
      </w:r>
      <w:r w:rsidRPr="00E06ADF">
        <w:rPr>
          <w:rFonts w:eastAsia="Cambria"/>
          <w:highlight w:val="green"/>
          <w:u w:val="single"/>
        </w:rPr>
        <w:t xml:space="preserve">Democratic party </w:t>
      </w:r>
      <w:r w:rsidRPr="00E06ADF">
        <w:rPr>
          <w:rFonts w:eastAsia="Cambria"/>
          <w:u w:val="single"/>
        </w:rPr>
        <w:t xml:space="preserve">leadership </w:t>
      </w:r>
      <w:r w:rsidRPr="00E06ADF">
        <w:rPr>
          <w:rFonts w:eastAsia="Cambria"/>
          <w:highlight w:val="green"/>
          <w:u w:val="single"/>
        </w:rPr>
        <w:t>move with them</w:t>
      </w:r>
      <w:r w:rsidRPr="00E06ADF">
        <w:rPr>
          <w:rFonts w:eastAsia="Cambria"/>
          <w:sz w:val="16"/>
        </w:rPr>
        <w:t>? Frequently, strikes and other forms of labor organizing transcend the specific demands of a company’s</w:t>
      </w:r>
      <w:r w:rsidRPr="00350BE0">
        <w:rPr>
          <w:rFonts w:eastAsia="Cambria"/>
          <w:sz w:val="16"/>
        </w:rPr>
        <w:t xml:space="preserve"> employees – they raise questions about corporate malfeasance more broadly and make workers more attuned to the systems that enable inequality. The </w:t>
      </w:r>
      <w:r w:rsidRPr="00350BE0">
        <w:rPr>
          <w:rFonts w:eastAsia="Cambria"/>
          <w:u w:val="single"/>
        </w:rPr>
        <w:t>Fight for $15</w:t>
      </w:r>
      <w:r w:rsidRPr="00350BE0">
        <w:rPr>
          <w:rFonts w:eastAsia="Cambria"/>
          <w:sz w:val="16"/>
        </w:rPr>
        <w:t xml:space="preserve"> campaign, for instance, started in 2012 with New York City fast-food workers demanding $15 an hour and union rights. The campaign now fights for “underpaid workers everywhere”, according to the group’s website, and has spread to more than </w:t>
      </w:r>
      <w:hyperlink r:id="rId24" w:history="1">
        <w:r w:rsidRPr="00350BE0">
          <w:rPr>
            <w:rFonts w:eastAsia="Cambria"/>
            <w:sz w:val="16"/>
          </w:rPr>
          <w:t>300 cities on six continents</w:t>
        </w:r>
      </w:hyperlink>
      <w:r w:rsidRPr="00350BE0">
        <w:rPr>
          <w:rFonts w:eastAsia="Cambria"/>
          <w:sz w:val="16"/>
        </w:rPr>
        <w:t xml:space="preserve">. Likewise, Amazon workers formed </w:t>
      </w:r>
      <w:r w:rsidRPr="00350BE0">
        <w:rPr>
          <w:rFonts w:eastAsia="Cambria"/>
          <w:u w:val="single"/>
        </w:rPr>
        <w:t>Amazon Employees for Climate Justice</w:t>
      </w:r>
      <w:r w:rsidRPr="00350BE0">
        <w:rPr>
          <w:rFonts w:eastAsia="Cambria"/>
          <w:sz w:val="16"/>
        </w:rPr>
        <w:t xml:space="preserve"> and </w:t>
      </w:r>
      <w:hyperlink r:id="rId25" w:history="1">
        <w:r w:rsidRPr="00350BE0">
          <w:rPr>
            <w:rFonts w:eastAsia="Cambria"/>
            <w:sz w:val="16"/>
          </w:rPr>
          <w:t>nearly 2,000</w:t>
        </w:r>
      </w:hyperlink>
      <w:r w:rsidRPr="00350BE0">
        <w:rPr>
          <w:rFonts w:eastAsia="Cambria"/>
          <w:sz w:val="16"/>
        </w:rPr>
        <w:t xml:space="preserve"> participated in the recent climate strike to protest against the company’s role in climate change. Workers in its Whole Foods division have </w:t>
      </w:r>
      <w:hyperlink r:id="rId26" w:history="1">
        <w:r w:rsidRPr="00350BE0">
          <w:rPr>
            <w:rFonts w:eastAsia="Cambria"/>
            <w:sz w:val="16"/>
          </w:rPr>
          <w:t>pushed back</w:t>
        </w:r>
      </w:hyperlink>
      <w:r w:rsidRPr="00350BE0">
        <w:rPr>
          <w:rFonts w:eastAsia="Cambria"/>
          <w:sz w:val="16"/>
        </w:rPr>
        <w:t xml:space="preserve"> against the company’s contract with Palantir, a big data company that has </w:t>
      </w:r>
      <w:hyperlink r:id="rId27" w:history="1">
        <w:r w:rsidRPr="00495AFB">
          <w:rPr>
            <w:rFonts w:eastAsia="Cambria"/>
            <w:sz w:val="16"/>
          </w:rPr>
          <w:t>helped Ice raid workplaces for undocumented immigrants.</w:t>
        </w:r>
      </w:hyperlink>
      <w:r w:rsidRPr="00495AFB">
        <w:rPr>
          <w:rFonts w:eastAsia="Cambria"/>
          <w:sz w:val="16"/>
        </w:rPr>
        <w:t xml:space="preserve"> </w:t>
      </w:r>
      <w:r w:rsidRPr="00495AFB">
        <w:rPr>
          <w:rFonts w:eastAsia="Cambria"/>
          <w:u w:val="single"/>
        </w:rPr>
        <w:t xml:space="preserve">Instead of championing this </w:t>
      </w:r>
      <w:r w:rsidRPr="00495AFB">
        <w:rPr>
          <w:rFonts w:eastAsia="Cambria"/>
          <w:highlight w:val="green"/>
          <w:u w:val="single"/>
        </w:rPr>
        <w:t>progressive wave</w:t>
      </w:r>
      <w:r w:rsidRPr="00495AFB">
        <w:rPr>
          <w:rFonts w:eastAsia="Cambria"/>
          <w:sz w:val="16"/>
        </w:rPr>
        <w:t xml:space="preserve">, </w:t>
      </w:r>
      <w:r w:rsidRPr="00495AFB">
        <w:rPr>
          <w:rFonts w:eastAsia="Cambria"/>
          <w:u w:val="single"/>
        </w:rPr>
        <w:t>House</w:t>
      </w:r>
      <w:r w:rsidRPr="00E06ADF">
        <w:rPr>
          <w:rFonts w:eastAsia="Cambria"/>
          <w:u w:val="single"/>
        </w:rPr>
        <w:t xml:space="preserve"> leaders</w:t>
      </w:r>
      <w:r w:rsidRPr="00E06ADF">
        <w:rPr>
          <w:rFonts w:eastAsia="Cambria"/>
          <w:highlight w:val="green"/>
          <w:u w:val="single"/>
        </w:rPr>
        <w:t>,</w:t>
      </w:r>
      <w:r w:rsidRPr="00350BE0">
        <w:rPr>
          <w:rFonts w:eastAsia="Cambria"/>
          <w:u w:val="single"/>
        </w:rPr>
        <w:t xml:space="preserve"> </w:t>
      </w:r>
      <w:r w:rsidRPr="00E06ADF">
        <w:rPr>
          <w:rFonts w:eastAsia="Cambria"/>
          <w:highlight w:val="green"/>
          <w:u w:val="single"/>
        </w:rPr>
        <w:t>Democratic leaders seem to be taking steps to undermine it</w:t>
      </w:r>
      <w:r w:rsidRPr="00350BE0">
        <w:rPr>
          <w:rFonts w:eastAsia="Cambria"/>
          <w:u w:val="single"/>
        </w:rPr>
        <w:t xml:space="preserve"> </w:t>
      </w:r>
      <w:r w:rsidRPr="00350BE0">
        <w:rPr>
          <w:rFonts w:eastAsia="Cambria"/>
          <w:sz w:val="16"/>
        </w:rPr>
        <w:t xml:space="preserve">On Wednesday, in Detroit, Senator Bernie Sanders </w:t>
      </w:r>
      <w:hyperlink r:id="rId28" w:history="1">
        <w:r w:rsidRPr="00350BE0">
          <w:rPr>
            <w:rFonts w:eastAsia="Cambria"/>
            <w:sz w:val="16"/>
          </w:rPr>
          <w:t>joined</w:t>
        </w:r>
      </w:hyperlink>
      <w:r w:rsidRPr="00350BE0">
        <w:rPr>
          <w:rFonts w:eastAsia="Cambria"/>
          <w:sz w:val="16"/>
        </w:rPr>
        <w:t xml:space="preserve"> United Auto Workers members participating in the General Motors strike and addressed corporate greed beyond GM executives. Peppering his remarks were </w:t>
      </w:r>
      <w:hyperlink r:id="rId29" w:history="1">
        <w:r w:rsidRPr="00350BE0">
          <w:rPr>
            <w:rFonts w:eastAsia="Cambria"/>
            <w:sz w:val="16"/>
          </w:rPr>
          <w:t>supportive shouts and applause from the audience</w:t>
        </w:r>
      </w:hyperlink>
      <w:r w:rsidRPr="00350BE0">
        <w:rPr>
          <w:rFonts w:eastAsia="Cambria"/>
          <w:sz w:val="16"/>
        </w:rPr>
        <w:t xml:space="preserve"> when he mentioned justice, inadequate healthcare, the practice of corporate offshoring and the fatigue of Americans </w:t>
      </w:r>
      <w:r w:rsidRPr="00495AFB">
        <w:rPr>
          <w:rFonts w:eastAsia="Cambria"/>
          <w:sz w:val="16"/>
        </w:rPr>
        <w:t>around the country who work multiple jobs. Strikers joined him in shouting “</w:t>
      </w:r>
      <w:hyperlink r:id="rId30" w:history="1">
        <w:r w:rsidRPr="00495AFB">
          <w:rPr>
            <w:rFonts w:eastAsia="Cambria"/>
            <w:sz w:val="16"/>
          </w:rPr>
          <w:t>enough is enough</w:t>
        </w:r>
      </w:hyperlink>
      <w:r w:rsidRPr="00495AFB">
        <w:rPr>
          <w:rFonts w:eastAsia="Cambria"/>
          <w:sz w:val="16"/>
        </w:rPr>
        <w:t xml:space="preserve">”. Despite this growing progressive fervor, the </w:t>
      </w:r>
      <w:r w:rsidRPr="00495AFB">
        <w:rPr>
          <w:rFonts w:eastAsia="Cambria"/>
          <w:u w:val="single"/>
        </w:rPr>
        <w:t xml:space="preserve">Democrats’ congressional leadership – including Nancy Pelosi and Chuck Schumer – have focused almost entirely on targeting Donald Trump, reaching a </w:t>
      </w:r>
      <w:r w:rsidRPr="00495AFB">
        <w:rPr>
          <w:rFonts w:eastAsia="Cambria"/>
          <w:u w:val="single"/>
        </w:rPr>
        <w:lastRenderedPageBreak/>
        <w:t xml:space="preserve">zenith with Pelosi’s announcement to </w:t>
      </w:r>
      <w:hyperlink r:id="rId31" w:history="1">
        <w:r w:rsidRPr="00495AFB">
          <w:rPr>
            <w:rFonts w:eastAsia="Cambria"/>
            <w:u w:val="single"/>
          </w:rPr>
          <w:t>launch an impeachment inquiry</w:t>
        </w:r>
      </w:hyperlink>
      <w:r w:rsidRPr="00495AFB">
        <w:rPr>
          <w:rFonts w:eastAsia="Cambria"/>
          <w:u w:val="single"/>
        </w:rPr>
        <w:t xml:space="preserve"> into</w:t>
      </w:r>
      <w:r w:rsidRPr="00350BE0">
        <w:rPr>
          <w:rFonts w:eastAsia="Cambria"/>
          <w:u w:val="single"/>
        </w:rPr>
        <w:t xml:space="preserve"> his interactions with Ukraine.</w:t>
      </w:r>
      <w:r w:rsidRPr="00350BE0">
        <w:rPr>
          <w:rFonts w:eastAsia="Cambria"/>
          <w:sz w:val="16"/>
        </w:rPr>
        <w:t xml:space="preserve"> Outside of this singular focus, </w:t>
      </w:r>
      <w:r w:rsidRPr="00350BE0">
        <w:rPr>
          <w:rFonts w:eastAsia="Cambria"/>
          <w:u w:val="single"/>
        </w:rPr>
        <w:t>where is the Democrats’ vision</w:t>
      </w:r>
      <w:r w:rsidRPr="00350BE0">
        <w:rPr>
          <w:rFonts w:eastAsia="Cambria"/>
          <w:sz w:val="16"/>
        </w:rPr>
        <w:t xml:space="preserve">? </w:t>
      </w:r>
      <w:r w:rsidRPr="00E06ADF">
        <w:rPr>
          <w:rFonts w:eastAsia="Cambria"/>
          <w:highlight w:val="green"/>
          <w:u w:val="single"/>
        </w:rPr>
        <w:t>What policies are they advocating to show that they</w:t>
      </w:r>
      <w:r w:rsidRPr="00350BE0">
        <w:rPr>
          <w:rFonts w:eastAsia="Cambria"/>
          <w:u w:val="single"/>
        </w:rPr>
        <w:t xml:space="preserve">, too, </w:t>
      </w:r>
      <w:r w:rsidRPr="00E06ADF">
        <w:rPr>
          <w:rFonts w:eastAsia="Cambria"/>
          <w:highlight w:val="green"/>
          <w:u w:val="single"/>
        </w:rPr>
        <w:t>stand with</w:t>
      </w:r>
      <w:r w:rsidRPr="00350BE0">
        <w:rPr>
          <w:rFonts w:eastAsia="Cambria"/>
          <w:u w:val="single"/>
        </w:rPr>
        <w:t xml:space="preserve"> the thousands of </w:t>
      </w:r>
      <w:r w:rsidRPr="00E06ADF">
        <w:rPr>
          <w:rFonts w:eastAsia="Cambria"/>
          <w:highlight w:val="green"/>
          <w:u w:val="single"/>
        </w:rPr>
        <w:t xml:space="preserve">workers </w:t>
      </w:r>
      <w:r w:rsidRPr="00E06ADF">
        <w:rPr>
          <w:rFonts w:eastAsia="Cambria"/>
          <w:u w:val="single"/>
        </w:rPr>
        <w:t>enduring economic stagnation and a weakened social safety net</w:t>
      </w:r>
      <w:r w:rsidRPr="00350BE0">
        <w:rPr>
          <w:rFonts w:eastAsia="Cambria"/>
          <w:u w:val="single"/>
        </w:rPr>
        <w:t xml:space="preserve"> as </w:t>
      </w:r>
      <w:hyperlink r:id="rId32" w:history="1">
        <w:r w:rsidRPr="00350BE0">
          <w:rPr>
            <w:rFonts w:eastAsia="Cambria"/>
            <w:u w:val="single"/>
          </w:rPr>
          <w:t>corporate profits soar?</w:t>
        </w:r>
      </w:hyperlink>
      <w:r w:rsidRPr="00350BE0">
        <w:rPr>
          <w:rFonts w:eastAsia="Cambria"/>
          <w:sz w:val="16"/>
        </w:rPr>
        <w:t xml:space="preserve"> Unfortunately, instead of championing this progressive wave, House leaders, Democratic leaders seem to be taking steps to undermine it. In September, the Los Angeles Times </w:t>
      </w:r>
      <w:hyperlink r:id="rId33" w:history="1">
        <w:r w:rsidRPr="00350BE0">
          <w:rPr>
            <w:rFonts w:eastAsia="Cambria"/>
            <w:sz w:val="16"/>
          </w:rPr>
          <w:t>reported</w:t>
        </w:r>
      </w:hyperlink>
      <w:r w:rsidRPr="00350BE0">
        <w:rPr>
          <w:rFonts w:eastAsia="Cambria"/>
          <w:sz w:val="16"/>
        </w:rPr>
        <w:t xml:space="preserve"> that political consultants were warned that the Democratic Senatorial Campaign Committee would boycott their services if they worked with progressive senatorial candidates in Colorado and Maine.</w:t>
      </w:r>
      <w:r w:rsidRPr="00350BE0">
        <w:rPr>
          <w:rFonts w:eastAsia="Cambria"/>
          <w:u w:val="single"/>
        </w:rPr>
        <w:t xml:space="preserve"> </w:t>
      </w:r>
      <w:r w:rsidRPr="00350BE0">
        <w:rPr>
          <w:rFonts w:eastAsia="Cambria"/>
          <w:sz w:val="16"/>
        </w:rPr>
        <w:t xml:space="preserve">The likely justification Democratic leaders will fall back on is that they are catering to the center to win competitive swing districts and thus the Senate. But instead of “Blue No Matter Who”, the approach seems to be more like “Blue, But Not You”. And there is no evidence that it’s a winning a strategy. In a May </w:t>
      </w:r>
      <w:hyperlink r:id="rId34" w:history="1">
        <w:r w:rsidRPr="00350BE0">
          <w:rPr>
            <w:rFonts w:eastAsia="Cambria"/>
            <w:sz w:val="16"/>
          </w:rPr>
          <w:t>New York Times interview,</w:t>
        </w:r>
      </w:hyperlink>
      <w:r w:rsidRPr="00350BE0">
        <w:rPr>
          <w:rFonts w:eastAsia="Cambria"/>
          <w:sz w:val="16"/>
        </w:rPr>
        <w:t xml:space="preserve"> Pelosi pressed Democrats to “own the center left, own the mainstream”, and have been </w:t>
      </w:r>
      <w:hyperlink r:id="rId35" w:history="1">
        <w:r w:rsidRPr="00350BE0">
          <w:rPr>
            <w:rFonts w:eastAsia="Cambria"/>
            <w:sz w:val="16"/>
          </w:rPr>
          <w:t>backing moderate Senate candidates</w:t>
        </w:r>
      </w:hyperlink>
      <w:r w:rsidRPr="00350BE0">
        <w:rPr>
          <w:rFonts w:eastAsia="Cambria"/>
          <w:sz w:val="16"/>
        </w:rPr>
        <w:t xml:space="preserve"> over progressives, including the pro-fracking John Hickenlooper. In last year’s midterms, the Democratic Congressional Campaign Committee </w:t>
      </w:r>
      <w:hyperlink r:id="rId36" w:history="1">
        <w:r w:rsidRPr="00350BE0">
          <w:rPr>
            <w:rFonts w:eastAsia="Cambria"/>
            <w:sz w:val="16"/>
          </w:rPr>
          <w:t>reportedly sent internal memos</w:t>
        </w:r>
      </w:hyperlink>
      <w:r w:rsidRPr="00350BE0">
        <w:rPr>
          <w:rFonts w:eastAsia="Cambria"/>
          <w:sz w:val="16"/>
        </w:rPr>
        <w:t xml:space="preserve"> telling candidates not to fight for gun reform or Medicare for All. If electability is the concern, why waffle on policies </w:t>
      </w:r>
      <w:hyperlink r:id="rId37" w:history="1">
        <w:r w:rsidRPr="00350BE0">
          <w:rPr>
            <w:rFonts w:eastAsia="Cambria"/>
            <w:sz w:val="16"/>
          </w:rPr>
          <w:t>most Americans agree with?</w:t>
        </w:r>
      </w:hyperlink>
      <w:r w:rsidRPr="00350BE0">
        <w:rPr>
          <w:rFonts w:eastAsia="Cambria"/>
          <w:sz w:val="16"/>
        </w:rPr>
        <w:t xml:space="preserve"> The steady support for Bernie Sanders and increasing support for Elizabeth Warren have cut into Joe Biden’s lead in </w:t>
      </w:r>
      <w:hyperlink r:id="rId38" w:history="1">
        <w:r w:rsidRPr="00350BE0">
          <w:rPr>
            <w:rFonts w:eastAsia="Cambria"/>
            <w:sz w:val="16"/>
          </w:rPr>
          <w:t>some polls</w:t>
        </w:r>
      </w:hyperlink>
      <w:r w:rsidRPr="00350BE0">
        <w:rPr>
          <w:rFonts w:eastAsia="Cambria"/>
          <w:sz w:val="16"/>
        </w:rPr>
        <w:t xml:space="preserve">, while the centrist candidates the DSCC is championing </w:t>
      </w:r>
      <w:hyperlink r:id="rId39" w:history="1">
        <w:r w:rsidRPr="00350BE0">
          <w:rPr>
            <w:rFonts w:eastAsia="Cambria"/>
            <w:sz w:val="16"/>
          </w:rPr>
          <w:t>have done little to prove that they can actually win.</w:t>
        </w:r>
      </w:hyperlink>
      <w:r w:rsidRPr="00350BE0">
        <w:rPr>
          <w:rFonts w:eastAsia="Cambria"/>
          <w:sz w:val="16"/>
        </w:rPr>
        <w:t xml:space="preserve"> </w:t>
      </w:r>
      <w:r w:rsidRPr="00E06ADF">
        <w:rPr>
          <w:rFonts w:eastAsia="Cambria"/>
          <w:b/>
          <w:bCs/>
          <w:highlight w:val="green"/>
          <w:u w:val="single"/>
        </w:rPr>
        <w:t>The 2016 election should have been a sign that there was a growing disconnect between the priorities of the political establishment and the American public</w:t>
      </w:r>
      <w:r w:rsidRPr="00E06ADF">
        <w:rPr>
          <w:rFonts w:eastAsia="Cambria"/>
          <w:sz w:val="16"/>
          <w:highlight w:val="green"/>
        </w:rPr>
        <w:t>.</w:t>
      </w:r>
      <w:r w:rsidRPr="00350BE0">
        <w:rPr>
          <w:rFonts w:eastAsia="Cambria"/>
          <w:sz w:val="16"/>
        </w:rPr>
        <w:t xml:space="preserve"> </w:t>
      </w:r>
      <w:r w:rsidRPr="00350BE0">
        <w:rPr>
          <w:rFonts w:eastAsia="Cambria"/>
          <w:u w:val="single"/>
        </w:rPr>
        <w:t>Impeachment proceedings may provide temporary cover, but they do not replace sustainable, visionary leadership.</w:t>
      </w:r>
      <w:r w:rsidRPr="00350BE0">
        <w:rPr>
          <w:rFonts w:eastAsia="Cambria"/>
          <w:sz w:val="16"/>
        </w:rPr>
        <w:t xml:space="preserve"> For that, we may have to rely on those emboldened workers who continue to shout across America that “enough is enough”.</w:t>
      </w:r>
    </w:p>
    <w:p w14:paraId="7F64EE2D" w14:textId="77777777" w:rsidR="007572DA" w:rsidRPr="00350BE0" w:rsidRDefault="007572DA" w:rsidP="007572DA">
      <w:pPr>
        <w:keepNext/>
        <w:keepLines/>
        <w:spacing w:before="40" w:after="0"/>
        <w:outlineLvl w:val="3"/>
        <w:rPr>
          <w:rFonts w:eastAsia="MS Gothic" w:cs="Times New Roman"/>
          <w:b/>
          <w:iCs/>
          <w:sz w:val="26"/>
        </w:rPr>
      </w:pPr>
      <w:r w:rsidRPr="00350BE0">
        <w:rPr>
          <w:rFonts w:eastAsia="MS Gothic" w:cs="Times New Roman"/>
          <w:b/>
          <w:iCs/>
          <w:sz w:val="26"/>
        </w:rPr>
        <w:t>Strikes hurt unions and their members</w:t>
      </w:r>
    </w:p>
    <w:p w14:paraId="5E1235AC" w14:textId="77777777" w:rsidR="007572DA" w:rsidRPr="00350BE0" w:rsidRDefault="007572DA" w:rsidP="007572DA">
      <w:pPr>
        <w:rPr>
          <w:rFonts w:eastAsia="Cambria"/>
          <w:b/>
          <w:bCs/>
          <w:sz w:val="26"/>
        </w:rPr>
      </w:pPr>
      <w:proofErr w:type="spellStart"/>
      <w:r w:rsidRPr="00350BE0">
        <w:rPr>
          <w:rFonts w:eastAsia="Cambria"/>
          <w:b/>
          <w:bCs/>
          <w:sz w:val="26"/>
        </w:rPr>
        <w:t>Gardapee</w:t>
      </w:r>
      <w:proofErr w:type="spellEnd"/>
      <w:r w:rsidRPr="00350BE0">
        <w:rPr>
          <w:rFonts w:eastAsia="Cambria"/>
          <w:b/>
          <w:bCs/>
          <w:sz w:val="26"/>
        </w:rPr>
        <w:t xml:space="preserve"> 12</w:t>
      </w:r>
    </w:p>
    <w:p w14:paraId="7BA1F51A" w14:textId="77777777" w:rsidR="007572DA" w:rsidRPr="00350BE0" w:rsidRDefault="007572DA" w:rsidP="007572DA">
      <w:pPr>
        <w:rPr>
          <w:rFonts w:eastAsia="Cambria"/>
          <w:sz w:val="16"/>
          <w:szCs w:val="16"/>
        </w:rPr>
      </w:pPr>
      <w:r w:rsidRPr="00350BE0">
        <w:rPr>
          <w:rFonts w:eastAsia="Cambria"/>
          <w:sz w:val="16"/>
          <w:szCs w:val="16"/>
        </w:rPr>
        <w:t xml:space="preserve">Pamela </w:t>
      </w:r>
      <w:proofErr w:type="spellStart"/>
      <w:r w:rsidRPr="00350BE0">
        <w:rPr>
          <w:rFonts w:eastAsia="Cambria"/>
          <w:sz w:val="16"/>
          <w:szCs w:val="16"/>
        </w:rPr>
        <w:t>Gardapee</w:t>
      </w:r>
      <w:proofErr w:type="spellEnd"/>
      <w:r w:rsidRPr="00350BE0">
        <w:rPr>
          <w:rFonts w:eastAsia="Cambria"/>
          <w:sz w:val="16"/>
          <w:szCs w:val="16"/>
        </w:rPr>
        <w:t xml:space="preserve"> (studied accounting, computers and writing before offering her tax, computer and writing services to others, 2012-08-16 (date found in source code), "How Do Strikes Affect Labor Union Members?," Your Business, </w:t>
      </w:r>
      <w:hyperlink r:id="rId40" w:history="1">
        <w:r w:rsidRPr="00350BE0">
          <w:rPr>
            <w:rFonts w:eastAsia="Cambria"/>
            <w:sz w:val="16"/>
            <w:szCs w:val="16"/>
          </w:rPr>
          <w:t>https://yourbusiness.azcentral.com/strikes-affect-labor-union-members-2432.html //</w:t>
        </w:r>
      </w:hyperlink>
      <w:r w:rsidRPr="00350BE0">
        <w:rPr>
          <w:rFonts w:eastAsia="Cambria"/>
          <w:sz w:val="16"/>
          <w:szCs w:val="16"/>
        </w:rPr>
        <w:t xml:space="preserve"> AW</w:t>
      </w:r>
    </w:p>
    <w:p w14:paraId="3E3F9470" w14:textId="18E362CF" w:rsidR="00E42E4C" w:rsidRPr="0025021D" w:rsidRDefault="007572DA" w:rsidP="00F601E6">
      <w:pPr>
        <w:rPr>
          <w:u w:val="single"/>
        </w:rPr>
      </w:pPr>
      <w:r w:rsidRPr="00350BE0">
        <w:t xml:space="preserve">Whether you are a small business or a big business, </w:t>
      </w:r>
      <w:r w:rsidRPr="00712C54">
        <w:rPr>
          <w:highlight w:val="green"/>
          <w:u w:val="single"/>
        </w:rPr>
        <w:t>strikes</w:t>
      </w:r>
      <w:r w:rsidRPr="00350BE0">
        <w:rPr>
          <w:u w:val="single"/>
        </w:rPr>
        <w:t xml:space="preserve"> can </w:t>
      </w:r>
      <w:r w:rsidRPr="00712C54">
        <w:rPr>
          <w:highlight w:val="green"/>
          <w:u w:val="single"/>
        </w:rPr>
        <w:t>hurt</w:t>
      </w:r>
      <w:r w:rsidRPr="00350BE0">
        <w:rPr>
          <w:u w:val="single"/>
        </w:rPr>
        <w:t xml:space="preserve"> both </w:t>
      </w:r>
      <w:r w:rsidRPr="00712C54">
        <w:rPr>
          <w:highlight w:val="green"/>
          <w:u w:val="single"/>
        </w:rPr>
        <w:t>the business and the members</w:t>
      </w:r>
      <w:r w:rsidRPr="00350BE0">
        <w:t xml:space="preserve">. Although companies have options during a strike, the </w:t>
      </w:r>
      <w:r w:rsidRPr="00350BE0">
        <w:rPr>
          <w:u w:val="single"/>
        </w:rPr>
        <w:t>labor union members have very few options after the strike vote is cast</w:t>
      </w:r>
      <w:r w:rsidRPr="00350BE0">
        <w:t xml:space="preserve"> and the members walk out. </w:t>
      </w:r>
      <w:r w:rsidRPr="00712C54">
        <w:rPr>
          <w:b/>
          <w:bCs/>
          <w:highlight w:val="green"/>
          <w:u w:val="single"/>
        </w:rPr>
        <w:t xml:space="preserve">The </w:t>
      </w:r>
      <w:proofErr w:type="spellStart"/>
      <w:r w:rsidRPr="00712C54">
        <w:rPr>
          <w:b/>
          <w:bCs/>
          <w:highlight w:val="green"/>
          <w:u w:val="single"/>
        </w:rPr>
        <w:t>affect</w:t>
      </w:r>
      <w:proofErr w:type="spellEnd"/>
      <w:r w:rsidRPr="00712C54">
        <w:rPr>
          <w:b/>
          <w:bCs/>
          <w:highlight w:val="green"/>
          <w:u w:val="single"/>
        </w:rPr>
        <w:t xml:space="preserve"> of a strike on union members is just as hard as it is for the busines</w:t>
      </w:r>
      <w:r w:rsidRPr="00350BE0">
        <w:rPr>
          <w:b/>
          <w:bCs/>
          <w:u w:val="single"/>
        </w:rPr>
        <w:t xml:space="preserve">s. </w:t>
      </w:r>
      <w:r w:rsidRPr="00350BE0">
        <w:t xml:space="preserve">Earnings </w:t>
      </w:r>
      <w:r w:rsidRPr="00350BE0">
        <w:rPr>
          <w:u w:val="single"/>
        </w:rPr>
        <w:t xml:space="preserve">The </w:t>
      </w:r>
      <w:r w:rsidRPr="00712C54">
        <w:rPr>
          <w:highlight w:val="green"/>
          <w:u w:val="single"/>
        </w:rPr>
        <w:t>earnings</w:t>
      </w:r>
      <w:r w:rsidRPr="00350BE0">
        <w:rPr>
          <w:u w:val="single"/>
        </w:rPr>
        <w:t xml:space="preserve"> that a labor union member is used to making </w:t>
      </w:r>
      <w:r w:rsidRPr="00712C54">
        <w:rPr>
          <w:highlight w:val="green"/>
          <w:u w:val="single"/>
        </w:rPr>
        <w:t>will stop</w:t>
      </w:r>
      <w:r w:rsidRPr="00350BE0">
        <w:t xml:space="preserve">. </w:t>
      </w:r>
      <w:r w:rsidRPr="00350BE0">
        <w:rPr>
          <w:u w:val="single"/>
        </w:rPr>
        <w:t xml:space="preserve">Although there is a </w:t>
      </w:r>
      <w:r w:rsidRPr="00712C54">
        <w:rPr>
          <w:highlight w:val="green"/>
          <w:u w:val="single"/>
        </w:rPr>
        <w:t>strike fund</w:t>
      </w:r>
      <w:r w:rsidRPr="00350BE0">
        <w:t xml:space="preserve"> that provides some money to strikers every week, </w:t>
      </w:r>
      <w:r w:rsidRPr="00350BE0">
        <w:rPr>
          <w:u w:val="single"/>
        </w:rPr>
        <w:t xml:space="preserve">the amount </w:t>
      </w:r>
      <w:r w:rsidRPr="00712C54">
        <w:rPr>
          <w:highlight w:val="green"/>
          <w:u w:val="single"/>
        </w:rPr>
        <w:t>doesn’t make up for lost wages</w:t>
      </w:r>
      <w:r w:rsidRPr="00350BE0">
        <w:t xml:space="preserve">. Every union is different, but </w:t>
      </w:r>
      <w:r w:rsidRPr="00350BE0">
        <w:rPr>
          <w:u w:val="single"/>
        </w:rPr>
        <w:t>members could only make a fraction of their normal wages, depending on the union to which they belong and the funds available</w:t>
      </w:r>
      <w:r w:rsidRPr="00350BE0">
        <w:t xml:space="preserve">. However, the only way to get paid from the union strike fund is to walk the picket line. </w:t>
      </w:r>
      <w:r w:rsidRPr="00350BE0">
        <w:rPr>
          <w:u w:val="single"/>
        </w:rPr>
        <w:t xml:space="preserve">If </w:t>
      </w:r>
      <w:r w:rsidRPr="00712C54">
        <w:rPr>
          <w:highlight w:val="green"/>
          <w:u w:val="single"/>
        </w:rPr>
        <w:t>an employee</w:t>
      </w:r>
      <w:r w:rsidRPr="00350BE0">
        <w:rPr>
          <w:u w:val="single"/>
        </w:rPr>
        <w:t xml:space="preserve"> belongs to the union, that person </w:t>
      </w:r>
      <w:r w:rsidRPr="00712C54">
        <w:rPr>
          <w:highlight w:val="green"/>
          <w:u w:val="single"/>
        </w:rPr>
        <w:t>cannot choose to work without resigning from the union</w:t>
      </w:r>
      <w:r w:rsidRPr="00350BE0">
        <w:t xml:space="preserve"> or he could face fines because he is not abiding by the bylaws set forth by the union. </w:t>
      </w:r>
      <w:r w:rsidRPr="00350BE0">
        <w:rPr>
          <w:u w:val="single"/>
        </w:rPr>
        <w:t xml:space="preserve">If a union member doesn’t resign from the union before working for the employer, </w:t>
      </w:r>
      <w:r w:rsidRPr="00712C54">
        <w:rPr>
          <w:highlight w:val="green"/>
          <w:u w:val="single"/>
        </w:rPr>
        <w:t>the union will fine</w:t>
      </w:r>
      <w:r w:rsidRPr="00712C54">
        <w:rPr>
          <w:u w:val="single"/>
        </w:rPr>
        <w:t xml:space="preserve"> that person </w:t>
      </w:r>
      <w:r w:rsidRPr="00712C54">
        <w:rPr>
          <w:highlight w:val="green"/>
          <w:u w:val="single"/>
        </w:rPr>
        <w:t>and can sue him</w:t>
      </w:r>
      <w:r w:rsidRPr="00350BE0">
        <w:rPr>
          <w:u w:val="single"/>
        </w:rPr>
        <w:t xml:space="preserve"> for the money.</w:t>
      </w:r>
      <w:r w:rsidRPr="00350BE0">
        <w:t xml:space="preserve"> Benefits ref </w:t>
      </w:r>
      <w:r w:rsidRPr="00350BE0">
        <w:rPr>
          <w:u w:val="single"/>
        </w:rPr>
        <w:t xml:space="preserve">Labor </w:t>
      </w:r>
      <w:r w:rsidRPr="00712C54">
        <w:rPr>
          <w:highlight w:val="green"/>
          <w:u w:val="single"/>
        </w:rPr>
        <w:t>union members</w:t>
      </w:r>
      <w:r w:rsidRPr="00350BE0">
        <w:rPr>
          <w:u w:val="single"/>
        </w:rPr>
        <w:t xml:space="preserve"> who strike for long periods of time can </w:t>
      </w:r>
      <w:r w:rsidRPr="00712C54">
        <w:rPr>
          <w:highlight w:val="green"/>
          <w:u w:val="single"/>
        </w:rPr>
        <w:t>lose benefits</w:t>
      </w:r>
      <w:r w:rsidRPr="00350BE0">
        <w:rPr>
          <w:u w:val="single"/>
        </w:rPr>
        <w:t xml:space="preserve"> such as sick pay, </w:t>
      </w:r>
      <w:proofErr w:type="gramStart"/>
      <w:r w:rsidRPr="00350BE0">
        <w:rPr>
          <w:u w:val="single"/>
        </w:rPr>
        <w:t>vacation</w:t>
      </w:r>
      <w:proofErr w:type="gramEnd"/>
      <w:r w:rsidRPr="00350BE0">
        <w:rPr>
          <w:u w:val="single"/>
        </w:rPr>
        <w:t xml:space="preserve"> and medical insurance</w:t>
      </w:r>
      <w:r w:rsidRPr="00350BE0">
        <w:t xml:space="preserve">. The company can only stop benefits if the actual expired contract stipulates it, however. Some unions also have funds to pay for some or all employee benefits during a strike. Morale </w:t>
      </w:r>
      <w:r w:rsidRPr="00350BE0">
        <w:rPr>
          <w:u w:val="single"/>
        </w:rPr>
        <w:t>Moral is likely to deteriorate if the strike drags on.</w:t>
      </w:r>
      <w:r w:rsidRPr="00350BE0">
        <w:t xml:space="preserve"> </w:t>
      </w:r>
      <w:r w:rsidRPr="00350BE0">
        <w:rPr>
          <w:u w:val="single"/>
        </w:rPr>
        <w:t>Companies will be watching for this</w:t>
      </w:r>
      <w:r w:rsidRPr="00350BE0">
        <w:t xml:space="preserve"> problem with labor union members</w:t>
      </w:r>
      <w:r w:rsidRPr="00712C54">
        <w:rPr>
          <w:highlight w:val="green"/>
        </w:rPr>
        <w:t xml:space="preserve">. </w:t>
      </w:r>
      <w:r w:rsidRPr="00712C54">
        <w:rPr>
          <w:highlight w:val="green"/>
          <w:u w:val="single"/>
        </w:rPr>
        <w:t>Members start feeling the strain</w:t>
      </w:r>
      <w:r w:rsidRPr="00350BE0">
        <w:rPr>
          <w:u w:val="single"/>
        </w:rPr>
        <w:t xml:space="preserve"> from loss of wages, </w:t>
      </w:r>
      <w:proofErr w:type="gramStart"/>
      <w:r w:rsidRPr="00350BE0">
        <w:rPr>
          <w:u w:val="single"/>
        </w:rPr>
        <w:t>benefits</w:t>
      </w:r>
      <w:proofErr w:type="gramEnd"/>
      <w:r w:rsidRPr="00350BE0">
        <w:rPr>
          <w:u w:val="single"/>
        </w:rPr>
        <w:t xml:space="preserve"> and available work.</w:t>
      </w:r>
      <w:r w:rsidRPr="00350BE0">
        <w:t xml:space="preserve"> </w:t>
      </w:r>
      <w:r w:rsidRPr="00350BE0">
        <w:rPr>
          <w:u w:val="single"/>
        </w:rPr>
        <w:t>Relationships feel the strain</w:t>
      </w:r>
      <w:r w:rsidRPr="00350BE0">
        <w:t xml:space="preserve"> when a wage earner is no longer bringing home enough money to feed the family or pay the bills. </w:t>
      </w:r>
      <w:r w:rsidRPr="00350BE0">
        <w:rPr>
          <w:u w:val="single"/>
        </w:rPr>
        <w:t>When the strike lasts longer than a few weeks, morale continues to decline</w:t>
      </w:r>
      <w:r w:rsidRPr="00350BE0">
        <w:t xml:space="preserve">. Communication </w:t>
      </w:r>
      <w:proofErr w:type="spellStart"/>
      <w:r w:rsidRPr="00350BE0">
        <w:rPr>
          <w:u w:val="single"/>
        </w:rPr>
        <w:t>Communication</w:t>
      </w:r>
      <w:proofErr w:type="spellEnd"/>
      <w:r w:rsidRPr="00350BE0">
        <w:rPr>
          <w:u w:val="single"/>
        </w:rPr>
        <w:t xml:space="preserve"> with the company may stop</w:t>
      </w:r>
      <w:r w:rsidRPr="00350BE0">
        <w:t xml:space="preserve">. This can </w:t>
      </w:r>
      <w:r w:rsidRPr="00350BE0">
        <w:rPr>
          <w:u w:val="single"/>
        </w:rPr>
        <w:t>affect all the striking members.</w:t>
      </w:r>
      <w:r w:rsidRPr="00350BE0">
        <w:t xml:space="preserve"> Companies can </w:t>
      </w:r>
      <w:r w:rsidRPr="00350BE0">
        <w:rPr>
          <w:u w:val="single"/>
        </w:rPr>
        <w:t>opt to hire workers to replace the striking members</w:t>
      </w:r>
      <w:r w:rsidRPr="00350BE0">
        <w:t xml:space="preserve">. </w:t>
      </w:r>
      <w:r w:rsidRPr="00712C54">
        <w:rPr>
          <w:highlight w:val="green"/>
          <w:u w:val="single"/>
        </w:rPr>
        <w:t>When</w:t>
      </w:r>
      <w:r w:rsidRPr="00350BE0">
        <w:rPr>
          <w:u w:val="single"/>
        </w:rPr>
        <w:t xml:space="preserve"> and if the </w:t>
      </w:r>
      <w:r w:rsidRPr="00712C54">
        <w:rPr>
          <w:highlight w:val="green"/>
          <w:u w:val="single"/>
        </w:rPr>
        <w:t xml:space="preserve">strikers </w:t>
      </w:r>
      <w:r w:rsidRPr="00712C54">
        <w:rPr>
          <w:highlight w:val="green"/>
          <w:u w:val="single"/>
        </w:rPr>
        <w:lastRenderedPageBreak/>
        <w:t>return to work</w:t>
      </w:r>
      <w:r w:rsidRPr="00350BE0">
        <w:rPr>
          <w:u w:val="single"/>
        </w:rPr>
        <w:t xml:space="preserve">, </w:t>
      </w:r>
      <w:r w:rsidRPr="00712C54">
        <w:rPr>
          <w:highlight w:val="green"/>
          <w:u w:val="single"/>
        </w:rPr>
        <w:t>there will be a strain between the members</w:t>
      </w:r>
      <w:r w:rsidRPr="00350BE0">
        <w:rPr>
          <w:u w:val="single"/>
        </w:rPr>
        <w:t xml:space="preserve"> </w:t>
      </w:r>
      <w:r w:rsidRPr="00712C54">
        <w:rPr>
          <w:highlight w:val="green"/>
          <w:u w:val="single"/>
        </w:rPr>
        <w:t>and</w:t>
      </w:r>
      <w:r w:rsidRPr="00350BE0">
        <w:rPr>
          <w:u w:val="single"/>
        </w:rPr>
        <w:t xml:space="preserve"> the </w:t>
      </w:r>
      <w:r w:rsidRPr="00712C54">
        <w:rPr>
          <w:highlight w:val="green"/>
          <w:u w:val="single"/>
        </w:rPr>
        <w:t>management</w:t>
      </w:r>
      <w:r w:rsidRPr="00350BE0">
        <w:rPr>
          <w:u w:val="single"/>
        </w:rPr>
        <w:t xml:space="preserve"> team caused by a strike</w:t>
      </w:r>
      <w:r w:rsidRPr="00350BE0">
        <w:t xml:space="preserve">. </w:t>
      </w:r>
      <w:r w:rsidRPr="00350BE0">
        <w:rPr>
          <w:u w:val="single"/>
        </w:rPr>
        <w:t>The workers hired during the strike can keep their jobs even after the strike is over if the company chooses</w:t>
      </w:r>
      <w:r w:rsidRPr="00350BE0">
        <w:t xml:space="preserve">, which means </w:t>
      </w:r>
      <w:r w:rsidRPr="00712C54">
        <w:rPr>
          <w:highlight w:val="green"/>
          <w:u w:val="single"/>
        </w:rPr>
        <w:t>labor union members will lose their jobs.</w:t>
      </w:r>
      <w:r w:rsidRPr="00712C54">
        <w:rPr>
          <w:highlight w:val="green"/>
        </w:rPr>
        <w:t xml:space="preserve"> </w:t>
      </w:r>
      <w:r w:rsidRPr="00712C54">
        <w:t xml:space="preserve">The </w:t>
      </w:r>
      <w:r w:rsidRPr="00712C54">
        <w:rPr>
          <w:highlight w:val="green"/>
          <w:u w:val="single"/>
        </w:rPr>
        <w:t xml:space="preserve">company does not have to rehire </w:t>
      </w:r>
      <w:r w:rsidRPr="00712C54">
        <w:rPr>
          <w:u w:val="single"/>
        </w:rPr>
        <w:t xml:space="preserve">the </w:t>
      </w:r>
      <w:r w:rsidRPr="00712C54">
        <w:rPr>
          <w:highlight w:val="green"/>
          <w:u w:val="single"/>
        </w:rPr>
        <w:t>union members.</w:t>
      </w:r>
    </w:p>
    <w:sectPr w:rsidR="00E42E4C" w:rsidRPr="002502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enlo Regular">
    <w:altName w:val="Menlo"/>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A52A8"/>
    <w:multiLevelType w:val="hybridMultilevel"/>
    <w:tmpl w:val="3FB0931E"/>
    <w:lvl w:ilvl="0" w:tplc="0AD86B1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64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F59"/>
    <w:rsid w:val="002343FE"/>
    <w:rsid w:val="00235F7B"/>
    <w:rsid w:val="0025021D"/>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4C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EA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5AFB"/>
    <w:rsid w:val="00496BB2"/>
    <w:rsid w:val="004B37B4"/>
    <w:rsid w:val="004B72B4"/>
    <w:rsid w:val="004C0314"/>
    <w:rsid w:val="004C0D3D"/>
    <w:rsid w:val="004C213E"/>
    <w:rsid w:val="004C376C"/>
    <w:rsid w:val="004C657F"/>
    <w:rsid w:val="004D17D8"/>
    <w:rsid w:val="004D52D8"/>
    <w:rsid w:val="004E355B"/>
    <w:rsid w:val="005028E5"/>
    <w:rsid w:val="00503735"/>
    <w:rsid w:val="00514D38"/>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0552"/>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72DA"/>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F0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34F"/>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EB4"/>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1A5F"/>
    <w:rsid w:val="00D634EA"/>
    <w:rsid w:val="00D70ACF"/>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4B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50F885"/>
  <w14:defaultImageDpi w14:val="300"/>
  <w15:docId w15:val="{2BAE8375-FA65-5240-B393-97EADCD6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4B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764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64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64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1,Ch,Heading 2 Char2 Char,Heading 2 Char1 Char Char,TAG,no read,No Spacing211,No Spacing12,No Spacing2111,No Spacing4,No Spacing11111,No Spacing5,No Spacing21,Card,Tags,tags,No Spacing1111,t, Ch"/>
    <w:basedOn w:val="Normal"/>
    <w:next w:val="Normal"/>
    <w:link w:val="Heading4Char"/>
    <w:uiPriority w:val="9"/>
    <w:unhideWhenUsed/>
    <w:qFormat/>
    <w:rsid w:val="00E764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764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64BF"/>
  </w:style>
  <w:style w:type="character" w:customStyle="1" w:styleId="Heading1Char">
    <w:name w:val="Heading 1 Char"/>
    <w:aliases w:val="Pocket Char"/>
    <w:basedOn w:val="DefaultParagraphFont"/>
    <w:link w:val="Heading1"/>
    <w:uiPriority w:val="9"/>
    <w:rsid w:val="00E764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764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764B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1 Char,Ch Char,Heading 2 Char2 Char Char,Heading 2 Char1 Char Char Char,TAG Char,no read Char,No Spacing211 Char,No Spacing12 Char,No Spacing2111 Char,Card Char"/>
    <w:basedOn w:val="DefaultParagraphFont"/>
    <w:link w:val="Heading4"/>
    <w:uiPriority w:val="9"/>
    <w:rsid w:val="00E764B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E764BF"/>
    <w:rPr>
      <w:b/>
      <w:sz w:val="26"/>
      <w:u w:val="none"/>
    </w:rPr>
  </w:style>
  <w:style w:type="character" w:customStyle="1" w:styleId="StyleUnderline">
    <w:name w:val="Style Underline"/>
    <w:aliases w:val="Underline,Intense Emphasis3,Intense Emphasis1111,Intense Emphasis4,Minimized Char,Heading 3 Char Char Char Char Char,Citation Char Char Char,Bo,Bold Cite Char,Intense Emphasis31,Intense Emphasis311,cite,Heading 3 Char1,Citation Char,Bold,c"/>
    <w:basedOn w:val="DefaultParagraphFont"/>
    <w:uiPriority w:val="1"/>
    <w:qFormat/>
    <w:rsid w:val="00E764BF"/>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B"/>
    <w:basedOn w:val="DefaultParagraphFont"/>
    <w:link w:val="textbold"/>
    <w:uiPriority w:val="20"/>
    <w:qFormat/>
    <w:rsid w:val="00E764B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764BF"/>
    <w:rPr>
      <w:color w:val="auto"/>
      <w:u w:val="none"/>
    </w:rPr>
  </w:style>
  <w:style w:type="character" w:styleId="Hyperlink">
    <w:name w:val="Hyperlink"/>
    <w:aliases w:val="No Spacing Char,Card Format Char,ClearFormatting Char,DDI Tag Char,Tag Title Char,Dont use Char,Tag and Cite Char,No Spacing31 Char,CD - Cite Char,No Spacing22 Char,No Spacing41 Char,No Spacing6 Char,No Spacing7 Char,Very Small Text Char,Read,TA"/>
    <w:basedOn w:val="DefaultParagraphFont"/>
    <w:link w:val="NoSpacing"/>
    <w:uiPriority w:val="99"/>
    <w:unhideWhenUsed/>
    <w:rsid w:val="00E764BF"/>
    <w:rPr>
      <w:color w:val="auto"/>
      <w:u w:val="none"/>
    </w:rPr>
  </w:style>
  <w:style w:type="paragraph" w:styleId="DocumentMap">
    <w:name w:val="Document Map"/>
    <w:basedOn w:val="Normal"/>
    <w:link w:val="DocumentMapChar"/>
    <w:uiPriority w:val="99"/>
    <w:semiHidden/>
    <w:unhideWhenUsed/>
    <w:rsid w:val="00E764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64BF"/>
    <w:rPr>
      <w:rFonts w:ascii="Lucida Grande" w:hAnsi="Lucida Grande" w:cs="Lucida Grande"/>
    </w:rPr>
  </w:style>
  <w:style w:type="paragraph" w:customStyle="1" w:styleId="textbold">
    <w:name w:val="text bold"/>
    <w:basedOn w:val="Normal"/>
    <w:link w:val="Emphasis"/>
    <w:uiPriority w:val="20"/>
    <w:qFormat/>
    <w:rsid w:val="00E764BF"/>
    <w:pPr>
      <w:ind w:left="720"/>
      <w:jc w:val="both"/>
    </w:pPr>
    <w:rPr>
      <w:b/>
      <w:iCs/>
      <w:u w:val="single"/>
    </w:rPr>
  </w:style>
  <w:style w:type="paragraph" w:customStyle="1" w:styleId="SmallSizeParagraph">
    <w:name w:val="Small Size Paragraph"/>
    <w:basedOn w:val="Normal"/>
    <w:link w:val="SmallSizeParagraphChar"/>
    <w:qFormat/>
    <w:rsid w:val="00E764BF"/>
    <w:pPr>
      <w:spacing w:after="0" w:line="240" w:lineRule="auto"/>
    </w:pPr>
    <w:rPr>
      <w:rFonts w:ascii="Georgia" w:eastAsia="Calibri" w:hAnsi="Georgia" w:cs="Times New Roman"/>
      <w:sz w:val="16"/>
      <w:szCs w:val="16"/>
    </w:rPr>
  </w:style>
  <w:style w:type="character" w:customStyle="1" w:styleId="SmallSizeParagraphChar">
    <w:name w:val="Small Size Paragraph Char"/>
    <w:link w:val="SmallSizeParagraph"/>
    <w:rsid w:val="00E764BF"/>
    <w:rPr>
      <w:rFonts w:ascii="Georgia" w:eastAsia="Calibri" w:hAnsi="Georgia" w:cs="Times New Roman"/>
      <w:sz w:val="16"/>
      <w:szCs w:val="16"/>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E764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764BF"/>
    <w:rPr>
      <w:sz w:val="22"/>
      <w:u w:val="single"/>
    </w:rPr>
  </w:style>
  <w:style w:type="character" w:customStyle="1" w:styleId="underline">
    <w:name w:val="underline"/>
    <w:qFormat/>
    <w:rsid w:val="00E764BF"/>
    <w:rPr>
      <w:u w:val="single"/>
    </w:rPr>
  </w:style>
  <w:style w:type="paragraph" w:styleId="Title">
    <w:name w:val="Title"/>
    <w:aliases w:val="UNDERLINE,Bold Underlined,Cites and Cards,title"/>
    <w:basedOn w:val="Normal"/>
    <w:next w:val="NoSpacing"/>
    <w:link w:val="TitleChar"/>
    <w:uiPriority w:val="10"/>
    <w:qFormat/>
    <w:rsid w:val="00E764BF"/>
    <w:pPr>
      <w:widowControl w:val="0"/>
      <w:suppressAutoHyphens/>
      <w:ind w:left="720"/>
    </w:pPr>
    <w:rPr>
      <w:rFonts w:eastAsia="SimSun" w:cs="Mangal"/>
      <w:kern w:val="1"/>
      <w:lang w:eastAsia="ja-JP" w:bidi="hi-IN"/>
    </w:rPr>
  </w:style>
  <w:style w:type="character" w:customStyle="1" w:styleId="TitleChar">
    <w:name w:val="Title Char"/>
    <w:aliases w:val="UNDERLINE Char,Bold Underlined Char,Cites and Cards Char,title Char"/>
    <w:basedOn w:val="DefaultParagraphFont"/>
    <w:link w:val="Title"/>
    <w:uiPriority w:val="10"/>
    <w:qFormat/>
    <w:rsid w:val="00E764BF"/>
    <w:rPr>
      <w:rFonts w:ascii="Calibri" w:eastAsia="SimSun" w:hAnsi="Calibri" w:cs="Mangal"/>
      <w:kern w:val="1"/>
      <w:sz w:val="22"/>
      <w:lang w:eastAsia="ja-JP" w:bidi="hi-IN"/>
    </w:rPr>
  </w:style>
  <w:style w:type="character" w:customStyle="1" w:styleId="DebateUnderline">
    <w:name w:val="Debate Underline"/>
    <w:rsid w:val="00E764BF"/>
    <w:rPr>
      <w:rFonts w:ascii="Times New Roman" w:hAnsi="Times New Roman"/>
      <w:sz w:val="24"/>
      <w:u w:val="thick"/>
    </w:rPr>
  </w:style>
  <w:style w:type="paragraph" w:styleId="BodyText">
    <w:name w:val="Body Text"/>
    <w:basedOn w:val="Normal"/>
    <w:link w:val="BodyTextChar"/>
    <w:rsid w:val="00E764BF"/>
    <w:pPr>
      <w:spacing w:after="140" w:line="276" w:lineRule="auto"/>
    </w:pPr>
    <w:rPr>
      <w:rFonts w:eastAsia="Calibri" w:cs="Times New Roman"/>
    </w:rPr>
  </w:style>
  <w:style w:type="character" w:customStyle="1" w:styleId="BodyTextChar">
    <w:name w:val="Body Text Char"/>
    <w:basedOn w:val="DefaultParagraphFont"/>
    <w:link w:val="BodyText"/>
    <w:rsid w:val="00E764BF"/>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lssl.org/wp-content/uploads/2013/01/Strike-Waas.pdf%20//" TargetMode="External"/><Relationship Id="rId18" Type="http://schemas.openxmlformats.org/officeDocument/2006/relationships/hyperlink" Target="https://projectionsinc.com/unionproof/the-language-of-unionization/" TargetMode="External"/><Relationship Id="rId26" Type="http://schemas.openxmlformats.org/officeDocument/2006/relationships/hyperlink" Target="https://www.businessinsider.com/whole-foods-workers-demand-amazon-sever-ties-to-ice-2019-8" TargetMode="External"/><Relationship Id="rId39" Type="http://schemas.openxmlformats.org/officeDocument/2006/relationships/hyperlink" Target="https://theintercept.com/2019/08/15/senate-democrats-2020-chuck-schumer/" TargetMode="External"/><Relationship Id="rId21" Type="http://schemas.openxmlformats.org/officeDocument/2006/relationships/hyperlink" Target="https://www.theguardian.com/commentisfree/2019/oct/04/a-wave-of-strikes-is-sweeping-the-us-will-the-democratic-party-stand-with-workers%20//" TargetMode="External"/><Relationship Id="rId34" Type="http://schemas.openxmlformats.org/officeDocument/2006/relationships/hyperlink" Target="https://www.nytimes.com/2019/05/04/us/politics/nancy-pelosi.htm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rojectionsinc.com/unionproof/collective-bargaining-good-faith-impasse/" TargetMode="External"/><Relationship Id="rId20" Type="http://schemas.openxmlformats.org/officeDocument/2006/relationships/hyperlink" Target="https://projectionsinc.com/unionproof" TargetMode="External"/><Relationship Id="rId29" Type="http://schemas.openxmlformats.org/officeDocument/2006/relationships/hyperlink" Target="https://twitter.com/_ericdlawrence/status/117687495404387532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forgenews.org/2018/09/21/party-organizing-in-the-21st-century/" TargetMode="External"/><Relationship Id="rId24" Type="http://schemas.openxmlformats.org/officeDocument/2006/relationships/hyperlink" Target="https://fightfor15.org/about-us/" TargetMode="External"/><Relationship Id="rId32" Type="http://schemas.openxmlformats.org/officeDocument/2006/relationships/hyperlink" Target="https://www.nytimes.com/2018/07/13/business/economy/wages-workers-profits.html" TargetMode="External"/><Relationship Id="rId37" Type="http://schemas.openxmlformats.org/officeDocument/2006/relationships/hyperlink" Target="https://www.cnbc.com/2019/03/27/majority-of-americans-support-progressive-policies-such-as-paid-maternity-leave-free-college.html" TargetMode="External"/><Relationship Id="rId40" Type="http://schemas.openxmlformats.org/officeDocument/2006/relationships/hyperlink" Target="https://yourbusiness.azcentral.com/strikes-affect-labor-union-members-2432.html%20//" TargetMode="External"/><Relationship Id="rId5" Type="http://schemas.openxmlformats.org/officeDocument/2006/relationships/numbering" Target="numbering.xml"/><Relationship Id="rId15" Type="http://schemas.openxmlformats.org/officeDocument/2006/relationships/hyperlink" Target="https://www.cnbc.com/2019/09/16/2020-election-democrats-cheer-uaw-strike-against-gm-criticize-trump.html" TargetMode="External"/><Relationship Id="rId23" Type="http://schemas.openxmlformats.org/officeDocument/2006/relationships/hyperlink" Target="https://www.modernhealthcare.com/providers/85000-kaiser-permanente-workers-threaten-strike" TargetMode="External"/><Relationship Id="rId28" Type="http://schemas.openxmlformats.org/officeDocument/2006/relationships/hyperlink" Target="https://www.detroitnews.com/story/business/autos/2019/09/25/bernie-sanders-calls-justice-outside-detroit-hamtramck-gm-plant/2423023001/" TargetMode="External"/><Relationship Id="rId36" Type="http://schemas.openxmlformats.org/officeDocument/2006/relationships/hyperlink" Target="https://www.vox.com/policy-and-politics/2018/5/3/17290902/dccc-2018-midterms-primaries-democrats-nancy-pelosi-laura-moser" TargetMode="External"/><Relationship Id="rId10" Type="http://schemas.openxmlformats.org/officeDocument/2006/relationships/hyperlink" Target="https://www.tikkun.org/the-politics-of-neoliberal-fascism" TargetMode="External"/><Relationship Id="rId19" Type="http://schemas.openxmlformats.org/officeDocument/2006/relationships/hyperlink" Target="https://projectionsinc.com/" TargetMode="External"/><Relationship Id="rId31" Type="http://schemas.openxmlformats.org/officeDocument/2006/relationships/hyperlink" Target="https://www.theguardian.com/us-news/2019/sep/24/pelosi-impeachment-inquiry-trump-ukraine" TargetMode="External"/><Relationship Id="rId4" Type="http://schemas.openxmlformats.org/officeDocument/2006/relationships/customXml" Target="../customXml/item4.xml"/><Relationship Id="rId9" Type="http://schemas.openxmlformats.org/officeDocument/2006/relationships/hyperlink" Target="https://www.jstor.org/stable/3339777?seq=1" TargetMode="External"/><Relationship Id="rId14" Type="http://schemas.openxmlformats.org/officeDocument/2006/relationships/hyperlink" Target="https://projectionsinc.com/unionproof/how-unions-hurt-workers-the-gm-strike-continues/" TargetMode="External"/><Relationship Id="rId22" Type="http://schemas.openxmlformats.org/officeDocument/2006/relationships/hyperlink" Target="https://www.freep.com/story/money/cars/general-motors/2019/09/25/gm-uaw-strike-update-why-so-long-bernie-sanders/2434259001/" TargetMode="External"/><Relationship Id="rId27" Type="http://schemas.openxmlformats.org/officeDocument/2006/relationships/hyperlink" Target="https://www.businessinsider.com/palantir-employees-ice-petition-alex-karp-2019-8" TargetMode="External"/><Relationship Id="rId30" Type="http://schemas.openxmlformats.org/officeDocument/2006/relationships/hyperlink" Target="https://twitter.com/_ericdlawrence/status/1176876591638622209?s=20" TargetMode="External"/><Relationship Id="rId35" Type="http://schemas.openxmlformats.org/officeDocument/2006/relationships/hyperlink" Target="https://www.latimes.com/politics/story/2019-09-03/democratic-committee-accused-of-trying-to-hinder-progressive-candidate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lrb.gov/strikes" TargetMode="External"/><Relationship Id="rId17" Type="http://schemas.openxmlformats.org/officeDocument/2006/relationships/hyperlink" Target="https://www.reuters.com/article/us-usa-autos-labor/gm-switches-health-insurance-costs-to-union-for-striking-workers-talks-continue-idUSKBN1W21TW" TargetMode="External"/><Relationship Id="rId25" Type="http://schemas.openxmlformats.org/officeDocument/2006/relationships/hyperlink" Target="https://medium.com/@amazonemployeesclimatejustice/amazon-employees-are-joining-the-global-climate-walkout-9-20-9bfa4cbb1ce3" TargetMode="External"/><Relationship Id="rId33" Type="http://schemas.openxmlformats.org/officeDocument/2006/relationships/hyperlink" Target="https://www.latimes.com/politics/story/2019-09-03/democratic-committee-accused-of-trying-to-hinder-progressive-candidates" TargetMode="External"/><Relationship Id="rId38" Type="http://schemas.openxmlformats.org/officeDocument/2006/relationships/hyperlink" Target="http://emersonpolling.com/2019/09/17/biden-sanders-warren-in-statistical-tie-in-democratic-primary-harris-struggles-in-home-st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52</TotalTime>
  <Pages>18</Pages>
  <Words>13193</Words>
  <Characters>71378</Characters>
  <Application>Microsoft Office Word</Application>
  <DocSecurity>0</DocSecurity>
  <Lines>892</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2021-11-20T23:07:00Z</dcterms:created>
  <dcterms:modified xsi:type="dcterms:W3CDTF">2021-11-21T14:59:00Z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